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AD3F4" w14:textId="728238BD" w:rsidR="00AA3CD4" w:rsidRDefault="00AA3CD4" w:rsidP="00AA3CD4">
      <w:pPr>
        <w:pStyle w:val="Heading3"/>
      </w:pPr>
      <w:r>
        <w:t>1</w:t>
      </w:r>
    </w:p>
    <w:p w14:paraId="3B538C45" w14:textId="54BD25AA" w:rsidR="00AA3CD4" w:rsidRPr="00BE4A74" w:rsidRDefault="00AA3CD4" w:rsidP="00AA3CD4">
      <w:pPr>
        <w:pStyle w:val="Heading4"/>
      </w:pPr>
      <w:r w:rsidRPr="00BE4A74">
        <w:t>A. Interpretation: Debaters must disclose all previously read positions before the debate on their NDCA wiki page under their own name with full citations, tags, and first three/last three words.</w:t>
      </w:r>
    </w:p>
    <w:p w14:paraId="0F39160D" w14:textId="6938A0B6" w:rsidR="00AA3CD4" w:rsidRDefault="00AA3CD4" w:rsidP="00AA3CD4">
      <w:pPr>
        <w:pStyle w:val="Heading4"/>
      </w:pPr>
      <w:r w:rsidRPr="00BE4A74">
        <w:t>B. Violation: You didn’t - I have screenshots</w:t>
      </w:r>
    </w:p>
    <w:p w14:paraId="3C7A522A" w14:textId="40AA28AB" w:rsidR="00AA3CD4" w:rsidRPr="00AA3CD4" w:rsidRDefault="00AA3CD4" w:rsidP="00AA3CD4">
      <w:r>
        <w:rPr>
          <w:noProof/>
        </w:rPr>
        <w:drawing>
          <wp:inline distT="0" distB="0" distL="0" distR="0" wp14:anchorId="5AE704A8" wp14:editId="08189917">
            <wp:extent cx="7391400" cy="3581400"/>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9"/>
                    <a:stretch>
                      <a:fillRect/>
                    </a:stretch>
                  </pic:blipFill>
                  <pic:spPr>
                    <a:xfrm>
                      <a:off x="0" y="0"/>
                      <a:ext cx="7391400" cy="3581400"/>
                    </a:xfrm>
                    <a:prstGeom prst="rect">
                      <a:avLst/>
                    </a:prstGeom>
                  </pic:spPr>
                </pic:pic>
              </a:graphicData>
            </a:graphic>
          </wp:inline>
        </w:drawing>
      </w:r>
    </w:p>
    <w:p w14:paraId="1C0FA22E" w14:textId="77777777" w:rsidR="00AA3CD4" w:rsidRPr="00BE4A74" w:rsidRDefault="00AA3CD4" w:rsidP="00AA3CD4">
      <w:pPr>
        <w:pStyle w:val="Heading4"/>
      </w:pPr>
      <w:r w:rsidRPr="00BE4A74">
        <w:t>C. Standards:</w:t>
      </w:r>
    </w:p>
    <w:p w14:paraId="1ECD6DB1" w14:textId="77777777" w:rsidR="00AA3CD4" w:rsidRDefault="00AA3CD4" w:rsidP="00AA3CD4">
      <w:pPr>
        <w:pStyle w:val="Heading4"/>
      </w:pPr>
      <w:r w:rsidRPr="00AC7889">
        <w:t xml:space="preserve">1. Evidence Quality – Disclosure generates an information database that encourages debaters to find the best evidence on the topic. Key to education since we have better </w:t>
      </w:r>
      <w:r>
        <w:t>debates with better arguments</w:t>
      </w:r>
      <w:r w:rsidRPr="00AC7889">
        <w:t xml:space="preserve">. </w:t>
      </w:r>
    </w:p>
    <w:p w14:paraId="49F5F4DE" w14:textId="77777777" w:rsidR="00AA3CD4" w:rsidRPr="00AC7889" w:rsidRDefault="00AA3CD4" w:rsidP="00AA3CD4">
      <w:pPr>
        <w:rPr>
          <w:rFonts w:cs="Times New Roman"/>
        </w:rPr>
      </w:pPr>
      <w:r w:rsidRPr="00AC7889">
        <w:rPr>
          <w:rFonts w:cs="Times New Roman"/>
          <w:b/>
          <w:sz w:val="26"/>
          <w:szCs w:val="26"/>
        </w:rPr>
        <w:t>Nails 13</w:t>
      </w:r>
      <w:r w:rsidRPr="00AC7889">
        <w:rPr>
          <w:rFonts w:cs="Times New Roman"/>
          <w:b/>
        </w:rPr>
        <w:t xml:space="preserve"> </w:t>
      </w:r>
      <w:r w:rsidRPr="00AC7889">
        <w:rPr>
          <w:rFonts w:cs="Times New Roman"/>
          <w:sz w:val="12"/>
          <w:szCs w:val="12"/>
        </w:rPr>
        <w:t>[(Jacob, NDT Policy Debater at Georgia State University), “A Defense of Disclosure (Incl</w:t>
      </w:r>
      <w:r>
        <w:rPr>
          <w:rFonts w:cs="Times New Roman"/>
          <w:sz w:val="12"/>
          <w:szCs w:val="12"/>
        </w:rPr>
        <w:t>uding Third Party Disclosure)”,NSDUpdate,10/10/2013</w:t>
      </w:r>
      <w:r w:rsidRPr="00AC7889">
        <w:rPr>
          <w:rFonts w:cs="Times New Roman"/>
          <w:sz w:val="12"/>
          <w:szCs w:val="12"/>
        </w:rPr>
        <w:t xml:space="preserve">EM] </w:t>
      </w:r>
      <w:r w:rsidRPr="00AC7889">
        <w:rPr>
          <w:rFonts w:cs="Times New Roman"/>
          <w:b/>
        </w:rPr>
        <w:br/>
      </w:r>
      <w:r w:rsidRPr="00AC7889">
        <w:rPr>
          <w:rFonts w:cs="Times New Roman"/>
          <w:color w:val="262626"/>
          <w:sz w:val="12"/>
          <w:szCs w:val="12"/>
        </w:rPr>
        <w:t xml:space="preserve">I fall squarely on the side of disclosure. I find that the largest advantage of widespread disclosure is the educational value it provides. First, </w:t>
      </w:r>
      <w:r w:rsidRPr="00F95724">
        <w:rPr>
          <w:rFonts w:cs="Times New Roman"/>
          <w:b/>
          <w:sz w:val="26"/>
          <w:szCs w:val="26"/>
          <w:highlight w:val="green"/>
          <w:u w:val="single"/>
        </w:rPr>
        <w:t xml:space="preserve">disclosure streamlines research. </w:t>
      </w:r>
      <w:r w:rsidRPr="00AC7889">
        <w:rPr>
          <w:rFonts w:cs="Times New Roman"/>
          <w:sz w:val="12"/>
          <w:szCs w:val="12"/>
        </w:rPr>
        <w:t>Rather than every team</w:t>
      </w:r>
      <w:r w:rsidRPr="00AC7889">
        <w:rPr>
          <w:rFonts w:cs="Times New Roman"/>
          <w:color w:val="262626"/>
          <w:sz w:val="12"/>
          <w:szCs w:val="12"/>
        </w:rPr>
        <w:t xml:space="preserve"> and every lone wolf </w:t>
      </w:r>
      <w:r w:rsidRPr="00AC7889">
        <w:rPr>
          <w:rFonts w:cs="Times New Roman"/>
          <w:sz w:val="12"/>
          <w:szCs w:val="12"/>
        </w:rPr>
        <w:t xml:space="preserve">researching </w:t>
      </w:r>
      <w:r w:rsidRPr="00AC7889">
        <w:rPr>
          <w:rFonts w:cs="Times New Roman"/>
          <w:color w:val="262626"/>
          <w:sz w:val="12"/>
          <w:szCs w:val="12"/>
        </w:rPr>
        <w:t xml:space="preserve">completely </w:t>
      </w:r>
      <w:r w:rsidRPr="00AC7889">
        <w:rPr>
          <w:rFonts w:cs="Times New Roman"/>
          <w:sz w:val="12"/>
          <w:szCs w:val="12"/>
        </w:rPr>
        <w:t>in the dark,</w:t>
      </w:r>
      <w:r w:rsidRPr="00F95724">
        <w:rPr>
          <w:rFonts w:cs="Times New Roman"/>
          <w:b/>
          <w:sz w:val="26"/>
          <w:szCs w:val="26"/>
          <w:highlight w:val="green"/>
          <w:u w:val="single"/>
        </w:rPr>
        <w:t xml:space="preserve"> the wiki provides a public body of knowledge that everyone can</w:t>
      </w:r>
      <w:r w:rsidRPr="00AC7889">
        <w:rPr>
          <w:rFonts w:cs="Times New Roman"/>
          <w:color w:val="262626"/>
          <w:sz w:val="12"/>
          <w:szCs w:val="12"/>
        </w:rPr>
        <w:t xml:space="preserve"> contribute to and </w:t>
      </w:r>
      <w:r w:rsidRPr="00F95724">
        <w:rPr>
          <w:rFonts w:cs="Times New Roman"/>
          <w:b/>
          <w:sz w:val="26"/>
          <w:szCs w:val="26"/>
          <w:highlight w:val="green"/>
          <w:u w:val="single"/>
        </w:rPr>
        <w:t>build off of. Students can look through</w:t>
      </w:r>
      <w:r w:rsidRPr="00AC7889">
        <w:rPr>
          <w:rFonts w:cs="Times New Roman"/>
          <w:color w:val="262626"/>
          <w:sz w:val="12"/>
          <w:szCs w:val="12"/>
        </w:rPr>
        <w:t xml:space="preserve"> the </w:t>
      </w:r>
      <w:r w:rsidRPr="00F95724">
        <w:rPr>
          <w:rFonts w:cs="Times New Roman"/>
          <w:b/>
          <w:sz w:val="26"/>
          <w:szCs w:val="26"/>
          <w:highlight w:val="green"/>
          <w:u w:val="single"/>
        </w:rPr>
        <w:t xml:space="preserve">different studies </w:t>
      </w:r>
      <w:r w:rsidRPr="00AC7889">
        <w:rPr>
          <w:rFonts w:cs="Times New Roman"/>
          <w:color w:val="262626"/>
          <w:sz w:val="12"/>
          <w:szCs w:val="12"/>
        </w:rPr>
        <w:t xml:space="preserve">on the topic </w:t>
      </w:r>
      <w:r w:rsidRPr="00F95724">
        <w:rPr>
          <w:rFonts w:cs="Times New Roman"/>
          <w:b/>
          <w:sz w:val="26"/>
          <w:szCs w:val="26"/>
          <w:highlight w:val="green"/>
          <w:u w:val="single"/>
        </w:rPr>
        <w:t>and choose the best ones</w:t>
      </w:r>
      <w:r w:rsidRPr="00AC7889">
        <w:rPr>
          <w:rFonts w:cs="Times New Roman"/>
        </w:rPr>
        <w:t xml:space="preserve"> </w:t>
      </w:r>
      <w:r w:rsidRPr="00AC7889">
        <w:rPr>
          <w:rFonts w:cs="Times New Roman"/>
          <w:sz w:val="12"/>
          <w:szCs w:val="12"/>
        </w:rPr>
        <w:t>on an informed basis</w:t>
      </w:r>
      <w:r w:rsidRPr="00AC7889">
        <w:rPr>
          <w:rFonts w:cs="Times New Roman"/>
          <w:color w:val="262626"/>
          <w:sz w:val="12"/>
          <w:szCs w:val="12"/>
        </w:rPr>
        <w:t xml:space="preserve"> without the prohibitively large burden of personally surveying all of the literature. The best arguments are identified and replicated, which is a natural result of an open marketplace of ideas. </w:t>
      </w:r>
      <w:r w:rsidRPr="00F95724">
        <w:rPr>
          <w:rFonts w:cs="Times New Roman"/>
          <w:b/>
          <w:iCs/>
          <w:sz w:val="26"/>
          <w:szCs w:val="26"/>
          <w:highlight w:val="green"/>
          <w:u w:val="single"/>
        </w:rPr>
        <w:t>Quality of evidence increases across the board.</w:t>
      </w:r>
    </w:p>
    <w:p w14:paraId="7BBFD31E" w14:textId="77777777" w:rsidR="00AA3CD4" w:rsidRDefault="00AA3CD4" w:rsidP="00AA3CD4">
      <w:pPr>
        <w:pStyle w:val="Heading4"/>
      </w:pPr>
      <w:r w:rsidRPr="00AC7889">
        <w:t xml:space="preserve">2. Quality engagement --- disclosure allows in-depth preparation before the round which checks back against unpredictable positions and allows debaters to effectively write case negs and blocks. Not just in the context of this round, but for rounds in general. Quality engagement is an independent voter because the constitutive reason we debate is to engage and clash our arguments otherwise we would just be doing oratory. It’s also key to fairness since I need to have prep to win. This means vote on inclusion since debaters of lower skill level can have a chance to engage with better debaters which makes debate less centered towards those with larger coaching staffs. </w:t>
      </w:r>
    </w:p>
    <w:p w14:paraId="09132A60" w14:textId="77777777" w:rsidR="00AA3CD4" w:rsidRPr="00AC7889" w:rsidRDefault="00AA3CD4" w:rsidP="00AA3CD4">
      <w:pPr>
        <w:pStyle w:val="Heading4"/>
      </w:pPr>
      <w:r>
        <w:t>3. A</w:t>
      </w:r>
      <w:r w:rsidRPr="00AC7889">
        <w:t xml:space="preserve">cademic Ethics --- disclosure deters mis-cutting, power-tagging, abuse of brackets and ellipses, and plagiarism. This is an independent reason to vote you down because it promotes better norms about academic engagement---debate is an academic environment and must ensure that we become fair scholars. Even if you don’t lose on fairness in the round, you will lose in college if you violate academic ethics which establish a crucial real-world norm, and outweighs any in-round impact. </w:t>
      </w:r>
    </w:p>
    <w:p w14:paraId="3F4D5DBF" w14:textId="77777777" w:rsidR="00AA3CD4" w:rsidRDefault="00AA3CD4" w:rsidP="00AA3CD4">
      <w:pPr>
        <w:pStyle w:val="Heading4"/>
      </w:pPr>
      <w:r w:rsidRPr="00AC7889">
        <w:t xml:space="preserve">Framing: You can’t coopt any of the reasons why procedurals are bad in the context of the affirmative since I don’t constrain your ability to read it– the contention is that this aff should’ve been read, just disclosed. </w:t>
      </w:r>
      <w:r>
        <w:t>Also, your prep outs argument is nonsense</w:t>
      </w:r>
      <w:r w:rsidRPr="00AC7889">
        <w:t xml:space="preserve"> a) </w:t>
      </w:r>
      <w:r>
        <w:t xml:space="preserve">prep outs are a 2 way street </w:t>
      </w:r>
      <w:r w:rsidRPr="00AC7889">
        <w:t>b) they’re good as per the shell c) being a good debater solves back</w:t>
      </w:r>
      <w:r>
        <w:t>.</w:t>
      </w:r>
    </w:p>
    <w:p w14:paraId="16123D0F" w14:textId="77777777" w:rsidR="00AA3CD4" w:rsidRPr="001C4EF5" w:rsidRDefault="00AA3CD4" w:rsidP="00AA3CD4">
      <w:pPr>
        <w:pStyle w:val="Heading4"/>
      </w:pPr>
      <w:r>
        <w:t>No contact information supercharges all of these arguments as well.</w:t>
      </w:r>
    </w:p>
    <w:p w14:paraId="15A753EB" w14:textId="32D4A271" w:rsidR="00AA3CD4" w:rsidRDefault="00AA3CD4" w:rsidP="00AA3CD4">
      <w:pPr>
        <w:pStyle w:val="Heading3"/>
      </w:pPr>
      <w:r>
        <w:t>2</w:t>
      </w:r>
    </w:p>
    <w:p w14:paraId="21C7AC93" w14:textId="7EF4EFFA" w:rsidR="00AA3CD4" w:rsidRPr="009F5566" w:rsidRDefault="00AA3CD4" w:rsidP="00AA3CD4">
      <w:pPr>
        <w:pStyle w:val="Heading4"/>
      </w:pPr>
      <w:r>
        <w:t xml:space="preserve">Voting Reform passes now – unified Democrat Support and support for Filibuster Reform/Republican Support but it’s </w:t>
      </w:r>
      <w:r>
        <w:rPr>
          <w:u w:val="single"/>
        </w:rPr>
        <w:t>razor thin</w:t>
      </w:r>
      <w:r>
        <w:t>.</w:t>
      </w:r>
    </w:p>
    <w:p w14:paraId="04345740" w14:textId="77777777" w:rsidR="00AA3CD4" w:rsidRPr="00D668A4" w:rsidRDefault="00AA3CD4" w:rsidP="00AA3CD4">
      <w:r w:rsidRPr="00D668A4">
        <w:rPr>
          <w:rStyle w:val="Style13ptBold"/>
        </w:rPr>
        <w:t>Benen 10-14</w:t>
      </w:r>
      <w:r>
        <w:t xml:space="preserve"> </w:t>
      </w:r>
      <w:r w:rsidRPr="00D668A4">
        <w:t>Steve Benen 10-14-2021 "As Schumer readies vote, does the Freedom to Vote Act have a chance?"</w:t>
      </w:r>
      <w:r>
        <w:t xml:space="preserve"> </w:t>
      </w:r>
      <w:hyperlink r:id="rId10" w:history="1">
        <w:r w:rsidRPr="009814BA">
          <w:rPr>
            <w:rStyle w:val="Hyperlink"/>
          </w:rPr>
          <w:t>https://www.msnbc.com/rachel-maddow-show/schumer-readies-vote-does-freedom-vote-act-have-chance-n1281546</w:t>
        </w:r>
      </w:hyperlink>
      <w:r>
        <w:t xml:space="preserve"> (</w:t>
      </w:r>
      <w:r w:rsidRPr="00D668A4">
        <w:t>American political writer and blogger, an MSNBC contributor</w:t>
      </w:r>
      <w:r>
        <w:t xml:space="preserve">)//Elmer </w:t>
      </w:r>
    </w:p>
    <w:p w14:paraId="6703EF8A" w14:textId="77777777" w:rsidR="00AA3CD4" w:rsidRDefault="00AA3CD4" w:rsidP="00AA3CD4">
      <w:pPr>
        <w:rPr>
          <w:sz w:val="16"/>
        </w:rPr>
      </w:pPr>
      <w:r w:rsidRPr="009F5566">
        <w:rPr>
          <w:sz w:val="16"/>
        </w:rPr>
        <w:t xml:space="preserve">Two months ago, as senators prepared to depart Capitol Hill for their August break, Senate Majority Leader </w:t>
      </w:r>
      <w:r w:rsidRPr="009D1FE9">
        <w:rPr>
          <w:u w:val="single"/>
        </w:rPr>
        <w:t xml:space="preserve">Chuck </w:t>
      </w:r>
      <w:r w:rsidRPr="00BD1BFD">
        <w:rPr>
          <w:b/>
          <w:sz w:val="26"/>
          <w:highlight w:val="green"/>
          <w:u w:val="single"/>
        </w:rPr>
        <w:t>Schumer</w:t>
      </w:r>
      <w:r w:rsidRPr="00BD1BFD">
        <w:rPr>
          <w:highlight w:val="green"/>
          <w:u w:val="single"/>
        </w:rPr>
        <w:t xml:space="preserve"> </w:t>
      </w:r>
      <w:r w:rsidRPr="00BD1BFD">
        <w:rPr>
          <w:b/>
          <w:sz w:val="26"/>
          <w:highlight w:val="green"/>
          <w:u w:val="single"/>
        </w:rPr>
        <w:t>made</w:t>
      </w:r>
      <w:r w:rsidRPr="00BD1BFD">
        <w:rPr>
          <w:highlight w:val="green"/>
          <w:u w:val="single"/>
        </w:rPr>
        <w:t xml:space="preserve"> </w:t>
      </w:r>
      <w:r w:rsidRPr="009D1FE9">
        <w:rPr>
          <w:u w:val="single"/>
        </w:rPr>
        <w:t xml:space="preserve">a </w:t>
      </w:r>
      <w:r w:rsidRPr="00BD1BFD">
        <w:rPr>
          <w:b/>
          <w:sz w:val="26"/>
          <w:highlight w:val="green"/>
          <w:u w:val="single"/>
        </w:rPr>
        <w:t>commitment on voting rights legislation</w:t>
      </w:r>
      <w:r w:rsidRPr="009D1FE9">
        <w:rPr>
          <w:u w:val="single"/>
        </w:rPr>
        <w:t xml:space="preserve">. As we've discussed, the </w:t>
      </w:r>
      <w:r w:rsidRPr="00BD1BFD">
        <w:rPr>
          <w:b/>
          <w:sz w:val="26"/>
          <w:highlight w:val="green"/>
          <w:u w:val="single"/>
        </w:rPr>
        <w:t>F</w:t>
      </w:r>
      <w:r w:rsidRPr="009D1FE9">
        <w:rPr>
          <w:u w:val="single"/>
        </w:rPr>
        <w:t>or</w:t>
      </w:r>
      <w:r w:rsidRPr="009D1FE9">
        <w:rPr>
          <w:b/>
          <w:u w:val="single"/>
        </w:rPr>
        <w:t xml:space="preserve"> </w:t>
      </w:r>
      <w:r w:rsidRPr="00BD1BFD">
        <w:rPr>
          <w:b/>
          <w:sz w:val="26"/>
          <w:highlight w:val="green"/>
          <w:u w:val="single"/>
        </w:rPr>
        <w:t>t</w:t>
      </w:r>
      <w:r w:rsidRPr="009D1FE9">
        <w:rPr>
          <w:u w:val="single"/>
        </w:rPr>
        <w:t xml:space="preserve">he </w:t>
      </w:r>
      <w:r w:rsidRPr="00BD1BFD">
        <w:rPr>
          <w:b/>
          <w:sz w:val="26"/>
          <w:highlight w:val="green"/>
          <w:u w:val="single"/>
        </w:rPr>
        <w:t>P</w:t>
      </w:r>
      <w:r w:rsidRPr="009D1FE9">
        <w:rPr>
          <w:u w:val="single"/>
        </w:rPr>
        <w:t xml:space="preserve">eople Act couldn't muster enough support, but the New York Democrat said a group of senators was </w:t>
      </w:r>
      <w:r w:rsidRPr="00BD1BFD">
        <w:rPr>
          <w:b/>
          <w:sz w:val="26"/>
          <w:highlight w:val="green"/>
          <w:u w:val="single"/>
        </w:rPr>
        <w:t>negotiating</w:t>
      </w:r>
      <w:r w:rsidRPr="00BD1BFD">
        <w:rPr>
          <w:highlight w:val="green"/>
          <w:u w:val="single"/>
        </w:rPr>
        <w:t xml:space="preserve"> </w:t>
      </w:r>
      <w:r w:rsidRPr="009D1FE9">
        <w:rPr>
          <w:u w:val="single"/>
        </w:rPr>
        <w:t xml:space="preserve">the terms of a new, narrowly focused </w:t>
      </w:r>
      <w:r w:rsidRPr="00BD1BFD">
        <w:rPr>
          <w:b/>
          <w:sz w:val="26"/>
          <w:highlight w:val="green"/>
          <w:u w:val="single"/>
        </w:rPr>
        <w:t>compromise measure</w:t>
      </w:r>
      <w:r w:rsidRPr="009D1FE9">
        <w:rPr>
          <w:u w:val="single"/>
        </w:rPr>
        <w:t>, which the chamber would consider upon senators' return.</w:t>
      </w:r>
      <w:r w:rsidRPr="009F5566">
        <w:rPr>
          <w:sz w:val="16"/>
        </w:rPr>
        <w:t xml:space="preserve"> Two months later, as NBC News reported this morning, Schumer is effectively calling the question. The </w:t>
      </w:r>
      <w:r w:rsidRPr="009D1FE9">
        <w:rPr>
          <w:u w:val="single"/>
        </w:rPr>
        <w:t xml:space="preserve">Senate will </w:t>
      </w:r>
      <w:r w:rsidRPr="00BD1BFD">
        <w:rPr>
          <w:b/>
          <w:sz w:val="26"/>
          <w:highlight w:val="green"/>
          <w:u w:val="single"/>
        </w:rPr>
        <w:t>hold</w:t>
      </w:r>
      <w:r w:rsidRPr="00BD1BFD">
        <w:rPr>
          <w:highlight w:val="green"/>
          <w:u w:val="single"/>
        </w:rPr>
        <w:t xml:space="preserve"> </w:t>
      </w:r>
      <w:r w:rsidRPr="009D1FE9">
        <w:rPr>
          <w:u w:val="single"/>
        </w:rPr>
        <w:t xml:space="preserve">a </w:t>
      </w:r>
      <w:r w:rsidRPr="00BD1BFD">
        <w:rPr>
          <w:b/>
          <w:sz w:val="26"/>
          <w:highlight w:val="green"/>
          <w:u w:val="single"/>
        </w:rPr>
        <w:t>procedural vote</w:t>
      </w:r>
      <w:r w:rsidRPr="00BD1BFD">
        <w:rPr>
          <w:highlight w:val="green"/>
          <w:u w:val="single"/>
        </w:rPr>
        <w:t xml:space="preserve"> </w:t>
      </w:r>
      <w:r w:rsidRPr="009D1FE9">
        <w:rPr>
          <w:u w:val="single"/>
        </w:rPr>
        <w:t>next week on voting legislation</w:t>
      </w:r>
      <w:r w:rsidRPr="009F5566">
        <w:rPr>
          <w:sz w:val="16"/>
        </w:rPr>
        <w:t xml:space="preserve">, Senate Majority Leader Chuck Schumer has announced. In a letter to his caucus Thursday, the New York Democrat said that he plans to set up the procedural vote on the Freedom to Vote Act for next Wednesday. </w:t>
      </w:r>
      <w:r w:rsidRPr="009D1FE9">
        <w:rPr>
          <w:u w:val="single"/>
        </w:rPr>
        <w:t xml:space="preserve">In his written letter, the majority leader emphasized that the legislation has the </w:t>
      </w:r>
      <w:r w:rsidRPr="00BD1BFD">
        <w:rPr>
          <w:b/>
          <w:sz w:val="26"/>
          <w:highlight w:val="green"/>
          <w:u w:val="single"/>
          <w:bdr w:val="single" w:sz="18" w:space="0" w:color="auto"/>
        </w:rPr>
        <w:t>backing of every member of the Senate Democratic conference</w:t>
      </w:r>
      <w:r w:rsidRPr="009D1FE9">
        <w:rPr>
          <w:u w:val="single"/>
        </w:rPr>
        <w:t xml:space="preserve">, before adding that West Virginia Sen. Joe </w:t>
      </w:r>
      <w:r w:rsidRPr="00BD1BFD">
        <w:rPr>
          <w:b/>
          <w:sz w:val="26"/>
          <w:highlight w:val="green"/>
          <w:u w:val="single"/>
        </w:rPr>
        <w:t>Manchin</w:t>
      </w:r>
      <w:r w:rsidRPr="00BD1BFD">
        <w:rPr>
          <w:highlight w:val="green"/>
          <w:u w:val="single"/>
        </w:rPr>
        <w:t xml:space="preserve"> </w:t>
      </w:r>
      <w:r w:rsidRPr="009D1FE9">
        <w:rPr>
          <w:u w:val="single"/>
        </w:rPr>
        <w:t xml:space="preserve">"has been </w:t>
      </w:r>
      <w:r w:rsidRPr="00BD1BFD">
        <w:rPr>
          <w:b/>
          <w:sz w:val="26"/>
          <w:highlight w:val="green"/>
          <w:u w:val="single"/>
        </w:rPr>
        <w:t>engaged in conversations with</w:t>
      </w:r>
      <w:r w:rsidRPr="00BD1BFD">
        <w:rPr>
          <w:highlight w:val="green"/>
          <w:u w:val="single"/>
        </w:rPr>
        <w:t xml:space="preserve"> </w:t>
      </w:r>
      <w:r w:rsidRPr="009D1FE9">
        <w:rPr>
          <w:u w:val="single"/>
        </w:rPr>
        <w:t xml:space="preserve">our </w:t>
      </w:r>
      <w:r w:rsidRPr="00BD1BFD">
        <w:rPr>
          <w:b/>
          <w:sz w:val="26"/>
          <w:highlight w:val="green"/>
          <w:u w:val="single"/>
        </w:rPr>
        <w:t>Republicans</w:t>
      </w:r>
      <w:r w:rsidRPr="00BD1BFD">
        <w:rPr>
          <w:highlight w:val="green"/>
          <w:u w:val="single"/>
        </w:rPr>
        <w:t xml:space="preserve"> </w:t>
      </w:r>
      <w:r w:rsidRPr="009D1FE9">
        <w:rPr>
          <w:u w:val="single"/>
        </w:rPr>
        <w:t xml:space="preserve">colleagues </w:t>
      </w:r>
      <w:r w:rsidRPr="00BD1BFD">
        <w:rPr>
          <w:b/>
          <w:sz w:val="26"/>
          <w:highlight w:val="green"/>
          <w:u w:val="single"/>
        </w:rPr>
        <w:t>in hopes of advancing solutions</w:t>
      </w:r>
      <w:r w:rsidRPr="00BD1BFD">
        <w:rPr>
          <w:highlight w:val="green"/>
          <w:u w:val="single"/>
        </w:rPr>
        <w:t xml:space="preserve"> </w:t>
      </w:r>
      <w:r w:rsidRPr="009D1FE9">
        <w:rPr>
          <w:u w:val="single"/>
        </w:rPr>
        <w:t>on a bipartisan basis to ensure all Americans have their voice heard in our democracy."</w:t>
      </w:r>
      <w:r w:rsidRPr="009F5566">
        <w:rPr>
          <w:sz w:val="16"/>
        </w:rPr>
        <w:t xml:space="preserve"> Schumer added, "We cannot allow conservative-controlled states to double down on their regressive and subversive voting bills. </w:t>
      </w:r>
      <w:r w:rsidRPr="009D1FE9">
        <w:rPr>
          <w:u w:val="single"/>
        </w:rPr>
        <w:t xml:space="preserve">The Freedom to Vote Act is the </w:t>
      </w:r>
      <w:r w:rsidRPr="00BD1BFD">
        <w:rPr>
          <w:b/>
          <w:sz w:val="26"/>
          <w:highlight w:val="green"/>
          <w:u w:val="single"/>
        </w:rPr>
        <w:t>legislation that will</w:t>
      </w:r>
      <w:r w:rsidRPr="00BD1BFD">
        <w:rPr>
          <w:highlight w:val="green"/>
          <w:u w:val="single"/>
        </w:rPr>
        <w:t xml:space="preserve"> </w:t>
      </w:r>
      <w:r w:rsidRPr="00BD1BFD">
        <w:rPr>
          <w:b/>
          <w:sz w:val="26"/>
          <w:highlight w:val="green"/>
          <w:u w:val="single"/>
        </w:rPr>
        <w:t>right</w:t>
      </w:r>
      <w:r w:rsidRPr="00BD1BFD">
        <w:rPr>
          <w:highlight w:val="green"/>
          <w:u w:val="single"/>
        </w:rPr>
        <w:t xml:space="preserve"> </w:t>
      </w:r>
      <w:r w:rsidRPr="009D1FE9">
        <w:rPr>
          <w:u w:val="single"/>
        </w:rPr>
        <w:t xml:space="preserve">the ship of our </w:t>
      </w:r>
      <w:r w:rsidRPr="00BD1BFD">
        <w:rPr>
          <w:b/>
          <w:sz w:val="26"/>
          <w:highlight w:val="green"/>
          <w:u w:val="single"/>
        </w:rPr>
        <w:t>democracy</w:t>
      </w:r>
      <w:r w:rsidRPr="00BD1BFD">
        <w:rPr>
          <w:highlight w:val="green"/>
          <w:u w:val="single"/>
        </w:rPr>
        <w:t xml:space="preserve"> </w:t>
      </w:r>
      <w:r w:rsidRPr="009D1FE9">
        <w:rPr>
          <w:u w:val="single"/>
        </w:rPr>
        <w:t>and establish common sense national standards to give fair access to our democracy to all Americans."</w:t>
      </w:r>
      <w:r w:rsidRPr="009F5566">
        <w:rPr>
          <w:sz w:val="16"/>
        </w:rPr>
        <w:t xml:space="preserve"> In terms of the merits, </w:t>
      </w:r>
      <w:r w:rsidRPr="009D1FE9">
        <w:rPr>
          <w:u w:val="single"/>
        </w:rPr>
        <w:t xml:space="preserve">the </w:t>
      </w:r>
      <w:r w:rsidRPr="00BD1BFD">
        <w:rPr>
          <w:b/>
          <w:sz w:val="26"/>
          <w:highlight w:val="green"/>
          <w:u w:val="single"/>
        </w:rPr>
        <w:t>legislation</w:t>
      </w:r>
      <w:r w:rsidRPr="00BD1BFD">
        <w:rPr>
          <w:highlight w:val="green"/>
          <w:u w:val="single"/>
        </w:rPr>
        <w:t xml:space="preserve"> </w:t>
      </w:r>
      <w:r w:rsidRPr="00BD1BFD">
        <w:rPr>
          <w:b/>
          <w:sz w:val="26"/>
          <w:highlight w:val="green"/>
          <w:u w:val="single"/>
          <w:bdr w:val="single" w:sz="18" w:space="0" w:color="auto"/>
        </w:rPr>
        <w:t>has a lot going for it</w:t>
      </w:r>
      <w:r w:rsidRPr="009D1FE9">
        <w:rPr>
          <w:u w:val="single"/>
        </w:rPr>
        <w:t>. Circling back to our earlier coverage, the Freedom to Vote Act has three parts.</w:t>
      </w:r>
      <w:r w:rsidRPr="009F5566">
        <w:rPr>
          <w:sz w:val="16"/>
        </w:rPr>
        <w:t xml:space="preserve"> The first focuses on </w:t>
      </w:r>
      <w:r w:rsidRPr="009D1FE9">
        <w:rPr>
          <w:u w:val="single"/>
        </w:rPr>
        <w:t>voter access and election administration, and it includes provisions that would create automatic voter registration at a national level, make Election Day a national holiday, and establish floors states could not fall below on early voting, same-day registration, mail voting and drop boxes</w:t>
      </w:r>
      <w:r w:rsidRPr="009F5566">
        <w:rPr>
          <w:sz w:val="16"/>
        </w:rPr>
        <w:t xml:space="preserve">. This section also sets a national standard for voter-ID laws, intended to address Republican demands. </w:t>
      </w:r>
      <w:r w:rsidRPr="009D1FE9">
        <w:rPr>
          <w:u w:val="single"/>
        </w:rPr>
        <w:t>The second part focuses on election integrity, and it includes provisions to insulate election officials from partisan interference, establishes cybersecurity standards, and with the 2016 race in mind</w:t>
      </w:r>
      <w:r w:rsidRPr="009F5566">
        <w:rPr>
          <w:sz w:val="16"/>
        </w:rPr>
        <w:t xml:space="preserve">, "creates a reporting requirement for federal campaigns to disclose certain foreign contacts." The final part focuses on civic participation and, among other things, aims to end partisan gerrymandering. But as is often the case on Capitol Hill, the question isn't whether the bill is good, it's whether the bill can pass. </w:t>
      </w:r>
      <w:r w:rsidRPr="009D1FE9">
        <w:rPr>
          <w:u w:val="single"/>
        </w:rPr>
        <w:t>Republican leaders have already rejected the compromise offer, but Manchin has spent weeks trying to get GOP support for the measure anyway</w:t>
      </w:r>
      <w:r w:rsidRPr="009F5566">
        <w:rPr>
          <w:sz w:val="16"/>
        </w:rPr>
        <w:t xml:space="preserve">. Asked last month what his plan is to get the bill passed, the conservative Democrat replied, "It's to get 10 Republicans." Or put another way, the future of our democracy may very well hinge on whether Manchin voluntarily gives Republican opponents of voting rights veto power over voting rights legislation. What could possibly go wrong? Democratic Sen. Raphael Warnock of Georgia, who's been directly involved with the legislative talks, told Talking Points Memo </w:t>
      </w:r>
      <w:r w:rsidRPr="009D1FE9">
        <w:rPr>
          <w:u w:val="single"/>
        </w:rPr>
        <w:t xml:space="preserve">yesterday that a </w:t>
      </w:r>
      <w:r w:rsidRPr="00BD1BFD">
        <w:rPr>
          <w:b/>
          <w:sz w:val="26"/>
          <w:highlight w:val="green"/>
          <w:u w:val="single"/>
        </w:rPr>
        <w:t>handful of GOP senators</w:t>
      </w:r>
      <w:r w:rsidRPr="00BD1BFD">
        <w:rPr>
          <w:highlight w:val="green"/>
          <w:u w:val="single"/>
        </w:rPr>
        <w:t xml:space="preserve"> </w:t>
      </w:r>
      <w:r w:rsidRPr="009D1FE9">
        <w:rPr>
          <w:u w:val="single"/>
        </w:rPr>
        <w:t xml:space="preserve">have been </w:t>
      </w:r>
      <w:r w:rsidRPr="00BD1BFD">
        <w:rPr>
          <w:b/>
          <w:sz w:val="26"/>
          <w:highlight w:val="green"/>
          <w:u w:val="single"/>
          <w:bdr w:val="single" w:sz="18" w:space="0" w:color="auto"/>
        </w:rPr>
        <w:t>willing to engage in discussions</w:t>
      </w:r>
      <w:r w:rsidRPr="00BD1BFD">
        <w:rPr>
          <w:highlight w:val="green"/>
          <w:u w:val="single"/>
        </w:rPr>
        <w:t xml:space="preserve"> </w:t>
      </w:r>
      <w:r w:rsidRPr="009D1FE9">
        <w:rPr>
          <w:u w:val="single"/>
        </w:rPr>
        <w:t>about the bill</w:t>
      </w:r>
      <w:r w:rsidRPr="009F5566">
        <w:rPr>
          <w:sz w:val="16"/>
        </w:rPr>
        <w:t>. Warnock added that he considers the Republicans' ideas "inadequate," but he's prepared to have the policy discussion anyway. Democratic Sen. Jon Tester added that there are "</w:t>
      </w:r>
      <w:r w:rsidRPr="009D1FE9">
        <w:rPr>
          <w:u w:val="single"/>
        </w:rPr>
        <w:t xml:space="preserve">about </w:t>
      </w:r>
      <w:r w:rsidRPr="00BD1BFD">
        <w:rPr>
          <w:b/>
          <w:sz w:val="26"/>
          <w:highlight w:val="green"/>
          <w:u w:val="single"/>
        </w:rPr>
        <w:t>five or six</w:t>
      </w:r>
      <w:r w:rsidRPr="009D1FE9">
        <w:rPr>
          <w:u w:val="single"/>
        </w:rPr>
        <w:t xml:space="preserve">" Republicans </w:t>
      </w:r>
      <w:r w:rsidRPr="00BD1BFD">
        <w:rPr>
          <w:b/>
          <w:sz w:val="26"/>
          <w:highlight w:val="green"/>
          <w:u w:val="single"/>
        </w:rPr>
        <w:t>who've expressed</w:t>
      </w:r>
      <w:r w:rsidRPr="00BD1BFD">
        <w:rPr>
          <w:highlight w:val="green"/>
          <w:u w:val="single"/>
        </w:rPr>
        <w:t xml:space="preserve"> </w:t>
      </w:r>
      <w:r w:rsidRPr="009D1FE9">
        <w:rPr>
          <w:u w:val="single"/>
        </w:rPr>
        <w:t xml:space="preserve">at least some </w:t>
      </w:r>
      <w:r w:rsidRPr="00BD1BFD">
        <w:rPr>
          <w:b/>
          <w:sz w:val="26"/>
          <w:highlight w:val="green"/>
          <w:u w:val="single"/>
        </w:rPr>
        <w:t>interest</w:t>
      </w:r>
      <w:r w:rsidRPr="00BD1BFD">
        <w:rPr>
          <w:highlight w:val="green"/>
          <w:u w:val="single"/>
        </w:rPr>
        <w:t xml:space="preserve"> </w:t>
      </w:r>
      <w:r w:rsidRPr="009D1FE9">
        <w:rPr>
          <w:u w:val="single"/>
        </w:rPr>
        <w:t>in being constructive on the issue</w:t>
      </w:r>
      <w:r w:rsidRPr="009F5566">
        <w:rPr>
          <w:sz w:val="16"/>
        </w:rPr>
        <w:t xml:space="preserve">, and the Montanan wants to bring some of their proposals to the floor in the hopes of moving the process forward. But the math remains stubborn: Even if five or six GOP senators considered the possibility of backing a compromise bill — a far-fetched scenario, to be sure — the legislation would still die at the hands of a Republican filibuster. All of which brings us to a familiar point. The authors of the Freedom to Vote Act invested months of work into the bill, well aware of the legislative arithmetic. Would they spend all of this time and energy on an important bill that was doomed from the outset? If — or more realistically, when — </w:t>
      </w:r>
      <w:r w:rsidRPr="009F5566">
        <w:rPr>
          <w:u w:val="single"/>
        </w:rPr>
        <w:t xml:space="preserve">60 votes fail to materialize, attention will turn to </w:t>
      </w:r>
      <w:r w:rsidRPr="00BD1BFD">
        <w:rPr>
          <w:b/>
          <w:sz w:val="26"/>
          <w:highlight w:val="green"/>
          <w:u w:val="single"/>
        </w:rPr>
        <w:t>an obvious solution</w:t>
      </w:r>
      <w:r w:rsidRPr="009F5566">
        <w:rPr>
          <w:u w:val="single"/>
        </w:rPr>
        <w:t xml:space="preserve">: Voting rights advocates, on Capitol Hill and off, want </w:t>
      </w:r>
      <w:r w:rsidRPr="00BD1BFD">
        <w:rPr>
          <w:b/>
          <w:sz w:val="26"/>
          <w:highlight w:val="green"/>
          <w:u w:val="single"/>
        </w:rPr>
        <w:t>Senate Democrats</w:t>
      </w:r>
      <w:r w:rsidRPr="00BD1BFD">
        <w:rPr>
          <w:highlight w:val="green"/>
          <w:u w:val="single"/>
        </w:rPr>
        <w:t xml:space="preserve"> </w:t>
      </w:r>
      <w:r w:rsidRPr="009F5566">
        <w:rPr>
          <w:u w:val="single"/>
        </w:rPr>
        <w:t xml:space="preserve">to </w:t>
      </w:r>
      <w:r w:rsidRPr="00BD1BFD">
        <w:rPr>
          <w:b/>
          <w:sz w:val="26"/>
          <w:highlight w:val="green"/>
          <w:u w:val="single"/>
        </w:rPr>
        <w:t>create</w:t>
      </w:r>
      <w:r w:rsidRPr="00BD1BFD">
        <w:rPr>
          <w:highlight w:val="green"/>
          <w:u w:val="single"/>
        </w:rPr>
        <w:t xml:space="preserve"> </w:t>
      </w:r>
      <w:r w:rsidRPr="009F5566">
        <w:rPr>
          <w:u w:val="single"/>
        </w:rPr>
        <w:t xml:space="preserve">an </w:t>
      </w:r>
      <w:r w:rsidRPr="00BD1BFD">
        <w:rPr>
          <w:b/>
          <w:sz w:val="26"/>
          <w:highlight w:val="green"/>
          <w:u w:val="single"/>
        </w:rPr>
        <w:t>exception to</w:t>
      </w:r>
      <w:r w:rsidRPr="00BD1BFD">
        <w:rPr>
          <w:highlight w:val="green"/>
          <w:u w:val="single"/>
        </w:rPr>
        <w:t xml:space="preserve"> </w:t>
      </w:r>
      <w:r w:rsidRPr="009F5566">
        <w:rPr>
          <w:u w:val="single"/>
        </w:rPr>
        <w:t xml:space="preserve">the </w:t>
      </w:r>
      <w:r w:rsidRPr="00BD1BFD">
        <w:rPr>
          <w:b/>
          <w:sz w:val="26"/>
          <w:highlight w:val="green"/>
          <w:u w:val="single"/>
          <w:bdr w:val="single" w:sz="18" w:space="0" w:color="auto"/>
        </w:rPr>
        <w:t>institution's filibuster rules</w:t>
      </w:r>
      <w:r w:rsidRPr="009F5566">
        <w:rPr>
          <w:u w:val="single"/>
        </w:rPr>
        <w:t>, allowing members to rescue democracy by simply passing a worthwhile bill by majority rule</w:t>
      </w:r>
      <w:r w:rsidRPr="009F5566">
        <w:rPr>
          <w:sz w:val="16"/>
        </w:rPr>
        <w:t>. In July, Virginia's Mark Warner, a moderate Senate Democrat, publicly endorsed just such a carve-out, saying Americans' voting rights are so fundamentally important to our system of government, this is "the only area" in which he'd support an exception to the chamber's existing filibuster rules. Will Democratic senators such as Manchin and Arizona's Kyrsten Sinema agree? Norm Eisen, a senior fellow at the Brookings Institution, and Norm Ornstein, an emeritus scholar at the American Enterprise Institute, recently made the case in a Washington Post opinion piece that the stakes are so high that every Democratic senator will ultimately do the responsible thing. Proponents of democracy have reason to hope they're right. We'll find out next week.</w:t>
      </w:r>
    </w:p>
    <w:p w14:paraId="1D09714E" w14:textId="77777777" w:rsidR="00AA3CD4" w:rsidRDefault="00AA3CD4" w:rsidP="00AA3CD4">
      <w:pPr>
        <w:pStyle w:val="Heading4"/>
      </w:pPr>
      <w:r>
        <w:t xml:space="preserve">Yes Filibuster Reform for Voting Reform – cracks are opening but </w:t>
      </w:r>
      <w:r>
        <w:rPr>
          <w:u w:val="single"/>
        </w:rPr>
        <w:t>aggressive</w:t>
      </w:r>
      <w:r>
        <w:t xml:space="preserve"> and </w:t>
      </w:r>
      <w:r>
        <w:rPr>
          <w:u w:val="single"/>
        </w:rPr>
        <w:t>un-wavering</w:t>
      </w:r>
      <w:r>
        <w:t xml:space="preserve"> Biden pressure is key.</w:t>
      </w:r>
    </w:p>
    <w:p w14:paraId="0E4C6D98" w14:textId="77777777" w:rsidR="00AA3CD4" w:rsidRPr="00D5496A" w:rsidRDefault="00AA3CD4" w:rsidP="00AA3CD4">
      <w:r w:rsidRPr="00176793">
        <w:rPr>
          <w:rStyle w:val="Style13ptBold"/>
        </w:rPr>
        <w:t>Kroll 10-20</w:t>
      </w:r>
      <w:r>
        <w:t xml:space="preserve"> </w:t>
      </w:r>
      <w:r w:rsidRPr="00D5496A">
        <w:t>Andry Kroll 10-20-2021 "McConnell Just BLocked a Voting-Rights Bill. It's All Part of Democrat's Plan"</w:t>
      </w:r>
      <w:r>
        <w:t xml:space="preserve"> </w:t>
      </w:r>
      <w:hyperlink r:id="rId11" w:anchor="selection-1501.1-1507.245" w:history="1">
        <w:r w:rsidRPr="009814BA">
          <w:rPr>
            <w:rStyle w:val="Hyperlink"/>
          </w:rPr>
          <w:t>https://archive.md/pDGm0#selection-1501.1-1507.245</w:t>
        </w:r>
      </w:hyperlink>
      <w:r>
        <w:t xml:space="preserve"> (</w:t>
      </w:r>
      <w:r w:rsidRPr="00176793">
        <w:t>Washington, D.C., bureau chief for Rolling Stone.</w:t>
      </w:r>
      <w:r>
        <w:t xml:space="preserve">)//Elmer </w:t>
      </w:r>
    </w:p>
    <w:p w14:paraId="251512CC" w14:textId="77777777" w:rsidR="00AA3CD4" w:rsidRPr="00F677C1" w:rsidRDefault="00AA3CD4" w:rsidP="00AA3CD4">
      <w:pPr>
        <w:rPr>
          <w:sz w:val="16"/>
        </w:rPr>
      </w:pPr>
      <w:r w:rsidRPr="00F677C1">
        <w:rPr>
          <w:sz w:val="16"/>
        </w:rPr>
        <w:t xml:space="preserve">WASHINGTON — </w:t>
      </w:r>
      <w:r w:rsidRPr="00176793">
        <w:rPr>
          <w:u w:val="single"/>
        </w:rPr>
        <w:t>It’s not often the leader of the United States Senate holds a vote knowing it will fail. It’s even less often that the Senate leader calls a doomed vote for one of the most important bills in his party’s legislative agenda</w:t>
      </w:r>
      <w:r w:rsidRPr="00F677C1">
        <w:rPr>
          <w:sz w:val="16"/>
        </w:rPr>
        <w:t xml:space="preserve">. Majority Leader </w:t>
      </w:r>
      <w:r w:rsidRPr="00176793">
        <w:rPr>
          <w:u w:val="single"/>
        </w:rPr>
        <w:t xml:space="preserve">Chuck </w:t>
      </w:r>
      <w:r w:rsidRPr="00BD1BFD">
        <w:rPr>
          <w:b/>
          <w:sz w:val="26"/>
          <w:highlight w:val="green"/>
          <w:u w:val="single"/>
        </w:rPr>
        <w:t>Schumer</w:t>
      </w:r>
      <w:r w:rsidRPr="00BD1BFD">
        <w:rPr>
          <w:highlight w:val="green"/>
          <w:u w:val="single"/>
        </w:rPr>
        <w:t xml:space="preserve"> </w:t>
      </w:r>
      <w:r w:rsidRPr="00176793">
        <w:rPr>
          <w:u w:val="single"/>
        </w:rPr>
        <w:t xml:space="preserve">(D-N.Y.) is about to do just that. The Senate will </w:t>
      </w:r>
      <w:r w:rsidRPr="00BD1BFD">
        <w:rPr>
          <w:b/>
          <w:sz w:val="26"/>
          <w:highlight w:val="green"/>
          <w:u w:val="single"/>
        </w:rPr>
        <w:t>vote</w:t>
      </w:r>
      <w:r w:rsidRPr="00BD1BFD">
        <w:rPr>
          <w:highlight w:val="green"/>
          <w:u w:val="single"/>
        </w:rPr>
        <w:t xml:space="preserve"> </w:t>
      </w:r>
      <w:r w:rsidRPr="00176793">
        <w:rPr>
          <w:u w:val="single"/>
        </w:rPr>
        <w:t xml:space="preserve">Wednesday </w:t>
      </w:r>
      <w:r w:rsidRPr="00BD1BFD">
        <w:rPr>
          <w:b/>
          <w:sz w:val="26"/>
          <w:highlight w:val="green"/>
          <w:u w:val="single"/>
        </w:rPr>
        <w:t>on</w:t>
      </w:r>
      <w:r w:rsidRPr="00BD1BFD">
        <w:rPr>
          <w:highlight w:val="green"/>
          <w:u w:val="single"/>
        </w:rPr>
        <w:t xml:space="preserve"> </w:t>
      </w:r>
      <w:r w:rsidRPr="00176793">
        <w:rPr>
          <w:u w:val="single"/>
        </w:rPr>
        <w:t xml:space="preserve">the </w:t>
      </w:r>
      <w:r w:rsidRPr="00BD1BFD">
        <w:rPr>
          <w:b/>
          <w:sz w:val="26"/>
          <w:highlight w:val="green"/>
          <w:u w:val="single"/>
        </w:rPr>
        <w:t>F</w:t>
      </w:r>
      <w:r w:rsidRPr="00176793">
        <w:rPr>
          <w:u w:val="single"/>
        </w:rPr>
        <w:t xml:space="preserve">reedom to </w:t>
      </w:r>
      <w:r w:rsidRPr="00BD1BFD">
        <w:rPr>
          <w:b/>
          <w:sz w:val="26"/>
          <w:highlight w:val="green"/>
          <w:u w:val="single"/>
        </w:rPr>
        <w:t>V</w:t>
      </w:r>
      <w:r w:rsidRPr="00176793">
        <w:rPr>
          <w:u w:val="single"/>
        </w:rPr>
        <w:t xml:space="preserve">ote </w:t>
      </w:r>
      <w:r w:rsidRPr="00BD1BFD">
        <w:rPr>
          <w:b/>
          <w:sz w:val="26"/>
          <w:highlight w:val="green"/>
          <w:u w:val="single"/>
        </w:rPr>
        <w:t>A</w:t>
      </w:r>
      <w:r w:rsidRPr="00176793">
        <w:rPr>
          <w:u w:val="single"/>
        </w:rPr>
        <w:t xml:space="preserve">ct, a once-in-a-generation bill to safeguard the right to vote, disclose dark money, and stop the partisan operatives who tried to steal the last election from stealing the next one. The vote is almost certainly </w:t>
      </w:r>
      <w:r w:rsidRPr="00BD1BFD">
        <w:rPr>
          <w:b/>
          <w:sz w:val="26"/>
          <w:highlight w:val="green"/>
          <w:u w:val="single"/>
        </w:rPr>
        <w:t>going to fail</w:t>
      </w:r>
      <w:r w:rsidRPr="00176793">
        <w:rPr>
          <w:u w:val="single"/>
        </w:rPr>
        <w:t>.</w:t>
      </w:r>
      <w:r w:rsidRPr="00F677C1">
        <w:rPr>
          <w:sz w:val="16"/>
        </w:rPr>
        <w:t xml:space="preserve"> Democrats hold 50 seats, they need 60 votes to beat a Republican filibuster, and there’s no indication that even one GOP senator, let alone 10, plans to break ranks and support the bill. But for the Democratic lawmakers and outside activists pushing the bill, failure on Wednesday’s vote isn’t just expected — it’s </w:t>
      </w:r>
      <w:r w:rsidRPr="00BD1BFD">
        <w:rPr>
          <w:b/>
          <w:sz w:val="26"/>
          <w:highlight w:val="green"/>
          <w:u w:val="single"/>
          <w:bdr w:val="single" w:sz="18" w:space="0" w:color="auto"/>
        </w:rPr>
        <w:t>part of the plan</w:t>
      </w:r>
      <w:r w:rsidRPr="00F677C1">
        <w:rPr>
          <w:sz w:val="16"/>
        </w:rPr>
        <w:t xml:space="preserve">. </w:t>
      </w:r>
      <w:r w:rsidRPr="00176793">
        <w:rPr>
          <w:u w:val="single"/>
        </w:rPr>
        <w:t>They say it’s one of the final steps in a years-long, carefully choreographed strategy, one more proof point that Republicans won’t support even the most popular voting-rights and clean-government reforms</w:t>
      </w:r>
      <w:r w:rsidRPr="00F677C1">
        <w:rPr>
          <w:sz w:val="16"/>
        </w:rPr>
        <w:t xml:space="preserve">. And if not a single Republican will vote for those reforms, then </w:t>
      </w:r>
      <w:r w:rsidRPr="00176793">
        <w:rPr>
          <w:u w:val="single"/>
        </w:rPr>
        <w:t xml:space="preserve">Democrats have no choice but to </w:t>
      </w:r>
      <w:r w:rsidRPr="00BD1BFD">
        <w:rPr>
          <w:b/>
          <w:sz w:val="26"/>
          <w:highlight w:val="green"/>
          <w:u w:val="single"/>
        </w:rPr>
        <w:t>negotiate</w:t>
      </w:r>
      <w:r w:rsidRPr="00BD1BFD">
        <w:rPr>
          <w:highlight w:val="green"/>
          <w:u w:val="single"/>
        </w:rPr>
        <w:t xml:space="preserve"> </w:t>
      </w:r>
      <w:r w:rsidRPr="00176793">
        <w:rPr>
          <w:u w:val="single"/>
        </w:rPr>
        <w:t xml:space="preserve">a </w:t>
      </w:r>
      <w:r w:rsidRPr="00BD1BFD">
        <w:rPr>
          <w:b/>
          <w:sz w:val="26"/>
          <w:highlight w:val="green"/>
          <w:u w:val="single"/>
        </w:rPr>
        <w:t>change to</w:t>
      </w:r>
      <w:r w:rsidRPr="00BD1BFD">
        <w:rPr>
          <w:highlight w:val="green"/>
          <w:u w:val="single"/>
        </w:rPr>
        <w:t xml:space="preserve"> </w:t>
      </w:r>
      <w:r w:rsidRPr="00176793">
        <w:rPr>
          <w:u w:val="single"/>
        </w:rPr>
        <w:t xml:space="preserve">the </w:t>
      </w:r>
      <w:r w:rsidRPr="00BD1BFD">
        <w:rPr>
          <w:b/>
          <w:sz w:val="26"/>
          <w:highlight w:val="green"/>
          <w:u w:val="single"/>
        </w:rPr>
        <w:t>filibuster rules</w:t>
      </w:r>
      <w:r w:rsidRPr="00BD1BFD">
        <w:rPr>
          <w:highlight w:val="green"/>
          <w:u w:val="single"/>
        </w:rPr>
        <w:t xml:space="preserve"> </w:t>
      </w:r>
      <w:r w:rsidRPr="00176793">
        <w:rPr>
          <w:u w:val="single"/>
        </w:rPr>
        <w:t>that will allow them to pass the Freedom to Vote Act and try to shore up America’s battered democratic system in time for the 2022 elections</w:t>
      </w:r>
      <w:r w:rsidRPr="00F677C1">
        <w:rPr>
          <w:sz w:val="16"/>
        </w:rPr>
        <w:t xml:space="preserve">. Even with years of planning, the odds are long they pull it off. </w:t>
      </w:r>
      <w:r w:rsidRPr="00176793">
        <w:rPr>
          <w:u w:val="single"/>
        </w:rPr>
        <w:t xml:space="preserve">They have to win over centrist Sen. Joe Manchin (D-W.Va.) and rogue Sen. Kyrsten Sinema (D-Ariz.), not to mention half a dozen other senators who’ve privately expressed doubts about changing the filibuster. But those close to the action, the </w:t>
      </w:r>
      <w:r w:rsidRPr="00BD1BFD">
        <w:rPr>
          <w:b/>
          <w:sz w:val="26"/>
          <w:highlight w:val="green"/>
          <w:u w:val="single"/>
        </w:rPr>
        <w:t>congressional aides</w:t>
      </w:r>
      <w:r w:rsidRPr="00BD1BFD">
        <w:rPr>
          <w:highlight w:val="green"/>
          <w:u w:val="single"/>
        </w:rPr>
        <w:t xml:space="preserve"> </w:t>
      </w:r>
      <w:r w:rsidRPr="00176793">
        <w:rPr>
          <w:u w:val="single"/>
        </w:rPr>
        <w:t xml:space="preserve">and activists </w:t>
      </w:r>
      <w:r w:rsidRPr="00BD1BFD">
        <w:rPr>
          <w:b/>
          <w:sz w:val="26"/>
          <w:highlight w:val="green"/>
          <w:u w:val="single"/>
        </w:rPr>
        <w:t>on the inside</w:t>
      </w:r>
      <w:r w:rsidRPr="00176793">
        <w:rPr>
          <w:u w:val="single"/>
        </w:rPr>
        <w:t xml:space="preserve">, </w:t>
      </w:r>
      <w:r w:rsidRPr="00BD1BFD">
        <w:rPr>
          <w:b/>
          <w:sz w:val="26"/>
          <w:highlight w:val="green"/>
          <w:u w:val="single"/>
          <w:bdr w:val="single" w:sz="18" w:space="0" w:color="auto"/>
        </w:rPr>
        <w:t>believe this is their moment</w:t>
      </w:r>
      <w:r w:rsidRPr="00176793">
        <w:rPr>
          <w:u w:val="single"/>
        </w:rPr>
        <w:t>.</w:t>
      </w:r>
      <w:r w:rsidRPr="00F677C1">
        <w:rPr>
          <w:sz w:val="16"/>
        </w:rPr>
        <w:t xml:space="preserve"> A Tidal Wave of Lies </w:t>
      </w:r>
      <w:r w:rsidRPr="00176793">
        <w:rPr>
          <w:u w:val="single"/>
        </w:rPr>
        <w:t>The timing of tomorrow’s vote — and the even more critical fight to follow — couldn’t be more urgent. From January to September, 19 states have passed 33 new laws that will make it harder to vote and easier to sabotage elections, according to the Brennan Center for Justice at New York University. S</w:t>
      </w:r>
      <w:r w:rsidRPr="00F677C1">
        <w:rPr>
          <w:sz w:val="16"/>
        </w:rPr>
        <w:t xml:space="preserve">ome of these laws seek to reduce the number of polling places available to voters and limit the number of hours for early voting. Some of these laws reduce the window of time available to apply for a mail-in ballot and minimize the number, location, and availability of dropboxes in which you can safely submit your mail-in ballot. Some of these laws increase criminal penalties for local election workers who try to assist citizens in exercising their right to vote, whether it’s giving out water or snacks to voters waiting in line, helping voters with disabilities turn in their ballots, or encouraging voters to request mail-in ballots. Those are the only bills that have become law. According to the Brennan Center, more than 425 bills that include measures to restrict voting access have been introduced in 49 states this year. To be sure, there are state lawmakers pushing to improve voting rights at the state level, with at least 25 states passing 62 laws in 2021 that would help expand voting access. But Daniel Weiner, a voting-rights expert at the Brennan Center, says the wave of voter-suppression laws this year is an unprecedented assault on access to the ballot box, driven, in large part, by Republican legislatures acting on former President Donald Trump’s baseless claims about a stolen election. “A lot of it has been driven by falsehoods about the 2020 election, particularly around things like vote-by-mail,” Weiner says. Soon after winning control of the House, Senate, and White House earlier this year, the Democrats came out with the For the People Act, their answer to the growing assault on voting and democracy by Trump-inspired GOP lawmakers. The For the People Act was like the pot roast of progressive politics: A doorstop of a bill, Democrats had grabbed every reform idea they had in the cupboard and tossed it in the bill — combat gerrymandering, drag dark money into the daylight, protect the franchise, crack down on big-money super PACs. The bill passed easily out of the House. But it died on arrival in the Senate. Not only would no Republican support it; Sen. Manchin, a key moderate member of the Democratic caucus, announced his opposition to the bill, saying it was a partisan piece of legislation affecting an issue that required bipartisanship. “Congressional action on federal voting-rights legislation must be the result of both Democrats and Republicans coming together to find a pathway forward,” Manchin said at the time, “or we risk further dividing and destroying the republic we swore to protect and defend as elected officials.” In the same statement, Manchin also declared his opposition to weakening the filibuster. Democrats quickly offered up a revised version of the bill, one that Manchin was generally more supportive of, but it died in the face of a Republican filibuster. And with that, it seemed, the For the People Act was well and truly dead. Manchin in the Middle </w:t>
      </w:r>
      <w:r w:rsidRPr="00176793">
        <w:rPr>
          <w:u w:val="single"/>
        </w:rPr>
        <w:t xml:space="preserve">But the small group of </w:t>
      </w:r>
      <w:r w:rsidRPr="00BD1BFD">
        <w:rPr>
          <w:b/>
          <w:sz w:val="26"/>
          <w:highlight w:val="green"/>
          <w:u w:val="single"/>
        </w:rPr>
        <w:t>Democratic lawmakers</w:t>
      </w:r>
      <w:r w:rsidRPr="00BD1BFD">
        <w:rPr>
          <w:highlight w:val="green"/>
          <w:u w:val="single"/>
        </w:rPr>
        <w:t xml:space="preserve"> </w:t>
      </w:r>
      <w:r w:rsidRPr="00176793">
        <w:rPr>
          <w:u w:val="single"/>
        </w:rPr>
        <w:t xml:space="preserve">and the dozens of activist groups pushing for the bill </w:t>
      </w:r>
      <w:r w:rsidRPr="00BD1BFD">
        <w:rPr>
          <w:b/>
          <w:sz w:val="26"/>
          <w:highlight w:val="green"/>
          <w:u w:val="single"/>
        </w:rPr>
        <w:t>took hope from</w:t>
      </w:r>
      <w:r w:rsidRPr="00BD1BFD">
        <w:rPr>
          <w:highlight w:val="green"/>
          <w:u w:val="single"/>
        </w:rPr>
        <w:t xml:space="preserve"> </w:t>
      </w:r>
      <w:r w:rsidRPr="00176793">
        <w:rPr>
          <w:u w:val="single"/>
        </w:rPr>
        <w:t xml:space="preserve">another </w:t>
      </w:r>
      <w:r w:rsidRPr="00BD1BFD">
        <w:rPr>
          <w:b/>
          <w:sz w:val="26"/>
          <w:highlight w:val="green"/>
          <w:u w:val="single"/>
        </w:rPr>
        <w:t>statement of Manchin’s</w:t>
      </w:r>
      <w:r w:rsidRPr="00176793">
        <w:rPr>
          <w:u w:val="single"/>
        </w:rPr>
        <w:t xml:space="preserve">. In a tweet in May about the need to reauthorize the landmark Voting Rights Act, </w:t>
      </w:r>
      <w:r w:rsidRPr="00BD1BFD">
        <w:rPr>
          <w:b/>
          <w:sz w:val="26"/>
          <w:highlight w:val="green"/>
          <w:u w:val="single"/>
        </w:rPr>
        <w:t>Manchin said</w:t>
      </w:r>
      <w:r w:rsidRPr="00BD1BFD">
        <w:rPr>
          <w:highlight w:val="green"/>
          <w:u w:val="single"/>
        </w:rPr>
        <w:t xml:space="preserve"> </w:t>
      </w:r>
      <w:r w:rsidRPr="00176793">
        <w:rPr>
          <w:u w:val="single"/>
        </w:rPr>
        <w:t>that “</w:t>
      </w:r>
      <w:r w:rsidRPr="00BD1BFD">
        <w:rPr>
          <w:b/>
          <w:sz w:val="26"/>
          <w:highlight w:val="green"/>
          <w:u w:val="single"/>
          <w:bdr w:val="single" w:sz="18" w:space="0" w:color="auto"/>
        </w:rPr>
        <w:t>inaction is not an option</w:t>
      </w:r>
      <w:r w:rsidRPr="00176793">
        <w:rPr>
          <w:u w:val="single"/>
        </w:rPr>
        <w:t>.”</w:t>
      </w:r>
      <w:r w:rsidRPr="00F677C1">
        <w:rPr>
          <w:sz w:val="16"/>
        </w:rPr>
        <w:t xml:space="preserve"> The rest of the tweet talked about the need to act in a bipartisan way to reauthorize the VRA, but it was those initial five words — “Inaction is not an option” — that Senate Democrats and their allies seized upon. Speaking on the Senate floor last month, Sen. Schumer  said: “As Senator Manchin said earlier this year regarding congressional action on voting rights, inaction is not an option. I agree with Senator Manchin in that regard.” After the defeat of the For the People Act in June, Manchin released a list of requests for what he wanted to see in a retooled voting-rights bill. </w:t>
      </w:r>
      <w:r w:rsidRPr="00176793">
        <w:rPr>
          <w:u w:val="single"/>
        </w:rPr>
        <w:t xml:space="preserve">Democrats spent the rest of the summer </w:t>
      </w:r>
      <w:r w:rsidRPr="00BD1BFD">
        <w:rPr>
          <w:b/>
          <w:sz w:val="26"/>
          <w:highlight w:val="green"/>
          <w:u w:val="single"/>
        </w:rPr>
        <w:t>incorporating</w:t>
      </w:r>
      <w:r w:rsidRPr="00BD1BFD">
        <w:rPr>
          <w:highlight w:val="green"/>
          <w:u w:val="single"/>
        </w:rPr>
        <w:t xml:space="preserve"> </w:t>
      </w:r>
      <w:r w:rsidRPr="00BD1BFD">
        <w:rPr>
          <w:b/>
          <w:sz w:val="26"/>
          <w:highlight w:val="green"/>
          <w:u w:val="single"/>
        </w:rPr>
        <w:t>Manchin’s demands</w:t>
      </w:r>
      <w:r w:rsidRPr="00BD1BFD">
        <w:rPr>
          <w:highlight w:val="green"/>
          <w:u w:val="single"/>
        </w:rPr>
        <w:t xml:space="preserve"> </w:t>
      </w:r>
      <w:r w:rsidRPr="00176793">
        <w:rPr>
          <w:u w:val="single"/>
        </w:rPr>
        <w:t>into a new compromise bill called the Freedom to Vote Act</w:t>
      </w:r>
      <w:r w:rsidRPr="00F677C1">
        <w:rPr>
          <w:sz w:val="16"/>
        </w:rPr>
        <w:t xml:space="preserve">. The new bill, which was announced in late September, contains much of what was found in the For the People Act — provisions to increase disclosure of dark money, make Election Day a federal holiday, enact automatic voter registration at DMV offices, and pass nationalized standards for expanded access to early and same-day voting. </w:t>
      </w:r>
      <w:r w:rsidRPr="00176793">
        <w:rPr>
          <w:u w:val="single"/>
        </w:rPr>
        <w:t xml:space="preserve">While the bill pares back reforms to the Federal Election Commission, redistricting reform, and the use of voter-ID policies, it includes a raft of new protections against efforts to subvert or sabotage the vote-counting and certification process along the lines of what happened after the 2020 election. </w:t>
      </w:r>
      <w:r w:rsidRPr="00F677C1">
        <w:rPr>
          <w:sz w:val="16"/>
        </w:rPr>
        <w:t>Despite the changes to parts of the bill, reformers say it would still make huge improvements to everything from voting and campaign funding to shoring up American democracy against the next onslaught of “stop the steal” skullduggery. “Following the 2020 elections, in which more Americans voted than ever before, we have seen unprecedented attacks on our democracy,” Sen. Amy Klobuchar (D-Minn.), a leader on voting rights in the Senate, tells Rolling Stone. “</w:t>
      </w:r>
      <w:r w:rsidRPr="00176793">
        <w:rPr>
          <w:u w:val="single"/>
        </w:rPr>
        <w:t>We must take action. The Freedom to Vote Act will protect the right to vote by setting basic national standards to ensure all Americans can cast their ballots in the way that works best for them, regardless of what ZIP code they live</w:t>
      </w:r>
      <w:r w:rsidRPr="00F677C1">
        <w:rPr>
          <w:sz w:val="16"/>
        </w:rPr>
        <w:t xml:space="preserve"> in.” </w:t>
      </w:r>
      <w:r w:rsidRPr="00176793">
        <w:rPr>
          <w:u w:val="single"/>
        </w:rPr>
        <w:t xml:space="preserve">Democrats not only crafted the Freedom to Vote Act </w:t>
      </w:r>
      <w:r w:rsidRPr="00176793">
        <w:rPr>
          <w:b/>
          <w:bCs/>
          <w:u w:val="single"/>
        </w:rPr>
        <w:t>to address Manchin’s concerns</w:t>
      </w:r>
      <w:r w:rsidRPr="00F677C1">
        <w:rPr>
          <w:sz w:val="16"/>
        </w:rPr>
        <w:t xml:space="preserve">, they also gave him several weeks this fall to try to find 10 Republican senators who would support the new bill. From June onward, </w:t>
      </w:r>
      <w:r w:rsidRPr="00176793">
        <w:rPr>
          <w:u w:val="single"/>
        </w:rPr>
        <w:t xml:space="preserve">Democrats have adopted a Manchin-centric strategy, according to multiple congressional aides who have worked behind the scenes on the bill. </w:t>
      </w:r>
      <w:r w:rsidRPr="00F677C1">
        <w:rPr>
          <w:sz w:val="16"/>
        </w:rPr>
        <w:t xml:space="preserve">Recent reporting indicates Manchin has not found GOP votes for the new bill, even though it contains policies that are popular with Democrats, Republicans, and independents, according to recent polling. “It’s lawmakers on the Republican side of the aisle in Washington standing against this reform; it’s not Republican voters,” says Rep. John Sarbanes (D-Md.). Filibuster Reform — or Bust Which brings us to Wednesday’s vote. </w:t>
      </w:r>
      <w:r w:rsidRPr="00176793">
        <w:rPr>
          <w:u w:val="single"/>
        </w:rPr>
        <w:t>The vote is not about whether to pass the Freedom to Vote Act — it’s a procedural vote on whether to begin debating the bill.</w:t>
      </w:r>
      <w:r w:rsidRPr="00F677C1">
        <w:rPr>
          <w:sz w:val="16"/>
        </w:rPr>
        <w:t xml:space="preserve"> If Republicans filibuster that vote, as they’re expected to do, then the final phase of Senate Democrats’ strategy begins. </w:t>
      </w:r>
      <w:r w:rsidRPr="00BD1BFD">
        <w:rPr>
          <w:b/>
          <w:sz w:val="26"/>
          <w:highlight w:val="green"/>
          <w:u w:val="single"/>
        </w:rPr>
        <w:t>To pass</w:t>
      </w:r>
      <w:r w:rsidRPr="00BD1BFD">
        <w:rPr>
          <w:highlight w:val="green"/>
          <w:u w:val="single"/>
        </w:rPr>
        <w:t xml:space="preserve"> </w:t>
      </w:r>
      <w:r w:rsidRPr="00176793">
        <w:rPr>
          <w:u w:val="single"/>
        </w:rPr>
        <w:t xml:space="preserve">the Freedom to Vote Act, </w:t>
      </w:r>
      <w:r w:rsidRPr="00BD1BFD">
        <w:rPr>
          <w:b/>
          <w:sz w:val="26"/>
          <w:highlight w:val="green"/>
          <w:u w:val="single"/>
        </w:rPr>
        <w:t>Democrats will need to change</w:t>
      </w:r>
      <w:r w:rsidRPr="00BD1BFD">
        <w:rPr>
          <w:highlight w:val="green"/>
          <w:u w:val="single"/>
        </w:rPr>
        <w:t xml:space="preserve"> </w:t>
      </w:r>
      <w:r w:rsidRPr="00BD1BFD">
        <w:rPr>
          <w:b/>
          <w:sz w:val="26"/>
          <w:highlight w:val="green"/>
          <w:u w:val="single"/>
        </w:rPr>
        <w:t>the</w:t>
      </w:r>
      <w:r w:rsidRPr="00BD1BFD">
        <w:rPr>
          <w:highlight w:val="green"/>
          <w:u w:val="single"/>
        </w:rPr>
        <w:t xml:space="preserve"> </w:t>
      </w:r>
      <w:r w:rsidRPr="00176793">
        <w:rPr>
          <w:u w:val="single"/>
        </w:rPr>
        <w:t>filibuster</w:t>
      </w:r>
      <w:r w:rsidRPr="00F677C1">
        <w:rPr>
          <w:sz w:val="16"/>
        </w:rPr>
        <w:t xml:space="preserve">. Beltway media outlets use scary language to describe this process — “going nuclear” or using the “nuclear option” is the typical formulation — </w:t>
      </w:r>
      <w:r w:rsidRPr="00F677C1">
        <w:rPr>
          <w:u w:val="single"/>
        </w:rPr>
        <w:t xml:space="preserve">but in truth, the </w:t>
      </w:r>
      <w:r w:rsidRPr="00BD1BFD">
        <w:rPr>
          <w:b/>
          <w:sz w:val="26"/>
          <w:highlight w:val="green"/>
          <w:u w:val="single"/>
        </w:rPr>
        <w:t>Senate changes</w:t>
      </w:r>
      <w:r w:rsidRPr="00BD1BFD">
        <w:rPr>
          <w:highlight w:val="green"/>
          <w:u w:val="single"/>
        </w:rPr>
        <w:t xml:space="preserve"> </w:t>
      </w:r>
      <w:r w:rsidRPr="00F677C1">
        <w:rPr>
          <w:u w:val="single"/>
        </w:rPr>
        <w:t xml:space="preserve">the </w:t>
      </w:r>
      <w:r w:rsidRPr="00BD1BFD">
        <w:rPr>
          <w:b/>
          <w:sz w:val="26"/>
          <w:highlight w:val="green"/>
          <w:u w:val="single"/>
        </w:rPr>
        <w:t>rules</w:t>
      </w:r>
      <w:r w:rsidRPr="00BD1BFD">
        <w:rPr>
          <w:highlight w:val="green"/>
          <w:u w:val="single"/>
        </w:rPr>
        <w:t xml:space="preserve"> </w:t>
      </w:r>
      <w:r w:rsidRPr="00F677C1">
        <w:rPr>
          <w:u w:val="single"/>
        </w:rPr>
        <w:t xml:space="preserve">of how it does business </w:t>
      </w:r>
      <w:r w:rsidRPr="00BD1BFD">
        <w:rPr>
          <w:b/>
          <w:sz w:val="26"/>
          <w:highlight w:val="green"/>
          <w:u w:val="single"/>
          <w:bdr w:val="single" w:sz="18" w:space="0" w:color="auto"/>
        </w:rPr>
        <w:t>all the time</w:t>
      </w:r>
      <w:r w:rsidRPr="00F677C1">
        <w:rPr>
          <w:u w:val="single"/>
        </w:rPr>
        <w:t>.</w:t>
      </w:r>
      <w:r w:rsidRPr="00F677C1">
        <w:rPr>
          <w:sz w:val="16"/>
        </w:rPr>
        <w:t xml:space="preserve"> Between 1969 and 2014, </w:t>
      </w:r>
      <w:r w:rsidRPr="00F677C1">
        <w:rPr>
          <w:u w:val="single"/>
        </w:rPr>
        <w:t xml:space="preserve">the Senate made </w:t>
      </w:r>
      <w:r w:rsidRPr="00BD1BFD">
        <w:rPr>
          <w:b/>
          <w:sz w:val="26"/>
          <w:highlight w:val="green"/>
          <w:u w:val="single"/>
        </w:rPr>
        <w:t>161 such changes</w:t>
      </w:r>
      <w:r w:rsidRPr="00F677C1">
        <w:rPr>
          <w:u w:val="single"/>
        </w:rPr>
        <w:t xml:space="preserve">, according to research by the Brookings Institution. The Senate </w:t>
      </w:r>
      <w:r w:rsidRPr="00BD1BFD">
        <w:rPr>
          <w:b/>
          <w:sz w:val="26"/>
          <w:highlight w:val="green"/>
          <w:u w:val="single"/>
        </w:rPr>
        <w:t>changed</w:t>
      </w:r>
      <w:r w:rsidRPr="00BD1BFD">
        <w:rPr>
          <w:highlight w:val="green"/>
          <w:u w:val="single"/>
        </w:rPr>
        <w:t xml:space="preserve"> </w:t>
      </w:r>
      <w:r w:rsidRPr="00F677C1">
        <w:rPr>
          <w:u w:val="single"/>
        </w:rPr>
        <w:t xml:space="preserve">the </w:t>
      </w:r>
      <w:r w:rsidRPr="00BD1BFD">
        <w:rPr>
          <w:b/>
          <w:sz w:val="26"/>
          <w:highlight w:val="green"/>
          <w:u w:val="single"/>
        </w:rPr>
        <w:t>filibuster</w:t>
      </w:r>
      <w:r w:rsidRPr="00BD1BFD">
        <w:rPr>
          <w:highlight w:val="green"/>
          <w:u w:val="single"/>
        </w:rPr>
        <w:t xml:space="preserve"> </w:t>
      </w:r>
      <w:r w:rsidRPr="00F677C1">
        <w:rPr>
          <w:u w:val="single"/>
        </w:rPr>
        <w:t xml:space="preserve">during Barack Obama’s presidency to confirm lower-court judges </w:t>
      </w:r>
      <w:r w:rsidRPr="00BD1BFD">
        <w:rPr>
          <w:b/>
          <w:sz w:val="26"/>
          <w:highlight w:val="green"/>
          <w:u w:val="single"/>
        </w:rPr>
        <w:t>by</w:t>
      </w:r>
      <w:r w:rsidRPr="00BD1BFD">
        <w:rPr>
          <w:highlight w:val="green"/>
          <w:u w:val="single"/>
        </w:rPr>
        <w:t xml:space="preserve"> </w:t>
      </w:r>
      <w:r w:rsidRPr="00F677C1">
        <w:rPr>
          <w:u w:val="single"/>
        </w:rPr>
        <w:t xml:space="preserve">a simple </w:t>
      </w:r>
      <w:r w:rsidRPr="00BD1BFD">
        <w:rPr>
          <w:b/>
          <w:sz w:val="26"/>
          <w:highlight w:val="green"/>
          <w:u w:val="single"/>
        </w:rPr>
        <w:t>50-vote majority</w:t>
      </w:r>
      <w:r w:rsidRPr="00F677C1">
        <w:rPr>
          <w:u w:val="single"/>
        </w:rPr>
        <w:t>; it did so again during Donald Trump’s presidency to confirm Supreme Court justices and cabinet secretaries</w:t>
      </w:r>
      <w:r w:rsidRPr="00F677C1">
        <w:rPr>
          <w:sz w:val="16"/>
        </w:rPr>
        <w:t xml:space="preserve">. The bigger hurdles to filibuster reform are Manchin and Sinema. </w:t>
      </w:r>
      <w:r w:rsidRPr="00BD1BFD">
        <w:rPr>
          <w:b/>
          <w:sz w:val="26"/>
          <w:highlight w:val="green"/>
          <w:u w:val="single"/>
        </w:rPr>
        <w:t>Manchin</w:t>
      </w:r>
      <w:r w:rsidRPr="00BD1BFD">
        <w:rPr>
          <w:sz w:val="16"/>
          <w:highlight w:val="green"/>
        </w:rPr>
        <w:t xml:space="preserve"> </w:t>
      </w:r>
      <w:r w:rsidRPr="00F677C1">
        <w:rPr>
          <w:sz w:val="16"/>
        </w:rPr>
        <w:t xml:space="preserve">himself </w:t>
      </w:r>
      <w:r w:rsidRPr="00BD1BFD">
        <w:rPr>
          <w:b/>
          <w:sz w:val="26"/>
          <w:highlight w:val="green"/>
          <w:u w:val="single"/>
          <w:bdr w:val="single" w:sz="18" w:space="0" w:color="auto"/>
        </w:rPr>
        <w:t>called for filibuster reform in 2011</w:t>
      </w:r>
      <w:r w:rsidRPr="00F677C1">
        <w:rPr>
          <w:sz w:val="16"/>
        </w:rPr>
        <w:t xml:space="preserve">, but has since come out strongly against it, saying the existing rules of the Senate protect small, rural states like his. “We will not solve our nation’s problems in one Congress if we seek only partisan solutions. Instead of fixating on eliminating the filibuster or shortcutting the legislative process through budget reconciliation, it is time we do our jobs,” he wrote in April. Sinema, for her part, takes the opposite position of her more liberal counterparts: She argues that a strong filibuster is good for the Senate and for democracy. “The filibuster compels moderation and helps protect the country from wild swings between opposing policy poles,” she wrote in a June op-ed. The filibuster, she rightly points out, has been used to stop policies that Democrats deem dangerous or hateful — indeed, Democrats used the filibuster hundreds of times during Donald Trump’s four years in office. </w:t>
      </w:r>
      <w:r w:rsidRPr="00BD1BFD">
        <w:rPr>
          <w:b/>
          <w:sz w:val="26"/>
          <w:highlight w:val="green"/>
          <w:u w:val="single"/>
        </w:rPr>
        <w:t>If anyone can convince Manchin and Sinema</w:t>
      </w:r>
      <w:r w:rsidRPr="00BD1BFD">
        <w:rPr>
          <w:sz w:val="16"/>
          <w:highlight w:val="green"/>
        </w:rPr>
        <w:t xml:space="preserve"> </w:t>
      </w:r>
      <w:r w:rsidRPr="00F677C1">
        <w:rPr>
          <w:sz w:val="16"/>
        </w:rPr>
        <w:t xml:space="preserve">— and that’s a big if — </w:t>
      </w:r>
      <w:r w:rsidRPr="00BD1BFD">
        <w:rPr>
          <w:b/>
          <w:sz w:val="26"/>
          <w:highlight w:val="green"/>
          <w:u w:val="single"/>
          <w:bdr w:val="single" w:sz="18" w:space="0" w:color="auto"/>
        </w:rPr>
        <w:t>it’s President Biden</w:t>
      </w:r>
      <w:r w:rsidRPr="00F677C1">
        <w:rPr>
          <w:sz w:val="16"/>
        </w:rPr>
        <w:t xml:space="preserve">. Publicly, Biden has signaled his support for bringing back the talking filibuster, which would require physically holding the Senate floor and speaking continuously for however long you intended to block a vote. Privately, </w:t>
      </w:r>
      <w:r w:rsidRPr="00F677C1">
        <w:rPr>
          <w:u w:val="single"/>
        </w:rPr>
        <w:t xml:space="preserve">as Rolling Stone first reported, </w:t>
      </w:r>
      <w:r w:rsidRPr="00BD1BFD">
        <w:rPr>
          <w:b/>
          <w:sz w:val="26"/>
          <w:highlight w:val="green"/>
          <w:u w:val="single"/>
        </w:rPr>
        <w:t>Biden</w:t>
      </w:r>
      <w:r w:rsidRPr="00BD1BFD">
        <w:rPr>
          <w:highlight w:val="green"/>
          <w:u w:val="single"/>
        </w:rPr>
        <w:t xml:space="preserve"> </w:t>
      </w:r>
      <w:r w:rsidRPr="00F677C1">
        <w:rPr>
          <w:u w:val="single"/>
        </w:rPr>
        <w:t xml:space="preserve">has </w:t>
      </w:r>
      <w:r w:rsidRPr="00BD1BFD">
        <w:rPr>
          <w:b/>
          <w:sz w:val="26"/>
          <w:highlight w:val="green"/>
          <w:u w:val="single"/>
        </w:rPr>
        <w:t>told</w:t>
      </w:r>
      <w:r w:rsidRPr="00BD1BFD">
        <w:rPr>
          <w:highlight w:val="green"/>
          <w:u w:val="single"/>
        </w:rPr>
        <w:t xml:space="preserve"> </w:t>
      </w:r>
      <w:r w:rsidRPr="00F677C1">
        <w:rPr>
          <w:u w:val="single"/>
        </w:rPr>
        <w:t xml:space="preserve">Schumer </w:t>
      </w:r>
      <w:r w:rsidRPr="00BD1BFD">
        <w:rPr>
          <w:b/>
          <w:sz w:val="26"/>
          <w:highlight w:val="green"/>
          <w:u w:val="single"/>
        </w:rPr>
        <w:t>he’s ready to pressure</w:t>
      </w:r>
      <w:r w:rsidRPr="00BD1BFD">
        <w:rPr>
          <w:highlight w:val="green"/>
          <w:u w:val="single"/>
        </w:rPr>
        <w:t xml:space="preserve"> </w:t>
      </w:r>
      <w:r w:rsidRPr="00F677C1">
        <w:rPr>
          <w:u w:val="single"/>
        </w:rPr>
        <w:t xml:space="preserve">Manchin, Sinema, and other </w:t>
      </w:r>
      <w:r w:rsidRPr="00BD1BFD">
        <w:rPr>
          <w:b/>
          <w:sz w:val="26"/>
          <w:highlight w:val="green"/>
          <w:u w:val="single"/>
        </w:rPr>
        <w:t>resistant</w:t>
      </w:r>
      <w:r w:rsidRPr="00BD1BFD">
        <w:rPr>
          <w:highlight w:val="green"/>
          <w:u w:val="single"/>
        </w:rPr>
        <w:t xml:space="preserve"> </w:t>
      </w:r>
      <w:r w:rsidRPr="00F677C1">
        <w:rPr>
          <w:u w:val="single"/>
        </w:rPr>
        <w:t xml:space="preserve">Senate </w:t>
      </w:r>
      <w:r w:rsidRPr="00BD1BFD">
        <w:rPr>
          <w:b/>
          <w:sz w:val="26"/>
          <w:highlight w:val="green"/>
          <w:u w:val="single"/>
        </w:rPr>
        <w:t>Democrats to vote</w:t>
      </w:r>
      <w:r w:rsidRPr="00BD1BFD">
        <w:rPr>
          <w:highlight w:val="green"/>
          <w:u w:val="single"/>
        </w:rPr>
        <w:t xml:space="preserve"> </w:t>
      </w:r>
      <w:r w:rsidRPr="00F677C1">
        <w:rPr>
          <w:u w:val="single"/>
        </w:rPr>
        <w:t xml:space="preserve">in favor of filibuster reform of some kind. </w:t>
      </w:r>
      <w:r w:rsidRPr="00BD1BFD">
        <w:rPr>
          <w:b/>
          <w:sz w:val="26"/>
          <w:highlight w:val="green"/>
          <w:u w:val="single"/>
        </w:rPr>
        <w:t>This is the endgame</w:t>
      </w:r>
      <w:r w:rsidRPr="00F677C1">
        <w:rPr>
          <w:u w:val="single"/>
        </w:rPr>
        <w:t>, Democrats and activists say. It will play out over the next few weeks, this pressure campaign to get all 50 Senate Democrats to approve filibuster changes in order to pass the Freedom to Vote Act along party lines</w:t>
      </w:r>
      <w:r w:rsidRPr="00F677C1">
        <w:rPr>
          <w:sz w:val="16"/>
        </w:rPr>
        <w:t>. If Democrats can’t find the votes to so much as tweak the filibuster, then their once-in-a-generation voting-rights bill is dead. All year long, Democratic leaders have invoked Manchin’s line that “inaction is not an option.” Senate Democratic leader Schumer, likes to go one step further. “Failure,” he says, “is not an option.” That vow will now face its toughest test yet.</w:t>
      </w:r>
    </w:p>
    <w:p w14:paraId="347EE6E4" w14:textId="77777777" w:rsidR="00AA3CD4" w:rsidRDefault="00AA3CD4" w:rsidP="00AA3CD4">
      <w:pPr>
        <w:pStyle w:val="Heading4"/>
      </w:pPr>
      <w:r>
        <w:t xml:space="preserve">Right to Strike Policies cause </w:t>
      </w:r>
      <w:r>
        <w:rPr>
          <w:u w:val="single"/>
        </w:rPr>
        <w:t>mass Partisan Fights</w:t>
      </w:r>
      <w:r>
        <w:t xml:space="preserve">. </w:t>
      </w:r>
    </w:p>
    <w:p w14:paraId="036C76F3" w14:textId="77777777" w:rsidR="00AA3CD4" w:rsidRPr="003C48B7" w:rsidRDefault="00AA3CD4" w:rsidP="00AA3CD4">
      <w:r w:rsidRPr="003C48B7">
        <w:rPr>
          <w:rStyle w:val="Style13ptBold"/>
        </w:rPr>
        <w:t>Kreighbaum et Al 21</w:t>
      </w:r>
      <w:r>
        <w:t xml:space="preserve"> </w:t>
      </w:r>
      <w:r w:rsidRPr="003C48B7">
        <w:t>Andrew Kreighbaum et Al 3-9-2021 "Landmark Labor Law Overhaul Passes House but Senate Fate Unclear"</w:t>
      </w:r>
      <w:r>
        <w:t xml:space="preserve"> </w:t>
      </w:r>
      <w:hyperlink r:id="rId12" w:history="1">
        <w:r w:rsidRPr="00CD4CF7">
          <w:rPr>
            <w:rStyle w:val="Hyperlink"/>
          </w:rPr>
          <w:t>https://news.bloomberglaw.com/daily-labor-report/landmark-labor-law-overhaul-passes-house-but-senate-fate-unclear</w:t>
        </w:r>
      </w:hyperlink>
      <w:r>
        <w:t xml:space="preserve"> (Reporter at Bloomberg Law)//Elmer </w:t>
      </w:r>
    </w:p>
    <w:p w14:paraId="731BEBA4" w14:textId="77777777" w:rsidR="00AA3CD4" w:rsidRPr="009F5566" w:rsidRDefault="00AA3CD4" w:rsidP="00AA3CD4">
      <w:pPr>
        <w:rPr>
          <w:sz w:val="16"/>
        </w:rPr>
      </w:pPr>
      <w:r w:rsidRPr="00567F82">
        <w:rPr>
          <w:sz w:val="16"/>
        </w:rPr>
        <w:t xml:space="preserve">The House of Representatives passed the most significant overhaul of federal labor law in decades on Tuesday. </w:t>
      </w:r>
      <w:r w:rsidRPr="003C48B7">
        <w:rPr>
          <w:u w:val="single"/>
        </w:rPr>
        <w:t xml:space="preserve">The </w:t>
      </w:r>
      <w:r w:rsidRPr="00BD1BFD">
        <w:rPr>
          <w:b/>
          <w:sz w:val="26"/>
          <w:highlight w:val="green"/>
          <w:u w:val="single"/>
        </w:rPr>
        <w:t>P</w:t>
      </w:r>
      <w:r w:rsidRPr="003C48B7">
        <w:rPr>
          <w:u w:val="single"/>
        </w:rPr>
        <w:t xml:space="preserve">rotecting the </w:t>
      </w:r>
      <w:r w:rsidRPr="00BD1BFD">
        <w:rPr>
          <w:b/>
          <w:sz w:val="26"/>
          <w:highlight w:val="green"/>
          <w:u w:val="single"/>
        </w:rPr>
        <w:t>R</w:t>
      </w:r>
      <w:r w:rsidRPr="003C48B7">
        <w:rPr>
          <w:u w:val="single"/>
        </w:rPr>
        <w:t xml:space="preserve">ight to </w:t>
      </w:r>
      <w:r w:rsidRPr="00BD1BFD">
        <w:rPr>
          <w:b/>
          <w:sz w:val="26"/>
          <w:highlight w:val="green"/>
          <w:u w:val="single"/>
        </w:rPr>
        <w:t>O</w:t>
      </w:r>
      <w:r w:rsidRPr="003C48B7">
        <w:rPr>
          <w:u w:val="single"/>
        </w:rPr>
        <w:t xml:space="preserve">rganize </w:t>
      </w:r>
      <w:r w:rsidRPr="00BD1BFD">
        <w:rPr>
          <w:b/>
          <w:sz w:val="26"/>
          <w:highlight w:val="green"/>
          <w:u w:val="single"/>
        </w:rPr>
        <w:t>Act</w:t>
      </w:r>
      <w:r w:rsidRPr="00BD1BFD">
        <w:rPr>
          <w:highlight w:val="green"/>
          <w:u w:val="single"/>
        </w:rPr>
        <w:t xml:space="preserve"> </w:t>
      </w:r>
      <w:r w:rsidRPr="003C48B7">
        <w:rPr>
          <w:u w:val="single"/>
        </w:rPr>
        <w:t xml:space="preserve">(H.R. 842) is the </w:t>
      </w:r>
      <w:r w:rsidRPr="00BD1BFD">
        <w:rPr>
          <w:b/>
          <w:sz w:val="26"/>
          <w:highlight w:val="green"/>
          <w:u w:val="single"/>
        </w:rPr>
        <w:t>top</w:t>
      </w:r>
      <w:r w:rsidRPr="00BD1BFD">
        <w:rPr>
          <w:highlight w:val="green"/>
          <w:u w:val="single"/>
        </w:rPr>
        <w:t xml:space="preserve"> </w:t>
      </w:r>
      <w:r w:rsidRPr="003C48B7">
        <w:rPr>
          <w:u w:val="single"/>
        </w:rPr>
        <w:t xml:space="preserve">legislative </w:t>
      </w:r>
      <w:r w:rsidRPr="00BD1BFD">
        <w:rPr>
          <w:b/>
          <w:sz w:val="26"/>
          <w:highlight w:val="green"/>
          <w:u w:val="single"/>
        </w:rPr>
        <w:t>priority for</w:t>
      </w:r>
      <w:r w:rsidRPr="00BD1BFD">
        <w:rPr>
          <w:highlight w:val="green"/>
          <w:u w:val="single"/>
        </w:rPr>
        <w:t xml:space="preserve"> </w:t>
      </w:r>
      <w:r w:rsidRPr="00BD1BFD">
        <w:rPr>
          <w:b/>
          <w:sz w:val="26"/>
          <w:highlight w:val="green"/>
          <w:u w:val="single"/>
        </w:rPr>
        <w:t>organized labor groups</w:t>
      </w:r>
      <w:r w:rsidRPr="00BD1BFD">
        <w:rPr>
          <w:highlight w:val="green"/>
          <w:u w:val="single"/>
        </w:rPr>
        <w:t xml:space="preserve"> </w:t>
      </w:r>
      <w:r w:rsidRPr="003C48B7">
        <w:rPr>
          <w:u w:val="single"/>
        </w:rPr>
        <w:t xml:space="preserve">and has the backing of President Joe Biden, </w:t>
      </w:r>
      <w:r w:rsidRPr="00BD1BFD">
        <w:rPr>
          <w:b/>
          <w:sz w:val="26"/>
          <w:highlight w:val="green"/>
          <w:u w:val="single"/>
        </w:rPr>
        <w:t>but</w:t>
      </w:r>
      <w:r w:rsidRPr="00BD1BFD">
        <w:rPr>
          <w:highlight w:val="green"/>
          <w:u w:val="single"/>
        </w:rPr>
        <w:t xml:space="preserve"> </w:t>
      </w:r>
      <w:r w:rsidRPr="003C48B7">
        <w:rPr>
          <w:u w:val="single"/>
        </w:rPr>
        <w:t xml:space="preserve">the </w:t>
      </w:r>
      <w:r w:rsidRPr="00BD1BFD">
        <w:rPr>
          <w:b/>
          <w:sz w:val="26"/>
          <w:highlight w:val="green"/>
          <w:u w:val="single"/>
        </w:rPr>
        <w:t>business lobby</w:t>
      </w:r>
      <w:r w:rsidRPr="00BD1BFD">
        <w:rPr>
          <w:highlight w:val="green"/>
          <w:u w:val="single"/>
        </w:rPr>
        <w:t xml:space="preserve"> </w:t>
      </w:r>
      <w:r w:rsidRPr="003C48B7">
        <w:rPr>
          <w:u w:val="single"/>
        </w:rPr>
        <w:t xml:space="preserve">is </w:t>
      </w:r>
      <w:r w:rsidRPr="00BD1BFD">
        <w:rPr>
          <w:b/>
          <w:sz w:val="26"/>
          <w:highlight w:val="green"/>
          <w:u w:val="single"/>
          <w:bdr w:val="single" w:sz="18" w:space="0" w:color="auto"/>
        </w:rPr>
        <w:t>seeking to block</w:t>
      </w:r>
      <w:r w:rsidRPr="00BD1BFD">
        <w:rPr>
          <w:highlight w:val="green"/>
          <w:u w:val="single"/>
        </w:rPr>
        <w:t xml:space="preserve"> </w:t>
      </w:r>
      <w:r w:rsidRPr="003C48B7">
        <w:rPr>
          <w:u w:val="single"/>
        </w:rPr>
        <w:t>the bill.</w:t>
      </w:r>
      <w:r w:rsidRPr="00567F82">
        <w:rPr>
          <w:sz w:val="16"/>
        </w:rPr>
        <w:t xml:space="preserve"> Supporters also face a steep challenge overcoming a filibuster in the Senate. </w:t>
      </w:r>
      <w:r w:rsidRPr="003C48B7">
        <w:rPr>
          <w:u w:val="single"/>
        </w:rPr>
        <w:t xml:space="preserve">The bill cleared the House on a 225-206 vote. The chamber previously passed the PRO Act last year </w:t>
      </w:r>
      <w:r w:rsidRPr="00BD1BFD">
        <w:rPr>
          <w:b/>
          <w:sz w:val="26"/>
          <w:highlight w:val="green"/>
          <w:u w:val="single"/>
        </w:rPr>
        <w:t>along</w:t>
      </w:r>
      <w:r w:rsidRPr="00BD1BFD">
        <w:rPr>
          <w:highlight w:val="green"/>
          <w:u w:val="single"/>
        </w:rPr>
        <w:t xml:space="preserve"> </w:t>
      </w:r>
      <w:r w:rsidRPr="003C48B7">
        <w:rPr>
          <w:u w:val="single"/>
        </w:rPr>
        <w:t xml:space="preserve">mostly </w:t>
      </w:r>
      <w:r w:rsidRPr="00BD1BFD">
        <w:rPr>
          <w:b/>
          <w:sz w:val="26"/>
          <w:highlight w:val="green"/>
          <w:u w:val="single"/>
          <w:bdr w:val="single" w:sz="18" w:space="0" w:color="auto"/>
        </w:rPr>
        <w:t>party lines</w:t>
      </w:r>
      <w:r w:rsidRPr="00567F82">
        <w:rPr>
          <w:sz w:val="16"/>
        </w:rPr>
        <w:t xml:space="preserve">. Advocates say the bill is even more critical after the coronavirus pandemic exposed the challenges for many workers seeking safe conditions. It cleared the House as workers at an Amazon plant in Alabama vote on whether to form a union, a campaign that has attracted national attention and a shoutout from Biden. Boosting workers’ right to unionize would “help combat the acceleration of economic inequality that undermines the middle class, that has only grown worse over the past year,” House Speaker Nancy Pelosi (D-Calif.) said on Tuesday ahead of the bill’s passage. </w:t>
      </w:r>
      <w:r w:rsidRPr="00567F82">
        <w:rPr>
          <w:u w:val="single"/>
        </w:rPr>
        <w:t xml:space="preserve">Business </w:t>
      </w:r>
      <w:r w:rsidRPr="00BD1BFD">
        <w:rPr>
          <w:b/>
          <w:sz w:val="26"/>
          <w:highlight w:val="green"/>
          <w:u w:val="single"/>
        </w:rPr>
        <w:t>lobby groups</w:t>
      </w:r>
      <w:r w:rsidRPr="00BD1BFD">
        <w:rPr>
          <w:highlight w:val="green"/>
          <w:u w:val="single"/>
        </w:rPr>
        <w:t xml:space="preserve"> </w:t>
      </w:r>
      <w:r w:rsidRPr="00567F82">
        <w:rPr>
          <w:u w:val="single"/>
        </w:rPr>
        <w:t xml:space="preserve">like the U.S. Chamber of Commerce have said the bill would kill jobs, and </w:t>
      </w:r>
      <w:r w:rsidRPr="00BD1BFD">
        <w:rPr>
          <w:b/>
          <w:sz w:val="26"/>
          <w:highlight w:val="green"/>
          <w:u w:val="single"/>
        </w:rPr>
        <w:t>promised to oppose</w:t>
      </w:r>
      <w:r w:rsidRPr="00567F82">
        <w:rPr>
          <w:u w:val="single"/>
        </w:rPr>
        <w:t xml:space="preserve"> it in the Senate</w:t>
      </w:r>
      <w:r w:rsidRPr="00567F82">
        <w:rPr>
          <w:sz w:val="16"/>
        </w:rPr>
        <w:t xml:space="preserve">. Worker Protections </w:t>
      </w:r>
      <w:r w:rsidRPr="00BD1BFD">
        <w:rPr>
          <w:b/>
          <w:sz w:val="26"/>
          <w:highlight w:val="green"/>
          <w:u w:val="single"/>
        </w:rPr>
        <w:t>The PRO Act</w:t>
      </w:r>
      <w:r w:rsidRPr="00BD1BFD">
        <w:rPr>
          <w:sz w:val="16"/>
          <w:highlight w:val="green"/>
        </w:rPr>
        <w:t xml:space="preserve"> </w:t>
      </w:r>
      <w:r w:rsidRPr="00567F82">
        <w:rPr>
          <w:sz w:val="16"/>
        </w:rPr>
        <w:t xml:space="preserve">would amend the National Labor Relations Act, a federal law that guarantees private-sector employees the right to unionize, engage in collective bargaining, and take collective action such as strikes. </w:t>
      </w:r>
      <w:r w:rsidRPr="00567F82">
        <w:rPr>
          <w:u w:val="single"/>
        </w:rPr>
        <w:t xml:space="preserve">Among other changes, it </w:t>
      </w:r>
      <w:r w:rsidRPr="00BD1BFD">
        <w:rPr>
          <w:b/>
          <w:sz w:val="26"/>
          <w:highlight w:val="green"/>
          <w:u w:val="single"/>
        </w:rPr>
        <w:t>would</w:t>
      </w:r>
      <w:r w:rsidRPr="00BD1BFD">
        <w:rPr>
          <w:highlight w:val="green"/>
          <w:u w:val="single"/>
        </w:rPr>
        <w:t xml:space="preserve"> </w:t>
      </w:r>
      <w:r w:rsidRPr="00567F82">
        <w:rPr>
          <w:u w:val="single"/>
        </w:rPr>
        <w:t xml:space="preserve">bar employers from retaliating against unionization efforts, </w:t>
      </w:r>
      <w:r w:rsidRPr="00BD1BFD">
        <w:rPr>
          <w:b/>
          <w:sz w:val="26"/>
          <w:highlight w:val="green"/>
          <w:u w:val="single"/>
        </w:rPr>
        <w:t>protect workers’ right to strike</w:t>
      </w:r>
      <w:r w:rsidRPr="00567F82">
        <w:rPr>
          <w:u w:val="single"/>
        </w:rPr>
        <w:t>, and override state “right to work” laws that allow employees to opt out of paying dues in unionized workplaces</w:t>
      </w:r>
      <w:r w:rsidRPr="00567F82">
        <w:rPr>
          <w:sz w:val="16"/>
        </w:rPr>
        <w:t>. Companies would be banned under the bill, for example, from holding “captive audience” meetings, in which workers are compelled to listen to anti-union messages from their employer. The legislation also would give the National Labor Relations Board power to levy fines against companies that engage in unfair labor practices, and require arbitration when unionized workers can’t reach agreement on a contract with employers. BGOV Bill Summary: H.R. 842, Private Sector Union Rights The bill would allow employees to hold union elections off of company premises and use mail or electronic ballots, a provision that supporters say is essential during the pandemic. Electronic ballots are currently banned. The PRO Act addresses the status of independent contractors—such as gig workers at ride-hailing and food delivery companies—by lowering the bar for contractors to prove they are employees under federal labor law. That would allow gig workers to organize unions and protest retaliation under the NLRA—rights currently guaranteed only to employees, not contractors. The legislation would adopt the same rigid test to determine workers’ employment status as a California law known as A.B. 5. Workers for app-based services were recently carved out of the state law by a ballot initiative, Proposition 22, bankrolled by gig companies. The California law also applies to employment rules governing overtime and minimum wage</w:t>
      </w:r>
      <w:r w:rsidRPr="00567F82">
        <w:rPr>
          <w:u w:val="single"/>
        </w:rPr>
        <w:t>. The PRO Act, however, only addresses workers’ status under the National Labor Relations Act. Senate Opposition Rep. Virginia Foxx (R-N.C.), the ranking member on the Education and Labor Committee, said the legislation would hurt entrepreneurs and individual workers by “making unions bigger and the individual freedom smaller.”</w:t>
      </w:r>
      <w:r w:rsidRPr="00567F82">
        <w:rPr>
          <w:sz w:val="16"/>
        </w:rPr>
        <w:t xml:space="preserve"> </w:t>
      </w:r>
      <w:r w:rsidRPr="00BD1BFD">
        <w:rPr>
          <w:b/>
          <w:sz w:val="26"/>
          <w:highlight w:val="green"/>
          <w:u w:val="single"/>
        </w:rPr>
        <w:t>Republicans</w:t>
      </w:r>
      <w:r w:rsidRPr="00BD1BFD">
        <w:rPr>
          <w:highlight w:val="green"/>
          <w:u w:val="single"/>
        </w:rPr>
        <w:t xml:space="preserve"> </w:t>
      </w:r>
      <w:r w:rsidRPr="00567F82">
        <w:rPr>
          <w:u w:val="single"/>
        </w:rPr>
        <w:t xml:space="preserve">in the Senate, including Sen. Tim Scott (R-S.C.), have already </w:t>
      </w:r>
      <w:r w:rsidRPr="00BD1BFD">
        <w:rPr>
          <w:b/>
          <w:sz w:val="26"/>
          <w:highlight w:val="green"/>
          <w:u w:val="single"/>
          <w:bdr w:val="single" w:sz="18" w:space="0" w:color="auto"/>
        </w:rPr>
        <w:t>gone on record opposing</w:t>
      </w:r>
      <w:r w:rsidRPr="00BD1BFD">
        <w:rPr>
          <w:highlight w:val="green"/>
          <w:u w:val="single"/>
        </w:rPr>
        <w:t xml:space="preserve"> </w:t>
      </w:r>
      <w:r w:rsidRPr="00567F82">
        <w:rPr>
          <w:u w:val="single"/>
        </w:rPr>
        <w:t>the PRO Act</w:t>
      </w:r>
      <w:r w:rsidRPr="00567F82">
        <w:rPr>
          <w:sz w:val="16"/>
        </w:rPr>
        <w:t xml:space="preserve">. Union leaders pledged to carry on the fight in the Senate. The legislation faces slim chances there without changes to filibuster rules, which require 60 votes to end debate on a bill and bring it to a vote. </w:t>
      </w:r>
      <w:r w:rsidRPr="00567F82">
        <w:rPr>
          <w:u w:val="single"/>
        </w:rPr>
        <w:t xml:space="preserve">The vocal </w:t>
      </w:r>
      <w:r w:rsidRPr="00BD1BFD">
        <w:rPr>
          <w:b/>
          <w:sz w:val="26"/>
          <w:highlight w:val="green"/>
          <w:u w:val="single"/>
        </w:rPr>
        <w:t>support from</w:t>
      </w:r>
      <w:r w:rsidRPr="00567F82">
        <w:rPr>
          <w:u w:val="single"/>
        </w:rPr>
        <w:t xml:space="preserve"> the </w:t>
      </w:r>
      <w:r w:rsidRPr="00BD1BFD">
        <w:rPr>
          <w:b/>
          <w:sz w:val="26"/>
          <w:highlight w:val="green"/>
          <w:u w:val="single"/>
        </w:rPr>
        <w:t>Biden</w:t>
      </w:r>
      <w:r w:rsidRPr="00BD1BFD">
        <w:rPr>
          <w:highlight w:val="green"/>
          <w:u w:val="single"/>
        </w:rPr>
        <w:t xml:space="preserve"> </w:t>
      </w:r>
      <w:r w:rsidRPr="00567F82">
        <w:rPr>
          <w:u w:val="single"/>
        </w:rPr>
        <w:t xml:space="preserve">administration </w:t>
      </w:r>
      <w:r w:rsidRPr="00BD1BFD">
        <w:rPr>
          <w:b/>
          <w:sz w:val="26"/>
          <w:highlight w:val="green"/>
          <w:u w:val="single"/>
        </w:rPr>
        <w:t>is significant</w:t>
      </w:r>
      <w:r w:rsidRPr="00BD1BFD">
        <w:rPr>
          <w:highlight w:val="green"/>
          <w:u w:val="single"/>
        </w:rPr>
        <w:t xml:space="preserve"> </w:t>
      </w:r>
      <w:r w:rsidRPr="00567F82">
        <w:rPr>
          <w:u w:val="single"/>
        </w:rPr>
        <w:t xml:space="preserve">for the future of the legislation, said Celine McNicholas, director of government affairs and labor counsel at the left-leaning Economic Policy Institute. “We just don’t know </w:t>
      </w:r>
      <w:r w:rsidRPr="00BD1BFD">
        <w:rPr>
          <w:b/>
          <w:sz w:val="26"/>
          <w:highlight w:val="green"/>
          <w:u w:val="single"/>
        </w:rPr>
        <w:t>what labor law reform</w:t>
      </w:r>
      <w:r w:rsidRPr="00BD1BFD">
        <w:rPr>
          <w:highlight w:val="green"/>
          <w:u w:val="single"/>
        </w:rPr>
        <w:t xml:space="preserve"> </w:t>
      </w:r>
      <w:r w:rsidRPr="00567F82">
        <w:rPr>
          <w:u w:val="single"/>
        </w:rPr>
        <w:t xml:space="preserve">is </w:t>
      </w:r>
      <w:r w:rsidRPr="00BD1BFD">
        <w:rPr>
          <w:b/>
          <w:sz w:val="26"/>
          <w:highlight w:val="green"/>
          <w:u w:val="single"/>
        </w:rPr>
        <w:t>possible</w:t>
      </w:r>
      <w:r w:rsidRPr="00BD1BFD">
        <w:rPr>
          <w:highlight w:val="green"/>
          <w:u w:val="single"/>
        </w:rPr>
        <w:t xml:space="preserve"> </w:t>
      </w:r>
      <w:r w:rsidRPr="00BD1BFD">
        <w:rPr>
          <w:b/>
          <w:sz w:val="26"/>
          <w:highlight w:val="green"/>
          <w:u w:val="single"/>
        </w:rPr>
        <w:t>with</w:t>
      </w:r>
      <w:r w:rsidRPr="00BD1BFD">
        <w:rPr>
          <w:highlight w:val="green"/>
          <w:u w:val="single"/>
        </w:rPr>
        <w:t xml:space="preserve"> </w:t>
      </w:r>
      <w:r w:rsidRPr="00567F82">
        <w:rPr>
          <w:u w:val="single"/>
        </w:rPr>
        <w:t xml:space="preserve">an </w:t>
      </w:r>
      <w:r w:rsidRPr="00BD1BFD">
        <w:rPr>
          <w:b/>
          <w:sz w:val="26"/>
          <w:highlight w:val="green"/>
          <w:u w:val="single"/>
        </w:rPr>
        <w:t>administration</w:t>
      </w:r>
      <w:r w:rsidRPr="00BD1BFD">
        <w:rPr>
          <w:highlight w:val="green"/>
          <w:u w:val="single"/>
        </w:rPr>
        <w:t xml:space="preserve"> </w:t>
      </w:r>
      <w:r w:rsidRPr="00BD1BFD">
        <w:rPr>
          <w:b/>
          <w:sz w:val="26"/>
          <w:highlight w:val="green"/>
          <w:u w:val="single"/>
        </w:rPr>
        <w:t>willing to expend critical p</w:t>
      </w:r>
      <w:r w:rsidRPr="00567F82">
        <w:rPr>
          <w:u w:val="single"/>
        </w:rPr>
        <w:t xml:space="preserve">olitical </w:t>
      </w:r>
      <w:r w:rsidRPr="00BD1BFD">
        <w:rPr>
          <w:b/>
          <w:sz w:val="26"/>
          <w:highlight w:val="green"/>
          <w:u w:val="single"/>
        </w:rPr>
        <w:t>c</w:t>
      </w:r>
      <w:r w:rsidRPr="00567F82">
        <w:rPr>
          <w:u w:val="single"/>
        </w:rPr>
        <w:t>apital,” McNicholas said.</w:t>
      </w:r>
    </w:p>
    <w:p w14:paraId="112BE898" w14:textId="77777777" w:rsidR="00AA3CD4" w:rsidRDefault="00AA3CD4" w:rsidP="00AA3CD4">
      <w:pPr>
        <w:pStyle w:val="Heading4"/>
      </w:pPr>
      <w:r>
        <w:t xml:space="preserve">Voting Reform through the FTPA solves democracy - laundry list of warrants. </w:t>
      </w:r>
    </w:p>
    <w:p w14:paraId="5C86C5FD" w14:textId="77777777" w:rsidR="00AA3CD4" w:rsidRPr="008C2B17" w:rsidRDefault="00AA3CD4" w:rsidP="00AA3CD4">
      <w:pPr>
        <w:rPr>
          <w:sz w:val="16"/>
          <w:szCs w:val="16"/>
        </w:rPr>
      </w:pPr>
      <w:r w:rsidRPr="008C2B17">
        <w:rPr>
          <w:rStyle w:val="Style13ptBold"/>
        </w:rPr>
        <w:t>Weiser</w:t>
      </w:r>
      <w:r>
        <w:rPr>
          <w:rStyle w:val="Style13ptBold"/>
        </w:rPr>
        <w:t xml:space="preserve"> et al. 21 </w:t>
      </w:r>
      <w:r w:rsidRPr="008C2B17">
        <w:rPr>
          <w:rStyle w:val="Style13ptBold"/>
          <w:sz w:val="16"/>
          <w:szCs w:val="12"/>
        </w:rPr>
        <w:t>(</w:t>
      </w:r>
      <w:r w:rsidRPr="008C2B17">
        <w:rPr>
          <w:sz w:val="16"/>
          <w:szCs w:val="16"/>
        </w:rPr>
        <w:t>, D., Weiser, W. and Erney, D., 2021. Congress Must Pass the ‘For the People Act’. [online] Brennan Center for Justice. Available at: &lt;https://www.brennancenter.org/our-work/policy-solutions/congress-must-pass-people-act&gt; [Accessed 6 November 2021] Daniel I. Weiner serves as deputy director of the Brennan Center’s Election Reform Program, where he helps to lead the Center’s work on money in politics, election security, government ethics, and other democracy and rule of law issues. He is the author or co-author of several nationally recognized reports, and also writes and comments regularly for media outlets such as the New York Times, the Washington Post, Slate, MSNBC, and NPR. He has provided policy advice and drafting assistance to lawmakers in Washington and across the country, and delivered testimony and briefings to Congress, state legislatures, and federal and state agencies. Wendy Weiser directs the Democracy Program at the Brennan Center for Justice at NYU School of Law, a nonpartisan think tank and public interest law center that works to revitalize, reform, and defend systems of democracy and justice. Her program focuses on voting rights and elections, money in politics and ethics, redistricting and representation, government dysfunction, rule of law, and fair courts. She founded and directed the program’s Voting Rights and Elections Project, directing litigation, research, and advocacy efforts to enhance political participation and prevent voter disenfranchisement across the country.)-rahulpenu</w:t>
      </w:r>
    </w:p>
    <w:p w14:paraId="396672A5" w14:textId="77777777" w:rsidR="00AA3CD4" w:rsidRPr="006C7341" w:rsidRDefault="00AA3CD4" w:rsidP="00AA3CD4">
      <w:pPr>
        <w:rPr>
          <w:sz w:val="16"/>
        </w:rPr>
      </w:pPr>
      <w:r w:rsidRPr="003F22B1">
        <w:rPr>
          <w:sz w:val="16"/>
          <w:szCs w:val="16"/>
        </w:rPr>
        <w:t>Introduction</w:t>
      </w:r>
      <w:r>
        <w:rPr>
          <w:sz w:val="16"/>
          <w:szCs w:val="16"/>
        </w:rPr>
        <w:t xml:space="preserve"> </w:t>
      </w:r>
      <w:r w:rsidRPr="003F22B1">
        <w:rPr>
          <w:sz w:val="16"/>
        </w:rPr>
        <w:t xml:space="preserve">American </w:t>
      </w:r>
      <w:r w:rsidRPr="00BD1BFD">
        <w:rPr>
          <w:b/>
          <w:bCs/>
          <w:highlight w:val="green"/>
          <w:u w:val="single"/>
        </w:rPr>
        <w:t>democracy</w:t>
      </w:r>
      <w:r w:rsidRPr="003F22B1">
        <w:rPr>
          <w:u w:val="single"/>
        </w:rPr>
        <w:t xml:space="preserve"> urgently </w:t>
      </w:r>
      <w:r w:rsidRPr="00BD1BFD">
        <w:rPr>
          <w:b/>
          <w:bCs/>
          <w:highlight w:val="green"/>
          <w:u w:val="single"/>
        </w:rPr>
        <w:t>needs</w:t>
      </w:r>
      <w:r w:rsidRPr="003F22B1">
        <w:rPr>
          <w:u w:val="single"/>
        </w:rPr>
        <w:t xml:space="preserve"> </w:t>
      </w:r>
      <w:r w:rsidRPr="00BD1BFD">
        <w:rPr>
          <w:b/>
          <w:bCs/>
          <w:highlight w:val="green"/>
          <w:u w:val="single"/>
        </w:rPr>
        <w:t>repair</w:t>
      </w:r>
      <w:r w:rsidRPr="003F22B1">
        <w:rPr>
          <w:sz w:val="16"/>
        </w:rPr>
        <w:t xml:space="preserve">. </w:t>
      </w:r>
      <w:r w:rsidRPr="003F22B1">
        <w:rPr>
          <w:u w:val="single"/>
        </w:rPr>
        <w:t>We now have a historic opportunity to bring about transformative change</w:t>
      </w:r>
      <w:r w:rsidRPr="003F22B1">
        <w:rPr>
          <w:sz w:val="16"/>
        </w:rPr>
        <w:t xml:space="preserve">. In both houses of Congress, the </w:t>
      </w:r>
      <w:r w:rsidRPr="00BD1BFD">
        <w:rPr>
          <w:highlight w:val="green"/>
          <w:u w:val="single"/>
        </w:rPr>
        <w:t>F</w:t>
      </w:r>
      <w:r w:rsidRPr="003F22B1">
        <w:rPr>
          <w:u w:val="single"/>
        </w:rPr>
        <w:t xml:space="preserve">or </w:t>
      </w:r>
      <w:r w:rsidRPr="00BD1BFD">
        <w:rPr>
          <w:highlight w:val="green"/>
          <w:u w:val="single"/>
        </w:rPr>
        <w:t>t</w:t>
      </w:r>
      <w:r w:rsidRPr="003F22B1">
        <w:rPr>
          <w:u w:val="single"/>
        </w:rPr>
        <w:t xml:space="preserve">he </w:t>
      </w:r>
      <w:r w:rsidRPr="00BD1BFD">
        <w:rPr>
          <w:highlight w:val="green"/>
          <w:u w:val="single"/>
        </w:rPr>
        <w:t>P</w:t>
      </w:r>
      <w:r w:rsidRPr="003F22B1">
        <w:rPr>
          <w:u w:val="single"/>
        </w:rPr>
        <w:t xml:space="preserve">eople </w:t>
      </w:r>
      <w:r w:rsidRPr="00BD1BFD">
        <w:rPr>
          <w:highlight w:val="green"/>
          <w:u w:val="single"/>
        </w:rPr>
        <w:t>A</w:t>
      </w:r>
      <w:r w:rsidRPr="003F22B1">
        <w:rPr>
          <w:u w:val="single"/>
        </w:rPr>
        <w:t>ct</w:t>
      </w:r>
      <w:r w:rsidRPr="003F22B1">
        <w:rPr>
          <w:sz w:val="16"/>
        </w:rPr>
        <w:t xml:space="preserve"> — H.R. 1 in the House and S. 1 in the Senate — was </w:t>
      </w:r>
      <w:r w:rsidRPr="003F22B1">
        <w:rPr>
          <w:u w:val="single"/>
        </w:rPr>
        <w:t>designated as the first bill</w:t>
      </w:r>
      <w:r w:rsidRPr="003F22B1">
        <w:rPr>
          <w:sz w:val="16"/>
        </w:rPr>
        <w:t>, a top priority this session.</w:t>
      </w:r>
      <w:r>
        <w:rPr>
          <w:sz w:val="16"/>
        </w:rPr>
        <w:t xml:space="preserve"> </w:t>
      </w:r>
      <w:r w:rsidRPr="003F22B1">
        <w:rPr>
          <w:sz w:val="16"/>
        </w:rPr>
        <w:t xml:space="preserve">This historic </w:t>
      </w:r>
      <w:r w:rsidRPr="003F22B1">
        <w:rPr>
          <w:u w:val="single"/>
        </w:rPr>
        <w:t xml:space="preserve">legislation </w:t>
      </w:r>
      <w:r w:rsidRPr="006C7341">
        <w:rPr>
          <w:u w:val="single"/>
        </w:rPr>
        <w:t>responds</w:t>
      </w:r>
      <w:r w:rsidRPr="003F22B1">
        <w:rPr>
          <w:u w:val="single"/>
        </w:rPr>
        <w:t xml:space="preserve"> </w:t>
      </w:r>
      <w:r w:rsidRPr="006C7341">
        <w:rPr>
          <w:u w:val="single"/>
        </w:rPr>
        <w:t>to</w:t>
      </w:r>
      <w:r w:rsidRPr="003F22B1">
        <w:rPr>
          <w:sz w:val="16"/>
        </w:rPr>
        <w:t xml:space="preserve"> twin crises facing our country: the </w:t>
      </w:r>
      <w:r w:rsidRPr="003F22B1">
        <w:rPr>
          <w:u w:val="single"/>
        </w:rPr>
        <w:t xml:space="preserve">ongoing </w:t>
      </w:r>
      <w:r w:rsidRPr="006C7341">
        <w:rPr>
          <w:u w:val="single"/>
        </w:rPr>
        <w:t>attack</w:t>
      </w:r>
      <w:r w:rsidRPr="003F22B1">
        <w:rPr>
          <w:u w:val="single"/>
        </w:rPr>
        <w:t xml:space="preserve"> </w:t>
      </w:r>
      <w:r w:rsidRPr="006C7341">
        <w:rPr>
          <w:u w:val="single"/>
        </w:rPr>
        <w:t>on</w:t>
      </w:r>
      <w:r w:rsidRPr="003F22B1">
        <w:rPr>
          <w:u w:val="single"/>
        </w:rPr>
        <w:t xml:space="preserve"> </w:t>
      </w:r>
      <w:r w:rsidRPr="006C7341">
        <w:rPr>
          <w:u w:val="single"/>
        </w:rPr>
        <w:t>democracy</w:t>
      </w:r>
      <w:r w:rsidRPr="003F22B1">
        <w:rPr>
          <w:sz w:val="16"/>
        </w:rPr>
        <w:t xml:space="preserve"> — reflected in the assault on the Capitol on January 6 and the subsequent flood of vote suppression bills across the country — and the urgent demand for racial justice. </w:t>
      </w:r>
      <w:r w:rsidRPr="003F22B1">
        <w:rPr>
          <w:u w:val="single"/>
        </w:rPr>
        <w:t xml:space="preserve">It is based on the key insight </w:t>
      </w:r>
      <w:r w:rsidRPr="006C7341">
        <w:rPr>
          <w:u w:val="single"/>
        </w:rPr>
        <w:t>that</w:t>
      </w:r>
      <w:r w:rsidRPr="003F22B1">
        <w:rPr>
          <w:u w:val="single"/>
        </w:rPr>
        <w:t xml:space="preserve"> the best way to defend democracy is to </w:t>
      </w:r>
      <w:r w:rsidRPr="00BD1BFD">
        <w:rPr>
          <w:highlight w:val="green"/>
          <w:u w:val="single"/>
        </w:rPr>
        <w:t>strengthen</w:t>
      </w:r>
      <w:r w:rsidRPr="003F22B1">
        <w:rPr>
          <w:u w:val="single"/>
        </w:rPr>
        <w:t xml:space="preserve"> </w:t>
      </w:r>
      <w:r w:rsidRPr="00BD1BFD">
        <w:rPr>
          <w:highlight w:val="green"/>
          <w:u w:val="single"/>
        </w:rPr>
        <w:t>democracy</w:t>
      </w:r>
      <w:r w:rsidRPr="003F22B1">
        <w:rPr>
          <w:sz w:val="16"/>
        </w:rPr>
        <w:t xml:space="preserve">. </w:t>
      </w:r>
      <w:r w:rsidRPr="003F22B1">
        <w:rPr>
          <w:u w:val="single"/>
        </w:rPr>
        <w:t>If enacted</w:t>
      </w:r>
      <w:r w:rsidRPr="003F22B1">
        <w:rPr>
          <w:sz w:val="16"/>
        </w:rPr>
        <w:t xml:space="preserve">, </w:t>
      </w:r>
      <w:r w:rsidRPr="00BD1BFD">
        <w:rPr>
          <w:highlight w:val="green"/>
          <w:u w:val="single"/>
        </w:rPr>
        <w:t>it</w:t>
      </w:r>
      <w:r w:rsidRPr="003F22B1">
        <w:rPr>
          <w:u w:val="single"/>
        </w:rPr>
        <w:t xml:space="preserve"> </w:t>
      </w:r>
      <w:r w:rsidRPr="00BD1BFD">
        <w:rPr>
          <w:highlight w:val="green"/>
          <w:u w:val="single"/>
        </w:rPr>
        <w:t>would</w:t>
      </w:r>
      <w:r w:rsidRPr="003F22B1">
        <w:rPr>
          <w:u w:val="single"/>
        </w:rPr>
        <w:t xml:space="preserve"> </w:t>
      </w:r>
      <w:r w:rsidRPr="00BD1BFD">
        <w:rPr>
          <w:highlight w:val="green"/>
          <w:u w:val="single"/>
        </w:rPr>
        <w:t>be</w:t>
      </w:r>
      <w:r w:rsidRPr="003F22B1">
        <w:rPr>
          <w:sz w:val="16"/>
        </w:rPr>
        <w:t xml:space="preserve"> </w:t>
      </w:r>
      <w:r w:rsidRPr="003F22B1">
        <w:rPr>
          <w:u w:val="single"/>
        </w:rPr>
        <w:t xml:space="preserve">the </w:t>
      </w:r>
      <w:r w:rsidRPr="00BD1BFD">
        <w:rPr>
          <w:b/>
          <w:bCs/>
          <w:highlight w:val="green"/>
          <w:u w:val="single"/>
        </w:rPr>
        <w:t>most</w:t>
      </w:r>
      <w:r w:rsidRPr="00BD1BFD">
        <w:rPr>
          <w:sz w:val="16"/>
          <w:highlight w:val="green"/>
        </w:rPr>
        <w:t xml:space="preserve"> </w:t>
      </w:r>
      <w:r w:rsidRPr="00BD1BFD">
        <w:rPr>
          <w:b/>
          <w:bCs/>
          <w:highlight w:val="green"/>
          <w:u w:val="single"/>
        </w:rPr>
        <w:t>significant</w:t>
      </w:r>
      <w:r w:rsidRPr="003F22B1">
        <w:rPr>
          <w:sz w:val="16"/>
        </w:rPr>
        <w:t xml:space="preserve"> voting rights and </w:t>
      </w:r>
      <w:r w:rsidRPr="00BD1BFD">
        <w:rPr>
          <w:b/>
          <w:bCs/>
          <w:highlight w:val="green"/>
          <w:u w:val="single"/>
        </w:rPr>
        <w:t>democracy</w:t>
      </w:r>
      <w:r w:rsidRPr="00BD1BFD">
        <w:rPr>
          <w:highlight w:val="green"/>
          <w:u w:val="single"/>
        </w:rPr>
        <w:t xml:space="preserve"> </w:t>
      </w:r>
      <w:r w:rsidRPr="00BD1BFD">
        <w:rPr>
          <w:b/>
          <w:bCs/>
          <w:highlight w:val="green"/>
          <w:u w:val="single"/>
        </w:rPr>
        <w:t>reform</w:t>
      </w:r>
      <w:r w:rsidRPr="00BD1BFD">
        <w:rPr>
          <w:highlight w:val="green"/>
          <w:u w:val="single"/>
        </w:rPr>
        <w:t xml:space="preserve"> </w:t>
      </w:r>
      <w:r w:rsidRPr="00BD1BFD">
        <w:rPr>
          <w:b/>
          <w:bCs/>
          <w:highlight w:val="green"/>
          <w:u w:val="single"/>
        </w:rPr>
        <w:t>in</w:t>
      </w:r>
      <w:r w:rsidRPr="003F22B1">
        <w:rPr>
          <w:u w:val="single"/>
        </w:rPr>
        <w:t xml:space="preserve"> more than </w:t>
      </w:r>
      <w:r w:rsidRPr="00BD1BFD">
        <w:rPr>
          <w:b/>
          <w:bCs/>
          <w:highlight w:val="green"/>
          <w:u w:val="single"/>
        </w:rPr>
        <w:t>half</w:t>
      </w:r>
      <w:r w:rsidRPr="00BD1BFD">
        <w:rPr>
          <w:highlight w:val="green"/>
          <w:u w:val="single"/>
        </w:rPr>
        <w:t xml:space="preserve"> </w:t>
      </w:r>
      <w:r w:rsidRPr="00BD1BFD">
        <w:rPr>
          <w:b/>
          <w:bCs/>
          <w:highlight w:val="green"/>
          <w:u w:val="single"/>
        </w:rPr>
        <w:t>a century</w:t>
      </w:r>
      <w:r w:rsidRPr="003F22B1">
        <w:rPr>
          <w:u w:val="single"/>
        </w:rPr>
        <w:t>.</w:t>
      </w:r>
      <w:r>
        <w:rPr>
          <w:sz w:val="16"/>
        </w:rPr>
        <w:t xml:space="preserve"> </w:t>
      </w:r>
      <w:r w:rsidRPr="003F22B1">
        <w:rPr>
          <w:sz w:val="16"/>
          <w:szCs w:val="16"/>
        </w:rPr>
        <w:t>The 2020 election, like the 2018 midterms, featured historic levels of voter turnout — the highest in over a century, even in the face of a deadly pandemic. But there were also unprecedented efforts to thwart the electoral process and disenfranchise voters, primarily in Black and brown communities, based on lies about “voter fraud.” Those efforts continue through restrictive voting bills in states across the country. Extreme partisan gerrymandering continued to distort far too many races for the House — a plot that is poised to be repeated in the upcoming redistricting cycle unless Congress steps in to prevent it. And despite increased engagement by small campaign donors last year, the most expensive campaigns in American history were still largely bankrolled by a small coterie of individual megadonors and entrenched interests, many of whom were able to keep their identities secret from voters.</w:t>
      </w:r>
      <w:r>
        <w:rPr>
          <w:sz w:val="16"/>
          <w:szCs w:val="16"/>
        </w:rPr>
        <w:t xml:space="preserve"> </w:t>
      </w:r>
      <w:r w:rsidRPr="003F22B1">
        <w:rPr>
          <w:sz w:val="16"/>
          <w:szCs w:val="16"/>
        </w:rPr>
        <w:t>These problems were more extreme this cycle, but they are certainly not new. For decades, citizens’ voices have been silenced through voter suppression, gerrymandering, and deceptive tactics. Wealthy campaign donors maintain outsized sway over policy. And the guardrails against discrimination, corruption, and manipulation of the system for personal gain have all been cast aside or eroded. The virulent coronavirus, whose worst effects in terms of both health and the economy have fallen disproportionately on communities of color, underscores the urgent need for a functioning democracy that serves all the people.</w:t>
      </w:r>
      <w:r>
        <w:rPr>
          <w:sz w:val="16"/>
          <w:szCs w:val="16"/>
        </w:rPr>
        <w:t xml:space="preserve"> </w:t>
      </w:r>
      <w:r w:rsidRPr="003F22B1">
        <w:rPr>
          <w:sz w:val="16"/>
        </w:rPr>
        <w:t xml:space="preserve">The current assault on voting rights across the country underscores the urgency of reform. </w:t>
      </w:r>
      <w:r w:rsidRPr="003F22B1">
        <w:rPr>
          <w:u w:val="single"/>
        </w:rPr>
        <w:t xml:space="preserve">Even though </w:t>
      </w:r>
      <w:r w:rsidRPr="003F22B1">
        <w:rPr>
          <w:sz w:val="16"/>
        </w:rPr>
        <w:t xml:space="preserve">our </w:t>
      </w:r>
      <w:r w:rsidRPr="003F22B1">
        <w:rPr>
          <w:u w:val="single"/>
        </w:rPr>
        <w:t>democratic institutions survived</w:t>
      </w:r>
      <w:r w:rsidRPr="003F22B1">
        <w:rPr>
          <w:sz w:val="16"/>
        </w:rPr>
        <w:t xml:space="preserve"> an </w:t>
      </w:r>
      <w:r w:rsidRPr="003F22B1">
        <w:rPr>
          <w:u w:val="single"/>
        </w:rPr>
        <w:t>attempt to overturn the result of</w:t>
      </w:r>
      <w:r w:rsidRPr="003F22B1">
        <w:rPr>
          <w:sz w:val="16"/>
        </w:rPr>
        <w:t xml:space="preserve"> the </w:t>
      </w:r>
      <w:r w:rsidRPr="003F22B1">
        <w:rPr>
          <w:u w:val="single"/>
        </w:rPr>
        <w:t>2020</w:t>
      </w:r>
      <w:r w:rsidRPr="003F22B1">
        <w:rPr>
          <w:sz w:val="16"/>
        </w:rPr>
        <w:t xml:space="preserve"> election, unscrupulous </w:t>
      </w:r>
      <w:r w:rsidRPr="003F22B1">
        <w:rPr>
          <w:u w:val="single"/>
        </w:rPr>
        <w:t>state legislators have seized on the disinformation</w:t>
      </w:r>
      <w:r w:rsidRPr="003F22B1">
        <w:rPr>
          <w:sz w:val="16"/>
        </w:rPr>
        <w:t xml:space="preserve"> </w:t>
      </w:r>
      <w:r w:rsidRPr="003F22B1">
        <w:rPr>
          <w:u w:val="single"/>
        </w:rPr>
        <w:t>that fueled</w:t>
      </w:r>
      <w:r w:rsidRPr="003F22B1">
        <w:rPr>
          <w:sz w:val="16"/>
        </w:rPr>
        <w:t xml:space="preserve"> this atte</w:t>
      </w:r>
      <w:r w:rsidRPr="003F22B1">
        <w:rPr>
          <w:u w:val="single"/>
        </w:rPr>
        <w:t>mpt to introduce an alarming number of regressive bills aimed at restricting access to the ballot</w:t>
      </w:r>
      <w:r w:rsidRPr="003F22B1">
        <w:rPr>
          <w:sz w:val="16"/>
        </w:rPr>
        <w:t>, including by sharply restricting access to mail ballots, cutting back on early voting, and slashing voter registration opportunities. To date, more than 360 bills to restrict voting access have been proposed in 47 states. These measures target and will disproportionately harm voters of color, young voters, and voters with disabilities. In Georgia, for instance, a recent Brennan Center analysis found that proposed bills to cut Sunday early voting and mail-voting access would burden Black voters most.footnote1_2jnfpgj1</w:t>
      </w:r>
      <w:r>
        <w:rPr>
          <w:sz w:val="16"/>
        </w:rPr>
        <w:t xml:space="preserve"> </w:t>
      </w:r>
      <w:r w:rsidRPr="00E67816">
        <w:rPr>
          <w:sz w:val="12"/>
          <w:szCs w:val="12"/>
        </w:rPr>
        <w:t>But here is the good news: we know what we need to do to address these problems and strengthen American democracy. It starts with passing the For the People Act. The Act incorporates key measures that are urgently needed, including automatic voter registration and other steps to modernize our elections; a national guarantee of free and fair elections without voter suppression, coupled with a commitment to restore the full protections of the Voting Rights Act; small donor public financing to empower ordinary Americans instead of big donors (at no cost to taxpayers) and other critical campaign finance reforms; an end to partisan gerrymandering; and a much-needed overhaul of federal ethics rules. Critically, the Act would thwart virtually every vote suppression bill currently pending in the states.</w:t>
      </w:r>
      <w:r>
        <w:rPr>
          <w:sz w:val="12"/>
          <w:szCs w:val="12"/>
        </w:rPr>
        <w:t xml:space="preserve"> </w:t>
      </w:r>
      <w:r w:rsidRPr="00E67816">
        <w:rPr>
          <w:sz w:val="12"/>
          <w:szCs w:val="12"/>
        </w:rPr>
        <w:t>These reforms respond directly to Americans’ desire for real solutions that ensure that each of us can have a voice in the decisions that govern our lives, as evidenced by their passage in many states, often by lopsided bipartisan margins. They are especially critical for communities of color. Racial justice cannot be fully achieved without a system in which all Americans have the means to advocate for themselves and exercise political power.</w:t>
      </w:r>
      <w:r>
        <w:rPr>
          <w:sz w:val="12"/>
          <w:szCs w:val="12"/>
        </w:rPr>
        <w:t xml:space="preserve"> </w:t>
      </w:r>
      <w:r w:rsidRPr="00E67816">
        <w:rPr>
          <w:sz w:val="12"/>
          <w:szCs w:val="12"/>
        </w:rPr>
        <w:t>As President Biden remarked in his inaugural address: democracy is precious, but democracy is also fragile. The 2020 election revealed a passionate commitment to democracy on the part of tens of millions of Americans who braved a deadly pandemic, voter suppression, and a concerted campaign of presidential lies to make their voices heard. On March 3, the House of Representatives honored that commitment by passing the Act in its entirety. Now, the Senate and the president must also fulfill their promise to secure representative democracy in America now and for future generations.</w:t>
      </w:r>
      <w:r>
        <w:rPr>
          <w:sz w:val="12"/>
          <w:szCs w:val="12"/>
        </w:rPr>
        <w:t xml:space="preserve"> </w:t>
      </w:r>
      <w:r w:rsidRPr="00E67816">
        <w:rPr>
          <w:sz w:val="12"/>
          <w:szCs w:val="12"/>
        </w:rPr>
        <w:t>Voting Rights</w:t>
      </w:r>
      <w:r>
        <w:rPr>
          <w:sz w:val="12"/>
          <w:szCs w:val="12"/>
        </w:rPr>
        <w:t xml:space="preserve"> </w:t>
      </w:r>
      <w:r w:rsidRPr="00E67816">
        <w:rPr>
          <w:sz w:val="16"/>
        </w:rPr>
        <w:t xml:space="preserve">The </w:t>
      </w:r>
      <w:r w:rsidRPr="00BD1BFD">
        <w:rPr>
          <w:b/>
          <w:bCs/>
          <w:highlight w:val="green"/>
          <w:u w:val="single"/>
        </w:rPr>
        <w:t>right</w:t>
      </w:r>
      <w:r w:rsidRPr="00BD1BFD">
        <w:rPr>
          <w:highlight w:val="green"/>
          <w:u w:val="single"/>
        </w:rPr>
        <w:t xml:space="preserve"> </w:t>
      </w:r>
      <w:r w:rsidRPr="00BD1BFD">
        <w:rPr>
          <w:b/>
          <w:bCs/>
          <w:highlight w:val="green"/>
          <w:u w:val="single"/>
        </w:rPr>
        <w:t>to</w:t>
      </w:r>
      <w:r w:rsidRPr="00BD1BFD">
        <w:rPr>
          <w:highlight w:val="green"/>
          <w:u w:val="single"/>
        </w:rPr>
        <w:t xml:space="preserve"> </w:t>
      </w:r>
      <w:r w:rsidRPr="00BD1BFD">
        <w:rPr>
          <w:b/>
          <w:bCs/>
          <w:highlight w:val="green"/>
          <w:u w:val="single"/>
        </w:rPr>
        <w:t>vote</w:t>
      </w:r>
      <w:r w:rsidRPr="003F22B1">
        <w:rPr>
          <w:u w:val="single"/>
        </w:rPr>
        <w:t xml:space="preserve"> is at the heart of effective self-government</w:t>
      </w:r>
      <w:r w:rsidRPr="00E67816">
        <w:rPr>
          <w:sz w:val="16"/>
        </w:rPr>
        <w:t xml:space="preserve">. In the Federalist Papers, Alexander Hamilton and James Madison laid down a </w:t>
      </w:r>
      <w:r w:rsidRPr="00BD1BFD">
        <w:rPr>
          <w:b/>
          <w:bCs/>
          <w:highlight w:val="green"/>
          <w:u w:val="single"/>
        </w:rPr>
        <w:t>standard</w:t>
      </w:r>
      <w:r w:rsidRPr="003F22B1">
        <w:rPr>
          <w:u w:val="single"/>
        </w:rPr>
        <w:t xml:space="preserve"> </w:t>
      </w:r>
      <w:r w:rsidRPr="00BD1BFD">
        <w:rPr>
          <w:b/>
          <w:bCs/>
          <w:highlight w:val="green"/>
          <w:u w:val="single"/>
        </w:rPr>
        <w:t>for</w:t>
      </w:r>
      <w:r w:rsidRPr="003F22B1">
        <w:rPr>
          <w:u w:val="single"/>
        </w:rPr>
        <w:t xml:space="preserve"> our </w:t>
      </w:r>
      <w:r w:rsidRPr="00BD1BFD">
        <w:rPr>
          <w:b/>
          <w:bCs/>
          <w:highlight w:val="green"/>
          <w:u w:val="single"/>
        </w:rPr>
        <w:t>democracy</w:t>
      </w:r>
      <w:r w:rsidRPr="00E67816">
        <w:rPr>
          <w:sz w:val="16"/>
        </w:rPr>
        <w:t>: “Who are to be the electors of the federal representatives? Not the rich, more than the poor; not the learned, more than the ignorant; not the haughty heirs of distinguished names, more than the humble sons of obscurity and unpropitious fortune. The electors are to be the great body of the people of the United States.” footnote1_xtq3o5m2 For over two centuries, we have worked to live up to that ideal, but have consistently fallen short. Many have struggled, and continue to struggle, for the franchise. The For the People Act would expand and protect this most fundamental right and bring voting into the 21st century.</w:t>
      </w:r>
      <w:r>
        <w:rPr>
          <w:sz w:val="16"/>
        </w:rPr>
        <w:t xml:space="preserve"> </w:t>
      </w:r>
      <w:r w:rsidRPr="00E67816">
        <w:rPr>
          <w:sz w:val="10"/>
          <w:szCs w:val="10"/>
        </w:rPr>
        <w:t>Modernize Voter Registration</w:t>
      </w:r>
      <w:r>
        <w:rPr>
          <w:sz w:val="10"/>
          <w:szCs w:val="10"/>
        </w:rPr>
        <w:t xml:space="preserve"> </w:t>
      </w:r>
      <w:r w:rsidRPr="00E67816">
        <w:rPr>
          <w:sz w:val="10"/>
          <w:szCs w:val="10"/>
        </w:rPr>
        <w:t>Automatic Voter Registration</w:t>
      </w:r>
      <w:r>
        <w:rPr>
          <w:sz w:val="10"/>
          <w:szCs w:val="10"/>
        </w:rPr>
        <w:t xml:space="preserve"> </w:t>
      </w:r>
      <w:r w:rsidRPr="00E67816">
        <w:rPr>
          <w:sz w:val="10"/>
          <w:szCs w:val="10"/>
        </w:rPr>
        <w:t>Same-Day and Online Registration</w:t>
      </w:r>
      <w:r>
        <w:rPr>
          <w:sz w:val="10"/>
          <w:szCs w:val="10"/>
        </w:rPr>
        <w:t xml:space="preserve"> </w:t>
      </w:r>
      <w:r w:rsidRPr="00E67816">
        <w:rPr>
          <w:sz w:val="10"/>
          <w:szCs w:val="10"/>
        </w:rPr>
        <w:t>Protect Against Flawed Purges</w:t>
      </w:r>
      <w:r>
        <w:rPr>
          <w:sz w:val="10"/>
          <w:szCs w:val="10"/>
        </w:rPr>
        <w:t xml:space="preserve"> </w:t>
      </w:r>
      <w:r w:rsidRPr="00E67816">
        <w:rPr>
          <w:sz w:val="10"/>
          <w:szCs w:val="10"/>
        </w:rPr>
        <w:t>Restore the Voting Rights Act</w:t>
      </w:r>
      <w:r>
        <w:rPr>
          <w:sz w:val="10"/>
          <w:szCs w:val="10"/>
        </w:rPr>
        <w:t xml:space="preserve"> </w:t>
      </w:r>
      <w:r w:rsidRPr="00E67816">
        <w:rPr>
          <w:sz w:val="10"/>
          <w:szCs w:val="10"/>
        </w:rPr>
        <w:t>Restore Voting Rights to People with Prior Convictions</w:t>
      </w:r>
      <w:r>
        <w:rPr>
          <w:sz w:val="10"/>
          <w:szCs w:val="10"/>
        </w:rPr>
        <w:t xml:space="preserve"> </w:t>
      </w:r>
      <w:r w:rsidRPr="00E67816">
        <w:rPr>
          <w:sz w:val="10"/>
          <w:szCs w:val="10"/>
        </w:rPr>
        <w:t>Strengthen Mail Voting Systems</w:t>
      </w:r>
      <w:r>
        <w:rPr>
          <w:sz w:val="10"/>
          <w:szCs w:val="10"/>
        </w:rPr>
        <w:t xml:space="preserve"> </w:t>
      </w:r>
      <w:r w:rsidRPr="00E67816">
        <w:rPr>
          <w:sz w:val="10"/>
          <w:szCs w:val="10"/>
        </w:rPr>
        <w:t>Institute Nationwide Early Voting</w:t>
      </w:r>
      <w:r>
        <w:rPr>
          <w:sz w:val="10"/>
          <w:szCs w:val="10"/>
        </w:rPr>
        <w:t xml:space="preserve"> </w:t>
      </w:r>
      <w:r w:rsidRPr="00E67816">
        <w:rPr>
          <w:sz w:val="10"/>
          <w:szCs w:val="10"/>
        </w:rPr>
        <w:t>Preventing Unreasonable Wait Times at the Polls</w:t>
      </w:r>
      <w:r>
        <w:rPr>
          <w:sz w:val="10"/>
          <w:szCs w:val="10"/>
        </w:rPr>
        <w:t xml:space="preserve"> </w:t>
      </w:r>
      <w:r w:rsidRPr="00E67816">
        <w:rPr>
          <w:sz w:val="10"/>
          <w:szCs w:val="10"/>
        </w:rPr>
        <w:t>Protect Against Deceptive Practices</w:t>
      </w:r>
      <w:r>
        <w:rPr>
          <w:sz w:val="10"/>
          <w:szCs w:val="10"/>
        </w:rPr>
        <w:t xml:space="preserve"> </w:t>
      </w:r>
      <w:r w:rsidRPr="00E67816">
        <w:rPr>
          <w:sz w:val="10"/>
          <w:szCs w:val="10"/>
        </w:rPr>
        <w:t>Modernize Voter Registration</w:t>
      </w:r>
      <w:r>
        <w:rPr>
          <w:sz w:val="10"/>
          <w:szCs w:val="10"/>
        </w:rPr>
        <w:t xml:space="preserve"> </w:t>
      </w:r>
      <w:r w:rsidRPr="00E67816">
        <w:rPr>
          <w:sz w:val="10"/>
          <w:szCs w:val="10"/>
        </w:rPr>
        <w:t>One in five eligible Americans is not registered to vote, due in many cases to out-of-date and ramshackle voter registration systems. footnote2_qt5ur323 We must modernize these systems.</w:t>
      </w:r>
      <w:r>
        <w:rPr>
          <w:sz w:val="10"/>
          <w:szCs w:val="10"/>
        </w:rPr>
        <w:t xml:space="preserve"> </w:t>
      </w:r>
      <w:r w:rsidRPr="00E67816">
        <w:rPr>
          <w:sz w:val="10"/>
          <w:szCs w:val="10"/>
        </w:rPr>
        <w:t>The United States is the only major democracy in the world that requires individual citizens to shoulder the onus of registering to vote (and reregistering when they move). footnote3_cn495nz4 In much of the country, voter registration still relies on error-prone pen and paper. Paper forms make mistakes and omissions more likely, and they increase the risk of inaccurate entry of information into databases by election officials. A 2012 report by the Pew Center on the States estimated that roughly one in eight registrations in America is invalid or significantly inaccurate. footnote4_rz4sjub5</w:t>
      </w:r>
      <w:r>
        <w:rPr>
          <w:sz w:val="10"/>
          <w:szCs w:val="10"/>
        </w:rPr>
        <w:t xml:space="preserve"> </w:t>
      </w:r>
      <w:r w:rsidRPr="00E67816">
        <w:rPr>
          <w:sz w:val="10"/>
          <w:szCs w:val="10"/>
        </w:rPr>
        <w:t>These problems decrease turnout. Each Election Day, millions of Americans go to the polls only to have trouble voting because of registration flaws. Some find their names wrongly deleted from the rolls. Others fall out of the system when they move. footnote5_kdw18ht6</w:t>
      </w:r>
      <w:r>
        <w:rPr>
          <w:sz w:val="10"/>
          <w:szCs w:val="10"/>
        </w:rPr>
        <w:t xml:space="preserve"> </w:t>
      </w:r>
      <w:r w:rsidRPr="00E67816">
        <w:rPr>
          <w:sz w:val="10"/>
          <w:szCs w:val="10"/>
        </w:rPr>
        <w:t>Outdated registration systems also undermine election integrity. Incomplete and error-laden voter lists create opportunities for malefactors to disenfranchise eligible citizens. Officials with partisan motives can remove voters from the rolls because of minor discrepancies, such as spelling mistakes, incomplete addresses, or other missing information. These systems are also far more expensive to maintain than more modern systems. In Arizona’s Maricopa County, for example, processing a paper registration costs $0.83, compared to $0.03 for applications processed electronically. footnote6_l1d2c4k7</w:t>
      </w:r>
      <w:r>
        <w:rPr>
          <w:sz w:val="10"/>
          <w:szCs w:val="10"/>
        </w:rPr>
        <w:t xml:space="preserve"> </w:t>
      </w:r>
      <w:r w:rsidRPr="00E67816">
        <w:rPr>
          <w:sz w:val="10"/>
          <w:szCs w:val="10"/>
        </w:rPr>
        <w:t>The Covid-19 pandemic put outdated registration systems under even greater stress. Quarantines, illnesses, and social distancing reduced access to government offices, voter registration drives were curbed, and the post office was disrupted in the lead up to the election. The result was a dramatic reduction in voter registration rates in many state.footnote7_erawq7h8</w:t>
      </w:r>
      <w:r>
        <w:rPr>
          <w:sz w:val="10"/>
          <w:szCs w:val="10"/>
        </w:rPr>
        <w:t xml:space="preserve"> </w:t>
      </w:r>
      <w:r w:rsidRPr="00E67816">
        <w:rPr>
          <w:sz w:val="10"/>
          <w:szCs w:val="10"/>
        </w:rPr>
        <w:t>Back to top of section</w:t>
      </w:r>
      <w:r>
        <w:rPr>
          <w:sz w:val="10"/>
          <w:szCs w:val="10"/>
        </w:rPr>
        <w:t xml:space="preserve"> </w:t>
      </w:r>
      <w:r w:rsidRPr="00E67816">
        <w:rPr>
          <w:sz w:val="10"/>
          <w:szCs w:val="10"/>
        </w:rPr>
        <w:t>Automatic Voter Registration</w:t>
      </w:r>
      <w:r>
        <w:rPr>
          <w:sz w:val="10"/>
          <w:szCs w:val="10"/>
        </w:rPr>
        <w:t xml:space="preserve"> </w:t>
      </w:r>
      <w:r w:rsidRPr="00E67816">
        <w:rPr>
          <w:sz w:val="10"/>
          <w:szCs w:val="10"/>
        </w:rPr>
        <w:t>Automatic voter registration, a key component of the For the People Act, would transform and modernize our current registration systems. This bold, paradigm-shifting approach would add tens of millions of voters to the rolls, cost less, and bolster security and accuracy. It is now the law in nineteen states and the District of Columbia. footnote8_78blcx09 It should be the law for the entire country.</w:t>
      </w:r>
      <w:r>
        <w:rPr>
          <w:sz w:val="10"/>
          <w:szCs w:val="10"/>
        </w:rPr>
        <w:t xml:space="preserve"> </w:t>
      </w:r>
      <w:r w:rsidRPr="00E67816">
        <w:rPr>
          <w:sz w:val="10"/>
          <w:szCs w:val="10"/>
        </w:rPr>
        <w:t>Under automatic voter registration (AVR), every eligible citizen who interacts with designated government agencies, such as the Department of Motor Vehicles ("DMV"), a public university, or a social service agency, is automatically registered to vote, unless they decline registration. It shifts registration from an “opt-in” to an “opt-out” process, aligning with people’s natural propensity to choose the default option presented to them. If fully adopted nationwide, AVR could add as many as 50 million new eligible voters to the rolls – the largest enfranchisement since the 19th Amendment was ratified. footnote9_4chpp0x10</w:t>
      </w:r>
      <w:r>
        <w:rPr>
          <w:sz w:val="10"/>
          <w:szCs w:val="10"/>
        </w:rPr>
        <w:t xml:space="preserve"> </w:t>
      </w:r>
      <w:r w:rsidRPr="00E67816">
        <w:rPr>
          <w:sz w:val="10"/>
          <w:szCs w:val="10"/>
        </w:rPr>
        <w:t>The policy also requires that voter registration information be electronically transferred to election officials as opposed to an antiquated infrastructure of paper forms and snail mail. This significantly increases the accuracy of the rolls and reduces the costs of maintaining them. footnote10_639xmq011</w:t>
      </w:r>
      <w:r>
        <w:rPr>
          <w:sz w:val="10"/>
          <w:szCs w:val="10"/>
        </w:rPr>
        <w:t xml:space="preserve"> </w:t>
      </w:r>
      <w:r w:rsidRPr="00E67816">
        <w:rPr>
          <w:sz w:val="10"/>
          <w:szCs w:val="10"/>
        </w:rPr>
        <w:t>California and Oregon became the first states to adopt AVR in 2015. Since then, 17 more states and the District of Columbia followed—many with strong bipartisan support. In Illinois, for example, the state legislature passed AVR unanimously, and a Republican governor signed it into law. footnote11_tcs368f12</w:t>
      </w:r>
      <w:r>
        <w:rPr>
          <w:sz w:val="10"/>
          <w:szCs w:val="10"/>
        </w:rPr>
        <w:t xml:space="preserve"> </w:t>
      </w:r>
      <w:r w:rsidRPr="00E67816">
        <w:rPr>
          <w:sz w:val="10"/>
          <w:szCs w:val="10"/>
        </w:rPr>
        <w:t>The new system has proven extraordinarily successful, increasing registration rates in nearly every state where it has been implemented. In Vermont, for example, registrations went up by 60 percent after it adopted AVR. In Georgia, they increased 94 percent. In eight jurisdictions that implemented AVR for the 2018 election, 2.2 million people were registered to vote through AVR, and up to 6 million people had their registration information updated. footnote12_7apmn5713</w:t>
      </w:r>
      <w:r>
        <w:rPr>
          <w:sz w:val="10"/>
          <w:szCs w:val="10"/>
        </w:rPr>
        <w:t xml:space="preserve"> </w:t>
      </w:r>
      <w:r w:rsidRPr="00E67816">
        <w:rPr>
          <w:sz w:val="16"/>
        </w:rPr>
        <w:t xml:space="preserve">There is strong reason to believe that this </w:t>
      </w:r>
      <w:r w:rsidRPr="00BD1BFD">
        <w:rPr>
          <w:b/>
          <w:bCs/>
          <w:highlight w:val="green"/>
          <w:u w:val="single"/>
        </w:rPr>
        <w:t>reform</w:t>
      </w:r>
      <w:r w:rsidRPr="00E67816">
        <w:rPr>
          <w:sz w:val="16"/>
        </w:rPr>
        <w:t xml:space="preserve"> also </w:t>
      </w:r>
      <w:r w:rsidRPr="00BD1BFD">
        <w:rPr>
          <w:b/>
          <w:bCs/>
          <w:highlight w:val="green"/>
          <w:u w:val="single"/>
        </w:rPr>
        <w:t>boosts</w:t>
      </w:r>
      <w:r w:rsidRPr="00BD1BFD">
        <w:rPr>
          <w:highlight w:val="green"/>
          <w:u w:val="single"/>
        </w:rPr>
        <w:t xml:space="preserve"> </w:t>
      </w:r>
      <w:r w:rsidRPr="00BD1BFD">
        <w:rPr>
          <w:b/>
          <w:bCs/>
          <w:highlight w:val="green"/>
          <w:u w:val="single"/>
        </w:rPr>
        <w:t>turnout</w:t>
      </w:r>
      <w:r w:rsidRPr="00E67816">
        <w:rPr>
          <w:sz w:val="16"/>
        </w:rPr>
        <w:t xml:space="preserve">. When voters are automatically registered, they are relieved of an obstacle to voting, thus increasing the likelihood they will show up to the polls. Automatic registration also exposes more voters to direct outreach from election officials and others. footnote13_kb70srf14 Indeed, Oregon saw the nation’s largest turnout increase after it adopted AVR. It had no competitive statewide races, yet the state’s turnout increased by 4 percent in 2016 — 2.5 percentage points higher than the national average. footnote14_l74k8oy15 In the eight jurisdictions analyzed, AVR resulted in hundreds of thousands of new voters at the polls. Other reforms that make it easier to register have also increased turnout, such as permitting registrants who move anywhere within a state to transfer their registration and vote on election day at their new polling place. footnote15_jmpryan16 These </w:t>
      </w:r>
      <w:r w:rsidRPr="003F22B1">
        <w:rPr>
          <w:u w:val="single"/>
        </w:rPr>
        <w:t>measures</w:t>
      </w:r>
      <w:r w:rsidRPr="00E67816">
        <w:rPr>
          <w:sz w:val="16"/>
        </w:rPr>
        <w:t xml:space="preserve"> </w:t>
      </w:r>
      <w:r w:rsidRPr="00BD1BFD">
        <w:rPr>
          <w:highlight w:val="green"/>
          <w:u w:val="single"/>
        </w:rPr>
        <w:t>send</w:t>
      </w:r>
      <w:r w:rsidRPr="00E67816">
        <w:rPr>
          <w:sz w:val="16"/>
        </w:rPr>
        <w:t xml:space="preserve"> a </w:t>
      </w:r>
      <w:r w:rsidRPr="00BD1BFD">
        <w:rPr>
          <w:highlight w:val="green"/>
          <w:u w:val="single"/>
        </w:rPr>
        <w:t>strong</w:t>
      </w:r>
      <w:r w:rsidRPr="003F22B1">
        <w:rPr>
          <w:u w:val="single"/>
        </w:rPr>
        <w:t xml:space="preserve"> </w:t>
      </w:r>
      <w:r w:rsidRPr="00BD1BFD">
        <w:rPr>
          <w:highlight w:val="green"/>
          <w:u w:val="single"/>
        </w:rPr>
        <w:t>message</w:t>
      </w:r>
      <w:r w:rsidRPr="003F22B1">
        <w:rPr>
          <w:u w:val="single"/>
        </w:rPr>
        <w:t xml:space="preserve"> </w:t>
      </w:r>
      <w:r w:rsidRPr="00BD1BFD">
        <w:rPr>
          <w:highlight w:val="green"/>
          <w:u w:val="single"/>
        </w:rPr>
        <w:t>that</w:t>
      </w:r>
      <w:r w:rsidRPr="003F22B1">
        <w:rPr>
          <w:u w:val="single"/>
        </w:rPr>
        <w:t xml:space="preserve"> all eligible </w:t>
      </w:r>
      <w:r w:rsidRPr="00BD1BFD">
        <w:rPr>
          <w:highlight w:val="green"/>
          <w:u w:val="single"/>
        </w:rPr>
        <w:t>citizens</w:t>
      </w:r>
      <w:r w:rsidRPr="003F22B1">
        <w:rPr>
          <w:u w:val="single"/>
        </w:rPr>
        <w:t xml:space="preserve"> are welcome and </w:t>
      </w:r>
      <w:r w:rsidRPr="00BD1BFD">
        <w:rPr>
          <w:highlight w:val="green"/>
          <w:u w:val="single"/>
        </w:rPr>
        <w:t>encouraged</w:t>
      </w:r>
      <w:r w:rsidRPr="003F22B1">
        <w:rPr>
          <w:u w:val="single"/>
        </w:rPr>
        <w:t xml:space="preserve"> </w:t>
      </w:r>
      <w:r w:rsidRPr="00BD1BFD">
        <w:rPr>
          <w:highlight w:val="green"/>
          <w:u w:val="single"/>
        </w:rPr>
        <w:t>to</w:t>
      </w:r>
      <w:r w:rsidRPr="003F22B1">
        <w:rPr>
          <w:u w:val="single"/>
        </w:rPr>
        <w:t xml:space="preserve"> </w:t>
      </w:r>
      <w:r w:rsidRPr="00BD1BFD">
        <w:rPr>
          <w:highlight w:val="green"/>
          <w:u w:val="single"/>
        </w:rPr>
        <w:t>participate</w:t>
      </w:r>
      <w:r w:rsidRPr="003F22B1">
        <w:rPr>
          <w:u w:val="single"/>
        </w:rPr>
        <w:t xml:space="preserve"> in our democracy</w:t>
      </w:r>
      <w:r w:rsidRPr="00E67816">
        <w:rPr>
          <w:sz w:val="16"/>
        </w:rPr>
        <w:t>.</w:t>
      </w:r>
      <w:r>
        <w:rPr>
          <w:sz w:val="16"/>
        </w:rPr>
        <w:t xml:space="preserve"> </w:t>
      </w:r>
      <w:r w:rsidRPr="00E67816">
        <w:rPr>
          <w:sz w:val="8"/>
          <w:szCs w:val="8"/>
        </w:rPr>
        <w:t>Many election officials support AVR because it improves administration and saves money. Virtually every state that has implemented electronic transfer of registration records from agencies such as the DMV to election officials has reported substantial savings due to reduced staff hours processing paper, and lower printing and mailing expenses. Eliminating paper forms improves accuracy, reduces voter complaints about registration problems, and reduces the need for the use of provisional ballots. footnote16_4aa4ja017</w:t>
      </w:r>
      <w:r>
        <w:rPr>
          <w:sz w:val="8"/>
          <w:szCs w:val="8"/>
        </w:rPr>
        <w:t xml:space="preserve"> </w:t>
      </w:r>
      <w:r w:rsidRPr="00E67816">
        <w:rPr>
          <w:sz w:val="8"/>
          <w:szCs w:val="8"/>
        </w:rPr>
        <w:t>Voters strongly support AVR. According to recent polling, 65 percent of Americans favor it. Michigan and Nevada adopted AVR this past election by popular referendum, with overwhelming support from voters across the political spectrum. Alaska voters passed AVR in 2016 with nearly 64 percent of the vote. footnote17_bma163z18</w:t>
      </w:r>
      <w:r>
        <w:rPr>
          <w:sz w:val="8"/>
          <w:szCs w:val="8"/>
        </w:rPr>
        <w:t xml:space="preserve"> </w:t>
      </w:r>
      <w:r w:rsidRPr="00E67816">
        <w:rPr>
          <w:sz w:val="8"/>
          <w:szCs w:val="8"/>
        </w:rPr>
        <w:t>The For the People Act sensibly makes AVR a national standard, building on past federal reforms to the voter registration system. footnote18_66w2qop19 Critically, the Act requires states to put AVR in place at a wide variety of government agencies beyond the DMV, including those that administer Social Security or provide social services, as well as higher education institutions. It requires a one-time “look back” at agency records to register eligible individuals who have previously interacted with government agencies. It protects voters’ sensitive information from public disclosure.</w:t>
      </w:r>
      <w:r>
        <w:rPr>
          <w:sz w:val="8"/>
          <w:szCs w:val="8"/>
        </w:rPr>
        <w:t xml:space="preserve"> </w:t>
      </w:r>
      <w:r w:rsidRPr="00E67816">
        <w:rPr>
          <w:sz w:val="8"/>
          <w:szCs w:val="8"/>
        </w:rPr>
        <w:t>Critically, AVR also includes multiple safeguards to ensure that ineligible voters are not registered and to prevent people from being punished for innocent mistakes. The government agencies designated for AVR regularly collect information about individuals’ citizenship status and age, and they are already required to obtain an affirmation of U.S. citizenship during the registration transaction. Before anyone is registered, agencies must inform individuals of eligibility, the penalties for illegal registration, and offer an opportunity to opt out of registrations. Election officials, too, are required to send individuals a follow-up notice by mail. Indeed, election officials report that AVR enhances the accuracy of the rolls. footnote19_sub7gnu20</w:t>
      </w:r>
      <w:r>
        <w:rPr>
          <w:sz w:val="8"/>
          <w:szCs w:val="8"/>
        </w:rPr>
        <w:t xml:space="preserve"> </w:t>
      </w:r>
      <w:r w:rsidRPr="00E67816">
        <w:rPr>
          <w:sz w:val="8"/>
          <w:szCs w:val="8"/>
        </w:rPr>
        <w:t>Back to top of section</w:t>
      </w:r>
      <w:r>
        <w:rPr>
          <w:sz w:val="8"/>
          <w:szCs w:val="8"/>
        </w:rPr>
        <w:t xml:space="preserve"> </w:t>
      </w:r>
      <w:r w:rsidRPr="00E67816">
        <w:rPr>
          <w:sz w:val="8"/>
          <w:szCs w:val="8"/>
        </w:rPr>
        <w:t>Same-Day and Online Registration</w:t>
      </w:r>
      <w:r>
        <w:rPr>
          <w:sz w:val="8"/>
          <w:szCs w:val="8"/>
        </w:rPr>
        <w:t xml:space="preserve"> </w:t>
      </w:r>
      <w:r w:rsidRPr="00E67816">
        <w:rPr>
          <w:sz w:val="8"/>
          <w:szCs w:val="8"/>
        </w:rPr>
        <w:t>The For the People Act would boost voter participation further by establishing same-day and online registration. This would eliminate cumbersome paperwork and waiting periods. With a few clicks or a trip to the polls with proper documentation, eligible voters would be able to cast a ballot.</w:t>
      </w:r>
      <w:r>
        <w:rPr>
          <w:sz w:val="8"/>
          <w:szCs w:val="8"/>
        </w:rPr>
        <w:t xml:space="preserve"> </w:t>
      </w:r>
      <w:r w:rsidRPr="00E67816">
        <w:rPr>
          <w:sz w:val="8"/>
          <w:szCs w:val="8"/>
        </w:rPr>
        <w:t>Same-day registration (SDR) complements AVR, allowing eligible citizens to register and vote on the same day. It is particularly useful to people who have not interacted with government agencies or whose information has changed since they last did so. And because it allows eligible Americans to vote even if their names are not on the voter rolls, SDR safeguards against improper purges, registration system errors, and cybersecurity attacks.</w:t>
      </w:r>
      <w:r>
        <w:rPr>
          <w:sz w:val="8"/>
          <w:szCs w:val="8"/>
        </w:rPr>
        <w:t xml:space="preserve"> </w:t>
      </w:r>
      <w:r w:rsidRPr="00E67816">
        <w:rPr>
          <w:sz w:val="8"/>
          <w:szCs w:val="8"/>
        </w:rPr>
        <w:t>SDR has been used successfully in several states since the 1970s. Today, 21 states and the District of Columbia have passed some form of same day registration, either on election day, during early voting, or both. footnote20_h900hwz21 SDR has been shown to boost voter turnout by 5 to 7 percent. footnote21_mm1p85c22 More than 60 percent of Americans support it. footnote22_1s2p82t23</w:t>
      </w:r>
      <w:r>
        <w:rPr>
          <w:sz w:val="8"/>
          <w:szCs w:val="8"/>
        </w:rPr>
        <w:t xml:space="preserve"> </w:t>
      </w:r>
      <w:r w:rsidRPr="00E67816">
        <w:rPr>
          <w:sz w:val="8"/>
          <w:szCs w:val="8"/>
        </w:rPr>
        <w:t>The For the People Act also requires states to offer secure and accessible online registration. At a time when many Americans do everything from banking to reviewing medical records online, voters want this convenient method of registration. The online registration provisions in the For the People Act would let all voters register, update registration information, and check registrations online. This option has been especially critical during the Covid-19 pandemic, when voters were prevented from registering by other means. The act would also ensure that these benefits are available to citizens who do not have drivers licenses. Online registration is especially critical as a response to the Covid-19 pandemic, which may keep some voters from registering by other means.</w:t>
      </w:r>
      <w:r>
        <w:rPr>
          <w:sz w:val="8"/>
          <w:szCs w:val="8"/>
        </w:rPr>
        <w:t xml:space="preserve"> </w:t>
      </w:r>
      <w:r w:rsidRPr="00E67816">
        <w:rPr>
          <w:sz w:val="8"/>
          <w:szCs w:val="8"/>
        </w:rPr>
        <w:t>In addition to convenience and safety, online registration saves money and improves voter roll accuracy. Processing electronic applications is a fraction of the cost of processing paper applications, and election officials report that letting voters enter their own information significantly reduces the likelihood of incomplete applications and mistakes. It is not surprising, therefore, that online registration is incredibly popular and has spread rapidly. In 2010, only six states offered online voter registration. Now, 39 states and the District of Columbia do. footnote23_olwjw3k24</w:t>
      </w:r>
      <w:r>
        <w:rPr>
          <w:sz w:val="8"/>
          <w:szCs w:val="8"/>
        </w:rPr>
        <w:t xml:space="preserve"> </w:t>
      </w:r>
      <w:r w:rsidRPr="00E67816">
        <w:rPr>
          <w:sz w:val="8"/>
          <w:szCs w:val="8"/>
        </w:rPr>
        <w:t>Taken together, AVR, SDR, and online registration would ensure that no eligible voter is left out of our democratic process. It is time to bring these reforms to the whole country.</w:t>
      </w:r>
      <w:r>
        <w:rPr>
          <w:sz w:val="8"/>
          <w:szCs w:val="8"/>
        </w:rPr>
        <w:t xml:space="preserve"> </w:t>
      </w:r>
      <w:r w:rsidRPr="00E67816">
        <w:rPr>
          <w:sz w:val="8"/>
          <w:szCs w:val="8"/>
        </w:rPr>
        <w:t>Back to top of section</w:t>
      </w:r>
      <w:r>
        <w:rPr>
          <w:sz w:val="8"/>
          <w:szCs w:val="8"/>
        </w:rPr>
        <w:t xml:space="preserve"> </w:t>
      </w:r>
      <w:r w:rsidRPr="00E67816">
        <w:rPr>
          <w:sz w:val="8"/>
          <w:szCs w:val="8"/>
        </w:rPr>
        <w:t>Protect Against Flawed Purges</w:t>
      </w:r>
      <w:r>
        <w:rPr>
          <w:sz w:val="8"/>
          <w:szCs w:val="8"/>
        </w:rPr>
        <w:t xml:space="preserve"> </w:t>
      </w:r>
      <w:r w:rsidRPr="00E67816">
        <w:rPr>
          <w:sz w:val="8"/>
          <w:szCs w:val="8"/>
        </w:rPr>
        <w:t>Modernizing our voter registration system means not only registering all eligible voters, but also making sure those eligible voters stay on the voter rolls. Voter purges — the large-scale deletion of voters’ names from the rolls often using flawed data — are on the rise. In 2018, they were a key form of vote suppression used by election officials around the country. footnote24_n9q92d825 We should address this growing threat by curbing improper efforts to remove eligible voters.</w:t>
      </w:r>
      <w:r>
        <w:rPr>
          <w:sz w:val="8"/>
          <w:szCs w:val="8"/>
        </w:rPr>
        <w:t xml:space="preserve"> </w:t>
      </w:r>
      <w:r w:rsidRPr="00E67816">
        <w:rPr>
          <w:sz w:val="8"/>
          <w:szCs w:val="8"/>
        </w:rPr>
        <w:t>Purge activity has increased at a substantially greater rate in states that were subject to federal oversight under the Voting Rights Act of 1965 (VRA) prior to the Supreme Court’s decision in Shelby County v. Holder. The Brennan Center has calculated that more than 17 million voters were purged from the polls nationwide between 2016 and 2018. Over the same period, the median purge rate in jurisdictions previously covered by the VRA was 40 percent higher than the purge rate in jurisdictions that were not covered. Georgia, for example, purged twice as many voters— 1.5 million— between the 2012 and 2016 elections as it did between 2008 and 2012. The state also saw most of its counties purge more than 10 percent of their voters within the past two years alone. Texas purged 363,000 more voters between 2012 and 2014 than it did between 2008 and 2010. We ultimately found that 2 million fewer voters would have been purged between 2012 and 2016, and 1.1 million fewer between 2016 and 2018, if jurisdictions previously subject to preclearance had purged at the same rate as other jurisdictions. footnote25_x8g3wkd26</w:t>
      </w:r>
      <w:r>
        <w:rPr>
          <w:sz w:val="8"/>
          <w:szCs w:val="8"/>
        </w:rPr>
        <w:t xml:space="preserve"> </w:t>
      </w:r>
      <w:r w:rsidRPr="00E67816">
        <w:rPr>
          <w:sz w:val="8"/>
          <w:szCs w:val="8"/>
        </w:rPr>
        <w:t>Incorrect purges disenfranchise legitimate voters and cause confusion and delay at the polls. And purge practices can be applied in a discriminatory manner that disproportionately affects minority voters. In particular, matching voter lists with other government databases to ferret out ineligible voters can generate racially discriminatory results if the matching is done without adequate safeguards. Black, Asian American, and Latino voters are much more likely than white voters to have one of the most common 100 last names in the United States, resulting in a higher rate of false positives. footnote26_9wufqrx27</w:t>
      </w:r>
      <w:r>
        <w:rPr>
          <w:sz w:val="8"/>
          <w:szCs w:val="8"/>
        </w:rPr>
        <w:t xml:space="preserve"> </w:t>
      </w:r>
      <w:r w:rsidRPr="00E67816">
        <w:rPr>
          <w:sz w:val="8"/>
          <w:szCs w:val="8"/>
        </w:rPr>
        <w:t>The For the People Act creates strong protections against improper purges. It puts new guardrails on the use of interstate databases (such as the now-defunct and much-maligned Crosscheck system) that purport to identify voters that have reregistered in a new state, but that have been proven to produce deeply flawed data.footnote27_qbsdjzg28 It prohibits election officials from relying on a citizen’s failure to vote in an election as reason to remove them from the rolls. And it requires election officials to provide timely notice to removed voters, as well as an opportunity to remedy their registration before an election.</w:t>
      </w:r>
      <w:r>
        <w:rPr>
          <w:sz w:val="8"/>
          <w:szCs w:val="8"/>
        </w:rPr>
        <w:t xml:space="preserve"> </w:t>
      </w:r>
      <w:r w:rsidRPr="00E67816">
        <w:rPr>
          <w:sz w:val="8"/>
          <w:szCs w:val="8"/>
        </w:rPr>
        <w:t>Back to top of section</w:t>
      </w:r>
      <w:r>
        <w:rPr>
          <w:sz w:val="8"/>
          <w:szCs w:val="8"/>
        </w:rPr>
        <w:t xml:space="preserve"> </w:t>
      </w:r>
      <w:r w:rsidRPr="00E67816">
        <w:rPr>
          <w:sz w:val="8"/>
          <w:szCs w:val="8"/>
        </w:rPr>
        <w:t>Restore the Voting Rights Act</w:t>
      </w:r>
      <w:r>
        <w:rPr>
          <w:sz w:val="8"/>
          <w:szCs w:val="8"/>
        </w:rPr>
        <w:t xml:space="preserve"> </w:t>
      </w:r>
      <w:r w:rsidRPr="00E67816">
        <w:rPr>
          <w:sz w:val="8"/>
          <w:szCs w:val="8"/>
        </w:rPr>
        <w:t>The For the People Act contains an express commitment to restore the full protections of the Voting Rights Act, which the U.S. Supreme Court crippled with its ruling in Shelby County v. Holder in 2013. footnote28_wiuh4su29 VRA restoration is accomplished through separate legislation, the Voting Rights Advancement Act of 2019, or H.R. 4, which passed the House of Representatives on December 6, 2019. footnote29_02o53cx30</w:t>
      </w:r>
      <w:r>
        <w:rPr>
          <w:sz w:val="8"/>
          <w:szCs w:val="8"/>
        </w:rPr>
        <w:t xml:space="preserve"> </w:t>
      </w:r>
      <w:r w:rsidRPr="00E67816">
        <w:rPr>
          <w:sz w:val="8"/>
          <w:szCs w:val="8"/>
        </w:rPr>
        <w:t>As recent experience makes clear, restoration of the VRA—the engine of voting equality in our country—is critical. The VRA is widely regarded as the single most effective piece of civil rights legislation in our nation’s history. footnote30_rbly8fe31 As recently as 2006 it won reauthorization with overwhelming bipartisan support. footnote31_fipxywn32 But in the absence of a full-force VRA, the 2018 midterm elections were marred by the most brazen voter suppression seen in decades. footnote32_fms2u5733 Election officials executed large-scale voter purges and closed polling places and early voting sites, especially in minority neighborhoods. footnote33_x2g2qel34 Burdensome voter ID requirements targeted minority citizens. footnote34_o7olpri35 Unnecessarily strict registration rules, like Georgia’s “exact match” policy, put 53,000 voter registrations on hold, the overwhelming majority of whom were Black people, Latino, and Asian American voters. footnote35_gfph2yb36 And many absentee ballots were suspiciously rejected. footnote36_f5ugfps37 A fully functional VRA would have prevented many of these abuses. We must commit to restoring the Act to ensure that all Americans have a voice in our democracy.</w:t>
      </w:r>
      <w:r>
        <w:rPr>
          <w:sz w:val="8"/>
          <w:szCs w:val="8"/>
        </w:rPr>
        <w:t xml:space="preserve"> </w:t>
      </w:r>
      <w:r w:rsidRPr="00E67816">
        <w:rPr>
          <w:sz w:val="8"/>
          <w:szCs w:val="8"/>
        </w:rPr>
        <w:t>For nearly five decades, the linchpin of the VRA’s success was the Section 5 preclearance provision. It required certain states with a history of discriminatory voting practices to obtain approval from the federal government before implementing any voting rules changes. Section 5 deterred and prevented discriminatory changes to voting rules right up until the time the Supreme Court halted its operation. Between 1998 and 2013 alone, Section 5 blocked 86 discriminatory changes (13 in the final eighteen months before the Shelby County ruling), caused hundreds more to be withdrawn after a Justice Department inquiry, and prevented still more from being advanced because policymakers knew they would not pass muster. footnote37_13cqtog38</w:t>
      </w:r>
      <w:r>
        <w:rPr>
          <w:sz w:val="8"/>
          <w:szCs w:val="8"/>
        </w:rPr>
        <w:t xml:space="preserve"> </w:t>
      </w:r>
      <w:r w:rsidRPr="00E67816">
        <w:rPr>
          <w:sz w:val="8"/>
          <w:szCs w:val="8"/>
        </w:rPr>
        <w:t>Shelby County eviscerated Section 5 by striking down the “coverage formula” that determined which states were subject to preclearance. That resulted in a predictable flood of discriminatory voting rules, contributing to a now decade-long trend of states adopting new restrictions, which the Brennan Center has documented extensively. Within hours of the Court’s decision, Texas announced that it would implement what was then the nation’s strictest voter identification law — a law that had previously been denied preclearance because of its discriminatory impact. Shortly afterward, Alabama, Arizona, Florida, Mississippi, North Carolina, and Virginia also moved ahead with restrictive voting laws or practices that previously would have been subject to preclearance. footnote38_kewdfy139 In the years since, federal courts have repeatedly found that new laws passed after Shelby County made it harder for minorities to vote, some intentionally so. footnote39_s004pep40</w:t>
      </w:r>
      <w:r>
        <w:rPr>
          <w:sz w:val="8"/>
          <w:szCs w:val="8"/>
        </w:rPr>
        <w:t xml:space="preserve"> </w:t>
      </w:r>
      <w:r w:rsidRPr="00E67816">
        <w:rPr>
          <w:sz w:val="8"/>
          <w:szCs w:val="8"/>
        </w:rPr>
        <w:t>Section 2 of the VRA — which prohibits discriminatory voting practices nationwide and permits private parties and the Justice Department to challenge those practices in court — remains an important bulwark against discrimination. But Section 2 lawsuits are not a substitute for pre-clearance. They are far more lengthy and expensive, and often do not yield remedies for impacted voters until after an election (or several) is over. footnote40_l9wwu8q41</w:t>
      </w:r>
      <w:r>
        <w:rPr>
          <w:sz w:val="8"/>
          <w:szCs w:val="8"/>
        </w:rPr>
        <w:t xml:space="preserve"> </w:t>
      </w:r>
      <w:r w:rsidRPr="00E67816">
        <w:rPr>
          <w:sz w:val="8"/>
          <w:szCs w:val="8"/>
        </w:rPr>
        <w:t>H.R. 4 updates the VRA’s coverage formula to restore the Act’s full force. It is backed by a thorough legislative record documenting the recent history of voter suppression in U.S. elections. While H.R. 4 passed in the House of Representatives, it has yet to be taken up by the Senate. This crucial legislation must become law in order to fortify the right to vote and the integrity of our elections. The For the People Act commits us to this goal.</w:t>
      </w:r>
      <w:r>
        <w:rPr>
          <w:sz w:val="8"/>
          <w:szCs w:val="8"/>
        </w:rPr>
        <w:t xml:space="preserve"> </w:t>
      </w:r>
      <w:r w:rsidRPr="00E67816">
        <w:rPr>
          <w:sz w:val="8"/>
          <w:szCs w:val="8"/>
        </w:rPr>
        <w:t>Back to top of section</w:t>
      </w:r>
      <w:r>
        <w:rPr>
          <w:sz w:val="8"/>
          <w:szCs w:val="8"/>
        </w:rPr>
        <w:t xml:space="preserve"> </w:t>
      </w:r>
      <w:r w:rsidRPr="00E67816">
        <w:rPr>
          <w:sz w:val="8"/>
          <w:szCs w:val="8"/>
        </w:rPr>
        <w:t>Restore Voting Rights to People with Prior Convictions</w:t>
      </w:r>
      <w:r>
        <w:rPr>
          <w:sz w:val="8"/>
          <w:szCs w:val="8"/>
        </w:rPr>
        <w:t xml:space="preserve"> </w:t>
      </w:r>
      <w:r w:rsidRPr="00E67816">
        <w:rPr>
          <w:sz w:val="8"/>
          <w:szCs w:val="8"/>
        </w:rPr>
        <w:t>Nationally, state laws deny 4.5 million citizens the right to vote because of a criminal conviction — 3.2 million of whom are no longer incarcerated. The laws that disenfranchise them originate primarily from the Jim Crow era, shutting people who work, pay taxes, and raise families out of our political system. footnote41_6aoyuit42 We should restore voting rights to Americans living in the community. This would strengthen our communities, offer a second chance to those who have served their time, and remove the stain of a policy born out of Jim Crow.</w:t>
      </w:r>
      <w:r>
        <w:rPr>
          <w:sz w:val="8"/>
          <w:szCs w:val="8"/>
        </w:rPr>
        <w:t xml:space="preserve"> </w:t>
      </w:r>
      <w:r w:rsidRPr="00E67816">
        <w:rPr>
          <w:sz w:val="8"/>
          <w:szCs w:val="8"/>
        </w:rPr>
        <w:t>Disenfranchisement laws vary dramatically from state to state. In states like Vermont and Maine, people currently in prison are allowed to vote. Some states distinguish between different types of felonies, states that treat repeat offenders differently. Jurisdictions also have varying rules on what parts of a sentence must be completed before rights are restored, such as paying off debt or other legal financing obligations. footnote42_1m7m6hl43 Navigating this patchwork of state laws causes confusion for everyone — including election officials and prospective voters — about who is eligible to vote. The real-world result is large-scale disenfranchisement not only of ineligible persons but also of potential voters who are eligible to register but wrongly believe they are barred from doing so by a prior conviction. footnote43_fjntr7x44</w:t>
      </w:r>
      <w:r>
        <w:rPr>
          <w:sz w:val="8"/>
          <w:szCs w:val="8"/>
        </w:rPr>
        <w:t xml:space="preserve"> </w:t>
      </w:r>
      <w:r w:rsidRPr="00E67816">
        <w:rPr>
          <w:sz w:val="8"/>
          <w:szCs w:val="8"/>
        </w:rPr>
        <w:t>Regardless of their particular terms, criminal disenfranchisement laws are rooted in discriminatory practices that disproportionately impact Black voters. In 2016, 1 in 13 voting-age Black citizens could not vote, a disenfranchisement rate more than four times that of all other Americans. footnote44_50jq0oj45 This unequal impact is no accident—many states’ criminal disenfranchisement laws are rooted in 19th-century attempts to evade the Fifteenth Amendment’s mandate that Black men be given the right to vote. footnote45_8hi95xg46</w:t>
      </w:r>
      <w:r>
        <w:rPr>
          <w:sz w:val="8"/>
          <w:szCs w:val="8"/>
        </w:rPr>
        <w:t xml:space="preserve"> </w:t>
      </w:r>
      <w:r w:rsidRPr="00E67816">
        <w:rPr>
          <w:sz w:val="16"/>
        </w:rPr>
        <w:t xml:space="preserve">This disproportionate impact on people of color means that all too often, </w:t>
      </w:r>
      <w:r w:rsidRPr="00BD1BFD">
        <w:rPr>
          <w:b/>
          <w:bCs/>
          <w:highlight w:val="green"/>
          <w:u w:val="single"/>
        </w:rPr>
        <w:t>communities</w:t>
      </w:r>
      <w:r w:rsidRPr="00E67816">
        <w:rPr>
          <w:u w:val="single"/>
        </w:rPr>
        <w:t xml:space="preserve"> are </w:t>
      </w:r>
      <w:r w:rsidRPr="00BD1BFD">
        <w:rPr>
          <w:b/>
          <w:bCs/>
          <w:highlight w:val="green"/>
          <w:u w:val="single"/>
        </w:rPr>
        <w:t>shut</w:t>
      </w:r>
      <w:r w:rsidRPr="00BD1BFD">
        <w:rPr>
          <w:highlight w:val="green"/>
          <w:u w:val="single"/>
        </w:rPr>
        <w:t xml:space="preserve"> </w:t>
      </w:r>
      <w:r w:rsidRPr="00BD1BFD">
        <w:rPr>
          <w:b/>
          <w:bCs/>
          <w:highlight w:val="green"/>
          <w:u w:val="single"/>
        </w:rPr>
        <w:t>out</w:t>
      </w:r>
      <w:r w:rsidRPr="00BD1BFD">
        <w:rPr>
          <w:highlight w:val="green"/>
          <w:u w:val="single"/>
        </w:rPr>
        <w:t xml:space="preserve"> </w:t>
      </w:r>
      <w:r w:rsidRPr="00BD1BFD">
        <w:rPr>
          <w:b/>
          <w:bCs/>
          <w:highlight w:val="green"/>
          <w:u w:val="single"/>
        </w:rPr>
        <w:t>of</w:t>
      </w:r>
      <w:r w:rsidRPr="00BD1BFD">
        <w:rPr>
          <w:highlight w:val="green"/>
          <w:u w:val="single"/>
        </w:rPr>
        <w:t xml:space="preserve"> </w:t>
      </w:r>
      <w:r w:rsidRPr="00BD1BFD">
        <w:rPr>
          <w:b/>
          <w:bCs/>
          <w:highlight w:val="green"/>
          <w:u w:val="single"/>
        </w:rPr>
        <w:t>our</w:t>
      </w:r>
      <w:r w:rsidRPr="00BD1BFD">
        <w:rPr>
          <w:highlight w:val="green"/>
          <w:u w:val="single"/>
        </w:rPr>
        <w:t xml:space="preserve"> </w:t>
      </w:r>
      <w:r w:rsidRPr="00BD1BFD">
        <w:rPr>
          <w:b/>
          <w:bCs/>
          <w:highlight w:val="green"/>
          <w:u w:val="single"/>
        </w:rPr>
        <w:t>democracy</w:t>
      </w:r>
      <w:r w:rsidRPr="00E67816">
        <w:rPr>
          <w:sz w:val="16"/>
        </w:rPr>
        <w:t xml:space="preserve">. </w:t>
      </w:r>
      <w:r w:rsidRPr="00BD1BFD">
        <w:rPr>
          <w:highlight w:val="green"/>
          <w:u w:val="single"/>
        </w:rPr>
        <w:t>Disenfranchisement</w:t>
      </w:r>
      <w:r w:rsidRPr="00E67816">
        <w:rPr>
          <w:u w:val="single"/>
        </w:rPr>
        <w:t xml:space="preserve"> laws</w:t>
      </w:r>
      <w:r w:rsidRPr="00E67816">
        <w:rPr>
          <w:sz w:val="16"/>
        </w:rPr>
        <w:t xml:space="preserve"> have a negative ripple effect beyond those people within their direct reach. Research suggests that these laws may affect turnout in neighborhoods with high incarceration rates, even among citizens who are eligible to vote. footnote46_es1xdrl47 This is not surprising; Children learn civic engagement habits from their parents. Neighbors encourage each other’s political participation. And when a significant portion of a community is disenfranchised, it </w:t>
      </w:r>
      <w:r w:rsidRPr="00BD1BFD">
        <w:rPr>
          <w:highlight w:val="green"/>
          <w:u w:val="single"/>
        </w:rPr>
        <w:t>sends</w:t>
      </w:r>
      <w:r w:rsidRPr="00E67816">
        <w:rPr>
          <w:u w:val="single"/>
        </w:rPr>
        <w:t xml:space="preserve"> a </w:t>
      </w:r>
      <w:r w:rsidRPr="00BD1BFD">
        <w:rPr>
          <w:highlight w:val="green"/>
          <w:u w:val="single"/>
        </w:rPr>
        <w:t>damaging</w:t>
      </w:r>
      <w:r w:rsidRPr="00E67816">
        <w:rPr>
          <w:u w:val="single"/>
        </w:rPr>
        <w:t xml:space="preserve"> </w:t>
      </w:r>
      <w:r w:rsidRPr="00BD1BFD">
        <w:rPr>
          <w:highlight w:val="green"/>
          <w:u w:val="single"/>
        </w:rPr>
        <w:t>message</w:t>
      </w:r>
      <w:r w:rsidRPr="00E67816">
        <w:rPr>
          <w:u w:val="single"/>
        </w:rPr>
        <w:t xml:space="preserve"> </w:t>
      </w:r>
      <w:r w:rsidRPr="00BD1BFD">
        <w:rPr>
          <w:highlight w:val="green"/>
          <w:u w:val="single"/>
        </w:rPr>
        <w:t>to others about the</w:t>
      </w:r>
      <w:r w:rsidRPr="00E67816">
        <w:rPr>
          <w:u w:val="single"/>
        </w:rPr>
        <w:t xml:space="preserve"> </w:t>
      </w:r>
      <w:r w:rsidRPr="00BD1BFD">
        <w:rPr>
          <w:highlight w:val="green"/>
          <w:u w:val="single"/>
        </w:rPr>
        <w:t>legitimacy</w:t>
      </w:r>
      <w:r w:rsidRPr="00E67816">
        <w:rPr>
          <w:u w:val="single"/>
        </w:rPr>
        <w:t xml:space="preserve"> </w:t>
      </w:r>
      <w:r w:rsidRPr="00BD1BFD">
        <w:rPr>
          <w:highlight w:val="green"/>
          <w:u w:val="single"/>
        </w:rPr>
        <w:t>of</w:t>
      </w:r>
      <w:r w:rsidRPr="00E67816">
        <w:rPr>
          <w:u w:val="single"/>
        </w:rPr>
        <w:t xml:space="preserve"> </w:t>
      </w:r>
      <w:r w:rsidRPr="00BD1BFD">
        <w:rPr>
          <w:highlight w:val="green"/>
          <w:u w:val="single"/>
        </w:rPr>
        <w:t>democracy</w:t>
      </w:r>
      <w:r w:rsidRPr="00E67816">
        <w:rPr>
          <w:sz w:val="16"/>
        </w:rPr>
        <w:t xml:space="preserve"> and the respect given to their voices.</w:t>
      </w:r>
      <w:r>
        <w:rPr>
          <w:sz w:val="16"/>
        </w:rPr>
        <w:t xml:space="preserve"> </w:t>
      </w:r>
      <w:r w:rsidRPr="00E67816">
        <w:rPr>
          <w:sz w:val="8"/>
          <w:szCs w:val="8"/>
        </w:rPr>
        <w:t>The For the People Act adopts a simple and fair rule: if you are out of prison and living in the community, you get to vote in federal elections. It also requires states to provide written notice to individuals with criminal convictions when their voting rights are restored.</w:t>
      </w:r>
      <w:r>
        <w:rPr>
          <w:sz w:val="8"/>
          <w:szCs w:val="8"/>
        </w:rPr>
        <w:t xml:space="preserve"> </w:t>
      </w:r>
      <w:r w:rsidRPr="00E67816">
        <w:rPr>
          <w:sz w:val="8"/>
          <w:szCs w:val="8"/>
        </w:rPr>
        <w:t>These changes would have a profoundly positive impact on affected citizens and society. We all benefit from the successful reentry of formerly incarcerated citizens into our communities. Restoring their voting rights makes clear that they are entitled to the respect, dignity, and responsibility of full citizenship.</w:t>
      </w:r>
      <w:r>
        <w:rPr>
          <w:sz w:val="8"/>
          <w:szCs w:val="8"/>
        </w:rPr>
        <w:t xml:space="preserve"> </w:t>
      </w:r>
      <w:r w:rsidRPr="00E67816">
        <w:rPr>
          <w:sz w:val="8"/>
          <w:szCs w:val="8"/>
        </w:rPr>
        <w:t>Voting rights restoration also benefits the electoral process by reducing confusion and easing the burdens on elections officials to determine who is eligible to vote. If every citizen living in the community can vote, officials have a bright line rule to apply. This clear rule also eliminates one of the principal bases for erroneous purges of eligible citizens from the voting rolls. footnote47_ooor9hx48 In past elections, states have botched attempts to remove Americans with past criminal convictions from the rolls, improperly removing many eligible citizens. For example, in 2016 thousands of Arkansans were purged because of supposed felony convictions— but the lists used were highly inaccurate, and included many who had never committed a felony, or who had had their voting rights restored. footnote48_ls9u4xb49</w:t>
      </w:r>
      <w:r>
        <w:rPr>
          <w:sz w:val="8"/>
          <w:szCs w:val="8"/>
        </w:rPr>
        <w:t xml:space="preserve"> </w:t>
      </w:r>
      <w:r w:rsidRPr="00E67816">
        <w:rPr>
          <w:sz w:val="8"/>
          <w:szCs w:val="8"/>
        </w:rPr>
        <w:t>For these reasons, rights restoration is immensely popular regardless of political views. In November 2018, 65 percent of Florida voters passed a ballot initiative restoring voting rights to 1.4 million of their fellow residents, with a massive groundswell of bipartisan support. Unfortunately, the state legislature significantly undercut the will of the people by conditioning rights restoration on the payment of criminal justice fees and fines, a move that was later upheld by a federal court of appeals. Louisiana, through bipartisan legislation, restored voting rights to nearly 36,000 people convicted of felonies. In December of 2019, newly-elected Governor Andy Beshear signed an executive order restoring the vote to some 140,000 Kentuckians. Shortly after, the New Jersey legislature restored voting rights to 80,000 people on parole or probation. Governor Kim Reynolds, Republican of Iowa, recently signed an executive order that restores voting rights to Iowans who have completed their sentences. And over the past two decades, 18 states have restored voting rights to segments of the population. footnote49_lfcsg1a50</w:t>
      </w:r>
      <w:r>
        <w:rPr>
          <w:sz w:val="8"/>
          <w:szCs w:val="8"/>
        </w:rPr>
        <w:t xml:space="preserve"> </w:t>
      </w:r>
      <w:r w:rsidRPr="00E67816">
        <w:rPr>
          <w:sz w:val="8"/>
          <w:szCs w:val="8"/>
        </w:rPr>
        <w:t>Congress has the authority to act. Many state criminal disenfranchisement laws were enacted with a racially discriminatory intent and have a racially discriminatory impact, violating the Fourteenth and Fifteenth Amendments, which vest Congress with broad power to enforce their protections. Congress can also act under its Article I power to set the rules for federal elections. The Supreme Court has previously upheld the use of this power in analogous circumstances, such as when Congress lowered the voting age to 18 in federal elections. footnote50_msg791d51 It is time to finally put one of the most troubling legacies of the Jim Crow era behind us.</w:t>
      </w:r>
      <w:r>
        <w:rPr>
          <w:sz w:val="8"/>
          <w:szCs w:val="8"/>
        </w:rPr>
        <w:t xml:space="preserve"> </w:t>
      </w:r>
      <w:r w:rsidRPr="00E67816">
        <w:rPr>
          <w:sz w:val="8"/>
          <w:szCs w:val="8"/>
        </w:rPr>
        <w:t>Back to top of section</w:t>
      </w:r>
      <w:r>
        <w:rPr>
          <w:sz w:val="8"/>
          <w:szCs w:val="8"/>
        </w:rPr>
        <w:t xml:space="preserve"> </w:t>
      </w:r>
      <w:r w:rsidRPr="00E67816">
        <w:rPr>
          <w:sz w:val="8"/>
          <w:szCs w:val="8"/>
        </w:rPr>
        <w:t>Strengthen Mail Voting Systems</w:t>
      </w:r>
      <w:r>
        <w:rPr>
          <w:sz w:val="8"/>
          <w:szCs w:val="8"/>
        </w:rPr>
        <w:t xml:space="preserve"> </w:t>
      </w:r>
      <w:r w:rsidRPr="00E67816">
        <w:rPr>
          <w:sz w:val="8"/>
          <w:szCs w:val="8"/>
        </w:rPr>
        <w:t>The For the People Act would also create a baseline standard for access to mail voting in federal elections. The 2020 election season, which took place during a global pandemic, made clear that Americans need different options for how to vote, including the option to vote by mail, in order to accommodate the needs of a diverse electorate. What’s more: mail voting is increasingly popular with voters. Even before the pandemic, roughly one-quarter of American voters cast mail ballots in the 2014, 2016, and 2018 presidential elections.footnote51_tr2pbji52</w:t>
      </w:r>
      <w:r>
        <w:rPr>
          <w:sz w:val="8"/>
          <w:szCs w:val="8"/>
        </w:rPr>
        <w:t xml:space="preserve"> </w:t>
      </w:r>
      <w:r w:rsidRPr="00E67816">
        <w:rPr>
          <w:sz w:val="8"/>
          <w:szCs w:val="8"/>
        </w:rPr>
        <w:t>That percentage shot up this past November, as more than 65 million Americans successfully and securely voted by mail.footnote52_58oeaeo53</w:t>
      </w:r>
      <w:r>
        <w:rPr>
          <w:sz w:val="8"/>
          <w:szCs w:val="8"/>
        </w:rPr>
        <w:t xml:space="preserve"> </w:t>
      </w:r>
      <w:r w:rsidRPr="00E67816">
        <w:rPr>
          <w:sz w:val="8"/>
          <w:szCs w:val="8"/>
        </w:rPr>
        <w:t>Increased mail voting undoubtedly contributed to the surge in participation in the 2020 elections, which reached 66.7 percent of the voting-eligible population (over 159 million people), the highest rate in over a century.footnote53_tmifzip54</w:t>
      </w:r>
      <w:r>
        <w:rPr>
          <w:sz w:val="8"/>
          <w:szCs w:val="8"/>
        </w:rPr>
        <w:t xml:space="preserve"> </w:t>
      </w:r>
      <w:r w:rsidRPr="00E67816">
        <w:rPr>
          <w:sz w:val="8"/>
          <w:szCs w:val="8"/>
        </w:rPr>
        <w:t>This surge in mail voting was enabled by significant expansions of access to mail voting in many states. These reforms included broadening the scope of who could vote by mail; automatically mailing ballot applications or ballots to eligible voters; implementing better processes for voters to receive notice of and cure defective mail ballots; and extending ballot return deadlines, among other critical reforms.footnote54_8p9r1e755</w:t>
      </w:r>
      <w:r>
        <w:rPr>
          <w:sz w:val="8"/>
          <w:szCs w:val="8"/>
        </w:rPr>
        <w:t xml:space="preserve"> </w:t>
      </w:r>
      <w:r w:rsidRPr="00E67816">
        <w:rPr>
          <w:sz w:val="8"/>
          <w:szCs w:val="8"/>
        </w:rPr>
        <w:t>Unfortunately, although the 2020 election demonstrated the value of mail voting, it also exposed the deficiencies and inequities of mail voting systems in many states. First, many of the changes that increased access to mail voting were made through temporary legislation or timebound executive orders that expired after the 2020 general election. Second, even in the face of the pandemic, a number of states continued to place unreasonable restrictions on the ability to vote by mail. For example, five states continued to require voters to provide an excuse for not voting in person. That was down from 17 states the previous election cycle, but only 1 of the states that eliminated excuse requirements passed legislation to do so permanently.footnote55_b9gyk1h56</w:t>
      </w:r>
      <w:r>
        <w:rPr>
          <w:sz w:val="8"/>
          <w:szCs w:val="8"/>
        </w:rPr>
        <w:t xml:space="preserve"> </w:t>
      </w:r>
      <w:r w:rsidRPr="00E67816">
        <w:rPr>
          <w:sz w:val="8"/>
          <w:szCs w:val="8"/>
        </w:rPr>
        <w:t>In addition, eight states still required voters to obtain a witness signature or notary to cast a mail ballot. And in 28 states, ballots could still be rejected for technical defects unrelated to voter eligibility, without any notice or opportunity to correct the issue after Election Day.footnote56_4s939en57</w:t>
      </w:r>
      <w:r>
        <w:rPr>
          <w:sz w:val="8"/>
          <w:szCs w:val="8"/>
        </w:rPr>
        <w:t xml:space="preserve"> </w:t>
      </w:r>
      <w:r w:rsidRPr="00E67816">
        <w:rPr>
          <w:sz w:val="8"/>
          <w:szCs w:val="8"/>
        </w:rPr>
        <w:t>Three closely contested states — Iowa, Ohio, and Texas — also limited the use of secure ballot drop boxes for voters to submit their absentee ballots. Similarly, Pennsylvania tossed thousands of votes from eligible voters who did not place their absentee ballots in a so-called “privacy sleeve” (an extra envelope that encases a ballot within a mailing envelope).footnote57_rlbst6z58</w:t>
      </w:r>
      <w:r>
        <w:rPr>
          <w:sz w:val="8"/>
          <w:szCs w:val="8"/>
        </w:rPr>
        <w:t xml:space="preserve"> </w:t>
      </w:r>
      <w:r w:rsidRPr="00E67816">
        <w:rPr>
          <w:sz w:val="8"/>
          <w:szCs w:val="8"/>
        </w:rPr>
        <w:t>Barriers to mail voting had a disproportionately negative impact on Black and brown voters.footnote58_92ndxgf59</w:t>
      </w:r>
      <w:r>
        <w:rPr>
          <w:sz w:val="8"/>
          <w:szCs w:val="8"/>
        </w:rPr>
        <w:t xml:space="preserve"> </w:t>
      </w:r>
      <w:r w:rsidRPr="00E67816">
        <w:rPr>
          <w:sz w:val="8"/>
          <w:szCs w:val="8"/>
        </w:rPr>
        <w:t>And they would have likely disenfranchised far more people had voter mobilization not been so high.</w:t>
      </w:r>
      <w:r>
        <w:rPr>
          <w:sz w:val="8"/>
          <w:szCs w:val="8"/>
        </w:rPr>
        <w:t xml:space="preserve"> </w:t>
      </w:r>
      <w:r w:rsidRPr="00E67816">
        <w:rPr>
          <w:sz w:val="8"/>
          <w:szCs w:val="8"/>
        </w:rPr>
        <w:t>In the face of ongoing efforts to unreasonably limit mail voting options, the For the People Act would make concrete improvements to guarantee all voters reasonable, secure access to this method for casting a ballot.</w:t>
      </w:r>
      <w:r>
        <w:rPr>
          <w:sz w:val="8"/>
          <w:szCs w:val="8"/>
        </w:rPr>
        <w:t xml:space="preserve"> </w:t>
      </w:r>
      <w:r w:rsidRPr="00E67816">
        <w:rPr>
          <w:sz w:val="8"/>
          <w:szCs w:val="8"/>
        </w:rPr>
        <w:t>To start, the act requires states to give every voter the option to vote by mail. It also removes a key barrier to accessing mail voting by requiring prepaid postage for all election materials, including registration forms and ballot applications. In addition to making it easier to request a mail ballot, the act simplifies the process of returning the ballot by requiring states to provide drop boxes for federal races, as well as by clarifying that all voted mail ballots should be carried free of postage. In states where most or all voters vote by mail, easy access to drop boxes is considered a best practice, as drop boxes are secure and convenient, enabling a speedier ballot delivery than the postal service. In 2016, a majority of voters in Colorado (73 percent), Oregon (59 percent), and Washington (65 percent), — all “vote at home” states — chose to return their ballots to a physical location rather than send them via mail.footnote59_aa7ihad60</w:t>
      </w:r>
      <w:r>
        <w:rPr>
          <w:sz w:val="8"/>
          <w:szCs w:val="8"/>
        </w:rPr>
        <w:t xml:space="preserve"> </w:t>
      </w:r>
      <w:r w:rsidRPr="00E67816">
        <w:rPr>
          <w:sz w:val="8"/>
          <w:szCs w:val="8"/>
        </w:rPr>
        <w:t>The act would also require states to provide voters with a way to track their mail ballot and confirm its receipt. The ability to track a ballot is important for election security, as election officials can locate lost ballots. Likewise, it ensures that every valid vote is counted by empowering voters to confirm the arrival of their ballot. footnote60_097iciw61 The For the People Act allows states to access funds allocated in the Help America Vote Act to develop such a program.</w:t>
      </w:r>
      <w:r>
        <w:rPr>
          <w:sz w:val="8"/>
          <w:szCs w:val="8"/>
        </w:rPr>
        <w:t xml:space="preserve"> </w:t>
      </w:r>
      <w:r w:rsidRPr="00E67816">
        <w:rPr>
          <w:sz w:val="8"/>
          <w:szCs w:val="8"/>
        </w:rPr>
        <w:t>Many election officials support the expansion of mail voting.footnote61_8bzl4ws62</w:t>
      </w:r>
      <w:r>
        <w:rPr>
          <w:sz w:val="8"/>
          <w:szCs w:val="8"/>
        </w:rPr>
        <w:t xml:space="preserve"> </w:t>
      </w:r>
      <w:r w:rsidRPr="00E67816">
        <w:rPr>
          <w:sz w:val="8"/>
          <w:szCs w:val="8"/>
        </w:rPr>
        <w:t>In addition to easing access to the ballot, increased mail voting lightens the administrative burden on our in-person voting systems. If more people can vote early by mail, that means fewer voters have to wait in line at the polls. Election officials and experts agree that mail voting is highly secure. All mail ballots are marked by hand, which means there is a paper trail to enable effective post-election audits.footnote62_114asqh63 Enhanced mail voting can lead to a smoother election experience for voters and officials alike.</w:t>
      </w:r>
      <w:r>
        <w:rPr>
          <w:sz w:val="8"/>
          <w:szCs w:val="8"/>
        </w:rPr>
        <w:t xml:space="preserve"> </w:t>
      </w:r>
      <w:r w:rsidRPr="00E67816">
        <w:rPr>
          <w:sz w:val="8"/>
          <w:szCs w:val="8"/>
        </w:rPr>
        <w:t>Back to top of section</w:t>
      </w:r>
      <w:r>
        <w:rPr>
          <w:sz w:val="8"/>
          <w:szCs w:val="8"/>
        </w:rPr>
        <w:t xml:space="preserve"> </w:t>
      </w:r>
      <w:r w:rsidRPr="00E67816">
        <w:rPr>
          <w:sz w:val="8"/>
          <w:szCs w:val="8"/>
        </w:rPr>
        <w:t>Institute Nationwide Early Voting</w:t>
      </w:r>
      <w:r>
        <w:rPr>
          <w:sz w:val="8"/>
          <w:szCs w:val="8"/>
        </w:rPr>
        <w:t xml:space="preserve"> </w:t>
      </w:r>
      <w:r w:rsidRPr="00E67816">
        <w:rPr>
          <w:sz w:val="8"/>
          <w:szCs w:val="8"/>
        </w:rPr>
        <w:t>Every year, Americans across the country struggle to get to the polls on Election Day. Full-time jobs, childcare needs, disabilities, and other factors prevent them from traveling to their polling place to cast a ballot. Sometimes, even after making the time and the journey, long lines cause them to turn away. We should alleviate this problem by guaranteeing a minimum two-week period for early voting in federal elections.</w:t>
      </w:r>
      <w:r>
        <w:rPr>
          <w:sz w:val="8"/>
          <w:szCs w:val="8"/>
        </w:rPr>
        <w:t xml:space="preserve"> </w:t>
      </w:r>
      <w:r w:rsidRPr="00E67816">
        <w:rPr>
          <w:sz w:val="8"/>
          <w:szCs w:val="8"/>
        </w:rPr>
        <w:t>Holding elections on a single workday in mid-November is a relic of the 19th century. It was done for the convenience of farmers who had to ride a horse and buggy to the county seat in order to cast a ballot. footnote63_y253nr164 This no longer works for millions across the country. Early voting helps to modernize the electoral process to make it easier for hardworking Americans to get to the polls. It also helps to minimize crowding at polling places.</w:t>
      </w:r>
      <w:r>
        <w:rPr>
          <w:sz w:val="8"/>
          <w:szCs w:val="8"/>
        </w:rPr>
        <w:t xml:space="preserve"> </w:t>
      </w:r>
      <w:r w:rsidRPr="00E67816">
        <w:rPr>
          <w:sz w:val="8"/>
          <w:szCs w:val="8"/>
        </w:rPr>
        <w:t>Forty-five states and the District of Columbia offered some opportunity to vote in person before Election Day in 2020. More than a dozen of those states offer early voting for a period comparable to or greater than the two-week period leading to Election Day required by the For the People Act. footnote64_oceuzcq65 But the absence of a national standard means that some states have few or inconsistent early voting hours. Other states have engaged in politicized cutbacks to early voting. Over the past decade, multiple states have reduced early voting days and/or sites used disproportionately by Black voters, such as by eliminating early voting on the Sunday before Election Day. Federal courts have struck down these kinds of early voting cutbacks in North Carolina and Wisconsin because they were intentionally discriminatory. footnote65_9dy0ybr66</w:t>
      </w:r>
      <w:r>
        <w:rPr>
          <w:sz w:val="8"/>
          <w:szCs w:val="8"/>
        </w:rPr>
        <w:t xml:space="preserve"> </w:t>
      </w:r>
      <w:r w:rsidRPr="00E67816">
        <w:rPr>
          <w:sz w:val="8"/>
          <w:szCs w:val="8"/>
        </w:rPr>
        <w:t>The For the People Act will make voting more manageable by requiring that states provide two weeks of early voting and equitable geographic distribution of early voting sites. A guaranteed early voting period will reduce long lines at the polls and ease the pressure on election officials and poll workers on Election Day. It will also make it easier for election officials to spot and solve problems like registration errors or voting machine glitches before they impact most voters. For these reasons, election officials report high satisfaction with early voting. Early voting is popular with voters too, with study after study showing a significant positive effective on voter satisfaction. footnote66_2znu4g367</w:t>
      </w:r>
      <w:r>
        <w:rPr>
          <w:sz w:val="8"/>
          <w:szCs w:val="8"/>
        </w:rPr>
        <w:t xml:space="preserve"> </w:t>
      </w:r>
      <w:r w:rsidRPr="00E67816">
        <w:rPr>
          <w:sz w:val="8"/>
          <w:szCs w:val="8"/>
        </w:rPr>
        <w:t>Early voting is a critical element of a convenient and modern voting system. A national standard is long overdue.</w:t>
      </w:r>
      <w:r>
        <w:rPr>
          <w:sz w:val="8"/>
          <w:szCs w:val="8"/>
        </w:rPr>
        <w:t xml:space="preserve"> </w:t>
      </w:r>
      <w:r w:rsidRPr="00E67816">
        <w:rPr>
          <w:sz w:val="8"/>
          <w:szCs w:val="8"/>
        </w:rPr>
        <w:t>Back to top of section</w:t>
      </w:r>
      <w:r>
        <w:rPr>
          <w:sz w:val="8"/>
          <w:szCs w:val="8"/>
        </w:rPr>
        <w:t xml:space="preserve"> </w:t>
      </w:r>
      <w:r w:rsidRPr="00E67816">
        <w:rPr>
          <w:sz w:val="8"/>
          <w:szCs w:val="8"/>
        </w:rPr>
        <w:t>Preventing Unreasonable Wait Times at the Polls</w:t>
      </w:r>
      <w:r>
        <w:rPr>
          <w:sz w:val="8"/>
          <w:szCs w:val="8"/>
        </w:rPr>
        <w:t xml:space="preserve"> </w:t>
      </w:r>
      <w:r w:rsidRPr="00E67816">
        <w:rPr>
          <w:sz w:val="8"/>
          <w:szCs w:val="8"/>
        </w:rPr>
        <w:t>The For the People Act will require states to make voting more accessible by cutting down on long wait times at the polls.</w:t>
      </w:r>
      <w:r>
        <w:rPr>
          <w:sz w:val="8"/>
          <w:szCs w:val="8"/>
        </w:rPr>
        <w:t xml:space="preserve"> </w:t>
      </w:r>
      <w:r w:rsidRPr="00E67816">
        <w:rPr>
          <w:sz w:val="8"/>
          <w:szCs w:val="8"/>
        </w:rPr>
        <w:t>Far too often, voters arrive at their precincts only to find out that they must wait in unreasonably long lines to cast a ballot. In the 2020 midterms, for example, voters in metropolitan areas across the country — from Atlanta to Philadelphia to Milwaukee — were forced to wait in hours-long lines at the polls.footnote67_17c23qf68</w:t>
      </w:r>
      <w:r>
        <w:rPr>
          <w:sz w:val="8"/>
          <w:szCs w:val="8"/>
        </w:rPr>
        <w:t xml:space="preserve"> </w:t>
      </w:r>
      <w:r w:rsidRPr="00E67816">
        <w:rPr>
          <w:sz w:val="8"/>
          <w:szCs w:val="8"/>
        </w:rPr>
        <w:t>A study of the 2018 midterm elections estimated that 3 million voters waited longer than half an hour to vote (and many waited much longer).footnote68_159t36a69</w:t>
      </w:r>
      <w:r>
        <w:rPr>
          <w:sz w:val="8"/>
          <w:szCs w:val="8"/>
        </w:rPr>
        <w:t xml:space="preserve"> </w:t>
      </w:r>
      <w:r w:rsidRPr="00E67816">
        <w:rPr>
          <w:sz w:val="8"/>
          <w:szCs w:val="8"/>
        </w:rPr>
        <w:t>The unconscionably (but all-too-familiar) long lines in the 2012 election prompted President Obama to institute a bipartisan commission to develop recommendations to reduce wait times.footnote69_ksy4eaa70</w:t>
      </w:r>
      <w:r>
        <w:rPr>
          <w:sz w:val="8"/>
          <w:szCs w:val="8"/>
        </w:rPr>
        <w:t xml:space="preserve"> </w:t>
      </w:r>
      <w:r w:rsidRPr="00E67816">
        <w:rPr>
          <w:sz w:val="8"/>
          <w:szCs w:val="8"/>
        </w:rPr>
        <w:t>Long lines are inconvenient for all voters, but they are an especially heavy burden for voters with disabilities, those who may be missing work to vote, and those with caregiving responsibilities. For too many, a long line can mean a lost vote.</w:t>
      </w:r>
      <w:r>
        <w:rPr>
          <w:sz w:val="8"/>
          <w:szCs w:val="8"/>
        </w:rPr>
        <w:t xml:space="preserve"> </w:t>
      </w:r>
      <w:r w:rsidRPr="00E67816">
        <w:rPr>
          <w:sz w:val="8"/>
          <w:szCs w:val="8"/>
        </w:rPr>
        <w:t>Long lines do not affect all voters equally; a growing body of research shows that they disproportionately plague Black and Latino voters.footnote70_iqnh91i71</w:t>
      </w:r>
      <w:r>
        <w:rPr>
          <w:sz w:val="8"/>
          <w:szCs w:val="8"/>
        </w:rPr>
        <w:t xml:space="preserve"> </w:t>
      </w:r>
      <w:r w:rsidRPr="00E67816">
        <w:rPr>
          <w:sz w:val="8"/>
          <w:szCs w:val="8"/>
        </w:rPr>
        <w:t>A Brennan Center study of the 2018 election found that Black and Latino voters waited on average 45 and 46 percent longer than white voters respectively.footnote71_bkzeuhr72</w:t>
      </w:r>
      <w:r>
        <w:rPr>
          <w:sz w:val="8"/>
          <w:szCs w:val="8"/>
        </w:rPr>
        <w:t xml:space="preserve"> </w:t>
      </w:r>
      <w:r w:rsidRPr="00E67816">
        <w:rPr>
          <w:sz w:val="8"/>
          <w:szCs w:val="8"/>
        </w:rPr>
        <w:t>These racial disparities persisted in the 2020 primary elections, in which the longest wait times were seen in jurisdictions with the largest concentrations of nonwhite voters.footnote72_uob3jd373</w:t>
      </w:r>
      <w:r>
        <w:rPr>
          <w:sz w:val="8"/>
          <w:szCs w:val="8"/>
        </w:rPr>
        <w:t xml:space="preserve"> </w:t>
      </w:r>
      <w:r w:rsidRPr="00E67816">
        <w:rPr>
          <w:sz w:val="8"/>
          <w:szCs w:val="8"/>
        </w:rPr>
        <w:t>Excessive wait times are an avoidable problem. The For the People Act sets a legal standard that no individual shall be required to wait longer than 30 minutes to cast a ballot. (This was the standard recommended by the bipartisan Presidential Commission on Election Administration in 2013.) Additionally, it directs states to equitably allocate voting systems, poll workers, and other election resources to ensure fair and equitable wait times for all voters. And it directs the Election Assistance Commission and the comptroller general to study the places that have struggled the most with long lines to ensure that the most effective practices can be put in place.</w:t>
      </w:r>
      <w:r>
        <w:rPr>
          <w:sz w:val="8"/>
          <w:szCs w:val="8"/>
        </w:rPr>
        <w:t xml:space="preserve"> </w:t>
      </w:r>
      <w:r w:rsidRPr="00E67816">
        <w:rPr>
          <w:sz w:val="8"/>
          <w:szCs w:val="8"/>
        </w:rPr>
        <w:t>Back to top of section</w:t>
      </w:r>
      <w:r>
        <w:rPr>
          <w:sz w:val="8"/>
          <w:szCs w:val="8"/>
        </w:rPr>
        <w:t xml:space="preserve"> </w:t>
      </w:r>
      <w:r w:rsidRPr="00E67816">
        <w:rPr>
          <w:sz w:val="8"/>
          <w:szCs w:val="8"/>
        </w:rPr>
        <w:t>Protect Against Deceptive Practices</w:t>
      </w:r>
      <w:r>
        <w:rPr>
          <w:sz w:val="8"/>
          <w:szCs w:val="8"/>
        </w:rPr>
        <w:t xml:space="preserve"> </w:t>
      </w:r>
      <w:r w:rsidRPr="00E67816">
        <w:rPr>
          <w:sz w:val="8"/>
          <w:szCs w:val="8"/>
        </w:rPr>
        <w:t>Attempts to suppress voting through deception and intimidation remain all too widespread. Every election cycle, these tactics are documented by journalists and nonpartisan Election Protection volunteers. footnote73_zss3lfg74 This is not a new problem, but social media platforms make the mass dissemination of misleading information easy and allow for perpetrators to target particular audiences with disturbing precision. In 2016, they were especially prevalent, and not just on the part of domestic actors. Russian operatives also engaged in a concerted disinformation and propaganda campaign over the internet that aimed, in part, to suppress voter turnout, especially among Black voters. footnote74_0alh56u75 We should increase protections against such efforts.</w:t>
      </w:r>
      <w:r>
        <w:rPr>
          <w:sz w:val="8"/>
          <w:szCs w:val="8"/>
        </w:rPr>
        <w:t xml:space="preserve"> </w:t>
      </w:r>
      <w:r w:rsidRPr="00E67816">
        <w:rPr>
          <w:sz w:val="8"/>
          <w:szCs w:val="8"/>
        </w:rPr>
        <w:t>While federal law already prohibits voter intimidation, fraud, and intentional efforts to deprive others of their right to vote, existing laws have not been strong enough to deter misconduct. Moreover, no law specifically targets deceptive practices, nor is there any authority charged with investigating such practices and providing voters with corrected information.</w:t>
      </w:r>
      <w:r>
        <w:rPr>
          <w:sz w:val="8"/>
          <w:szCs w:val="8"/>
        </w:rPr>
        <w:t xml:space="preserve"> </w:t>
      </w:r>
      <w:r w:rsidRPr="00E67816">
        <w:rPr>
          <w:sz w:val="8"/>
          <w:szCs w:val="8"/>
        </w:rPr>
        <w:t>The For the People Act protects voters from deception and intimidation in three ways. First, it increases criminal penalties for false or misleading statements, as well as intimidation, aimed at impeding or preventing a person from voting or registering to vote. Second, it empowers citizens to go to court to stop voter deception. Third, it blunts the effect of deceptive information by requiring designated government officials to disseminate accurate, corrective information to voters. These provisions will give federal law enforcement agencies and private citizens the opportunity to stop bad actors from undermining our elections.</w:t>
      </w:r>
      <w:r>
        <w:rPr>
          <w:sz w:val="8"/>
          <w:szCs w:val="8"/>
        </w:rPr>
        <w:t xml:space="preserve"> </w:t>
      </w:r>
      <w:r w:rsidRPr="00E67816">
        <w:rPr>
          <w:sz w:val="8"/>
          <w:szCs w:val="8"/>
        </w:rPr>
        <w:t>Back to top of section</w:t>
      </w:r>
      <w:r>
        <w:rPr>
          <w:sz w:val="8"/>
          <w:szCs w:val="8"/>
        </w:rPr>
        <w:t xml:space="preserve"> </w:t>
      </w:r>
      <w:r w:rsidRPr="00BD1BFD">
        <w:rPr>
          <w:highlight w:val="green"/>
          <w:u w:val="single"/>
        </w:rPr>
        <w:t>Campaign Finance</w:t>
      </w:r>
      <w:r>
        <w:rPr>
          <w:u w:val="single"/>
        </w:rPr>
        <w:t xml:space="preserve"> </w:t>
      </w:r>
      <w:r w:rsidRPr="00E67816">
        <w:rPr>
          <w:sz w:val="16"/>
        </w:rPr>
        <w:t xml:space="preserve">We also need to </w:t>
      </w:r>
      <w:r w:rsidRPr="00E67816">
        <w:rPr>
          <w:u w:val="single"/>
        </w:rPr>
        <w:t>overhaul the role of money in politics</w:t>
      </w:r>
      <w:r w:rsidRPr="00E67816">
        <w:rPr>
          <w:sz w:val="16"/>
        </w:rPr>
        <w:t xml:space="preserve">. Thanks in part to Citizens United v. FEC and other harmful court decisions, a small class of wealthy donors has achieved unprecedented clout in American elections. footnote1_ti8nb1s76 That </w:t>
      </w:r>
      <w:r w:rsidRPr="00BD1BFD">
        <w:rPr>
          <w:highlight w:val="green"/>
          <w:u w:val="single"/>
        </w:rPr>
        <w:t>distorts</w:t>
      </w:r>
      <w:r w:rsidRPr="00E67816">
        <w:rPr>
          <w:u w:val="single"/>
        </w:rPr>
        <w:t xml:space="preserve"> our </w:t>
      </w:r>
      <w:r w:rsidRPr="00BD1BFD">
        <w:rPr>
          <w:highlight w:val="green"/>
          <w:u w:val="single"/>
        </w:rPr>
        <w:t>democracy</w:t>
      </w:r>
      <w:r w:rsidRPr="00E67816">
        <w:rPr>
          <w:u w:val="single"/>
        </w:rPr>
        <w:t xml:space="preserve"> </w:t>
      </w:r>
      <w:r w:rsidRPr="00BD1BFD">
        <w:rPr>
          <w:highlight w:val="green"/>
          <w:u w:val="single"/>
        </w:rPr>
        <w:t>and</w:t>
      </w:r>
      <w:r w:rsidRPr="00E67816">
        <w:rPr>
          <w:u w:val="single"/>
        </w:rPr>
        <w:t xml:space="preserve"> </w:t>
      </w:r>
      <w:r w:rsidRPr="00BD1BFD">
        <w:rPr>
          <w:highlight w:val="green"/>
          <w:u w:val="single"/>
        </w:rPr>
        <w:t>undermines</w:t>
      </w:r>
      <w:r w:rsidRPr="00E67816">
        <w:rPr>
          <w:u w:val="single"/>
        </w:rPr>
        <w:t xml:space="preserve"> the </w:t>
      </w:r>
      <w:r w:rsidRPr="00BD1BFD">
        <w:rPr>
          <w:highlight w:val="green"/>
          <w:u w:val="single"/>
        </w:rPr>
        <w:t>will</w:t>
      </w:r>
      <w:r w:rsidRPr="00E67816">
        <w:rPr>
          <w:u w:val="single"/>
        </w:rPr>
        <w:t xml:space="preserve"> of American voters</w:t>
      </w:r>
      <w:r w:rsidRPr="00E67816">
        <w:rPr>
          <w:sz w:val="16"/>
        </w:rPr>
        <w:t>. We should pass reforms to counteract the worst effects of Citizens United and amplify the voices of everyday Americans in our campaigns.</w:t>
      </w:r>
      <w:r>
        <w:rPr>
          <w:sz w:val="16"/>
        </w:rPr>
        <w:t xml:space="preserve"> </w:t>
      </w:r>
      <w:r w:rsidRPr="006C7341">
        <w:rPr>
          <w:sz w:val="8"/>
          <w:szCs w:val="8"/>
        </w:rPr>
        <w:t>Small Donor Public Financing</w:t>
      </w:r>
      <w:r>
        <w:rPr>
          <w:sz w:val="8"/>
          <w:szCs w:val="8"/>
        </w:rPr>
        <w:t xml:space="preserve"> </w:t>
      </w:r>
      <w:r w:rsidRPr="006C7341">
        <w:rPr>
          <w:sz w:val="8"/>
          <w:szCs w:val="8"/>
        </w:rPr>
        <w:t>Shoring Up Other Critical Campaign Finance Rules</w:t>
      </w:r>
      <w:r>
        <w:rPr>
          <w:sz w:val="8"/>
          <w:szCs w:val="8"/>
        </w:rPr>
        <w:t xml:space="preserve"> </w:t>
      </w:r>
      <w:r w:rsidRPr="006C7341">
        <w:rPr>
          <w:sz w:val="8"/>
          <w:szCs w:val="8"/>
        </w:rPr>
        <w:t>Overhaul the FEC</w:t>
      </w:r>
      <w:r>
        <w:rPr>
          <w:sz w:val="8"/>
          <w:szCs w:val="8"/>
        </w:rPr>
        <w:t xml:space="preserve"> </w:t>
      </w:r>
      <w:r w:rsidRPr="006C7341">
        <w:rPr>
          <w:sz w:val="8"/>
          <w:szCs w:val="8"/>
        </w:rPr>
        <w:t>Small Donor Public Financing</w:t>
      </w:r>
      <w:r>
        <w:rPr>
          <w:sz w:val="8"/>
          <w:szCs w:val="8"/>
        </w:rPr>
        <w:t xml:space="preserve"> </w:t>
      </w:r>
      <w:r w:rsidRPr="006C7341">
        <w:rPr>
          <w:sz w:val="8"/>
          <w:szCs w:val="8"/>
        </w:rPr>
        <w:t>To truly counteract the worst effects of Citizens United, we need to create a small-donor public financing system for federal elections. This reform will give candidates a viable option to fund their campaigns without relying on wealthy campaign donors and enable working Americans to increase the financial support they can provide to candidates who champion their policy preferences.</w:t>
      </w:r>
      <w:r>
        <w:rPr>
          <w:sz w:val="8"/>
          <w:szCs w:val="8"/>
        </w:rPr>
        <w:t xml:space="preserve"> </w:t>
      </w:r>
      <w:r w:rsidRPr="006C7341">
        <w:rPr>
          <w:sz w:val="8"/>
          <w:szCs w:val="8"/>
        </w:rPr>
        <w:t>America’s system of privately financed campaigns gives a small minority of wealthy donors and special interests unparalleled sway. Super PACs — political committees that can raise and spend unlimited funds thanks to Citizens United — have raised more than $8 billion to spend on influencing elections. footnote2_oz2wz7u77 As of 2018, roughly $1 billion had come from just 11 people footnote3_0nk76kz78 Dark money groups that keep their donors secret, but which we know are funded by many of the same donors who back super PACs, have spent well over $1 billion more. footnote4_6coyckp79 Overall, in the decade since Citizens United, donors who give more than $100,000 have come to dominate federal campaign fundraising. Even during the supposed small donor boom of the 2018 midterms, the roughly 3,500 donors who contributed at least $100,000 easily outspent all individual small donors (of $200 or less), who numbered at least 7 million. footnote5_jcdwgiu80 In fact, while the number of small individual donors has increased in recent years in absolute terms, their total share of federal campaign spending has remained flat, accounting for about 20 percent of total donations. footnote6_kpzcsty81 In the two most recent midterm elections, the top 100 super PAC donors gave almost as much as all the millions of small donors combined. footnote7_i5gct9182</w:t>
      </w:r>
      <w:r>
        <w:rPr>
          <w:sz w:val="8"/>
          <w:szCs w:val="8"/>
        </w:rPr>
        <w:t xml:space="preserve"> </w:t>
      </w:r>
      <w:r w:rsidRPr="006C7341">
        <w:rPr>
          <w:sz w:val="8"/>
          <w:szCs w:val="8"/>
        </w:rPr>
        <w:t>The outsized role of large campaign donors forces candidates to spend an inordinate amount of time focused on their concerns. One party fundraising presentation from several years ago suggested that new representatives spend four hours a day soliciting large contributions. footnote8_unogdtd83 As Senator Chris Murphy of Connecticut noted of the hours he spent calling donors, “I talked a lot more about carried interest inside of that call room than I did at the supermarket. [Wealthy donors] have fundamentally different problems than other people . . . And so you’re hearing a lot about problems that bankers have and not a lot of problems that people who work in the mill in Thomaston, Conn., have.” footnote9_l8tisu884</w:t>
      </w:r>
      <w:r>
        <w:rPr>
          <w:sz w:val="8"/>
          <w:szCs w:val="8"/>
        </w:rPr>
        <w:t xml:space="preserve"> </w:t>
      </w:r>
      <w:r w:rsidRPr="006C7341">
        <w:rPr>
          <w:sz w:val="8"/>
          <w:szCs w:val="8"/>
        </w:rPr>
        <w:t>Unsurprisingly given this dynamic, researchers find that government policy is much more responsive to the preferences of the wealthy and business interest groups than those of average citizens.</w:t>
      </w:r>
      <w:r>
        <w:rPr>
          <w:sz w:val="8"/>
          <w:szCs w:val="8"/>
        </w:rPr>
        <w:t xml:space="preserve"> </w:t>
      </w:r>
      <w:r w:rsidRPr="006C7341">
        <w:rPr>
          <w:sz w:val="8"/>
          <w:szCs w:val="8"/>
        </w:rPr>
        <w:t>In 2017, for example, Congress passed a $1.5 trillion corporate tax overhaul, an avowedly donor-driven initiative that enjoyed tepid public support at best. footnote10_p96b0tg85 The tax bill made it over the finish line in part because of explicit warnings that “financial contributions will stop” if it failed to pass. footnote11_iop6rpq86 There are many other examples of government policy aligning more with the preferences of the donor class than with those of most other Americans, especially with respect to issues related to wealth inequality, like wages, housing, and financial regulation. footnote12_6gdpfqq87</w:t>
      </w:r>
      <w:r>
        <w:rPr>
          <w:sz w:val="8"/>
          <w:szCs w:val="8"/>
        </w:rPr>
        <w:t xml:space="preserve"> </w:t>
      </w:r>
      <w:r w:rsidRPr="006C7341">
        <w:rPr>
          <w:sz w:val="8"/>
          <w:szCs w:val="8"/>
        </w:rPr>
        <w:t>The clout that donors wield in our political system has contributed to a sense of powerlessness on the part of millions of everyday Americans. Overwhelming majorities tell pollsters that corruption is widespread in the federal government, that they believe people who give a lot of money to elected officials have more influence than others, that money has too much influence in political campaigns, and that they blame money in politics and wealthy donors for dysfunction is the U.S. political system. footnote13_3r0j3um88</w:t>
      </w:r>
      <w:r>
        <w:rPr>
          <w:sz w:val="8"/>
          <w:szCs w:val="8"/>
        </w:rPr>
        <w:t xml:space="preserve"> </w:t>
      </w:r>
      <w:r w:rsidRPr="006C7341">
        <w:rPr>
          <w:sz w:val="8"/>
          <w:szCs w:val="8"/>
        </w:rPr>
        <w:t>The central role of wealthy private donors poses special challenges for communities of color. At the highest contribution levels, the donor class has long been overwhelmingly white (and disproportionately male). footnote14_1sh450k89 One consequence is that policies that would disproportionally benefit people of color, such as raising the minimum wage, tend to be much more popular with ordinary people than with influential political donors. footnote15_fs8bhq890 The cost of campaigns is also a barrier to people of color running for office, especially women. footnote16_q6et06q91 In 2018, Black women running for Congress raised only a third of what other female candidates received from large donors. footnote17_0hapnx392 Facing these structural barriers, potential candidates often decline to run at all — as one operative notes, “[e]specially for black women, raising money is oftentimes a major deterrent to why they don’t get into politics or run for election.” footnote18_2qtsl7s93</w:t>
      </w:r>
      <w:r>
        <w:rPr>
          <w:sz w:val="8"/>
          <w:szCs w:val="8"/>
        </w:rPr>
        <w:t xml:space="preserve"> </w:t>
      </w:r>
      <w:r w:rsidRPr="006C7341">
        <w:rPr>
          <w:sz w:val="8"/>
          <w:szCs w:val="8"/>
        </w:rPr>
        <w:t>The For the People Act addresses these problems head-on by amplifying the voices of the everyday voters, primarily through small donor matching. Small donor matching is a pathbreaking solution to the problem of big money in politics. While its potential may be profound, the basics of this system are simple. Candidates opt into the system by raising enough small start-up donations to qualify and accepting certain conditions such as lower contribution limits. Donors who give to participating candidates in small amounts will then see their contributions matched by public money. The For the People Act would match donations to participating House and Senate candidates of $1-$200 at a six-to-one ratio, the same ratio used until recently in New York City’s highly successful program. footnote19_jdj7s5894</w:t>
      </w:r>
      <w:r>
        <w:rPr>
          <w:sz w:val="8"/>
          <w:szCs w:val="8"/>
        </w:rPr>
        <w:t xml:space="preserve"> </w:t>
      </w:r>
      <w:r w:rsidRPr="006C7341">
        <w:rPr>
          <w:sz w:val="8"/>
          <w:szCs w:val="8"/>
        </w:rPr>
        <w:t>Small donor matching has a long and successful history in American elections. It was first proposed more than a century ago by President Theodore Roosevelt. Congress incorporated a one-to-one small donor match for primaries into the presidential public financing system enacted in 1971. The vast majority of major party presidential candidates from 1976 to 2008 used matching funds in their primary campaigns. Thanks to the presidential public financing system, Ronald Reagan was reelected by a landslide in 1984 without holding a single fundraiser. Two years later, the bipartisan Commission on National Elections concluded that “public financing of presidential elections has clearly proved its worth in opening up the process, reducing the influence of individuals and groups, and virtually ending corruption in presidential election finance.” footnote20_lcukyny95</w:t>
      </w:r>
      <w:r>
        <w:rPr>
          <w:sz w:val="8"/>
          <w:szCs w:val="8"/>
        </w:rPr>
        <w:t xml:space="preserve"> </w:t>
      </w:r>
      <w:r w:rsidRPr="006C7341">
        <w:rPr>
          <w:sz w:val="8"/>
          <w:szCs w:val="8"/>
        </w:rPr>
        <w:t>Small donor matching has also found success at the state level, where it has been adopted in a wide variety of jurisdictions — including most recently in New York State.footnote21_yg5hahr96 The system that has been studied the most is New York City’s, which has existed since the 1980s and currently matches donations of up to $175. footnote22_sot656e97 The vast majority of city candidates participate. footnote23_1ntndl698 Studies of the 2009 and 2013 city elections found that participating candidates took in more than 60 percent of their funds from small donors and the public match. footnote24_86oeqgj99 These donors are far more representative of the real makeup of New York than big donors in terms of race, income, education level, and geographic location. footnote25_q55g47d100 Candidates who participate in the small donor matching program also raise significantly more money from donors in their own districts than other candidates running in the same areas. footnote26_x9x2j4j101</w:t>
      </w:r>
      <w:r>
        <w:rPr>
          <w:sz w:val="8"/>
          <w:szCs w:val="8"/>
        </w:rPr>
        <w:t xml:space="preserve"> </w:t>
      </w:r>
      <w:r w:rsidRPr="006C7341">
        <w:rPr>
          <w:sz w:val="8"/>
          <w:szCs w:val="8"/>
        </w:rPr>
        <w:t>Along with expanding the donor pool, the city’s small door matching system has also helped more diverse candidates run. These include the city’s first Black mayor and New York State’s first female and first Black elected attorney general, who began her career on the city council. footnote27_0tft4k0102</w:t>
      </w:r>
      <w:r>
        <w:rPr>
          <w:sz w:val="8"/>
          <w:szCs w:val="8"/>
        </w:rPr>
        <w:t xml:space="preserve"> </w:t>
      </w:r>
      <w:r w:rsidRPr="006C7341">
        <w:rPr>
          <w:sz w:val="8"/>
          <w:szCs w:val="8"/>
        </w:rPr>
        <w:t>The For the People Act’s small donor matching provisions would transform campaign fundraising in federal elections. They would allow every candidate to power their campaign with small donations; recent Brennan Center studies of congressional fundraising found that almost all congressional candidates would be able to raise as much as or more than they do under the current system, and that the greatest benefits would go to female candidates of color. footnote28_7fuq71u103</w:t>
      </w:r>
      <w:r>
        <w:rPr>
          <w:sz w:val="8"/>
          <w:szCs w:val="8"/>
        </w:rPr>
        <w:t xml:space="preserve"> </w:t>
      </w:r>
      <w:r w:rsidRPr="006C7341">
        <w:rPr>
          <w:sz w:val="8"/>
          <w:szCs w:val="8"/>
        </w:rPr>
        <w:t>The For the People Act accomplishes this transformation at no cost to taxpayers; the public match is instead funded primarily by a small surcharge on criminal and civil penalties assessed against corporate wrongdoers. And even if this were not the case, the price tag is exceedingly modest — roughly 0.01 percent of the overall federal budget over ten years. footnote29_f5slx9j104 The reality is that campaigns cost money, which must come from somewhere. When wealthy donors and special interests fund our campaigns, they expect something in return. Taxpayers are too often the ones left to pay the real bill. footnote30_g7z0z51105 We need a system that will create greater incentives to enact policies that benefit all Americans. The For the People Act’s matching program represents the best hope for bringing such a change about.</w:t>
      </w:r>
      <w:r>
        <w:rPr>
          <w:sz w:val="8"/>
          <w:szCs w:val="8"/>
        </w:rPr>
        <w:t xml:space="preserve"> </w:t>
      </w:r>
      <w:r w:rsidRPr="006C7341">
        <w:rPr>
          <w:sz w:val="8"/>
          <w:szCs w:val="8"/>
        </w:rPr>
        <w:t>In addition to small donor matching, The For the People Act also creates a pilot program to provide eligible donors with $25 in “My Voice Vouchers” to give to congressional candidates of their choice in increments of $5. While less common, vouchers are another promising type of small donor public financing, one that is especially beneficial for Americans who cannot afford to make even small donations. Voters in the city of Seattle overwhelmingly passed a voucher program in 2015, which has brought thousands of new donors into the political process, most of whom are women, people of color, and/or younger and less affluent than the city’s overall donor pool. footnote31_o7dbcnc106</w:t>
      </w:r>
      <w:r>
        <w:rPr>
          <w:sz w:val="8"/>
          <w:szCs w:val="8"/>
        </w:rPr>
        <w:t xml:space="preserve"> </w:t>
      </w:r>
      <w:r w:rsidRPr="006C7341">
        <w:rPr>
          <w:sz w:val="8"/>
          <w:szCs w:val="8"/>
        </w:rPr>
        <w:t>Finally, The For the People Act revamps the presidential public financing system, which currently provides matching funds to primary candidates and block grants to general election nominees. Despite its initial success, that system ultimately failed because it did not afford candidates sufficient funds to compete in light of the dramatic growth in campaign costs. footnote32_zjnz1h1107 The For the People Act addresses this problem by increasing the primary match to a six-to-one ratio, providing matching funds to party nominees in the general election, and repealing burdensome limits on how much participating candidates can spend.</w:t>
      </w:r>
      <w:r>
        <w:rPr>
          <w:sz w:val="8"/>
          <w:szCs w:val="8"/>
        </w:rPr>
        <w:t xml:space="preserve"> </w:t>
      </w:r>
      <w:r w:rsidRPr="006C7341">
        <w:rPr>
          <w:sz w:val="8"/>
          <w:szCs w:val="8"/>
        </w:rPr>
        <w:t>Back to top of section</w:t>
      </w:r>
      <w:r>
        <w:rPr>
          <w:sz w:val="8"/>
          <w:szCs w:val="8"/>
        </w:rPr>
        <w:t xml:space="preserve"> </w:t>
      </w:r>
      <w:r w:rsidRPr="006C7341">
        <w:rPr>
          <w:sz w:val="8"/>
          <w:szCs w:val="8"/>
        </w:rPr>
        <w:t>Shoring Up Other Critical Campaign Finance Rules</w:t>
      </w:r>
      <w:r>
        <w:rPr>
          <w:sz w:val="8"/>
          <w:szCs w:val="8"/>
        </w:rPr>
        <w:t xml:space="preserve"> </w:t>
      </w:r>
      <w:r w:rsidRPr="006C7341">
        <w:rPr>
          <w:sz w:val="8"/>
          <w:szCs w:val="8"/>
        </w:rPr>
        <w:t>We must also fortify other critical campaign finance rules to curb dark money, counter foreign interference in U.S. elections, and make it harder to sidestep campaign contribution limits. These are some of the biggest challenges for our campaign finance system. As recently as 2006, almost all federal campaign spending was raised in accordance with federal contribution limits and fully transparent. But Citizens United made it possible for new types of entities to spend limitless funds on electoral advocacy — including super PACs and dark money groups that are not required to publicize their sources of funding. footnote33_0ua2zdk108 As noted, such groups have spent billions on federal elections, much of it coming from a handful of billionaire megadonors. All of this spending tends to be concentrated in the closest races. One Brennan Center study of the 2014 midterms showed that more than 90 percent of dark money spent on Senate races that year was concentrated in the eleven most competitive contests. footnote34_rn65n41109</w:t>
      </w:r>
      <w:r>
        <w:rPr>
          <w:sz w:val="8"/>
          <w:szCs w:val="8"/>
        </w:rPr>
        <w:t xml:space="preserve"> </w:t>
      </w:r>
      <w:r w:rsidRPr="006C7341">
        <w:rPr>
          <w:sz w:val="8"/>
          <w:szCs w:val="8"/>
        </w:rPr>
        <w:t>Dark money is an especially troubling phenomenon. The lack of donor disclosure deprives voters of critical information about who is trying to influence them and what those spenders want from the government. It is donor disclosure, as the Citizens United court itself pointed out, that allows voters to determine whether elected leaders “are in the pocket of so-called ‘moneyed interests.’” footnote35_9q5sugp110</w:t>
      </w:r>
      <w:r>
        <w:rPr>
          <w:sz w:val="8"/>
          <w:szCs w:val="8"/>
        </w:rPr>
        <w:t xml:space="preserve"> </w:t>
      </w:r>
      <w:r w:rsidRPr="006C7341">
        <w:rPr>
          <w:sz w:val="8"/>
          <w:szCs w:val="8"/>
        </w:rPr>
        <w:t>More recently, it has come to light that this lack of transparency provides multiple avenues for foreign governments and nationals to meddle in the American political system. Dark money is one such avenue. For instance, as of 2020, there was an ongoing investigation into ties between the Russian government and the National Rifle Association, a 501(c)(4) organization that spent tens of millions of dollars in dark money on the 2016 presidential race. footnote36_sudkg5g111</w:t>
      </w:r>
      <w:r>
        <w:rPr>
          <w:sz w:val="8"/>
          <w:szCs w:val="8"/>
        </w:rPr>
        <w:t xml:space="preserve"> </w:t>
      </w:r>
      <w:r w:rsidRPr="006C7341">
        <w:rPr>
          <w:sz w:val="8"/>
          <w:szCs w:val="8"/>
        </w:rPr>
        <w:t>Russian operatives in the 2016 election also took advantage of weak disclosure rules for paid internet ads. Overall, political advertisers spent $1.4 billion online in the 2016 election, almost eight times what they spent in 2012; one projection estimates that their spending increased to $1.8 billion in the 2020 cycle. footnote37_w6saeep112 Online ads are cheap to produce and disseminate instantly to vast potential audiences across great distances without regard for political boundaries. The Russian government’s efforts — documented, among other places, in the Mueller Report — focused on stoking and amplifying social discord in the U.S. electorate, lowering turnout (especially among Black voters), and, once Donald Trump became the Republican nominee, helping him defeat Hillary Clinton. footnote38_z8bm6xs113 Moscow’s efforts in 2016 may serve as a blueprint for other malefactors. As former Homeland Security Secretary Jeh Johnson put it, “The Russians will be back, and possibly other state actors, and possibly other bad cyber actors.” footnote39_on6jzn8114 Indeed, disinformation campaigns sponsored by the Russian, Chinese, and other foreign governments appear to have been widespread in 2020 and will likely be a feature of our elections for the foreseeable future. footnote40_i6hg1wb115</w:t>
      </w:r>
      <w:r>
        <w:rPr>
          <w:sz w:val="8"/>
          <w:szCs w:val="8"/>
        </w:rPr>
        <w:t xml:space="preserve"> </w:t>
      </w:r>
      <w:r w:rsidRPr="006C7341">
        <w:rPr>
          <w:sz w:val="8"/>
          <w:szCs w:val="8"/>
        </w:rPr>
        <w:t>Beyond questions of transparency, there is also the problem of candidates working closely with outside spenders, including both super PACs and dark money groups, to circumvent contribution limits. The Citizens United Court wrongly assumed this would not happen. It was the very “absence of prearrangement and coordination” that the Court thought would make outside spending not particularly valuable to candidates, and thus not a significant corruption risk. That is why, unlike direct contributions to candidates, outside spending cannot be limited. But even if one accepts the Court’s flawed reasoning, the reality is that a great deal of outside spending is anything but independent. In 2016, for example, most presidential candidates had personal super PACs run by top aides or other close associates, whose only purpose was to get the candidate elected and for which the candidate often personally raised funds or even appeared in ads. These entities are also becoming increasingly common in Senate and House races; the trend continued in 2020. footnote41_1edc50t116 All of these factors have rendered campaign contribution limits virtually meaningless.</w:t>
      </w:r>
      <w:r>
        <w:rPr>
          <w:sz w:val="8"/>
          <w:szCs w:val="8"/>
        </w:rPr>
        <w:t xml:space="preserve"> </w:t>
      </w:r>
      <w:r w:rsidRPr="006C7341">
        <w:rPr>
          <w:sz w:val="8"/>
          <w:szCs w:val="8"/>
        </w:rPr>
        <w:t>The For the People Act takes several key steps to deal with these problems. First, it closes legal loopholes that have allowed dark money to proliferate by requiring all groups that spend significant sums on campaigns to disclose the donors who pay for that spending. Second, it expands transparency requirements to apply to online campaign ads on the same terms as those run on more traditional media. It also strengthens the “paid for” disclaimers that are required to be included in such ads. And it requires the largest online platforms, with over 50 million unique visitors per month, to establish a public file of requests to purchase political ads akin to the file broadcasters have long been required to maintain. footnote42_b3xomlm117 Finally, it tightens restrictions on coordination between candidates and all outside groups that can raise unlimited funds. These are valuable reforms that, like small donor public financing, will help blunt the worst effects of Citizens United and bring greater accountability to our campaigns.</w:t>
      </w:r>
      <w:r>
        <w:rPr>
          <w:sz w:val="8"/>
          <w:szCs w:val="8"/>
        </w:rPr>
        <w:t xml:space="preserve"> </w:t>
      </w:r>
      <w:r w:rsidRPr="006C7341">
        <w:rPr>
          <w:sz w:val="8"/>
          <w:szCs w:val="8"/>
        </w:rPr>
        <w:t>Back to top of section</w:t>
      </w:r>
      <w:r>
        <w:rPr>
          <w:sz w:val="8"/>
          <w:szCs w:val="8"/>
        </w:rPr>
        <w:t xml:space="preserve"> </w:t>
      </w:r>
      <w:r w:rsidRPr="006C7341">
        <w:rPr>
          <w:sz w:val="8"/>
          <w:szCs w:val="8"/>
        </w:rPr>
        <w:t>Overhaul the FEC</w:t>
      </w:r>
      <w:r>
        <w:rPr>
          <w:sz w:val="8"/>
          <w:szCs w:val="8"/>
        </w:rPr>
        <w:t xml:space="preserve"> </w:t>
      </w:r>
      <w:r w:rsidRPr="006C7341">
        <w:rPr>
          <w:sz w:val="8"/>
          <w:szCs w:val="8"/>
        </w:rPr>
        <w:t>A third important priority is to overhaul the dysfunctional Federal Election Commission (“FEC”), which has failed to meaningfully enforce existing rules and would almost certainly struggle to implement other ambitious reforms.</w:t>
      </w:r>
      <w:r>
        <w:rPr>
          <w:sz w:val="8"/>
          <w:szCs w:val="8"/>
        </w:rPr>
        <w:t xml:space="preserve"> </w:t>
      </w:r>
      <w:r w:rsidRPr="006C7341">
        <w:rPr>
          <w:sz w:val="8"/>
          <w:szCs w:val="8"/>
        </w:rPr>
        <w:t>The FEC’s structure dates back to the 1970s and was designed to prevent the agency from taking any decisive action without bipartisan agreement among its commissioners. No more than three of its six members can be affiliated with any one party, and at least 4 votes are required to enact regulations, issue guidance, or even investigate alleged violations of the law. By longstanding tradition, each of the two major parties takes half the FEC’s seats. footnote43_sm8u555118 For much of 2019 and 2020, the Commission did not even have a quorum of commissioners, because only 3 of its 6 seats were occupied. footnote44_ko4lrwh119</w:t>
      </w:r>
      <w:r>
        <w:rPr>
          <w:sz w:val="8"/>
          <w:szCs w:val="8"/>
        </w:rPr>
        <w:t xml:space="preserve"> </w:t>
      </w:r>
      <w:r w:rsidRPr="006C7341">
        <w:rPr>
          <w:sz w:val="8"/>
          <w:szCs w:val="8"/>
        </w:rPr>
        <w:t>The FEC’s design dates back to a time when disagreements over the government’s role in regulating money in politics did not necessarily trackwith partisan affiliation. Ordinary Americans of all political stripes still overwhelmingly support strong campaign finance laws, but party elites are now sharply divided, which has left the commission mired in gridlock. footnote45_ddg5o9l120 Even before it lost its quorum, the commission routinely deadlocked along party lines over whether to pursue significant campaign finance violations — often after sitting on allegations for years without even investigating them. Its process for issuing new regulations had also virtually ground to a halt. Commissioners were increasingly unable to agree even on how to answer requests for interim guidance received through the commission’s advisory opinion process, leaving candidates, parties, and others to decipher the law for themselves without assistance. footnote46_hem62kg121</w:t>
      </w:r>
      <w:r>
        <w:rPr>
          <w:sz w:val="8"/>
          <w:szCs w:val="8"/>
        </w:rPr>
        <w:t xml:space="preserve"> </w:t>
      </w:r>
      <w:r w:rsidRPr="006C7341">
        <w:rPr>
          <w:sz w:val="16"/>
        </w:rPr>
        <w:t xml:space="preserve">FEC dysfunction has played a critical role in the creation of many of our political system’s worst problems, including dark money, rampant collaboration between candidates and supposedly independent outside groups, and many of the gaps in the law that increase our vulnerability to foreign interference in our campaigns. footnote47_fssypb2122 As a bipartisan group of lawmakers wrote President Trump in 2018, a dysfunctional FEC “hurts honest candidates who are trying to follow the letter of the law and robs the American people of an electoral process with integrity.” footnote48_jjr8afe123 If not addressed, the commission’s problems could stymie implementation of the other ambitious reforms in the For the People Act. Moreover, the agency’s </w:t>
      </w:r>
      <w:r w:rsidRPr="00BD1BFD">
        <w:rPr>
          <w:highlight w:val="green"/>
          <w:u w:val="single"/>
        </w:rPr>
        <w:t>inability</w:t>
      </w:r>
      <w:r w:rsidRPr="006C7341">
        <w:rPr>
          <w:sz w:val="16"/>
        </w:rPr>
        <w:t xml:space="preserve"> </w:t>
      </w:r>
      <w:r w:rsidRPr="00BD1BFD">
        <w:rPr>
          <w:highlight w:val="green"/>
          <w:u w:val="single"/>
        </w:rPr>
        <w:t>to</w:t>
      </w:r>
      <w:r w:rsidRPr="00E67816">
        <w:rPr>
          <w:u w:val="single"/>
        </w:rPr>
        <w:t xml:space="preserve"> </w:t>
      </w:r>
      <w:r w:rsidRPr="00BD1BFD">
        <w:rPr>
          <w:highlight w:val="green"/>
          <w:u w:val="single"/>
        </w:rPr>
        <w:t>enforce</w:t>
      </w:r>
      <w:r w:rsidRPr="00E67816">
        <w:rPr>
          <w:u w:val="single"/>
        </w:rPr>
        <w:t xml:space="preserve"> </w:t>
      </w:r>
      <w:r w:rsidRPr="00BD1BFD">
        <w:rPr>
          <w:highlight w:val="green"/>
          <w:u w:val="single"/>
        </w:rPr>
        <w:t>campaign finance laws contributes</w:t>
      </w:r>
      <w:r w:rsidRPr="00E67816">
        <w:rPr>
          <w:u w:val="single"/>
        </w:rPr>
        <w:t xml:space="preserve"> </w:t>
      </w:r>
      <w:r w:rsidRPr="00BD1BFD">
        <w:rPr>
          <w:highlight w:val="green"/>
          <w:u w:val="single"/>
        </w:rPr>
        <w:t>to</w:t>
      </w:r>
      <w:r w:rsidRPr="00E67816">
        <w:rPr>
          <w:u w:val="single"/>
        </w:rPr>
        <w:t xml:space="preserve"> </w:t>
      </w:r>
      <w:r w:rsidRPr="006C7341">
        <w:rPr>
          <w:sz w:val="16"/>
        </w:rPr>
        <w:t xml:space="preserve">a broader culture of </w:t>
      </w:r>
      <w:r w:rsidRPr="00BD1BFD">
        <w:rPr>
          <w:highlight w:val="green"/>
          <w:u w:val="single"/>
        </w:rPr>
        <w:t>impunity</w:t>
      </w:r>
      <w:r w:rsidRPr="00E67816">
        <w:rPr>
          <w:u w:val="single"/>
        </w:rPr>
        <w:t xml:space="preserve"> </w:t>
      </w:r>
      <w:r w:rsidRPr="00BD1BFD">
        <w:rPr>
          <w:highlight w:val="green"/>
          <w:u w:val="single"/>
        </w:rPr>
        <w:t>at</w:t>
      </w:r>
      <w:r w:rsidRPr="00E67816">
        <w:rPr>
          <w:u w:val="single"/>
        </w:rPr>
        <w:t xml:space="preserve"> a </w:t>
      </w:r>
      <w:r w:rsidRPr="00BD1BFD">
        <w:rPr>
          <w:highlight w:val="green"/>
          <w:u w:val="single"/>
        </w:rPr>
        <w:t>time</w:t>
      </w:r>
      <w:r w:rsidRPr="00E67816">
        <w:rPr>
          <w:u w:val="single"/>
        </w:rPr>
        <w:t xml:space="preserve"> </w:t>
      </w:r>
      <w:r w:rsidRPr="00BD1BFD">
        <w:rPr>
          <w:highlight w:val="green"/>
          <w:u w:val="single"/>
        </w:rPr>
        <w:t>of</w:t>
      </w:r>
      <w:r w:rsidRPr="00E67816">
        <w:rPr>
          <w:u w:val="single"/>
        </w:rPr>
        <w:t xml:space="preserve"> </w:t>
      </w:r>
      <w:r w:rsidRPr="00BD1BFD">
        <w:rPr>
          <w:highlight w:val="green"/>
          <w:u w:val="single"/>
        </w:rPr>
        <w:t>eroding</w:t>
      </w:r>
      <w:r w:rsidRPr="00E67816">
        <w:rPr>
          <w:u w:val="single"/>
        </w:rPr>
        <w:t xml:space="preserve"> respect for the rule of law and </w:t>
      </w:r>
      <w:r w:rsidRPr="00BD1BFD">
        <w:rPr>
          <w:highlight w:val="green"/>
          <w:u w:val="single"/>
        </w:rPr>
        <w:t>democratic values</w:t>
      </w:r>
      <w:r w:rsidRPr="006C7341">
        <w:rPr>
          <w:sz w:val="16"/>
        </w:rPr>
        <w:t xml:space="preserve"> more generally. footnote49_mx0o7mt124</w:t>
      </w:r>
      <w:r>
        <w:rPr>
          <w:sz w:val="16"/>
        </w:rPr>
        <w:t xml:space="preserve"> </w:t>
      </w:r>
      <w:r w:rsidRPr="006C7341">
        <w:rPr>
          <w:sz w:val="12"/>
          <w:szCs w:val="12"/>
        </w:rPr>
        <w:t>The For the People Act addresses the main flaws of the FEC through several targeted changes. It curtails gridlock by reducing the number of commissioners from six to five, with no more than two affiliated with any party — effectively requiring one commissioner to be a tie-breaking independent. It also provides the Commission with a real, presidentially-appointed chairperson footnote50_mxoeyti125 to serve as its chief administrative officer. And it ends the practice of allowing commissioners to remain in office indefinitely past the expiration of their terms, which has given Congress and the president an excuse to avoid appointing new members, likely contributing to the agency’s recent loss of its quorum. footnote51_s7k24rc126 Finally, the For the People Act streamlines the commission’s enforcement process by giving its nonpartisan staff authority to investigate alleged campaign finance violations and dismiss frivolous complaints. footnote52_z00ijk5127</w:t>
      </w:r>
      <w:r>
        <w:rPr>
          <w:sz w:val="12"/>
          <w:szCs w:val="12"/>
        </w:rPr>
        <w:t xml:space="preserve"> </w:t>
      </w:r>
      <w:r w:rsidRPr="006C7341">
        <w:rPr>
          <w:sz w:val="12"/>
          <w:szCs w:val="12"/>
        </w:rPr>
        <w:t>All of these changes are designed to bring the FEC’s structure more in line with that of other important federal regulators. Critically, however, the For the People Act also contains strong safeguards to protect a revitalized FEC from becoming a tool for partisan overreach.</w:t>
      </w:r>
      <w:r>
        <w:rPr>
          <w:sz w:val="12"/>
          <w:szCs w:val="12"/>
        </w:rPr>
        <w:t xml:space="preserve"> </w:t>
      </w:r>
      <w:r w:rsidRPr="006C7341">
        <w:rPr>
          <w:sz w:val="12"/>
          <w:szCs w:val="12"/>
        </w:rPr>
        <w:t>For instance, the For the People Act seeks to ensure partisan balance on the new FEC by providing that nominees to seats on the commission are considered to be affiliated with a party if they have had any connection to the party — including as a registered voter, employee, consultant, or attorney within the previous five years. That will minimize the risk of the Senate confirming a “wolf in sheep’s clothing” — i.e. someone trying to disguise their true partisan leanings. footnote53_ygc5cu3128 It also creates a new, bipartisan vetting process for nominees. And it provides for more robust judicial oversight of the enforcement process. Ending the ability of commissioners to remain indefinitely past the expiration of their terms will also be a safeguard against excessive partisanship, since holdover commissioners are more subject to pressure from the president and Congress, who have the power to replace them at any time. footnote54_o1pr4u8129</w:t>
      </w:r>
      <w:r>
        <w:rPr>
          <w:sz w:val="12"/>
          <w:szCs w:val="12"/>
        </w:rPr>
        <w:t xml:space="preserve"> </w:t>
      </w:r>
      <w:r w:rsidRPr="006C7341">
        <w:rPr>
          <w:sz w:val="12"/>
          <w:szCs w:val="12"/>
        </w:rPr>
        <w:t>These measures provide significantly more formal protection than exists under current law. They are part of an overall package of sensible reforms that would help ensure that the campaign finance laws we have on the books will be fairly and effectively enforced.</w:t>
      </w:r>
      <w:r>
        <w:rPr>
          <w:sz w:val="12"/>
          <w:szCs w:val="12"/>
        </w:rPr>
        <w:t xml:space="preserve"> </w:t>
      </w:r>
      <w:r w:rsidRPr="006C7341">
        <w:rPr>
          <w:sz w:val="12"/>
          <w:szCs w:val="12"/>
        </w:rPr>
        <w:t>Back to top of section</w:t>
      </w:r>
      <w:r>
        <w:rPr>
          <w:sz w:val="12"/>
          <w:szCs w:val="12"/>
        </w:rPr>
        <w:t xml:space="preserve"> </w:t>
      </w:r>
      <w:r w:rsidRPr="006C7341">
        <w:rPr>
          <w:sz w:val="12"/>
          <w:szCs w:val="12"/>
        </w:rPr>
        <w:t>Redistricting Reform</w:t>
      </w:r>
      <w:r>
        <w:rPr>
          <w:sz w:val="12"/>
          <w:szCs w:val="12"/>
        </w:rPr>
        <w:t xml:space="preserve"> </w:t>
      </w:r>
      <w:r w:rsidRPr="00E67816">
        <w:rPr>
          <w:u w:val="single"/>
        </w:rPr>
        <w:t xml:space="preserve">Extreme </w:t>
      </w:r>
      <w:r w:rsidRPr="00BD1BFD">
        <w:rPr>
          <w:highlight w:val="green"/>
          <w:u w:val="single"/>
        </w:rPr>
        <w:t>partisan gerrymandering</w:t>
      </w:r>
      <w:r w:rsidRPr="006C7341">
        <w:rPr>
          <w:sz w:val="16"/>
        </w:rPr>
        <w:t xml:space="preserve"> is another </w:t>
      </w:r>
      <w:r w:rsidRPr="00BD1BFD">
        <w:rPr>
          <w:highlight w:val="green"/>
          <w:u w:val="single"/>
        </w:rPr>
        <w:t>threat</w:t>
      </w:r>
      <w:r w:rsidRPr="006C7341">
        <w:rPr>
          <w:sz w:val="16"/>
        </w:rPr>
        <w:t xml:space="preserve"> </w:t>
      </w:r>
      <w:r w:rsidRPr="00BD1BFD">
        <w:rPr>
          <w:highlight w:val="green"/>
          <w:u w:val="single"/>
        </w:rPr>
        <w:t>to</w:t>
      </w:r>
      <w:r w:rsidRPr="006C7341">
        <w:rPr>
          <w:sz w:val="16"/>
        </w:rPr>
        <w:t xml:space="preserve"> our </w:t>
      </w:r>
      <w:r w:rsidRPr="00BD1BFD">
        <w:rPr>
          <w:highlight w:val="green"/>
          <w:u w:val="single"/>
        </w:rPr>
        <w:t>democracy’s</w:t>
      </w:r>
      <w:r w:rsidRPr="00E67816">
        <w:rPr>
          <w:u w:val="single"/>
        </w:rPr>
        <w:t xml:space="preserve"> </w:t>
      </w:r>
      <w:r w:rsidRPr="00BD1BFD">
        <w:rPr>
          <w:highlight w:val="green"/>
          <w:u w:val="single"/>
        </w:rPr>
        <w:t>long-term health</w:t>
      </w:r>
      <w:r w:rsidRPr="006C7341">
        <w:rPr>
          <w:sz w:val="16"/>
        </w:rPr>
        <w:t>. Congress should outlaw partisan gerrymandering and establish clear, uniform rules for drawing lines. It should also make the redistricting process more transparent and participatory.</w:t>
      </w:r>
      <w:r>
        <w:rPr>
          <w:sz w:val="16"/>
        </w:rPr>
        <w:t xml:space="preserve"> </w:t>
      </w:r>
      <w:r w:rsidRPr="006C7341">
        <w:rPr>
          <w:sz w:val="10"/>
          <w:szCs w:val="10"/>
        </w:rPr>
        <w:t>The need for redistricting reform is urgent. Extreme gerrymandering has reached levels unseen in the last 50 years. footnote1_k51kfhq130 As a result, shifts in political currents have had virtually no electoral impact in the most heavily gerrymandered states. For example, in 2018, for example, a political tsunami year for Democrats — no districts changed parties in Ohio and North Carolina, two states with extremely biased maps. Despite the fact that Democrats earned nearly half the vote in both states, they won only a quarter of the seats. The overwhelming majority of the seats that did change parties in 2018 — 72 percent — were drawn by commissions and courts instead of partisan legislatures. footnote2_kmk1zca131 A Democratic gerrymander in Maryland was proven to be just as unbreakable. footnote3_rh08gko132 Redistricting abuse is a bipartisan problem — both parties will draw districts that serve their partisan ends if given the opportunity.</w:t>
      </w:r>
      <w:r>
        <w:rPr>
          <w:sz w:val="10"/>
          <w:szCs w:val="10"/>
        </w:rPr>
        <w:t xml:space="preserve"> </w:t>
      </w:r>
      <w:r w:rsidRPr="006C7341">
        <w:rPr>
          <w:sz w:val="10"/>
          <w:szCs w:val="10"/>
        </w:rPr>
        <w:t>The upcoming cycle of redistricting looks even more ominous. Though the landscape has improved since 2011 in some states, single-party control remains the reality for the upcoming cycle of redistricting for most of the country.footnote4_68bf8ng133</w:t>
      </w:r>
      <w:r>
        <w:rPr>
          <w:sz w:val="10"/>
          <w:szCs w:val="10"/>
        </w:rPr>
        <w:t xml:space="preserve"> </w:t>
      </w:r>
      <w:r w:rsidRPr="006C7341">
        <w:rPr>
          <w:sz w:val="10"/>
          <w:szCs w:val="10"/>
        </w:rPr>
        <w:t>And the Supreme Court’s 2019 ruling that partisan gerrymandering does not violate the Constitution means that would-be gerrymanderers now have license to use new mapping technology and powerful analytics about voters to create even more durable and pernicious gerrymanders.</w:t>
      </w:r>
      <w:r>
        <w:rPr>
          <w:sz w:val="10"/>
          <w:szCs w:val="10"/>
        </w:rPr>
        <w:t xml:space="preserve"> </w:t>
      </w:r>
      <w:r w:rsidRPr="006C7341">
        <w:rPr>
          <w:sz w:val="10"/>
          <w:szCs w:val="10"/>
        </w:rPr>
        <w:t>Too often, communities of color bear the brunt of these efforts. When Republican-drawn maps in North Carolina, Texas, and Virginia were successfully challenged on the grounds that they discriminated against minority voters, Republicans defended the maps by arguing that politics, rather than race, had been the driving force behind their maps. Likewise, Democrats in Maryland rejected a congressional map that would have given Black people additional electoral opportunities because that would have created an additional Republican seat. footnote5_50d0s6o134 Without a rule that makes disadvantaging voters of color for partisan gain illegal, this type of discrimination will continue and grow.</w:t>
      </w:r>
      <w:r>
        <w:rPr>
          <w:sz w:val="10"/>
          <w:szCs w:val="10"/>
        </w:rPr>
        <w:t xml:space="preserve"> </w:t>
      </w:r>
      <w:r w:rsidRPr="006C7341">
        <w:rPr>
          <w:sz w:val="10"/>
          <w:szCs w:val="10"/>
        </w:rPr>
        <w:t>The For the People Act offers bold and comprehensive solutions to the problem of gerrymandering. It expressly outlaws partisan gerrymandering and imposes a uniform set of rules for how districts should be drawn, including requiring states to prioritize protections for communities of color and keeping geographically concentrated communities with shared interests (often referred to as “communities of interest”) together. It also requires states to use independent redistricting commissions to draw congressional maps.footnote6_uqe4fyq135 Depending on when the For the People Act is passed these reforms could be phased in, with the ban on partisan gerrymandering and requirement for uniform map-drawing rules becoming effective immediately. In this case, the independent commission requirement would take effect later if there is not enough time to set commissions up for the next round of redistricting ahead of the 2022 mid-term elections.</w:t>
      </w:r>
      <w:r>
        <w:rPr>
          <w:sz w:val="10"/>
          <w:szCs w:val="10"/>
        </w:rPr>
        <w:t xml:space="preserve"> </w:t>
      </w:r>
      <w:r w:rsidRPr="006C7341">
        <w:rPr>
          <w:sz w:val="10"/>
          <w:szCs w:val="10"/>
        </w:rPr>
        <w:t>The experience of states like Arizona and California shows that reforms work. California went from having a congressional map that was one of the least responsive to shifts in voter opinion to one of the most. And California’s maps did not just improve political fairness — they also kept communities of interest together, increased representation for communities of color, and expanded opportunities for competition. footnote7_m027q8z136</w:t>
      </w:r>
      <w:r>
        <w:rPr>
          <w:sz w:val="10"/>
          <w:szCs w:val="10"/>
        </w:rPr>
        <w:t xml:space="preserve"> </w:t>
      </w:r>
      <w:r w:rsidRPr="006C7341">
        <w:rPr>
          <w:sz w:val="10"/>
          <w:szCs w:val="10"/>
        </w:rPr>
        <w:t>It is little wonder that these reforms are popular among voters. In 2018, a record-high number of states passed redistricting reform for congressional and/or legislative districts. In Ohio, one proposal carried every single congressional district in the state by a supermajority. Reforms in Colorado and Michigan also passed overwhelmingly, with more than 60 percent of the vote statewide. footnote8_ie8gf25137</w:t>
      </w:r>
      <w:r>
        <w:rPr>
          <w:sz w:val="10"/>
          <w:szCs w:val="10"/>
        </w:rPr>
        <w:t xml:space="preserve"> </w:t>
      </w:r>
      <w:r w:rsidRPr="006C7341">
        <w:rPr>
          <w:sz w:val="10"/>
          <w:szCs w:val="10"/>
        </w:rPr>
        <w:t>In 2020, two-thirds of Virginia voters passed a redistricting reform initiative to create a bipartisan commission composed of lawmakers and citizens.footnote9_w9y655z138</w:t>
      </w:r>
      <w:r>
        <w:rPr>
          <w:sz w:val="10"/>
          <w:szCs w:val="10"/>
        </w:rPr>
        <w:t xml:space="preserve"> </w:t>
      </w:r>
      <w:r w:rsidRPr="006C7341">
        <w:rPr>
          <w:sz w:val="10"/>
          <w:szCs w:val="10"/>
        </w:rPr>
        <w:t>The For the People Act builds on what has been proven to work. Commissions would contain equal numbers of Republican, Democratic, and unaffiliated and third party commissioners, with voting rules that ensure that no one group would be able to dominate or hijack the redistricting process. Additionally, all potential commissioners would be subject to a thorough vetting process to ensure that they have the requisite qualifications and community knowledge and are free from conflicts of interest to ensure that they do not have a personal stake in the outcome.</w:t>
      </w:r>
      <w:r>
        <w:rPr>
          <w:sz w:val="10"/>
          <w:szCs w:val="10"/>
        </w:rPr>
        <w:t xml:space="preserve"> </w:t>
      </w:r>
      <w:r w:rsidRPr="006C7341">
        <w:rPr>
          <w:sz w:val="10"/>
          <w:szCs w:val="10"/>
        </w:rPr>
        <w:t>The Act’s establishment of a clear set of map-drawing rules, listed in the order in which they are to be applied, is another important and groundbreaking change.footnote10_qncq9hb139 Federal law currently has next to no rules governing how districts should be drawn. footnote11_otpsuiu140 Likewise, most states (with a handful of exceptions) have few guidelines governing congressional redistricting. This has allowed abuses to run rampant. The Act’s ban on partisan gerrymandering and enhanced protections for communities of color and communities of interest directly address the most egregious of these abuses of the past decade, like the intentional dilution of political power of communities of color mentioned earlier.</w:t>
      </w:r>
      <w:r>
        <w:rPr>
          <w:sz w:val="10"/>
          <w:szCs w:val="10"/>
        </w:rPr>
        <w:t xml:space="preserve"> </w:t>
      </w:r>
      <w:r w:rsidRPr="006C7341">
        <w:rPr>
          <w:sz w:val="10"/>
          <w:szCs w:val="10"/>
        </w:rPr>
        <w:t>Finally, the For the People Act transforms what has historically been an opaque process into one that is transparent and participatory. The business of mapdrawing would be conducted in open public meetings and subject to oversight. Data would be made available and all official communications would be subject to disclosure. Community groups and everyday citizens would get a say a chance to review and comment on proposed maps and submit their own alternatives. States would be required to show their work and issue a detailed report before taking a final vote on a plan. In short, redistricting would no longer be done through backroom deals.</w:t>
      </w:r>
      <w:r>
        <w:rPr>
          <w:sz w:val="10"/>
          <w:szCs w:val="10"/>
        </w:rPr>
        <w:t xml:space="preserve"> </w:t>
      </w:r>
      <w:r w:rsidRPr="006C7341">
        <w:rPr>
          <w:sz w:val="10"/>
          <w:szCs w:val="10"/>
        </w:rPr>
        <w:t>Congress has the authority to fix congressional redistricting. footnote12_oqyt3gy141 As the Supreme Court recognized in 2019, “The Framers provided a remedy [in the Constitution for redistricting abuses through the] power bestowed on Congress to regulate elections, and . . . to restrain the practice of political gerrymandering.” footnote13_xmfsd69142 Over the years, Congress has repeatedly exercised its power under Article I, Section 4 to do just that. footnote14_4uobfao143</w:t>
      </w:r>
      <w:r>
        <w:rPr>
          <w:sz w:val="10"/>
          <w:szCs w:val="10"/>
        </w:rPr>
        <w:t xml:space="preserve"> </w:t>
      </w:r>
      <w:r w:rsidRPr="006C7341">
        <w:rPr>
          <w:sz w:val="10"/>
          <w:szCs w:val="10"/>
        </w:rPr>
        <w:t>The changes in the For the People Act will dramatically improve congressional representation for all Americans, combining best practices to ensure fair, effective, and accountable representation. Congress plainly has the power to enact these changes and should do so without delay.</w:t>
      </w:r>
      <w:r>
        <w:rPr>
          <w:sz w:val="10"/>
          <w:szCs w:val="10"/>
        </w:rPr>
        <w:t xml:space="preserve"> </w:t>
      </w:r>
      <w:r w:rsidRPr="006C7341">
        <w:rPr>
          <w:sz w:val="10"/>
          <w:szCs w:val="10"/>
        </w:rPr>
        <w:t>Election Security</w:t>
      </w:r>
      <w:r>
        <w:rPr>
          <w:sz w:val="10"/>
          <w:szCs w:val="10"/>
        </w:rPr>
        <w:t xml:space="preserve"> </w:t>
      </w:r>
      <w:r w:rsidRPr="006C7341">
        <w:rPr>
          <w:sz w:val="10"/>
          <w:szCs w:val="10"/>
        </w:rPr>
        <w:t>We must also take critical steps to improve the security and reliability of our election infrastructure.</w:t>
      </w:r>
      <w:r>
        <w:rPr>
          <w:sz w:val="10"/>
          <w:szCs w:val="10"/>
        </w:rPr>
        <w:t xml:space="preserve"> </w:t>
      </w:r>
      <w:r w:rsidRPr="006C7341">
        <w:rPr>
          <w:sz w:val="10"/>
          <w:szCs w:val="10"/>
        </w:rPr>
        <w:t>The 2016 election put a spotlight on election infrastructure security, after foreign adversaries and cybercriminals successfully breached state voter registration systems and election night results reporting websites.footnote1_8n582bz144</w:t>
      </w:r>
      <w:r>
        <w:rPr>
          <w:sz w:val="10"/>
          <w:szCs w:val="10"/>
        </w:rPr>
        <w:t xml:space="preserve"> </w:t>
      </w:r>
      <w:r w:rsidRPr="006C7341">
        <w:rPr>
          <w:sz w:val="10"/>
          <w:szCs w:val="10"/>
        </w:rPr>
        <w:t>While there do not appear to have been similar attacks against our election infrastructure in 2020, foreign adversaries continue to demonstrate an interest in election interference, and recent hacks into software used throughout the federal government show that such attacks are growing increasingly sophisticated.footnote2_4570l4x145</w:t>
      </w:r>
      <w:r>
        <w:rPr>
          <w:sz w:val="10"/>
          <w:szCs w:val="10"/>
        </w:rPr>
        <w:t xml:space="preserve"> </w:t>
      </w:r>
      <w:r w:rsidRPr="006C7341">
        <w:rPr>
          <w:sz w:val="10"/>
          <w:szCs w:val="10"/>
        </w:rPr>
        <w:t>Despite these clear threats, six states continue to use voting machines that have no paper backup; security experts have consistently argued that paper ballots are is a minimum defense necessary to detect and recover from cyberattacks and technical failures in voting machines.footnote3_4ttsbhi146 Of the states that do use paper ballots, too few conduct sufficient reviews of their paper backups to audit their election results; private voting system vendors are not required to report security breaches, which often leaves our election administrators and the public in the dark; and election officials across the country say they lack the resources to implement critical election security measures.footnote4_35lxylj147 Unfortunately, our election security is only as strong as our weakest link.</w:t>
      </w:r>
      <w:r>
        <w:rPr>
          <w:sz w:val="10"/>
          <w:szCs w:val="10"/>
        </w:rPr>
        <w:t xml:space="preserve"> </w:t>
      </w:r>
      <w:r w:rsidRPr="006C7341">
        <w:rPr>
          <w:sz w:val="10"/>
          <w:szCs w:val="10"/>
        </w:rPr>
        <w:t>The For the People Act significantly bolsters the security and resilience of our nation’s election administration infrastructure. Among the most critical reforms, it requires states to replace unsecure paperless voting systems, promotes robust audits of electronic election results, and imposes new requirements for private election system vendors.</w:t>
      </w:r>
      <w:r>
        <w:rPr>
          <w:sz w:val="10"/>
          <w:szCs w:val="10"/>
        </w:rPr>
        <w:t xml:space="preserve"> </w:t>
      </w:r>
      <w:r w:rsidRPr="006C7341">
        <w:rPr>
          <w:sz w:val="10"/>
          <w:szCs w:val="10"/>
        </w:rPr>
        <w:t>Replacing Paperless Voting Systems</w:t>
      </w:r>
      <w:r>
        <w:rPr>
          <w:sz w:val="10"/>
          <w:szCs w:val="10"/>
        </w:rPr>
        <w:t xml:space="preserve"> </w:t>
      </w:r>
      <w:r w:rsidRPr="006C7341">
        <w:rPr>
          <w:sz w:val="10"/>
          <w:szCs w:val="10"/>
        </w:rPr>
        <w:t>Promoting Robust Audits of Election Results</w:t>
      </w:r>
      <w:r>
        <w:rPr>
          <w:sz w:val="10"/>
          <w:szCs w:val="10"/>
        </w:rPr>
        <w:t xml:space="preserve"> </w:t>
      </w:r>
      <w:r w:rsidRPr="006C7341">
        <w:rPr>
          <w:sz w:val="10"/>
          <w:szCs w:val="10"/>
        </w:rPr>
        <w:t>Election System Vendors Oversights</w:t>
      </w:r>
      <w:r>
        <w:rPr>
          <w:sz w:val="10"/>
          <w:szCs w:val="10"/>
        </w:rPr>
        <w:t xml:space="preserve"> </w:t>
      </w:r>
      <w:r w:rsidRPr="006C7341">
        <w:rPr>
          <w:sz w:val="10"/>
          <w:szCs w:val="10"/>
        </w:rPr>
        <w:t>Replacing Paperless Voting Systems</w:t>
      </w:r>
      <w:r>
        <w:rPr>
          <w:sz w:val="10"/>
          <w:szCs w:val="10"/>
        </w:rPr>
        <w:t xml:space="preserve"> </w:t>
      </w:r>
      <w:r w:rsidRPr="006C7341">
        <w:rPr>
          <w:sz w:val="10"/>
          <w:szCs w:val="10"/>
        </w:rPr>
        <w:t>First and foremost, the For the People Act mandates the replacement of all paperless electronic voting machines with machines that require an individual paper record of each vote. Top security experts—from the National Academies of Sciences, Engineering and Medicine, the national intelligence community, academia and industry—agree that replacing paperless voting systems is a top priority. This step is critical to improving election security because, as the National Academies put it, “Paper ballots form a body of evidence that is not subject to manipulation by faulty software or hardware and…can be used to audit and verify the results of an election.” footnote5_f02k966148</w:t>
      </w:r>
      <w:r>
        <w:rPr>
          <w:sz w:val="10"/>
          <w:szCs w:val="10"/>
        </w:rPr>
        <w:t xml:space="preserve"> </w:t>
      </w:r>
      <w:r w:rsidRPr="006C7341">
        <w:rPr>
          <w:sz w:val="10"/>
          <w:szCs w:val="10"/>
        </w:rPr>
        <w:t>Without that record and check, software manipulation or a bug could change an election result without detection. Further, as Virginia showed in 2017 when it was forced to replace paperless systems just months before a high-profile gubernatorial election after learning of serious security vulnerabilities in its systems, this transition can easily be accomplished in the timeframe provided in this Act. footnote6_ashu8c1149</w:t>
      </w:r>
      <w:r>
        <w:rPr>
          <w:sz w:val="10"/>
          <w:szCs w:val="10"/>
        </w:rPr>
        <w:t xml:space="preserve"> </w:t>
      </w:r>
      <w:r w:rsidRPr="006C7341">
        <w:rPr>
          <w:sz w:val="10"/>
          <w:szCs w:val="10"/>
        </w:rPr>
        <w:t>Back to top of section</w:t>
      </w:r>
      <w:r>
        <w:rPr>
          <w:sz w:val="10"/>
          <w:szCs w:val="10"/>
        </w:rPr>
        <w:t xml:space="preserve"> </w:t>
      </w:r>
      <w:r w:rsidRPr="006C7341">
        <w:rPr>
          <w:sz w:val="10"/>
          <w:szCs w:val="10"/>
        </w:rPr>
        <w:t>Promoting Robust Audits of Election Results</w:t>
      </w:r>
      <w:r>
        <w:rPr>
          <w:sz w:val="10"/>
          <w:szCs w:val="10"/>
        </w:rPr>
        <w:t xml:space="preserve"> </w:t>
      </w:r>
      <w:r w:rsidRPr="006C7341">
        <w:rPr>
          <w:sz w:val="10"/>
          <w:szCs w:val="10"/>
        </w:rPr>
        <w:t>The For the People Act also provides funds for states to implement robust audits of election results using statistical models to ensure that a sufficient number of paper ballots are checked to corroborate the electronic vote tallies (known as “risk-limiting audits”). footnote7_gafypie150 While paper records will not prevent programming errors, software bugs, or the insertion of corrupt software into voting systems, risk-limiting audits use these paper records to detect and correct any election outcomes impacted by such abnormalities. These audits are quickly growing in popularity. Twelve states now require risk-limiting audits or piloted the use of these audits in the 2020 election, and election officials in over a dozen jurisdictions across the country have either piloted them in the last year or will do so in 2019. footnote8_sjzm34o151</w:t>
      </w:r>
      <w:r>
        <w:rPr>
          <w:sz w:val="10"/>
          <w:szCs w:val="10"/>
        </w:rPr>
        <w:t xml:space="preserve"> </w:t>
      </w:r>
      <w:r w:rsidRPr="006C7341">
        <w:rPr>
          <w:sz w:val="10"/>
          <w:szCs w:val="10"/>
        </w:rPr>
        <w:t>Back to top of section</w:t>
      </w:r>
      <w:r>
        <w:rPr>
          <w:sz w:val="10"/>
          <w:szCs w:val="10"/>
        </w:rPr>
        <w:t xml:space="preserve"> </w:t>
      </w:r>
      <w:r w:rsidRPr="006C7341">
        <w:rPr>
          <w:sz w:val="10"/>
          <w:szCs w:val="10"/>
        </w:rPr>
        <w:t>Regulating Election System Vendors</w:t>
      </w:r>
      <w:r>
        <w:rPr>
          <w:sz w:val="10"/>
          <w:szCs w:val="10"/>
        </w:rPr>
        <w:t xml:space="preserve"> </w:t>
      </w:r>
      <w:r w:rsidRPr="006C7341">
        <w:rPr>
          <w:sz w:val="10"/>
          <w:szCs w:val="10"/>
        </w:rPr>
        <w:t>The For the People Act provides for greater federal oversight of the private vendors who design and maintain the election systems that store our personal information, tabulate our votes, and communicate important election information to the public. The Brennan Center has documented numerous instances of voting system failures that could have been prevented had vendors notified their clients of previous failures in other jurisdictions using the same voting equipment. footnote9_p1324d3152 Among other things, any vendors who receive grants under the Act would be required to (1) certify that the infrastructure they sell to local election jurisdictions is developed and maintained in accordance with cybersecurity best practices; (2) verify that their own information technology is maintained in accordance with cybersecurity best practices; and (3) promptly report any suspected cybersecurity incident directed against the goods and services they provide under these grants.</w:t>
      </w:r>
      <w:r>
        <w:rPr>
          <w:sz w:val="10"/>
          <w:szCs w:val="10"/>
        </w:rPr>
        <w:t xml:space="preserve"> </w:t>
      </w:r>
      <w:r w:rsidRPr="006C7341">
        <w:rPr>
          <w:sz w:val="10"/>
          <w:szCs w:val="10"/>
        </w:rPr>
        <w:t>Back to top of section</w:t>
      </w:r>
      <w:r>
        <w:rPr>
          <w:sz w:val="10"/>
          <w:szCs w:val="10"/>
        </w:rPr>
        <w:t xml:space="preserve"> </w:t>
      </w:r>
      <w:r w:rsidRPr="006C7341">
        <w:rPr>
          <w:sz w:val="10"/>
          <w:szCs w:val="10"/>
        </w:rPr>
        <w:t>Ethics</w:t>
      </w:r>
      <w:r>
        <w:rPr>
          <w:sz w:val="10"/>
          <w:szCs w:val="10"/>
        </w:rPr>
        <w:t xml:space="preserve"> </w:t>
      </w:r>
      <w:r w:rsidRPr="006C7341">
        <w:rPr>
          <w:sz w:val="10"/>
          <w:szCs w:val="10"/>
        </w:rPr>
        <w:t>Finally, we must establish stronger ethics rules for all three branches of government. These provisions would be an essential first step towards shoring up eroding constraints on self-dealing at the highest levels of government. footnote1_9y96s9b153 The For the People Act addresses this challenge. Among the most important changes, it:</w:t>
      </w:r>
      <w:r>
        <w:rPr>
          <w:sz w:val="10"/>
          <w:szCs w:val="10"/>
        </w:rPr>
        <w:t xml:space="preserve"> </w:t>
      </w:r>
      <w:r w:rsidRPr="006C7341">
        <w:rPr>
          <w:sz w:val="10"/>
          <w:szCs w:val="10"/>
        </w:rPr>
        <w:t>requires the president and vice president to adhere to the same broad ethical standards as the millions of government employees who work under them, consistent with voluntary practices to which every president going back to the 1960s adhered until President Trump took office;</w:t>
      </w:r>
      <w:r>
        <w:rPr>
          <w:sz w:val="10"/>
          <w:szCs w:val="10"/>
        </w:rPr>
        <w:t xml:space="preserve"> </w:t>
      </w:r>
      <w:r w:rsidRPr="006C7341">
        <w:rPr>
          <w:sz w:val="10"/>
          <w:szCs w:val="10"/>
        </w:rPr>
        <w:t>requires the president, vice president, and candidates for those offices to disclose their tax returns, also consistent with longstanding voluntary norms;</w:t>
      </w:r>
      <w:r>
        <w:rPr>
          <w:sz w:val="10"/>
          <w:szCs w:val="10"/>
        </w:rPr>
        <w:t xml:space="preserve"> </w:t>
      </w:r>
      <w:r w:rsidRPr="006C7341">
        <w:rPr>
          <w:sz w:val="10"/>
          <w:szCs w:val="10"/>
        </w:rPr>
        <w:t>strengthens the Office of Government Ethics, which oversees ethical compliance in the executive branch;</w:t>
      </w:r>
      <w:r>
        <w:rPr>
          <w:sz w:val="10"/>
          <w:szCs w:val="10"/>
        </w:rPr>
        <w:t xml:space="preserve"> </w:t>
      </w:r>
      <w:r w:rsidRPr="006C7341">
        <w:rPr>
          <w:sz w:val="10"/>
          <w:szCs w:val="10"/>
        </w:rPr>
        <w:t>strengthens congressional safeguards against congressional conflicts of interest;</w:t>
      </w:r>
      <w:r>
        <w:rPr>
          <w:sz w:val="10"/>
          <w:szCs w:val="10"/>
        </w:rPr>
        <w:t xml:space="preserve"> </w:t>
      </w:r>
      <w:r w:rsidRPr="006C7341">
        <w:rPr>
          <w:sz w:val="10"/>
          <w:szCs w:val="10"/>
        </w:rPr>
        <w:t>strengthens constraints on the “revolving door” between government and industry that prevent former officials from unduly profiting off their time in public service; and</w:t>
      </w:r>
      <w:r>
        <w:rPr>
          <w:sz w:val="10"/>
          <w:szCs w:val="10"/>
        </w:rPr>
        <w:t xml:space="preserve"> </w:t>
      </w:r>
      <w:r w:rsidRPr="006C7341">
        <w:rPr>
          <w:sz w:val="10"/>
          <w:szCs w:val="10"/>
        </w:rPr>
        <w:t>requires a code of ethics for the United States Supreme Court.</w:t>
      </w:r>
      <w:r>
        <w:rPr>
          <w:sz w:val="10"/>
          <w:szCs w:val="10"/>
        </w:rPr>
        <w:t xml:space="preserve"> </w:t>
      </w:r>
      <w:r w:rsidRPr="00E67816">
        <w:rPr>
          <w:u w:val="single"/>
        </w:rPr>
        <w:t xml:space="preserve">The </w:t>
      </w:r>
      <w:r w:rsidRPr="00BD1BFD">
        <w:rPr>
          <w:b/>
          <w:bCs/>
          <w:highlight w:val="green"/>
          <w:u w:val="single"/>
        </w:rPr>
        <w:t>F</w:t>
      </w:r>
      <w:r w:rsidRPr="006C7341">
        <w:rPr>
          <w:b/>
          <w:bCs/>
          <w:u w:val="single"/>
        </w:rPr>
        <w:t>or</w:t>
      </w:r>
      <w:r w:rsidRPr="00E67816">
        <w:rPr>
          <w:u w:val="single"/>
        </w:rPr>
        <w:t xml:space="preserve"> </w:t>
      </w:r>
      <w:r w:rsidRPr="00BD1BFD">
        <w:rPr>
          <w:b/>
          <w:bCs/>
          <w:highlight w:val="green"/>
          <w:u w:val="single"/>
        </w:rPr>
        <w:t>t</w:t>
      </w:r>
      <w:r w:rsidRPr="006C7341">
        <w:rPr>
          <w:b/>
          <w:bCs/>
          <w:u w:val="single"/>
        </w:rPr>
        <w:t>he</w:t>
      </w:r>
      <w:r w:rsidRPr="00E67816">
        <w:rPr>
          <w:u w:val="single"/>
        </w:rPr>
        <w:t xml:space="preserve"> </w:t>
      </w:r>
      <w:r w:rsidRPr="00BD1BFD">
        <w:rPr>
          <w:b/>
          <w:bCs/>
          <w:highlight w:val="green"/>
          <w:u w:val="single"/>
        </w:rPr>
        <w:t>P</w:t>
      </w:r>
      <w:r w:rsidRPr="006C7341">
        <w:rPr>
          <w:b/>
          <w:bCs/>
          <w:u w:val="single"/>
        </w:rPr>
        <w:t>eople</w:t>
      </w:r>
      <w:r w:rsidRPr="00E67816">
        <w:rPr>
          <w:u w:val="single"/>
        </w:rPr>
        <w:t xml:space="preserve"> </w:t>
      </w:r>
      <w:r w:rsidRPr="00BD1BFD">
        <w:rPr>
          <w:b/>
          <w:bCs/>
          <w:highlight w:val="green"/>
          <w:u w:val="single"/>
        </w:rPr>
        <w:t>A</w:t>
      </w:r>
      <w:r w:rsidRPr="006C7341">
        <w:rPr>
          <w:b/>
          <w:bCs/>
          <w:u w:val="single"/>
        </w:rPr>
        <w:t>ct</w:t>
      </w:r>
      <w:r w:rsidRPr="00E67816">
        <w:rPr>
          <w:u w:val="single"/>
        </w:rPr>
        <w:t xml:space="preserve"> is a comprehensive and appropriately </w:t>
      </w:r>
      <w:r w:rsidRPr="00BD1BFD">
        <w:rPr>
          <w:b/>
          <w:bCs/>
          <w:highlight w:val="green"/>
          <w:u w:val="single"/>
        </w:rPr>
        <w:t>aggressive</w:t>
      </w:r>
      <w:r w:rsidRPr="00E67816">
        <w:rPr>
          <w:u w:val="single"/>
        </w:rPr>
        <w:t xml:space="preserve"> set of </w:t>
      </w:r>
      <w:r w:rsidRPr="00BD1BFD">
        <w:rPr>
          <w:b/>
          <w:bCs/>
          <w:highlight w:val="green"/>
          <w:u w:val="single"/>
        </w:rPr>
        <w:t>reforms</w:t>
      </w:r>
      <w:r w:rsidRPr="00E67816">
        <w:rPr>
          <w:u w:val="single"/>
        </w:rPr>
        <w:t xml:space="preserve"> that would </w:t>
      </w:r>
      <w:r w:rsidRPr="00BD1BFD">
        <w:rPr>
          <w:b/>
          <w:bCs/>
          <w:highlight w:val="green"/>
          <w:u w:val="single"/>
        </w:rPr>
        <w:t>revitalize</w:t>
      </w:r>
      <w:r w:rsidRPr="00E67816">
        <w:rPr>
          <w:u w:val="single"/>
        </w:rPr>
        <w:t xml:space="preserve"> </w:t>
      </w:r>
      <w:r w:rsidRPr="00BD1BFD">
        <w:rPr>
          <w:highlight w:val="green"/>
          <w:u w:val="single"/>
        </w:rPr>
        <w:t>and</w:t>
      </w:r>
      <w:r w:rsidRPr="00E67816">
        <w:rPr>
          <w:u w:val="single"/>
        </w:rPr>
        <w:t xml:space="preserve"> </w:t>
      </w:r>
      <w:r w:rsidRPr="00BD1BFD">
        <w:rPr>
          <w:highlight w:val="green"/>
          <w:u w:val="single"/>
        </w:rPr>
        <w:t>improve</w:t>
      </w:r>
      <w:r w:rsidRPr="00E67816">
        <w:rPr>
          <w:u w:val="single"/>
        </w:rPr>
        <w:t xml:space="preserve"> our </w:t>
      </w:r>
      <w:r w:rsidRPr="00BD1BFD">
        <w:rPr>
          <w:b/>
          <w:bCs/>
          <w:highlight w:val="green"/>
          <w:u w:val="single"/>
        </w:rPr>
        <w:t>democracy</w:t>
      </w:r>
      <w:r w:rsidRPr="006C7341">
        <w:rPr>
          <w:sz w:val="16"/>
        </w:rPr>
        <w:t>. Americans expect a system that works for everyone. Congress must answer that call by passing this groundbreaking legislation.</w:t>
      </w:r>
    </w:p>
    <w:p w14:paraId="2A4907D3" w14:textId="77777777" w:rsidR="00AA3CD4" w:rsidRPr="00B55AD5" w:rsidRDefault="00AA3CD4" w:rsidP="00AA3CD4"/>
    <w:p w14:paraId="4EBDE1FF" w14:textId="77777777" w:rsidR="00AA3CD4" w:rsidRPr="00A86727" w:rsidRDefault="00AA3CD4" w:rsidP="00AA3CD4">
      <w:pPr>
        <w:pStyle w:val="Heading4"/>
        <w:rPr>
          <w:rFonts w:cs="Arial"/>
        </w:rPr>
      </w:pPr>
      <w:r w:rsidRPr="00A86727">
        <w:rPr>
          <w:rFonts w:cs="Arial"/>
        </w:rPr>
        <w:t>Democratic governance</w:t>
      </w:r>
      <w:r>
        <w:rPr>
          <w:rFonts w:cs="Arial"/>
        </w:rPr>
        <w:t xml:space="preserve"> solves Existential Threats – climate change, economic crises, and nuclear war are all exacerbated in an autocratic world. </w:t>
      </w:r>
      <w:r w:rsidRPr="00A86727">
        <w:rPr>
          <w:rFonts w:cs="Arial"/>
        </w:rPr>
        <w:t xml:space="preserve">  </w:t>
      </w:r>
    </w:p>
    <w:p w14:paraId="6593E441" w14:textId="77777777" w:rsidR="00AA3CD4" w:rsidRPr="00A86727" w:rsidRDefault="00AA3CD4" w:rsidP="00AA3CD4">
      <w:r w:rsidRPr="00A86727">
        <w:rPr>
          <w:rStyle w:val="Style13ptBold"/>
        </w:rPr>
        <w:t xml:space="preserve">Kolodziej ’17 </w:t>
      </w:r>
      <w:r w:rsidRPr="00A86727">
        <w:t>[Edward; May 19; Emeritus Research Professor of Political Science at the University of Illinois at Urbana-Champaign; EUC Paper Series, “Challenges to the Democratic Project for Governing Globalization,” https://www.ideals.illinois.edu/bitstream/handle/2142/96620/Kolodziej Introduction 5.19.17.pdf?sequence=2&amp;isAllowed=y]</w:t>
      </w:r>
    </w:p>
    <w:p w14:paraId="75A86BAD" w14:textId="77777777" w:rsidR="00AA3CD4" w:rsidRPr="00A81282" w:rsidRDefault="00AA3CD4" w:rsidP="00AA3CD4">
      <w:pPr>
        <w:rPr>
          <w:b/>
          <w:u w:val="single"/>
          <w:bdr w:val="single" w:sz="8" w:space="0" w:color="auto"/>
        </w:rPr>
      </w:pPr>
      <w:r w:rsidRPr="00A86727">
        <w:rPr>
          <w:sz w:val="16"/>
        </w:rPr>
        <w:t>The Rise of a Global Society</w:t>
      </w:r>
      <w:r>
        <w:rPr>
          <w:sz w:val="16"/>
        </w:rPr>
        <w:t xml:space="preserve"> </w:t>
      </w:r>
      <w:r w:rsidRPr="00A86727">
        <w:rPr>
          <w:sz w:val="16"/>
        </w:rPr>
        <w:t xml:space="preserve">Let me first sketch the global democratic project for global governance as a point of reference. We must first recognize that globalization has given rise to a global society </w:t>
      </w:r>
      <w:r w:rsidRPr="00A86727">
        <w:rPr>
          <w:rStyle w:val="StyleUnderline"/>
        </w:rPr>
        <w:t>for the</w:t>
      </w:r>
      <w:r w:rsidRPr="00A86727">
        <w:rPr>
          <w:rStyle w:val="IntenseEmphasis"/>
        </w:rPr>
        <w:t xml:space="preserve"> </w:t>
      </w:r>
      <w:r w:rsidRPr="00A86727">
        <w:rPr>
          <w:rStyle w:val="Emphasis"/>
        </w:rPr>
        <w:t>first time</w:t>
      </w:r>
      <w:r w:rsidRPr="00A86727">
        <w:rPr>
          <w:rStyle w:val="StyleUnderline"/>
        </w:rPr>
        <w:t xml:space="preserve"> in</w:t>
      </w:r>
      <w:r w:rsidRPr="00A86727">
        <w:rPr>
          <w:sz w:val="16"/>
        </w:rPr>
        <w:t xml:space="preserve"> the </w:t>
      </w:r>
      <w:r w:rsidRPr="00A86727">
        <w:rPr>
          <w:rStyle w:val="StyleUnderline"/>
        </w:rPr>
        <w:t>evolution of the</w:t>
      </w:r>
      <w:r w:rsidRPr="00A86727">
        <w:rPr>
          <w:sz w:val="16"/>
        </w:rPr>
        <w:t xml:space="preserve"> human </w:t>
      </w:r>
      <w:r w:rsidRPr="00A86727">
        <w:rPr>
          <w:rStyle w:val="Emphasis"/>
        </w:rPr>
        <w:t>species</w:t>
      </w:r>
      <w:r w:rsidRPr="00A86727">
        <w:rPr>
          <w:rStyle w:val="StyleUnderline"/>
        </w:rPr>
        <w:t>. We are</w:t>
      </w:r>
      <w:r w:rsidRPr="00A86727">
        <w:rPr>
          <w:sz w:val="16"/>
        </w:rPr>
        <w:t xml:space="preserve"> now </w:t>
      </w:r>
      <w:r w:rsidRPr="00A86727">
        <w:rPr>
          <w:rStyle w:val="Emphasis"/>
        </w:rPr>
        <w:t>stuck with each other</w:t>
      </w:r>
      <w:r w:rsidRPr="00A86727">
        <w:rPr>
          <w:rStyle w:val="StyleUnderline"/>
        </w:rPr>
        <w:t xml:space="preserve">; </w:t>
      </w:r>
      <w:r w:rsidRPr="00A86727">
        <w:rPr>
          <w:rStyle w:val="Emphasis"/>
        </w:rPr>
        <w:t>seven and half billion</w:t>
      </w:r>
      <w:r w:rsidRPr="00A86727">
        <w:rPr>
          <w:rStyle w:val="StyleUnderline"/>
        </w:rPr>
        <w:t xml:space="preserve"> people today — </w:t>
      </w:r>
      <w:r w:rsidRPr="00A86727">
        <w:rPr>
          <w:sz w:val="16"/>
        </w:rPr>
        <w:t xml:space="preserve">nine to </w:t>
      </w:r>
      <w:r w:rsidRPr="00A86727">
        <w:rPr>
          <w:rStyle w:val="Emphasis"/>
        </w:rPr>
        <w:t>ten</w:t>
      </w:r>
      <w:r w:rsidRPr="00A86727">
        <w:rPr>
          <w:rStyle w:val="StyleUnderline"/>
        </w:rPr>
        <w:t xml:space="preserve"> by</w:t>
      </w:r>
      <w:r w:rsidRPr="00A86727">
        <w:rPr>
          <w:rStyle w:val="IntenseEmphasis"/>
        </w:rPr>
        <w:t xml:space="preserve"> </w:t>
      </w:r>
      <w:r w:rsidRPr="00A86727">
        <w:rPr>
          <w:rStyle w:val="Emphasis"/>
        </w:rPr>
        <w:t>2050</w:t>
      </w:r>
      <w:r w:rsidRPr="00A86727">
        <w:rPr>
          <w:rStyle w:val="StyleUnderline"/>
        </w:rPr>
        <w:t xml:space="preserve">: </w:t>
      </w:r>
      <w:r w:rsidRPr="00A86727">
        <w:rPr>
          <w:sz w:val="16"/>
        </w:rPr>
        <w:t xml:space="preserve">all </w:t>
      </w:r>
      <w:r w:rsidRPr="00A86727">
        <w:rPr>
          <w:rStyle w:val="Emphasis"/>
        </w:rPr>
        <w:t>super connected</w:t>
      </w:r>
      <w:r w:rsidRPr="00A86727">
        <w:rPr>
          <w:rStyle w:val="StyleUnderline"/>
        </w:rPr>
        <w:t xml:space="preserve"> and </w:t>
      </w:r>
      <w:r w:rsidRPr="00A86727">
        <w:rPr>
          <w:rStyle w:val="Emphasis"/>
        </w:rPr>
        <w:t>interdependent</w:t>
      </w:r>
      <w:r w:rsidRPr="00A86727">
        <w:rPr>
          <w:rStyle w:val="StyleUnderline"/>
        </w:rPr>
        <w:t>. In greater or lesser measure, humans</w:t>
      </w:r>
      <w:r w:rsidRPr="00A86727">
        <w:rPr>
          <w:rStyle w:val="IntenseEmphasis"/>
        </w:rPr>
        <w:t xml:space="preserve"> </w:t>
      </w:r>
      <w:r w:rsidRPr="00A86727">
        <w:rPr>
          <w:rStyle w:val="StyleUnderline"/>
        </w:rPr>
        <w:t>are mutually dependent</w:t>
      </w:r>
      <w:r w:rsidRPr="00A86727">
        <w:rPr>
          <w:sz w:val="16"/>
        </w:rPr>
        <w:t xml:space="preserve"> on each other in the pursuit of their most salient values, interests, needs, and preferences — </w:t>
      </w:r>
      <w:r w:rsidRPr="00A86727">
        <w:rPr>
          <w:rStyle w:val="StyleUnderline"/>
        </w:rPr>
        <w:t>concerns about</w:t>
      </w:r>
      <w:r w:rsidRPr="00A86727">
        <w:rPr>
          <w:sz w:val="16"/>
        </w:rPr>
        <w:t xml:space="preserve"> personal, community, and national </w:t>
      </w:r>
      <w:r w:rsidRPr="00BD1BFD">
        <w:rPr>
          <w:rStyle w:val="Emphasis"/>
          <w:highlight w:val="green"/>
        </w:rPr>
        <w:t>security</w:t>
      </w:r>
      <w:r w:rsidRPr="00A86727">
        <w:rPr>
          <w:rStyle w:val="StyleUnderline"/>
        </w:rPr>
        <w:t>, sustainable</w:t>
      </w:r>
      <w:r w:rsidRPr="00A86727">
        <w:rPr>
          <w:sz w:val="16"/>
        </w:rPr>
        <w:t xml:space="preserve"> economic </w:t>
      </w:r>
      <w:r w:rsidRPr="00BD1BFD">
        <w:rPr>
          <w:rStyle w:val="Emphasis"/>
          <w:highlight w:val="green"/>
        </w:rPr>
        <w:t>growth</w:t>
      </w:r>
      <w:r w:rsidRPr="00A86727">
        <w:rPr>
          <w:sz w:val="16"/>
        </w:rPr>
        <w:t xml:space="preserve">, protection of </w:t>
      </w:r>
      <w:r w:rsidRPr="00A86727">
        <w:rPr>
          <w:rStyle w:val="StyleUnderline"/>
        </w:rPr>
        <w:t>the</w:t>
      </w:r>
      <w:r w:rsidRPr="00A86727">
        <w:rPr>
          <w:rStyle w:val="IntenseEmphasis"/>
        </w:rPr>
        <w:t xml:space="preserve"> </w:t>
      </w:r>
      <w:r w:rsidRPr="00BD1BFD">
        <w:rPr>
          <w:rStyle w:val="Emphasis"/>
          <w:highlight w:val="green"/>
        </w:rPr>
        <w:t>environment</w:t>
      </w:r>
      <w:r w:rsidRPr="00A86727">
        <w:rPr>
          <w:sz w:val="16"/>
        </w:rPr>
        <w:t xml:space="preserve">, the </w:t>
      </w:r>
      <w:r w:rsidRPr="00A86727">
        <w:rPr>
          <w:rStyle w:val="StyleUnderline"/>
        </w:rPr>
        <w:t>equitable</w:t>
      </w:r>
      <w:r w:rsidRPr="00A86727">
        <w:rPr>
          <w:rStyle w:val="IntenseEmphasis"/>
        </w:rPr>
        <w:t xml:space="preserve"> </w:t>
      </w:r>
      <w:r w:rsidRPr="00BD1BFD">
        <w:rPr>
          <w:rStyle w:val="Emphasis"/>
          <w:highlight w:val="green"/>
        </w:rPr>
        <w:t>distribution</w:t>
      </w:r>
      <w:r w:rsidRPr="00A86727">
        <w:rPr>
          <w:rStyle w:val="StyleUnderline"/>
        </w:rPr>
        <w:t xml:space="preserve"> of</w:t>
      </w:r>
      <w:r w:rsidRPr="00A86727">
        <w:rPr>
          <w:sz w:val="16"/>
        </w:rPr>
        <w:t xml:space="preserve"> the globe’s material </w:t>
      </w:r>
      <w:r w:rsidRPr="00A86727">
        <w:rPr>
          <w:rStyle w:val="StyleUnderline"/>
        </w:rPr>
        <w:t xml:space="preserve">wealth, human </w:t>
      </w:r>
      <w:r w:rsidRPr="00BD1BFD">
        <w:rPr>
          <w:rStyle w:val="Emphasis"/>
          <w:highlight w:val="green"/>
        </w:rPr>
        <w:t>rights</w:t>
      </w:r>
      <w:r w:rsidRPr="00A86727">
        <w:rPr>
          <w:rStyle w:val="StyleUnderline"/>
        </w:rPr>
        <w:t>, and</w:t>
      </w:r>
      <w:r w:rsidRPr="00A86727">
        <w:rPr>
          <w:sz w:val="16"/>
        </w:rPr>
        <w:t xml:space="preserve"> even the </w:t>
      </w:r>
      <w:r w:rsidRPr="00A86727">
        <w:rPr>
          <w:rStyle w:val="StyleUnderline"/>
        </w:rPr>
        <w:t>validation of</w:t>
      </w:r>
      <w:r w:rsidRPr="00A86727">
        <w:rPr>
          <w:sz w:val="16"/>
        </w:rPr>
        <w:t xml:space="preserve"> their personal and social </w:t>
      </w:r>
      <w:r w:rsidRPr="00A86727">
        <w:rPr>
          <w:rStyle w:val="StyleUnderline"/>
        </w:rPr>
        <w:t>identities</w:t>
      </w:r>
      <w:r w:rsidRPr="00A86727">
        <w:rPr>
          <w:sz w:val="16"/>
        </w:rPr>
        <w:t xml:space="preserve"> by others. Global </w:t>
      </w:r>
      <w:r w:rsidRPr="00BD1BFD">
        <w:rPr>
          <w:rStyle w:val="Emphasis"/>
          <w:highlight w:val="green"/>
        </w:rPr>
        <w:t>warming</w:t>
      </w:r>
      <w:r w:rsidRPr="00BD1BFD">
        <w:rPr>
          <w:rStyle w:val="StyleUnderline"/>
          <w:highlight w:val="green"/>
        </w:rPr>
        <w:t xml:space="preserve"> is a metaphor</w:t>
      </w:r>
      <w:r w:rsidRPr="00A86727">
        <w:rPr>
          <w:rStyle w:val="StyleUnderline"/>
        </w:rPr>
        <w:t xml:space="preserve"> of this morphological social change </w:t>
      </w:r>
      <w:r w:rsidRPr="00A86727">
        <w:rPr>
          <w:sz w:val="16"/>
        </w:rPr>
        <w:t xml:space="preserve">in the human condition. </w:t>
      </w:r>
      <w:r w:rsidRPr="00BD1BFD">
        <w:rPr>
          <w:rStyle w:val="Emphasis"/>
          <w:highlight w:val="green"/>
        </w:rPr>
        <w:t>All</w:t>
      </w:r>
      <w:r w:rsidRPr="00A86727">
        <w:rPr>
          <w:rStyle w:val="StyleUnderline"/>
        </w:rPr>
        <w:t xml:space="preserve"> humans </w:t>
      </w:r>
      <w:r w:rsidRPr="00BD1BFD">
        <w:rPr>
          <w:rStyle w:val="StyleUnderline"/>
          <w:highlight w:val="green"/>
        </w:rPr>
        <w:t>are</w:t>
      </w:r>
      <w:r w:rsidRPr="00BD1BFD">
        <w:rPr>
          <w:rStyle w:val="IntenseEmphasis"/>
          <w:highlight w:val="green"/>
        </w:rPr>
        <w:t xml:space="preserve"> </w:t>
      </w:r>
      <w:r w:rsidRPr="00BD1BFD">
        <w:rPr>
          <w:rStyle w:val="Emphasis"/>
          <w:highlight w:val="green"/>
        </w:rPr>
        <w:t>implicated</w:t>
      </w:r>
      <w:r w:rsidRPr="00BD1BFD">
        <w:rPr>
          <w:rStyle w:val="StyleUnderline"/>
          <w:highlight w:val="green"/>
        </w:rPr>
        <w:t xml:space="preserve"> in</w:t>
      </w:r>
      <w:r w:rsidRPr="00A86727">
        <w:rPr>
          <w:rStyle w:val="StyleUnderline"/>
        </w:rPr>
        <w:t xml:space="preserve"> this looming </w:t>
      </w:r>
      <w:r w:rsidRPr="00A86727">
        <w:rPr>
          <w:sz w:val="16"/>
        </w:rPr>
        <w:t xml:space="preserve">Anthropogenic-induced </w:t>
      </w:r>
      <w:r w:rsidRPr="00BD1BFD">
        <w:rPr>
          <w:rStyle w:val="Emphasis"/>
          <w:highlight w:val="green"/>
        </w:rPr>
        <w:t>disaster</w:t>
      </w:r>
      <w:r w:rsidRPr="00A86727">
        <w:rPr>
          <w:sz w:val="16"/>
        </w:rPr>
        <w:t xml:space="preserve"> — the exhausts of billions of automobiles, the methane released in fracking for natural gas, outdated U.S. coal-fired power plants and newly constructed ones in China. Even the poor farmer burning charcoal to warm his dinner is complicit.</w:t>
      </w:r>
      <w:r>
        <w:rPr>
          <w:sz w:val="16"/>
        </w:rPr>
        <w:t xml:space="preserve"> </w:t>
      </w:r>
      <w:r w:rsidRPr="00A86727">
        <w:rPr>
          <w:sz w:val="16"/>
        </w:rPr>
        <w:t xml:space="preserve">Since </w:t>
      </w:r>
      <w:r w:rsidRPr="00A86727">
        <w:rPr>
          <w:rStyle w:val="StyleUnderline"/>
        </w:rPr>
        <w:t>interdependence surrounds, ensnares, and binds us as a human society</w:t>
      </w:r>
      <w:r w:rsidRPr="00A86727">
        <w:rPr>
          <w:sz w:val="16"/>
        </w:rPr>
        <w:t xml:space="preserve">, the dilemma confronting the world’s diverse and divided populations is evident: the </w:t>
      </w:r>
      <w:r w:rsidRPr="00A86727">
        <w:rPr>
          <w:rStyle w:val="Emphasis"/>
        </w:rPr>
        <w:t>expanding scope</w:t>
      </w:r>
      <w:r w:rsidRPr="00A86727">
        <w:rPr>
          <w:rStyle w:val="StyleUnderline"/>
        </w:rPr>
        <w:t xml:space="preserve"> as well as</w:t>
      </w:r>
      <w:r w:rsidRPr="00A86727">
        <w:rPr>
          <w:sz w:val="16"/>
        </w:rPr>
        <w:t xml:space="preserve"> the </w:t>
      </w:r>
      <w:r w:rsidRPr="00BD1BFD">
        <w:rPr>
          <w:rStyle w:val="Emphasis"/>
          <w:highlight w:val="green"/>
        </w:rPr>
        <w:t>deepening</w:t>
      </w:r>
      <w:r w:rsidRPr="00A86727">
        <w:rPr>
          <w:rStyle w:val="StyleUnderline"/>
        </w:rPr>
        <w:t xml:space="preserve">, </w:t>
      </w:r>
      <w:r w:rsidRPr="00A86727">
        <w:rPr>
          <w:rStyle w:val="Emphasis"/>
        </w:rPr>
        <w:t>accumulating</w:t>
      </w:r>
      <w:r w:rsidRPr="00A86727">
        <w:rPr>
          <w:rStyle w:val="StyleUnderline"/>
        </w:rPr>
        <w:t>, and</w:t>
      </w:r>
      <w:r w:rsidRPr="00A86727">
        <w:rPr>
          <w:rStyle w:val="IntenseEmphasis"/>
        </w:rPr>
        <w:t xml:space="preserve"> </w:t>
      </w:r>
      <w:r w:rsidRPr="00A86727">
        <w:rPr>
          <w:rStyle w:val="Emphasis"/>
        </w:rPr>
        <w:t>thickening</w:t>
      </w:r>
      <w:r w:rsidRPr="00A86727">
        <w:rPr>
          <w:rStyle w:val="IntenseEmphasis"/>
        </w:rPr>
        <w:t xml:space="preserve"> </w:t>
      </w:r>
      <w:r w:rsidRPr="00BD1BFD">
        <w:rPr>
          <w:rStyle w:val="StyleUnderline"/>
          <w:highlight w:val="green"/>
        </w:rPr>
        <w:t>interdependencies</w:t>
      </w:r>
      <w:r w:rsidRPr="00A86727">
        <w:rPr>
          <w:rStyle w:val="StyleUnderline"/>
        </w:rPr>
        <w:t xml:space="preserve"> of globalization </w:t>
      </w:r>
      <w:r w:rsidRPr="00BD1BFD">
        <w:rPr>
          <w:rStyle w:val="StyleUnderline"/>
          <w:highlight w:val="green"/>
        </w:rPr>
        <w:t>urge global government</w:t>
      </w:r>
      <w:r w:rsidRPr="00A86727">
        <w:rPr>
          <w:rStyle w:val="StyleUnderline"/>
        </w:rPr>
        <w:t>. But</w:t>
      </w:r>
      <w:r w:rsidRPr="00A86727">
        <w:rPr>
          <w:sz w:val="16"/>
        </w:rPr>
        <w:t xml:space="preserve"> the Kantian ideal of universal governance is beyond the reach of the world’s disparate peoples. </w:t>
      </w:r>
      <w:r w:rsidRPr="00A86727">
        <w:rPr>
          <w:rStyle w:val="StyleUnderline"/>
        </w:rPr>
        <w:t>They are</w:t>
      </w:r>
      <w:r w:rsidRPr="00A86727">
        <w:rPr>
          <w:rStyle w:val="IntenseEmphasis"/>
        </w:rPr>
        <w:t xml:space="preserve"> </w:t>
      </w:r>
      <w:r w:rsidRPr="00A86727">
        <w:rPr>
          <w:rStyle w:val="Emphasis"/>
        </w:rPr>
        <w:t>profoundly divided</w:t>
      </w:r>
      <w:r w:rsidRPr="00A86727">
        <w:rPr>
          <w:rStyle w:val="StyleUnderline"/>
        </w:rPr>
        <w:t xml:space="preserve"> by religion, culture, language, tribal, ethnic and national loyalties as well as </w:t>
      </w:r>
      <w:r w:rsidRPr="00A86727">
        <w:rPr>
          <w:sz w:val="16"/>
        </w:rPr>
        <w:t xml:space="preserve">by </w:t>
      </w:r>
      <w:r w:rsidRPr="00A86727">
        <w:rPr>
          <w:rStyle w:val="StyleUnderline"/>
        </w:rPr>
        <w:t>class, social status, race, gender, and sexual orientation. How have the democracies responded</w:t>
      </w:r>
      <w:r w:rsidRPr="00A86727">
        <w:rPr>
          <w:sz w:val="16"/>
        </w:rPr>
        <w:t xml:space="preserve"> to this dilemma? How have they attempted to reconcile the growing interdependence of the world’s disputing peoples and need for global governance?</w:t>
      </w:r>
      <w:r>
        <w:rPr>
          <w:sz w:val="16"/>
        </w:rPr>
        <w:t xml:space="preserve"> </w:t>
      </w:r>
      <w:r w:rsidRPr="00A86727">
        <w:rPr>
          <w:sz w:val="16"/>
        </w:rPr>
        <w:t>What do we mean by the governance of a human society?</w:t>
      </w:r>
      <w:r>
        <w:rPr>
          <w:sz w:val="16"/>
        </w:rPr>
        <w:t xml:space="preserve"> </w:t>
      </w:r>
      <w:r w:rsidRPr="00A86727">
        <w:rPr>
          <w:rStyle w:val="StyleUnderline"/>
        </w:rPr>
        <w:t>A working,</w:t>
      </w:r>
      <w:r w:rsidRPr="00A86727">
        <w:rPr>
          <w:rStyle w:val="IntenseEmphasis"/>
        </w:rPr>
        <w:t xml:space="preserve"> </w:t>
      </w:r>
      <w:r w:rsidRPr="00A86727">
        <w:rPr>
          <w:rStyle w:val="Emphasis"/>
        </w:rPr>
        <w:t>legitimate government</w:t>
      </w:r>
      <w:r w:rsidRPr="00A86727">
        <w:rPr>
          <w:sz w:val="16"/>
        </w:rPr>
        <w:t xml:space="preserve"> of a human society </w:t>
      </w:r>
      <w:r w:rsidRPr="00A86727">
        <w:rPr>
          <w:rStyle w:val="StyleUnderline"/>
        </w:rPr>
        <w:t>requires simultaneous responses to three</w:t>
      </w:r>
      <w:r w:rsidRPr="00A86727">
        <w:rPr>
          <w:sz w:val="16"/>
        </w:rPr>
        <w:t xml:space="preserve"> competing </w:t>
      </w:r>
      <w:r w:rsidRPr="00A86727">
        <w:rPr>
          <w:rStyle w:val="StyleUnderline"/>
        </w:rPr>
        <w:t>imperatives: Order, Welfare, and Legitimacy</w:t>
      </w:r>
      <w:r w:rsidRPr="00A86727">
        <w:rPr>
          <w:sz w:val="16"/>
        </w:rPr>
        <w:t xml:space="preserve">. While the forms of these OWL imperatives have differed radically over the course of human societal evolution, </w:t>
      </w:r>
      <w:r w:rsidRPr="00A86727">
        <w:rPr>
          <w:rStyle w:val="StyleUnderline"/>
        </w:rPr>
        <w:t>these</w:t>
      </w:r>
      <w:r w:rsidRPr="00A86727">
        <w:rPr>
          <w:sz w:val="16"/>
        </w:rPr>
        <w:t xml:space="preserve"> constraints </w:t>
      </w:r>
      <w:r w:rsidRPr="00A86727">
        <w:rPr>
          <w:rStyle w:val="StyleUnderline"/>
        </w:rPr>
        <w:t>remain predicable of all human societies if they are to replicate</w:t>
      </w:r>
      <w:r w:rsidRPr="00A86727">
        <w:rPr>
          <w:sz w:val="16"/>
        </w:rPr>
        <w:t xml:space="preserve"> themselves </w:t>
      </w:r>
      <w:r w:rsidRPr="00A86727">
        <w:rPr>
          <w:rStyle w:val="StyleUnderline"/>
        </w:rPr>
        <w:t>and flourish over time</w:t>
      </w:r>
      <w:r w:rsidRPr="00A86727">
        <w:rPr>
          <w:sz w:val="16"/>
        </w:rPr>
        <w:t>. The OWL imperatives are no less applicable to a global society.</w:t>
      </w:r>
      <w:r>
        <w:rPr>
          <w:sz w:val="16"/>
        </w:rPr>
        <w:t xml:space="preserve"> </w:t>
      </w:r>
      <w:r w:rsidRPr="00A86727">
        <w:rPr>
          <w:sz w:val="16"/>
        </w:rPr>
        <w:t xml:space="preserve">1. </w:t>
      </w:r>
      <w:r w:rsidRPr="00A86727">
        <w:rPr>
          <w:rStyle w:val="StyleUnderline"/>
        </w:rPr>
        <w:t>Order</w:t>
      </w:r>
      <w:r w:rsidRPr="00A86727">
        <w:rPr>
          <w:sz w:val="16"/>
        </w:rPr>
        <w:t xml:space="preserve"> refers to a society’s investment of awesome </w:t>
      </w:r>
      <w:r w:rsidRPr="00A86727">
        <w:rPr>
          <w:rStyle w:val="StyleUnderline"/>
        </w:rPr>
        <w:t>material power</w:t>
      </w:r>
      <w:r w:rsidRPr="00A86727">
        <w:rPr>
          <w:sz w:val="16"/>
        </w:rPr>
        <w:t xml:space="preserve"> in an individual or body </w:t>
      </w:r>
      <w:r w:rsidRPr="00A86727">
        <w:rPr>
          <w:rStyle w:val="StyleUnderline"/>
        </w:rPr>
        <w:t>to arbitrate and resolve</w:t>
      </w:r>
      <w:r w:rsidRPr="00A86727">
        <w:rPr>
          <w:sz w:val="16"/>
        </w:rPr>
        <w:t xml:space="preserve"> value, interest, and preference </w:t>
      </w:r>
      <w:r w:rsidRPr="00A86727">
        <w:rPr>
          <w:rStyle w:val="StyleUnderline"/>
        </w:rPr>
        <w:t>conflicts, which cannot be otherwise resolved by non-violent means</w:t>
      </w:r>
      <w:r w:rsidRPr="00A86727">
        <w:rPr>
          <w:sz w:val="16"/>
        </w:rPr>
        <w:t xml:space="preserve"> — the Hobbesian problematic.</w:t>
      </w:r>
      <w:r>
        <w:rPr>
          <w:sz w:val="16"/>
        </w:rPr>
        <w:t xml:space="preserve"> </w:t>
      </w:r>
      <w:r w:rsidRPr="00A86727">
        <w:rPr>
          <w:sz w:val="16"/>
        </w:rPr>
        <w:t xml:space="preserve">2. The </w:t>
      </w:r>
      <w:r w:rsidRPr="00A86727">
        <w:rPr>
          <w:rStyle w:val="StyleUnderline"/>
        </w:rPr>
        <w:t>Welfare</w:t>
      </w:r>
      <w:r w:rsidRPr="00A86727">
        <w:rPr>
          <w:sz w:val="16"/>
        </w:rPr>
        <w:t xml:space="preserve"> imperative </w:t>
      </w:r>
      <w:r w:rsidRPr="00A86727">
        <w:rPr>
          <w:rStyle w:val="StyleUnderline"/>
        </w:rPr>
        <w:t>refers to the necessity</w:t>
      </w:r>
      <w:r w:rsidRPr="00A86727">
        <w:rPr>
          <w:sz w:val="16"/>
        </w:rPr>
        <w:t xml:space="preserve"> of humans </w:t>
      </w:r>
      <w:r w:rsidRPr="00A86727">
        <w:rPr>
          <w:rStyle w:val="StyleUnderline"/>
        </w:rPr>
        <w:t>to eat, drink, clothe, and shelter</w:t>
      </w:r>
      <w:r w:rsidRPr="00A86727">
        <w:rPr>
          <w:sz w:val="16"/>
        </w:rPr>
        <w:t xml:space="preserve"> themselves and to pursue the full-range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Hence we have the Marxian-Adam Smith problematic.</w:t>
      </w:r>
      <w:r>
        <w:rPr>
          <w:sz w:val="16"/>
        </w:rPr>
        <w:t xml:space="preserve"> </w:t>
      </w:r>
      <w:r w:rsidRPr="00A86727">
        <w:rPr>
          <w:sz w:val="16"/>
        </w:rPr>
        <w:t xml:space="preserve">3. </w:t>
      </w:r>
      <w:r w:rsidRPr="00A86727">
        <w:rPr>
          <w:rStyle w:val="StyleUnderline"/>
        </w:rPr>
        <w:t>Legitimacy</w:t>
      </w:r>
      <w:r w:rsidRPr="00A86727">
        <w:rPr>
          <w:sz w:val="16"/>
        </w:rPr>
        <w:t xml:space="preserve"> is no less a form of governing power and authority, independent of the Order and Welfare imperatives. Either by choice, socialization, or coerced acquiescence, </w:t>
      </w:r>
      <w:r w:rsidRPr="00A86727">
        <w:rPr>
          <w:rStyle w:val="StyleUnderline"/>
        </w:rPr>
        <w:t>populations acknowledge a regime’s governing authority and</w:t>
      </w:r>
      <w:r w:rsidRPr="00A86727">
        <w:rPr>
          <w:sz w:val="16"/>
        </w:rPr>
        <w:t xml:space="preserve"> their </w:t>
      </w:r>
      <w:r w:rsidRPr="00A86727">
        <w:rPr>
          <w:rStyle w:val="StyleUnderline"/>
        </w:rPr>
        <w:t>obligation to submit</w:t>
      </w:r>
      <w:r w:rsidRPr="00A86727">
        <w:rPr>
          <w:sz w:val="16"/>
        </w:rPr>
        <w:t xml:space="preserve"> to its rule. Here arises the Rousseaunian problematic.</w:t>
      </w:r>
      <w:r>
        <w:rPr>
          <w:sz w:val="16"/>
        </w:rPr>
        <w:t xml:space="preserve"> </w:t>
      </w:r>
      <w:r w:rsidRPr="00A86727">
        <w:rPr>
          <w:sz w:val="16"/>
        </w:rPr>
        <w:t>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w:t>
      </w:r>
      <w:r>
        <w:rPr>
          <w:sz w:val="16"/>
        </w:rPr>
        <w:t xml:space="preserve"> </w:t>
      </w:r>
      <w:r w:rsidRPr="00A86727">
        <w:rPr>
          <w:sz w:val="16"/>
        </w:rPr>
        <w:t>The Democratic Project</w:t>
      </w:r>
      <w:r>
        <w:rPr>
          <w:sz w:val="16"/>
        </w:rPr>
        <w:t xml:space="preserve"> </w:t>
      </w:r>
      <w:r w:rsidRPr="00A86727">
        <w:rPr>
          <w:sz w:val="16"/>
        </w:rPr>
        <w:t>For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w:t>
      </w:r>
      <w:r>
        <w:rPr>
          <w:sz w:val="16"/>
        </w:rPr>
        <w:t xml:space="preserve"> </w:t>
      </w:r>
      <w:r w:rsidRPr="00A86727">
        <w:rPr>
          <w:sz w:val="16"/>
        </w:rPr>
        <w:t xml:space="preserve">The democratic global state assumed all of the functions of the Hobbesian Westphalian security state — but a lot more. The global state became a Trading, Banking, Market, and Entrepreneurial state. To these functions were added those of the Science, Technology and the Economic Growth state. How else would we be able to enjoy </w:t>
      </w:r>
      <w:r w:rsidRPr="00A86727">
        <w:rPr>
          <w:rStyle w:val="StyleUnderline"/>
        </w:rPr>
        <w:t>the</w:t>
      </w:r>
      <w:r w:rsidRPr="00A86727">
        <w:rPr>
          <w:rStyle w:val="IntenseEmphasis"/>
        </w:rPr>
        <w:t xml:space="preserve"> </w:t>
      </w:r>
      <w:r w:rsidRPr="00A86727">
        <w:rPr>
          <w:rStyle w:val="Emphasis"/>
        </w:rPr>
        <w:t>Internet</w:t>
      </w:r>
      <w:r w:rsidRPr="00A86727">
        <w:rPr>
          <w:rStyle w:val="StyleUnderline"/>
        </w:rPr>
        <w:t xml:space="preserve">, </w:t>
      </w:r>
      <w:r w:rsidRPr="00A86727">
        <w:rPr>
          <w:rStyle w:val="Emphasis"/>
        </w:rPr>
        <w:t>cell phones</w:t>
      </w:r>
      <w:r w:rsidRPr="00A86727">
        <w:rPr>
          <w:rStyle w:val="StyleUnderline"/>
        </w:rPr>
        <w:t xml:space="preserve"> and iPhones, or </w:t>
      </w:r>
      <w:r w:rsidRPr="00A86727">
        <w:rPr>
          <w:rStyle w:val="Emphasis"/>
        </w:rPr>
        <w:t>miracle cures</w:t>
      </w:r>
      <w:r w:rsidRPr="00A86727">
        <w:rPr>
          <w:sz w:val="16"/>
        </w:rPr>
        <w:t xml:space="preserve">? These </w:t>
      </w:r>
      <w:r w:rsidRPr="00A86727">
        <w:rPr>
          <w:rStyle w:val="StyleUnderline"/>
        </w:rPr>
        <w:t>are</w:t>
      </w:r>
      <w:r w:rsidRPr="00A86727">
        <w:rPr>
          <w:sz w:val="16"/>
        </w:rPr>
        <w:t xml:space="preserve"> the </w:t>
      </w:r>
      <w:r w:rsidRPr="00A86727">
        <w:rPr>
          <w:rStyle w:val="StyleUnderline"/>
        </w:rPr>
        <w:t>products of the</w:t>
      </w:r>
      <w:r w:rsidRPr="00A86727">
        <w:rPr>
          <w:rStyle w:val="IntenseEmphasis"/>
        </w:rPr>
        <w:t xml:space="preserve"> </w:t>
      </w:r>
      <w:r w:rsidRPr="00A86727">
        <w:rPr>
          <w:rStyle w:val="Emphasis"/>
        </w:rPr>
        <w:t>iron triangle</w:t>
      </w:r>
      <w:r w:rsidRPr="00A86727">
        <w:rPr>
          <w:rStyle w:val="StyleUnderline"/>
        </w:rPr>
        <w:t xml:space="preserve"> of the </w:t>
      </w:r>
      <w:r w:rsidRPr="00BD1BFD">
        <w:rPr>
          <w:rStyle w:val="StyleUnderline"/>
          <w:highlight w:val="green"/>
        </w:rPr>
        <w:t>global democratic state</w:t>
      </w:r>
      <w:r w:rsidRPr="00A86727">
        <w:rPr>
          <w:sz w:val="16"/>
        </w:rPr>
        <w:t xml:space="preserve">, academic and non-profit </w:t>
      </w:r>
      <w:r w:rsidRPr="00A86727">
        <w:rPr>
          <w:rStyle w:val="StyleUnderline"/>
        </w:rPr>
        <w:t>research</w:t>
      </w:r>
      <w:r w:rsidRPr="00A86727">
        <w:rPr>
          <w:sz w:val="16"/>
        </w:rPr>
        <w:t xml:space="preserve"> centers, </w:t>
      </w:r>
      <w:r w:rsidRPr="00A86727">
        <w:rPr>
          <w:rStyle w:val="StyleUnderline"/>
        </w:rPr>
        <w:t>and corporations. It is a</w:t>
      </w:r>
      <w:r w:rsidRPr="00A86727">
        <w:rPr>
          <w:rStyle w:val="IntenseEmphasis"/>
        </w:rPr>
        <w:t xml:space="preserve"> </w:t>
      </w:r>
      <w:r w:rsidRPr="00A86727">
        <w:rPr>
          <w:rStyle w:val="Emphasis"/>
        </w:rPr>
        <w:t>myth</w:t>
      </w:r>
      <w:r w:rsidRPr="00A86727">
        <w:rPr>
          <w:sz w:val="16"/>
        </w:rPr>
        <w:t xml:space="preserve"> that </w:t>
      </w:r>
      <w:r w:rsidRPr="00A86727">
        <w:rPr>
          <w:rStyle w:val="StyleUnderline"/>
        </w:rPr>
        <w:t>the Market</w:t>
      </w:r>
      <w:r w:rsidRPr="00A86727">
        <w:rPr>
          <w:sz w:val="16"/>
        </w:rPr>
        <w:t xml:space="preserve"> System </w:t>
      </w:r>
      <w:r w:rsidRPr="00A86727">
        <w:rPr>
          <w:rStyle w:val="StyleUnderline"/>
        </w:rPr>
        <w:t>did</w:t>
      </w:r>
      <w:r w:rsidRPr="00A86727">
        <w:rPr>
          <w:sz w:val="16"/>
        </w:rPr>
        <w:t xml:space="preserve"> all </w:t>
      </w:r>
      <w:r w:rsidRPr="00A86727">
        <w:rPr>
          <w:rStyle w:val="StyleUnderline"/>
        </w:rPr>
        <w:t xml:space="preserve">this </w:t>
      </w:r>
      <w:r w:rsidRPr="00A86727">
        <w:rPr>
          <w:rStyle w:val="Emphasis"/>
        </w:rPr>
        <w:t>alone</w:t>
      </w:r>
      <w:r w:rsidRPr="00A86727">
        <w:rPr>
          <w:rStyle w:val="StyleUnderline"/>
        </w:rPr>
        <w:t xml:space="preserve">. Fueled by increasing material wealth, the democratic global state was afforded the means to become the </w:t>
      </w:r>
      <w:r w:rsidRPr="00A86727">
        <w:rPr>
          <w:rStyle w:val="Emphasis"/>
        </w:rPr>
        <w:t>Safety Net</w:t>
      </w:r>
      <w:r w:rsidRPr="00A86727">
        <w:rPr>
          <w:rStyle w:val="StyleUnderline"/>
        </w:rPr>
        <w:t xml:space="preserve"> state, </w:t>
      </w:r>
      <w:r w:rsidRPr="00BD1BFD">
        <w:rPr>
          <w:rStyle w:val="StyleUnderline"/>
          <w:highlight w:val="green"/>
        </w:rPr>
        <w:t>providing</w:t>
      </w:r>
      <w:r w:rsidRPr="00BD1BFD">
        <w:rPr>
          <w:rStyle w:val="IntenseEmphasis"/>
          <w:highlight w:val="green"/>
        </w:rPr>
        <w:t xml:space="preserve"> </w:t>
      </w:r>
      <w:r w:rsidRPr="00BD1BFD">
        <w:rPr>
          <w:rStyle w:val="Emphasis"/>
          <w:highlight w:val="green"/>
        </w:rPr>
        <w:t>ed</w:t>
      </w:r>
      <w:r w:rsidRPr="00A86727">
        <w:rPr>
          <w:rStyle w:val="StyleUnderline"/>
        </w:rPr>
        <w:t xml:space="preserve">ucation, </w:t>
      </w:r>
      <w:r w:rsidRPr="00BD1BFD">
        <w:rPr>
          <w:rStyle w:val="Emphasis"/>
          <w:highlight w:val="green"/>
        </w:rPr>
        <w:t>health</w:t>
      </w:r>
      <w:r w:rsidRPr="00A86727">
        <w:rPr>
          <w:rStyle w:val="StyleUnderline"/>
        </w:rPr>
        <w:t xml:space="preserve">, </w:t>
      </w:r>
      <w:r w:rsidRPr="00BD1BFD">
        <w:rPr>
          <w:rStyle w:val="Emphasis"/>
          <w:highlight w:val="green"/>
        </w:rPr>
        <w:t>social security</w:t>
      </w:r>
      <w:r w:rsidRPr="00A86727">
        <w:rPr>
          <w:rStyle w:val="StyleUnderline"/>
        </w:rPr>
        <w:t>, leisure and recreation</w:t>
      </w:r>
      <w:r w:rsidRPr="00A86727">
        <w:rPr>
          <w:sz w:val="16"/>
        </w:rPr>
        <w:t xml:space="preserve"> 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w:t>
      </w:r>
      <w:r>
        <w:rPr>
          <w:sz w:val="16"/>
        </w:rPr>
        <w:t xml:space="preserve"> </w:t>
      </w:r>
      <w:r w:rsidRPr="00A86727">
        <w:rPr>
          <w:sz w:val="16"/>
        </w:rPr>
        <w:t>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w:t>
      </w:r>
      <w:r>
        <w:rPr>
          <w:sz w:val="16"/>
        </w:rPr>
        <w:t xml:space="preserve"> </w:t>
      </w:r>
      <w:r w:rsidRPr="00A86727">
        <w:rPr>
          <w:sz w:val="16"/>
        </w:rPr>
        <w:t xml:space="preserve">As for the imperative of Legitimacy, the social compacts of the democracies affirmed Rousseau’s conjecture that all humans are free and therefore equal. Applied to elections each citizen has one vote. </w:t>
      </w:r>
      <w:r w:rsidRPr="00A86727">
        <w:rPr>
          <w:rStyle w:val="StyleUnderline"/>
        </w:rPr>
        <w:t xml:space="preserve">Democratic </w:t>
      </w:r>
      <w:r w:rsidRPr="00BD1BFD">
        <w:rPr>
          <w:rStyle w:val="StyleUnderline"/>
          <w:highlight w:val="green"/>
        </w:rPr>
        <w:t>regimes</w:t>
      </w:r>
      <w:r w:rsidRPr="00A86727">
        <w:rPr>
          <w:sz w:val="16"/>
        </w:rPr>
        <w:t xml:space="preserve"> are also obliged to submit to the rule of law, to conduct free and fair elections, to honor majority rule while protecting minority rights, and to </w:t>
      </w:r>
      <w:r w:rsidRPr="00BD1BFD">
        <w:rPr>
          <w:rStyle w:val="Emphasis"/>
          <w:highlight w:val="green"/>
        </w:rPr>
        <w:t>promote</w:t>
      </w:r>
      <w:r w:rsidRPr="00A86727">
        <w:rPr>
          <w:rStyle w:val="StyleUnderline"/>
        </w:rPr>
        <w:t xml:space="preserve"> human </w:t>
      </w:r>
      <w:r w:rsidRPr="00BD1BFD">
        <w:rPr>
          <w:rStyle w:val="StyleUnderline"/>
          <w:highlight w:val="green"/>
        </w:rPr>
        <w:t>rights</w:t>
      </w:r>
      <w:r w:rsidRPr="00A86727">
        <w:rPr>
          <w:rStyle w:val="StyleUnderline"/>
        </w:rPr>
        <w:t xml:space="preserve"> </w:t>
      </w:r>
      <w:r w:rsidRPr="00A86727">
        <w:rPr>
          <w:sz w:val="16"/>
        </w:rPr>
        <w:t xml:space="preserve">at home and </w:t>
      </w:r>
      <w:r w:rsidRPr="00BD1BFD">
        <w:rPr>
          <w:rStyle w:val="Emphasis"/>
          <w:highlight w:val="green"/>
        </w:rPr>
        <w:t>abroad</w:t>
      </w:r>
      <w:r w:rsidRPr="00A86727">
        <w:rPr>
          <w:sz w:val="16"/>
        </w:rPr>
        <w:t>.</w:t>
      </w:r>
      <w:r>
        <w:rPr>
          <w:rStyle w:val="IntenseEmphasis"/>
        </w:rPr>
        <w:t xml:space="preserve"> </w:t>
      </w:r>
      <w:r w:rsidRPr="00A86727">
        <w:rPr>
          <w:sz w:val="16"/>
        </w:rPr>
        <w:t>The Authoritarian Threat to the Democratic Project</w:t>
      </w:r>
      <w:r>
        <w:rPr>
          <w:sz w:val="16"/>
        </w:rPr>
        <w:t xml:space="preserve"> </w:t>
      </w:r>
      <w:r w:rsidRPr="00A86727">
        <w:rPr>
          <w:rStyle w:val="StyleUnderline"/>
        </w:rPr>
        <w:t xml:space="preserve">The </w:t>
      </w:r>
      <w:r w:rsidRPr="00A86727">
        <w:rPr>
          <w:rStyle w:val="Emphasis"/>
        </w:rPr>
        <w:t>democratic project</w:t>
      </w:r>
      <w:r w:rsidRPr="00A86727">
        <w:rPr>
          <w:rStyle w:val="StyleUnderline"/>
        </w:rPr>
        <w:t xml:space="preserve"> for </w:t>
      </w:r>
      <w:r w:rsidRPr="00A86727">
        <w:rPr>
          <w:rStyle w:val="Emphasis"/>
        </w:rPr>
        <w:t xml:space="preserve">global </w:t>
      </w:r>
      <w:r w:rsidRPr="00BD1BFD">
        <w:rPr>
          <w:rStyle w:val="Emphasis"/>
          <w:highlight w:val="green"/>
        </w:rPr>
        <w:t>governance</w:t>
      </w:r>
      <w:r w:rsidRPr="00BD1BFD">
        <w:rPr>
          <w:rStyle w:val="StyleUnderline"/>
          <w:highlight w:val="green"/>
        </w:rPr>
        <w:t xml:space="preserve"> is</w:t>
      </w:r>
      <w:r w:rsidRPr="00A86727">
        <w:rPr>
          <w:rStyle w:val="StyleUnderline"/>
        </w:rPr>
        <w:t xml:space="preserve"> now </w:t>
      </w:r>
      <w:r w:rsidRPr="00BD1BFD">
        <w:rPr>
          <w:rStyle w:val="StyleUnderline"/>
          <w:highlight w:val="green"/>
        </w:rPr>
        <w:t>at</w:t>
      </w:r>
      <w:r w:rsidRPr="00BD1BFD">
        <w:rPr>
          <w:rStyle w:val="IntenseEmphasis"/>
          <w:highlight w:val="green"/>
        </w:rPr>
        <w:t xml:space="preserve"> </w:t>
      </w:r>
      <w:r w:rsidRPr="00BD1BFD">
        <w:rPr>
          <w:rStyle w:val="Emphasis"/>
          <w:highlight w:val="green"/>
        </w:rPr>
        <w:t>risk</w:t>
      </w:r>
      <w:r w:rsidRPr="00A86727">
        <w:rPr>
          <w:rStyle w:val="IntenseEmphasis"/>
        </w:rPr>
        <w:t>.</w:t>
      </w:r>
      <w:r w:rsidRPr="00A86727">
        <w:rPr>
          <w:sz w:val="16"/>
        </w:rPr>
        <w:t xml:space="preserve"> Let’s start with the challenges posed by authoritarian regimes, with Russia and China in the lead. Both </w:t>
      </w:r>
      <w:r w:rsidRPr="00BD1BFD">
        <w:rPr>
          <w:rStyle w:val="StyleUnderline"/>
          <w:highlight w:val="green"/>
        </w:rPr>
        <w:t>Russia and China would</w:t>
      </w:r>
      <w:r w:rsidRPr="00BD1BFD">
        <w:rPr>
          <w:rStyle w:val="IntenseEmphasis"/>
          <w:highlight w:val="green"/>
        </w:rPr>
        <w:t xml:space="preserve"> </w:t>
      </w:r>
      <w:r w:rsidRPr="00BD1BFD">
        <w:rPr>
          <w:rStyle w:val="Emphasis"/>
          <w:highlight w:val="green"/>
        </w:rPr>
        <w:t>rest</w:t>
      </w:r>
      <w:r w:rsidRPr="00A86727">
        <w:rPr>
          <w:rStyle w:val="Emphasis"/>
        </w:rPr>
        <w:t xml:space="preserve"> global </w:t>
      </w:r>
      <w:r w:rsidRPr="00BD1BFD">
        <w:rPr>
          <w:rStyle w:val="Emphasis"/>
          <w:highlight w:val="green"/>
        </w:rPr>
        <w:t>governance</w:t>
      </w:r>
      <w:r w:rsidRPr="00A86727">
        <w:rPr>
          <w:rStyle w:val="StyleUnderline"/>
        </w:rPr>
        <w:t xml:space="preserve"> on Big Power spheres of influence. Both</w:t>
      </w:r>
      <w:r w:rsidRPr="00A86727">
        <w:rPr>
          <w:sz w:val="16"/>
        </w:rPr>
        <w:t xml:space="preserve"> would </w:t>
      </w:r>
      <w:r w:rsidRPr="00BD1BFD">
        <w:rPr>
          <w:rStyle w:val="StyleUnderline"/>
          <w:highlight w:val="green"/>
        </w:rPr>
        <w:t xml:space="preserve">assume </w:t>
      </w:r>
      <w:r w:rsidRPr="00BD1BFD">
        <w:rPr>
          <w:rStyle w:val="Emphasis"/>
          <w:highlight w:val="green"/>
        </w:rPr>
        <w:t>hegemonic status</w:t>
      </w:r>
      <w:r w:rsidRPr="00A86727">
        <w:rPr>
          <w:rStyle w:val="StyleUnderline"/>
        </w:rPr>
        <w:t xml:space="preserve"> in their</w:t>
      </w:r>
      <w:r w:rsidRPr="00A86727">
        <w:rPr>
          <w:sz w:val="16"/>
        </w:rPr>
        <w:t xml:space="preserve"> respective </w:t>
      </w:r>
      <w:r w:rsidRPr="00A86727">
        <w:rPr>
          <w:rStyle w:val="StyleUnderline"/>
        </w:rPr>
        <w:t>regions, asserting their versions of the</w:t>
      </w:r>
      <w:r w:rsidRPr="00A86727">
        <w:rPr>
          <w:rStyle w:val="IntenseEmphasis"/>
        </w:rPr>
        <w:t xml:space="preserve"> </w:t>
      </w:r>
      <w:r w:rsidRPr="00A86727">
        <w:rPr>
          <w:rStyle w:val="Emphasis"/>
        </w:rPr>
        <w:t>Monroe Doctrine</w:t>
      </w:r>
      <w:r w:rsidRPr="00A86727">
        <w:rPr>
          <w:sz w:val="16"/>
          <w:szCs w:val="16"/>
        </w:rPr>
        <w:t xml:space="preserve">. </w:t>
      </w:r>
      <w:r w:rsidRPr="00A86727">
        <w:rPr>
          <w:sz w:val="16"/>
        </w:rPr>
        <w:t xml:space="preserve">Their </w:t>
      </w:r>
      <w:r w:rsidRPr="00A86727">
        <w:rPr>
          <w:rStyle w:val="StyleUnderline"/>
        </w:rPr>
        <w:t>regional hegemony would</w:t>
      </w:r>
      <w:r w:rsidRPr="00A86727">
        <w:rPr>
          <w:sz w:val="16"/>
        </w:rPr>
        <w:t xml:space="preserve"> then </w:t>
      </w:r>
      <w:r w:rsidRPr="00A86727">
        <w:rPr>
          <w:rStyle w:val="Emphasis"/>
        </w:rPr>
        <w:t>leverage</w:t>
      </w:r>
      <w:r w:rsidRPr="00A86727">
        <w:rPr>
          <w:rStyle w:val="StyleUnderline"/>
        </w:rPr>
        <w:t xml:space="preserve"> their claim to be global</w:t>
      </w:r>
      <w:r w:rsidRPr="00A86727">
        <w:rPr>
          <w:rStyle w:val="IntenseEmphasis"/>
        </w:rPr>
        <w:t xml:space="preserve"> </w:t>
      </w:r>
      <w:r w:rsidRPr="00A86727">
        <w:rPr>
          <w:rStyle w:val="Emphasis"/>
        </w:rPr>
        <w:t>Big Powers</w:t>
      </w:r>
      <w:r w:rsidRPr="00A86727">
        <w:rPr>
          <w:sz w:val="16"/>
        </w:rPr>
        <w:t xml:space="preserve">. Moscow and Beijing would then have an equal say with the United States and the West in sharing and shaping global governance. </w:t>
      </w:r>
      <w:r w:rsidRPr="00A86727">
        <w:rPr>
          <w:rStyle w:val="Emphasis"/>
        </w:rPr>
        <w:t>The</w:t>
      </w:r>
      <w:r w:rsidRPr="00A86727">
        <w:rPr>
          <w:rStyle w:val="StyleUnderline"/>
        </w:rPr>
        <w:t xml:space="preserve"> Russo-Chinese global </w:t>
      </w:r>
      <w:r w:rsidRPr="00A86727">
        <w:rPr>
          <w:rStyle w:val="Emphasis"/>
        </w:rPr>
        <w:t>system</w:t>
      </w:r>
      <w:r w:rsidRPr="00A86727">
        <w:rPr>
          <w:sz w:val="16"/>
        </w:rPr>
        <w:t xml:space="preserve"> of Order </w:t>
      </w:r>
      <w:r w:rsidRPr="00A86727">
        <w:rPr>
          <w:rStyle w:val="StyleUnderline"/>
        </w:rPr>
        <w:t>would ascribe</w:t>
      </w:r>
      <w:r w:rsidRPr="00A86727">
        <w:rPr>
          <w:sz w:val="16"/>
        </w:rPr>
        <w:t xml:space="preserve"> to Russia and China governing privileges not accorded to the states both aspire to dominate. </w:t>
      </w:r>
      <w:r w:rsidRPr="00A86727">
        <w:rPr>
          <w:rStyle w:val="StyleUnderline"/>
        </w:rPr>
        <w:t>Moscow and Beijing</w:t>
      </w:r>
      <w:r w:rsidRPr="00A86727">
        <w:rPr>
          <w:sz w:val="16"/>
        </w:rPr>
        <w:t xml:space="preserve"> would enjoy </w:t>
      </w:r>
      <w:r w:rsidRPr="00A86727">
        <w:rPr>
          <w:rStyle w:val="Emphasis"/>
        </w:rPr>
        <w:t>unconditional</w:t>
      </w:r>
      <w:r w:rsidRPr="00A86727">
        <w:rPr>
          <w:rStyle w:val="StyleUnderline"/>
        </w:rPr>
        <w:t xml:space="preserve"> recognition of</w:t>
      </w:r>
      <w:r w:rsidRPr="00A86727">
        <w:rPr>
          <w:sz w:val="16"/>
        </w:rPr>
        <w:t xml:space="preserve"> their state </w:t>
      </w:r>
      <w:r w:rsidRPr="00A86727">
        <w:rPr>
          <w:rStyle w:val="Emphasis"/>
        </w:rPr>
        <w:t>sovereignty</w:t>
      </w:r>
      <w:r w:rsidRPr="00A86727">
        <w:rPr>
          <w:sz w:val="16"/>
        </w:rPr>
        <w:t xml:space="preserve">, territorial integrity, and non-interference in their domestic affairs, </w:t>
      </w:r>
      <w:r w:rsidRPr="00A86727">
        <w:rPr>
          <w:rStyle w:val="StyleUnderline"/>
        </w:rPr>
        <w:t>but they would</w:t>
      </w:r>
      <w:r w:rsidRPr="00A86727">
        <w:rPr>
          <w:sz w:val="16"/>
        </w:rPr>
        <w:t xml:space="preserve"> reserve to themselves the right to </w:t>
      </w:r>
      <w:r w:rsidRPr="00A86727">
        <w:rPr>
          <w:rStyle w:val="Emphasis"/>
        </w:rPr>
        <w:t>intervene</w:t>
      </w:r>
      <w:r w:rsidRPr="00A86727">
        <w:rPr>
          <w:rStyle w:val="StyleUnderline"/>
        </w:rPr>
        <w:t xml:space="preserve"> in</w:t>
      </w:r>
      <w:r w:rsidRPr="00A86727">
        <w:rPr>
          <w:sz w:val="16"/>
        </w:rPr>
        <w:t xml:space="preserve"> the domestic and foreign affairs of the </w:t>
      </w:r>
      <w:r w:rsidRPr="00A86727">
        <w:rPr>
          <w:rStyle w:val="StyleUnderline"/>
        </w:rPr>
        <w:t>states</w:t>
      </w:r>
      <w:r w:rsidRPr="00A86727">
        <w:rPr>
          <w:sz w:val="16"/>
        </w:rPr>
        <w:t xml:space="preserve"> and peoples under their tutelage </w:t>
      </w:r>
      <w:r w:rsidRPr="00A86727">
        <w:rPr>
          <w:rStyle w:val="StyleUnderline"/>
        </w:rPr>
        <w:t>in pursuit of</w:t>
      </w:r>
      <w:r w:rsidRPr="00A86727">
        <w:rPr>
          <w:sz w:val="16"/>
        </w:rPr>
        <w:t xml:space="preserve"> their </w:t>
      </w:r>
      <w:r w:rsidRPr="00A86727">
        <w:rPr>
          <w:rStyle w:val="StyleUnderline"/>
        </w:rPr>
        <w:t>hegemonic interests</w:t>
      </w:r>
      <w:r w:rsidRPr="00A86727">
        <w:rPr>
          <w:sz w:val="16"/>
        </w:rPr>
        <w:t xml:space="preserve">. President </w:t>
      </w:r>
      <w:r w:rsidRPr="00A86727">
        <w:rPr>
          <w:rStyle w:val="StyleUnderline"/>
        </w:rPr>
        <w:t>Putin</w:t>
      </w:r>
      <w:r w:rsidRPr="00A86727">
        <w:rPr>
          <w:sz w:val="16"/>
        </w:rPr>
        <w:t xml:space="preserve"> has </w:t>
      </w:r>
      <w:r w:rsidRPr="00A86727">
        <w:rPr>
          <w:rStyle w:val="StyleUnderline"/>
        </w:rPr>
        <w:t>announced</w:t>
      </w:r>
      <w:r w:rsidRPr="00A86727">
        <w:rPr>
          <w:sz w:val="16"/>
        </w:rPr>
        <w:t xml:space="preserve"> that </w:t>
      </w:r>
      <w:r w:rsidRPr="00A86727">
        <w:rPr>
          <w:rStyle w:val="StyleUnderline"/>
        </w:rPr>
        <w:t xml:space="preserve">Russia’s </w:t>
      </w:r>
      <w:r w:rsidRPr="00A86727">
        <w:rPr>
          <w:rStyle w:val="Emphasis"/>
        </w:rPr>
        <w:t>imperialism</w:t>
      </w:r>
      <w:r w:rsidRPr="00A86727">
        <w:rPr>
          <w:rStyle w:val="StyleUnderline"/>
        </w:rPr>
        <w:t xml:space="preserve"> encompasses</w:t>
      </w:r>
      <w:r w:rsidRPr="00A86727">
        <w:rPr>
          <w:sz w:val="16"/>
        </w:rPr>
        <w:t xml:space="preserve"> the </w:t>
      </w:r>
      <w:r w:rsidRPr="00A86727">
        <w:rPr>
          <w:rStyle w:val="Emphasis"/>
        </w:rPr>
        <w:t>millions</w:t>
      </w:r>
      <w:r w:rsidRPr="00A86727">
        <w:rPr>
          <w:sz w:val="16"/>
        </w:rPr>
        <w:t xml:space="preserve"> of Russians </w:t>
      </w:r>
      <w:r w:rsidRPr="00A86727">
        <w:rPr>
          <w:rStyle w:val="StyleUnderline"/>
        </w:rPr>
        <w:t>living in the former</w:t>
      </w:r>
      <w:r w:rsidRPr="00A86727">
        <w:rPr>
          <w:sz w:val="16"/>
        </w:rPr>
        <w:t xml:space="preserve"> republics of the </w:t>
      </w:r>
      <w:r w:rsidRPr="00A86727">
        <w:rPr>
          <w:rStyle w:val="StyleUnderline"/>
        </w:rPr>
        <w:t>Soviet Union</w:t>
      </w:r>
      <w:r w:rsidRPr="00A86727">
        <w:rPr>
          <w:sz w:val="16"/>
        </w:rPr>
        <w:t xml:space="preserve">. Russia contends that Ukraine and Belarus also fall under Moscow’s purported claim to historical sovereignty over these states. </w:t>
      </w:r>
      <w:r w:rsidRPr="00A86727">
        <w:rPr>
          <w:rStyle w:val="StyleUnderline"/>
        </w:rPr>
        <w:t>Forceful re-absorption of</w:t>
      </w:r>
      <w:r w:rsidRPr="00A86727">
        <w:rPr>
          <w:rStyle w:val="IntenseEmphasis"/>
        </w:rPr>
        <w:t xml:space="preserve"> </w:t>
      </w:r>
      <w:r w:rsidRPr="00A86727">
        <w:rPr>
          <w:rStyle w:val="Emphasis"/>
        </w:rPr>
        <w:t>Crimea</w:t>
      </w:r>
      <w:r w:rsidRPr="00A86727">
        <w:rPr>
          <w:rStyle w:val="StyleUnderline"/>
        </w:rPr>
        <w:t xml:space="preserve"> and control over eastern </w:t>
      </w:r>
      <w:r w:rsidRPr="00A86727">
        <w:rPr>
          <w:rStyle w:val="Emphasis"/>
        </w:rPr>
        <w:t>Ukraine</w:t>
      </w:r>
      <w:r w:rsidRPr="00A86727">
        <w:rPr>
          <w:rStyle w:val="StyleUnderline"/>
        </w:rPr>
        <w:t xml:space="preserve"> are viewed by</w:t>
      </w:r>
      <w:r w:rsidRPr="00A86727">
        <w:rPr>
          <w:sz w:val="16"/>
        </w:rPr>
        <w:t xml:space="preserve"> President </w:t>
      </w:r>
      <w:r w:rsidRPr="00A86727">
        <w:rPr>
          <w:rStyle w:val="StyleUnderline"/>
        </w:rPr>
        <w:t>Putin as Russia’s historical inheritances</w:t>
      </w:r>
      <w:r w:rsidRPr="00A86727">
        <w:rPr>
          <w:sz w:val="16"/>
        </w:rPr>
        <w:t>. Self-determination is not extended to these states or to other states and peoples of the former Soviet Union. Moscow rejects their right to freely align, say, with the European Union or, god forbid, with NATO.</w:t>
      </w:r>
      <w:r>
        <w:rPr>
          <w:sz w:val="16"/>
        </w:rPr>
        <w:t xml:space="preserve"> </w:t>
      </w:r>
      <w:r w:rsidRPr="00A86727">
        <w:rPr>
          <w:sz w:val="16"/>
        </w:rPr>
        <w:t xml:space="preserve">In contrast to the democratic project, universal in its reach, </w:t>
      </w:r>
      <w:r w:rsidRPr="00A86727">
        <w:rPr>
          <w:rStyle w:val="StyleUnderline"/>
        </w:rPr>
        <w:t>the</w:t>
      </w:r>
      <w:r w:rsidRPr="00A86727">
        <w:rPr>
          <w:rStyle w:val="IntenseEmphasis"/>
        </w:rPr>
        <w:t xml:space="preserve"> </w:t>
      </w:r>
      <w:r w:rsidRPr="00BD1BFD">
        <w:rPr>
          <w:rStyle w:val="StyleUnderline"/>
          <w:highlight w:val="green"/>
        </w:rPr>
        <w:t>Russo-Chinese</w:t>
      </w:r>
      <w:r w:rsidRPr="00A86727">
        <w:rPr>
          <w:sz w:val="16"/>
        </w:rPr>
        <w:t xml:space="preserve"> conception of a stable </w:t>
      </w:r>
      <w:r w:rsidRPr="00A86727">
        <w:rPr>
          <w:rStyle w:val="StyleUnderline"/>
        </w:rPr>
        <w:t xml:space="preserve">global </w:t>
      </w:r>
      <w:r w:rsidRPr="00BD1BFD">
        <w:rPr>
          <w:rStyle w:val="StyleUnderline"/>
          <w:highlight w:val="green"/>
        </w:rPr>
        <w:t>order rests on</w:t>
      </w:r>
      <w:r w:rsidRPr="00A86727">
        <w:rPr>
          <w:sz w:val="16"/>
        </w:rPr>
        <w:t xml:space="preserve"> more </w:t>
      </w:r>
      <w:r w:rsidRPr="00BD1BFD">
        <w:rPr>
          <w:rStyle w:val="Emphasis"/>
          <w:highlight w:val="green"/>
        </w:rPr>
        <w:t>tenuous</w:t>
      </w:r>
      <w:r w:rsidRPr="00A86727">
        <w:rPr>
          <w:sz w:val="16"/>
        </w:rPr>
        <w:t xml:space="preserve"> and </w:t>
      </w:r>
      <w:r w:rsidRPr="00BD1BFD">
        <w:rPr>
          <w:rStyle w:val="Emphasis"/>
          <w:highlight w:val="green"/>
        </w:rPr>
        <w:t>conflict</w:t>
      </w:r>
      <w:r w:rsidRPr="00A86727">
        <w:rPr>
          <w:rStyle w:val="Emphasis"/>
        </w:rPr>
        <w:t>-prone ethno-</w:t>
      </w:r>
      <w:r w:rsidRPr="00BD1BFD">
        <w:rPr>
          <w:rStyle w:val="Emphasis"/>
          <w:highlight w:val="green"/>
        </w:rPr>
        <w:t>national foundations</w:t>
      </w:r>
      <w:r w:rsidRPr="00A86727">
        <w:rPr>
          <w:sz w:val="16"/>
        </w:rPr>
        <w:t xml:space="preserve">. Russia’s proclaimed enemies are the United States and the European Union. Any means that undermines the unity of these entities is viewed by Moscow as a gain. </w:t>
      </w:r>
      <w:r w:rsidRPr="00BD1BFD">
        <w:rPr>
          <w:rStyle w:val="StyleUnderline"/>
          <w:highlight w:val="green"/>
        </w:rPr>
        <w:t>The endgame</w:t>
      </w:r>
      <w:r w:rsidRPr="00A86727">
        <w:rPr>
          <w:rStyle w:val="StyleUnderline"/>
        </w:rPr>
        <w:t xml:space="preserve"> is a </w:t>
      </w:r>
      <w:r w:rsidRPr="00A86727">
        <w:rPr>
          <w:rStyle w:val="Emphasis"/>
        </w:rPr>
        <w:t>poly-anarchical</w:t>
      </w:r>
      <w:r w:rsidRPr="00A86727">
        <w:rPr>
          <w:rStyle w:val="StyleUnderline"/>
        </w:rPr>
        <w:t xml:space="preserve"> interstate system</w:t>
      </w:r>
      <w:r w:rsidRPr="00A86727">
        <w:rPr>
          <w:sz w:val="16"/>
        </w:rPr>
        <w:t xml:space="preserve">, potentially </w:t>
      </w:r>
      <w:r w:rsidRPr="00A86727">
        <w:rPr>
          <w:rStyle w:val="StyleUnderline"/>
        </w:rPr>
        <w:t xml:space="preserve">as </w:t>
      </w:r>
      <w:r w:rsidRPr="00A86727">
        <w:rPr>
          <w:rStyle w:val="Emphasis"/>
        </w:rPr>
        <w:t>war-prone</w:t>
      </w:r>
      <w:r w:rsidRPr="00A86727">
        <w:rPr>
          <w:rStyle w:val="StyleUnderline"/>
        </w:rPr>
        <w:t xml:space="preserve"> as the Eurocentric system </w:t>
      </w:r>
      <w:r w:rsidRPr="00A86727">
        <w:rPr>
          <w:rStyle w:val="Emphasis"/>
        </w:rPr>
        <w:t>before</w:t>
      </w:r>
      <w:r w:rsidRPr="00A86727">
        <w:rPr>
          <w:rStyle w:val="StyleUnderline"/>
        </w:rPr>
        <w:t xml:space="preserve"> and </w:t>
      </w:r>
      <w:r w:rsidRPr="00A86727">
        <w:rPr>
          <w:rStyle w:val="Emphasis"/>
        </w:rPr>
        <w:t>after World War I</w:t>
      </w:r>
      <w:r w:rsidRPr="00A86727">
        <w:rPr>
          <w:rStyle w:val="StyleUnderline"/>
        </w:rPr>
        <w:t>, but</w:t>
      </w:r>
      <w:r w:rsidRPr="00A86727">
        <w:rPr>
          <w:sz w:val="16"/>
        </w:rPr>
        <w:t xml:space="preserve"> now </w:t>
      </w:r>
      <w:r w:rsidRPr="00A86727">
        <w:rPr>
          <w:rStyle w:val="StyleUnderline"/>
        </w:rPr>
        <w:t>populated by states with</w:t>
      </w:r>
      <w:r w:rsidRPr="00A86727">
        <w:rPr>
          <w:rStyle w:val="IntenseEmphasis"/>
        </w:rPr>
        <w:t xml:space="preserve"> </w:t>
      </w:r>
      <w:r w:rsidRPr="00BD1BFD">
        <w:rPr>
          <w:rStyle w:val="Emphasis"/>
          <w:highlight w:val="green"/>
        </w:rPr>
        <w:t>nuc</w:t>
      </w:r>
      <w:r w:rsidRPr="00A86727">
        <w:rPr>
          <w:rStyle w:val="Emphasis"/>
        </w:rPr>
        <w:t>lear weapon</w:t>
      </w:r>
      <w:r w:rsidRPr="00BD1BFD">
        <w:rPr>
          <w:rStyle w:val="Emphasis"/>
          <w:highlight w:val="green"/>
        </w:rPr>
        <w:t>s.</w:t>
      </w:r>
    </w:p>
    <w:p w14:paraId="5937B26C" w14:textId="23017938" w:rsidR="00AA3CD4" w:rsidRDefault="00AA3CD4" w:rsidP="00AA3CD4">
      <w:pPr>
        <w:pStyle w:val="Heading3"/>
      </w:pPr>
      <w:r>
        <w:t>3</w:t>
      </w:r>
    </w:p>
    <w:p w14:paraId="48C4CCB3" w14:textId="77777777" w:rsidR="00AA3CD4" w:rsidRPr="00CA29F1" w:rsidRDefault="00AA3CD4" w:rsidP="00AA3CD4">
      <w:pPr>
        <w:pStyle w:val="Heading4"/>
      </w:pPr>
      <w:r>
        <w:t xml:space="preserve">Low Air Traffic Strikes now due to </w:t>
      </w:r>
      <w:r>
        <w:rPr>
          <w:u w:val="single"/>
        </w:rPr>
        <w:t>lack</w:t>
      </w:r>
      <w:r>
        <w:t xml:space="preserve"> of Right to Strike – the plan reverses </w:t>
      </w:r>
      <w:r>
        <w:rPr>
          <w:u w:val="single"/>
        </w:rPr>
        <w:t>penalties</w:t>
      </w:r>
      <w:r>
        <w:t>.</w:t>
      </w:r>
    </w:p>
    <w:p w14:paraId="40EDC558" w14:textId="77777777" w:rsidR="00AA3CD4" w:rsidRPr="00CA29F1" w:rsidRDefault="00AA3CD4" w:rsidP="00AA3CD4">
      <w:r w:rsidRPr="00CA29F1">
        <w:rPr>
          <w:rStyle w:val="Style13ptBold"/>
        </w:rPr>
        <w:t>Youn 19</w:t>
      </w:r>
      <w:r>
        <w:t xml:space="preserve"> </w:t>
      </w:r>
      <w:r w:rsidRPr="00CA29F1">
        <w:t>Soo Youn 1-22-2019 "Why TSA and FAA workers can't just go on strike to end the shutdown"</w:t>
      </w:r>
      <w:r>
        <w:t xml:space="preserve"> </w:t>
      </w:r>
      <w:hyperlink r:id="rId13" w:history="1">
        <w:r w:rsidRPr="00425248">
          <w:rPr>
            <w:rStyle w:val="Hyperlink"/>
          </w:rPr>
          <w:t>https://abcnews.go.com/US/tsa-faa-workers-strike-end-shutdown/story?id=60540070</w:t>
        </w:r>
      </w:hyperlink>
      <w:r>
        <w:t xml:space="preserve"> (Freelance Journalist)//Elmer </w:t>
      </w:r>
    </w:p>
    <w:p w14:paraId="7CB8A465" w14:textId="77777777" w:rsidR="00AA3CD4" w:rsidRDefault="00AA3CD4" w:rsidP="00AA3CD4">
      <w:pPr>
        <w:rPr>
          <w:sz w:val="16"/>
        </w:rPr>
      </w:pPr>
      <w:r w:rsidRPr="00983FF5">
        <w:rPr>
          <w:sz w:val="16"/>
        </w:rPr>
        <w:t xml:space="preserve">All over Twitter and Facebook, </w:t>
      </w:r>
      <w:r w:rsidRPr="00983FF5">
        <w:rPr>
          <w:u w:val="single"/>
        </w:rPr>
        <w:t xml:space="preserve">citizen commentators are offering a solution to end the partial U.S. government shutdown: </w:t>
      </w:r>
      <w:r w:rsidRPr="00983FF5">
        <w:rPr>
          <w:b/>
          <w:bCs/>
          <w:u w:val="single"/>
        </w:rPr>
        <w:t>airport workers should just go on strike</w:t>
      </w:r>
      <w:r w:rsidRPr="00983FF5">
        <w:rPr>
          <w:sz w:val="16"/>
        </w:rPr>
        <w:t xml:space="preserve">. "How many hours after all the TSA workers went on strike would the government be re-opened?" tweeted consultant David Rothkopf, a sentiment echoed throughout the Twittersphere, calling on Transportation Security Administration workers and air traffic controllers to not show up for work. </w:t>
      </w:r>
      <w:r w:rsidRPr="00983FF5">
        <w:rPr>
          <w:rStyle w:val="Style13ptBold"/>
          <w:sz w:val="16"/>
        </w:rPr>
        <w:t xml:space="preserve">[Tweet Omitted] </w:t>
      </w:r>
      <w:r w:rsidRPr="00983FF5">
        <w:rPr>
          <w:sz w:val="16"/>
        </w:rPr>
        <w:t xml:space="preserve">"The employees of the TSA can do even more. I propose a MASS sickout in Atlanta, the Monday after the Super Bowl. I'm not saying to disrupt the game...but make it impossible for those people to go back home. MAKE Congress and the President pay attention," radio host Joe Madison tweeted. The employees of the TSA can do even more. I propose a MASS sickout in Atlanta, the Monday after the Super Bowl. I'm not saying to disrupt the game...but make it impossible for those people to go back home. MAKE Congress and the President pay attention.https://t.co/N4nio3yudz — Joe Madison (@MadisonSiriusXM) January 22, 2019 </w:t>
      </w:r>
      <w:r w:rsidRPr="00983FF5">
        <w:rPr>
          <w:u w:val="single"/>
        </w:rPr>
        <w:t xml:space="preserve">But </w:t>
      </w:r>
      <w:r w:rsidRPr="00BD1BFD">
        <w:rPr>
          <w:b/>
          <w:sz w:val="26"/>
          <w:highlight w:val="green"/>
          <w:u w:val="single"/>
          <w:bdr w:val="single" w:sz="18" w:space="0" w:color="auto"/>
        </w:rPr>
        <w:t xml:space="preserve">striking is illegal for federal workers. </w:t>
      </w:r>
      <w:r w:rsidRPr="00983FF5">
        <w:rPr>
          <w:u w:val="single"/>
        </w:rPr>
        <w:t xml:space="preserve">"Federal employees are </w:t>
      </w:r>
      <w:r w:rsidRPr="00BD1BFD">
        <w:rPr>
          <w:b/>
          <w:sz w:val="26"/>
          <w:highlight w:val="green"/>
          <w:u w:val="single"/>
        </w:rPr>
        <w:t>governed</w:t>
      </w:r>
      <w:r w:rsidRPr="00BD1BFD">
        <w:rPr>
          <w:highlight w:val="green"/>
          <w:u w:val="single"/>
        </w:rPr>
        <w:t xml:space="preserve"> </w:t>
      </w:r>
      <w:r w:rsidRPr="00983FF5">
        <w:rPr>
          <w:u w:val="single"/>
        </w:rPr>
        <w:t xml:space="preserve">chiefly </w:t>
      </w:r>
      <w:r w:rsidRPr="00BD1BFD">
        <w:rPr>
          <w:b/>
          <w:sz w:val="26"/>
          <w:highlight w:val="green"/>
          <w:u w:val="single"/>
        </w:rPr>
        <w:t>by</w:t>
      </w:r>
      <w:r w:rsidRPr="00BD1BFD">
        <w:rPr>
          <w:highlight w:val="green"/>
          <w:u w:val="single"/>
        </w:rPr>
        <w:t xml:space="preserve"> </w:t>
      </w:r>
      <w:r w:rsidRPr="00983FF5">
        <w:rPr>
          <w:u w:val="single"/>
        </w:rPr>
        <w:t xml:space="preserve">the </w:t>
      </w:r>
      <w:r w:rsidRPr="00BD1BFD">
        <w:rPr>
          <w:b/>
          <w:sz w:val="26"/>
          <w:highlight w:val="green"/>
          <w:u w:val="single"/>
        </w:rPr>
        <w:t>F</w:t>
      </w:r>
      <w:r w:rsidRPr="00983FF5">
        <w:rPr>
          <w:u w:val="single"/>
        </w:rPr>
        <w:t xml:space="preserve">ederal </w:t>
      </w:r>
      <w:r w:rsidRPr="00BD1BFD">
        <w:rPr>
          <w:b/>
          <w:sz w:val="26"/>
          <w:highlight w:val="green"/>
          <w:u w:val="single"/>
        </w:rPr>
        <w:t>S</w:t>
      </w:r>
      <w:r w:rsidRPr="00983FF5">
        <w:rPr>
          <w:u w:val="single"/>
        </w:rPr>
        <w:t xml:space="preserve">ervice </w:t>
      </w:r>
      <w:r w:rsidRPr="00BD1BFD">
        <w:rPr>
          <w:b/>
          <w:sz w:val="26"/>
          <w:highlight w:val="green"/>
          <w:u w:val="single"/>
        </w:rPr>
        <w:t>L</w:t>
      </w:r>
      <w:r w:rsidRPr="00983FF5">
        <w:rPr>
          <w:u w:val="single"/>
        </w:rPr>
        <w:t xml:space="preserve">abor </w:t>
      </w:r>
      <w:r w:rsidRPr="00BD1BFD">
        <w:rPr>
          <w:b/>
          <w:sz w:val="26"/>
          <w:highlight w:val="green"/>
          <w:u w:val="single"/>
        </w:rPr>
        <w:t>M</w:t>
      </w:r>
      <w:r w:rsidRPr="00983FF5">
        <w:rPr>
          <w:u w:val="single"/>
        </w:rPr>
        <w:t xml:space="preserve">anagement </w:t>
      </w:r>
      <w:r w:rsidRPr="00BD1BFD">
        <w:rPr>
          <w:b/>
          <w:sz w:val="26"/>
          <w:highlight w:val="green"/>
          <w:u w:val="single"/>
        </w:rPr>
        <w:t>R</w:t>
      </w:r>
      <w:r w:rsidRPr="00983FF5">
        <w:rPr>
          <w:u w:val="single"/>
        </w:rPr>
        <w:t xml:space="preserve">elations </w:t>
      </w:r>
      <w:r w:rsidRPr="00BD1BFD">
        <w:rPr>
          <w:b/>
          <w:sz w:val="26"/>
          <w:highlight w:val="green"/>
          <w:u w:val="single"/>
        </w:rPr>
        <w:t>A</w:t>
      </w:r>
      <w:r w:rsidRPr="00983FF5">
        <w:rPr>
          <w:u w:val="single"/>
        </w:rPr>
        <w:t>ct of 1978.</w:t>
      </w:r>
      <w:r w:rsidRPr="00983FF5">
        <w:rPr>
          <w:sz w:val="16"/>
        </w:rPr>
        <w:t xml:space="preserve"> That statute prohibits strikes by federal workers," University of Michigan law professor Kate Andrias told ABC News in an email. Moreover, the act </w:t>
      </w:r>
      <w:r w:rsidRPr="00BD1BFD">
        <w:rPr>
          <w:b/>
          <w:sz w:val="26"/>
          <w:highlight w:val="green"/>
          <w:u w:val="single"/>
        </w:rPr>
        <w:t>bars workers from getting a future federal government</w:t>
      </w:r>
      <w:r w:rsidRPr="00BD1BFD">
        <w:rPr>
          <w:sz w:val="16"/>
          <w:highlight w:val="green"/>
        </w:rPr>
        <w:t xml:space="preserve"> </w:t>
      </w:r>
      <w:r w:rsidRPr="00983FF5">
        <w:rPr>
          <w:sz w:val="16"/>
        </w:rPr>
        <w:t xml:space="preserve">job "if he or she 'participates in a strike, or asserts the right to strike against the Government of the United States," Andrias added, quoting the act. </w:t>
      </w:r>
      <w:r w:rsidRPr="00BD1BFD">
        <w:rPr>
          <w:b/>
          <w:sz w:val="26"/>
          <w:highlight w:val="green"/>
          <w:u w:val="single"/>
        </w:rPr>
        <w:t>For many air traffic controllers</w:t>
      </w:r>
      <w:r w:rsidRPr="00983FF5">
        <w:rPr>
          <w:sz w:val="16"/>
        </w:rPr>
        <w:t xml:space="preserve">, whose ranks are already at 30-year lows, </w:t>
      </w:r>
      <w:r w:rsidRPr="00BD1BFD">
        <w:rPr>
          <w:b/>
          <w:sz w:val="26"/>
          <w:highlight w:val="green"/>
          <w:u w:val="single"/>
        </w:rPr>
        <w:t xml:space="preserve">the last strike </w:t>
      </w:r>
      <w:r w:rsidRPr="00BD1BFD">
        <w:rPr>
          <w:b/>
          <w:sz w:val="26"/>
          <w:highlight w:val="green"/>
          <w:u w:val="single"/>
          <w:bdr w:val="single" w:sz="18" w:space="0" w:color="auto"/>
        </w:rPr>
        <w:t>has been seared</w:t>
      </w:r>
      <w:r w:rsidRPr="00983FF5">
        <w:rPr>
          <w:sz w:val="16"/>
        </w:rPr>
        <w:t xml:space="preserve"> into their memories. </w:t>
      </w:r>
      <w:r w:rsidRPr="00983FF5">
        <w:rPr>
          <w:u w:val="single"/>
        </w:rPr>
        <w:t xml:space="preserve">In </w:t>
      </w:r>
      <w:r w:rsidRPr="00BD1BFD">
        <w:rPr>
          <w:b/>
          <w:sz w:val="26"/>
          <w:highlight w:val="green"/>
          <w:u w:val="single"/>
        </w:rPr>
        <w:t>1981</w:t>
      </w:r>
      <w:r w:rsidRPr="00983FF5">
        <w:rPr>
          <w:u w:val="single"/>
        </w:rPr>
        <w:t xml:space="preserve">, nearly </w:t>
      </w:r>
      <w:r w:rsidRPr="00BD1BFD">
        <w:rPr>
          <w:b/>
          <w:sz w:val="26"/>
          <w:highlight w:val="green"/>
          <w:u w:val="single"/>
        </w:rPr>
        <w:t>13,000 controllers walked out</w:t>
      </w:r>
      <w:r w:rsidRPr="00BD1BFD">
        <w:rPr>
          <w:highlight w:val="green"/>
          <w:u w:val="single"/>
        </w:rPr>
        <w:t xml:space="preserve"> </w:t>
      </w:r>
      <w:r w:rsidRPr="00983FF5">
        <w:rPr>
          <w:u w:val="single"/>
        </w:rPr>
        <w:t xml:space="preserve">after contract talks between their union, The Professional Air Traffic Controllers Organization (PATCO), and the Federal Aviation Administration broke down. Then-President Ronald </w:t>
      </w:r>
      <w:r w:rsidRPr="00BD1BFD">
        <w:rPr>
          <w:b/>
          <w:sz w:val="26"/>
          <w:highlight w:val="green"/>
          <w:u w:val="single"/>
        </w:rPr>
        <w:t>Reagan</w:t>
      </w:r>
      <w:r w:rsidRPr="00BD1BFD">
        <w:rPr>
          <w:highlight w:val="green"/>
          <w:u w:val="single"/>
        </w:rPr>
        <w:t xml:space="preserve"> </w:t>
      </w:r>
      <w:r w:rsidRPr="00BD1BFD">
        <w:rPr>
          <w:b/>
          <w:sz w:val="26"/>
          <w:highlight w:val="green"/>
          <w:u w:val="single"/>
        </w:rPr>
        <w:t>fired 11,000 controllers</w:t>
      </w:r>
      <w:r w:rsidRPr="00BD1BFD">
        <w:rPr>
          <w:highlight w:val="green"/>
          <w:u w:val="single"/>
        </w:rPr>
        <w:t xml:space="preserve"> </w:t>
      </w:r>
      <w:r w:rsidRPr="00983FF5">
        <w:rPr>
          <w:u w:val="single"/>
        </w:rPr>
        <w:t xml:space="preserve">within days and the </w:t>
      </w:r>
      <w:r w:rsidRPr="00BD1BFD">
        <w:rPr>
          <w:b/>
          <w:sz w:val="26"/>
          <w:highlight w:val="green"/>
          <w:u w:val="single"/>
        </w:rPr>
        <w:t>union was decertified</w:t>
      </w:r>
      <w:r w:rsidRPr="00983FF5">
        <w:rPr>
          <w:u w:val="single"/>
        </w:rPr>
        <w:t xml:space="preserve">. Reagan also instituted </w:t>
      </w:r>
      <w:r w:rsidRPr="00BD1BFD">
        <w:rPr>
          <w:b/>
          <w:sz w:val="26"/>
          <w:highlight w:val="green"/>
          <w:u w:val="single"/>
          <w:bdr w:val="single" w:sz="18" w:space="0" w:color="auto"/>
        </w:rPr>
        <w:t>a lifetime ban</w:t>
      </w:r>
      <w:r w:rsidRPr="00BD1BFD">
        <w:rPr>
          <w:highlight w:val="green"/>
          <w:u w:val="single"/>
        </w:rPr>
        <w:t xml:space="preserve"> </w:t>
      </w:r>
      <w:r w:rsidRPr="00983FF5">
        <w:rPr>
          <w:u w:val="single"/>
        </w:rPr>
        <w:t>for working for the FAA for the striking controllers</w:t>
      </w:r>
      <w:r w:rsidRPr="00983FF5">
        <w:rPr>
          <w:sz w:val="16"/>
        </w:rPr>
        <w:t xml:space="preserve">. While then-President Bill Clinton issued an executive order to modify the ban, "it's a short shelf-life profession," Georgetown University history professor Joseph A. McCartin told ABC News. There's also a mandatory retirement age of 56. "That's more than 13 years," McCartin, who wrote a book about the PATCO strike, explained. "Many were not interested in coming back." </w:t>
      </w:r>
      <w:r w:rsidRPr="00BD1BFD">
        <w:rPr>
          <w:b/>
          <w:sz w:val="26"/>
          <w:highlight w:val="green"/>
          <w:u w:val="single"/>
        </w:rPr>
        <w:t>Were they to strike</w:t>
      </w:r>
      <w:r w:rsidRPr="00BD1BFD">
        <w:rPr>
          <w:highlight w:val="green"/>
          <w:u w:val="single"/>
        </w:rPr>
        <w:t xml:space="preserve"> </w:t>
      </w:r>
      <w:r w:rsidRPr="00983FF5">
        <w:rPr>
          <w:u w:val="single"/>
        </w:rPr>
        <w:t xml:space="preserve">today, </w:t>
      </w:r>
      <w:r w:rsidRPr="00BD1BFD">
        <w:rPr>
          <w:b/>
          <w:sz w:val="26"/>
          <w:highlight w:val="green"/>
          <w:u w:val="single"/>
        </w:rPr>
        <w:t>federal workers could face prosecution and even jail time</w:t>
      </w:r>
      <w:r w:rsidRPr="00983FF5">
        <w:rPr>
          <w:u w:val="single"/>
        </w:rPr>
        <w:t xml:space="preserve">. "While the clear majority of states make public-sector strikes illegal, the statute covering most federal employees </w:t>
      </w:r>
      <w:r w:rsidRPr="00983FF5">
        <w:rPr>
          <w:b/>
          <w:bCs/>
          <w:u w:val="single"/>
        </w:rPr>
        <w:t>has some of the toughest penalties for illegal strikes</w:t>
      </w:r>
      <w:r w:rsidRPr="00983FF5">
        <w:rPr>
          <w:sz w:val="16"/>
        </w:rPr>
        <w:t>. Specifically, the statute covering most federal workers makes striking a crime, which is unusual," Joseph E. Slater, a law professor at the University of Toledo and an expert in public sector labor law, told ABC News in an email. "</w:t>
      </w:r>
      <w:r w:rsidRPr="00983FF5">
        <w:rPr>
          <w:u w:val="single"/>
        </w:rPr>
        <w:t>The typical penalties are (i) you can be fired and (ii) you and your union can be fined. But in addition to that, you can be jailed for striking against the federal government. And indeed, a number of the PATCO strikers were back in the early 1980s," Slater explained. The suggestion of a strike, or another way to walk off the job, is something Nick Daniels, president of the National Air Traffic Controller’s Association (NATCO) Fort Worth Center's chapter hears a lot. But as a union leader, he's well aware of the penalties</w:t>
      </w:r>
      <w:r w:rsidRPr="00983FF5">
        <w:rPr>
          <w:sz w:val="16"/>
        </w:rPr>
        <w:t>.</w:t>
      </w:r>
    </w:p>
    <w:p w14:paraId="5287B851" w14:textId="77777777" w:rsidR="00AA3CD4" w:rsidRDefault="00AA3CD4" w:rsidP="00AA3CD4">
      <w:pPr>
        <w:pStyle w:val="Heading4"/>
      </w:pPr>
      <w:r>
        <w:t xml:space="preserve">Trade is </w:t>
      </w:r>
      <w:r>
        <w:rPr>
          <w:u w:val="single"/>
        </w:rPr>
        <w:t>rebounding now</w:t>
      </w:r>
      <w:r>
        <w:t>.</w:t>
      </w:r>
    </w:p>
    <w:p w14:paraId="3BB6DE8E" w14:textId="77777777" w:rsidR="00AA3CD4" w:rsidRPr="004511A9" w:rsidRDefault="00AA3CD4" w:rsidP="00AA3CD4">
      <w:r w:rsidRPr="004511A9">
        <w:rPr>
          <w:rStyle w:val="Style13ptBold"/>
        </w:rPr>
        <w:t>Wood 9-16</w:t>
      </w:r>
      <w:r>
        <w:t xml:space="preserve"> Laura Wood 9-16-2021 “Global Terminal Tractor Market (2021 to 2026) - Advancements in Terminal Tractors Presents Opportunities” </w:t>
      </w:r>
      <w:hyperlink r:id="rId14" w:history="1">
        <w:r w:rsidRPr="00425248">
          <w:rPr>
            <w:rStyle w:val="Hyperlink"/>
          </w:rPr>
          <w:t>https://www.globenewswire.com/en/news-release/2021/09/16/2298189/28124/en/Global-Terminal-Tractor-Market-2021-to-2026-Advancements-in-Terminal-Tractors-Presents-Opportunities.html</w:t>
        </w:r>
      </w:hyperlink>
      <w:r>
        <w:t xml:space="preserve"> (Senior Press Manager at Research and Markets)//Elmer </w:t>
      </w:r>
    </w:p>
    <w:p w14:paraId="7184D356" w14:textId="77777777" w:rsidR="00AA3CD4" w:rsidRPr="004511A9" w:rsidRDefault="00AA3CD4" w:rsidP="00AA3CD4">
      <w:pPr>
        <w:rPr>
          <w:sz w:val="16"/>
        </w:rPr>
      </w:pPr>
      <w:r w:rsidRPr="004511A9">
        <w:rPr>
          <w:sz w:val="16"/>
        </w:rPr>
        <w:t xml:space="preserve">However, </w:t>
      </w:r>
      <w:r w:rsidRPr="00BD1BFD">
        <w:rPr>
          <w:b/>
          <w:sz w:val="26"/>
          <w:highlight w:val="green"/>
          <w:u w:val="single"/>
        </w:rPr>
        <w:t xml:space="preserve">a strong </w:t>
      </w:r>
      <w:r w:rsidRPr="00BD1BFD">
        <w:rPr>
          <w:b/>
          <w:sz w:val="26"/>
          <w:highlight w:val="green"/>
          <w:u w:val="single"/>
          <w:bdr w:val="single" w:sz="18" w:space="0" w:color="auto"/>
        </w:rPr>
        <w:t>rebound in global trade</w:t>
      </w:r>
      <w:r w:rsidRPr="004511A9">
        <w:rPr>
          <w:sz w:val="16"/>
        </w:rPr>
        <w:t xml:space="preserve"> </w:t>
      </w:r>
      <w:r w:rsidRPr="00BD1BFD">
        <w:rPr>
          <w:b/>
          <w:sz w:val="26"/>
          <w:highlight w:val="green"/>
          <w:u w:val="single"/>
        </w:rPr>
        <w:t>with</w:t>
      </w:r>
      <w:r w:rsidRPr="004511A9">
        <w:rPr>
          <w:sz w:val="16"/>
        </w:rPr>
        <w:t xml:space="preserve"> the </w:t>
      </w:r>
      <w:r w:rsidRPr="00BD1BFD">
        <w:rPr>
          <w:b/>
          <w:sz w:val="26"/>
          <w:highlight w:val="green"/>
          <w:u w:val="single"/>
        </w:rPr>
        <w:t>recovery of major industries</w:t>
      </w:r>
      <w:r w:rsidRPr="004511A9">
        <w:rPr>
          <w:sz w:val="16"/>
        </w:rPr>
        <w:t xml:space="preserve"> across the globe since the middle of last year has </w:t>
      </w:r>
      <w:r w:rsidRPr="00BD1BFD">
        <w:rPr>
          <w:b/>
          <w:sz w:val="26"/>
          <w:highlight w:val="green"/>
          <w:u w:val="single"/>
        </w:rPr>
        <w:t>helped soften</w:t>
      </w:r>
      <w:r w:rsidRPr="004511A9">
        <w:rPr>
          <w:sz w:val="16"/>
        </w:rPr>
        <w:t xml:space="preserve"> the </w:t>
      </w:r>
      <w:r w:rsidRPr="00BD1BFD">
        <w:rPr>
          <w:b/>
          <w:sz w:val="26"/>
          <w:highlight w:val="green"/>
          <w:u w:val="single"/>
        </w:rPr>
        <w:t>impact of the pandemic</w:t>
      </w:r>
      <w:r w:rsidRPr="004511A9">
        <w:rPr>
          <w:sz w:val="16"/>
        </w:rPr>
        <w:t xml:space="preserve"> for trade. The </w:t>
      </w:r>
      <w:r w:rsidRPr="00BD1BFD">
        <w:rPr>
          <w:b/>
          <w:sz w:val="26"/>
          <w:highlight w:val="green"/>
          <w:u w:val="single"/>
        </w:rPr>
        <w:t>global economic recovery</w:t>
      </w:r>
      <w:r w:rsidRPr="004511A9">
        <w:rPr>
          <w:sz w:val="16"/>
        </w:rPr>
        <w:t xml:space="preserve"> is also </w:t>
      </w:r>
      <w:r w:rsidRPr="00BD1BFD">
        <w:rPr>
          <w:b/>
          <w:sz w:val="26"/>
          <w:highlight w:val="green"/>
          <w:u w:val="single"/>
        </w:rPr>
        <w:t>expected to be fueled by</w:t>
      </w:r>
      <w:r w:rsidRPr="004511A9">
        <w:rPr>
          <w:sz w:val="16"/>
        </w:rPr>
        <w:t xml:space="preserve"> the </w:t>
      </w:r>
      <w:r w:rsidRPr="00BD1BFD">
        <w:rPr>
          <w:b/>
          <w:sz w:val="26"/>
          <w:highlight w:val="green"/>
          <w:u w:val="single"/>
        </w:rPr>
        <w:t>higher production of vaccines</w:t>
      </w:r>
      <w:r w:rsidRPr="004511A9">
        <w:rPr>
          <w:sz w:val="16"/>
        </w:rPr>
        <w:t xml:space="preserve"> and vaccination rates, allowing businesses to reopen more quickly. According to World Trade Organization (WTO), </w:t>
      </w:r>
      <w:r w:rsidRPr="004511A9">
        <w:rPr>
          <w:u w:val="single"/>
        </w:rPr>
        <w:t xml:space="preserve">the </w:t>
      </w:r>
      <w:r w:rsidRPr="00BD1BFD">
        <w:rPr>
          <w:b/>
          <w:sz w:val="26"/>
          <w:highlight w:val="green"/>
          <w:u w:val="single"/>
        </w:rPr>
        <w:t>volume</w:t>
      </w:r>
      <w:r w:rsidRPr="00BD1BFD">
        <w:rPr>
          <w:highlight w:val="green"/>
          <w:u w:val="single"/>
        </w:rPr>
        <w:t xml:space="preserve"> </w:t>
      </w:r>
      <w:r w:rsidRPr="004511A9">
        <w:rPr>
          <w:u w:val="single"/>
        </w:rPr>
        <w:t xml:space="preserve">of world merchandise trade is </w:t>
      </w:r>
      <w:r w:rsidRPr="00BD1BFD">
        <w:rPr>
          <w:b/>
          <w:sz w:val="26"/>
          <w:highlight w:val="green"/>
          <w:u w:val="single"/>
          <w:bdr w:val="single" w:sz="18" w:space="0" w:color="auto"/>
        </w:rPr>
        <w:t>expected to increase by 8.0%</w:t>
      </w:r>
      <w:r w:rsidRPr="00BD1BFD">
        <w:rPr>
          <w:highlight w:val="green"/>
          <w:u w:val="single"/>
        </w:rPr>
        <w:t xml:space="preserve"> </w:t>
      </w:r>
      <w:r w:rsidRPr="004511A9">
        <w:rPr>
          <w:u w:val="single"/>
        </w:rPr>
        <w:t>in 2021 after having fallen 5.3% in 2020, continuing its rebound from the pandemic-induced collapse that bottomed out in the second quarter of 2020</w:t>
      </w:r>
      <w:r w:rsidRPr="004511A9">
        <w:rPr>
          <w:sz w:val="16"/>
        </w:rPr>
        <w:t>.</w:t>
      </w:r>
    </w:p>
    <w:p w14:paraId="0FAC7DB6" w14:textId="77777777" w:rsidR="00AA3CD4" w:rsidRPr="00983FF5" w:rsidRDefault="00AA3CD4" w:rsidP="00AA3CD4">
      <w:pPr>
        <w:pStyle w:val="Heading4"/>
      </w:pPr>
      <w:r>
        <w:t xml:space="preserve">Strong Airline Industry key to </w:t>
      </w:r>
      <w:r>
        <w:rPr>
          <w:u w:val="single"/>
        </w:rPr>
        <w:t>global trade</w:t>
      </w:r>
      <w:r>
        <w:t xml:space="preserve"> and </w:t>
      </w:r>
      <w:r>
        <w:rPr>
          <w:u w:val="single"/>
        </w:rPr>
        <w:t>the economy</w:t>
      </w:r>
      <w:r>
        <w:t xml:space="preserve"> – strikes </w:t>
      </w:r>
      <w:r>
        <w:rPr>
          <w:u w:val="single"/>
        </w:rPr>
        <w:t>obliterate</w:t>
      </w:r>
      <w:r>
        <w:t xml:space="preserve"> these benefits. </w:t>
      </w:r>
    </w:p>
    <w:p w14:paraId="675F5F25" w14:textId="77777777" w:rsidR="00AA3CD4" w:rsidRPr="00D30531" w:rsidRDefault="00AA3CD4" w:rsidP="00AA3CD4">
      <w:r>
        <w:rPr>
          <w:rStyle w:val="Style13ptBold"/>
        </w:rPr>
        <w:t>PWC 16</w:t>
      </w:r>
      <w:r w:rsidRPr="00D30531">
        <w:t>, Pricewaterhouse</w:t>
      </w:r>
      <w:r>
        <w:t xml:space="preserve"> Coopers</w:t>
      </w:r>
      <w:r w:rsidRPr="00D30531">
        <w:t>. "Economic impact of air traffic control strikes in Europe." (2016).</w:t>
      </w:r>
      <w:r>
        <w:t xml:space="preserve"> (</w:t>
      </w:r>
      <w:r w:rsidRPr="00D30531">
        <w:t>PricewaterhouseCoopers LLP</w:t>
      </w:r>
      <w:r>
        <w:t xml:space="preserve">)//Elmer </w:t>
      </w:r>
    </w:p>
    <w:p w14:paraId="50D1F8D7" w14:textId="77777777" w:rsidR="00AA3CD4" w:rsidRDefault="00AA3CD4" w:rsidP="00AA3CD4">
      <w:pPr>
        <w:rPr>
          <w:u w:val="single"/>
        </w:rPr>
      </w:pPr>
      <w:r w:rsidRPr="00983FF5">
        <w:rPr>
          <w:sz w:val="16"/>
        </w:rPr>
        <w:t xml:space="preserve">2.2.1 The importance of </w:t>
      </w:r>
      <w:r w:rsidRPr="00983FF5">
        <w:rPr>
          <w:u w:val="single"/>
        </w:rPr>
        <w:t>connectivity The International Civil Aviation Organization (ICAO) defines connectivity as an indicator of a network’s concentration and its ability to move passengers from their origin to their destination seamlessly22</w:t>
      </w:r>
      <w:r w:rsidRPr="00983FF5">
        <w:rPr>
          <w:sz w:val="16"/>
        </w:rPr>
        <w:t xml:space="preserve">. </w:t>
      </w:r>
      <w:r w:rsidRPr="00BD1BFD">
        <w:rPr>
          <w:b/>
          <w:sz w:val="26"/>
          <w:highlight w:val="green"/>
          <w:u w:val="single"/>
        </w:rPr>
        <w:t xml:space="preserve">Air connectivity is </w:t>
      </w:r>
      <w:r w:rsidRPr="00BD1BFD">
        <w:rPr>
          <w:b/>
          <w:sz w:val="26"/>
          <w:highlight w:val="green"/>
          <w:u w:val="single"/>
          <w:bdr w:val="single" w:sz="18" w:space="0" w:color="auto"/>
        </w:rPr>
        <w:t>key to economic growth</w:t>
      </w:r>
      <w:r w:rsidRPr="00983FF5">
        <w:rPr>
          <w:sz w:val="16"/>
        </w:rPr>
        <w:t xml:space="preserve">, in part because it </w:t>
      </w:r>
      <w:r w:rsidRPr="00BD1BFD">
        <w:rPr>
          <w:b/>
          <w:sz w:val="26"/>
          <w:highlight w:val="green"/>
          <w:u w:val="single"/>
        </w:rPr>
        <w:t xml:space="preserve">enables States to attract </w:t>
      </w:r>
      <w:r w:rsidRPr="00BD1BFD">
        <w:rPr>
          <w:b/>
          <w:sz w:val="26"/>
          <w:highlight w:val="green"/>
          <w:u w:val="single"/>
          <w:bdr w:val="single" w:sz="18" w:space="0" w:color="auto"/>
        </w:rPr>
        <w:t>business investment and human capital</w:t>
      </w:r>
      <w:r w:rsidRPr="00983FF5">
        <w:rPr>
          <w:u w:val="single"/>
        </w:rPr>
        <w:t xml:space="preserve">. An increase in air connectivity </w:t>
      </w:r>
      <w:r w:rsidRPr="00983FF5">
        <w:rPr>
          <w:b/>
          <w:bCs/>
          <w:u w:val="single"/>
        </w:rPr>
        <w:t>also spurs tourism, which is vital to many countries’ economic prosperity</w:t>
      </w:r>
      <w:r w:rsidRPr="00983FF5">
        <w:rPr>
          <w:u w:val="single"/>
        </w:rPr>
        <w:t>.</w:t>
      </w:r>
      <w:r w:rsidRPr="00983FF5">
        <w:rPr>
          <w:sz w:val="16"/>
        </w:rPr>
        <w:t xml:space="preserve"> There is a </w:t>
      </w:r>
      <w:r w:rsidRPr="00BD1BFD">
        <w:rPr>
          <w:b/>
          <w:sz w:val="26"/>
          <w:highlight w:val="green"/>
          <w:u w:val="single"/>
        </w:rPr>
        <w:t>range of evidence produced</w:t>
      </w:r>
      <w:r w:rsidRPr="00BD1BFD">
        <w:rPr>
          <w:sz w:val="16"/>
          <w:highlight w:val="green"/>
        </w:rPr>
        <w:t xml:space="preserve"> </w:t>
      </w:r>
      <w:r w:rsidRPr="00983FF5">
        <w:rPr>
          <w:sz w:val="16"/>
        </w:rPr>
        <w:t xml:space="preserve">by airline industry authorities and academics which </w:t>
      </w:r>
      <w:r w:rsidRPr="00BD1BFD">
        <w:rPr>
          <w:b/>
          <w:sz w:val="26"/>
          <w:highlight w:val="green"/>
          <w:u w:val="single"/>
        </w:rPr>
        <w:t>suggests</w:t>
      </w:r>
      <w:r w:rsidRPr="00BD1BFD">
        <w:rPr>
          <w:sz w:val="16"/>
          <w:highlight w:val="green"/>
        </w:rPr>
        <w:t xml:space="preserve"> </w:t>
      </w:r>
      <w:r w:rsidRPr="00983FF5">
        <w:rPr>
          <w:sz w:val="16"/>
        </w:rPr>
        <w:t xml:space="preserve">that </w:t>
      </w:r>
      <w:r w:rsidRPr="00BD1BFD">
        <w:rPr>
          <w:b/>
          <w:bCs/>
          <w:sz w:val="26"/>
          <w:highlight w:val="green"/>
          <w:u w:val="single"/>
        </w:rPr>
        <w:t xml:space="preserve">as aviation expands, </w:t>
      </w:r>
      <w:r w:rsidRPr="00BD1BFD">
        <w:rPr>
          <w:b/>
          <w:bCs/>
          <w:sz w:val="26"/>
          <w:highlight w:val="green"/>
          <w:u w:val="single"/>
          <w:bdr w:val="single" w:sz="18" w:space="0" w:color="auto"/>
        </w:rPr>
        <w:t>productivity and hence GDP increases</w:t>
      </w:r>
      <w:r w:rsidRPr="00983FF5">
        <w:rPr>
          <w:sz w:val="16"/>
        </w:rPr>
        <w:t xml:space="preserve">.23 In 2013 PwC completed a </w:t>
      </w:r>
      <w:r w:rsidRPr="00BD1BFD">
        <w:rPr>
          <w:b/>
          <w:sz w:val="26"/>
          <w:highlight w:val="green"/>
          <w:u w:val="single"/>
        </w:rPr>
        <w:t>deep-dive analysis</w:t>
      </w:r>
      <w:r w:rsidRPr="00BD1BFD">
        <w:rPr>
          <w:sz w:val="16"/>
          <w:highlight w:val="green"/>
        </w:rPr>
        <w:t xml:space="preserve"> </w:t>
      </w:r>
      <w:r w:rsidRPr="00983FF5">
        <w:rPr>
          <w:sz w:val="16"/>
        </w:rPr>
        <w:t xml:space="preserve">into </w:t>
      </w:r>
      <w:r w:rsidRPr="00BD1BFD">
        <w:rPr>
          <w:b/>
          <w:sz w:val="26"/>
          <w:highlight w:val="green"/>
          <w:u w:val="single"/>
        </w:rPr>
        <w:t>how aviation connectivity</w:t>
      </w:r>
      <w:r w:rsidRPr="00BD1BFD">
        <w:rPr>
          <w:sz w:val="16"/>
          <w:highlight w:val="green"/>
        </w:rPr>
        <w:t xml:space="preserve"> </w:t>
      </w:r>
      <w:r w:rsidRPr="00BD1BFD">
        <w:rPr>
          <w:b/>
          <w:sz w:val="26"/>
          <w:highlight w:val="green"/>
          <w:u w:val="single"/>
        </w:rPr>
        <w:t>contributes to</w:t>
      </w:r>
      <w:r w:rsidRPr="00BD1BFD">
        <w:rPr>
          <w:sz w:val="16"/>
          <w:highlight w:val="green"/>
        </w:rPr>
        <w:t xml:space="preserve"> </w:t>
      </w:r>
      <w:r w:rsidRPr="00983FF5">
        <w:rPr>
          <w:sz w:val="16"/>
        </w:rPr>
        <w:t xml:space="preserve">the UK’s economy. The study identified five channels through which aviation </w:t>
      </w:r>
      <w:r w:rsidRPr="00983FF5">
        <w:rPr>
          <w:u w:val="single"/>
        </w:rPr>
        <w:t xml:space="preserve">plays a “positive enabling role”: </w:t>
      </w:r>
      <w:r w:rsidRPr="00BD1BFD">
        <w:rPr>
          <w:b/>
          <w:sz w:val="26"/>
          <w:highlight w:val="green"/>
          <w:u w:val="single"/>
          <w:bdr w:val="single" w:sz="18" w:space="0" w:color="auto"/>
        </w:rPr>
        <w:t>trade</w:t>
      </w:r>
      <w:r w:rsidRPr="00BD1BFD">
        <w:rPr>
          <w:highlight w:val="green"/>
          <w:u w:val="single"/>
        </w:rPr>
        <w:t xml:space="preserve"> </w:t>
      </w:r>
      <w:r w:rsidRPr="00983FF5">
        <w:rPr>
          <w:u w:val="single"/>
        </w:rPr>
        <w:t xml:space="preserve">in services, trade in goods, tourism, </w:t>
      </w:r>
      <w:r w:rsidRPr="00BD1BFD">
        <w:rPr>
          <w:b/>
          <w:sz w:val="26"/>
          <w:highlight w:val="green"/>
          <w:u w:val="single"/>
        </w:rPr>
        <w:t>business investment and innovation</w:t>
      </w:r>
      <w:r w:rsidRPr="00983FF5">
        <w:rPr>
          <w:u w:val="single"/>
        </w:rPr>
        <w:t>, and productivity.</w:t>
      </w:r>
      <w:r w:rsidRPr="00983FF5">
        <w:rPr>
          <w:sz w:val="16"/>
        </w:rPr>
        <w:t xml:space="preserve"> A key finding emerging from academic and industry studies is the </w:t>
      </w:r>
      <w:r w:rsidRPr="00983FF5">
        <w:rPr>
          <w:b/>
          <w:bCs/>
          <w:u w:val="single"/>
        </w:rPr>
        <w:t>strong linkage that has been observed over the last 20 years between airline industry growth and GDP growth.</w:t>
      </w:r>
      <w:r w:rsidRPr="00983FF5">
        <w:rPr>
          <w:sz w:val="16"/>
        </w:rPr>
        <w:t xml:space="preserve"> In addition, studies have found that </w:t>
      </w:r>
      <w:r w:rsidRPr="00983FF5">
        <w:rPr>
          <w:b/>
          <w:bCs/>
          <w:u w:val="single"/>
        </w:rPr>
        <w:t>a 10 percent increase in business air usage, or air travel connectivity, leads to an increase in whole economy productivity of between 0.07 percent and 0.9 percent.24</w:t>
      </w:r>
      <w:r w:rsidRPr="00983FF5">
        <w:rPr>
          <w:sz w:val="16"/>
        </w:rPr>
        <w:t xml:space="preserve"> This includes: x reducing air travel times, giving businesses greater efficiency of access to a wider marketplace; x facilitating oversight of far-flung operations and thereby helping control their risks; thus x enabling investment and human capital to flow more freely across borders and exploit comparative advantages. In particular, a 2006 Oxford </w:t>
      </w:r>
      <w:r w:rsidRPr="00983FF5">
        <w:rPr>
          <w:u w:val="single"/>
        </w:rPr>
        <w:t>Economics study highlights the statistical linkage between business air usage and the level of GDP – in technical terms the study found that business air usage and Total Factor Productivity have a robust co-integrating relationship</w:t>
      </w:r>
      <w:r w:rsidRPr="00983FF5">
        <w:rPr>
          <w:sz w:val="16"/>
        </w:rPr>
        <w:t>. Their key result implies that, “</w:t>
      </w:r>
      <w:r w:rsidRPr="00983FF5">
        <w:rPr>
          <w:u w:val="single"/>
        </w:rPr>
        <w:t>other things equal, a 10% increase in business air usage could raise GDP by 0.6% in the long run”. The report also notes that the growth in air transport in the 10 years prior to 2006 “boosted long-run underlying productivity by 2.0% across the EU25</w:t>
      </w:r>
      <w:r w:rsidRPr="00983FF5">
        <w:rPr>
          <w:sz w:val="16"/>
        </w:rPr>
        <w:t xml:space="preserve">.”25 Further evidence on the specific channels of impact of aviation on GDP is outlined in the literature review in Section 4.3 of this report. Air transport is an important enabler to achieving economic growth and development. </w:t>
      </w:r>
      <w:r w:rsidRPr="00BD1BFD">
        <w:rPr>
          <w:b/>
          <w:sz w:val="26"/>
          <w:highlight w:val="green"/>
          <w:u w:val="single"/>
        </w:rPr>
        <w:t xml:space="preserve">Air transport facilitates integration </w:t>
      </w:r>
      <w:r w:rsidRPr="00BD1BFD">
        <w:rPr>
          <w:b/>
          <w:sz w:val="26"/>
          <w:highlight w:val="green"/>
          <w:u w:val="single"/>
          <w:bdr w:val="single" w:sz="18" w:space="0" w:color="auto"/>
        </w:rPr>
        <w:t>into the global economy</w:t>
      </w:r>
      <w:r w:rsidRPr="00BD1BFD">
        <w:rPr>
          <w:sz w:val="16"/>
          <w:highlight w:val="green"/>
        </w:rPr>
        <w:t xml:space="preserve"> </w:t>
      </w:r>
      <w:r w:rsidRPr="00BD1BFD">
        <w:rPr>
          <w:b/>
          <w:sz w:val="26"/>
          <w:highlight w:val="green"/>
          <w:u w:val="single"/>
        </w:rPr>
        <w:t>and provides vital connectivity on a</w:t>
      </w:r>
      <w:r w:rsidRPr="00BD1BFD">
        <w:rPr>
          <w:sz w:val="16"/>
          <w:highlight w:val="green"/>
        </w:rPr>
        <w:t xml:space="preserve"> </w:t>
      </w:r>
      <w:r w:rsidRPr="00983FF5">
        <w:rPr>
          <w:sz w:val="16"/>
        </w:rPr>
        <w:t xml:space="preserve">national, regional, and </w:t>
      </w:r>
      <w:r w:rsidRPr="00BD1BFD">
        <w:rPr>
          <w:b/>
          <w:sz w:val="26"/>
          <w:highlight w:val="green"/>
          <w:u w:val="single"/>
        </w:rPr>
        <w:t>international scale</w:t>
      </w:r>
      <w:r w:rsidRPr="00983FF5">
        <w:rPr>
          <w:sz w:val="16"/>
        </w:rPr>
        <w:t xml:space="preserve">. World Bank In the context of this study, if an </w:t>
      </w:r>
      <w:r w:rsidRPr="00BD1BFD">
        <w:rPr>
          <w:b/>
          <w:sz w:val="26"/>
          <w:highlight w:val="green"/>
          <w:u w:val="single"/>
        </w:rPr>
        <w:t>air traffic control strike</w:t>
      </w:r>
      <w:r w:rsidRPr="00BD1BFD">
        <w:rPr>
          <w:sz w:val="16"/>
          <w:highlight w:val="green"/>
        </w:rPr>
        <w:t xml:space="preserve"> </w:t>
      </w:r>
      <w:r w:rsidRPr="00BD1BFD">
        <w:rPr>
          <w:b/>
          <w:sz w:val="26"/>
          <w:highlight w:val="green"/>
          <w:u w:val="single"/>
        </w:rPr>
        <w:t>causes</w:t>
      </w:r>
      <w:r w:rsidRPr="00BD1BFD">
        <w:rPr>
          <w:sz w:val="16"/>
          <w:highlight w:val="green"/>
        </w:rPr>
        <w:t xml:space="preserve"> </w:t>
      </w:r>
      <w:r w:rsidRPr="00983FF5">
        <w:rPr>
          <w:u w:val="single"/>
        </w:rPr>
        <w:t xml:space="preserve">a reduction in the ability for airlines to operate flights as scheduled, this reduces the number of passengers and shipments able to reach their desired destinations as planned. Both </w:t>
      </w:r>
      <w:r w:rsidRPr="00BD1BFD">
        <w:rPr>
          <w:b/>
          <w:sz w:val="26"/>
          <w:highlight w:val="green"/>
          <w:u w:val="single"/>
        </w:rPr>
        <w:t>cancelled and delayed flights</w:t>
      </w:r>
      <w:r w:rsidRPr="00BD1BFD">
        <w:rPr>
          <w:highlight w:val="green"/>
          <w:u w:val="single"/>
        </w:rPr>
        <w:t xml:space="preserve"> </w:t>
      </w:r>
      <w:r w:rsidRPr="00BD1BFD">
        <w:rPr>
          <w:b/>
          <w:sz w:val="26"/>
          <w:highlight w:val="green"/>
          <w:u w:val="single"/>
          <w:bdr w:val="single" w:sz="18" w:space="0" w:color="auto"/>
        </w:rPr>
        <w:t>obstruct trade and connectivity</w:t>
      </w:r>
      <w:r w:rsidRPr="00983FF5">
        <w:rPr>
          <w:sz w:val="16"/>
        </w:rPr>
        <w:t xml:space="preserve">. </w:t>
      </w:r>
      <w:r w:rsidRPr="00983FF5">
        <w:rPr>
          <w:u w:val="single"/>
        </w:rPr>
        <w:t xml:space="preserve">Furthermore, a </w:t>
      </w:r>
      <w:r w:rsidRPr="00BD1BFD">
        <w:rPr>
          <w:b/>
          <w:sz w:val="26"/>
          <w:highlight w:val="green"/>
          <w:u w:val="single"/>
        </w:rPr>
        <w:t>pattern of disruptions will create</w:t>
      </w:r>
      <w:r w:rsidRPr="00BD1BFD">
        <w:rPr>
          <w:highlight w:val="green"/>
          <w:u w:val="single"/>
        </w:rPr>
        <w:t xml:space="preserve"> </w:t>
      </w:r>
      <w:r w:rsidRPr="00BD1BFD">
        <w:rPr>
          <w:b/>
          <w:sz w:val="26"/>
          <w:highlight w:val="green"/>
          <w:u w:val="single"/>
        </w:rPr>
        <w:t xml:space="preserve">uncertainty and discourage businesses </w:t>
      </w:r>
      <w:r w:rsidRPr="00983FF5">
        <w:rPr>
          <w:u w:val="single"/>
        </w:rPr>
        <w:t xml:space="preserve">and consumers </w:t>
      </w:r>
      <w:r w:rsidRPr="00BD1BFD">
        <w:rPr>
          <w:b/>
          <w:sz w:val="26"/>
          <w:highlight w:val="green"/>
          <w:u w:val="single"/>
        </w:rPr>
        <w:t>from activities</w:t>
      </w:r>
      <w:r w:rsidRPr="00BD1BFD">
        <w:rPr>
          <w:highlight w:val="green"/>
          <w:u w:val="single"/>
        </w:rPr>
        <w:t xml:space="preserve"> </w:t>
      </w:r>
      <w:r w:rsidRPr="00983FF5">
        <w:rPr>
          <w:u w:val="single"/>
        </w:rPr>
        <w:t xml:space="preserve">that require air travel, therefore </w:t>
      </w:r>
      <w:r w:rsidRPr="00BD1BFD">
        <w:rPr>
          <w:b/>
          <w:sz w:val="26"/>
          <w:highlight w:val="green"/>
          <w:u w:val="single"/>
        </w:rPr>
        <w:t>reducing trade and connectivity further</w:t>
      </w:r>
      <w:r w:rsidRPr="00983FF5">
        <w:rPr>
          <w:u w:val="single"/>
        </w:rPr>
        <w:t>. Given the importance of the link between the whole economy productivity and the airline sector output, it is therefore crucial to incorporate this linkage directly into our economic modelling of the impact of ATC strikes.</w:t>
      </w:r>
    </w:p>
    <w:p w14:paraId="22442740" w14:textId="77777777" w:rsidR="00AA3CD4" w:rsidRDefault="00AA3CD4" w:rsidP="00AA3CD4">
      <w:pPr>
        <w:pStyle w:val="Heading4"/>
      </w:pPr>
      <w:r>
        <w:t xml:space="preserve">Collapse of Trade causes Hotspot Escalation – </w:t>
      </w:r>
      <w:r>
        <w:rPr>
          <w:u w:val="single"/>
        </w:rPr>
        <w:t>goes Nuclear</w:t>
      </w:r>
      <w:r>
        <w:t>.</w:t>
      </w:r>
    </w:p>
    <w:p w14:paraId="2BA27F3E" w14:textId="77777777" w:rsidR="00AA3CD4" w:rsidRPr="00034A7C" w:rsidRDefault="00AA3CD4" w:rsidP="00AA3CD4">
      <w:r w:rsidRPr="00034A7C">
        <w:rPr>
          <w:rStyle w:val="Style13ptBold"/>
        </w:rPr>
        <w:t>Kampf 20</w:t>
      </w:r>
      <w:r>
        <w:t xml:space="preserve"> David Kampf 6-16-2020 “How COVID-19 Could Increase the Risk of War” </w:t>
      </w:r>
      <w:hyperlink r:id="rId15"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13F841D2" w14:textId="77777777" w:rsidR="00AA3CD4" w:rsidRPr="001D2BAD" w:rsidRDefault="00AA3CD4" w:rsidP="00AA3CD4">
      <w:pPr>
        <w:rPr>
          <w:sz w:val="16"/>
        </w:rPr>
      </w:pPr>
      <w:r w:rsidRPr="00513EBD">
        <w:rPr>
          <w:sz w:val="16"/>
        </w:rPr>
        <w:t xml:space="preserve">But that overlooked the ways in which the risk of interstate war was already rising before COVID-19 began to spread. Civil wars were becoming more numerous, lasting longer and attracting more outside involvement, with dangerous consequences for stability in many regions of the world. And the global dynamics most commonly cited to explain the falling incidence of interstate war—democracy, economic prosperity, international cooperation and others—were being upended. If the spread of democracy kept the peace, then its global decline is unnerving. </w:t>
      </w:r>
      <w:r w:rsidRPr="00BD1BFD">
        <w:rPr>
          <w:b/>
          <w:sz w:val="26"/>
          <w:highlight w:val="green"/>
          <w:u w:val="single"/>
        </w:rPr>
        <w:t>If globalization and</w:t>
      </w:r>
      <w:r w:rsidRPr="00BD1BFD">
        <w:rPr>
          <w:highlight w:val="green"/>
          <w:u w:val="single"/>
        </w:rPr>
        <w:t xml:space="preserve"> </w:t>
      </w:r>
      <w:r w:rsidRPr="00513EBD">
        <w:rPr>
          <w:u w:val="single"/>
        </w:rPr>
        <w:t xml:space="preserve">economic </w:t>
      </w:r>
      <w:r w:rsidRPr="00BD1BFD">
        <w:rPr>
          <w:b/>
          <w:sz w:val="26"/>
          <w:highlight w:val="green"/>
          <w:u w:val="single"/>
        </w:rPr>
        <w:t>interdependence kept</w:t>
      </w:r>
      <w:r w:rsidRPr="00513EBD">
        <w:rPr>
          <w:u w:val="single"/>
        </w:rPr>
        <w:t xml:space="preserve"> the </w:t>
      </w:r>
      <w:r w:rsidRPr="00BD1BFD">
        <w:rPr>
          <w:b/>
          <w:sz w:val="26"/>
          <w:highlight w:val="green"/>
          <w:u w:val="single"/>
        </w:rPr>
        <w:t>peace, then</w:t>
      </w:r>
      <w:r w:rsidRPr="00513EBD">
        <w:rPr>
          <w:u w:val="single"/>
        </w:rPr>
        <w:t xml:space="preserve"> a looming global depression and the </w:t>
      </w:r>
      <w:r w:rsidRPr="00BD1BFD">
        <w:rPr>
          <w:b/>
          <w:sz w:val="26"/>
          <w:highlight w:val="green"/>
          <w:u w:val="single"/>
        </w:rPr>
        <w:t>rise of</w:t>
      </w:r>
      <w:r w:rsidRPr="00513EBD">
        <w:rPr>
          <w:b/>
          <w:sz w:val="26"/>
          <w:u w:val="single"/>
        </w:rPr>
        <w:t xml:space="preserve"> </w:t>
      </w:r>
      <w:r w:rsidRPr="00513EBD">
        <w:rPr>
          <w:u w:val="single"/>
        </w:rPr>
        <w:t xml:space="preserve">nationalism and </w:t>
      </w:r>
      <w:r w:rsidRPr="00BD1BFD">
        <w:rPr>
          <w:b/>
          <w:sz w:val="26"/>
          <w:highlight w:val="green"/>
          <w:u w:val="single"/>
          <w:bdr w:val="single" w:sz="18" w:space="0" w:color="auto"/>
        </w:rPr>
        <w:t>protectionism are disconcerting</w:t>
      </w:r>
      <w:r w:rsidRPr="00513EBD">
        <w:rPr>
          <w:sz w:val="16"/>
        </w:rPr>
        <w:t xml:space="preserve">. If regional and global institutions kept the peace, then their degradation is unsettling. If the balance of nuclear weapons kept the peace, then growing risks of proliferation are disquieting. And if America’s preeminent power kept the peace, then its relative decline is troubling. Now, the pandemic, or more specifically the world’s reaction to it, is revealing the extent to which the factors holding major wars in check are withering. The idea that war between nations is a relic of the past no longer seems so convincing. The Pessimists Strike Back More than any other individual, it was cognitive scientist Steven Pinker who popularized the idea that we are living in the most peaceful moment in human history. Starting with his 2011 bestseller, “The Better Angels of Our Nature: Why Violence Has Declined,” Pinker argued that the frequency, duration and lethality of wars between great powers have all decreased. In his 2019 book, “Enlightenment Now: The Case for Reason, Science, Humanism, and Progress,” he wrote that war “between the uniformed armies of two nation-states appears to be obsolescent. There have been no more than three in any year since 1945, none in most years since 1989, and none since the American-led invasion of Iraq in 2003.” Optimists like Pinker held that, rather than the world falling apart, as a quick glance at headline news might suggest, the opposite was true: Humanity was flourishing. More regions are characterized by peace; fewer mass killings are occurring; governance and the rule of law are improving; and people are richer, healthier, better educated and happier than ever before. In their book, “Clear and Present Safety: The World Has Never Been Better and Why That Matters to Americans,” Michael A. Cohen and Micah Zenko argued that the evidence is so overwhelming that it is difficult to argue against the idea that wars between great powers, and all other interstate wars, are becoming vanishingly rare. Even when wars do break out, they tend to be shorter and less deadly than they were in the past. John Mueller, a senior fellow at the Cato Institute, also reasoned that the idea of war, like slavery and dueling before it, was in terminal decline, while Joshua Goldstein, an international relations researcher at American University, credited the United Nations and the rise of peacekeeping operations for helping win the “war on war.” But in recent years, a range of critics have begun to poke holes in these arguments. Tanisha M. Fazal, an international relations professor at the University of Minnesota, contends that the decline in war is overstated. Major advances in medicine, speedier evacuations of wounded soldiers from the field of battle and better armor have made war less fatal—but not necessarily less frequent. Fazal and Paul Poast, who is at the University of Chicago, further assert that the notion of war between great powers as a thing of the past is based on the assumption that all such conflicts resemble World War I and II—both are historical anomalies—and overlooks the actual wars fought between great powers since 1945, from the Korean War and the Vietnam War to proxy wars from Afghanistan to Ukraine. Meanwhile, Bear F. Braumoeller, an Ohio State political science professor, analyzed the same historical data on conflicts used by Pinker, Mueller and Goldstein, and found no general downward trend in either the initiation or deadliness of warfare over the past two centuries. What’s more, Braumoeller contends that the so-called “long peace”—the 75 years that have passed without systemic war since World War II—is far from invulnerable, and that wars are just as likely to escalate now as they used to be. Just because a major interstate war hasn’t happened for a long time, doesn’t mean it never will again. In all probability, it will. And by focusing solely on interstate wars, the optimists miss half the story, at least. </w:t>
      </w:r>
      <w:r w:rsidRPr="00513EBD">
        <w:rPr>
          <w:u w:val="single"/>
        </w:rPr>
        <w:t xml:space="preserve">Wars between states have declined, but civil wars never disappeared—and these </w:t>
      </w:r>
      <w:r w:rsidRPr="00BD1BFD">
        <w:rPr>
          <w:b/>
          <w:sz w:val="26"/>
          <w:highlight w:val="green"/>
          <w:u w:val="single"/>
        </w:rPr>
        <w:t>internal conflicts</w:t>
      </w:r>
      <w:r w:rsidRPr="00513EBD">
        <w:rPr>
          <w:u w:val="single"/>
        </w:rPr>
        <w:t xml:space="preserve"> </w:t>
      </w:r>
      <w:r w:rsidRPr="00BD1BFD">
        <w:rPr>
          <w:b/>
          <w:sz w:val="26"/>
          <w:highlight w:val="green"/>
          <w:u w:val="single"/>
        </w:rPr>
        <w:t xml:space="preserve">could easily </w:t>
      </w:r>
      <w:r w:rsidRPr="00BD1BFD">
        <w:rPr>
          <w:b/>
          <w:sz w:val="26"/>
          <w:highlight w:val="green"/>
          <w:u w:val="single"/>
          <w:bdr w:val="single" w:sz="18" w:space="0" w:color="auto"/>
        </w:rPr>
        <w:t>escalate into regional or global wars</w:t>
      </w:r>
      <w:r w:rsidRPr="00513EBD">
        <w:rPr>
          <w:u w:val="single"/>
        </w:rPr>
        <w:t>.</w:t>
      </w:r>
      <w:r w:rsidRPr="00513EBD">
        <w:rPr>
          <w:sz w:val="16"/>
        </w:rPr>
        <w:t xml:space="preserve"> The number of conflicts in the world reached its highest point since World War II in 2016, with 53 state-based armed conflicts in 37 countries. All but two of these conflicts were considered civil wars. To make matters worse, new studies have shown that civil wars are becoming longer, deadlier and harder to conclusively end, and that these internal conflicts are not really internal. Civil wars harm the economies and stability of neighboring countries, since armed groups, refugees, illicit goods and diseases all spill over borders. Some 10 million refugees have fled to other countries since 2012. The countries that now host them are more likely to experience war, which means states with huge refugee populations like Lebanon, Jordan and Turkey face legitimate security challenges. Even after the threat of violence has diminished in refugees’ countries of origin, return migration can reignite conflicts, repeating the brutal cycle. A Yugoslav Federal Army tank. Perhaps most importantly, recent research indicates that civil wars increase the risk of interstate war, in large part because they are attracting more and more outside involvement. In a 2008 paper, researchers Kristian Skrede Gleditsch, Idean Salehyan and Kenneth Schultz explained that, in addition to the spillover effects, two other factors in civil wars increase international tensions and could possibly provoke wider interstate wars: external interventions in support of rebel groups and regime attacks on insurgents across international borders. Immediately after the Cold War, none of the ongoing civil wars around the world were internationalized. According to the Uppsala Conflict Data Program, there were 12 full-fledged civil wars in 1991—in Afghanistan, Iraq, Peru, Sri Lanka, Sudan, and elsewhere—and foreign militaries were not active on the ground in any of them. Last year, by contrast, every single full-fledged civil war involved external military participants. This is due, in part, to the huge growth in U.S. military interventions abroad into civil conflicts, but it’s not only the Americans. All of today’s major wars are in essence proxy wars, pitting external rivals against one another. Conflicts in Syria, Yemen and Libya are best understood not as civil wars, but as international warzones, attracting meddlers including the United States, Russia, Saudi Arabia, Turkey, Iran, France and many others, which often intervene not to build peace, but to resolve conflicts in a way that is favorable to their own interests. These internationalized wars are more lethal, harder to resolve and possibly more likely to recur than civil wars that remain localized. It is not that difficult to imagine how these conflicts could spark wider international conflagrations. Wars, after all, can quickly spiral out of control. As Risks Increase, Deterrents Decline To make matters worse, most of the global trends that explained why interstate war had decreased in recent decades are now reversing. The theories that democracy, prosperity, cooperation and other factors kept the peace have been much debated—but if there was any truth to them, their reversals are likely to increase the chance of war, irrespective of how long the coronavirus pandemic lasts. Democracy is often considered a prophylactic for war.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t>
      </w:r>
      <w:r w:rsidRPr="00513EBD">
        <w:rPr>
          <w:u w:val="single"/>
        </w:rPr>
        <w:t xml:space="preserve">Other theories posit that </w:t>
      </w:r>
      <w:r w:rsidRPr="00BD1BFD">
        <w:rPr>
          <w:b/>
          <w:sz w:val="26"/>
          <w:highlight w:val="green"/>
          <w:u w:val="single"/>
        </w:rPr>
        <w:t>economic bonds between countries</w:t>
      </w:r>
      <w:r w:rsidRPr="00BD1BFD">
        <w:rPr>
          <w:highlight w:val="green"/>
          <w:u w:val="single"/>
        </w:rPr>
        <w:t xml:space="preserve"> </w:t>
      </w:r>
      <w:r w:rsidRPr="00513EBD">
        <w:rPr>
          <w:u w:val="single"/>
        </w:rPr>
        <w:t xml:space="preserve">have </w:t>
      </w:r>
      <w:r w:rsidRPr="00BD1BFD">
        <w:rPr>
          <w:b/>
          <w:sz w:val="26"/>
          <w:highlight w:val="green"/>
          <w:u w:val="single"/>
          <w:bdr w:val="single" w:sz="18" w:space="0" w:color="auto"/>
        </w:rPr>
        <w:t>limited wars</w:t>
      </w:r>
      <w:r w:rsidRPr="00BD1BFD">
        <w:rPr>
          <w:highlight w:val="green"/>
          <w:u w:val="single"/>
        </w:rPr>
        <w:t xml:space="preserve"> </w:t>
      </w:r>
      <w:r w:rsidRPr="00513EBD">
        <w:rPr>
          <w:u w:val="single"/>
        </w:rPr>
        <w:t xml:space="preserve">in recent decades. Dale Copeland, a professor of international relations at the University of Virginia, has argued that </w:t>
      </w:r>
      <w:r w:rsidRPr="00BD1BFD">
        <w:rPr>
          <w:b/>
          <w:sz w:val="26"/>
          <w:highlight w:val="green"/>
          <w:u w:val="single"/>
        </w:rPr>
        <w:t>countries work to preserve ties when there are high expectations for future trade</w:t>
      </w:r>
      <w:r w:rsidRPr="00BD1BFD">
        <w:rPr>
          <w:highlight w:val="green"/>
          <w:u w:val="single"/>
        </w:rPr>
        <w:t xml:space="preserve">, </w:t>
      </w:r>
      <w:r w:rsidRPr="00BD1BFD">
        <w:rPr>
          <w:b/>
          <w:sz w:val="26"/>
          <w:highlight w:val="green"/>
          <w:u w:val="single"/>
        </w:rPr>
        <w:t>but war becomes</w:t>
      </w:r>
      <w:r w:rsidRPr="00513EBD">
        <w:rPr>
          <w:u w:val="single"/>
        </w:rPr>
        <w:t xml:space="preserve"> increasingly </w:t>
      </w:r>
      <w:r w:rsidRPr="00BD1BFD">
        <w:rPr>
          <w:b/>
          <w:sz w:val="26"/>
          <w:highlight w:val="green"/>
          <w:u w:val="single"/>
          <w:bdr w:val="single" w:sz="18" w:space="0" w:color="auto"/>
        </w:rPr>
        <w:t xml:space="preserve">possible when trade is predicted to fall. </w:t>
      </w:r>
      <w:r w:rsidRPr="00513EBD">
        <w:rPr>
          <w:u w:val="single"/>
        </w:rPr>
        <w:t xml:space="preserve">If </w:t>
      </w:r>
      <w:r w:rsidRPr="00BD1BFD">
        <w:rPr>
          <w:b/>
          <w:sz w:val="26"/>
          <w:highlight w:val="green"/>
          <w:u w:val="single"/>
          <w:bdr w:val="single" w:sz="18" w:space="0" w:color="auto"/>
        </w:rPr>
        <w:t>globalization brought peace</w:t>
      </w:r>
      <w:r w:rsidRPr="00513EBD">
        <w:rPr>
          <w:u w:val="single"/>
        </w:rPr>
        <w:t>, the recent wave of far-right nationalism and populism around the world may increase the chances of war, as tariffs and other trade barriers go up—mostly from the United States under President Donald Trump, who has launched trade wars with allies and adversaries alike</w:t>
      </w:r>
      <w:r w:rsidRPr="00513EBD">
        <w:rPr>
          <w:sz w:val="16"/>
        </w:rPr>
        <w:t xml:space="preserv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This assault on open trade and globalization is just one aspect of a decaying liberal international order, which, its proponents argue, has largely helped to preserve peace between nations since World War II. But that old order is almost gone, and in all likelihood isn’t coming back. The U.N. Security Council appears increasingly fragmented and dysfunctional. Even before Trump, the world’s most powerful country ratified fewer treaties per year under the Obama administration than at any time since 1945. Trump’s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Hyper-nationalism, rather than international collaboration, was the default response to the coronavirus outbreak in the U.S. and many other countries around the world. It’s hard to see the U.S. reluctance to lead as anything other than a sign of its inevitable, if slow, decline. The country’s institutionalized inequalities and systemic racism have been laid bare in recent months, and it no longer looks like a beacon for others to follow. The global balance of power is changing. China is both keen to assert a greater leadership role within traditionally Western-led institutions and to challenge the existing regional order in Asia. Between a rising China, revanchist Russia and new global actors, including non-state groups, we may be heading toward an increasingly multipolar or nonpolar world, which could prove destabilizing in its own right. Finally, the pacifying effect of nuclear weapons could be waning. While vast nuclear arsenals once compelled the United States and the Soviet Union to reach arms control agreements, old treaties are expiring and new talks are breaking down. </w:t>
      </w:r>
      <w:r w:rsidRPr="00BD1BFD">
        <w:rPr>
          <w:b/>
          <w:sz w:val="26"/>
          <w:highlight w:val="green"/>
          <w:u w:val="single"/>
        </w:rPr>
        <w:t>Mistrust is growing</w:t>
      </w:r>
      <w:r w:rsidRPr="00513EBD">
        <w:rPr>
          <w:sz w:val="16"/>
        </w:rPr>
        <w:t xml:space="preserve">, and the </w:t>
      </w:r>
      <w:r w:rsidRPr="00BD1BFD">
        <w:rPr>
          <w:b/>
          <w:sz w:val="26"/>
          <w:highlight w:val="green"/>
          <w:u w:val="single"/>
        </w:rPr>
        <w:t>chance of an</w:t>
      </w:r>
      <w:r w:rsidRPr="00513EBD">
        <w:rPr>
          <w:sz w:val="16"/>
        </w:rPr>
        <w:t xml:space="preserve"> unwanted </w:t>
      </w:r>
      <w:r w:rsidRPr="00BD1BFD">
        <w:rPr>
          <w:b/>
          <w:sz w:val="26"/>
          <w:highlight w:val="green"/>
          <w:u w:val="single"/>
        </w:rPr>
        <w:t>U.S.-Russia nuclear confrontation is</w:t>
      </w:r>
      <w:r w:rsidRPr="00513EBD">
        <w:rPr>
          <w:sz w:val="16"/>
        </w:rPr>
        <w:t xml:space="preserve"> arguably as </w:t>
      </w:r>
      <w:r w:rsidRPr="00BD1BFD">
        <w:rPr>
          <w:b/>
          <w:sz w:val="26"/>
          <w:highlight w:val="green"/>
          <w:u w:val="single"/>
          <w:bdr w:val="single" w:sz="18" w:space="0" w:color="auto"/>
        </w:rPr>
        <w:t>high</w:t>
      </w:r>
      <w:r w:rsidRPr="00513EBD">
        <w:rPr>
          <w:sz w:val="16"/>
        </w:rPr>
        <w:t xml:space="preserve"> as it has been since the Cuban missile crisis. The theory of nuclear peace may no longer hold if more countries are tempted to obtain their own nuclear deterrent. Trump’s decision to abandon the Iran nuclear deal, for one thing, has only increased the chance that </w:t>
      </w:r>
      <w:r w:rsidRPr="00513EBD">
        <w:rPr>
          <w:u w:val="single"/>
        </w:rPr>
        <w:t>Tehran will acquire nuclear weapons</w:t>
      </w:r>
      <w:r w:rsidRPr="00513EBD">
        <w:rPr>
          <w:sz w:val="16"/>
        </w:rPr>
        <w:t xml:space="preserve">. It’s almost easy to forget that, just a few short months ago, the United States and Iran were one miscalculation or dumb mistake away from waging all-out war. And despite Trump’s efforts to negotiate nuclear disarmament with Kim Jong Un’s regime in Pyongyang, it is wishful thinking to believe North Korea will give up its nuclear weapons. At this point, negotiators can only realistically try to ensure that North </w:t>
      </w:r>
      <w:r w:rsidRPr="00BD1BFD">
        <w:rPr>
          <w:b/>
          <w:sz w:val="26"/>
          <w:highlight w:val="green"/>
          <w:u w:val="single"/>
        </w:rPr>
        <w:t>Korea’s</w:t>
      </w:r>
      <w:r w:rsidRPr="00513EBD">
        <w:rPr>
          <w:sz w:val="16"/>
        </w:rPr>
        <w:t xml:space="preserve"> </w:t>
      </w:r>
      <w:r w:rsidRPr="00BD1BFD">
        <w:rPr>
          <w:b/>
          <w:sz w:val="26"/>
          <w:highlight w:val="green"/>
          <w:u w:val="single"/>
        </w:rPr>
        <w:t>nuclear menace</w:t>
      </w:r>
      <w:r w:rsidRPr="00513EBD">
        <w:rPr>
          <w:sz w:val="16"/>
        </w:rPr>
        <w:t xml:space="preserve"> </w:t>
      </w:r>
      <w:r w:rsidRPr="00BD1BFD">
        <w:rPr>
          <w:b/>
          <w:sz w:val="26"/>
          <w:highlight w:val="green"/>
          <w:u w:val="single"/>
        </w:rPr>
        <w:t>doesn’t get</w:t>
      </w:r>
      <w:r w:rsidRPr="00513EBD">
        <w:rPr>
          <w:sz w:val="16"/>
        </w:rPr>
        <w:t xml:space="preserve"> even </w:t>
      </w:r>
      <w:r w:rsidRPr="00BD1BFD">
        <w:rPr>
          <w:b/>
          <w:sz w:val="26"/>
          <w:highlight w:val="green"/>
          <w:u w:val="single"/>
        </w:rPr>
        <w:t>more potent</w:t>
      </w:r>
      <w:r w:rsidRPr="00513EBD">
        <w:rPr>
          <w:sz w:val="16"/>
        </w:rPr>
        <w:t xml:space="preserve">. In other words, by turning inward, the United States is choosing to leave other countries to fend for themselves. The end result may be a less stable world with more nuclear actors. If leaders are smart, they will take seriously the warning signs exposed by this global emergency and work to reverse the drift toward war. If only one of these theories for peace were worsening, concerns would be easier to dismiss. But </w:t>
      </w:r>
      <w:r w:rsidRPr="00BD1BFD">
        <w:rPr>
          <w:b/>
          <w:sz w:val="26"/>
          <w:highlight w:val="green"/>
          <w:u w:val="single"/>
        </w:rPr>
        <w:t>together</w:t>
      </w:r>
      <w:r w:rsidRPr="00513EBD">
        <w:rPr>
          <w:sz w:val="16"/>
        </w:rPr>
        <w:t xml:space="preserve">, they are unsettling. While the world is not yet on the brink of </w:t>
      </w:r>
      <w:r w:rsidRPr="00BD1BFD">
        <w:rPr>
          <w:b/>
          <w:sz w:val="26"/>
          <w:highlight w:val="green"/>
          <w:u w:val="single"/>
          <w:bdr w:val="single" w:sz="18" w:space="0" w:color="auto"/>
        </w:rPr>
        <w:t>World War III</w:t>
      </w:r>
      <w:r w:rsidRPr="00513EBD">
        <w:rPr>
          <w:sz w:val="16"/>
        </w:rPr>
        <w:t xml:space="preserve"> and no two countries are destined for war, the odds of avoiding future conflicts don’t look good. The pandemic is already degrading democracies, harming economies and curtailing international cooperation, and it also seems to be fostering internal instability within states. Rachel Brown, Heather Hurlburt and Alexandra Stark argue that the coronavirus could in fact sow more civil conflict. If this proves accurate, the increase in civil wars is likely to lead to more external meddling, </w:t>
      </w:r>
      <w:r w:rsidRPr="00513EBD">
        <w:rPr>
          <w:u w:val="single"/>
        </w:rPr>
        <w:t xml:space="preserve">and these next </w:t>
      </w:r>
      <w:r w:rsidRPr="00BD1BFD">
        <w:rPr>
          <w:b/>
          <w:sz w:val="26"/>
          <w:highlight w:val="green"/>
          <w:u w:val="single"/>
        </w:rPr>
        <w:t>proxy wars</w:t>
      </w:r>
      <w:r w:rsidRPr="00513EBD">
        <w:rPr>
          <w:u w:val="single"/>
        </w:rPr>
        <w:t xml:space="preserve"> </w:t>
      </w:r>
      <w:r w:rsidRPr="00BD1BFD">
        <w:rPr>
          <w:b/>
          <w:sz w:val="26"/>
          <w:highlight w:val="green"/>
          <w:u w:val="single"/>
        </w:rPr>
        <w:t>could</w:t>
      </w:r>
      <w:r w:rsidRPr="00BD1BFD">
        <w:rPr>
          <w:highlight w:val="green"/>
          <w:u w:val="single"/>
        </w:rPr>
        <w:t xml:space="preserve"> </w:t>
      </w:r>
      <w:r w:rsidRPr="00513EBD">
        <w:rPr>
          <w:u w:val="single"/>
        </w:rPr>
        <w:t xml:space="preserve">soon </w:t>
      </w:r>
      <w:r w:rsidRPr="00BD1BFD">
        <w:rPr>
          <w:b/>
          <w:sz w:val="26"/>
          <w:highlight w:val="green"/>
          <w:u w:val="single"/>
        </w:rPr>
        <w:t xml:space="preserve">precipitate all-out </w:t>
      </w:r>
      <w:r w:rsidRPr="00BD1BFD">
        <w:rPr>
          <w:b/>
          <w:sz w:val="26"/>
          <w:highlight w:val="green"/>
          <w:u w:val="single"/>
          <w:bdr w:val="single" w:sz="18" w:space="0" w:color="auto"/>
        </w:rPr>
        <w:t>international conflicts</w:t>
      </w:r>
      <w:r w:rsidRPr="00BD1BFD">
        <w:rPr>
          <w:highlight w:val="green"/>
          <w:u w:val="single"/>
          <w:bdr w:val="single" w:sz="18" w:space="0" w:color="auto"/>
        </w:rPr>
        <w:t xml:space="preserve"> </w:t>
      </w:r>
      <w:r w:rsidRPr="00513EBD">
        <w:rPr>
          <w:u w:val="single"/>
          <w:bdr w:val="single" w:sz="18" w:space="0" w:color="auto"/>
        </w:rPr>
        <w:t>i</w:t>
      </w:r>
      <w:r w:rsidRPr="00513EBD">
        <w:rPr>
          <w:u w:val="single"/>
        </w:rPr>
        <w:t xml:space="preserve">f outsiders aren’t careful. </w:t>
      </w:r>
      <w:r w:rsidRPr="00BD1BFD">
        <w:rPr>
          <w:b/>
          <w:sz w:val="26"/>
          <w:highlight w:val="green"/>
          <w:u w:val="single"/>
        </w:rPr>
        <w:t>With</w:t>
      </w:r>
      <w:r w:rsidRPr="00513EBD">
        <w:rPr>
          <w:u w:val="single"/>
        </w:rPr>
        <w:t xml:space="preserve"> the </w:t>
      </w:r>
      <w:r w:rsidRPr="00BD1BFD">
        <w:rPr>
          <w:b/>
          <w:sz w:val="26"/>
          <w:highlight w:val="green"/>
          <w:u w:val="single"/>
        </w:rPr>
        <w:t>usual deterrents to conflict declining</w:t>
      </w:r>
      <w:r w:rsidRPr="00BD1BFD">
        <w:rPr>
          <w:highlight w:val="green"/>
          <w:u w:val="single"/>
        </w:rPr>
        <w:t xml:space="preserve"> </w:t>
      </w:r>
      <w:r w:rsidRPr="00513EBD">
        <w:rPr>
          <w:u w:val="single"/>
        </w:rPr>
        <w:t xml:space="preserve">around the world, </w:t>
      </w:r>
      <w:r w:rsidRPr="00BD1BFD">
        <w:rPr>
          <w:b/>
          <w:sz w:val="26"/>
          <w:highlight w:val="green"/>
          <w:u w:val="single"/>
          <w:bdr w:val="single" w:sz="18" w:space="0" w:color="auto"/>
        </w:rPr>
        <w:t>major wars could soon return</w:t>
      </w:r>
      <w:r w:rsidRPr="00513EBD">
        <w:rPr>
          <w:u w:val="single"/>
        </w:rPr>
        <w:t>.</w:t>
      </w:r>
    </w:p>
    <w:p w14:paraId="3601D607" w14:textId="21106A61" w:rsidR="00AA3CD4" w:rsidRDefault="00983A6E" w:rsidP="00AA3CD4">
      <w:pPr>
        <w:pStyle w:val="Heading3"/>
      </w:pPr>
      <w:r>
        <w:t>4</w:t>
      </w:r>
    </w:p>
    <w:p w14:paraId="7F7CA1FB" w14:textId="15CDA228" w:rsidR="00AA3CD4" w:rsidRDefault="00AA3CD4" w:rsidP="00AA3CD4">
      <w:pPr>
        <w:pStyle w:val="Heading4"/>
      </w:pPr>
      <w:r>
        <w:t xml:space="preserve">Text: </w:t>
      </w:r>
      <w:r w:rsidR="00983A6E">
        <w:t>Just governments</w:t>
      </w:r>
      <w:r>
        <w:t xml:space="preserve"> </w:t>
      </w:r>
      <w:r w:rsidR="00983A6E">
        <w:t>should</w:t>
      </w:r>
      <w:r>
        <w:t xml:space="preserve"> establish a universal basic income at $1,000 a month to all legal adults</w:t>
      </w:r>
    </w:p>
    <w:p w14:paraId="6B5F1969" w14:textId="77777777" w:rsidR="00AA3CD4" w:rsidRDefault="00AA3CD4" w:rsidP="00AA3CD4">
      <w:pPr>
        <w:pStyle w:val="Heading4"/>
      </w:pPr>
      <w:r>
        <w:t>Boosts GDP, labor force participation, prices, and wages.</w:t>
      </w:r>
    </w:p>
    <w:p w14:paraId="3A5EBB78" w14:textId="77777777" w:rsidR="00AA3CD4" w:rsidRPr="005441F9" w:rsidRDefault="00AA3CD4" w:rsidP="00AA3CD4">
      <w:r w:rsidRPr="005441F9">
        <w:t xml:space="preserve">Michalis </w:t>
      </w:r>
      <w:r w:rsidRPr="005441F9">
        <w:rPr>
          <w:rStyle w:val="Style13ptBold"/>
        </w:rPr>
        <w:t>Nikiforos</w:t>
      </w:r>
      <w:r w:rsidRPr="005441F9">
        <w:t xml:space="preserve">, Marshall </w:t>
      </w:r>
      <w:r w:rsidRPr="005441F9">
        <w:rPr>
          <w:rStyle w:val="Style13ptBold"/>
        </w:rPr>
        <w:t>Steinbaum</w:t>
      </w:r>
      <w:r w:rsidRPr="005441F9">
        <w:t xml:space="preserve">, </w:t>
      </w:r>
      <w:r w:rsidRPr="005441F9">
        <w:rPr>
          <w:rStyle w:val="Style13ptBold"/>
        </w:rPr>
        <w:t>and</w:t>
      </w:r>
      <w:r>
        <w:t xml:space="preserve"> </w:t>
      </w:r>
      <w:r w:rsidRPr="005441F9">
        <w:t xml:space="preserve">Gennaro </w:t>
      </w:r>
      <w:r w:rsidRPr="005441F9">
        <w:rPr>
          <w:rStyle w:val="Style13ptBold"/>
        </w:rPr>
        <w:t>Zezza 17</w:t>
      </w:r>
      <w:r w:rsidRPr="005441F9">
        <w:t>,</w:t>
      </w:r>
      <w:r>
        <w:t xml:space="preserve"> </w:t>
      </w:r>
      <w:r w:rsidRPr="005441F9">
        <w:t>Michalis Nikiforos is a research scholar working in the State of the US and World Economies program</w:t>
      </w:r>
      <w:r>
        <w:t xml:space="preserve">, </w:t>
      </w:r>
      <w:r w:rsidRPr="005441F9">
        <w:t>Marshall Steinbaum is Research Director and a Fellow at the Roosevelt Institute</w:t>
      </w:r>
      <w:r>
        <w:t xml:space="preserve">, </w:t>
      </w:r>
      <w:r w:rsidRPr="005441F9">
        <w:t>Gennaro Zezza is an associate professor of economics at the University of Cassino, Italy</w:t>
      </w:r>
      <w:r>
        <w:t>,</w:t>
      </w:r>
      <w:r w:rsidRPr="005441F9">
        <w:t xml:space="preserve"> 8-29-2017, "Modeling the Macroeconomic Effects of a Universal Basic Income," Roosevelt Institute, http://rooseveltinstitute.org/modeling-macroeconomic-effects-ubi/</w:t>
      </w:r>
      <w:r>
        <w:t>/HM</w:t>
      </w:r>
    </w:p>
    <w:p w14:paraId="5F4ABAD7" w14:textId="77777777" w:rsidR="00AA3CD4" w:rsidRPr="00027D6D" w:rsidRDefault="00AA3CD4" w:rsidP="00AA3CD4">
      <w:pPr>
        <w:rPr>
          <w:rStyle w:val="Emphasis"/>
          <w:szCs w:val="26"/>
        </w:rPr>
      </w:pPr>
      <w:r w:rsidRPr="00027D6D">
        <w:rPr>
          <w:sz w:val="26"/>
          <w:szCs w:val="26"/>
          <w:u w:val="single"/>
        </w:rPr>
        <w:t>How would</w:t>
      </w:r>
      <w:r w:rsidRPr="00027D6D">
        <w:rPr>
          <w:sz w:val="16"/>
          <w:szCs w:val="26"/>
        </w:rPr>
        <w:t xml:space="preserve"> a massive federal spending program like </w:t>
      </w:r>
      <w:r w:rsidRPr="00027D6D">
        <w:rPr>
          <w:sz w:val="26"/>
          <w:szCs w:val="26"/>
          <w:u w:val="single"/>
        </w:rPr>
        <w:t>a universal basic income</w:t>
      </w:r>
      <w:r w:rsidRPr="00027D6D">
        <w:rPr>
          <w:sz w:val="16"/>
          <w:szCs w:val="26"/>
        </w:rPr>
        <w:t xml:space="preserve"> (UBI) </w:t>
      </w:r>
      <w:r w:rsidRPr="00027D6D">
        <w:rPr>
          <w:sz w:val="26"/>
          <w:szCs w:val="26"/>
          <w:u w:val="single"/>
        </w:rPr>
        <w:t>affect the</w:t>
      </w:r>
      <w:r w:rsidRPr="00027D6D">
        <w:rPr>
          <w:sz w:val="16"/>
          <w:szCs w:val="26"/>
        </w:rPr>
        <w:t xml:space="preserve"> macro</w:t>
      </w:r>
      <w:r w:rsidRPr="00027D6D">
        <w:rPr>
          <w:sz w:val="26"/>
          <w:szCs w:val="26"/>
          <w:u w:val="single"/>
        </w:rPr>
        <w:t>economy?</w:t>
      </w:r>
      <w:r w:rsidRPr="00027D6D">
        <w:rPr>
          <w:sz w:val="16"/>
          <w:szCs w:val="26"/>
        </w:rPr>
        <w:t xml:space="preserve"> </w:t>
      </w:r>
      <w:r w:rsidRPr="00027D6D">
        <w:rPr>
          <w:sz w:val="26"/>
          <w:szCs w:val="26"/>
          <w:u w:val="single"/>
        </w:rPr>
        <w:t>We use the Levy Institute</w:t>
      </w:r>
      <w:r w:rsidRPr="00027D6D">
        <w:rPr>
          <w:sz w:val="16"/>
          <w:szCs w:val="26"/>
        </w:rPr>
        <w:t xml:space="preserve"> macroeconometric </w:t>
      </w:r>
      <w:r w:rsidRPr="00027D6D">
        <w:rPr>
          <w:sz w:val="26"/>
          <w:szCs w:val="26"/>
          <w:u w:val="single"/>
        </w:rPr>
        <w:t>model to estimate the impact</w:t>
      </w:r>
      <w:r w:rsidRPr="00027D6D">
        <w:rPr>
          <w:sz w:val="16"/>
          <w:szCs w:val="26"/>
        </w:rPr>
        <w:t xml:space="preserve"> of three versions of such an unconditional cash assistance program over an eight-year time horizon. Overall, </w:t>
      </w:r>
      <w:r w:rsidRPr="00027D6D">
        <w:rPr>
          <w:sz w:val="26"/>
          <w:szCs w:val="26"/>
          <w:u w:val="single"/>
        </w:rPr>
        <w:t>we find that the economy</w:t>
      </w:r>
      <w:r w:rsidRPr="00027D6D">
        <w:rPr>
          <w:sz w:val="16"/>
          <w:szCs w:val="26"/>
        </w:rPr>
        <w:t xml:space="preserve"> can not only withstand large increases in federal spending, but </w:t>
      </w:r>
      <w:r w:rsidRPr="00027D6D">
        <w:rPr>
          <w:sz w:val="26"/>
          <w:szCs w:val="26"/>
          <w:u w:val="single"/>
        </w:rPr>
        <w:t>could</w:t>
      </w:r>
      <w:r w:rsidRPr="00027D6D">
        <w:rPr>
          <w:sz w:val="16"/>
          <w:szCs w:val="26"/>
        </w:rPr>
        <w:t xml:space="preserve"> also </w:t>
      </w:r>
      <w:r w:rsidRPr="00027D6D">
        <w:rPr>
          <w:rStyle w:val="StyleUnderline"/>
          <w:szCs w:val="26"/>
        </w:rPr>
        <w:t>grow</w:t>
      </w:r>
      <w:r w:rsidRPr="00027D6D">
        <w:rPr>
          <w:sz w:val="26"/>
          <w:szCs w:val="26"/>
          <w:u w:val="single"/>
        </w:rPr>
        <w:t xml:space="preserve"> thanks to the stimulative effects of cash transfers on the economy. We examine</w:t>
      </w:r>
      <w:r w:rsidRPr="00027D6D">
        <w:rPr>
          <w:sz w:val="16"/>
          <w:szCs w:val="26"/>
        </w:rPr>
        <w:t xml:space="preserve"> three versions of unconditional cash transfers: </w:t>
      </w:r>
      <w:r w:rsidRPr="00BD1BFD">
        <w:rPr>
          <w:rStyle w:val="Emphasis"/>
          <w:szCs w:val="26"/>
          <w:highlight w:val="green"/>
        </w:rPr>
        <w:t>$1,000 a month to all adults</w:t>
      </w:r>
      <w:r w:rsidRPr="00027D6D">
        <w:rPr>
          <w:sz w:val="16"/>
          <w:szCs w:val="26"/>
        </w:rPr>
        <w:t xml:space="preserve">, $500 a month to all adults, and a $250 a month child allowance. For each of the three versions, we model the macroeconomic effects of these transfers using two different financing plans - increasing the federal debt, or fully funding the increased spending with increased taxes on households - and compare the effects to the Levy model’s baseline growth rate forecast. </w:t>
      </w:r>
      <w:r w:rsidRPr="00027D6D">
        <w:rPr>
          <w:sz w:val="26"/>
          <w:szCs w:val="26"/>
          <w:u w:val="single"/>
        </w:rPr>
        <w:t>Our findings include the following</w:t>
      </w:r>
      <w:r w:rsidRPr="00027D6D">
        <w:rPr>
          <w:sz w:val="16"/>
          <w:szCs w:val="26"/>
        </w:rPr>
        <w:t xml:space="preserve">: • For all three designs, </w:t>
      </w:r>
      <w:r w:rsidRPr="00027D6D">
        <w:rPr>
          <w:sz w:val="26"/>
          <w:szCs w:val="26"/>
          <w:u w:val="single"/>
        </w:rPr>
        <w:t xml:space="preserve">enacting a UBI and paying for it by increasing the federal debt </w:t>
      </w:r>
      <w:r w:rsidRPr="00BD1BFD">
        <w:rPr>
          <w:rStyle w:val="Emphasis"/>
          <w:szCs w:val="26"/>
          <w:highlight w:val="green"/>
        </w:rPr>
        <w:t>would grow the economy</w:t>
      </w:r>
      <w:r w:rsidRPr="00027D6D">
        <w:rPr>
          <w:sz w:val="26"/>
          <w:szCs w:val="26"/>
          <w:u w:val="single"/>
        </w:rPr>
        <w:t xml:space="preserve">. </w:t>
      </w:r>
      <w:r w:rsidRPr="00027D6D">
        <w:rPr>
          <w:sz w:val="16"/>
          <w:szCs w:val="26"/>
        </w:rPr>
        <w:t xml:space="preserve">Under the smallest spending scenario, $250 per month for each child, GDP is 0.79% larger than under the baseline forecast after eight years. </w:t>
      </w:r>
      <w:r w:rsidRPr="00027D6D">
        <w:rPr>
          <w:sz w:val="26"/>
          <w:szCs w:val="26"/>
          <w:u w:val="single"/>
        </w:rPr>
        <w:t>According to the Levy Model,</w:t>
      </w:r>
      <w:r w:rsidRPr="00027D6D">
        <w:rPr>
          <w:sz w:val="16"/>
          <w:szCs w:val="26"/>
        </w:rPr>
        <w:t xml:space="preserve"> the largest cash program - </w:t>
      </w:r>
      <w:r w:rsidRPr="001D2BAD">
        <w:rPr>
          <w:sz w:val="26"/>
          <w:szCs w:val="26"/>
          <w:u w:val="single"/>
        </w:rPr>
        <w:t>$</w:t>
      </w:r>
      <w:r w:rsidRPr="001D2BAD">
        <w:rPr>
          <w:rStyle w:val="Emphasis"/>
          <w:szCs w:val="26"/>
        </w:rPr>
        <w:t>1,000 for all adults annually -</w:t>
      </w:r>
      <w:r w:rsidRPr="00BD1BFD">
        <w:rPr>
          <w:rStyle w:val="Emphasis"/>
          <w:szCs w:val="26"/>
          <w:highlight w:val="green"/>
        </w:rPr>
        <w:t xml:space="preserve"> expands the economy by 12.56% over the baseline after eight years</w:t>
      </w:r>
      <w:r w:rsidRPr="001D2BAD">
        <w:rPr>
          <w:rStyle w:val="Emphasis"/>
          <w:szCs w:val="26"/>
        </w:rPr>
        <w:t>. After eight years of enactment, the stimulative effects of the program dissipate and GDP growth returns to the baseline forecast, but the level of output remains permanently higher</w:t>
      </w:r>
      <w:r w:rsidRPr="001D2BAD">
        <w:rPr>
          <w:sz w:val="16"/>
          <w:szCs w:val="26"/>
        </w:rPr>
        <w:t xml:space="preserve">. • When paying for the policy by increasing taxes on households, the Levy model forecasts no effect on the economy. In effect, it gives to households with one hand what it is takes away with the other. • However, when the model is adapted to include distributional effects, the economy grows, even in the taxfinanced scenarios. This occurs because the distributional model incorporates the idea that </w:t>
      </w:r>
      <w:r w:rsidRPr="001D2BAD">
        <w:rPr>
          <w:rStyle w:val="Emphasis"/>
          <w:szCs w:val="26"/>
        </w:rPr>
        <w:t xml:space="preserve">an extra dollar in the hands of lower income households </w:t>
      </w:r>
      <w:r w:rsidRPr="00BD1BFD">
        <w:rPr>
          <w:rStyle w:val="Emphasis"/>
          <w:szCs w:val="26"/>
          <w:highlight w:val="green"/>
        </w:rPr>
        <w:t>leads to higher spending</w:t>
      </w:r>
      <w:r w:rsidRPr="00027D6D">
        <w:rPr>
          <w:sz w:val="16"/>
          <w:szCs w:val="26"/>
        </w:rPr>
        <w:t xml:space="preserve">. In other words, the households that pay more in taxes than they receive in cash assistance have a low propensity to consume, and </w:t>
      </w:r>
      <w:r w:rsidRPr="00027D6D">
        <w:rPr>
          <w:sz w:val="26"/>
          <w:szCs w:val="26"/>
          <w:u w:val="single"/>
        </w:rPr>
        <w:t xml:space="preserve">those that receive more in assistance </w:t>
      </w:r>
      <w:r w:rsidRPr="001D2BAD">
        <w:rPr>
          <w:rStyle w:val="Emphasis"/>
          <w:szCs w:val="26"/>
        </w:rPr>
        <w:t>than they pay in taxes have a high propensity to consume</w:t>
      </w:r>
      <w:r w:rsidRPr="001D2BAD">
        <w:rPr>
          <w:sz w:val="16"/>
          <w:szCs w:val="26"/>
        </w:rPr>
        <w:t xml:space="preserve">. Thus, even when the policy is tax- rather than debtfinanced, there is an increase in output, employment, prices, and wages. Levy’s Keynesian model incorporates a series of assumptions based on rigorous empirical studies of the micro and macro effects of unconditional cash transfers, taxation and government net spending and borrowing (see Marinescu (2017), Mason (2017), Coibion et al (2017), and Konczal and Steinbaum (2016)). Fundamentally, </w:t>
      </w:r>
      <w:r w:rsidRPr="001D2BAD">
        <w:rPr>
          <w:rStyle w:val="Emphasis"/>
          <w:szCs w:val="26"/>
        </w:rPr>
        <w:t>the larger the size of the UBI, the larger the increase in aggregate demand and thus the larger the resulting economy is</w:t>
      </w:r>
      <w:r w:rsidRPr="001D2BAD">
        <w:rPr>
          <w:sz w:val="16"/>
          <w:szCs w:val="26"/>
        </w:rPr>
        <w:t xml:space="preserve">. The individual macroeconomic indicators are (qualitatively) what one would predict given an increase in aggregate demand: </w:t>
      </w:r>
      <w:r w:rsidRPr="001D2BAD">
        <w:rPr>
          <w:rStyle w:val="Emphasis"/>
          <w:szCs w:val="26"/>
        </w:rPr>
        <w:t>in addition to</w:t>
      </w:r>
      <w:r w:rsidRPr="00BD1BFD">
        <w:rPr>
          <w:rStyle w:val="Emphasis"/>
          <w:szCs w:val="26"/>
          <w:highlight w:val="green"/>
        </w:rPr>
        <w:t xml:space="preserve"> the increase in output, employment, labor force participation, prices, and wages all go up as well</w:t>
      </w:r>
      <w:r w:rsidRPr="00027D6D">
        <w:rPr>
          <w:sz w:val="16"/>
          <w:szCs w:val="26"/>
        </w:rPr>
        <w:t xml:space="preserve">. Even in a deficit-financed policy, an increase in the government’s liabilities is mitigated by the increase in aggregate demand. Specifically, the Levy model assumes that the economy is not currently operating near potential output (Mason 2017) and makes two related microeconomic assumptions: (1) unconditional cash transfers do not reduce household labor supply; and (2) increasing government revenue by increasing taxes levied on households does not change household behavior. Other macroeconomic models would make different, likely less optimistic forecasts, because they would disagree with these assumptions. Estimating the macroeconomic </w:t>
      </w:r>
      <w:r w:rsidRPr="00BD1BFD">
        <w:rPr>
          <w:rStyle w:val="Emphasis"/>
          <w:szCs w:val="26"/>
          <w:highlight w:val="green"/>
        </w:rPr>
        <w:t>effects of UBI</w:t>
      </w:r>
      <w:r w:rsidRPr="00027D6D">
        <w:rPr>
          <w:sz w:val="16"/>
          <w:szCs w:val="26"/>
        </w:rPr>
        <w:t xml:space="preserve"> is a critical component of any policy evaluation, because what would appear to be a zero-sum transfer in static terms (money is simply transferred from some households to others) </w:t>
      </w:r>
      <w:r w:rsidRPr="00BD1BFD">
        <w:rPr>
          <w:rStyle w:val="Emphasis"/>
          <w:szCs w:val="26"/>
          <w:highlight w:val="green"/>
        </w:rPr>
        <w:t>turns out to be positive sum in the macro simulation, thanks to the increase in aggregate demand and therefore in the size of the economy.</w:t>
      </w:r>
    </w:p>
    <w:p w14:paraId="50EEB88D" w14:textId="68AB040D" w:rsidR="00AA3CD4" w:rsidRDefault="00AA3CD4" w:rsidP="00AA3CD4">
      <w:pPr>
        <w:pStyle w:val="Heading3"/>
      </w:pPr>
      <w:r>
        <w:t>5</w:t>
      </w:r>
    </w:p>
    <w:p w14:paraId="03C74C2E" w14:textId="63879E33" w:rsidR="00AA3CD4" w:rsidRDefault="00AA3CD4" w:rsidP="00983A6E">
      <w:pPr>
        <w:pStyle w:val="Heading4"/>
      </w:pPr>
      <w:r>
        <w:t>Text: Just governments should grant the</w:t>
      </w:r>
      <w:r w:rsidR="00983A6E">
        <w:t xml:space="preserve"> unconditional</w:t>
      </w:r>
      <w:r>
        <w:t xml:space="preserve"> right to strike to women and migrant workers</w:t>
      </w:r>
      <w:r w:rsidR="00983A6E">
        <w:t>.</w:t>
      </w:r>
    </w:p>
    <w:p w14:paraId="2339C7BE" w14:textId="7AB09B76" w:rsidR="00983A6E" w:rsidRDefault="00983A6E" w:rsidP="00983A6E"/>
    <w:p w14:paraId="6448FD18" w14:textId="71D0AC9F" w:rsidR="00983A6E" w:rsidRDefault="00983A6E" w:rsidP="00983A6E">
      <w:pPr>
        <w:pStyle w:val="Heading3"/>
      </w:pPr>
      <w:r>
        <w:t>Case</w:t>
      </w:r>
    </w:p>
    <w:p w14:paraId="2BB24B58" w14:textId="77777777" w:rsidR="00983A6E" w:rsidRPr="00BF42F7" w:rsidRDefault="00983A6E" w:rsidP="00983A6E">
      <w:pPr>
        <w:pStyle w:val="Heading4"/>
        <w:rPr>
          <w:bCs w:val="0"/>
        </w:rPr>
      </w:pPr>
      <w:bookmarkStart w:id="0" w:name="_Hlk75377663"/>
      <w:r w:rsidRPr="00BF42F7">
        <w:t xml:space="preserve">Unions are </w:t>
      </w:r>
      <w:r w:rsidRPr="00BF42F7">
        <w:rPr>
          <w:u w:val="single"/>
        </w:rPr>
        <w:t>inaccessible</w:t>
      </w:r>
      <w:r w:rsidRPr="00BF42F7">
        <w:t xml:space="preserve"> to minorities – that leads to </w:t>
      </w:r>
      <w:r w:rsidRPr="00BF42F7">
        <w:rPr>
          <w:u w:val="single"/>
        </w:rPr>
        <w:t>increasing inequality</w:t>
      </w:r>
      <w:r w:rsidRPr="00BF42F7">
        <w:t>.</w:t>
      </w:r>
    </w:p>
    <w:p w14:paraId="72012C08" w14:textId="77777777" w:rsidR="00983A6E" w:rsidRDefault="00983A6E" w:rsidP="00983A6E">
      <w:r>
        <w:rPr>
          <w:rStyle w:val="Style13ptBold"/>
        </w:rPr>
        <w:t>Ahlquist 17</w:t>
      </w:r>
      <w:r>
        <w:t xml:space="preserve"> [John; School of Global Policy and Strategy, University of California San Diego; “Labor Unions, Political Representation, and Economic Inequality,” 3/9/17; AnnualReviews; https://www.annualreviews.org/doi/pdf/10.1146/annurev-polisci-051215-023225] Justin</w:t>
      </w:r>
    </w:p>
    <w:p w14:paraId="32033089" w14:textId="77777777" w:rsidR="00983A6E" w:rsidRDefault="00983A6E" w:rsidP="00983A6E">
      <w:pPr>
        <w:rPr>
          <w:sz w:val="16"/>
        </w:rPr>
      </w:pPr>
      <w:r>
        <w:rPr>
          <w:u w:val="single"/>
        </w:rPr>
        <w:t xml:space="preserve">Immigration may </w:t>
      </w:r>
      <w:r>
        <w:rPr>
          <w:rStyle w:val="Emphasis"/>
        </w:rPr>
        <w:t>exacerbate</w:t>
      </w:r>
      <w:r>
        <w:rPr>
          <w:u w:val="single"/>
        </w:rPr>
        <w:t xml:space="preserve"> inequality to the extent that </w:t>
      </w:r>
      <w:r>
        <w:rPr>
          <w:highlight w:val="green"/>
          <w:u w:val="single"/>
        </w:rPr>
        <w:t xml:space="preserve">immigrants take </w:t>
      </w:r>
      <w:r>
        <w:rPr>
          <w:rStyle w:val="Emphasis"/>
          <w:highlight w:val="green"/>
        </w:rPr>
        <w:t>jobs</w:t>
      </w:r>
      <w:r>
        <w:rPr>
          <w:highlight w:val="green"/>
          <w:u w:val="single"/>
        </w:rPr>
        <w:t xml:space="preserve"> for </w:t>
      </w:r>
      <w:r>
        <w:rPr>
          <w:rStyle w:val="Emphasis"/>
          <w:highlight w:val="green"/>
        </w:rPr>
        <w:t>lower</w:t>
      </w:r>
      <w:r>
        <w:rPr>
          <w:highlight w:val="green"/>
          <w:u w:val="single"/>
        </w:rPr>
        <w:t xml:space="preserve"> </w:t>
      </w:r>
      <w:r>
        <w:rPr>
          <w:rStyle w:val="Emphasis"/>
          <w:highlight w:val="green"/>
        </w:rPr>
        <w:t>wages</w:t>
      </w:r>
      <w:r>
        <w:rPr>
          <w:u w:val="single"/>
        </w:rPr>
        <w:t xml:space="preserve"> than </w:t>
      </w:r>
      <w:r>
        <w:rPr>
          <w:rStyle w:val="Emphasis"/>
        </w:rPr>
        <w:t>native</w:t>
      </w:r>
      <w:r>
        <w:rPr>
          <w:u w:val="single"/>
        </w:rPr>
        <w:t xml:space="preserve"> </w:t>
      </w:r>
      <w:r>
        <w:rPr>
          <w:rStyle w:val="Emphasis"/>
        </w:rPr>
        <w:t>workers</w:t>
      </w:r>
      <w:r>
        <w:rPr>
          <w:u w:val="single"/>
        </w:rPr>
        <w:t xml:space="preserve"> do. Immigration may also </w:t>
      </w:r>
      <w:r>
        <w:rPr>
          <w:highlight w:val="green"/>
          <w:u w:val="single"/>
        </w:rPr>
        <w:t xml:space="preserve">put </w:t>
      </w:r>
      <w:r>
        <w:rPr>
          <w:rStyle w:val="Emphasis"/>
          <w:highlight w:val="green"/>
        </w:rPr>
        <w:t>pressure</w:t>
      </w:r>
      <w:r>
        <w:rPr>
          <w:highlight w:val="green"/>
          <w:u w:val="single"/>
        </w:rPr>
        <w:t xml:space="preserve"> on</w:t>
      </w:r>
      <w:r>
        <w:rPr>
          <w:u w:val="single"/>
        </w:rPr>
        <w:t xml:space="preserve"> </w:t>
      </w:r>
      <w:r>
        <w:rPr>
          <w:rStyle w:val="Emphasis"/>
        </w:rPr>
        <w:t>existing</w:t>
      </w:r>
      <w:r>
        <w:rPr>
          <w:u w:val="single"/>
        </w:rPr>
        <w:t xml:space="preserve"> </w:t>
      </w:r>
      <w:r>
        <w:rPr>
          <w:rStyle w:val="Emphasis"/>
          <w:highlight w:val="green"/>
        </w:rPr>
        <w:t>unions</w:t>
      </w:r>
      <w:r>
        <w:rPr>
          <w:sz w:val="16"/>
        </w:rPr>
        <w:t xml:space="preserve">, since </w:t>
      </w:r>
      <w:r>
        <w:rPr>
          <w:rStyle w:val="Emphasis"/>
          <w:highlight w:val="green"/>
        </w:rPr>
        <w:t>immigrants</w:t>
      </w:r>
      <w:r>
        <w:rPr>
          <w:u w:val="single"/>
        </w:rPr>
        <w:t xml:space="preserve"> may be harder to </w:t>
      </w:r>
      <w:r>
        <w:rPr>
          <w:rStyle w:val="Emphasis"/>
        </w:rPr>
        <w:t>organize</w:t>
      </w:r>
      <w:r>
        <w:rPr>
          <w:u w:val="single"/>
        </w:rPr>
        <w:t xml:space="preserve"> owing to </w:t>
      </w:r>
      <w:r>
        <w:rPr>
          <w:rStyle w:val="Emphasis"/>
          <w:highlight w:val="green"/>
        </w:rPr>
        <w:t>linguistic</w:t>
      </w:r>
      <w:r>
        <w:rPr>
          <w:highlight w:val="green"/>
          <w:u w:val="single"/>
        </w:rPr>
        <w:t xml:space="preserve"> or </w:t>
      </w:r>
      <w:r>
        <w:rPr>
          <w:rStyle w:val="Emphasis"/>
          <w:highlight w:val="green"/>
        </w:rPr>
        <w:t>cultural</w:t>
      </w:r>
      <w:r>
        <w:rPr>
          <w:highlight w:val="green"/>
          <w:u w:val="single"/>
        </w:rPr>
        <w:t xml:space="preserve"> </w:t>
      </w:r>
      <w:r>
        <w:rPr>
          <w:rStyle w:val="Emphasis"/>
          <w:highlight w:val="green"/>
        </w:rPr>
        <w:t>differences</w:t>
      </w:r>
      <w:r>
        <w:rPr>
          <w:sz w:val="16"/>
        </w:rPr>
        <w:t>. For these reasons—along with simple prejudice—</w:t>
      </w:r>
      <w:r>
        <w:rPr>
          <w:highlight w:val="green"/>
          <w:u w:val="single"/>
        </w:rPr>
        <w:t>unions</w:t>
      </w:r>
      <w:r>
        <w:rPr>
          <w:u w:val="single"/>
        </w:rPr>
        <w:t xml:space="preserve"> in </w:t>
      </w:r>
      <w:r>
        <w:rPr>
          <w:rStyle w:val="Emphasis"/>
        </w:rPr>
        <w:t>immigrant</w:t>
      </w:r>
      <w:r>
        <w:rPr>
          <w:u w:val="single"/>
        </w:rPr>
        <w:t>-</w:t>
      </w:r>
      <w:r>
        <w:rPr>
          <w:rStyle w:val="Emphasis"/>
        </w:rPr>
        <w:t>receiving</w:t>
      </w:r>
      <w:r>
        <w:rPr>
          <w:u w:val="single"/>
        </w:rPr>
        <w:t xml:space="preserve"> </w:t>
      </w:r>
      <w:r>
        <w:rPr>
          <w:rStyle w:val="Emphasis"/>
        </w:rPr>
        <w:t>countries</w:t>
      </w:r>
      <w:r>
        <w:rPr>
          <w:sz w:val="16"/>
        </w:rPr>
        <w:t xml:space="preserve">, mainly Australia, Canada, and the United States, </w:t>
      </w:r>
      <w:r>
        <w:rPr>
          <w:rStyle w:val="Emphasis"/>
          <w:highlight w:val="green"/>
        </w:rPr>
        <w:t>opposed</w:t>
      </w:r>
      <w:r>
        <w:rPr>
          <w:highlight w:val="green"/>
          <w:u w:val="single"/>
        </w:rPr>
        <w:t xml:space="preserve"> immigration</w:t>
      </w:r>
      <w:r>
        <w:rPr>
          <w:u w:val="single"/>
        </w:rPr>
        <w:t xml:space="preserve"> for </w:t>
      </w:r>
      <w:r>
        <w:rPr>
          <w:rStyle w:val="Emphasis"/>
        </w:rPr>
        <w:t>several</w:t>
      </w:r>
      <w:r>
        <w:rPr>
          <w:u w:val="single"/>
        </w:rPr>
        <w:t xml:space="preserve"> </w:t>
      </w:r>
      <w:r>
        <w:rPr>
          <w:rStyle w:val="Emphasis"/>
        </w:rPr>
        <w:t>decades</w:t>
      </w:r>
      <w:r>
        <w:rPr>
          <w:sz w:val="16"/>
        </w:rPr>
        <w:t xml:space="preserve">. Rosenfeld &amp; Kleykamp (2009) use CPS data to look at the most recent wave of Hispanic immigration and find that Hispanics continue to join unions. They find that Hispanic unionization rates, unlike those for African Americans, can largely be explained by positional factors. Many American unions have recognized that organizing immigrants is crucial to their survival (Milkman 2006), but </w:t>
      </w:r>
      <w:r>
        <w:rPr>
          <w:u w:val="single"/>
        </w:rPr>
        <w:t xml:space="preserve">immigrants’ more </w:t>
      </w:r>
      <w:r>
        <w:rPr>
          <w:rStyle w:val="Emphasis"/>
        </w:rPr>
        <w:t>precarious</w:t>
      </w:r>
      <w:r>
        <w:rPr>
          <w:u w:val="single"/>
        </w:rPr>
        <w:t xml:space="preserve"> </w:t>
      </w:r>
      <w:r>
        <w:rPr>
          <w:rStyle w:val="Emphasis"/>
        </w:rPr>
        <w:t>job</w:t>
      </w:r>
      <w:r>
        <w:rPr>
          <w:u w:val="single"/>
        </w:rPr>
        <w:t xml:space="preserve"> </w:t>
      </w:r>
      <w:r>
        <w:rPr>
          <w:rStyle w:val="Emphasis"/>
        </w:rPr>
        <w:t>status</w:t>
      </w:r>
      <w:r>
        <w:rPr>
          <w:u w:val="single"/>
        </w:rPr>
        <w:t xml:space="preserve"> has made union gains harder to consolidate</w:t>
      </w:r>
      <w:r>
        <w:rPr>
          <w:sz w:val="16"/>
        </w:rPr>
        <w:t xml:space="preserve"> through the Great Recession (Catron 2013).</w:t>
      </w:r>
    </w:p>
    <w:p w14:paraId="3F69B489" w14:textId="77777777" w:rsidR="00983A6E" w:rsidRDefault="00983A6E" w:rsidP="00983A6E">
      <w:pPr>
        <w:rPr>
          <w:u w:val="single"/>
        </w:rPr>
      </w:pPr>
      <w:r>
        <w:rPr>
          <w:sz w:val="16"/>
        </w:rPr>
        <w:t xml:space="preserve">The </w:t>
      </w:r>
      <w:r>
        <w:rPr>
          <w:highlight w:val="green"/>
          <w:u w:val="single"/>
        </w:rPr>
        <w:t xml:space="preserve">situation for </w:t>
      </w:r>
      <w:r>
        <w:rPr>
          <w:rStyle w:val="Emphasis"/>
          <w:highlight w:val="green"/>
        </w:rPr>
        <w:t>female</w:t>
      </w:r>
      <w:r>
        <w:rPr>
          <w:highlight w:val="green"/>
          <w:u w:val="single"/>
        </w:rPr>
        <w:t xml:space="preserve"> </w:t>
      </w:r>
      <w:r>
        <w:rPr>
          <w:rStyle w:val="Emphasis"/>
          <w:highlight w:val="green"/>
        </w:rPr>
        <w:t>workers</w:t>
      </w:r>
      <w:r>
        <w:rPr>
          <w:highlight w:val="green"/>
          <w:u w:val="single"/>
        </w:rPr>
        <w:t xml:space="preserve"> is</w:t>
      </w:r>
      <w:r>
        <w:rPr>
          <w:u w:val="single"/>
        </w:rPr>
        <w:t xml:space="preserve"> more </w:t>
      </w:r>
      <w:r>
        <w:rPr>
          <w:rStyle w:val="Emphasis"/>
          <w:highlight w:val="green"/>
        </w:rPr>
        <w:t>complicated</w:t>
      </w:r>
      <w:r>
        <w:rPr>
          <w:sz w:val="16"/>
        </w:rPr>
        <w:t xml:space="preserve">. The </w:t>
      </w:r>
      <w:r>
        <w:rPr>
          <w:rStyle w:val="Emphasis"/>
          <w:highlight w:val="green"/>
        </w:rPr>
        <w:t>gendering</w:t>
      </w:r>
      <w:r>
        <w:rPr>
          <w:u w:val="single"/>
        </w:rPr>
        <w:t xml:space="preserve"> of </w:t>
      </w:r>
      <w:r>
        <w:rPr>
          <w:rStyle w:val="Emphasis"/>
          <w:highlight w:val="green"/>
        </w:rPr>
        <w:t>employment</w:t>
      </w:r>
      <w:r>
        <w:rPr>
          <w:highlight w:val="green"/>
          <w:u w:val="single"/>
        </w:rPr>
        <w:t xml:space="preserve"> and the </w:t>
      </w:r>
      <w:r>
        <w:rPr>
          <w:rStyle w:val="Emphasis"/>
          <w:highlight w:val="green"/>
        </w:rPr>
        <w:t>expectation</w:t>
      </w:r>
      <w:r>
        <w:rPr>
          <w:u w:val="single"/>
        </w:rPr>
        <w:t xml:space="preserve"> that </w:t>
      </w:r>
      <w:r>
        <w:rPr>
          <w:rStyle w:val="Emphasis"/>
          <w:highlight w:val="green"/>
        </w:rPr>
        <w:t>women</w:t>
      </w:r>
      <w:r>
        <w:rPr>
          <w:highlight w:val="green"/>
          <w:u w:val="single"/>
        </w:rPr>
        <w:t xml:space="preserve"> would leave the </w:t>
      </w:r>
      <w:r>
        <w:rPr>
          <w:rStyle w:val="Emphasis"/>
          <w:highlight w:val="green"/>
        </w:rPr>
        <w:t>labor</w:t>
      </w:r>
      <w:r>
        <w:rPr>
          <w:highlight w:val="green"/>
          <w:u w:val="single"/>
        </w:rPr>
        <w:t xml:space="preserve"> </w:t>
      </w:r>
      <w:r>
        <w:rPr>
          <w:rStyle w:val="Emphasis"/>
          <w:highlight w:val="green"/>
        </w:rPr>
        <w:t>force</w:t>
      </w:r>
      <w:r>
        <w:rPr>
          <w:u w:val="single"/>
        </w:rPr>
        <w:t xml:space="preserve"> after marriage </w:t>
      </w:r>
      <w:r>
        <w:rPr>
          <w:highlight w:val="green"/>
          <w:u w:val="single"/>
        </w:rPr>
        <w:t>have</w:t>
      </w:r>
      <w:r>
        <w:rPr>
          <w:u w:val="single"/>
        </w:rPr>
        <w:t xml:space="preserve"> </w:t>
      </w:r>
      <w:r>
        <w:rPr>
          <w:rStyle w:val="Emphasis"/>
        </w:rPr>
        <w:t>long</w:t>
      </w:r>
      <w:r>
        <w:rPr>
          <w:u w:val="single"/>
        </w:rPr>
        <w:t xml:space="preserve"> </w:t>
      </w:r>
      <w:r>
        <w:rPr>
          <w:highlight w:val="green"/>
          <w:u w:val="single"/>
        </w:rPr>
        <w:t xml:space="preserve">limited </w:t>
      </w:r>
      <w:r>
        <w:rPr>
          <w:rStyle w:val="Emphasis"/>
          <w:highlight w:val="green"/>
        </w:rPr>
        <w:t>women’s</w:t>
      </w:r>
      <w:r>
        <w:rPr>
          <w:highlight w:val="green"/>
          <w:u w:val="single"/>
        </w:rPr>
        <w:t xml:space="preserve"> </w:t>
      </w:r>
      <w:r>
        <w:rPr>
          <w:rStyle w:val="Emphasis"/>
          <w:highlight w:val="green"/>
        </w:rPr>
        <w:t>access</w:t>
      </w:r>
      <w:r>
        <w:rPr>
          <w:highlight w:val="green"/>
          <w:u w:val="single"/>
        </w:rPr>
        <w:t xml:space="preserve"> to </w:t>
      </w:r>
      <w:r>
        <w:rPr>
          <w:rStyle w:val="Emphasis"/>
          <w:highlight w:val="green"/>
        </w:rPr>
        <w:t>unionized</w:t>
      </w:r>
      <w:r>
        <w:rPr>
          <w:u w:val="single"/>
        </w:rPr>
        <w:t xml:space="preserve"> parts of the </w:t>
      </w:r>
      <w:r>
        <w:rPr>
          <w:rStyle w:val="Emphasis"/>
          <w:highlight w:val="green"/>
        </w:rPr>
        <w:t>economy</w:t>
      </w:r>
      <w:r>
        <w:rPr>
          <w:sz w:val="16"/>
        </w:rPr>
        <w:t xml:space="preserve"> (Iversen &amp; Rosenbluth 2011). In some countries union bargaining objectives, </w:t>
      </w:r>
      <w:r>
        <w:rPr>
          <w:highlight w:val="green"/>
          <w:u w:val="single"/>
        </w:rPr>
        <w:t>norms</w:t>
      </w:r>
      <w:r>
        <w:rPr>
          <w:u w:val="single"/>
        </w:rPr>
        <w:t xml:space="preserve"> of </w:t>
      </w:r>
      <w:r>
        <w:rPr>
          <w:rStyle w:val="Emphasis"/>
        </w:rPr>
        <w:t>fairness</w:t>
      </w:r>
      <w:r>
        <w:rPr>
          <w:u w:val="single"/>
        </w:rPr>
        <w:t xml:space="preserve">, and </w:t>
      </w:r>
      <w:r>
        <w:rPr>
          <w:rStyle w:val="Emphasis"/>
        </w:rPr>
        <w:t>public</w:t>
      </w:r>
      <w:r>
        <w:rPr>
          <w:u w:val="single"/>
        </w:rPr>
        <w:t xml:space="preserve"> </w:t>
      </w:r>
      <w:r>
        <w:rPr>
          <w:rStyle w:val="Emphasis"/>
        </w:rPr>
        <w:t>policy</w:t>
      </w:r>
      <w:r>
        <w:rPr>
          <w:u w:val="single"/>
        </w:rPr>
        <w:t xml:space="preserve"> </w:t>
      </w:r>
      <w:r>
        <w:rPr>
          <w:highlight w:val="green"/>
          <w:u w:val="single"/>
        </w:rPr>
        <w:t>were predicated on</w:t>
      </w:r>
      <w:r>
        <w:rPr>
          <w:u w:val="single"/>
        </w:rPr>
        <w:t xml:space="preserve"> an assumed </w:t>
      </w:r>
      <w:r>
        <w:rPr>
          <w:rStyle w:val="Emphasis"/>
          <w:highlight w:val="green"/>
        </w:rPr>
        <w:t>singleearner</w:t>
      </w:r>
      <w:r>
        <w:rPr>
          <w:highlight w:val="green"/>
          <w:u w:val="single"/>
        </w:rPr>
        <w:t xml:space="preserve"> </w:t>
      </w:r>
      <w:r>
        <w:rPr>
          <w:rStyle w:val="Emphasis"/>
          <w:highlight w:val="green"/>
        </w:rPr>
        <w:t>household</w:t>
      </w:r>
      <w:r>
        <w:rPr>
          <w:sz w:val="16"/>
        </w:rPr>
        <w:t xml:space="preserve">. But standardized terms of employment and promotion along with an expanded public sector may attract more women into union jobs. </w:t>
      </w:r>
      <w:r>
        <w:rPr>
          <w:u w:val="single"/>
        </w:rPr>
        <w:t xml:space="preserve">The </w:t>
      </w:r>
      <w:r>
        <w:rPr>
          <w:highlight w:val="green"/>
          <w:u w:val="single"/>
        </w:rPr>
        <w:t xml:space="preserve">effect of </w:t>
      </w:r>
      <w:r>
        <w:rPr>
          <w:rStyle w:val="Emphasis"/>
          <w:highlight w:val="green"/>
        </w:rPr>
        <w:t>unionization</w:t>
      </w:r>
      <w:r>
        <w:rPr>
          <w:highlight w:val="green"/>
          <w:u w:val="single"/>
        </w:rPr>
        <w:t xml:space="preserve"> on wage inequality</w:t>
      </w:r>
      <w:r>
        <w:rPr>
          <w:u w:val="single"/>
        </w:rPr>
        <w:t xml:space="preserve"> between men and women </w:t>
      </w:r>
      <w:r>
        <w:rPr>
          <w:highlight w:val="green"/>
          <w:u w:val="single"/>
        </w:rPr>
        <w:t xml:space="preserve">is therefore </w:t>
      </w:r>
      <w:r>
        <w:rPr>
          <w:rStyle w:val="Emphasis"/>
          <w:highlight w:val="green"/>
        </w:rPr>
        <w:t>ambiguous</w:t>
      </w:r>
      <w:r>
        <w:rPr>
          <w:u w:val="single"/>
        </w:rPr>
        <w:t xml:space="preserve">. </w:t>
      </w:r>
      <w:r>
        <w:rPr>
          <w:rStyle w:val="Emphasis"/>
        </w:rPr>
        <w:t>Union</w:t>
      </w:r>
      <w:r>
        <w:rPr>
          <w:u w:val="single"/>
        </w:rPr>
        <w:t xml:space="preserve"> </w:t>
      </w:r>
      <w:r>
        <w:rPr>
          <w:rStyle w:val="Emphasis"/>
        </w:rPr>
        <w:t>density</w:t>
      </w:r>
      <w:r>
        <w:rPr>
          <w:u w:val="single"/>
        </w:rPr>
        <w:t xml:space="preserve"> in rich democracies shows </w:t>
      </w:r>
      <w:r>
        <w:rPr>
          <w:rStyle w:val="Emphasis"/>
          <w:highlight w:val="green"/>
        </w:rPr>
        <w:t>no</w:t>
      </w:r>
      <w:r>
        <w:rPr>
          <w:highlight w:val="green"/>
          <w:u w:val="single"/>
        </w:rPr>
        <w:t xml:space="preserve"> </w:t>
      </w:r>
      <w:r>
        <w:rPr>
          <w:rStyle w:val="Emphasis"/>
          <w:highlight w:val="green"/>
        </w:rPr>
        <w:t>association</w:t>
      </w:r>
      <w:r>
        <w:rPr>
          <w:highlight w:val="green"/>
          <w:u w:val="single"/>
        </w:rPr>
        <w:t xml:space="preserve"> with</w:t>
      </w:r>
      <w:r>
        <w:rPr>
          <w:u w:val="single"/>
        </w:rPr>
        <w:t xml:space="preserve"> the </w:t>
      </w:r>
      <w:r>
        <w:rPr>
          <w:highlight w:val="green"/>
          <w:u w:val="single"/>
        </w:rPr>
        <w:t>gap between</w:t>
      </w:r>
      <w:r>
        <w:rPr>
          <w:u w:val="single"/>
        </w:rPr>
        <w:t xml:space="preserve"> </w:t>
      </w:r>
      <w:r>
        <w:rPr>
          <w:rStyle w:val="Emphasis"/>
        </w:rPr>
        <w:t>median</w:t>
      </w:r>
      <w:r>
        <w:rPr>
          <w:u w:val="single"/>
        </w:rPr>
        <w:t xml:space="preserve"> </w:t>
      </w:r>
      <w:r>
        <w:rPr>
          <w:rStyle w:val="Emphasis"/>
          <w:highlight w:val="green"/>
        </w:rPr>
        <w:t>male</w:t>
      </w:r>
      <w:r>
        <w:rPr>
          <w:highlight w:val="green"/>
          <w:u w:val="single"/>
        </w:rPr>
        <w:t xml:space="preserve"> and </w:t>
      </w:r>
      <w:r>
        <w:rPr>
          <w:rStyle w:val="Emphasis"/>
          <w:highlight w:val="green"/>
        </w:rPr>
        <w:t>female</w:t>
      </w:r>
      <w:r>
        <w:rPr>
          <w:highlight w:val="green"/>
          <w:u w:val="single"/>
        </w:rPr>
        <w:t xml:space="preserve"> wages</w:t>
      </w:r>
      <w:r>
        <w:rPr>
          <w:sz w:val="16"/>
        </w:rPr>
        <w:t xml:space="preserve">. However, in the United States and United Kingdom, the </w:t>
      </w:r>
      <w:r>
        <w:rPr>
          <w:highlight w:val="green"/>
          <w:u w:val="single"/>
        </w:rPr>
        <w:t xml:space="preserve">gender wage gap </w:t>
      </w:r>
      <w:r>
        <w:rPr>
          <w:rStyle w:val="Emphasis"/>
          <w:highlight w:val="green"/>
        </w:rPr>
        <w:t>narrowed</w:t>
      </w:r>
      <w:r>
        <w:rPr>
          <w:u w:val="single"/>
        </w:rPr>
        <w:t xml:space="preserve"> at </w:t>
      </w:r>
      <w:r>
        <w:rPr>
          <w:highlight w:val="green"/>
          <w:u w:val="single"/>
        </w:rPr>
        <w:t xml:space="preserve">the same time </w:t>
      </w:r>
      <w:r>
        <w:rPr>
          <w:rStyle w:val="Emphasis"/>
          <w:highlight w:val="green"/>
        </w:rPr>
        <w:t>unionization</w:t>
      </w:r>
      <w:r>
        <w:rPr>
          <w:highlight w:val="green"/>
          <w:u w:val="single"/>
        </w:rPr>
        <w:t xml:space="preserve"> </w:t>
      </w:r>
      <w:r>
        <w:rPr>
          <w:rStyle w:val="Emphasis"/>
          <w:highlight w:val="green"/>
        </w:rPr>
        <w:t>fell</w:t>
      </w:r>
      <w:r>
        <w:rPr>
          <w:highlight w:val="green"/>
          <w:u w:val="single"/>
        </w:rPr>
        <w:t>.</w:t>
      </w:r>
      <w:bookmarkEnd w:id="0"/>
    </w:p>
    <w:p w14:paraId="6D7B3BCE" w14:textId="77777777" w:rsidR="00983A6E" w:rsidRPr="00983A6E" w:rsidRDefault="00983A6E" w:rsidP="00983A6E"/>
    <w:p w14:paraId="34C1E96D" w14:textId="77777777" w:rsidR="00AA3CD4" w:rsidRPr="00AA3CD4" w:rsidRDefault="00AA3CD4" w:rsidP="00AA3CD4"/>
    <w:p w14:paraId="0B3E1F04" w14:textId="77777777" w:rsidR="00AA3CD4" w:rsidRPr="00AA3CD4" w:rsidRDefault="00AA3CD4" w:rsidP="00AA3CD4"/>
    <w:sectPr w:rsidR="00AA3CD4" w:rsidRPr="00AA3CD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Baskerville">
    <w:panose1 w:val="02020502070401020303"/>
    <w:charset w:val="00"/>
    <w:family w:val="roman"/>
    <w:pitch w:val="variable"/>
    <w:sig w:usb0="80000067" w:usb1="02000000" w:usb2="00000000" w:usb3="00000000" w:csb0="000001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New Baskerville">
    <w:altName w:val="Cambria"/>
    <w:panose1 w:val="020B0604020202020204"/>
    <w:charset w:val="4D"/>
    <w:family w:val="roman"/>
    <w:notTrueType/>
    <w:pitch w:val="default"/>
    <w:sig w:usb0="00000003" w:usb1="00000000" w:usb2="00000000" w:usb3="00000000" w:csb0="00000001" w:csb1="00000000"/>
  </w:font>
  <w:font w:name="Avenir Book">
    <w:panose1 w:val="02000503020000020003"/>
    <w:charset w:val="00"/>
    <w:family w:val="auto"/>
    <w:pitch w:val="variable"/>
    <w:sig w:usb0="800000AF" w:usb1="5000204A" w:usb2="00000000" w:usb3="00000000" w:csb0="0000009B" w:csb1="00000000"/>
  </w:font>
  <w:font w:name="Gill Sans">
    <w:panose1 w:val="020B0502020104020203"/>
    <w:charset w:val="B1"/>
    <w:family w:val="swiss"/>
    <w:pitch w:val="variable"/>
    <w:sig w:usb0="80000A67" w:usb1="00000000" w:usb2="00000000" w:usb3="00000000" w:csb0="000001F7" w:csb1="00000000"/>
  </w:font>
  <w:font w:name="Times New Roman Bold">
    <w:panose1 w:val="020B0604020202020204"/>
    <w:charset w:val="00"/>
    <w:family w:val="roman"/>
    <w:notTrueType/>
    <w:pitch w:val="default"/>
  </w:font>
  <w:font w:name="ヒラギノ角ゴ Pro W3">
    <w:panose1 w:val="020B0300000000000000"/>
    <w:charset w:val="80"/>
    <w:family w:val="auto"/>
    <w:pitch w:val="variable"/>
    <w:sig w:usb0="E00002FF" w:usb1="7AC7FFFF" w:usb2="00000012" w:usb3="00000000" w:csb0="0002000D" w:csb1="00000000"/>
  </w:font>
  <w:font w:name="Futura">
    <w:panose1 w:val="020B0602020204020303"/>
    <w:charset w:val="00"/>
    <w:family w:val="swiss"/>
    <w:pitch w:val="variable"/>
    <w:sig w:usb0="A00002AF" w:usb1="5000214A"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4D"/>
    <w:family w:val="swiss"/>
    <w:pitch w:val="variable"/>
    <w:sig w:usb0="00000003" w:usb1="00000000" w:usb2="00000000" w:usb3="00000000" w:csb0="00000001" w:csb1="00000000"/>
  </w:font>
  <w:font w:name="Times-Italic">
    <w:altName w:val="Times New Roman"/>
    <w:panose1 w:val="00000500000000090000"/>
    <w:charset w:val="00"/>
    <w:family w:val="roman"/>
    <w:notTrueType/>
    <w:pitch w:val="default"/>
  </w:font>
  <w:font w:name="Times-Roman">
    <w:altName w:val="Times New Roman"/>
    <w:panose1 w:val="00000500000000020000"/>
    <w:charset w:val="00"/>
    <w:family w:val="auto"/>
    <w:pitch w:val="variable"/>
    <w:sig w:usb0="E00002FF" w:usb1="5000205A" w:usb2="00000000" w:usb3="00000000" w:csb0="0000019F" w:csb1="00000000"/>
  </w:font>
  <w:font w:name="StarSymbol">
    <w:altName w:val="ヒラギノ角ゴ Pro W3"/>
    <w:panose1 w:val="020B0604020202020204"/>
    <w:charset w:val="02"/>
    <w:family w:val="auto"/>
    <w:pitch w:val="default"/>
  </w:font>
  <w:font w:name="Lucida Sans Unicode">
    <w:panose1 w:val="020B0602030504020204"/>
    <w:charset w:val="00"/>
    <w:family w:val="swiss"/>
    <w:pitch w:val="variable"/>
    <w:sig w:usb0="80000AFF" w:usb1="0000396B" w:usb2="00000000" w:usb3="00000000" w:csb0="000000BF" w:csb1="00000000"/>
  </w:font>
  <w:font w:name="Estrangelo Edessa">
    <w:panose1 w:val="020B0604020202020204"/>
    <w:charset w:val="01"/>
    <w:family w:val="roman"/>
    <w:notTrueType/>
    <w:pitch w:val="variable"/>
  </w:font>
  <w:font w:name="AKDPE C+ Utopia">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variable"/>
    <w:sig w:usb0="60000287" w:usb1="00000001" w:usb2="00000000" w:usb3="00000000" w:csb0="0000019F"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mbria"/>
    <w:panose1 w:val="020B0604020202020204"/>
    <w:charset w:val="00"/>
    <w:family w:val="auto"/>
    <w:notTrueType/>
    <w:pitch w:val="default"/>
    <w:sig w:usb0="00000003" w:usb1="00000000" w:usb2="00000000" w:usb3="00000000" w:csb0="00000001" w:csb1="00000000"/>
  </w:font>
  <w:font w:name="Showcard Gothic">
    <w:panose1 w:val="020B0604020202020204"/>
    <w:charset w:val="4D"/>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001DEF"/>
    <w:multiLevelType w:val="hybridMultilevel"/>
    <w:tmpl w:val="C05C3A46"/>
    <w:lvl w:ilvl="0" w:tplc="2CE268D8">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A504E5"/>
    <w:multiLevelType w:val="hybridMultilevel"/>
    <w:tmpl w:val="571434BC"/>
    <w:lvl w:ilvl="0" w:tplc="128E44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6914D8D"/>
    <w:multiLevelType w:val="hybridMultilevel"/>
    <w:tmpl w:val="59C8A24A"/>
    <w:lvl w:ilvl="0" w:tplc="8794AD9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1"/>
  </w:num>
  <w:num w:numId="15">
    <w:abstractNumId w:val="13"/>
  </w:num>
  <w:num w:numId="16">
    <w:abstractNumId w:val="17"/>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3CD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A6E"/>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3CD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157"/>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E47538"/>
  <w14:defaultImageDpi w14:val="300"/>
  <w15:docId w15:val="{F4192306-07ED-E94D-B54A-23722369A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A3CD4"/>
    <w:pPr>
      <w:spacing w:after="160" w:line="259" w:lineRule="auto"/>
    </w:pPr>
    <w:rPr>
      <w:rFonts w:ascii="Calibri" w:hAnsi="Calibri"/>
      <w:sz w:val="22"/>
    </w:rPr>
  </w:style>
  <w:style w:type="paragraph" w:styleId="Heading1">
    <w:name w:val="heading 1"/>
    <w:aliases w:val="Pocket,AHeading 1,F2 - Heading 1,Brief - Heading 1,Block Name,Block Header,Heading 1 Char1,ALEX,Heading,Heading 1 Char Char,Block Titles,Heading 1 Char1 Char,Heading 1 Char Char Char,Heading 1 Char1 Char Char,Heading 1 Char Char Char Char,HAT"/>
    <w:basedOn w:val="Normal"/>
    <w:next w:val="Normal"/>
    <w:link w:val="Heading1Char"/>
    <w:uiPriority w:val="9"/>
    <w:qFormat/>
    <w:rsid w:val="00AA3C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 Char Char Char Char Char,Heading 2 Char Char Char Char Char Char Char Char Char Char Char Char Char Char,Char2,BlockText,1,2, 1"/>
    <w:basedOn w:val="Normal"/>
    <w:next w:val="Normal"/>
    <w:link w:val="Heading2Char"/>
    <w:uiPriority w:val="9"/>
    <w:unhideWhenUsed/>
    <w:qFormat/>
    <w:rsid w:val="00AA3CD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no, Char,Char1,Cite 1,Char,n"/>
    <w:basedOn w:val="Normal"/>
    <w:next w:val="Normal"/>
    <w:link w:val="Heading3Char"/>
    <w:uiPriority w:val="9"/>
    <w:unhideWhenUsed/>
    <w:qFormat/>
    <w:rsid w:val="00AA3CD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9"/>
    <w:unhideWhenUsed/>
    <w:qFormat/>
    <w:rsid w:val="00AA3CD4"/>
    <w:pPr>
      <w:keepNext/>
      <w:keepLines/>
      <w:spacing w:before="40" w:after="0"/>
      <w:outlineLvl w:val="3"/>
    </w:pPr>
    <w:rPr>
      <w:rFonts w:eastAsiaTheme="majorEastAsia" w:cstheme="majorBidi"/>
      <w:b/>
      <w:bCs/>
      <w:sz w:val="26"/>
      <w:szCs w:val="26"/>
    </w:rPr>
  </w:style>
  <w:style w:type="paragraph" w:styleId="Heading5">
    <w:name w:val="heading 5"/>
    <w:aliases w:val="Blocks"/>
    <w:basedOn w:val="Normal"/>
    <w:next w:val="Normal"/>
    <w:link w:val="Heading5Char"/>
    <w:uiPriority w:val="9"/>
    <w:unhideWhenUsed/>
    <w:qFormat/>
    <w:rsid w:val="00AA3CD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aliases w:val="Title (no index)"/>
    <w:basedOn w:val="Normal"/>
    <w:next w:val="Normal"/>
    <w:link w:val="Heading6Char"/>
    <w:unhideWhenUsed/>
    <w:qFormat/>
    <w:rsid w:val="00AA3CD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AA3CD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nhideWhenUsed/>
    <w:qFormat/>
    <w:rsid w:val="00AA3CD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AA3CD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AA3C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3CD4"/>
  </w:style>
  <w:style w:type="character" w:customStyle="1" w:styleId="Heading1Char">
    <w:name w:val="Heading 1 Char"/>
    <w:aliases w:val="Pocket Char,AHeading 1 Char,F2 - Heading 1 Char,Brief - Heading 1 Char,Block Name Char,Block Header Char,Heading 1 Char1 Char1,ALEX Char,Heading Char,Heading 1 Char Char Char1,Block Titles Char,Heading 1 Char1 Char Char1,HAT Char"/>
    <w:basedOn w:val="DefaultParagraphFont"/>
    <w:link w:val="Heading1"/>
    <w:uiPriority w:val="9"/>
    <w:rsid w:val="00AA3CD4"/>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 Char Char Char Char Char Char,Heading 2 Char Char Char Char Char Char Char Char Char Char Char Char Char Char Char"/>
    <w:basedOn w:val="DefaultParagraphFont"/>
    <w:link w:val="Heading2"/>
    <w:uiPriority w:val="9"/>
    <w:rsid w:val="00AA3CD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no Char, Char Char1,n Char"/>
    <w:basedOn w:val="DefaultParagraphFont"/>
    <w:link w:val="Heading3"/>
    <w:uiPriority w:val="9"/>
    <w:rsid w:val="00AA3CD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9"/>
    <w:rsid w:val="00AA3CD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A3CD4"/>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AA3CD4"/>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AA3CD4"/>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AA3CD4"/>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at Char1,TAG "/>
    <w:basedOn w:val="DefaultParagraphFont"/>
    <w:uiPriority w:val="99"/>
    <w:unhideWhenUsed/>
    <w:rsid w:val="00AA3CD4"/>
    <w:rPr>
      <w:color w:val="auto"/>
      <w:u w:val="none"/>
    </w:rPr>
  </w:style>
  <w:style w:type="paragraph" w:styleId="DocumentMap">
    <w:name w:val="Document Map"/>
    <w:basedOn w:val="Normal"/>
    <w:link w:val="DocumentMapChar"/>
    <w:uiPriority w:val="99"/>
    <w:unhideWhenUsed/>
    <w:rsid w:val="00AA3CD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AA3CD4"/>
    <w:rPr>
      <w:rFonts w:ascii="Lucida Grande" w:hAnsi="Lucida Grande" w:cs="Lucida Grande"/>
    </w:rPr>
  </w:style>
  <w:style w:type="character" w:customStyle="1" w:styleId="Heading5Char">
    <w:name w:val="Heading 5 Char"/>
    <w:aliases w:val="Blocks Char"/>
    <w:basedOn w:val="DefaultParagraphFont"/>
    <w:link w:val="Heading5"/>
    <w:uiPriority w:val="9"/>
    <w:rsid w:val="00AA3CD4"/>
    <w:rPr>
      <w:rFonts w:asciiTheme="majorHAnsi" w:eastAsiaTheme="majorEastAsia" w:hAnsiTheme="majorHAnsi" w:cstheme="majorBidi"/>
      <w:color w:val="365F91" w:themeColor="accent1" w:themeShade="BF"/>
      <w:sz w:val="22"/>
    </w:rPr>
  </w:style>
  <w:style w:type="character" w:customStyle="1" w:styleId="Heading6Char">
    <w:name w:val="Heading 6 Char"/>
    <w:aliases w:val="Title (no index) Char"/>
    <w:basedOn w:val="DefaultParagraphFont"/>
    <w:link w:val="Heading6"/>
    <w:rsid w:val="00AA3CD4"/>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rsid w:val="00AA3CD4"/>
    <w:rPr>
      <w:rFonts w:asciiTheme="majorHAnsi" w:eastAsiaTheme="majorEastAsia" w:hAnsiTheme="majorHAnsi" w:cstheme="majorBidi"/>
      <w:i/>
      <w:iCs/>
      <w:color w:val="243F60" w:themeColor="accent1" w:themeShade="7F"/>
      <w:sz w:val="22"/>
    </w:rPr>
  </w:style>
  <w:style w:type="character" w:customStyle="1" w:styleId="Heading8Char">
    <w:name w:val="Heading 8 Char"/>
    <w:basedOn w:val="DefaultParagraphFont"/>
    <w:link w:val="Heading8"/>
    <w:rsid w:val="00AA3CD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AA3CD4"/>
    <w:rPr>
      <w:rFonts w:asciiTheme="majorHAnsi" w:eastAsiaTheme="majorEastAsia" w:hAnsiTheme="majorHAnsi" w:cstheme="majorBidi"/>
      <w:i/>
      <w:iCs/>
      <w:color w:val="272727" w:themeColor="text1" w:themeTint="D8"/>
      <w:sz w:val="21"/>
      <w:szCs w:val="21"/>
    </w:rPr>
  </w:style>
  <w:style w:type="paragraph" w:customStyle="1" w:styleId="textbold">
    <w:name w:val="text bold"/>
    <w:basedOn w:val="Normal"/>
    <w:link w:val="Emphasis"/>
    <w:uiPriority w:val="20"/>
    <w:qFormat/>
    <w:rsid w:val="00AA3CD4"/>
    <w:pPr>
      <w:spacing w:line="256" w:lineRule="auto"/>
      <w:ind w:left="720"/>
      <w:jc w:val="both"/>
    </w:pPr>
    <w:rPr>
      <w:b/>
      <w:iCs/>
      <w:u w:val="single"/>
    </w:rPr>
  </w:style>
  <w:style w:type="paragraph" w:styleId="ListParagraph">
    <w:name w:val="List Paragraph"/>
    <w:aliases w:val="6 font"/>
    <w:basedOn w:val="Normal"/>
    <w:uiPriority w:val="34"/>
    <w:unhideWhenUsed/>
    <w:qFormat/>
    <w:rsid w:val="00AA3CD4"/>
    <w:pPr>
      <w:ind w:left="720"/>
      <w:contextualSpacing/>
    </w:pPr>
  </w:style>
  <w:style w:type="paragraph" w:customStyle="1" w:styleId="Emphasis1">
    <w:name w:val="Emphasis1"/>
    <w:basedOn w:val="Normal"/>
    <w:uiPriority w:val="7"/>
    <w:qFormat/>
    <w:rsid w:val="00AA3CD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AA3CD4"/>
    <w:rPr>
      <w:sz w:val="22"/>
      <w:u w:val="single"/>
    </w:rPr>
  </w:style>
  <w:style w:type="character" w:styleId="UnresolvedMention">
    <w:name w:val="Unresolved Mention"/>
    <w:basedOn w:val="DefaultParagraphFont"/>
    <w:uiPriority w:val="99"/>
    <w:semiHidden/>
    <w:unhideWhenUsed/>
    <w:rsid w:val="00AA3CD4"/>
    <w:rPr>
      <w:color w:val="605E5C"/>
      <w:shd w:val="clear" w:color="auto" w:fill="E1DFDD"/>
    </w:rPr>
  </w:style>
  <w:style w:type="character" w:styleId="IntenseEmphasis">
    <w:name w:val="Intense Emphasis"/>
    <w:aliases w:val="Intense Emphasis11111,Intense Emphasi,Box Out,Italic,Cite Char1,Underline1,ci1,Citation Char Char Cha,Body text + 8.5 pt,Body text + 10 pt,Body text + 9.5 pt,9.5 pt,Block Char1,Bol,B1,Sty,8 ,Spacing 1 pt,Spacing -1 pt,8 pt,9.5 p,8,9.5 "/>
    <w:qFormat/>
    <w:rsid w:val="00AA3CD4"/>
    <w:rPr>
      <w:b w:val="0"/>
      <w:bCs/>
      <w:u w:val="single"/>
    </w:rPr>
  </w:style>
  <w:style w:type="paragraph" w:customStyle="1" w:styleId="Emphasize">
    <w:name w:val="Emphasize"/>
    <w:basedOn w:val="Normal"/>
    <w:uiPriority w:val="7"/>
    <w:qFormat/>
    <w:rsid w:val="00AA3CD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Author-Date">
    <w:name w:val="Author-Date"/>
    <w:qFormat/>
    <w:rsid w:val="00AA3CD4"/>
    <w:rPr>
      <w:b/>
      <w:sz w:val="24"/>
    </w:rPr>
  </w:style>
  <w:style w:type="paragraph" w:styleId="Title">
    <w:name w:val="Title"/>
    <w:aliases w:val="UNDERLINE,Bold Underlined,Cites and Cards,title,Block Heading,Read This,Non Read Text,Debate Normal,Warrants"/>
    <w:basedOn w:val="Normal"/>
    <w:next w:val="Normal"/>
    <w:link w:val="TitleChar"/>
    <w:qFormat/>
    <w:rsid w:val="00AA3CD4"/>
    <w:pPr>
      <w:ind w:left="720"/>
      <w:outlineLvl w:val="0"/>
    </w:pPr>
    <w:rPr>
      <w:rFonts w:eastAsia="Calibri"/>
      <w:bCs/>
      <w:u w:val="single"/>
    </w:rPr>
  </w:style>
  <w:style w:type="character" w:customStyle="1" w:styleId="TitleChar">
    <w:name w:val="Title Char"/>
    <w:aliases w:val="UNDERLINE Char,Bold Underlined Char,Cites and Cards Char,title Char,Block Heading Char,Read This Char,Non Read Text Char1,Debate Normal Char,Warrants Char"/>
    <w:basedOn w:val="DefaultParagraphFont"/>
    <w:link w:val="Title"/>
    <w:qFormat/>
    <w:rsid w:val="00AA3CD4"/>
    <w:rPr>
      <w:rFonts w:ascii="Calibri" w:eastAsia="Calibri" w:hAnsi="Calibri"/>
      <w:bCs/>
      <w:sz w:val="22"/>
      <w:u w:val="single"/>
    </w:rPr>
  </w:style>
  <w:style w:type="character" w:customStyle="1" w:styleId="apple-converted-space">
    <w:name w:val="apple-converted-space"/>
    <w:rsid w:val="00AA3CD4"/>
  </w:style>
  <w:style w:type="character" w:customStyle="1" w:styleId="apple-style-span">
    <w:name w:val="apple-style-span"/>
    <w:rsid w:val="00AA3CD4"/>
  </w:style>
  <w:style w:type="character" w:customStyle="1" w:styleId="blue">
    <w:name w:val="blue"/>
    <w:rsid w:val="00AA3CD4"/>
  </w:style>
  <w:style w:type="paragraph" w:customStyle="1" w:styleId="Nothing">
    <w:name w:val="Nothing"/>
    <w:link w:val="NothingChar"/>
    <w:qFormat/>
    <w:rsid w:val="00AA3CD4"/>
    <w:pPr>
      <w:jc w:val="both"/>
    </w:pPr>
    <w:rPr>
      <w:rFonts w:ascii="Times New Roman" w:eastAsia="Calibri" w:hAnsi="Times New Roman" w:cs="Times New Roman"/>
      <w:sz w:val="20"/>
      <w:szCs w:val="20"/>
    </w:rPr>
  </w:style>
  <w:style w:type="character" w:customStyle="1" w:styleId="CardsFont12pt0">
    <w:name w:val="Cards + Font 12pt"/>
    <w:basedOn w:val="DefaultParagraphFont"/>
    <w:uiPriority w:val="1"/>
    <w:rsid w:val="00AA3CD4"/>
    <w:rPr>
      <w:rFonts w:ascii="Times New Roman" w:hAnsi="Times New Roman"/>
      <w:sz w:val="24"/>
      <w:u w:val="single"/>
      <w:lang w:val="en-US" w:eastAsia="en-US" w:bidi="ar-SA"/>
    </w:rPr>
  </w:style>
  <w:style w:type="character" w:customStyle="1" w:styleId="NothingChar">
    <w:name w:val="Nothing Char"/>
    <w:basedOn w:val="DefaultParagraphFont"/>
    <w:link w:val="Nothing"/>
    <w:rsid w:val="00AA3CD4"/>
    <w:rPr>
      <w:rFonts w:ascii="Times New Roman" w:eastAsia="Calibri" w:hAnsi="Times New Roman" w:cs="Times New Roman"/>
      <w:sz w:val="20"/>
      <w:szCs w:val="20"/>
    </w:rPr>
  </w:style>
  <w:style w:type="paragraph" w:customStyle="1" w:styleId="CiteSpacing">
    <w:name w:val="Cite Spacing"/>
    <w:basedOn w:val="Normal"/>
    <w:uiPriority w:val="4"/>
    <w:qFormat/>
    <w:rsid w:val="00AA3CD4"/>
    <w:pPr>
      <w:spacing w:before="60" w:after="60"/>
    </w:pPr>
  </w:style>
  <w:style w:type="paragraph" w:customStyle="1" w:styleId="Underlining">
    <w:name w:val="Underlining"/>
    <w:basedOn w:val="Normal"/>
    <w:link w:val="UnderliningChar"/>
    <w:qFormat/>
    <w:rsid w:val="00AA3CD4"/>
    <w:rPr>
      <w:rFonts w:ascii="Arial Narrow" w:hAnsi="Arial Narrow"/>
      <w:u w:val="single"/>
    </w:rPr>
  </w:style>
  <w:style w:type="character" w:customStyle="1" w:styleId="UnderliningChar">
    <w:name w:val="Underlining Char"/>
    <w:link w:val="Underlining"/>
    <w:rsid w:val="00AA3CD4"/>
    <w:rPr>
      <w:rFonts w:ascii="Arial Narrow" w:hAnsi="Arial Narrow"/>
      <w:sz w:val="22"/>
      <w:u w:val="single"/>
    </w:rPr>
  </w:style>
  <w:style w:type="character" w:customStyle="1" w:styleId="underline">
    <w:name w:val="underline"/>
    <w:qFormat/>
    <w:rsid w:val="00AA3CD4"/>
    <w:rPr>
      <w:u w:val="single"/>
      <w:lang w:val="en-US" w:eastAsia="en-US" w:bidi="ar-SA"/>
    </w:rPr>
  </w:style>
  <w:style w:type="paragraph" w:styleId="FootnoteText">
    <w:name w:val="footnote text"/>
    <w:basedOn w:val="Normal"/>
    <w:link w:val="FootnoteTextChar"/>
    <w:unhideWhenUsed/>
    <w:rsid w:val="00AA3CD4"/>
    <w:pPr>
      <w:jc w:val="both"/>
    </w:pPr>
    <w:rPr>
      <w:sz w:val="20"/>
      <w:szCs w:val="20"/>
    </w:rPr>
  </w:style>
  <w:style w:type="character" w:customStyle="1" w:styleId="FootnoteTextChar">
    <w:name w:val="Footnote Text Char"/>
    <w:basedOn w:val="DefaultParagraphFont"/>
    <w:link w:val="FootnoteText"/>
    <w:rsid w:val="00AA3CD4"/>
    <w:rPr>
      <w:rFonts w:ascii="Calibri" w:hAnsi="Calibri"/>
      <w:sz w:val="20"/>
      <w:szCs w:val="20"/>
    </w:rPr>
  </w:style>
  <w:style w:type="character" w:styleId="FootnoteReference">
    <w:name w:val="footnote reference"/>
    <w:unhideWhenUsed/>
    <w:rsid w:val="00AA3CD4"/>
    <w:rPr>
      <w:vertAlign w:val="superscript"/>
    </w:rPr>
  </w:style>
  <w:style w:type="paragraph" w:customStyle="1" w:styleId="UnderlinePara">
    <w:name w:val="Underline Para"/>
    <w:basedOn w:val="Normal"/>
    <w:uiPriority w:val="1"/>
    <w:qFormat/>
    <w:rsid w:val="00AA3CD4"/>
    <w:pPr>
      <w:widowControl w:val="0"/>
      <w:suppressAutoHyphens/>
      <w:spacing w:after="200"/>
      <w:contextualSpacing/>
    </w:pPr>
    <w:rPr>
      <w:rFonts w:asciiTheme="minorHAnsi" w:hAnsiTheme="minorHAnsi"/>
      <w:u w:val="single"/>
    </w:rPr>
  </w:style>
  <w:style w:type="character" w:styleId="Strong">
    <w:name w:val="Strong"/>
    <w:aliases w:val="8 pt font,Citation Char Char1 Char Char Char Char Char,Cut,Small 1,Read Char Char Char,Citation Char Char Char1,Read Char Char1"/>
    <w:basedOn w:val="DefaultParagraphFont"/>
    <w:uiPriority w:val="99"/>
    <w:qFormat/>
    <w:rsid w:val="00AA3CD4"/>
    <w:rPr>
      <w:b/>
      <w:bCs/>
    </w:rPr>
  </w:style>
  <w:style w:type="paragraph" w:customStyle="1" w:styleId="Cards">
    <w:name w:val="Cards"/>
    <w:next w:val="Normal"/>
    <w:link w:val="CardsChar"/>
    <w:qFormat/>
    <w:rsid w:val="00AA3CD4"/>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AA3CD4"/>
    <w:rPr>
      <w:rFonts w:ascii="Times New Roman" w:eastAsia="Times New Roman" w:hAnsi="Times New Roman" w:cs="Times New Roman"/>
      <w:sz w:val="20"/>
    </w:rPr>
  </w:style>
  <w:style w:type="character" w:customStyle="1" w:styleId="gmail-style13ptbold">
    <w:name w:val="gmail-style13ptbold"/>
    <w:basedOn w:val="DefaultParagraphFont"/>
    <w:rsid w:val="00AA3CD4"/>
  </w:style>
  <w:style w:type="character" w:customStyle="1" w:styleId="gmail-styleunderline">
    <w:name w:val="gmail-styleunderline"/>
    <w:basedOn w:val="DefaultParagraphFont"/>
    <w:rsid w:val="00AA3CD4"/>
  </w:style>
  <w:style w:type="character" w:customStyle="1" w:styleId="term">
    <w:name w:val="term"/>
    <w:basedOn w:val="DefaultParagraphFont"/>
    <w:rsid w:val="00AA3CD4"/>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uiPriority w:val="99"/>
    <w:unhideWhenUsed/>
    <w:qFormat/>
    <w:rsid w:val="00AA3CD4"/>
    <w:pPr>
      <w:spacing w:before="100" w:beforeAutospacing="1" w:after="100" w:afterAutospacing="1"/>
    </w:pPr>
    <w:rPr>
      <w:rFonts w:eastAsia="Times New Roman"/>
    </w:rPr>
  </w:style>
  <w:style w:type="paragraph" w:customStyle="1" w:styleId="tiny">
    <w:name w:val="tiny"/>
    <w:next w:val="Normal"/>
    <w:link w:val="tinyChar"/>
    <w:autoRedefine/>
    <w:qFormat/>
    <w:rsid w:val="00AA3CD4"/>
    <w:pPr>
      <w:contextualSpacing/>
    </w:pPr>
    <w:rPr>
      <w:rFonts w:ascii="Times New Roman" w:eastAsia="Malgun Gothic" w:hAnsi="Times New Roman" w:cs="Times New Roman"/>
      <w:sz w:val="12"/>
    </w:rPr>
  </w:style>
  <w:style w:type="paragraph" w:customStyle="1" w:styleId="underlined">
    <w:name w:val="underlined"/>
    <w:next w:val="Normal"/>
    <w:link w:val="underlinedChar"/>
    <w:autoRedefine/>
    <w:qFormat/>
    <w:rsid w:val="00AA3CD4"/>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AA3CD4"/>
    <w:rPr>
      <w:rFonts w:ascii="Times New Roman" w:eastAsia="Malgun Gothic" w:hAnsi="Times New Roman" w:cs="Times New Roman"/>
      <w:sz w:val="21"/>
      <w:u w:val="single"/>
    </w:rPr>
  </w:style>
  <w:style w:type="character" w:customStyle="1" w:styleId="tinyChar">
    <w:name w:val="tiny Char"/>
    <w:link w:val="tiny"/>
    <w:rsid w:val="00AA3CD4"/>
    <w:rPr>
      <w:rFonts w:ascii="Times New Roman" w:eastAsia="Malgun Gothic" w:hAnsi="Times New Roman" w:cs="Times New Roman"/>
      <w:sz w:val="12"/>
    </w:rPr>
  </w:style>
  <w:style w:type="character" w:customStyle="1" w:styleId="CharacterStyle1">
    <w:name w:val="Character Style 1"/>
    <w:uiPriority w:val="99"/>
    <w:rsid w:val="00AA3CD4"/>
    <w:rPr>
      <w:sz w:val="20"/>
      <w:szCs w:val="20"/>
    </w:rPr>
  </w:style>
  <w:style w:type="paragraph" w:customStyle="1" w:styleId="Underline2">
    <w:name w:val="Underline2"/>
    <w:basedOn w:val="Normal"/>
    <w:link w:val="Underline2Char"/>
    <w:autoRedefine/>
    <w:uiPriority w:val="4"/>
    <w:qFormat/>
    <w:rsid w:val="00AA3CD4"/>
    <w:rPr>
      <w:rFonts w:eastAsia="Calibri"/>
      <w:u w:val="single"/>
    </w:rPr>
  </w:style>
  <w:style w:type="character" w:customStyle="1" w:styleId="Underline2Char">
    <w:name w:val="Underline2 Char"/>
    <w:link w:val="Underline2"/>
    <w:uiPriority w:val="4"/>
    <w:rsid w:val="00AA3CD4"/>
    <w:rPr>
      <w:rFonts w:ascii="Calibri" w:eastAsia="Calibri" w:hAnsi="Calibri"/>
      <w:sz w:val="22"/>
      <w:u w:val="single"/>
    </w:rPr>
  </w:style>
  <w:style w:type="character" w:customStyle="1" w:styleId="Style11ptUnderline">
    <w:name w:val="Style 11 pt Underline"/>
    <w:basedOn w:val="DefaultParagraphFont"/>
    <w:rsid w:val="00AA3CD4"/>
    <w:rPr>
      <w:sz w:val="20"/>
      <w:u w:val="single"/>
    </w:rPr>
  </w:style>
  <w:style w:type="character" w:customStyle="1" w:styleId="Style11pt">
    <w:name w:val="Style 11 pt"/>
    <w:basedOn w:val="DefaultParagraphFont"/>
    <w:rsid w:val="00AA3CD4"/>
    <w:rPr>
      <w:sz w:val="20"/>
    </w:rPr>
  </w:style>
  <w:style w:type="paragraph" w:customStyle="1" w:styleId="StyleStyle411pt">
    <w:name w:val="Style Style4 + 11 pt"/>
    <w:basedOn w:val="Normal"/>
    <w:link w:val="StyleStyle411ptChar"/>
    <w:qFormat/>
    <w:rsid w:val="00AA3CD4"/>
    <w:rPr>
      <w:rFonts w:eastAsia="Times New Roman"/>
      <w:u w:val="single"/>
    </w:rPr>
  </w:style>
  <w:style w:type="character" w:customStyle="1" w:styleId="StyleStyle411ptChar">
    <w:name w:val="Style Style4 + 11 pt Char"/>
    <w:basedOn w:val="DefaultParagraphFont"/>
    <w:link w:val="StyleStyle411pt"/>
    <w:rsid w:val="00AA3CD4"/>
    <w:rPr>
      <w:rFonts w:ascii="Calibri" w:eastAsia="Times New Roman" w:hAnsi="Calibri"/>
      <w:sz w:val="22"/>
      <w:u w:val="single"/>
    </w:rPr>
  </w:style>
  <w:style w:type="character" w:customStyle="1" w:styleId="Style1Char">
    <w:name w:val="Style1 Char"/>
    <w:rsid w:val="00AA3CD4"/>
    <w:rPr>
      <w:rFonts w:ascii="Times New Roman" w:eastAsia="SimSun" w:hAnsi="Times New Roman" w:cs="Times New Roman"/>
      <w:sz w:val="20"/>
      <w:szCs w:val="24"/>
      <w:u w:val="single"/>
      <w:lang w:eastAsia="zh-CN"/>
    </w:rPr>
  </w:style>
  <w:style w:type="character" w:customStyle="1" w:styleId="body-text">
    <w:name w:val="body-text"/>
    <w:basedOn w:val="DefaultParagraphFont"/>
    <w:rsid w:val="00AA3CD4"/>
  </w:style>
  <w:style w:type="paragraph" w:customStyle="1" w:styleId="Style4">
    <w:name w:val="Style4"/>
    <w:basedOn w:val="Normal"/>
    <w:link w:val="Style4Char"/>
    <w:qFormat/>
    <w:rsid w:val="00AA3CD4"/>
    <w:rPr>
      <w:rFonts w:eastAsia="Times New Roman"/>
      <w:u w:val="single"/>
    </w:rPr>
  </w:style>
  <w:style w:type="character" w:customStyle="1" w:styleId="Style4Char">
    <w:name w:val="Style4 Char"/>
    <w:link w:val="Style4"/>
    <w:rsid w:val="00AA3CD4"/>
    <w:rPr>
      <w:rFonts w:ascii="Calibri" w:eastAsia="Times New Roman" w:hAnsi="Calibri"/>
      <w:sz w:val="22"/>
      <w:u w:val="single"/>
    </w:rPr>
  </w:style>
  <w:style w:type="character" w:customStyle="1" w:styleId="m-7861393314226884088gmail-style13ptbold">
    <w:name w:val="m_-7861393314226884088gmail-style13ptbold"/>
    <w:basedOn w:val="DefaultParagraphFont"/>
    <w:rsid w:val="00AA3CD4"/>
  </w:style>
  <w:style w:type="character" w:customStyle="1" w:styleId="m-7861393314226884088gmail-styleunderline">
    <w:name w:val="m_-7861393314226884088gmail-styleunderline"/>
    <w:basedOn w:val="DefaultParagraphFont"/>
    <w:rsid w:val="00AA3CD4"/>
  </w:style>
  <w:style w:type="character" w:customStyle="1" w:styleId="m9157140472398192259gmail-style13ptbold">
    <w:name w:val="m_9157140472398192259gmail-style13ptbold"/>
    <w:basedOn w:val="DefaultParagraphFont"/>
    <w:rsid w:val="00AA3CD4"/>
  </w:style>
  <w:style w:type="character" w:customStyle="1" w:styleId="m9157140472398192259gmail-styleunderline">
    <w:name w:val="m_9157140472398192259gmail-styleunderline"/>
    <w:basedOn w:val="DefaultParagraphFont"/>
    <w:rsid w:val="00AA3CD4"/>
  </w:style>
  <w:style w:type="character" w:customStyle="1" w:styleId="m6694975898748735535gmail-style13ptbold">
    <w:name w:val="m_6694975898748735535gmail-style13ptbold"/>
    <w:basedOn w:val="DefaultParagraphFont"/>
    <w:rsid w:val="00AA3CD4"/>
  </w:style>
  <w:style w:type="paragraph" w:styleId="HTMLPreformatted">
    <w:name w:val="HTML Preformatted"/>
    <w:basedOn w:val="Normal"/>
    <w:link w:val="HTMLPreformattedChar"/>
    <w:uiPriority w:val="99"/>
    <w:unhideWhenUsed/>
    <w:rsid w:val="00AA3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A3CD4"/>
    <w:rPr>
      <w:rFonts w:ascii="Courier New" w:eastAsia="Times New Roman" w:hAnsi="Courier New" w:cs="Courier New"/>
      <w:sz w:val="20"/>
      <w:szCs w:val="20"/>
    </w:rPr>
  </w:style>
  <w:style w:type="character" w:customStyle="1" w:styleId="cardChar">
    <w:name w:val="card Char"/>
    <w:basedOn w:val="DefaultParagraphFont"/>
    <w:locked/>
    <w:rsid w:val="00AA3CD4"/>
    <w:rPr>
      <w:rFonts w:eastAsia="Times New Roman" w:cs="Calibri"/>
      <w:kern w:val="32"/>
      <w:szCs w:val="20"/>
    </w:rPr>
  </w:style>
  <w:style w:type="character" w:customStyle="1" w:styleId="TitleChar1">
    <w:name w:val="Title Char1"/>
    <w:aliases w:val="Non Read Text Char"/>
    <w:basedOn w:val="DefaultParagraphFont"/>
    <w:uiPriority w:val="10"/>
    <w:qFormat/>
    <w:rsid w:val="00AA3CD4"/>
    <w:rPr>
      <w:rFonts w:asciiTheme="majorHAnsi" w:eastAsiaTheme="majorEastAsia" w:hAnsiTheme="majorHAnsi" w:cstheme="majorBidi"/>
      <w:spacing w:val="-10"/>
      <w:kern w:val="28"/>
      <w:sz w:val="56"/>
      <w:szCs w:val="56"/>
    </w:rPr>
  </w:style>
  <w:style w:type="paragraph" w:customStyle="1" w:styleId="Analytic">
    <w:name w:val="Analytic"/>
    <w:basedOn w:val="Normal"/>
    <w:link w:val="AnalyticChar"/>
    <w:autoRedefine/>
    <w:uiPriority w:val="4"/>
    <w:qFormat/>
    <w:rsid w:val="00AA3CD4"/>
    <w:rPr>
      <w:rFonts w:ascii="Liberation Sans" w:hAnsi="Liberation Sans"/>
      <w:b/>
      <w:sz w:val="26"/>
    </w:rPr>
  </w:style>
  <w:style w:type="character" w:customStyle="1" w:styleId="AnalyticChar">
    <w:name w:val="Analytic Char"/>
    <w:basedOn w:val="DefaultParagraphFont"/>
    <w:link w:val="Analytic"/>
    <w:uiPriority w:val="4"/>
    <w:rsid w:val="00AA3CD4"/>
    <w:rPr>
      <w:rFonts w:ascii="Liberation Sans" w:hAnsi="Liberation Sans"/>
      <w:b/>
      <w:sz w:val="26"/>
    </w:rPr>
  </w:style>
  <w:style w:type="character" w:customStyle="1" w:styleId="Style11ptBlackUnderline">
    <w:name w:val="Style 11 pt Black Underline"/>
    <w:basedOn w:val="DefaultParagraphFont"/>
    <w:rsid w:val="00AA3CD4"/>
    <w:rPr>
      <w:color w:val="000000"/>
      <w:sz w:val="20"/>
      <w:u w:val="single"/>
    </w:rPr>
  </w:style>
  <w:style w:type="character" w:customStyle="1" w:styleId="Style11ptBlack">
    <w:name w:val="Style 11 pt Black"/>
    <w:basedOn w:val="DefaultParagraphFont"/>
    <w:rsid w:val="00AA3CD4"/>
    <w:rPr>
      <w:color w:val="000000"/>
      <w:sz w:val="20"/>
    </w:rPr>
  </w:style>
  <w:style w:type="character" w:customStyle="1" w:styleId="Style1Char1">
    <w:name w:val="Style1 Char1"/>
    <w:basedOn w:val="DefaultParagraphFont"/>
    <w:rsid w:val="00AA3CD4"/>
    <w:rPr>
      <w:rFonts w:ascii="Arial" w:eastAsia="SimSun" w:hAnsi="Arial" w:cs="Arial"/>
      <w:sz w:val="22"/>
      <w:szCs w:val="22"/>
      <w:u w:val="single"/>
      <w:lang w:eastAsia="zh-CN"/>
    </w:rPr>
  </w:style>
  <w:style w:type="character" w:customStyle="1" w:styleId="ital-inline">
    <w:name w:val="ital-inline"/>
    <w:basedOn w:val="DefaultParagraphFont"/>
    <w:rsid w:val="00AA3CD4"/>
  </w:style>
  <w:style w:type="character" w:customStyle="1" w:styleId="evidencetextChar1">
    <w:name w:val="evidence text Char1"/>
    <w:basedOn w:val="DefaultParagraphFont"/>
    <w:link w:val="evidencetext"/>
    <w:locked/>
    <w:rsid w:val="00AA3CD4"/>
    <w:rPr>
      <w:rFonts w:ascii="Arial" w:eastAsia="Times New Roman" w:hAnsi="Arial" w:cs="Times New Roman"/>
      <w:color w:val="000000"/>
      <w:sz w:val="16"/>
    </w:rPr>
  </w:style>
  <w:style w:type="paragraph" w:customStyle="1" w:styleId="evidencetext">
    <w:name w:val="evidence text"/>
    <w:basedOn w:val="Normal"/>
    <w:link w:val="evidencetextChar1"/>
    <w:qFormat/>
    <w:rsid w:val="00AA3CD4"/>
    <w:pPr>
      <w:ind w:left="1008" w:right="720"/>
    </w:pPr>
    <w:rPr>
      <w:rFonts w:ascii="Arial" w:eastAsia="Times New Roman" w:hAnsi="Arial" w:cs="Times New Roman"/>
      <w:color w:val="000000"/>
      <w:sz w:val="16"/>
    </w:rPr>
  </w:style>
  <w:style w:type="paragraph" w:customStyle="1" w:styleId="authorcreds">
    <w:name w:val="authorcreds"/>
    <w:basedOn w:val="Normal"/>
    <w:link w:val="authorcredsChar"/>
    <w:autoRedefine/>
    <w:uiPriority w:val="4"/>
    <w:qFormat/>
    <w:rsid w:val="00AA3CD4"/>
    <w:rPr>
      <w:sz w:val="16"/>
      <w:szCs w:val="16"/>
    </w:rPr>
  </w:style>
  <w:style w:type="character" w:customStyle="1" w:styleId="authorcredsChar">
    <w:name w:val="authorcreds Char"/>
    <w:basedOn w:val="DefaultParagraphFont"/>
    <w:link w:val="authorcreds"/>
    <w:uiPriority w:val="4"/>
    <w:rsid w:val="00AA3CD4"/>
    <w:rPr>
      <w:rFonts w:ascii="Calibri" w:hAnsi="Calibri"/>
      <w:sz w:val="16"/>
      <w:szCs w:val="16"/>
    </w:rPr>
  </w:style>
  <w:style w:type="paragraph" w:styleId="NoSpacing">
    <w:name w:val="No Spacing"/>
    <w:aliases w:val="Card Format,ClearFormatting,Clear,DDI Tag,Tag Title,No Spacing51,No Spacing6,No Spacing tnr,Hidden Block Title,No Spacing311,No Spacing8,Dont u,No Spacing1111111"/>
    <w:link w:val="NoSpacingChar"/>
    <w:uiPriority w:val="99"/>
    <w:qFormat/>
    <w:rsid w:val="00AA3CD4"/>
    <w:rPr>
      <w:rFonts w:ascii="Calibri" w:eastAsia="Times New Roman" w:hAnsi="Calibri" w:cs="Calibri"/>
      <w:sz w:val="26"/>
      <w:szCs w:val="22"/>
    </w:rPr>
  </w:style>
  <w:style w:type="paragraph" w:customStyle="1" w:styleId="Analytics">
    <w:name w:val="Analytics"/>
    <w:link w:val="AnalyticsChar"/>
    <w:uiPriority w:val="4"/>
    <w:qFormat/>
    <w:rsid w:val="00AA3CD4"/>
    <w:pPr>
      <w:spacing w:line="259" w:lineRule="auto"/>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AA3CD4"/>
    <w:rPr>
      <w:rFonts w:ascii="Calibri" w:eastAsiaTheme="majorEastAsia" w:hAnsi="Calibri" w:cstheme="majorBidi"/>
      <w:b/>
      <w:iCs/>
      <w:sz w:val="26"/>
      <w:szCs w:val="28"/>
    </w:rPr>
  </w:style>
  <w:style w:type="character" w:customStyle="1" w:styleId="StyleBoldUnderline1">
    <w:name w:val="Style Bold Underline1"/>
    <w:basedOn w:val="DefaultParagraphFont"/>
    <w:rsid w:val="00AA3CD4"/>
    <w:rPr>
      <w:b/>
      <w:bCs/>
      <w:u w:val="single"/>
      <w:bdr w:val="single" w:sz="4" w:space="0" w:color="auto"/>
    </w:rPr>
  </w:style>
  <w:style w:type="character" w:customStyle="1" w:styleId="pg">
    <w:name w:val="pg"/>
    <w:basedOn w:val="DefaultParagraphFont"/>
    <w:rsid w:val="00AA3CD4"/>
  </w:style>
  <w:style w:type="paragraph" w:customStyle="1" w:styleId="Yayanalytics">
    <w:name w:val="Yay analytics"/>
    <w:basedOn w:val="Heading4"/>
    <w:next w:val="Heading4"/>
    <w:qFormat/>
    <w:rsid w:val="00AA3CD4"/>
    <w:rPr>
      <w:rFonts w:ascii="Times New Roman" w:hAnsi="Times New Roman" w:cs="Times New Roman"/>
      <w:color w:val="FF0000"/>
      <w:sz w:val="32"/>
      <w:szCs w:val="32"/>
    </w:rPr>
  </w:style>
  <w:style w:type="paragraph" w:customStyle="1" w:styleId="StyleStyle49pt">
    <w:name w:val="Style Style4 + 9 pt"/>
    <w:basedOn w:val="Style4"/>
    <w:link w:val="StyleStyle49ptChar"/>
    <w:qFormat/>
    <w:rsid w:val="00AA3CD4"/>
    <w:pPr>
      <w:ind w:left="360" w:hanging="360"/>
    </w:pPr>
    <w:rPr>
      <w:rFonts w:ascii="Times New Roman" w:hAnsi="Times New Roman" w:cs="Times New Roman"/>
      <w:sz w:val="20"/>
      <w:szCs w:val="22"/>
    </w:rPr>
  </w:style>
  <w:style w:type="character" w:customStyle="1" w:styleId="StyleStyle49ptChar">
    <w:name w:val="Style Style4 + 9 pt Char"/>
    <w:basedOn w:val="DefaultParagraphFont"/>
    <w:link w:val="StyleStyle49pt"/>
    <w:locked/>
    <w:rsid w:val="00AA3CD4"/>
    <w:rPr>
      <w:rFonts w:ascii="Times New Roman" w:eastAsia="Times New Roman" w:hAnsi="Times New Roman" w:cs="Times New Roman"/>
      <w:sz w:val="20"/>
      <w:szCs w:val="22"/>
      <w:u w:val="single"/>
    </w:rPr>
  </w:style>
  <w:style w:type="character" w:customStyle="1" w:styleId="StyleTimesNewRoman9pt">
    <w:name w:val="Style Times New Roman 9 pt"/>
    <w:rsid w:val="00AA3CD4"/>
    <w:rPr>
      <w:sz w:val="20"/>
    </w:rPr>
  </w:style>
  <w:style w:type="character" w:customStyle="1" w:styleId="Style9ptItalicUnderline">
    <w:name w:val="Style 9 pt Italic Underline"/>
    <w:rsid w:val="00AA3CD4"/>
    <w:rPr>
      <w:i/>
      <w:sz w:val="20"/>
      <w:u w:val="single"/>
    </w:rPr>
  </w:style>
  <w:style w:type="character" w:customStyle="1" w:styleId="BoldUnderlineChar">
    <w:name w:val="Bold Underline Char"/>
    <w:basedOn w:val="DefaultParagraphFont"/>
    <w:rsid w:val="00AA3CD4"/>
    <w:rPr>
      <w:rFonts w:ascii="Arial Narrow" w:hAnsi="Arial Narrow"/>
      <w:b/>
      <w:szCs w:val="22"/>
      <w:u w:val="thick"/>
    </w:rPr>
  </w:style>
  <w:style w:type="paragraph" w:customStyle="1" w:styleId="CardTagandCite">
    <w:name w:val="Card Tag and Cite"/>
    <w:basedOn w:val="Normal"/>
    <w:next w:val="Normal"/>
    <w:link w:val="CardTagandCiteChar"/>
    <w:qFormat/>
    <w:rsid w:val="00AA3CD4"/>
    <w:rPr>
      <w:rFonts w:ascii="Arial Narrow" w:eastAsia="Times New Roman" w:hAnsi="Arial Narrow" w:cs="Times New Roman"/>
      <w:b/>
      <w:sz w:val="26"/>
    </w:rPr>
  </w:style>
  <w:style w:type="character" w:customStyle="1" w:styleId="CardTagandCiteChar">
    <w:name w:val="Card Tag and Cite Char"/>
    <w:basedOn w:val="DefaultParagraphFont"/>
    <w:link w:val="CardTagandCite"/>
    <w:rsid w:val="00AA3CD4"/>
    <w:rPr>
      <w:rFonts w:ascii="Arial Narrow" w:eastAsia="Times New Roman" w:hAnsi="Arial Narrow" w:cs="Times New Roman"/>
      <w:b/>
      <w:sz w:val="26"/>
    </w:rPr>
  </w:style>
  <w:style w:type="character" w:customStyle="1" w:styleId="NoSpacingChar">
    <w:name w:val="No Spacing Char"/>
    <w:aliases w:val="Card Format Char,ClearFormatting Char,Clear Char1,DDI Tag Char,Tag Title Char,No Spacing51 Char,No Spacing6 Char,No Spacing tnr Char,Hidden Block Title Char,No Spacing311 Char,No Spacing8 Char,Dont u Char,No Spacing1111111 Char"/>
    <w:basedOn w:val="CardTagandCiteChar"/>
    <w:link w:val="NoSpacing"/>
    <w:uiPriority w:val="99"/>
    <w:rsid w:val="00AA3CD4"/>
    <w:rPr>
      <w:rFonts w:ascii="Calibri" w:eastAsia="Times New Roman" w:hAnsi="Calibri" w:cs="Calibri"/>
      <w:b w:val="0"/>
      <w:sz w:val="26"/>
      <w:szCs w:val="22"/>
    </w:rPr>
  </w:style>
  <w:style w:type="paragraph" w:customStyle="1" w:styleId="CardText1">
    <w:name w:val="Card Text 1"/>
    <w:basedOn w:val="Normal"/>
    <w:link w:val="CardText1Char"/>
    <w:autoRedefine/>
    <w:qFormat/>
    <w:rsid w:val="00AA3CD4"/>
    <w:rPr>
      <w:rFonts w:ascii="Arial Narrow" w:eastAsia="Times New Roman" w:hAnsi="Arial Narrow" w:cs="Times New Roman"/>
      <w:color w:val="000000"/>
      <w:u w:val="single"/>
    </w:rPr>
  </w:style>
  <w:style w:type="paragraph" w:customStyle="1" w:styleId="CardText2">
    <w:name w:val="Card Text 2"/>
    <w:basedOn w:val="CardText1"/>
    <w:link w:val="CardText2Char"/>
    <w:qFormat/>
    <w:rsid w:val="00AA3CD4"/>
    <w:rPr>
      <w:b/>
    </w:rPr>
  </w:style>
  <w:style w:type="character" w:customStyle="1" w:styleId="CardText1Char">
    <w:name w:val="Card Text 1 Char"/>
    <w:basedOn w:val="DefaultParagraphFont"/>
    <w:link w:val="CardText1"/>
    <w:rsid w:val="00AA3CD4"/>
    <w:rPr>
      <w:rFonts w:ascii="Arial Narrow" w:eastAsia="Times New Roman" w:hAnsi="Arial Narrow" w:cs="Times New Roman"/>
      <w:color w:val="000000"/>
      <w:sz w:val="22"/>
      <w:u w:val="single"/>
    </w:rPr>
  </w:style>
  <w:style w:type="character" w:customStyle="1" w:styleId="CardText2Char">
    <w:name w:val="Card Text 2 Char"/>
    <w:basedOn w:val="CardText1Char"/>
    <w:link w:val="CardText2"/>
    <w:rsid w:val="00AA3CD4"/>
    <w:rPr>
      <w:rFonts w:ascii="Arial Narrow" w:eastAsia="Times New Roman" w:hAnsi="Arial Narrow" w:cs="Times New Roman"/>
      <w:b/>
      <w:color w:val="000000"/>
      <w:sz w:val="22"/>
      <w:u w:val="single"/>
    </w:rPr>
  </w:style>
  <w:style w:type="paragraph" w:customStyle="1" w:styleId="Paste">
    <w:name w:val="Paste"/>
    <w:basedOn w:val="Normal"/>
    <w:qFormat/>
    <w:rsid w:val="00AA3CD4"/>
    <w:rPr>
      <w:rFonts w:ascii="Arial Narrow" w:eastAsia="Times New Roman" w:hAnsi="Arial Narrow" w:cs="Times New Roman"/>
      <w:color w:val="000000"/>
      <w:sz w:val="16"/>
    </w:rPr>
  </w:style>
  <w:style w:type="character" w:customStyle="1" w:styleId="tl8wme">
    <w:name w:val="tl8wme"/>
    <w:basedOn w:val="DefaultParagraphFont"/>
    <w:rsid w:val="00AA3CD4"/>
  </w:style>
  <w:style w:type="character" w:customStyle="1" w:styleId="StyleBold">
    <w:name w:val="Style Bold"/>
    <w:basedOn w:val="DefaultParagraphFont"/>
    <w:uiPriority w:val="9"/>
    <w:semiHidden/>
    <w:rsid w:val="00AA3CD4"/>
    <w:rPr>
      <w:b/>
      <w:bCs/>
    </w:rPr>
  </w:style>
  <w:style w:type="paragraph" w:styleId="Header">
    <w:name w:val="header"/>
    <w:aliases w:val=" Char2,Header 1,Text,Header Char Char Char Char,Header Char Char Char Char Char Char,Heading 1 Char Char Char Char Char Char Char,Header 1 Char Char,Header Char2,Header Char1 Char,Header Char Char Char,Header Char Char1,Header Char Char"/>
    <w:basedOn w:val="Normal"/>
    <w:link w:val="HeaderChar"/>
    <w:uiPriority w:val="99"/>
    <w:qFormat/>
    <w:rsid w:val="00AA3CD4"/>
    <w:pPr>
      <w:tabs>
        <w:tab w:val="center" w:pos="4680"/>
        <w:tab w:val="right" w:pos="9360"/>
      </w:tabs>
    </w:pPr>
  </w:style>
  <w:style w:type="character" w:customStyle="1" w:styleId="HeaderChar">
    <w:name w:val="Header Char"/>
    <w:aliases w:val=" Char2 Char,Header 1 Char,Text Char,Header Char Char Char Char Char,Header Char Char Char Char Char Char Char,Heading 1 Char Char Char Char Char Char Char Char,Header 1 Char Char Char,Header Char2 Char,Header Char1 Char Char"/>
    <w:basedOn w:val="DefaultParagraphFont"/>
    <w:link w:val="Header"/>
    <w:uiPriority w:val="99"/>
    <w:rsid w:val="00AA3CD4"/>
    <w:rPr>
      <w:rFonts w:ascii="Calibri" w:hAnsi="Calibri"/>
      <w:sz w:val="22"/>
    </w:rPr>
  </w:style>
  <w:style w:type="paragraph" w:styleId="Footer">
    <w:name w:val="footer"/>
    <w:basedOn w:val="Normal"/>
    <w:link w:val="FooterChar"/>
    <w:uiPriority w:val="99"/>
    <w:rsid w:val="00AA3CD4"/>
    <w:pPr>
      <w:tabs>
        <w:tab w:val="center" w:pos="4680"/>
        <w:tab w:val="right" w:pos="9360"/>
      </w:tabs>
    </w:pPr>
  </w:style>
  <w:style w:type="character" w:customStyle="1" w:styleId="FooterChar">
    <w:name w:val="Footer Char"/>
    <w:basedOn w:val="DefaultParagraphFont"/>
    <w:link w:val="Footer"/>
    <w:uiPriority w:val="99"/>
    <w:rsid w:val="00AA3CD4"/>
    <w:rPr>
      <w:rFonts w:ascii="Calibri" w:hAnsi="Calibri"/>
      <w:sz w:val="22"/>
    </w:rPr>
  </w:style>
  <w:style w:type="character" w:customStyle="1" w:styleId="StyleStyleUnderlineUnderlineStyleBoldUnderlineIntenseEmphas">
    <w:name w:val="Style Style UnderlineUnderlineStyle Bold UnderlineIntense Emphas..."/>
    <w:basedOn w:val="DefaultParagraphFont"/>
    <w:rsid w:val="00AA3CD4"/>
    <w:rPr>
      <w:b w:val="0"/>
      <w:sz w:val="22"/>
      <w:u w:val="single"/>
      <w:bdr w:val="none" w:sz="0" w:space="0" w:color="auto"/>
    </w:rPr>
  </w:style>
  <w:style w:type="character" w:customStyle="1" w:styleId="highlight2">
    <w:name w:val="highlight2"/>
    <w:basedOn w:val="DefaultParagraphFont"/>
    <w:rsid w:val="00AA3CD4"/>
    <w:rPr>
      <w:rFonts w:ascii="Arial" w:hAnsi="Arial"/>
      <w:b/>
      <w:sz w:val="19"/>
      <w:u w:val="thick"/>
      <w:bdr w:val="none" w:sz="0" w:space="0" w:color="auto"/>
      <w:shd w:val="clear" w:color="auto" w:fill="auto"/>
    </w:rPr>
  </w:style>
  <w:style w:type="character" w:customStyle="1" w:styleId="Heading2Char1">
    <w:name w:val="Heading 2 Char1"/>
    <w:aliases w:val="Heading 2 Char Char,Char Char Char Char Char,Char Char Char Char,Char Char Char Char Char Char Char1,Heading 2 Char1 Char Char Char Char Char Char,Char Char Char Char Char1,Char Char Char Char1"/>
    <w:qFormat/>
    <w:rsid w:val="00AA3CD4"/>
    <w:rPr>
      <w:b/>
      <w:szCs w:val="28"/>
      <w:lang w:val="en-US" w:eastAsia="en-US" w:bidi="ar-SA"/>
    </w:rPr>
  </w:style>
  <w:style w:type="character" w:customStyle="1" w:styleId="Footnote">
    <w:name w:val="Footnote_"/>
    <w:link w:val="Footnote0"/>
    <w:rsid w:val="00AA3CD4"/>
    <w:rPr>
      <w:rFonts w:ascii="Times New Roman" w:eastAsia="Times New Roman" w:hAnsi="Times New Roman"/>
      <w:sz w:val="12"/>
      <w:szCs w:val="12"/>
      <w:shd w:val="clear" w:color="auto" w:fill="FFFFFF"/>
    </w:rPr>
  </w:style>
  <w:style w:type="character" w:customStyle="1" w:styleId="Footnote2">
    <w:name w:val="Footnote (2)_"/>
    <w:link w:val="Footnote20"/>
    <w:rsid w:val="00AA3CD4"/>
    <w:rPr>
      <w:rFonts w:ascii="Times New Roman" w:eastAsia="Times New Roman" w:hAnsi="Times New Roman"/>
      <w:i/>
      <w:iCs/>
      <w:sz w:val="12"/>
      <w:szCs w:val="12"/>
      <w:shd w:val="clear" w:color="auto" w:fill="FFFFFF"/>
    </w:rPr>
  </w:style>
  <w:style w:type="character" w:customStyle="1" w:styleId="Footnote255pt">
    <w:name w:val="Footnote (2) + 5.5 pt"/>
    <w:aliases w:val="Not Italic,Body text (140) + 9 pt,Table of contents (12) + FrankRuehl,11 pt"/>
    <w:rsid w:val="00AA3CD4"/>
    <w:rPr>
      <w:rFonts w:ascii="Times New Roman" w:eastAsia="Times New Roman" w:hAnsi="Times New Roman" w:cs="Times New Roman"/>
      <w:i/>
      <w:iCs/>
      <w:color w:val="000000"/>
      <w:spacing w:val="0"/>
      <w:w w:val="100"/>
      <w:position w:val="0"/>
      <w:sz w:val="11"/>
      <w:szCs w:val="11"/>
      <w:shd w:val="clear" w:color="auto" w:fill="FFFFFF"/>
      <w:lang w:val="en-US" w:eastAsia="en-US" w:bidi="en-US"/>
    </w:rPr>
  </w:style>
  <w:style w:type="paragraph" w:customStyle="1" w:styleId="Footnote0">
    <w:name w:val="Footnote"/>
    <w:basedOn w:val="Normal"/>
    <w:link w:val="Footnote"/>
    <w:rsid w:val="00AA3CD4"/>
    <w:pPr>
      <w:widowControl w:val="0"/>
      <w:shd w:val="clear" w:color="auto" w:fill="FFFFFF"/>
      <w:spacing w:line="156" w:lineRule="exact"/>
      <w:jc w:val="both"/>
    </w:pPr>
    <w:rPr>
      <w:rFonts w:ascii="Times New Roman" w:eastAsia="Times New Roman" w:hAnsi="Times New Roman"/>
      <w:sz w:val="12"/>
      <w:szCs w:val="12"/>
    </w:rPr>
  </w:style>
  <w:style w:type="paragraph" w:customStyle="1" w:styleId="Footnote20">
    <w:name w:val="Footnote (2)"/>
    <w:basedOn w:val="Normal"/>
    <w:link w:val="Footnote2"/>
    <w:rsid w:val="00AA3CD4"/>
    <w:pPr>
      <w:widowControl w:val="0"/>
      <w:shd w:val="clear" w:color="auto" w:fill="FFFFFF"/>
      <w:spacing w:line="156" w:lineRule="exact"/>
    </w:pPr>
    <w:rPr>
      <w:rFonts w:ascii="Times New Roman" w:eastAsia="Times New Roman" w:hAnsi="Times New Roman"/>
      <w:i/>
      <w:iCs/>
      <w:sz w:val="12"/>
      <w:szCs w:val="12"/>
    </w:rPr>
  </w:style>
  <w:style w:type="character" w:customStyle="1" w:styleId="st">
    <w:name w:val="st"/>
    <w:basedOn w:val="DefaultParagraphFont"/>
    <w:rsid w:val="00AA3CD4"/>
  </w:style>
  <w:style w:type="paragraph" w:customStyle="1" w:styleId="cardtext">
    <w:name w:val="card text"/>
    <w:basedOn w:val="Normal"/>
    <w:link w:val="cardtextChar"/>
    <w:qFormat/>
    <w:rsid w:val="00AA3CD4"/>
    <w:pPr>
      <w:ind w:left="288" w:right="288"/>
    </w:pPr>
  </w:style>
  <w:style w:type="character" w:customStyle="1" w:styleId="cardtextChar">
    <w:name w:val="card text Char"/>
    <w:basedOn w:val="DefaultParagraphFont"/>
    <w:link w:val="cardtext"/>
    <w:rsid w:val="00AA3CD4"/>
    <w:rPr>
      <w:rFonts w:ascii="Calibri" w:hAnsi="Calibri"/>
      <w:sz w:val="22"/>
    </w:rPr>
  </w:style>
  <w:style w:type="character" w:customStyle="1" w:styleId="CardsChar1">
    <w:name w:val="Cards Char1"/>
    <w:rsid w:val="00AA3CD4"/>
    <w:rPr>
      <w:rFonts w:ascii="Calibri" w:hAnsi="Calibri" w:cs="Calibri"/>
      <w:sz w:val="24"/>
      <w:szCs w:val="20"/>
    </w:rPr>
  </w:style>
  <w:style w:type="paragraph" w:customStyle="1" w:styleId="NormalText">
    <w:name w:val="Normal Text"/>
    <w:basedOn w:val="Normal"/>
    <w:link w:val="NormalTextChar"/>
    <w:autoRedefine/>
    <w:qFormat/>
    <w:rsid w:val="00AA3CD4"/>
    <w:pPr>
      <w:jc w:val="both"/>
    </w:pPr>
    <w:rPr>
      <w:rFonts w:ascii="Times New Roman" w:hAnsi="Times New Roman"/>
      <w:sz w:val="20"/>
      <w:szCs w:val="26"/>
    </w:rPr>
  </w:style>
  <w:style w:type="character" w:customStyle="1" w:styleId="NormalTextChar">
    <w:name w:val="Normal Text Char"/>
    <w:link w:val="NormalText"/>
    <w:rsid w:val="00AA3CD4"/>
    <w:rPr>
      <w:rFonts w:ascii="Times New Roman" w:hAnsi="Times New Roman"/>
      <w:sz w:val="20"/>
      <w:szCs w:val="26"/>
    </w:rPr>
  </w:style>
  <w:style w:type="paragraph" w:customStyle="1" w:styleId="Tag2">
    <w:name w:val="Tag2"/>
    <w:basedOn w:val="Normal"/>
    <w:qFormat/>
    <w:rsid w:val="00AA3CD4"/>
    <w:rPr>
      <w:rFonts w:ascii="Arial" w:hAnsi="Arial" w:cs="Arial"/>
      <w:b/>
      <w:sz w:val="20"/>
    </w:rPr>
  </w:style>
  <w:style w:type="character" w:customStyle="1" w:styleId="DebateUnderline">
    <w:name w:val="Debate Underline"/>
    <w:qFormat/>
    <w:rsid w:val="00AA3CD4"/>
    <w:rPr>
      <w:rFonts w:ascii="Times New Roman" w:hAnsi="Times New Roman"/>
      <w:sz w:val="24"/>
      <w:u w:val="thick"/>
    </w:rPr>
  </w:style>
  <w:style w:type="paragraph" w:customStyle="1" w:styleId="CardIndented">
    <w:name w:val="Card (Indented)"/>
    <w:basedOn w:val="Normal"/>
    <w:link w:val="CardIndentedChar"/>
    <w:qFormat/>
    <w:rsid w:val="00AA3CD4"/>
    <w:pPr>
      <w:ind w:left="288"/>
    </w:pPr>
    <w:rPr>
      <w:rFonts w:ascii="Times New Roman" w:eastAsia="Calibri" w:hAnsi="Times New Roman" w:cs="Times New Roman"/>
      <w:sz w:val="20"/>
    </w:rPr>
  </w:style>
  <w:style w:type="character" w:customStyle="1" w:styleId="CardIndentedChar">
    <w:name w:val="Card (Indented) Char"/>
    <w:link w:val="CardIndented"/>
    <w:rsid w:val="00AA3CD4"/>
    <w:rPr>
      <w:rFonts w:ascii="Times New Roman" w:eastAsia="Calibri" w:hAnsi="Times New Roman" w:cs="Times New Roman"/>
      <w:sz w:val="20"/>
    </w:rPr>
  </w:style>
  <w:style w:type="character" w:customStyle="1" w:styleId="UnderlineBold">
    <w:name w:val="Underline + Bold"/>
    <w:uiPriority w:val="1"/>
    <w:qFormat/>
    <w:rsid w:val="00AA3CD4"/>
    <w:rPr>
      <w:b w:val="0"/>
      <w:sz w:val="20"/>
      <w:u w:val="single"/>
    </w:rPr>
  </w:style>
  <w:style w:type="character" w:customStyle="1" w:styleId="SmallText-New">
    <w:name w:val="Small Text - New"/>
    <w:rsid w:val="00AA3CD4"/>
    <w:rPr>
      <w:rFonts w:ascii="Arial Narrow" w:hAnsi="Arial Narrow"/>
      <w:sz w:val="14"/>
    </w:rPr>
  </w:style>
  <w:style w:type="paragraph" w:customStyle="1" w:styleId="cites">
    <w:name w:val="cites"/>
    <w:autoRedefine/>
    <w:qFormat/>
    <w:rsid w:val="00AA3CD4"/>
    <w:pPr>
      <w:contextualSpacing/>
    </w:pPr>
    <w:rPr>
      <w:rFonts w:ascii="Garamond" w:eastAsia="Malgun Gothic" w:hAnsi="Garamond" w:cs="Times New Roman"/>
      <w:b/>
      <w:sz w:val="20"/>
    </w:rPr>
  </w:style>
  <w:style w:type="character" w:customStyle="1" w:styleId="StyleunderlinedCharBold">
    <w:name w:val="Style underlined Char + Bold"/>
    <w:basedOn w:val="underlinedChar"/>
    <w:rsid w:val="00AA3CD4"/>
    <w:rPr>
      <w:rFonts w:ascii="Times New Roman" w:eastAsia="Malgun Gothic" w:hAnsi="Times New Roman" w:cs="Times New Roman"/>
      <w:b/>
      <w:bCs/>
      <w:sz w:val="21"/>
      <w:u w:val="single"/>
    </w:rPr>
  </w:style>
  <w:style w:type="character" w:customStyle="1" w:styleId="UnderlineCharChar">
    <w:name w:val="Underline Char Char"/>
    <w:aliases w:val="Char Char Char2"/>
    <w:qFormat/>
    <w:rsid w:val="00AA3CD4"/>
    <w:rPr>
      <w:rFonts w:ascii="Arial Narrow" w:hAnsi="Arial Narrow"/>
      <w:szCs w:val="24"/>
      <w:u w:val="single"/>
      <w:lang w:val="en-US" w:eastAsia="en-US" w:bidi="ar-SA"/>
    </w:rPr>
  </w:style>
  <w:style w:type="paragraph" w:customStyle="1" w:styleId="Cites0">
    <w:name w:val="Cites"/>
    <w:basedOn w:val="Normal"/>
    <w:qFormat/>
    <w:rsid w:val="00AA3CD4"/>
  </w:style>
  <w:style w:type="paragraph" w:customStyle="1" w:styleId="cards0">
    <w:name w:val="cards"/>
    <w:basedOn w:val="Normal"/>
    <w:qFormat/>
    <w:rsid w:val="00AA3CD4"/>
  </w:style>
  <w:style w:type="paragraph" w:customStyle="1" w:styleId="StyleStyle49pt9">
    <w:name w:val="Style Style4 + 9 pt9"/>
    <w:basedOn w:val="Normal"/>
    <w:next w:val="CardIndented"/>
    <w:rsid w:val="00AA3CD4"/>
  </w:style>
  <w:style w:type="character" w:customStyle="1" w:styleId="StyleStyle49pt9Char">
    <w:name w:val="Style Style4 + 9 pt9 Char"/>
    <w:rsid w:val="00AA3CD4"/>
  </w:style>
  <w:style w:type="character" w:customStyle="1" w:styleId="BoldUnderline">
    <w:name w:val="BoldUnderline"/>
    <w:uiPriority w:val="1"/>
    <w:qFormat/>
    <w:rsid w:val="00AA3CD4"/>
  </w:style>
  <w:style w:type="character" w:customStyle="1" w:styleId="CiteReal">
    <w:name w:val="CiteReal"/>
    <w:uiPriority w:val="1"/>
    <w:qFormat/>
    <w:rsid w:val="00AA3CD4"/>
  </w:style>
  <w:style w:type="character" w:customStyle="1" w:styleId="UnderlineCard">
    <w:name w:val="Underline Card"/>
    <w:uiPriority w:val="6"/>
    <w:qFormat/>
    <w:rsid w:val="00AA3CD4"/>
  </w:style>
  <w:style w:type="paragraph" w:customStyle="1" w:styleId="Header1">
    <w:name w:val="Header1"/>
    <w:basedOn w:val="Normal"/>
    <w:next w:val="ListParagraph"/>
    <w:rsid w:val="00AA3CD4"/>
  </w:style>
  <w:style w:type="character" w:customStyle="1" w:styleId="Date1">
    <w:name w:val="Date1"/>
    <w:basedOn w:val="DefaultParagraphFont"/>
    <w:rsid w:val="00AA3CD4"/>
  </w:style>
  <w:style w:type="character" w:customStyle="1" w:styleId="Emphasis2">
    <w:name w:val="Emphasis2"/>
    <w:basedOn w:val="DefaultParagraphFont"/>
    <w:rsid w:val="00AA3CD4"/>
  </w:style>
  <w:style w:type="paragraph" w:customStyle="1" w:styleId="CardText0">
    <w:name w:val="CardText"/>
    <w:basedOn w:val="Normal"/>
    <w:next w:val="Normal"/>
    <w:qFormat/>
    <w:rsid w:val="00AA3CD4"/>
  </w:style>
  <w:style w:type="character" w:customStyle="1" w:styleId="CardTextChar0">
    <w:name w:val="CardText Char"/>
    <w:basedOn w:val="DefaultParagraphFont"/>
    <w:rsid w:val="00AA3CD4"/>
  </w:style>
  <w:style w:type="paragraph" w:customStyle="1" w:styleId="Cite2">
    <w:name w:val="Cite 2"/>
    <w:basedOn w:val="Normal"/>
    <w:next w:val="Style4"/>
    <w:qFormat/>
    <w:rsid w:val="00AA3CD4"/>
  </w:style>
  <w:style w:type="paragraph" w:customStyle="1" w:styleId="TagText">
    <w:name w:val="TagText"/>
    <w:basedOn w:val="Normal"/>
    <w:qFormat/>
    <w:rsid w:val="00AA3CD4"/>
  </w:style>
  <w:style w:type="character" w:customStyle="1" w:styleId="DebateHighlighted">
    <w:name w:val="Debate Highlighted"/>
    <w:rsid w:val="00AA3CD4"/>
  </w:style>
  <w:style w:type="character" w:customStyle="1" w:styleId="wikiexternallink">
    <w:name w:val="wikiexternallink"/>
    <w:basedOn w:val="DefaultParagraphFont"/>
    <w:rsid w:val="00AA3CD4"/>
  </w:style>
  <w:style w:type="character" w:customStyle="1" w:styleId="wikigeneratedlinkcontent">
    <w:name w:val="wikigeneratedlinkcontent"/>
    <w:basedOn w:val="DefaultParagraphFont"/>
    <w:rsid w:val="00AA3CD4"/>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rsid w:val="00AA3CD4"/>
  </w:style>
  <w:style w:type="character" w:customStyle="1" w:styleId="CitesChar2">
    <w:name w:val="Cites Char2"/>
    <w:rsid w:val="00AA3CD4"/>
  </w:style>
  <w:style w:type="paragraph" w:customStyle="1" w:styleId="loose">
    <w:name w:val="loose"/>
    <w:basedOn w:val="Normal"/>
    <w:qFormat/>
    <w:rsid w:val="00AA3CD4"/>
  </w:style>
  <w:style w:type="character" w:customStyle="1" w:styleId="Style8pt">
    <w:name w:val="Style 8 pt"/>
    <w:basedOn w:val="DefaultParagraphFont"/>
    <w:rsid w:val="00AA3CD4"/>
  </w:style>
  <w:style w:type="paragraph" w:customStyle="1" w:styleId="Default">
    <w:name w:val="Default"/>
    <w:basedOn w:val="Normal"/>
    <w:qFormat/>
    <w:rsid w:val="00AA3CD4"/>
  </w:style>
  <w:style w:type="paragraph" w:styleId="List">
    <w:name w:val="List"/>
    <w:basedOn w:val="Normal"/>
    <w:uiPriority w:val="99"/>
    <w:unhideWhenUsed/>
    <w:rsid w:val="00AA3CD4"/>
    <w:pPr>
      <w:ind w:left="360" w:hanging="360"/>
      <w:contextualSpacing/>
    </w:pPr>
  </w:style>
  <w:style w:type="paragraph" w:customStyle="1" w:styleId="PageHeaderLine1">
    <w:name w:val="PageHeaderLine1"/>
    <w:basedOn w:val="Normal"/>
    <w:next w:val="Style4"/>
    <w:qFormat/>
    <w:rsid w:val="00AA3CD4"/>
  </w:style>
  <w:style w:type="paragraph" w:customStyle="1" w:styleId="PageHeaderLine2">
    <w:name w:val="PageHeaderLine2"/>
    <w:basedOn w:val="Normal"/>
    <w:next w:val="Normal"/>
    <w:link w:val="PageHeaderLine2Char"/>
    <w:qFormat/>
    <w:rsid w:val="00AA3CD4"/>
  </w:style>
  <w:style w:type="character" w:customStyle="1" w:styleId="EndnoteTextChar">
    <w:name w:val="Endnote Text Char"/>
    <w:rsid w:val="00AA3CD4"/>
  </w:style>
  <w:style w:type="paragraph" w:styleId="EndnoteText">
    <w:name w:val="endnote text"/>
    <w:basedOn w:val="Normal"/>
    <w:link w:val="EndnoteTextChar1"/>
    <w:unhideWhenUsed/>
    <w:rsid w:val="00AA3CD4"/>
    <w:rPr>
      <w:sz w:val="20"/>
      <w:szCs w:val="20"/>
    </w:rPr>
  </w:style>
  <w:style w:type="character" w:customStyle="1" w:styleId="EndnoteTextChar1">
    <w:name w:val="Endnote Text Char1"/>
    <w:basedOn w:val="DefaultParagraphFont"/>
    <w:link w:val="EndnoteText"/>
    <w:rsid w:val="00AA3CD4"/>
    <w:rPr>
      <w:rFonts w:ascii="Calibri" w:hAnsi="Calibri"/>
      <w:sz w:val="20"/>
      <w:szCs w:val="20"/>
    </w:rPr>
  </w:style>
  <w:style w:type="paragraph" w:customStyle="1" w:styleId="2909F619802848F09E01365C32F34654">
    <w:name w:val="2909F619802848F09E01365C32F34654"/>
    <w:qFormat/>
    <w:rsid w:val="00AA3CD4"/>
    <w:pPr>
      <w:spacing w:after="160" w:line="259" w:lineRule="auto"/>
    </w:pPr>
    <w:rPr>
      <w:rFonts w:eastAsiaTheme="minorHAnsi"/>
      <w:sz w:val="22"/>
      <w:szCs w:val="22"/>
    </w:rPr>
  </w:style>
  <w:style w:type="paragraph" w:customStyle="1" w:styleId="D345FF3D873148C5AE3FBF3267827368">
    <w:name w:val="D345FF3D873148C5AE3FBF3267827368"/>
    <w:qFormat/>
    <w:rsid w:val="00AA3CD4"/>
    <w:pPr>
      <w:spacing w:after="160" w:line="259" w:lineRule="auto"/>
    </w:pPr>
    <w:rPr>
      <w:rFonts w:eastAsiaTheme="minorHAnsi"/>
      <w:sz w:val="22"/>
      <w:szCs w:val="22"/>
    </w:rPr>
  </w:style>
  <w:style w:type="character" w:customStyle="1" w:styleId="BalloonTextChar">
    <w:name w:val="Balloon Text Char"/>
    <w:uiPriority w:val="99"/>
    <w:rsid w:val="00AA3CD4"/>
  </w:style>
  <w:style w:type="paragraph" w:styleId="BalloonText">
    <w:name w:val="Balloon Text"/>
    <w:basedOn w:val="Normal"/>
    <w:link w:val="BalloonTextChar1"/>
    <w:uiPriority w:val="99"/>
    <w:unhideWhenUsed/>
    <w:rsid w:val="00AA3CD4"/>
    <w:rPr>
      <w:rFonts w:ascii="Segoe UI" w:hAnsi="Segoe UI" w:cs="Segoe UI"/>
      <w:sz w:val="18"/>
      <w:szCs w:val="18"/>
    </w:rPr>
  </w:style>
  <w:style w:type="character" w:customStyle="1" w:styleId="BalloonTextChar1">
    <w:name w:val="Balloon Text Char1"/>
    <w:basedOn w:val="DefaultParagraphFont"/>
    <w:link w:val="BalloonText"/>
    <w:uiPriority w:val="99"/>
    <w:rsid w:val="00AA3CD4"/>
    <w:rPr>
      <w:rFonts w:ascii="Segoe UI" w:hAnsi="Segoe UI" w:cs="Segoe UI"/>
      <w:sz w:val="18"/>
      <w:szCs w:val="18"/>
    </w:rPr>
  </w:style>
  <w:style w:type="character" w:customStyle="1" w:styleId="MinimizeChar">
    <w:name w:val="Minimize Char"/>
    <w:rsid w:val="00AA3CD4"/>
  </w:style>
  <w:style w:type="character" w:customStyle="1" w:styleId="Author">
    <w:name w:val="Author"/>
    <w:qFormat/>
    <w:rsid w:val="00AA3CD4"/>
  </w:style>
  <w:style w:type="paragraph" w:customStyle="1" w:styleId="Normaltext0">
    <w:name w:val="Normal text"/>
    <w:basedOn w:val="Normal"/>
    <w:autoRedefine/>
    <w:qFormat/>
    <w:rsid w:val="00AA3CD4"/>
  </w:style>
  <w:style w:type="character" w:customStyle="1" w:styleId="NormaltextCharChar">
    <w:name w:val="Normal text Char Char"/>
    <w:rsid w:val="00AA3CD4"/>
  </w:style>
  <w:style w:type="paragraph" w:customStyle="1" w:styleId="TagofCard">
    <w:name w:val="Tag of Card"/>
    <w:basedOn w:val="Normal"/>
    <w:next w:val="List"/>
    <w:autoRedefine/>
    <w:qFormat/>
    <w:rsid w:val="00AA3CD4"/>
  </w:style>
  <w:style w:type="character" w:customStyle="1" w:styleId="TagofCardChar">
    <w:name w:val="Tag of Card Char"/>
    <w:rsid w:val="00AA3CD4"/>
  </w:style>
  <w:style w:type="paragraph" w:customStyle="1" w:styleId="Sourcename">
    <w:name w:val="Source name"/>
    <w:basedOn w:val="Normal"/>
    <w:next w:val="PageHeaderLine2"/>
    <w:autoRedefine/>
    <w:qFormat/>
    <w:rsid w:val="00AA3CD4"/>
  </w:style>
  <w:style w:type="character" w:customStyle="1" w:styleId="SourcenameChar">
    <w:name w:val="Source name Char"/>
    <w:rsid w:val="00AA3CD4"/>
  </w:style>
  <w:style w:type="paragraph" w:customStyle="1" w:styleId="underlinedcard">
    <w:name w:val="underlined card"/>
    <w:basedOn w:val="Normal"/>
    <w:next w:val="EndnoteText"/>
    <w:autoRedefine/>
    <w:qFormat/>
    <w:rsid w:val="00AA3CD4"/>
  </w:style>
  <w:style w:type="character" w:customStyle="1" w:styleId="underlinedcardChar">
    <w:name w:val="underlined card Char"/>
    <w:rsid w:val="00AA3CD4"/>
  </w:style>
  <w:style w:type="paragraph" w:styleId="BodyText">
    <w:name w:val="Body Text"/>
    <w:aliases w:val="BT"/>
    <w:basedOn w:val="Normal"/>
    <w:link w:val="BodyTextChar"/>
    <w:unhideWhenUsed/>
    <w:qFormat/>
    <w:rsid w:val="00AA3CD4"/>
    <w:pPr>
      <w:spacing w:after="120"/>
    </w:pPr>
  </w:style>
  <w:style w:type="character" w:customStyle="1" w:styleId="BodyTextChar">
    <w:name w:val="Body Text Char"/>
    <w:aliases w:val="BT Char"/>
    <w:basedOn w:val="DefaultParagraphFont"/>
    <w:link w:val="BodyText"/>
    <w:rsid w:val="00AA3CD4"/>
    <w:rPr>
      <w:rFonts w:ascii="Calibri" w:hAnsi="Calibri"/>
      <w:sz w:val="22"/>
    </w:rPr>
  </w:style>
  <w:style w:type="paragraph" w:customStyle="1" w:styleId="FullText">
    <w:name w:val="Full Text"/>
    <w:basedOn w:val="Normal"/>
    <w:next w:val="EndnoteText"/>
    <w:qFormat/>
    <w:rsid w:val="00AA3CD4"/>
  </w:style>
  <w:style w:type="character" w:customStyle="1" w:styleId="SourceBold">
    <w:name w:val="Source Bold"/>
    <w:rsid w:val="00AA3CD4"/>
  </w:style>
  <w:style w:type="paragraph" w:customStyle="1" w:styleId="citenon-bold">
    <w:name w:val="cite non-bold"/>
    <w:basedOn w:val="Normal"/>
    <w:qFormat/>
    <w:rsid w:val="00AA3CD4"/>
  </w:style>
  <w:style w:type="character" w:customStyle="1" w:styleId="citenon-boldChar">
    <w:name w:val="cite non-bold Char"/>
    <w:rsid w:val="00AA3CD4"/>
  </w:style>
  <w:style w:type="paragraph" w:customStyle="1" w:styleId="TextUnderline">
    <w:name w:val="Text Underline"/>
    <w:basedOn w:val="Normal"/>
    <w:next w:val="BalloonText"/>
    <w:qFormat/>
    <w:rsid w:val="00AA3CD4"/>
  </w:style>
  <w:style w:type="character" w:customStyle="1" w:styleId="TextUnderlineChar">
    <w:name w:val="Text Underline Char"/>
    <w:rsid w:val="00AA3CD4"/>
  </w:style>
  <w:style w:type="paragraph" w:customStyle="1" w:styleId="BlockTitle">
    <w:name w:val="Block Title"/>
    <w:basedOn w:val="Heading1"/>
    <w:next w:val="Normal"/>
    <w:link w:val="BlockTitleChar"/>
    <w:qFormat/>
    <w:rsid w:val="00AA3CD4"/>
    <w:rPr>
      <w:rFonts w:ascii="Georgia" w:hAnsi="Georgia"/>
      <w:caps/>
    </w:rPr>
  </w:style>
  <w:style w:type="character" w:customStyle="1" w:styleId="AuthorDate">
    <w:name w:val="Author Date"/>
    <w:rsid w:val="00AA3CD4"/>
  </w:style>
  <w:style w:type="character" w:customStyle="1" w:styleId="2xBoldUnderline">
    <w:name w:val="2x_Bold_Underline"/>
    <w:rsid w:val="00AA3CD4"/>
  </w:style>
  <w:style w:type="character" w:customStyle="1" w:styleId="Dottedunderline">
    <w:name w:val="Dotted underline"/>
    <w:rsid w:val="00AA3CD4"/>
  </w:style>
  <w:style w:type="character" w:customStyle="1" w:styleId="verdana">
    <w:name w:val="verdana"/>
    <w:rsid w:val="00AA3CD4"/>
  </w:style>
  <w:style w:type="character" w:customStyle="1" w:styleId="hit">
    <w:name w:val="hit"/>
    <w:rsid w:val="00AA3CD4"/>
  </w:style>
  <w:style w:type="paragraph" w:customStyle="1" w:styleId="citeunread">
    <w:name w:val="cite unread"/>
    <w:basedOn w:val="Normal"/>
    <w:next w:val="TextUnderline"/>
    <w:qFormat/>
    <w:rsid w:val="00AA3CD4"/>
  </w:style>
  <w:style w:type="character" w:customStyle="1" w:styleId="citeunreadChar">
    <w:name w:val="cite unread Char"/>
    <w:rsid w:val="00AA3CD4"/>
  </w:style>
  <w:style w:type="paragraph" w:customStyle="1" w:styleId="read">
    <w:name w:val="read"/>
    <w:basedOn w:val="Normal"/>
    <w:next w:val="Normal"/>
    <w:qFormat/>
    <w:rsid w:val="00AA3CD4"/>
  </w:style>
  <w:style w:type="character" w:customStyle="1" w:styleId="readCharChar">
    <w:name w:val="read Char Char"/>
    <w:locked/>
    <w:rsid w:val="00AA3CD4"/>
  </w:style>
  <w:style w:type="paragraph" w:customStyle="1" w:styleId="2ndLevel-TAG">
    <w:name w:val="2nd Level - TAG"/>
    <w:basedOn w:val="Normal"/>
    <w:next w:val="Normal"/>
    <w:qFormat/>
    <w:rsid w:val="00AA3CD4"/>
  </w:style>
  <w:style w:type="character" w:customStyle="1" w:styleId="readChar">
    <w:name w:val="read Char"/>
    <w:rsid w:val="00AA3CD4"/>
  </w:style>
  <w:style w:type="paragraph" w:customStyle="1" w:styleId="AuthorDate0">
    <w:name w:val="AuthorDate"/>
    <w:basedOn w:val="Normal"/>
    <w:next w:val="NoSpacing"/>
    <w:qFormat/>
    <w:rsid w:val="00AA3CD4"/>
  </w:style>
  <w:style w:type="character" w:customStyle="1" w:styleId="underlining0">
    <w:name w:val="underlining"/>
    <w:rsid w:val="00AA3CD4"/>
  </w:style>
  <w:style w:type="character" w:customStyle="1" w:styleId="addmd">
    <w:name w:val="addmd"/>
    <w:rsid w:val="00AA3CD4"/>
  </w:style>
  <w:style w:type="paragraph" w:styleId="BodyTextIndent2">
    <w:name w:val="Body Text Indent 2"/>
    <w:basedOn w:val="Normal"/>
    <w:link w:val="BodyTextIndent2Char"/>
    <w:unhideWhenUsed/>
    <w:rsid w:val="00AA3CD4"/>
    <w:pPr>
      <w:spacing w:after="120" w:line="480" w:lineRule="auto"/>
      <w:ind w:left="360"/>
    </w:pPr>
  </w:style>
  <w:style w:type="character" w:customStyle="1" w:styleId="BodyTextIndent2Char">
    <w:name w:val="Body Text Indent 2 Char"/>
    <w:basedOn w:val="DefaultParagraphFont"/>
    <w:link w:val="BodyTextIndent2"/>
    <w:rsid w:val="00AA3CD4"/>
    <w:rPr>
      <w:rFonts w:ascii="Calibri" w:hAnsi="Calibri"/>
      <w:sz w:val="22"/>
    </w:rPr>
  </w:style>
  <w:style w:type="character" w:customStyle="1" w:styleId="A6">
    <w:name w:val="A6"/>
    <w:uiPriority w:val="99"/>
    <w:rsid w:val="00AA3CD4"/>
  </w:style>
  <w:style w:type="character" w:customStyle="1" w:styleId="smallChar">
    <w:name w:val="small Char"/>
    <w:rsid w:val="00AA3CD4"/>
  </w:style>
  <w:style w:type="character" w:customStyle="1" w:styleId="il">
    <w:name w:val="il"/>
    <w:rsid w:val="00AA3CD4"/>
  </w:style>
  <w:style w:type="paragraph" w:customStyle="1" w:styleId="CiteCard">
    <w:name w:val="Cite_Card"/>
    <w:qFormat/>
    <w:rsid w:val="00AA3CD4"/>
    <w:pPr>
      <w:spacing w:after="160" w:line="259" w:lineRule="auto"/>
    </w:pPr>
    <w:rPr>
      <w:rFonts w:eastAsiaTheme="minorHAnsi"/>
      <w:sz w:val="22"/>
      <w:szCs w:val="22"/>
    </w:rPr>
  </w:style>
  <w:style w:type="character" w:customStyle="1" w:styleId="CiteCardChar">
    <w:name w:val="Cite_Card Char"/>
    <w:rsid w:val="00AA3CD4"/>
  </w:style>
  <w:style w:type="character" w:customStyle="1" w:styleId="btitle">
    <w:name w:val="btitle"/>
    <w:rsid w:val="00AA3CD4"/>
  </w:style>
  <w:style w:type="character" w:customStyle="1" w:styleId="green">
    <w:name w:val="green"/>
    <w:rsid w:val="00AA3CD4"/>
  </w:style>
  <w:style w:type="paragraph" w:customStyle="1" w:styleId="CM5">
    <w:name w:val="CM5"/>
    <w:basedOn w:val="Normal"/>
    <w:uiPriority w:val="99"/>
    <w:qFormat/>
    <w:rsid w:val="00AA3CD4"/>
  </w:style>
  <w:style w:type="paragraph" w:customStyle="1" w:styleId="CM14">
    <w:name w:val="CM14"/>
    <w:basedOn w:val="Normal"/>
    <w:next w:val="AuthorDate0"/>
    <w:uiPriority w:val="99"/>
    <w:qFormat/>
    <w:rsid w:val="00AA3CD4"/>
  </w:style>
  <w:style w:type="character" w:customStyle="1" w:styleId="BodyText1">
    <w:name w:val="Body Text1"/>
    <w:rsid w:val="00AA3CD4"/>
  </w:style>
  <w:style w:type="character" w:customStyle="1" w:styleId="BodyText2">
    <w:name w:val="Body Text2"/>
    <w:rsid w:val="00AA3CD4"/>
  </w:style>
  <w:style w:type="character" w:customStyle="1" w:styleId="BodyText3">
    <w:name w:val="Body Text3"/>
    <w:rsid w:val="00AA3CD4"/>
  </w:style>
  <w:style w:type="character" w:customStyle="1" w:styleId="BodytextBold">
    <w:name w:val="Body text + Bold"/>
    <w:rsid w:val="00AA3CD4"/>
  </w:style>
  <w:style w:type="character" w:customStyle="1" w:styleId="Bodytext6pt">
    <w:name w:val="Body text + 6 pt"/>
    <w:rsid w:val="00AA3CD4"/>
  </w:style>
  <w:style w:type="character" w:customStyle="1" w:styleId="BodyText4">
    <w:name w:val="Body Text4"/>
    <w:rsid w:val="00AA3CD4"/>
  </w:style>
  <w:style w:type="character" w:customStyle="1" w:styleId="AuthorDateChar">
    <w:name w:val="AuthorDate Char"/>
    <w:basedOn w:val="DefaultParagraphFont"/>
    <w:rsid w:val="00AA3CD4"/>
  </w:style>
  <w:style w:type="paragraph" w:customStyle="1" w:styleId="StyleLeft02">
    <w:name w:val="Style Left:  0.2&quot;"/>
    <w:basedOn w:val="Normal"/>
    <w:next w:val="CiteCard"/>
    <w:qFormat/>
    <w:rsid w:val="00AA3CD4"/>
  </w:style>
  <w:style w:type="character" w:customStyle="1" w:styleId="HTMLPreformattedChar1">
    <w:name w:val="HTML Preformatted Char1"/>
    <w:basedOn w:val="DefaultParagraphFont"/>
    <w:uiPriority w:val="99"/>
    <w:rsid w:val="00AA3CD4"/>
    <w:rPr>
      <w:rFonts w:ascii="Consolas" w:hAnsi="Consolas" w:cs="Consolas"/>
      <w:sz w:val="20"/>
      <w:szCs w:val="20"/>
    </w:rPr>
  </w:style>
  <w:style w:type="paragraph" w:customStyle="1" w:styleId="DebateBlocking">
    <w:name w:val="DebateBlocking"/>
    <w:basedOn w:val="Normal"/>
    <w:uiPriority w:val="99"/>
    <w:qFormat/>
    <w:rsid w:val="00AA3CD4"/>
  </w:style>
  <w:style w:type="paragraph" w:customStyle="1" w:styleId="Stylecardtext5pt">
    <w:name w:val="Style card text + 5 pt"/>
    <w:basedOn w:val="Normal"/>
    <w:qFormat/>
    <w:rsid w:val="00AA3CD4"/>
  </w:style>
  <w:style w:type="character" w:customStyle="1" w:styleId="reduce2">
    <w:name w:val="reduce2"/>
    <w:rsid w:val="00AA3CD4"/>
  </w:style>
  <w:style w:type="character" w:styleId="HTMLCite">
    <w:name w:val="HTML Cite"/>
    <w:basedOn w:val="DefaultParagraphFont"/>
    <w:uiPriority w:val="99"/>
    <w:unhideWhenUsed/>
    <w:rsid w:val="00AA3CD4"/>
    <w:rPr>
      <w:i/>
      <w:iCs/>
    </w:rPr>
  </w:style>
  <w:style w:type="paragraph" w:customStyle="1" w:styleId="Minimize">
    <w:name w:val="Minimize"/>
    <w:basedOn w:val="Cite2"/>
    <w:next w:val="Normal"/>
    <w:qFormat/>
    <w:rsid w:val="00AA3CD4"/>
  </w:style>
  <w:style w:type="paragraph" w:styleId="Subtitle">
    <w:name w:val="Subtitle"/>
    <w:aliases w:val="Underlined card text"/>
    <w:basedOn w:val="Normal"/>
    <w:next w:val="Normal"/>
    <w:link w:val="SubtitleChar"/>
    <w:qFormat/>
    <w:rsid w:val="00AA3CD4"/>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rsid w:val="00AA3CD4"/>
    <w:rPr>
      <w:color w:val="5A5A5A" w:themeColor="text1" w:themeTint="A5"/>
      <w:spacing w:val="15"/>
      <w:sz w:val="22"/>
    </w:rPr>
  </w:style>
  <w:style w:type="character" w:styleId="PageNumber">
    <w:name w:val="page number"/>
    <w:aliases w:val="card ununderlined"/>
    <w:basedOn w:val="DefaultParagraphFont"/>
    <w:unhideWhenUsed/>
    <w:rsid w:val="00AA3CD4"/>
  </w:style>
  <w:style w:type="paragraph" w:customStyle="1" w:styleId="Tag12">
    <w:name w:val="Tag12"/>
    <w:basedOn w:val="Normal"/>
    <w:next w:val="Normal"/>
    <w:qFormat/>
    <w:rsid w:val="00AA3CD4"/>
  </w:style>
  <w:style w:type="character" w:customStyle="1" w:styleId="HeaderChar1">
    <w:name w:val="Header Char1"/>
    <w:aliases w:val="Char2 Char1,Header 1 Char1,Text Char1,Header Char Char Char Char Char1,Heading 1 Char Char Char Char Char Char1,Header Char Char Char Char Char Char Char1,Heading 1 Char Char Char Char Char Char Char Char1,Header 1 Char Char Char1,tag Char"/>
    <w:basedOn w:val="DefaultParagraphFont"/>
    <w:qFormat/>
    <w:rsid w:val="00AA3CD4"/>
  </w:style>
  <w:style w:type="paragraph" w:customStyle="1" w:styleId="StyleJustified">
    <w:name w:val="Style Justified"/>
    <w:basedOn w:val="Normal"/>
    <w:qFormat/>
    <w:rsid w:val="00AA3CD4"/>
  </w:style>
  <w:style w:type="character" w:customStyle="1" w:styleId="DocumentMapChar1">
    <w:name w:val="Document Map Char1"/>
    <w:basedOn w:val="DefaultParagraphFont"/>
    <w:rsid w:val="00AA3CD4"/>
  </w:style>
  <w:style w:type="paragraph" w:customStyle="1" w:styleId="StyleHeading4TagsmalltextBigcardbodyNormalTagNotBold">
    <w:name w:val="Style Heading 4Tagsmall textBig cardbodyNormal Tag + Not Bold"/>
    <w:basedOn w:val="Heading4"/>
    <w:qFormat/>
    <w:rsid w:val="00AA3CD4"/>
    <w:rPr>
      <w:rFonts w:ascii="Georgia" w:hAnsi="Georgia"/>
      <w:sz w:val="22"/>
    </w:rPr>
  </w:style>
  <w:style w:type="character" w:styleId="HTMLTypewriter">
    <w:name w:val="HTML Typewriter"/>
    <w:basedOn w:val="DefaultParagraphFont"/>
    <w:unhideWhenUsed/>
    <w:rsid w:val="00AA3CD4"/>
    <w:rPr>
      <w:rFonts w:ascii="Consolas" w:hAnsi="Consolas" w:cs="Consola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uiPriority w:val="99"/>
    <w:locked/>
    <w:rsid w:val="00AA3CD4"/>
  </w:style>
  <w:style w:type="character" w:customStyle="1" w:styleId="CommentTextChar">
    <w:name w:val="Comment Text Char"/>
    <w:basedOn w:val="DefaultParagraphFont"/>
    <w:uiPriority w:val="99"/>
    <w:locked/>
    <w:rsid w:val="00AA3CD4"/>
  </w:style>
  <w:style w:type="character" w:customStyle="1" w:styleId="BodyTextIndentChar">
    <w:name w:val="Body Text Indent Char"/>
    <w:basedOn w:val="DefaultParagraphFont"/>
    <w:locked/>
    <w:rsid w:val="00AA3CD4"/>
  </w:style>
  <w:style w:type="character" w:customStyle="1" w:styleId="DateChar">
    <w:name w:val="Date Char"/>
    <w:aliases w:val="date Char"/>
    <w:basedOn w:val="DefaultParagraphFont"/>
    <w:locked/>
    <w:rsid w:val="00AA3CD4"/>
  </w:style>
  <w:style w:type="character" w:customStyle="1" w:styleId="BodyTextChar1">
    <w:name w:val="Body Text Char1"/>
    <w:aliases w:val="BT Char1"/>
    <w:basedOn w:val="DefaultParagraphFont"/>
    <w:uiPriority w:val="99"/>
    <w:rsid w:val="00AA3CD4"/>
  </w:style>
  <w:style w:type="character" w:customStyle="1" w:styleId="BodyTextFirstIndentChar">
    <w:name w:val="Body Text First Indent Char"/>
    <w:basedOn w:val="EndnoteTextChar"/>
    <w:locked/>
    <w:rsid w:val="00AA3CD4"/>
  </w:style>
  <w:style w:type="character" w:customStyle="1" w:styleId="BodyText2Char">
    <w:name w:val="Body Text 2 Char"/>
    <w:basedOn w:val="DefaultParagraphFont"/>
    <w:locked/>
    <w:rsid w:val="00AA3CD4"/>
  </w:style>
  <w:style w:type="character" w:customStyle="1" w:styleId="BodyText3Char">
    <w:name w:val="Body Text 3 Char"/>
    <w:basedOn w:val="DefaultParagraphFont"/>
    <w:locked/>
    <w:rsid w:val="00AA3CD4"/>
  </w:style>
  <w:style w:type="character" w:customStyle="1" w:styleId="PlainTextChar">
    <w:name w:val="Plain Text Char"/>
    <w:basedOn w:val="DefaultParagraphFont"/>
    <w:locked/>
    <w:rsid w:val="00AA3CD4"/>
  </w:style>
  <w:style w:type="paragraph" w:styleId="CommentText">
    <w:name w:val="annotation text"/>
    <w:basedOn w:val="Normal"/>
    <w:link w:val="CommentTextChar1"/>
    <w:uiPriority w:val="99"/>
    <w:unhideWhenUsed/>
    <w:rsid w:val="00AA3CD4"/>
    <w:rPr>
      <w:sz w:val="20"/>
      <w:szCs w:val="20"/>
    </w:rPr>
  </w:style>
  <w:style w:type="character" w:customStyle="1" w:styleId="CommentTextChar1">
    <w:name w:val="Comment Text Char1"/>
    <w:basedOn w:val="DefaultParagraphFont"/>
    <w:link w:val="CommentText"/>
    <w:uiPriority w:val="99"/>
    <w:rsid w:val="00AA3CD4"/>
    <w:rPr>
      <w:rFonts w:ascii="Calibri" w:hAnsi="Calibri"/>
      <w:sz w:val="20"/>
      <w:szCs w:val="20"/>
    </w:rPr>
  </w:style>
  <w:style w:type="character" w:customStyle="1" w:styleId="CommentSubjectChar">
    <w:name w:val="Comment Subject Char"/>
    <w:basedOn w:val="HeaderChar1"/>
    <w:uiPriority w:val="99"/>
    <w:locked/>
    <w:rsid w:val="00AA3CD4"/>
  </w:style>
  <w:style w:type="character" w:customStyle="1" w:styleId="QuoteChar">
    <w:name w:val="Quote Char"/>
    <w:basedOn w:val="DefaultParagraphFont"/>
    <w:uiPriority w:val="29"/>
    <w:locked/>
    <w:rsid w:val="00AA3CD4"/>
  </w:style>
  <w:style w:type="character" w:customStyle="1" w:styleId="ShrinkChar">
    <w:name w:val="Shrink Char"/>
    <w:locked/>
    <w:rsid w:val="00AA3CD4"/>
  </w:style>
  <w:style w:type="paragraph" w:customStyle="1" w:styleId="Shrink">
    <w:name w:val="Shrink"/>
    <w:qFormat/>
    <w:rsid w:val="00AA3CD4"/>
    <w:pPr>
      <w:spacing w:after="160" w:line="259" w:lineRule="auto"/>
    </w:pPr>
    <w:rPr>
      <w:rFonts w:eastAsiaTheme="minorHAnsi"/>
      <w:sz w:val="22"/>
      <w:szCs w:val="22"/>
    </w:rPr>
  </w:style>
  <w:style w:type="character" w:customStyle="1" w:styleId="CitesChar">
    <w:name w:val="Cites Char"/>
    <w:locked/>
    <w:rsid w:val="00AA3CD4"/>
  </w:style>
  <w:style w:type="character" w:customStyle="1" w:styleId="BlockHeadingsCharCharChar">
    <w:name w:val="Block Headings Char Char Char"/>
    <w:locked/>
    <w:rsid w:val="00AA3CD4"/>
  </w:style>
  <w:style w:type="paragraph" w:customStyle="1" w:styleId="BlockHeadingsCharChar">
    <w:name w:val="Block Headings Char Char"/>
    <w:basedOn w:val="Normal"/>
    <w:qFormat/>
    <w:rsid w:val="00AA3CD4"/>
  </w:style>
  <w:style w:type="character" w:customStyle="1" w:styleId="CitesCharCharCharChar">
    <w:name w:val="Cites Char Char Char Char"/>
    <w:locked/>
    <w:rsid w:val="00AA3CD4"/>
  </w:style>
  <w:style w:type="paragraph" w:customStyle="1" w:styleId="CitesCharCharChar">
    <w:name w:val="Cites Char Char Char"/>
    <w:basedOn w:val="Normal"/>
    <w:next w:val="Shrink"/>
    <w:qFormat/>
    <w:rsid w:val="00AA3CD4"/>
  </w:style>
  <w:style w:type="character" w:customStyle="1" w:styleId="TagsChar1CharChar">
    <w:name w:val="Tags Char1 Char Char"/>
    <w:locked/>
    <w:rsid w:val="00AA3CD4"/>
  </w:style>
  <w:style w:type="paragraph" w:customStyle="1" w:styleId="TagsChar1Char">
    <w:name w:val="Tags Char1 Char"/>
    <w:basedOn w:val="Normal"/>
    <w:qFormat/>
    <w:rsid w:val="00AA3CD4"/>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AA3CD4"/>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next w:val="Shrink"/>
    <w:qFormat/>
    <w:rsid w:val="00AA3CD4"/>
  </w:style>
  <w:style w:type="character" w:customStyle="1" w:styleId="CardsFont6ptCharCharChar">
    <w:name w:val="Cards + Font: 6 pt Char Char Char"/>
    <w:locked/>
    <w:rsid w:val="00AA3CD4"/>
  </w:style>
  <w:style w:type="paragraph" w:customStyle="1" w:styleId="CardsFont6ptCharChar">
    <w:name w:val="Cards + Font: 6 pt Char Char"/>
    <w:basedOn w:val="Normal"/>
    <w:qFormat/>
    <w:rsid w:val="00AA3CD4"/>
  </w:style>
  <w:style w:type="character" w:customStyle="1" w:styleId="Style3Char">
    <w:name w:val="Style3 Char"/>
    <w:locked/>
    <w:rsid w:val="00AA3CD4"/>
  </w:style>
  <w:style w:type="paragraph" w:customStyle="1" w:styleId="Style3">
    <w:name w:val="Style3"/>
    <w:basedOn w:val="Normal"/>
    <w:qFormat/>
    <w:rsid w:val="00AA3CD4"/>
  </w:style>
  <w:style w:type="character" w:customStyle="1" w:styleId="blocktitleChar0">
    <w:name w:val="block title Char"/>
    <w:locked/>
    <w:rsid w:val="00AA3CD4"/>
  </w:style>
  <w:style w:type="paragraph" w:customStyle="1" w:styleId="blocktitle0">
    <w:name w:val="block title"/>
    <w:basedOn w:val="Normal"/>
    <w:next w:val="TagsChar1Char"/>
    <w:qFormat/>
    <w:rsid w:val="00AA3CD4"/>
  </w:style>
  <w:style w:type="character" w:customStyle="1" w:styleId="MicrotextChar">
    <w:name w:val="Microtext Char"/>
    <w:locked/>
    <w:rsid w:val="00AA3CD4"/>
  </w:style>
  <w:style w:type="paragraph" w:customStyle="1" w:styleId="Microtext">
    <w:name w:val="Microtext"/>
    <w:basedOn w:val="Normal"/>
    <w:next w:val="Normal"/>
    <w:qFormat/>
    <w:rsid w:val="00AA3CD4"/>
  </w:style>
  <w:style w:type="character" w:customStyle="1" w:styleId="Cards1Char">
    <w:name w:val="Cards1 Char"/>
    <w:locked/>
    <w:rsid w:val="00AA3CD4"/>
  </w:style>
  <w:style w:type="paragraph" w:customStyle="1" w:styleId="Cards1">
    <w:name w:val="Cards1"/>
    <w:basedOn w:val="Normal"/>
    <w:next w:val="blocktitle0"/>
    <w:qFormat/>
    <w:rsid w:val="00AA3CD4"/>
  </w:style>
  <w:style w:type="character" w:customStyle="1" w:styleId="CardsUnderlineChar">
    <w:name w:val="Cards + Underline Char"/>
    <w:locked/>
    <w:rsid w:val="00AA3CD4"/>
  </w:style>
  <w:style w:type="paragraph" w:customStyle="1" w:styleId="CardsUnderline">
    <w:name w:val="Cards + Underline"/>
    <w:basedOn w:val="Normal"/>
    <w:next w:val="Microtext"/>
    <w:qFormat/>
    <w:rsid w:val="00AA3CD4"/>
  </w:style>
  <w:style w:type="paragraph" w:customStyle="1" w:styleId="StyleNormalWebNormalWebChar1CharNormalWebCharCharC">
    <w:name w:val="Style Normal (Web)Normal (Web) Char1 CharNormal (Web) Char Char C..."/>
    <w:basedOn w:val="Normal"/>
    <w:qFormat/>
    <w:rsid w:val="00AA3CD4"/>
  </w:style>
  <w:style w:type="paragraph" w:customStyle="1" w:styleId="Reference">
    <w:name w:val="Reference"/>
    <w:next w:val="blocktitle0"/>
    <w:qFormat/>
    <w:rsid w:val="00AA3CD4"/>
    <w:pPr>
      <w:spacing w:after="160" w:line="259" w:lineRule="auto"/>
    </w:pPr>
    <w:rPr>
      <w:rFonts w:eastAsiaTheme="minorHAnsi"/>
      <w:sz w:val="22"/>
      <w:szCs w:val="22"/>
    </w:rPr>
  </w:style>
  <w:style w:type="character" w:customStyle="1" w:styleId="Debate-CardSmalltextF2Char">
    <w:name w:val="Debate- Card Small text F2 Char"/>
    <w:locked/>
    <w:rsid w:val="00AA3CD4"/>
  </w:style>
  <w:style w:type="paragraph" w:customStyle="1" w:styleId="Debate-CardSmalltextF2">
    <w:name w:val="Debate- Card Small text F2"/>
    <w:basedOn w:val="Normal"/>
    <w:next w:val="Normal"/>
    <w:qFormat/>
    <w:rsid w:val="00AA3CD4"/>
  </w:style>
  <w:style w:type="character" w:customStyle="1" w:styleId="Debate-EmphasizedText-F5Char">
    <w:name w:val="Debate- Emphasized Text- F5 Char"/>
    <w:locked/>
    <w:rsid w:val="00AA3CD4"/>
  </w:style>
  <w:style w:type="paragraph" w:customStyle="1" w:styleId="Debate-EmphasizedText-F5">
    <w:name w:val="Debate- Emphasized Text- F5"/>
    <w:basedOn w:val="Normal"/>
    <w:next w:val="Reference"/>
    <w:qFormat/>
    <w:rsid w:val="00AA3CD4"/>
  </w:style>
  <w:style w:type="character" w:customStyle="1" w:styleId="Debate-CardTextUnderlined-F3Char">
    <w:name w:val="Debate- Card Text Underlined- F3 Char"/>
    <w:locked/>
    <w:rsid w:val="00AA3CD4"/>
  </w:style>
  <w:style w:type="paragraph" w:customStyle="1" w:styleId="Debate-CardTextUnderlined-F3">
    <w:name w:val="Debate- Card Text Underlined- F3"/>
    <w:basedOn w:val="Normal"/>
    <w:next w:val="CardsUnderline"/>
    <w:qFormat/>
    <w:rsid w:val="00AA3CD4"/>
  </w:style>
  <w:style w:type="character" w:customStyle="1" w:styleId="CardtextChar1">
    <w:name w:val="Card text Char"/>
    <w:uiPriority w:val="99"/>
    <w:locked/>
    <w:rsid w:val="00AA3CD4"/>
  </w:style>
  <w:style w:type="paragraph" w:customStyle="1" w:styleId="Cardtext3">
    <w:name w:val="Card text"/>
    <w:next w:val="Debate-EmphasizedText-F5"/>
    <w:uiPriority w:val="99"/>
    <w:qFormat/>
    <w:rsid w:val="00AA3CD4"/>
    <w:pPr>
      <w:spacing w:after="160" w:line="259" w:lineRule="auto"/>
    </w:pPr>
    <w:rPr>
      <w:rFonts w:eastAsiaTheme="minorHAnsi"/>
      <w:sz w:val="22"/>
      <w:szCs w:val="22"/>
    </w:rPr>
  </w:style>
  <w:style w:type="paragraph" w:customStyle="1" w:styleId="StyleHeading2Heading2Char2CharHeading2Char1CharCharHead">
    <w:name w:val="Style Heading 2Heading 2 Char2 CharHeading 2 Char1 Char CharHead..."/>
    <w:basedOn w:val="Heading2"/>
    <w:qFormat/>
    <w:rsid w:val="00AA3CD4"/>
    <w:rPr>
      <w:rFonts w:ascii="Georgia" w:hAnsi="Georgia"/>
      <w:caps/>
    </w:rPr>
  </w:style>
  <w:style w:type="paragraph" w:customStyle="1" w:styleId="Blocktitle1">
    <w:name w:val="Block title"/>
    <w:basedOn w:val="Heading1"/>
    <w:next w:val="Debate-CardTextUnderlined-F3"/>
    <w:autoRedefine/>
    <w:qFormat/>
    <w:rsid w:val="00AA3CD4"/>
    <w:rPr>
      <w:rFonts w:ascii="Georgia" w:hAnsi="Georgia"/>
      <w:caps/>
    </w:rPr>
  </w:style>
  <w:style w:type="paragraph" w:customStyle="1" w:styleId="CardUnderlined">
    <w:name w:val="Card Underlined"/>
    <w:basedOn w:val="Normal"/>
    <w:next w:val="Debate-CardSmalltextF2"/>
    <w:autoRedefine/>
    <w:qFormat/>
    <w:rsid w:val="00AA3CD4"/>
  </w:style>
  <w:style w:type="paragraph" w:customStyle="1" w:styleId="CardNotUnderlined">
    <w:name w:val="Card Not Underlined"/>
    <w:basedOn w:val="Normal"/>
    <w:next w:val="Cardtext3"/>
    <w:autoRedefine/>
    <w:qFormat/>
    <w:rsid w:val="00AA3CD4"/>
  </w:style>
  <w:style w:type="paragraph" w:customStyle="1" w:styleId="MicroText0">
    <w:name w:val="MicroText"/>
    <w:basedOn w:val="Normal"/>
    <w:next w:val="Normal"/>
    <w:qFormat/>
    <w:rsid w:val="00AA3CD4"/>
  </w:style>
  <w:style w:type="paragraph" w:customStyle="1" w:styleId="BlockHeading1">
    <w:name w:val="Block Heading 1"/>
    <w:basedOn w:val="Normal"/>
    <w:next w:val="Blocktitle1"/>
    <w:qFormat/>
    <w:rsid w:val="00AA3CD4"/>
  </w:style>
  <w:style w:type="paragraph" w:customStyle="1" w:styleId="RepeatBlockHeading">
    <w:name w:val="Repeat Block Heading"/>
    <w:basedOn w:val="Blocktitle1"/>
    <w:next w:val="CardUnderlined"/>
    <w:qFormat/>
    <w:rsid w:val="00AA3CD4"/>
  </w:style>
  <w:style w:type="character" w:customStyle="1" w:styleId="CardTagChar">
    <w:name w:val="Card Tag Char"/>
    <w:locked/>
    <w:rsid w:val="00AA3CD4"/>
  </w:style>
  <w:style w:type="paragraph" w:customStyle="1" w:styleId="CardTag">
    <w:name w:val="Card Tag"/>
    <w:next w:val="MicroText0"/>
    <w:qFormat/>
    <w:rsid w:val="00AA3CD4"/>
    <w:pPr>
      <w:spacing w:after="160" w:line="259" w:lineRule="auto"/>
    </w:pPr>
    <w:rPr>
      <w:rFonts w:eastAsiaTheme="minorHAnsi"/>
      <w:sz w:val="22"/>
      <w:szCs w:val="22"/>
    </w:rPr>
  </w:style>
  <w:style w:type="paragraph" w:customStyle="1" w:styleId="Normal1">
    <w:name w:val="Normal1"/>
    <w:basedOn w:val="Normal"/>
    <w:next w:val="BlockHeading1"/>
    <w:autoRedefine/>
    <w:qFormat/>
    <w:rsid w:val="00AA3CD4"/>
  </w:style>
  <w:style w:type="paragraph" w:customStyle="1" w:styleId="textsmall">
    <w:name w:val="textsmall"/>
    <w:basedOn w:val="Normal"/>
    <w:qFormat/>
    <w:rsid w:val="00AA3CD4"/>
  </w:style>
  <w:style w:type="paragraph" w:customStyle="1" w:styleId="SmallCite">
    <w:name w:val="Small Cite"/>
    <w:basedOn w:val="Normal"/>
    <w:next w:val="CardTag"/>
    <w:qFormat/>
    <w:rsid w:val="00AA3CD4"/>
  </w:style>
  <w:style w:type="paragraph" w:customStyle="1" w:styleId="inside-copy">
    <w:name w:val="inside-copy"/>
    <w:basedOn w:val="Normal"/>
    <w:next w:val="Normal1"/>
    <w:qFormat/>
    <w:rsid w:val="00AA3CD4"/>
  </w:style>
  <w:style w:type="paragraph" w:customStyle="1" w:styleId="links1">
    <w:name w:val="links1"/>
    <w:basedOn w:val="Normal"/>
    <w:next w:val="Paste"/>
    <w:qFormat/>
    <w:rsid w:val="00AA3CD4"/>
  </w:style>
  <w:style w:type="paragraph" w:customStyle="1" w:styleId="noindent">
    <w:name w:val="noindent"/>
    <w:basedOn w:val="Normal"/>
    <w:next w:val="textsmall"/>
    <w:qFormat/>
    <w:rsid w:val="00AA3CD4"/>
  </w:style>
  <w:style w:type="paragraph" w:customStyle="1" w:styleId="endtext">
    <w:name w:val="endtext"/>
    <w:basedOn w:val="Normal"/>
    <w:next w:val="SmallCite"/>
    <w:qFormat/>
    <w:rsid w:val="00AA3CD4"/>
  </w:style>
  <w:style w:type="paragraph" w:customStyle="1" w:styleId="copyright">
    <w:name w:val="copyright"/>
    <w:basedOn w:val="Normal"/>
    <w:next w:val="inside-copy"/>
    <w:qFormat/>
    <w:rsid w:val="00AA3CD4"/>
  </w:style>
  <w:style w:type="paragraph" w:customStyle="1" w:styleId="g">
    <w:name w:val="g"/>
    <w:basedOn w:val="Normal"/>
    <w:next w:val="links1"/>
    <w:qFormat/>
    <w:rsid w:val="00AA3CD4"/>
  </w:style>
  <w:style w:type="paragraph" w:customStyle="1" w:styleId="text">
    <w:name w:val="text"/>
    <w:basedOn w:val="Normal"/>
    <w:next w:val="noindent"/>
    <w:qFormat/>
    <w:rsid w:val="00AA3CD4"/>
  </w:style>
  <w:style w:type="paragraph" w:customStyle="1" w:styleId="Small">
    <w:name w:val="Small"/>
    <w:basedOn w:val="Normal"/>
    <w:next w:val="endtext"/>
    <w:qFormat/>
    <w:rsid w:val="00AA3CD4"/>
  </w:style>
  <w:style w:type="paragraph" w:customStyle="1" w:styleId="SmallChar0">
    <w:name w:val="Small Char"/>
    <w:next w:val="copyright"/>
    <w:qFormat/>
    <w:rsid w:val="00AA3CD4"/>
    <w:pPr>
      <w:spacing w:after="160" w:line="259" w:lineRule="auto"/>
    </w:pPr>
    <w:rPr>
      <w:rFonts w:eastAsiaTheme="minorHAnsi"/>
      <w:sz w:val="22"/>
      <w:szCs w:val="22"/>
    </w:rPr>
  </w:style>
  <w:style w:type="paragraph" w:customStyle="1" w:styleId="Repeatheader">
    <w:name w:val="Repeat header"/>
    <w:basedOn w:val="Normal"/>
    <w:next w:val="g"/>
    <w:autoRedefine/>
    <w:qFormat/>
    <w:rsid w:val="00AA3CD4"/>
  </w:style>
  <w:style w:type="paragraph" w:customStyle="1" w:styleId="StyleCardNotUnderlined8pt">
    <w:name w:val="Style Card Not Underlined + 8 pt"/>
    <w:basedOn w:val="Cardtext3"/>
    <w:next w:val="text"/>
    <w:qFormat/>
    <w:rsid w:val="00AA3CD4"/>
  </w:style>
  <w:style w:type="paragraph" w:customStyle="1" w:styleId="CardNotUnderlined3">
    <w:name w:val="Card Not Underlined 3"/>
    <w:basedOn w:val="Cardtext3"/>
    <w:next w:val="Small"/>
    <w:qFormat/>
    <w:rsid w:val="00AA3CD4"/>
  </w:style>
  <w:style w:type="paragraph" w:customStyle="1" w:styleId="CardNotUnderlinedFinal">
    <w:name w:val="Card Not Underlined Final"/>
    <w:basedOn w:val="Small"/>
    <w:next w:val="SmallChar0"/>
    <w:qFormat/>
    <w:rsid w:val="00AA3CD4"/>
  </w:style>
  <w:style w:type="paragraph" w:customStyle="1" w:styleId="Numbering">
    <w:name w:val="Numbering"/>
    <w:basedOn w:val="Normal"/>
    <w:next w:val="Normal"/>
    <w:qFormat/>
    <w:rsid w:val="00AA3CD4"/>
  </w:style>
  <w:style w:type="paragraph" w:customStyle="1" w:styleId="Un-IndexedHeading">
    <w:name w:val="Un-Indexed Heading"/>
    <w:basedOn w:val="Heading1"/>
    <w:next w:val="Normal"/>
    <w:qFormat/>
    <w:rsid w:val="00AA3CD4"/>
    <w:rPr>
      <w:rFonts w:ascii="Georgia" w:hAnsi="Georgia"/>
      <w:caps/>
    </w:rPr>
  </w:style>
  <w:style w:type="paragraph" w:customStyle="1" w:styleId="SmallFont">
    <w:name w:val="Small Font"/>
    <w:basedOn w:val="Normal"/>
    <w:next w:val="Normal"/>
    <w:qFormat/>
    <w:rsid w:val="00AA3CD4"/>
  </w:style>
  <w:style w:type="paragraph" w:customStyle="1" w:styleId="Circle">
    <w:name w:val="Circle"/>
    <w:basedOn w:val="Normal"/>
    <w:next w:val="Normal"/>
    <w:qFormat/>
    <w:rsid w:val="00AA3CD4"/>
  </w:style>
  <w:style w:type="paragraph" w:customStyle="1" w:styleId="PageHeader">
    <w:name w:val="Page Header"/>
    <w:basedOn w:val="Normal"/>
    <w:next w:val="Numbering"/>
    <w:link w:val="PageHeaderChar"/>
    <w:qFormat/>
    <w:rsid w:val="00AA3CD4"/>
  </w:style>
  <w:style w:type="paragraph" w:customStyle="1" w:styleId="IndentedLettering">
    <w:name w:val="Indented Lettering"/>
    <w:next w:val="Normal"/>
    <w:qFormat/>
    <w:rsid w:val="00AA3CD4"/>
    <w:pPr>
      <w:spacing w:after="160" w:line="259" w:lineRule="auto"/>
    </w:pPr>
    <w:rPr>
      <w:rFonts w:eastAsiaTheme="minorHAnsi"/>
      <w:sz w:val="22"/>
      <w:szCs w:val="22"/>
    </w:rPr>
  </w:style>
  <w:style w:type="paragraph" w:customStyle="1" w:styleId="Lettering">
    <w:name w:val="Lettering"/>
    <w:basedOn w:val="Repeatheader"/>
    <w:next w:val="Normal"/>
    <w:qFormat/>
    <w:rsid w:val="00AA3CD4"/>
  </w:style>
  <w:style w:type="paragraph" w:customStyle="1" w:styleId="FileName">
    <w:name w:val="File Name"/>
    <w:basedOn w:val="Normal"/>
    <w:next w:val="Normal"/>
    <w:qFormat/>
    <w:rsid w:val="00AA3CD4"/>
  </w:style>
  <w:style w:type="paragraph" w:customStyle="1" w:styleId="Pagination">
    <w:name w:val="Pagination"/>
    <w:basedOn w:val="Normal"/>
    <w:next w:val="Normal"/>
    <w:qFormat/>
    <w:rsid w:val="00AA3CD4"/>
  </w:style>
  <w:style w:type="paragraph" w:customStyle="1" w:styleId="IndentedNumbering">
    <w:name w:val="Indented Numbering"/>
    <w:basedOn w:val="Un-IndexedHeading"/>
    <w:next w:val="Normal"/>
    <w:qFormat/>
    <w:rsid w:val="00AA3CD4"/>
  </w:style>
  <w:style w:type="paragraph" w:customStyle="1" w:styleId="CardContinued1">
    <w:name w:val="Card Continued 1"/>
    <w:basedOn w:val="Normal"/>
    <w:next w:val="Normal"/>
    <w:qFormat/>
    <w:rsid w:val="00AA3CD4"/>
  </w:style>
  <w:style w:type="paragraph" w:customStyle="1" w:styleId="CardContinued2">
    <w:name w:val="Card Continued 2"/>
    <w:basedOn w:val="Lettering"/>
    <w:next w:val="Normal"/>
    <w:qFormat/>
    <w:rsid w:val="00AA3CD4"/>
  </w:style>
  <w:style w:type="paragraph" w:customStyle="1" w:styleId="Clearformatting">
    <w:name w:val="Clear formatting"/>
    <w:basedOn w:val="Normal"/>
    <w:next w:val="Pagination"/>
    <w:qFormat/>
    <w:rsid w:val="00AA3CD4"/>
  </w:style>
  <w:style w:type="paragraph" w:customStyle="1" w:styleId="SmallCardText">
    <w:name w:val="Small Card Text"/>
    <w:next w:val="PageHeader"/>
    <w:qFormat/>
    <w:rsid w:val="00AA3CD4"/>
    <w:pPr>
      <w:spacing w:after="160" w:line="259" w:lineRule="auto"/>
    </w:pPr>
    <w:rPr>
      <w:rFonts w:eastAsiaTheme="minorHAnsi"/>
      <w:sz w:val="22"/>
      <w:szCs w:val="22"/>
    </w:rPr>
  </w:style>
  <w:style w:type="paragraph" w:customStyle="1" w:styleId="TAGFONT">
    <w:name w:val="TAG FONT"/>
    <w:basedOn w:val="Normal"/>
    <w:next w:val="CardContinued1"/>
    <w:autoRedefine/>
    <w:qFormat/>
    <w:rsid w:val="00AA3CD4"/>
  </w:style>
  <w:style w:type="paragraph" w:customStyle="1" w:styleId="BlockTitle2">
    <w:name w:val="Block Title2"/>
    <w:basedOn w:val="Normal"/>
    <w:next w:val="CardContinued2"/>
    <w:link w:val="BlockTitle2Char"/>
    <w:qFormat/>
    <w:rsid w:val="00AA3CD4"/>
  </w:style>
  <w:style w:type="paragraph" w:customStyle="1" w:styleId="fullstory">
    <w:name w:val="fullstory"/>
    <w:basedOn w:val="Normal"/>
    <w:next w:val="FileName"/>
    <w:qFormat/>
    <w:rsid w:val="00AA3CD4"/>
  </w:style>
  <w:style w:type="paragraph" w:customStyle="1" w:styleId="TxBrp1">
    <w:name w:val="TxBr_p1"/>
    <w:basedOn w:val="Normal"/>
    <w:next w:val="SmallCardText"/>
    <w:qFormat/>
    <w:rsid w:val="00AA3CD4"/>
  </w:style>
  <w:style w:type="character" w:customStyle="1" w:styleId="LanguageStrikeChar">
    <w:name w:val="Language Strike Char"/>
    <w:locked/>
    <w:rsid w:val="00AA3CD4"/>
  </w:style>
  <w:style w:type="paragraph" w:customStyle="1" w:styleId="LanguageStrike">
    <w:name w:val="Language Strike"/>
    <w:basedOn w:val="Normal"/>
    <w:next w:val="Normal"/>
    <w:qFormat/>
    <w:rsid w:val="00AA3CD4"/>
  </w:style>
  <w:style w:type="paragraph" w:customStyle="1" w:styleId="medium-normal">
    <w:name w:val="medium-normal"/>
    <w:basedOn w:val="Normal"/>
    <w:next w:val="fullstory"/>
    <w:qFormat/>
    <w:rsid w:val="00AA3CD4"/>
  </w:style>
  <w:style w:type="character" w:customStyle="1" w:styleId="8pointChar">
    <w:name w:val="8 point Char"/>
    <w:locked/>
    <w:rsid w:val="00AA3CD4"/>
  </w:style>
  <w:style w:type="paragraph" w:customStyle="1" w:styleId="8point">
    <w:name w:val="8 point"/>
    <w:basedOn w:val="Normal"/>
    <w:qFormat/>
    <w:rsid w:val="00AA3CD4"/>
  </w:style>
  <w:style w:type="character" w:customStyle="1" w:styleId="citationunderlineChar">
    <w:name w:val="citation/underline Char"/>
    <w:locked/>
    <w:rsid w:val="00AA3CD4"/>
  </w:style>
  <w:style w:type="paragraph" w:customStyle="1" w:styleId="citationunderline">
    <w:name w:val="citation/underline"/>
    <w:next w:val="medium-normal"/>
    <w:autoRedefine/>
    <w:qFormat/>
    <w:rsid w:val="00AA3CD4"/>
    <w:pPr>
      <w:spacing w:after="160" w:line="259" w:lineRule="auto"/>
    </w:pPr>
    <w:rPr>
      <w:rFonts w:eastAsiaTheme="minorHAnsi"/>
      <w:sz w:val="22"/>
      <w:szCs w:val="22"/>
    </w:rPr>
  </w:style>
  <w:style w:type="paragraph" w:customStyle="1" w:styleId="Style1">
    <w:name w:val="Style 1"/>
    <w:next w:val="fullstory"/>
    <w:qFormat/>
    <w:rsid w:val="00AA3CD4"/>
    <w:pPr>
      <w:spacing w:after="160" w:line="259" w:lineRule="auto"/>
    </w:pPr>
    <w:rPr>
      <w:rFonts w:eastAsiaTheme="minorHAnsi"/>
      <w:sz w:val="22"/>
      <w:szCs w:val="22"/>
    </w:rPr>
  </w:style>
  <w:style w:type="paragraph" w:customStyle="1" w:styleId="Style6">
    <w:name w:val="Style 6"/>
    <w:next w:val="8point"/>
    <w:qFormat/>
    <w:rsid w:val="00AA3CD4"/>
    <w:pPr>
      <w:spacing w:after="160" w:line="259" w:lineRule="auto"/>
    </w:pPr>
    <w:rPr>
      <w:rFonts w:eastAsiaTheme="minorHAnsi"/>
      <w:sz w:val="22"/>
      <w:szCs w:val="22"/>
    </w:rPr>
  </w:style>
  <w:style w:type="paragraph" w:customStyle="1" w:styleId="UnderlinedText">
    <w:name w:val="Underlined Text"/>
    <w:basedOn w:val="Normal"/>
    <w:link w:val="UnderlinedTextChar"/>
    <w:autoRedefine/>
    <w:qFormat/>
    <w:rsid w:val="00AA3CD4"/>
  </w:style>
  <w:style w:type="paragraph" w:customStyle="1" w:styleId="Citation-Complete">
    <w:name w:val="Citation - Complete"/>
    <w:basedOn w:val="Normal"/>
    <w:next w:val="citationunderline"/>
    <w:link w:val="Citation-CompleteChar"/>
    <w:autoRedefine/>
    <w:qFormat/>
    <w:rsid w:val="00AA3CD4"/>
  </w:style>
  <w:style w:type="paragraph" w:customStyle="1" w:styleId="Citation-FirstLine">
    <w:name w:val="Citation - First Line"/>
    <w:basedOn w:val="Normal"/>
    <w:next w:val="citationunderline"/>
    <w:autoRedefine/>
    <w:qFormat/>
    <w:rsid w:val="00AA3CD4"/>
  </w:style>
  <w:style w:type="character" w:customStyle="1" w:styleId="Style6Char">
    <w:name w:val="Style6 Char"/>
    <w:locked/>
    <w:rsid w:val="00AA3CD4"/>
  </w:style>
  <w:style w:type="paragraph" w:customStyle="1" w:styleId="Style60">
    <w:name w:val="Style6"/>
    <w:basedOn w:val="Normal"/>
    <w:next w:val="UnderlinedText"/>
    <w:autoRedefine/>
    <w:qFormat/>
    <w:rsid w:val="00AA3CD4"/>
  </w:style>
  <w:style w:type="character" w:customStyle="1" w:styleId="DateCitesAuthorCharChar">
    <w:name w:val="DateCitesAuthor Char Char"/>
    <w:locked/>
    <w:rsid w:val="00AA3CD4"/>
  </w:style>
  <w:style w:type="paragraph" w:customStyle="1" w:styleId="DateCitesAuthorChar">
    <w:name w:val="DateCitesAuthor Char"/>
    <w:basedOn w:val="Normal"/>
    <w:next w:val="citationunderline"/>
    <w:qFormat/>
    <w:rsid w:val="00AA3CD4"/>
  </w:style>
  <w:style w:type="paragraph" w:customStyle="1" w:styleId="articlebodynormaltext">
    <w:name w:val="articlebody_normaltext"/>
    <w:basedOn w:val="Normal"/>
    <w:qFormat/>
    <w:rsid w:val="00AA3CD4"/>
  </w:style>
  <w:style w:type="paragraph" w:customStyle="1" w:styleId="western">
    <w:name w:val="western"/>
    <w:basedOn w:val="Normal"/>
    <w:next w:val="Style6"/>
    <w:qFormat/>
    <w:rsid w:val="00AA3CD4"/>
  </w:style>
  <w:style w:type="paragraph" w:customStyle="1" w:styleId="targetcaption">
    <w:name w:val="targetcaption"/>
    <w:basedOn w:val="Normal"/>
    <w:qFormat/>
    <w:rsid w:val="00AA3CD4"/>
  </w:style>
  <w:style w:type="paragraph" w:customStyle="1" w:styleId="Index">
    <w:name w:val="Index"/>
    <w:basedOn w:val="Normal"/>
    <w:qFormat/>
    <w:rsid w:val="00AA3CD4"/>
  </w:style>
  <w:style w:type="character" w:customStyle="1" w:styleId="HotRouteChar">
    <w:name w:val="Hot Route! Char"/>
    <w:locked/>
    <w:rsid w:val="00AA3CD4"/>
  </w:style>
  <w:style w:type="paragraph" w:customStyle="1" w:styleId="HotRoute">
    <w:name w:val="Hot Route!"/>
    <w:basedOn w:val="Normal"/>
    <w:qFormat/>
    <w:rsid w:val="00AA3CD4"/>
  </w:style>
  <w:style w:type="character" w:customStyle="1" w:styleId="SmalltextChar">
    <w:name w:val="Small text Char"/>
    <w:aliases w:val="Quote1 Char1"/>
    <w:locked/>
    <w:rsid w:val="00AA3CD4"/>
  </w:style>
  <w:style w:type="paragraph" w:customStyle="1" w:styleId="Smalltext">
    <w:name w:val="Small text"/>
    <w:aliases w:val="Quote11"/>
    <w:basedOn w:val="Normal"/>
    <w:qFormat/>
    <w:rsid w:val="00AA3CD4"/>
  </w:style>
  <w:style w:type="paragraph" w:customStyle="1" w:styleId="Shrink8">
    <w:name w:val="Shrink8"/>
    <w:basedOn w:val="Normal"/>
    <w:next w:val="DateCitesAuthorChar"/>
    <w:autoRedefine/>
    <w:uiPriority w:val="99"/>
    <w:qFormat/>
    <w:rsid w:val="00AA3CD4"/>
  </w:style>
  <w:style w:type="character" w:customStyle="1" w:styleId="StyleStyle411ptBoldChar">
    <w:name w:val="Style Style4 + 11 pt Bold Char"/>
    <w:locked/>
    <w:rsid w:val="00AA3CD4"/>
  </w:style>
  <w:style w:type="paragraph" w:customStyle="1" w:styleId="StyleStyle411ptBold">
    <w:name w:val="Style Style4 + 11 pt Bold"/>
    <w:basedOn w:val="Normal"/>
    <w:qFormat/>
    <w:rsid w:val="00AA3CD4"/>
  </w:style>
  <w:style w:type="character" w:customStyle="1" w:styleId="StyleStyle411pt1Char">
    <w:name w:val="Style Style4 + 11 pt1 Char"/>
    <w:locked/>
    <w:rsid w:val="00AA3CD4"/>
  </w:style>
  <w:style w:type="paragraph" w:customStyle="1" w:styleId="StyleStyle411pt1">
    <w:name w:val="Style Style4 + 11 pt1"/>
    <w:basedOn w:val="Normal"/>
    <w:next w:val="Shrink8"/>
    <w:qFormat/>
    <w:rsid w:val="00AA3CD4"/>
  </w:style>
  <w:style w:type="character" w:customStyle="1" w:styleId="HeadingsBaseChar">
    <w:name w:val="Headings Base Char"/>
    <w:locked/>
    <w:rsid w:val="00AA3CD4"/>
  </w:style>
  <w:style w:type="paragraph" w:customStyle="1" w:styleId="HeadingsBase">
    <w:name w:val="Headings Base"/>
    <w:basedOn w:val="Normal"/>
    <w:next w:val="StyleStyle411ptBold"/>
    <w:qFormat/>
    <w:rsid w:val="00AA3CD4"/>
  </w:style>
  <w:style w:type="paragraph" w:customStyle="1" w:styleId="SchoolPaper">
    <w:name w:val="School Paper"/>
    <w:basedOn w:val="Normal"/>
    <w:qFormat/>
    <w:rsid w:val="00AA3CD4"/>
  </w:style>
  <w:style w:type="paragraph" w:customStyle="1" w:styleId="SchoolBlockQuote">
    <w:name w:val="School Block Quote"/>
    <w:basedOn w:val="Normal"/>
    <w:next w:val="Smalltext"/>
    <w:qFormat/>
    <w:rsid w:val="00AA3CD4"/>
  </w:style>
  <w:style w:type="paragraph" w:customStyle="1" w:styleId="SchoolWorksCited">
    <w:name w:val="School Works Cited"/>
    <w:basedOn w:val="Normal"/>
    <w:qFormat/>
    <w:rsid w:val="00AA3CD4"/>
  </w:style>
  <w:style w:type="paragraph" w:customStyle="1" w:styleId="BlockQuote">
    <w:name w:val="Block Quote"/>
    <w:basedOn w:val="Normal"/>
    <w:next w:val="HeadingsBase"/>
    <w:qFormat/>
    <w:rsid w:val="00AA3CD4"/>
  </w:style>
  <w:style w:type="paragraph" w:customStyle="1" w:styleId="PaperBody">
    <w:name w:val="Paper Body"/>
    <w:basedOn w:val="Normal"/>
    <w:next w:val="SchoolPaper"/>
    <w:qFormat/>
    <w:rsid w:val="00AA3CD4"/>
  </w:style>
  <w:style w:type="paragraph" w:customStyle="1" w:styleId="PaperCitation">
    <w:name w:val="Paper Citation"/>
    <w:basedOn w:val="Normal"/>
    <w:next w:val="SchoolBlockQuote"/>
    <w:qFormat/>
    <w:rsid w:val="00AA3CD4"/>
  </w:style>
  <w:style w:type="character" w:customStyle="1" w:styleId="hatChar">
    <w:name w:val="hat Char"/>
    <w:locked/>
    <w:rsid w:val="00AA3CD4"/>
  </w:style>
  <w:style w:type="paragraph" w:customStyle="1" w:styleId="hat">
    <w:name w:val="hat"/>
    <w:basedOn w:val="Heading1"/>
    <w:next w:val="BlockQuote"/>
    <w:qFormat/>
    <w:rsid w:val="00AA3CD4"/>
    <w:rPr>
      <w:rFonts w:ascii="Georgia" w:hAnsi="Georgia"/>
      <w:caps/>
    </w:rPr>
  </w:style>
  <w:style w:type="paragraph" w:customStyle="1" w:styleId="TagCite">
    <w:name w:val="TagCite"/>
    <w:basedOn w:val="Normal"/>
    <w:next w:val="HeadingsBase"/>
    <w:qFormat/>
    <w:rsid w:val="00AA3CD4"/>
  </w:style>
  <w:style w:type="paragraph" w:customStyle="1" w:styleId="CM9">
    <w:name w:val="CM9"/>
    <w:basedOn w:val="Normal"/>
    <w:next w:val="SchoolPaper"/>
    <w:uiPriority w:val="99"/>
    <w:qFormat/>
    <w:rsid w:val="00AA3CD4"/>
  </w:style>
  <w:style w:type="paragraph" w:customStyle="1" w:styleId="CM6">
    <w:name w:val="CM6"/>
    <w:basedOn w:val="Normal"/>
    <w:next w:val="SchoolBlockQuote"/>
    <w:uiPriority w:val="99"/>
    <w:qFormat/>
    <w:rsid w:val="00AA3CD4"/>
  </w:style>
  <w:style w:type="paragraph" w:customStyle="1" w:styleId="boldness">
    <w:name w:val="boldness"/>
    <w:basedOn w:val="Normal"/>
    <w:next w:val="hat"/>
    <w:qFormat/>
    <w:rsid w:val="00AA3CD4"/>
  </w:style>
  <w:style w:type="paragraph" w:customStyle="1" w:styleId="byline">
    <w:name w:val="byline"/>
    <w:basedOn w:val="Normal"/>
    <w:next w:val="TagCite"/>
    <w:qFormat/>
    <w:rsid w:val="00AA3CD4"/>
  </w:style>
  <w:style w:type="character" w:customStyle="1" w:styleId="UnderlineCardChar">
    <w:name w:val="UnderlineCard Char"/>
    <w:locked/>
    <w:rsid w:val="00AA3CD4"/>
  </w:style>
  <w:style w:type="paragraph" w:customStyle="1" w:styleId="UnderlineCard0">
    <w:name w:val="UnderlineCard"/>
    <w:basedOn w:val="Heading4"/>
    <w:next w:val="CM6"/>
    <w:qFormat/>
    <w:rsid w:val="00AA3CD4"/>
    <w:rPr>
      <w:rFonts w:ascii="Georgia" w:hAnsi="Georgia"/>
      <w:sz w:val="22"/>
    </w:rPr>
  </w:style>
  <w:style w:type="paragraph" w:customStyle="1" w:styleId="CM21">
    <w:name w:val="CM21"/>
    <w:basedOn w:val="Normal"/>
    <w:uiPriority w:val="99"/>
    <w:qFormat/>
    <w:rsid w:val="00AA3CD4"/>
  </w:style>
  <w:style w:type="paragraph" w:customStyle="1" w:styleId="CM22">
    <w:name w:val="CM22"/>
    <w:basedOn w:val="Normal"/>
    <w:next w:val="hat"/>
    <w:uiPriority w:val="99"/>
    <w:qFormat/>
    <w:rsid w:val="00AA3CD4"/>
  </w:style>
  <w:style w:type="paragraph" w:customStyle="1" w:styleId="CM4">
    <w:name w:val="CM4"/>
    <w:basedOn w:val="Normal"/>
    <w:next w:val="TagCite"/>
    <w:uiPriority w:val="99"/>
    <w:qFormat/>
    <w:rsid w:val="00AA3CD4"/>
  </w:style>
  <w:style w:type="paragraph" w:customStyle="1" w:styleId="Pa10">
    <w:name w:val="Pa10"/>
    <w:basedOn w:val="Normal"/>
    <w:next w:val="CM9"/>
    <w:uiPriority w:val="99"/>
    <w:qFormat/>
    <w:rsid w:val="00AA3CD4"/>
  </w:style>
  <w:style w:type="paragraph" w:customStyle="1" w:styleId="Pa31">
    <w:name w:val="Pa3+1"/>
    <w:basedOn w:val="Normal"/>
    <w:next w:val="CM6"/>
    <w:uiPriority w:val="99"/>
    <w:qFormat/>
    <w:rsid w:val="00AA3CD4"/>
  </w:style>
  <w:style w:type="paragraph" w:customStyle="1" w:styleId="Pa1">
    <w:name w:val="Pa1"/>
    <w:basedOn w:val="Normal"/>
    <w:next w:val="boldness"/>
    <w:uiPriority w:val="99"/>
    <w:qFormat/>
    <w:rsid w:val="00AA3CD4"/>
  </w:style>
  <w:style w:type="paragraph" w:customStyle="1" w:styleId="Pa2">
    <w:name w:val="Pa2"/>
    <w:basedOn w:val="Normal"/>
    <w:next w:val="byline"/>
    <w:uiPriority w:val="99"/>
    <w:qFormat/>
    <w:rsid w:val="00AA3CD4"/>
  </w:style>
  <w:style w:type="paragraph" w:customStyle="1" w:styleId="FreeFormA">
    <w:name w:val="Free Form A"/>
    <w:next w:val="Pa10"/>
    <w:qFormat/>
    <w:rsid w:val="00AA3CD4"/>
    <w:pPr>
      <w:spacing w:after="160" w:line="259" w:lineRule="auto"/>
    </w:pPr>
    <w:rPr>
      <w:rFonts w:eastAsiaTheme="minorHAnsi"/>
      <w:sz w:val="22"/>
      <w:szCs w:val="22"/>
    </w:rPr>
  </w:style>
  <w:style w:type="paragraph" w:customStyle="1" w:styleId="H4Tag">
    <w:name w:val="H4 (Tag)"/>
    <w:basedOn w:val="Normal"/>
    <w:next w:val="UnderlineCard0"/>
    <w:qFormat/>
    <w:rsid w:val="00AA3CD4"/>
  </w:style>
  <w:style w:type="character" w:customStyle="1" w:styleId="CardUpSize-LightChar">
    <w:name w:val="CardUpSize - Light Char"/>
    <w:basedOn w:val="DefaultParagraphFont"/>
    <w:locked/>
    <w:rsid w:val="00AA3CD4"/>
  </w:style>
  <w:style w:type="paragraph" w:customStyle="1" w:styleId="CardUpSize-Light">
    <w:name w:val="CardUpSize - Light"/>
    <w:basedOn w:val="Normal"/>
    <w:next w:val="CM22"/>
    <w:qFormat/>
    <w:rsid w:val="00AA3CD4"/>
  </w:style>
  <w:style w:type="character" w:customStyle="1" w:styleId="CiteCardUpSize-HeavyChar">
    <w:name w:val="Cite // CardUpSize - Heavy Char"/>
    <w:basedOn w:val="DefaultParagraphFont"/>
    <w:locked/>
    <w:rsid w:val="00AA3CD4"/>
  </w:style>
  <w:style w:type="paragraph" w:customStyle="1" w:styleId="CiteCardUpSize-Heavy">
    <w:name w:val="Cite // CardUpSize - Heavy"/>
    <w:basedOn w:val="Normal"/>
    <w:next w:val="Pa10"/>
    <w:qFormat/>
    <w:rsid w:val="00AA3CD4"/>
  </w:style>
  <w:style w:type="character" w:customStyle="1" w:styleId="HotRouteCharCharCharCharCharChar">
    <w:name w:val="Hot Route! Char Char Char Char Char Char"/>
    <w:locked/>
    <w:rsid w:val="00AA3CD4"/>
  </w:style>
  <w:style w:type="paragraph" w:customStyle="1" w:styleId="HotRouteCharCharCharCharChar">
    <w:name w:val="Hot Route! Char Char Char Char Char"/>
    <w:basedOn w:val="Normal"/>
    <w:next w:val="Pa1"/>
    <w:qFormat/>
    <w:rsid w:val="00AA3CD4"/>
  </w:style>
  <w:style w:type="character" w:customStyle="1" w:styleId="SmallTextCharCharCharChar">
    <w:name w:val="Small Text Char Char Char Char"/>
    <w:locked/>
    <w:rsid w:val="00AA3CD4"/>
  </w:style>
  <w:style w:type="paragraph" w:customStyle="1" w:styleId="SmallTextCharCharChar">
    <w:name w:val="Small Text Char Char Char"/>
    <w:basedOn w:val="Normal"/>
    <w:next w:val="CiteCardUpSize-Heavy"/>
    <w:qFormat/>
    <w:rsid w:val="00AA3CD4"/>
  </w:style>
  <w:style w:type="character" w:customStyle="1" w:styleId="UnderlineCharCharCharCharCharCharCharChar">
    <w:name w:val="Underline Char Char Char Char Char Char Char Char"/>
    <w:basedOn w:val="DefaultParagraphFont"/>
    <w:locked/>
    <w:rsid w:val="00AA3CD4"/>
  </w:style>
  <w:style w:type="paragraph" w:customStyle="1" w:styleId="UnderlineCharCharCharCharCharCharChar">
    <w:name w:val="Underline Char Char Char Char Char Char Char"/>
    <w:basedOn w:val="Normal"/>
    <w:next w:val="HotRouteCharCharCharCharChar"/>
    <w:qFormat/>
    <w:rsid w:val="00AA3CD4"/>
  </w:style>
  <w:style w:type="character" w:customStyle="1" w:styleId="SmalltextCharCharCharChar0">
    <w:name w:val="Small text Char Char Char Char"/>
    <w:basedOn w:val="DefaultParagraphFont"/>
    <w:locked/>
    <w:rsid w:val="00AA3CD4"/>
  </w:style>
  <w:style w:type="paragraph" w:customStyle="1" w:styleId="SmalltextCharCharChar0">
    <w:name w:val="Small text Char Char Char"/>
    <w:basedOn w:val="Normal"/>
    <w:next w:val="SmallTextCharCharChar"/>
    <w:qFormat/>
    <w:rsid w:val="00AA3CD4"/>
  </w:style>
  <w:style w:type="paragraph" w:customStyle="1" w:styleId="WW-Default">
    <w:name w:val="WW-Default"/>
    <w:next w:val="CiteCardUpSize-Heavy"/>
    <w:qFormat/>
    <w:rsid w:val="00AA3CD4"/>
    <w:pPr>
      <w:spacing w:after="160" w:line="259" w:lineRule="auto"/>
    </w:pPr>
    <w:rPr>
      <w:rFonts w:eastAsiaTheme="minorHAnsi"/>
      <w:sz w:val="22"/>
      <w:szCs w:val="22"/>
    </w:rPr>
  </w:style>
  <w:style w:type="paragraph" w:customStyle="1" w:styleId="CardStyle">
    <w:name w:val="Card Style"/>
    <w:basedOn w:val="Normal"/>
    <w:next w:val="UnderlineCharCharCharCharCharCharChar"/>
    <w:qFormat/>
    <w:rsid w:val="00AA3CD4"/>
  </w:style>
  <w:style w:type="paragraph" w:customStyle="1" w:styleId="Tagandcite">
    <w:name w:val="Tag and cite"/>
    <w:basedOn w:val="Normal"/>
    <w:qFormat/>
    <w:rsid w:val="00AA3CD4"/>
  </w:style>
  <w:style w:type="paragraph" w:customStyle="1" w:styleId="Standard">
    <w:name w:val="Standard"/>
    <w:next w:val="SmalltextCharCharChar0"/>
    <w:qFormat/>
    <w:rsid w:val="00AA3CD4"/>
    <w:pPr>
      <w:spacing w:after="160" w:line="259" w:lineRule="auto"/>
    </w:pPr>
    <w:rPr>
      <w:rFonts w:eastAsiaTheme="minorHAnsi"/>
      <w:sz w:val="22"/>
      <w:szCs w:val="22"/>
    </w:rPr>
  </w:style>
  <w:style w:type="paragraph" w:customStyle="1" w:styleId="Textbody">
    <w:name w:val="Text body"/>
    <w:basedOn w:val="SmalltextCharCharChar0"/>
    <w:next w:val="SmallTextCharCharChar"/>
    <w:qFormat/>
    <w:rsid w:val="00AA3CD4"/>
  </w:style>
  <w:style w:type="paragraph" w:customStyle="1" w:styleId="comments">
    <w:name w:val="comments"/>
    <w:basedOn w:val="Normal"/>
    <w:next w:val="UnderlineCharCharCharCharCharCharChar"/>
    <w:qFormat/>
    <w:rsid w:val="00AA3CD4"/>
  </w:style>
  <w:style w:type="paragraph" w:customStyle="1" w:styleId="Default1">
    <w:name w:val="Default1"/>
    <w:basedOn w:val="Normal"/>
    <w:uiPriority w:val="99"/>
    <w:qFormat/>
    <w:rsid w:val="00AA3CD4"/>
  </w:style>
  <w:style w:type="paragraph" w:customStyle="1" w:styleId="NFAPWPheader">
    <w:name w:val="NFAP WP header"/>
    <w:basedOn w:val="Normal"/>
    <w:next w:val="SmalltextCharCharChar0"/>
    <w:uiPriority w:val="99"/>
    <w:qFormat/>
    <w:rsid w:val="00AA3CD4"/>
  </w:style>
  <w:style w:type="character" w:customStyle="1" w:styleId="CircledChar">
    <w:name w:val="Circled Char"/>
    <w:locked/>
    <w:rsid w:val="00AA3CD4"/>
  </w:style>
  <w:style w:type="paragraph" w:customStyle="1" w:styleId="Circled">
    <w:name w:val="Circled"/>
    <w:basedOn w:val="Normal"/>
    <w:next w:val="Normal"/>
    <w:autoRedefine/>
    <w:qFormat/>
    <w:rsid w:val="00AA3CD4"/>
  </w:style>
  <w:style w:type="character" w:customStyle="1" w:styleId="MinimizedTextChar">
    <w:name w:val="Minimized Text Char"/>
    <w:locked/>
    <w:rsid w:val="00AA3CD4"/>
  </w:style>
  <w:style w:type="paragraph" w:customStyle="1" w:styleId="MinimizedText">
    <w:name w:val="Minimized Text"/>
    <w:basedOn w:val="Normal"/>
    <w:next w:val="Standard"/>
    <w:qFormat/>
    <w:rsid w:val="00AA3CD4"/>
  </w:style>
  <w:style w:type="character" w:customStyle="1" w:styleId="UnderlinedCardTextChar">
    <w:name w:val="Underlined Card Text Char"/>
    <w:locked/>
    <w:rsid w:val="00AA3CD4"/>
  </w:style>
  <w:style w:type="paragraph" w:customStyle="1" w:styleId="UnderlinedCardText">
    <w:name w:val="Underlined Card Text"/>
    <w:basedOn w:val="Normal"/>
    <w:next w:val="comments"/>
    <w:qFormat/>
    <w:rsid w:val="00AA3CD4"/>
  </w:style>
  <w:style w:type="character" w:customStyle="1" w:styleId="cardtextemphasisChar">
    <w:name w:val="card text emphasis Char"/>
    <w:locked/>
    <w:rsid w:val="00AA3CD4"/>
  </w:style>
  <w:style w:type="paragraph" w:customStyle="1" w:styleId="cardtextemphasis">
    <w:name w:val="card text emphasis"/>
    <w:basedOn w:val="Normal"/>
    <w:next w:val="NFAPWPheader"/>
    <w:qFormat/>
    <w:rsid w:val="00AA3CD4"/>
  </w:style>
  <w:style w:type="character" w:customStyle="1" w:styleId="CiteCharCharChar">
    <w:name w:val="Cite Char Char Char"/>
    <w:locked/>
    <w:rsid w:val="00AA3CD4"/>
  </w:style>
  <w:style w:type="paragraph" w:customStyle="1" w:styleId="CiteCharChar">
    <w:name w:val="Cite Char Char"/>
    <w:basedOn w:val="Normal"/>
    <w:next w:val="Normal"/>
    <w:qFormat/>
    <w:rsid w:val="00AA3CD4"/>
  </w:style>
  <w:style w:type="character" w:customStyle="1" w:styleId="UnreadTextChar">
    <w:name w:val="Unread Text Char"/>
    <w:locked/>
    <w:rsid w:val="00AA3CD4"/>
  </w:style>
  <w:style w:type="paragraph" w:customStyle="1" w:styleId="UnreadText">
    <w:name w:val="Unread Text"/>
    <w:basedOn w:val="Normal"/>
    <w:next w:val="Normal"/>
    <w:autoRedefine/>
    <w:qFormat/>
    <w:rsid w:val="00AA3CD4"/>
  </w:style>
  <w:style w:type="character" w:customStyle="1" w:styleId="BoldandUnderlineCharChar2">
    <w:name w:val="Bold and Underline Char Char2"/>
    <w:locked/>
    <w:rsid w:val="00AA3CD4"/>
  </w:style>
  <w:style w:type="paragraph" w:customStyle="1" w:styleId="BoldandUnderlineChar">
    <w:name w:val="Bold and Underline Char"/>
    <w:basedOn w:val="Normal"/>
    <w:next w:val="UnderlinedCardText"/>
    <w:qFormat/>
    <w:rsid w:val="00AA3CD4"/>
  </w:style>
  <w:style w:type="paragraph" w:customStyle="1" w:styleId="CiteCardCharChar">
    <w:name w:val="Cite_Card Char Char"/>
    <w:next w:val="UnreadText"/>
    <w:autoRedefine/>
    <w:qFormat/>
    <w:rsid w:val="00AA3CD4"/>
    <w:pPr>
      <w:spacing w:after="160" w:line="259" w:lineRule="auto"/>
    </w:pPr>
    <w:rPr>
      <w:rFonts w:eastAsiaTheme="minorHAnsi"/>
      <w:sz w:val="22"/>
      <w:szCs w:val="22"/>
    </w:rPr>
  </w:style>
  <w:style w:type="character" w:customStyle="1" w:styleId="CiteCardCharCharCharChar">
    <w:name w:val="Cite_Card Char Char Char Char"/>
    <w:locked/>
    <w:rsid w:val="00AA3CD4"/>
  </w:style>
  <w:style w:type="paragraph" w:customStyle="1" w:styleId="CiteCardCharCharChar">
    <w:name w:val="Cite_Card Char Char Char"/>
    <w:next w:val="BoldandUnderlineChar"/>
    <w:qFormat/>
    <w:rsid w:val="00AA3CD4"/>
    <w:pPr>
      <w:spacing w:after="160" w:line="259" w:lineRule="auto"/>
    </w:pPr>
    <w:rPr>
      <w:rFonts w:eastAsiaTheme="minorHAnsi"/>
      <w:sz w:val="22"/>
      <w:szCs w:val="22"/>
    </w:rPr>
  </w:style>
  <w:style w:type="paragraph" w:customStyle="1" w:styleId="heading">
    <w:name w:val="heading"/>
    <w:basedOn w:val="Normal"/>
    <w:next w:val="CiteCardCharChar"/>
    <w:qFormat/>
    <w:rsid w:val="00AA3CD4"/>
  </w:style>
  <w:style w:type="character" w:customStyle="1" w:styleId="LittleChar">
    <w:name w:val="Little Char"/>
    <w:locked/>
    <w:rsid w:val="00AA3CD4"/>
  </w:style>
  <w:style w:type="paragraph" w:customStyle="1" w:styleId="Little">
    <w:name w:val="Little"/>
    <w:basedOn w:val="Normal"/>
    <w:next w:val="CiteCardCharCharChar"/>
    <w:qFormat/>
    <w:rsid w:val="00AA3CD4"/>
  </w:style>
  <w:style w:type="character" w:customStyle="1" w:styleId="DebateHeaderChar">
    <w:name w:val="Debate Header Char"/>
    <w:locked/>
    <w:rsid w:val="00AA3CD4"/>
  </w:style>
  <w:style w:type="paragraph" w:customStyle="1" w:styleId="DebateHeader">
    <w:name w:val="Debate Header"/>
    <w:basedOn w:val="Normal"/>
    <w:next w:val="Normal"/>
    <w:autoRedefine/>
    <w:qFormat/>
    <w:rsid w:val="00AA3CD4"/>
  </w:style>
  <w:style w:type="paragraph" w:customStyle="1" w:styleId="articletitle">
    <w:name w:val="article_title"/>
    <w:basedOn w:val="Normal"/>
    <w:next w:val="CiteCardCharChar"/>
    <w:qFormat/>
    <w:rsid w:val="00AA3CD4"/>
  </w:style>
  <w:style w:type="character" w:customStyle="1" w:styleId="TagCiteChar">
    <w:name w:val="Tag &amp; Cite Char"/>
    <w:locked/>
    <w:rsid w:val="00AA3CD4"/>
  </w:style>
  <w:style w:type="paragraph" w:customStyle="1" w:styleId="TagCite0">
    <w:name w:val="Tag &amp; Cite"/>
    <w:basedOn w:val="Normal"/>
    <w:next w:val="DebateHeader"/>
    <w:qFormat/>
    <w:rsid w:val="00AA3CD4"/>
  </w:style>
  <w:style w:type="character" w:customStyle="1" w:styleId="HighlightedTextChar">
    <w:name w:val="Highlighted Text Char"/>
    <w:locked/>
    <w:rsid w:val="00AA3CD4"/>
  </w:style>
  <w:style w:type="paragraph" w:customStyle="1" w:styleId="HighlightedText">
    <w:name w:val="Highlighted Text"/>
    <w:basedOn w:val="Normal"/>
    <w:qFormat/>
    <w:rsid w:val="00AA3CD4"/>
  </w:style>
  <w:style w:type="character" w:customStyle="1" w:styleId="UnhighlightedChar">
    <w:name w:val="Unhighlighted Char"/>
    <w:locked/>
    <w:rsid w:val="00AA3CD4"/>
  </w:style>
  <w:style w:type="paragraph" w:customStyle="1" w:styleId="Unhighlighted">
    <w:name w:val="Unhighlighted"/>
    <w:basedOn w:val="Normal"/>
    <w:autoRedefine/>
    <w:qFormat/>
    <w:rsid w:val="00AA3CD4"/>
  </w:style>
  <w:style w:type="paragraph" w:customStyle="1" w:styleId="Caption1">
    <w:name w:val="Caption1"/>
    <w:basedOn w:val="Normal"/>
    <w:next w:val="HighlightedText"/>
    <w:qFormat/>
    <w:rsid w:val="00AA3CD4"/>
  </w:style>
  <w:style w:type="paragraph" w:customStyle="1" w:styleId="articleauthor">
    <w:name w:val="articleauthor"/>
    <w:basedOn w:val="Normal"/>
    <w:next w:val="articletitle"/>
    <w:qFormat/>
    <w:rsid w:val="00AA3CD4"/>
  </w:style>
  <w:style w:type="character" w:customStyle="1" w:styleId="StylecardUnderlineChar">
    <w:name w:val="Style card + Underline Char"/>
    <w:locked/>
    <w:rsid w:val="00AA3CD4"/>
  </w:style>
  <w:style w:type="paragraph" w:customStyle="1" w:styleId="StylecardUnderline">
    <w:name w:val="Style card + Underline"/>
    <w:basedOn w:val="Cite2"/>
    <w:next w:val="Caption1"/>
    <w:qFormat/>
    <w:rsid w:val="00AA3CD4"/>
  </w:style>
  <w:style w:type="paragraph" w:customStyle="1" w:styleId="TagF3">
    <w:name w:val="Tag (F3)"/>
    <w:next w:val="articleauthor"/>
    <w:qFormat/>
    <w:rsid w:val="00AA3CD4"/>
    <w:pPr>
      <w:spacing w:after="160" w:line="259" w:lineRule="auto"/>
    </w:pPr>
    <w:rPr>
      <w:rFonts w:eastAsiaTheme="minorHAnsi"/>
      <w:sz w:val="22"/>
      <w:szCs w:val="22"/>
    </w:rPr>
  </w:style>
  <w:style w:type="paragraph" w:customStyle="1" w:styleId="i1">
    <w:name w:val="i1"/>
    <w:basedOn w:val="Normal"/>
    <w:next w:val="Caption1"/>
    <w:qFormat/>
    <w:rsid w:val="00AA3CD4"/>
  </w:style>
  <w:style w:type="paragraph" w:customStyle="1" w:styleId="style14">
    <w:name w:val="style14"/>
    <w:basedOn w:val="Normal"/>
    <w:qFormat/>
    <w:rsid w:val="00AA3CD4"/>
  </w:style>
  <w:style w:type="paragraph" w:customStyle="1" w:styleId="CardTagCite1Char">
    <w:name w:val="Card Tag + Cite #1 Char"/>
    <w:basedOn w:val="Normal"/>
    <w:qFormat/>
    <w:rsid w:val="00AA3CD4"/>
  </w:style>
  <w:style w:type="paragraph" w:customStyle="1" w:styleId="HotRoute0">
    <w:name w:val="Hot Route"/>
    <w:basedOn w:val="Normal"/>
    <w:qFormat/>
    <w:rsid w:val="00AA3CD4"/>
  </w:style>
  <w:style w:type="paragraph" w:customStyle="1" w:styleId="articlebody">
    <w:name w:val="articlebody"/>
    <w:basedOn w:val="Normal"/>
    <w:qFormat/>
    <w:rsid w:val="00AA3CD4"/>
  </w:style>
  <w:style w:type="character" w:customStyle="1" w:styleId="CiteCardCharCharCharCharCharCharCharChar">
    <w:name w:val="Cite_Card Char Char Char Char Char Char Char Char"/>
    <w:locked/>
    <w:rsid w:val="00AA3CD4"/>
  </w:style>
  <w:style w:type="paragraph" w:customStyle="1" w:styleId="CiteCardCharCharCharCharCharCharChar">
    <w:name w:val="Cite_Card Char Char Char Char Char Char Char"/>
    <w:autoRedefine/>
    <w:qFormat/>
    <w:rsid w:val="00AA3CD4"/>
    <w:pPr>
      <w:spacing w:after="160" w:line="259" w:lineRule="auto"/>
    </w:pPr>
    <w:rPr>
      <w:rFonts w:eastAsiaTheme="minorHAnsi"/>
      <w:sz w:val="22"/>
      <w:szCs w:val="22"/>
    </w:rPr>
  </w:style>
  <w:style w:type="paragraph" w:customStyle="1" w:styleId="foldie">
    <w:name w:val="foldie"/>
    <w:basedOn w:val="CiteCardCharChar"/>
    <w:qFormat/>
    <w:rsid w:val="00AA3CD4"/>
  </w:style>
  <w:style w:type="paragraph" w:customStyle="1" w:styleId="billtextsection">
    <w:name w:val="bill_text_section"/>
    <w:basedOn w:val="Normal"/>
    <w:next w:val="HotRoute0"/>
    <w:qFormat/>
    <w:rsid w:val="00AA3CD4"/>
  </w:style>
  <w:style w:type="paragraph" w:customStyle="1" w:styleId="wp-caption-text">
    <w:name w:val="wp-caption-text"/>
    <w:basedOn w:val="Normal"/>
    <w:qFormat/>
    <w:rsid w:val="00AA3CD4"/>
  </w:style>
  <w:style w:type="character" w:customStyle="1" w:styleId="CiteNormalChar">
    <w:name w:val="Cite Normal Char"/>
    <w:locked/>
    <w:rsid w:val="00AA3CD4"/>
  </w:style>
  <w:style w:type="paragraph" w:customStyle="1" w:styleId="CiteNormal">
    <w:name w:val="Cite Normal"/>
    <w:basedOn w:val="Normal"/>
    <w:next w:val="CiteCardCharCharCharCharCharCharChar"/>
    <w:autoRedefine/>
    <w:qFormat/>
    <w:rsid w:val="00AA3CD4"/>
  </w:style>
  <w:style w:type="paragraph" w:customStyle="1" w:styleId="Pa3">
    <w:name w:val="Pa3"/>
    <w:basedOn w:val="Normal"/>
    <w:next w:val="foldie"/>
    <w:uiPriority w:val="99"/>
    <w:qFormat/>
    <w:rsid w:val="00AA3CD4"/>
  </w:style>
  <w:style w:type="character" w:customStyle="1" w:styleId="Debate-CardTagandCite-F6Char">
    <w:name w:val="Debate- Card Tag and Cite- F6 Char"/>
    <w:locked/>
    <w:rsid w:val="00AA3CD4"/>
  </w:style>
  <w:style w:type="paragraph" w:customStyle="1" w:styleId="Debate-CardTagandCite-F6">
    <w:name w:val="Debate- Card Tag and Cite- F6"/>
    <w:basedOn w:val="Normal"/>
    <w:qFormat/>
    <w:rsid w:val="00AA3CD4"/>
  </w:style>
  <w:style w:type="character" w:customStyle="1" w:styleId="BoldUnderlineChar0">
    <w:name w:val="BoldUnderline Char"/>
    <w:locked/>
    <w:rsid w:val="00AA3CD4"/>
  </w:style>
  <w:style w:type="character" w:customStyle="1" w:styleId="StyleStyle411ptBoldBorderSinglesolidlineAuto0Char">
    <w:name w:val="Style Style4 + 11 pt Bold Border: : (Single solid line Auto  0.... Char"/>
    <w:locked/>
    <w:rsid w:val="00AA3CD4"/>
  </w:style>
  <w:style w:type="paragraph" w:customStyle="1" w:styleId="StyleStyle411ptBoldBorderSinglesolidlineAuto0">
    <w:name w:val="Style Style4 + 11 pt Bold Border: : (Single solid line Auto  0...."/>
    <w:basedOn w:val="Normal"/>
    <w:qFormat/>
    <w:rsid w:val="00AA3CD4"/>
  </w:style>
  <w:style w:type="character" w:customStyle="1" w:styleId="BoldunderlineChar1">
    <w:name w:val="Bold underline Char"/>
    <w:locked/>
    <w:rsid w:val="00AA3CD4"/>
  </w:style>
  <w:style w:type="paragraph" w:customStyle="1" w:styleId="Boldunderline0">
    <w:name w:val="Bold underline"/>
    <w:basedOn w:val="Normal"/>
    <w:qFormat/>
    <w:rsid w:val="00AA3CD4"/>
  </w:style>
  <w:style w:type="character" w:customStyle="1" w:styleId="Style2Char">
    <w:name w:val="Style2 Char"/>
    <w:locked/>
    <w:rsid w:val="00AA3CD4"/>
  </w:style>
  <w:style w:type="paragraph" w:customStyle="1" w:styleId="Style2">
    <w:name w:val="Style2"/>
    <w:basedOn w:val="Normal"/>
    <w:qFormat/>
    <w:rsid w:val="00AA3CD4"/>
  </w:style>
  <w:style w:type="paragraph" w:customStyle="1" w:styleId="BLOCKTITLE3">
    <w:name w:val="BLOCK TITLE"/>
    <w:basedOn w:val="Normal"/>
    <w:qFormat/>
    <w:rsid w:val="00AA3CD4"/>
  </w:style>
  <w:style w:type="paragraph" w:customStyle="1" w:styleId="StyleNormalWeb10pt">
    <w:name w:val="Style Normal (Web) + 10 pt"/>
    <w:basedOn w:val="Normal"/>
    <w:qFormat/>
    <w:rsid w:val="00AA3CD4"/>
  </w:style>
  <w:style w:type="paragraph" w:customStyle="1" w:styleId="BlockHeadings">
    <w:name w:val="Block Headings"/>
    <w:next w:val="Boldunderline0"/>
    <w:qFormat/>
    <w:rsid w:val="00AA3CD4"/>
    <w:pPr>
      <w:spacing w:after="160" w:line="259" w:lineRule="auto"/>
    </w:pPr>
    <w:rPr>
      <w:rFonts w:eastAsiaTheme="minorHAnsi"/>
      <w:sz w:val="22"/>
      <w:szCs w:val="22"/>
    </w:rPr>
  </w:style>
  <w:style w:type="character" w:customStyle="1" w:styleId="cardChar0">
    <w:name w:val="%card Char"/>
    <w:locked/>
    <w:rsid w:val="00AA3CD4"/>
  </w:style>
  <w:style w:type="paragraph" w:customStyle="1" w:styleId="card">
    <w:name w:val="%card"/>
    <w:basedOn w:val="Normal"/>
    <w:qFormat/>
    <w:rsid w:val="00AA3CD4"/>
  </w:style>
  <w:style w:type="paragraph" w:customStyle="1" w:styleId="SmallNormal">
    <w:name w:val="Small Normal"/>
    <w:basedOn w:val="Normal"/>
    <w:next w:val="BLOCKTITLE3"/>
    <w:qFormat/>
    <w:rsid w:val="00AA3CD4"/>
  </w:style>
  <w:style w:type="paragraph" w:customStyle="1" w:styleId="p1">
    <w:name w:val="p1"/>
    <w:basedOn w:val="Normal"/>
    <w:qFormat/>
    <w:rsid w:val="00AA3CD4"/>
  </w:style>
  <w:style w:type="character" w:customStyle="1" w:styleId="UnunderlinedTextChar">
    <w:name w:val="Ununderlined Text Char"/>
    <w:locked/>
    <w:rsid w:val="00AA3CD4"/>
  </w:style>
  <w:style w:type="paragraph" w:customStyle="1" w:styleId="UnunderlinedText">
    <w:name w:val="Ununderlined Text"/>
    <w:basedOn w:val="Normal"/>
    <w:autoRedefine/>
    <w:qFormat/>
    <w:rsid w:val="00AA3CD4"/>
  </w:style>
  <w:style w:type="character" w:customStyle="1" w:styleId="RegularChar">
    <w:name w:val="Regular Char"/>
    <w:locked/>
    <w:rsid w:val="00AA3CD4"/>
  </w:style>
  <w:style w:type="paragraph" w:customStyle="1" w:styleId="Regular">
    <w:name w:val="Regular"/>
    <w:qFormat/>
    <w:rsid w:val="00AA3CD4"/>
    <w:pPr>
      <w:spacing w:after="160" w:line="259" w:lineRule="auto"/>
    </w:pPr>
    <w:rPr>
      <w:rFonts w:eastAsiaTheme="minorHAnsi"/>
      <w:sz w:val="22"/>
      <w:szCs w:val="22"/>
    </w:rPr>
  </w:style>
  <w:style w:type="character" w:customStyle="1" w:styleId="ReallyfuckingsmallCharCharCharChar">
    <w:name w:val="Really fucking small Char Char Char Char"/>
    <w:locked/>
    <w:rsid w:val="00AA3CD4"/>
  </w:style>
  <w:style w:type="paragraph" w:customStyle="1" w:styleId="ReallyfuckingsmallCharCharChar">
    <w:name w:val="Really fucking small Char Char Char"/>
    <w:basedOn w:val="Normal"/>
    <w:qFormat/>
    <w:rsid w:val="00AA3CD4"/>
  </w:style>
  <w:style w:type="character" w:customStyle="1" w:styleId="CardDownx1Char">
    <w:name w:val="CardDown x1 Char"/>
    <w:locked/>
    <w:rsid w:val="00AA3CD4"/>
  </w:style>
  <w:style w:type="paragraph" w:customStyle="1" w:styleId="CardDownx1">
    <w:name w:val="CardDown x1"/>
    <w:basedOn w:val="Normal"/>
    <w:qFormat/>
    <w:rsid w:val="00AA3CD4"/>
  </w:style>
  <w:style w:type="paragraph" w:customStyle="1" w:styleId="CardDownx15">
    <w:name w:val="CardDown x1.5"/>
    <w:basedOn w:val="Normal"/>
    <w:qFormat/>
    <w:rsid w:val="00AA3CD4"/>
  </w:style>
  <w:style w:type="character" w:customStyle="1" w:styleId="ReallyfuckingsmallChar">
    <w:name w:val="Really fucking small Char"/>
    <w:locked/>
    <w:rsid w:val="00AA3CD4"/>
  </w:style>
  <w:style w:type="paragraph" w:customStyle="1" w:styleId="Reallyfuckingsmall">
    <w:name w:val="Really fucking small"/>
    <w:basedOn w:val="Normal"/>
    <w:qFormat/>
    <w:rsid w:val="00AA3CD4"/>
  </w:style>
  <w:style w:type="character" w:customStyle="1" w:styleId="FullCiteChar">
    <w:name w:val="Full Cite Char"/>
    <w:locked/>
    <w:rsid w:val="00AA3CD4"/>
  </w:style>
  <w:style w:type="paragraph" w:customStyle="1" w:styleId="FullCite">
    <w:name w:val="Full Cite"/>
    <w:basedOn w:val="Normal"/>
    <w:next w:val="Normal"/>
    <w:qFormat/>
    <w:rsid w:val="00AA3CD4"/>
  </w:style>
  <w:style w:type="paragraph" w:customStyle="1" w:styleId="CiteTag">
    <w:name w:val="Cite/Tag"/>
    <w:basedOn w:val="Normal"/>
    <w:qFormat/>
    <w:rsid w:val="00AA3CD4"/>
  </w:style>
  <w:style w:type="paragraph" w:customStyle="1" w:styleId="cardtext4">
    <w:name w:val="cardtext"/>
    <w:basedOn w:val="Normal"/>
    <w:qFormat/>
    <w:rsid w:val="00AA3CD4"/>
  </w:style>
  <w:style w:type="paragraph" w:customStyle="1" w:styleId="Heading5SizeDown">
    <w:name w:val="Heading 5 Size Down"/>
    <w:basedOn w:val="Normal"/>
    <w:autoRedefine/>
    <w:qFormat/>
    <w:rsid w:val="00AA3CD4"/>
  </w:style>
  <w:style w:type="character" w:customStyle="1" w:styleId="evidencetextChar">
    <w:name w:val="evidence text Char"/>
    <w:locked/>
    <w:rsid w:val="00AA3CD4"/>
  </w:style>
  <w:style w:type="character" w:customStyle="1" w:styleId="StyleStyleArialNarrow9ptLeft-075ArialNarrowChar">
    <w:name w:val="Style Style Arial Narrow 9 pt Left:  -0.75&quot; + Arial Narrow Char"/>
    <w:locked/>
    <w:rsid w:val="00AA3CD4"/>
  </w:style>
  <w:style w:type="paragraph" w:customStyle="1" w:styleId="StyleStyleArialNarrow9ptLeft-075ArialNarrow">
    <w:name w:val="Style Style Arial Narrow 9 pt Left:  -0.75&quot; + Arial Narrow"/>
    <w:basedOn w:val="Normal"/>
    <w:qFormat/>
    <w:rsid w:val="00AA3CD4"/>
  </w:style>
  <w:style w:type="character" w:customStyle="1" w:styleId="StyleStyleCardTextLeft-075Right0Char">
    <w:name w:val="Style Style Card Text + Left:  -0.75&quot; + Right:  0&quot; Char"/>
    <w:locked/>
    <w:rsid w:val="00AA3CD4"/>
  </w:style>
  <w:style w:type="paragraph" w:customStyle="1" w:styleId="StyleStyleCardTextLeft-075Right0">
    <w:name w:val="Style Style Card Text + Left:  -0.75&quot; + Right:  0&quot;"/>
    <w:basedOn w:val="Normal"/>
    <w:autoRedefine/>
    <w:qFormat/>
    <w:rsid w:val="00AA3CD4"/>
  </w:style>
  <w:style w:type="paragraph" w:customStyle="1" w:styleId="ecxmsonormal">
    <w:name w:val="ecxmsonormal"/>
    <w:basedOn w:val="Normal"/>
    <w:qFormat/>
    <w:rsid w:val="00AA3CD4"/>
  </w:style>
  <w:style w:type="character" w:customStyle="1" w:styleId="DebateUnderlineBoldChar">
    <w:name w:val="Debate Underline Bold Char"/>
    <w:locked/>
    <w:rsid w:val="00AA3CD4"/>
  </w:style>
  <w:style w:type="paragraph" w:customStyle="1" w:styleId="DebateUnderlineBold">
    <w:name w:val="Debate Underline Bold"/>
    <w:basedOn w:val="Normal"/>
    <w:next w:val="StyleStyleArialNarrow9ptLeft-075ArialNarrow"/>
    <w:qFormat/>
    <w:rsid w:val="00AA3CD4"/>
  </w:style>
  <w:style w:type="character" w:customStyle="1" w:styleId="StyleArialNarrow12ptBoldLeft-075Char">
    <w:name w:val="Style Arial Narrow 12 pt Bold Left:  -0.75&quot; Char"/>
    <w:locked/>
    <w:rsid w:val="00AA3CD4"/>
  </w:style>
  <w:style w:type="paragraph" w:customStyle="1" w:styleId="StyleArialNarrow12ptBoldLeft-075">
    <w:name w:val="Style Arial Narrow 12 pt Bold Left:  -0.75&quot;"/>
    <w:basedOn w:val="Normal"/>
    <w:next w:val="StyleStyleCardTextLeft-075Right0"/>
    <w:qFormat/>
    <w:rsid w:val="00AA3CD4"/>
  </w:style>
  <w:style w:type="character" w:customStyle="1" w:styleId="StyleStyleevidencetextBorderSinglesolidlineAuto05Char">
    <w:name w:val="Style Style evidence text + Border: : (Single solid line Auto  0.5 ... Char"/>
    <w:locked/>
    <w:rsid w:val="00AA3CD4"/>
  </w:style>
  <w:style w:type="paragraph" w:customStyle="1" w:styleId="StyleStyleevidencetextBorderSinglesolidlineAuto05">
    <w:name w:val="Style Style evidence text + Border: : (Single solid line Auto  0.5 ..."/>
    <w:basedOn w:val="Normal"/>
    <w:qFormat/>
    <w:rsid w:val="00AA3CD4"/>
  </w:style>
  <w:style w:type="character" w:customStyle="1" w:styleId="StyleevidencetextBorderSinglesolidlineAuto05ptLChar">
    <w:name w:val="Style evidence text + Border: : (Single solid line Auto  0.5 pt L... Char"/>
    <w:locked/>
    <w:rsid w:val="00AA3CD4"/>
  </w:style>
  <w:style w:type="paragraph" w:customStyle="1" w:styleId="StyleevidencetextBorderSinglesolidlineAuto05ptL">
    <w:name w:val="Style evidence text + Border: : (Single solid line Auto  0.5 pt L..."/>
    <w:basedOn w:val="Normal"/>
    <w:qFormat/>
    <w:rsid w:val="00AA3CD4"/>
  </w:style>
  <w:style w:type="character" w:customStyle="1" w:styleId="HighlightingChar">
    <w:name w:val="Highlighting Char"/>
    <w:locked/>
    <w:rsid w:val="00AA3CD4"/>
  </w:style>
  <w:style w:type="paragraph" w:customStyle="1" w:styleId="Highlighting">
    <w:name w:val="Highlighting"/>
    <w:basedOn w:val="Normal"/>
    <w:autoRedefine/>
    <w:qFormat/>
    <w:rsid w:val="00AA3CD4"/>
  </w:style>
  <w:style w:type="paragraph" w:customStyle="1" w:styleId="CiteCharCharCharChar">
    <w:name w:val="Cite Char Char Char Char"/>
    <w:basedOn w:val="Normal"/>
    <w:next w:val="Normal"/>
    <w:qFormat/>
    <w:rsid w:val="00AA3CD4"/>
  </w:style>
  <w:style w:type="character" w:customStyle="1" w:styleId="UnderliningCharChar1CharCharChar">
    <w:name w:val="Underlining Char Char1 Char Char Char"/>
    <w:locked/>
    <w:rsid w:val="00AA3CD4"/>
  </w:style>
  <w:style w:type="paragraph" w:customStyle="1" w:styleId="UnderliningCharChar1CharChar">
    <w:name w:val="Underlining Char Char1 Char Char"/>
    <w:basedOn w:val="Normal"/>
    <w:next w:val="Normal"/>
    <w:qFormat/>
    <w:rsid w:val="00AA3CD4"/>
  </w:style>
  <w:style w:type="character" w:customStyle="1" w:styleId="CiteCharCharCharCharCharChar">
    <w:name w:val="Cite Char Char Char Char Char Char"/>
    <w:locked/>
    <w:rsid w:val="00AA3CD4"/>
  </w:style>
  <w:style w:type="paragraph" w:customStyle="1" w:styleId="CiteCharCharCharCharChar">
    <w:name w:val="Cite Char Char Char Char Char"/>
    <w:basedOn w:val="Normal"/>
    <w:next w:val="Normal"/>
    <w:qFormat/>
    <w:rsid w:val="00AA3CD4"/>
  </w:style>
  <w:style w:type="character" w:customStyle="1" w:styleId="UnderliningCharCharChar">
    <w:name w:val="Underlining Char Char Char"/>
    <w:locked/>
    <w:rsid w:val="00AA3CD4"/>
  </w:style>
  <w:style w:type="paragraph" w:customStyle="1" w:styleId="UnderliningCharChar">
    <w:name w:val="Underlining Char Char"/>
    <w:basedOn w:val="Normal"/>
    <w:next w:val="Normal"/>
    <w:qFormat/>
    <w:rsid w:val="00AA3CD4"/>
  </w:style>
  <w:style w:type="paragraph" w:customStyle="1" w:styleId="Style12">
    <w:name w:val="Style 12"/>
    <w:qFormat/>
    <w:rsid w:val="00AA3CD4"/>
    <w:pPr>
      <w:spacing w:after="160" w:line="259" w:lineRule="auto"/>
    </w:pPr>
    <w:rPr>
      <w:rFonts w:eastAsiaTheme="minorHAnsi"/>
      <w:sz w:val="22"/>
      <w:szCs w:val="22"/>
    </w:rPr>
  </w:style>
  <w:style w:type="paragraph" w:customStyle="1" w:styleId="Style7">
    <w:name w:val="Style 7"/>
    <w:qFormat/>
    <w:rsid w:val="00AA3CD4"/>
    <w:pPr>
      <w:spacing w:after="160" w:line="259" w:lineRule="auto"/>
    </w:pPr>
    <w:rPr>
      <w:rFonts w:eastAsiaTheme="minorHAnsi"/>
      <w:sz w:val="22"/>
      <w:szCs w:val="22"/>
    </w:rPr>
  </w:style>
  <w:style w:type="paragraph" w:customStyle="1" w:styleId="Style9">
    <w:name w:val="Style 9"/>
    <w:qFormat/>
    <w:rsid w:val="00AA3CD4"/>
    <w:pPr>
      <w:spacing w:after="160" w:line="259" w:lineRule="auto"/>
    </w:pPr>
    <w:rPr>
      <w:rFonts w:eastAsiaTheme="minorHAnsi"/>
      <w:sz w:val="22"/>
      <w:szCs w:val="22"/>
    </w:rPr>
  </w:style>
  <w:style w:type="paragraph" w:customStyle="1" w:styleId="Emphasis3">
    <w:name w:val="Emphasis3"/>
    <w:qFormat/>
    <w:rsid w:val="00AA3CD4"/>
    <w:pPr>
      <w:spacing w:after="160" w:line="259" w:lineRule="auto"/>
    </w:pPr>
    <w:rPr>
      <w:rFonts w:eastAsiaTheme="minorHAnsi"/>
      <w:sz w:val="22"/>
      <w:szCs w:val="22"/>
    </w:rPr>
  </w:style>
  <w:style w:type="paragraph" w:customStyle="1" w:styleId="UnderlinedCard0">
    <w:name w:val="Underlined Card"/>
    <w:basedOn w:val="Normal"/>
    <w:qFormat/>
    <w:rsid w:val="00AA3CD4"/>
  </w:style>
  <w:style w:type="paragraph" w:customStyle="1" w:styleId="SmallCard">
    <w:name w:val="Small Card"/>
    <w:basedOn w:val="Normal"/>
    <w:qFormat/>
    <w:rsid w:val="00AA3CD4"/>
  </w:style>
  <w:style w:type="paragraph" w:customStyle="1" w:styleId="BreifTitle">
    <w:name w:val="Breif Title"/>
    <w:basedOn w:val="Normal"/>
    <w:autoRedefine/>
    <w:qFormat/>
    <w:rsid w:val="00AA3CD4"/>
  </w:style>
  <w:style w:type="paragraph" w:customStyle="1" w:styleId="Normal10pt">
    <w:name w:val="Normal + 10 pt"/>
    <w:basedOn w:val="Normal"/>
    <w:qFormat/>
    <w:rsid w:val="00AA3CD4"/>
  </w:style>
  <w:style w:type="paragraph" w:customStyle="1" w:styleId="formfldssel">
    <w:name w:val="formfldssel"/>
    <w:basedOn w:val="Normal"/>
    <w:qFormat/>
    <w:rsid w:val="00AA3CD4"/>
  </w:style>
  <w:style w:type="paragraph" w:customStyle="1" w:styleId="hpleftlk">
    <w:name w:val="hpleftlk"/>
    <w:basedOn w:val="Normal"/>
    <w:qFormat/>
    <w:rsid w:val="00AA3CD4"/>
  </w:style>
  <w:style w:type="paragraph" w:customStyle="1" w:styleId="lblu">
    <w:name w:val="lblu"/>
    <w:basedOn w:val="Normal"/>
    <w:qFormat/>
    <w:rsid w:val="00AA3CD4"/>
  </w:style>
  <w:style w:type="paragraph" w:customStyle="1" w:styleId="Underlinestyle">
    <w:name w:val="Underlinestyle"/>
    <w:basedOn w:val="Normal"/>
    <w:qFormat/>
    <w:rsid w:val="00AA3CD4"/>
  </w:style>
  <w:style w:type="paragraph" w:customStyle="1" w:styleId="DebateCiteCharChar">
    <w:name w:val="Debate Cite Char Char"/>
    <w:basedOn w:val="Normal"/>
    <w:autoRedefine/>
    <w:qFormat/>
    <w:rsid w:val="00AA3CD4"/>
  </w:style>
  <w:style w:type="paragraph" w:customStyle="1" w:styleId="StyleTagandCiteFranklinGothicDemi">
    <w:name w:val="Style Tag and Cite + Franklin Gothic Demi"/>
    <w:basedOn w:val="Index"/>
    <w:autoRedefine/>
    <w:qFormat/>
    <w:rsid w:val="00AA3CD4"/>
  </w:style>
  <w:style w:type="paragraph" w:customStyle="1" w:styleId="StyleStyleTagandCiteFranklinGothicDemi11pt">
    <w:name w:val="Style Style Tag and Cite + Franklin Gothic Demi + 11 pt"/>
    <w:basedOn w:val="StyleTagandCiteFranklinGothicDemi"/>
    <w:autoRedefine/>
    <w:qFormat/>
    <w:rsid w:val="00AA3CD4"/>
  </w:style>
  <w:style w:type="paragraph" w:customStyle="1" w:styleId="TagCite1">
    <w:name w:val="Tag/Cite"/>
    <w:basedOn w:val="Normal"/>
    <w:qFormat/>
    <w:rsid w:val="00AA3CD4"/>
  </w:style>
  <w:style w:type="paragraph" w:customStyle="1" w:styleId="CiteCard0">
    <w:name w:val="Cite/Card"/>
    <w:basedOn w:val="Normal"/>
    <w:qFormat/>
    <w:rsid w:val="00AA3CD4"/>
  </w:style>
  <w:style w:type="paragraph" w:customStyle="1" w:styleId="tagCharCharCharCharCharCharChar">
    <w:name w:val="tag Char Char Char Char Char Char Char"/>
    <w:basedOn w:val="Normal"/>
    <w:qFormat/>
    <w:rsid w:val="00AA3CD4"/>
  </w:style>
  <w:style w:type="paragraph" w:customStyle="1" w:styleId="title-bold-medium">
    <w:name w:val="title-bold-medium"/>
    <w:basedOn w:val="Normal"/>
    <w:qFormat/>
    <w:rsid w:val="00AA3CD4"/>
  </w:style>
  <w:style w:type="paragraph" w:customStyle="1" w:styleId="lact">
    <w:name w:val="lact"/>
    <w:basedOn w:val="Normal"/>
    <w:qFormat/>
    <w:rsid w:val="00AA3CD4"/>
  </w:style>
  <w:style w:type="paragraph" w:customStyle="1" w:styleId="shellscontentions">
    <w:name w:val="shells/contentions"/>
    <w:qFormat/>
    <w:rsid w:val="00AA3CD4"/>
    <w:pPr>
      <w:spacing w:after="160" w:line="259" w:lineRule="auto"/>
    </w:pPr>
    <w:rPr>
      <w:rFonts w:eastAsiaTheme="minorHAnsi"/>
      <w:sz w:val="22"/>
      <w:szCs w:val="22"/>
    </w:rPr>
  </w:style>
  <w:style w:type="paragraph" w:customStyle="1" w:styleId="BriefTitle1">
    <w:name w:val="Brief Title 1"/>
    <w:basedOn w:val="Normal"/>
    <w:qFormat/>
    <w:rsid w:val="00AA3CD4"/>
  </w:style>
  <w:style w:type="paragraph" w:customStyle="1" w:styleId="TagCiteChar0">
    <w:name w:val="Tag/Cite Char"/>
    <w:basedOn w:val="Normal"/>
    <w:qFormat/>
    <w:rsid w:val="00AA3CD4"/>
  </w:style>
  <w:style w:type="paragraph" w:customStyle="1" w:styleId="ShellTitles">
    <w:name w:val="ShellTitles"/>
    <w:basedOn w:val="Normal"/>
    <w:qFormat/>
    <w:rsid w:val="00AA3CD4"/>
  </w:style>
  <w:style w:type="paragraph" w:customStyle="1" w:styleId="maintext">
    <w:name w:val="maintext"/>
    <w:basedOn w:val="Normal"/>
    <w:qFormat/>
    <w:rsid w:val="00AA3CD4"/>
  </w:style>
  <w:style w:type="paragraph" w:customStyle="1" w:styleId="ToRead">
    <w:name w:val="To Read"/>
    <w:basedOn w:val="Normal"/>
    <w:qFormat/>
    <w:rsid w:val="00AA3CD4"/>
  </w:style>
  <w:style w:type="paragraph" w:customStyle="1" w:styleId="Style20">
    <w:name w:val="Style 2"/>
    <w:basedOn w:val="Normal"/>
    <w:qFormat/>
    <w:rsid w:val="00AA3CD4"/>
  </w:style>
  <w:style w:type="paragraph" w:customStyle="1" w:styleId="Style40">
    <w:name w:val="Style 4"/>
    <w:basedOn w:val="Normal"/>
    <w:qFormat/>
    <w:rsid w:val="00AA3CD4"/>
  </w:style>
  <w:style w:type="paragraph" w:customStyle="1" w:styleId="CM10">
    <w:name w:val="CM10"/>
    <w:basedOn w:val="Normal"/>
    <w:next w:val="ShellTitles"/>
    <w:qFormat/>
    <w:rsid w:val="00AA3CD4"/>
  </w:style>
  <w:style w:type="paragraph" w:customStyle="1" w:styleId="OffensiveLanguage">
    <w:name w:val="Offensive Language"/>
    <w:basedOn w:val="Normal"/>
    <w:next w:val="Normal"/>
    <w:qFormat/>
    <w:rsid w:val="00AA3CD4"/>
  </w:style>
  <w:style w:type="paragraph" w:customStyle="1" w:styleId="clearformatting0">
    <w:name w:val="clear formatting"/>
    <w:basedOn w:val="Normal"/>
    <w:next w:val="ToRead"/>
    <w:qFormat/>
    <w:rsid w:val="00AA3CD4"/>
  </w:style>
  <w:style w:type="paragraph" w:customStyle="1" w:styleId="Style18">
    <w:name w:val="Style 18"/>
    <w:next w:val="Style20"/>
    <w:uiPriority w:val="99"/>
    <w:qFormat/>
    <w:rsid w:val="00AA3CD4"/>
    <w:pPr>
      <w:spacing w:after="160" w:line="259" w:lineRule="auto"/>
    </w:pPr>
    <w:rPr>
      <w:rFonts w:eastAsiaTheme="minorHAnsi"/>
      <w:sz w:val="22"/>
      <w:szCs w:val="22"/>
    </w:rPr>
  </w:style>
  <w:style w:type="paragraph" w:customStyle="1" w:styleId="formfld">
    <w:name w:val="formfld"/>
    <w:basedOn w:val="Normal"/>
    <w:next w:val="Style40"/>
    <w:qFormat/>
    <w:rsid w:val="00AA3CD4"/>
  </w:style>
  <w:style w:type="paragraph" w:customStyle="1" w:styleId="Caption3">
    <w:name w:val="Caption3"/>
    <w:basedOn w:val="Normal"/>
    <w:next w:val="CM10"/>
    <w:qFormat/>
    <w:rsid w:val="00AA3CD4"/>
  </w:style>
  <w:style w:type="paragraph" w:customStyle="1" w:styleId="teaserpermalink">
    <w:name w:val="teaser_permalink"/>
    <w:basedOn w:val="Normal"/>
    <w:next w:val="OffensiveLanguage"/>
    <w:qFormat/>
    <w:rsid w:val="00AA3CD4"/>
  </w:style>
  <w:style w:type="character" w:styleId="CommentReference">
    <w:name w:val="annotation reference"/>
    <w:basedOn w:val="DefaultParagraphFont"/>
    <w:uiPriority w:val="99"/>
    <w:unhideWhenUsed/>
    <w:rsid w:val="00AA3CD4"/>
    <w:rPr>
      <w:sz w:val="16"/>
      <w:szCs w:val="16"/>
    </w:rPr>
  </w:style>
  <w:style w:type="character" w:styleId="BookTitle">
    <w:name w:val="Book Title"/>
    <w:basedOn w:val="DefaultParagraphFont"/>
    <w:qFormat/>
    <w:rsid w:val="00AA3CD4"/>
    <w:rPr>
      <w:b/>
      <w:bCs/>
      <w:i/>
      <w:iCs/>
      <w:spacing w:val="5"/>
    </w:rPr>
  </w:style>
  <w:style w:type="character" w:customStyle="1" w:styleId="Heading7Char1">
    <w:name w:val="Heading 7 Char1"/>
    <w:basedOn w:val="DefaultParagraphFont"/>
    <w:semiHidden/>
    <w:rsid w:val="00AA3CD4"/>
  </w:style>
  <w:style w:type="character" w:customStyle="1" w:styleId="Heading8Char1">
    <w:name w:val="Heading 8 Char1"/>
    <w:basedOn w:val="DefaultParagraphFont"/>
    <w:semiHidden/>
    <w:rsid w:val="00AA3CD4"/>
  </w:style>
  <w:style w:type="character" w:customStyle="1" w:styleId="Heading9Char1">
    <w:name w:val="Heading 9 Char1"/>
    <w:basedOn w:val="DefaultParagraphFont"/>
    <w:semiHidden/>
    <w:rsid w:val="00AA3CD4"/>
  </w:style>
  <w:style w:type="character" w:customStyle="1" w:styleId="FooterChar1">
    <w:name w:val="Footer Char1"/>
    <w:basedOn w:val="DefaultParagraphFont"/>
    <w:uiPriority w:val="99"/>
    <w:rsid w:val="00AA3CD4"/>
  </w:style>
  <w:style w:type="character" w:customStyle="1" w:styleId="sup1">
    <w:name w:val="sup1"/>
    <w:rsid w:val="00AA3CD4"/>
  </w:style>
  <w:style w:type="character" w:customStyle="1" w:styleId="pgnum1">
    <w:name w:val="pgnum1"/>
    <w:rsid w:val="00AA3CD4"/>
  </w:style>
  <w:style w:type="character" w:customStyle="1" w:styleId="nw">
    <w:name w:val="nw"/>
    <w:rsid w:val="00AA3CD4"/>
  </w:style>
  <w:style w:type="character" w:customStyle="1" w:styleId="CardsHighlight">
    <w:name w:val="Cards Highlight"/>
    <w:uiPriority w:val="1"/>
    <w:rsid w:val="00AA3CD4"/>
  </w:style>
  <w:style w:type="character" w:customStyle="1" w:styleId="caps">
    <w:name w:val="caps"/>
    <w:rsid w:val="00AA3CD4"/>
  </w:style>
  <w:style w:type="character" w:customStyle="1" w:styleId="apple">
    <w:name w:val="apple"/>
    <w:rsid w:val="00AA3CD4"/>
  </w:style>
  <w:style w:type="character" w:customStyle="1" w:styleId="CitesChar1">
    <w:name w:val="Cites Char1"/>
    <w:rsid w:val="00AA3CD4"/>
  </w:style>
  <w:style w:type="character" w:customStyle="1" w:styleId="CardsFont12ptCharCharCharCharCharCharCharCharCharCharChar">
    <w:name w:val="Cards + Font: 12 pt Char Char Char Char Char Char Char Char Char Char Char"/>
    <w:rsid w:val="00AA3CD4"/>
  </w:style>
  <w:style w:type="character" w:customStyle="1" w:styleId="AuthorChar">
    <w:name w:val="Author Char"/>
    <w:rsid w:val="00AA3CD4"/>
  </w:style>
  <w:style w:type="character" w:customStyle="1" w:styleId="term1">
    <w:name w:val="term1"/>
    <w:rsid w:val="00AA3CD4"/>
  </w:style>
  <w:style w:type="character" w:customStyle="1" w:styleId="BoldUnderlining">
    <w:name w:val="Bold Underlining"/>
    <w:rsid w:val="00AA3CD4"/>
  </w:style>
  <w:style w:type="character" w:customStyle="1" w:styleId="inhoud">
    <w:name w:val="inhoud"/>
    <w:rsid w:val="00AA3CD4"/>
  </w:style>
  <w:style w:type="character" w:customStyle="1" w:styleId="CardsUnderlined">
    <w:name w:val="Cards Underlined"/>
    <w:qFormat/>
    <w:rsid w:val="00AA3CD4"/>
  </w:style>
  <w:style w:type="character" w:customStyle="1" w:styleId="Cites-AuthorDate">
    <w:name w:val="Cites-Author/Date"/>
    <w:qFormat/>
    <w:rsid w:val="00AA3CD4"/>
  </w:style>
  <w:style w:type="character" w:customStyle="1" w:styleId="Highlight">
    <w:name w:val="Highlight"/>
    <w:uiPriority w:val="1"/>
    <w:qFormat/>
    <w:rsid w:val="00AA3CD4"/>
  </w:style>
  <w:style w:type="character" w:customStyle="1" w:styleId="Boxout">
    <w:name w:val="Box out"/>
    <w:uiPriority w:val="1"/>
    <w:qFormat/>
    <w:rsid w:val="00AA3CD4"/>
  </w:style>
  <w:style w:type="character" w:customStyle="1" w:styleId="StyleCardtextChar10pt">
    <w:name w:val="Style Card text Char + 10 pt"/>
    <w:rsid w:val="00AA3CD4"/>
  </w:style>
  <w:style w:type="character" w:customStyle="1" w:styleId="UnderliningChar2">
    <w:name w:val="Underlining Char2"/>
    <w:rsid w:val="00AA3CD4"/>
  </w:style>
  <w:style w:type="paragraph" w:styleId="PlainText">
    <w:name w:val="Plain Text"/>
    <w:basedOn w:val="Normal"/>
    <w:link w:val="PlainTextChar1"/>
    <w:unhideWhenUsed/>
    <w:rsid w:val="00AA3CD4"/>
    <w:rPr>
      <w:rFonts w:ascii="Consolas" w:hAnsi="Consolas" w:cs="Consolas"/>
      <w:sz w:val="21"/>
      <w:szCs w:val="21"/>
    </w:rPr>
  </w:style>
  <w:style w:type="character" w:customStyle="1" w:styleId="PlainTextChar1">
    <w:name w:val="Plain Text Char1"/>
    <w:basedOn w:val="DefaultParagraphFont"/>
    <w:link w:val="PlainText"/>
    <w:rsid w:val="00AA3CD4"/>
    <w:rPr>
      <w:rFonts w:ascii="Consolas" w:hAnsi="Consolas" w:cs="Consolas"/>
      <w:sz w:val="21"/>
      <w:szCs w:val="21"/>
    </w:rPr>
  </w:style>
  <w:style w:type="character" w:customStyle="1" w:styleId="UnderliningChar1">
    <w:name w:val="Underlining Char1"/>
    <w:rsid w:val="00AA3CD4"/>
  </w:style>
  <w:style w:type="character" w:customStyle="1" w:styleId="MicroTextChar0">
    <w:name w:val="MicroText Char"/>
    <w:rsid w:val="00AA3CD4"/>
  </w:style>
  <w:style w:type="character" w:customStyle="1" w:styleId="smcaps">
    <w:name w:val="smcaps"/>
    <w:rsid w:val="00AA3CD4"/>
  </w:style>
  <w:style w:type="character" w:customStyle="1" w:styleId="Style1Char2">
    <w:name w:val="Style1 Char2"/>
    <w:rsid w:val="00AA3CD4"/>
  </w:style>
  <w:style w:type="character" w:customStyle="1" w:styleId="inside-head1">
    <w:name w:val="inside-head1"/>
    <w:rsid w:val="00AA3CD4"/>
  </w:style>
  <w:style w:type="character" w:customStyle="1" w:styleId="datestamp1">
    <w:name w:val="datestamp1"/>
    <w:rsid w:val="00AA3CD4"/>
  </w:style>
  <w:style w:type="character" w:customStyle="1" w:styleId="pagetools1">
    <w:name w:val="pagetools1"/>
    <w:rsid w:val="00AA3CD4"/>
  </w:style>
  <w:style w:type="character" w:customStyle="1" w:styleId="smallredtext">
    <w:name w:val="smallredtext"/>
    <w:rsid w:val="00AA3CD4"/>
  </w:style>
  <w:style w:type="character" w:customStyle="1" w:styleId="storyheading31">
    <w:name w:val="storyheading31"/>
    <w:rsid w:val="00AA3CD4"/>
  </w:style>
  <w:style w:type="character" w:customStyle="1" w:styleId="storydeck31">
    <w:name w:val="storydeck31"/>
    <w:rsid w:val="00AA3CD4"/>
  </w:style>
  <w:style w:type="character" w:customStyle="1" w:styleId="title1">
    <w:name w:val="title1"/>
    <w:rsid w:val="00AA3CD4"/>
  </w:style>
  <w:style w:type="character" w:customStyle="1" w:styleId="subtitle1">
    <w:name w:val="subtitle1"/>
    <w:rsid w:val="00AA3CD4"/>
  </w:style>
  <w:style w:type="character" w:customStyle="1" w:styleId="Title10">
    <w:name w:val="Title1"/>
    <w:rsid w:val="00AA3CD4"/>
  </w:style>
  <w:style w:type="character" w:customStyle="1" w:styleId="clsbiolink">
    <w:name w:val="clsbiolink"/>
    <w:rsid w:val="00AA3CD4"/>
  </w:style>
  <w:style w:type="character" w:customStyle="1" w:styleId="clssmaller">
    <w:name w:val="clssmaller"/>
    <w:rsid w:val="00AA3CD4"/>
  </w:style>
  <w:style w:type="character" w:customStyle="1" w:styleId="sm1">
    <w:name w:val="sm1"/>
    <w:rsid w:val="00AA3CD4"/>
  </w:style>
  <w:style w:type="character" w:customStyle="1" w:styleId="noindentChar">
    <w:name w:val="noindent Char"/>
    <w:rsid w:val="00AA3CD4"/>
  </w:style>
  <w:style w:type="character" w:customStyle="1" w:styleId="SmallChar1">
    <w:name w:val="Small Char1"/>
    <w:rsid w:val="00AA3CD4"/>
  </w:style>
  <w:style w:type="character" w:customStyle="1" w:styleId="fullcite0">
    <w:name w:val="fullcite"/>
    <w:rsid w:val="00AA3CD4"/>
  </w:style>
  <w:style w:type="character" w:customStyle="1" w:styleId="Style9ptThickunderline">
    <w:name w:val="Style 9 pt Thick underline"/>
    <w:rsid w:val="00AA3CD4"/>
  </w:style>
  <w:style w:type="character" w:customStyle="1" w:styleId="UnderlineChar1">
    <w:name w:val="Underline Char1"/>
    <w:rsid w:val="00AA3CD4"/>
  </w:style>
  <w:style w:type="character" w:customStyle="1" w:styleId="CardNotUnderlinedChar">
    <w:name w:val="Card Not Underlined Char"/>
    <w:rsid w:val="00AA3CD4"/>
  </w:style>
  <w:style w:type="character" w:customStyle="1" w:styleId="CardUnderlinedChar">
    <w:name w:val="Card Underlined Char"/>
    <w:rsid w:val="00AA3CD4"/>
  </w:style>
  <w:style w:type="character" w:customStyle="1" w:styleId="CardNotUnderlinedChar1">
    <w:name w:val="Card Not Underlined Char1"/>
    <w:rsid w:val="00AA3CD4"/>
  </w:style>
  <w:style w:type="character" w:customStyle="1" w:styleId="author0">
    <w:name w:val="author"/>
    <w:rsid w:val="00AA3CD4"/>
  </w:style>
  <w:style w:type="character" w:customStyle="1" w:styleId="IndexHeadersCharChar">
    <w:name w:val="Index Headers Char Char"/>
    <w:rsid w:val="00AA3CD4"/>
  </w:style>
  <w:style w:type="character" w:customStyle="1" w:styleId="SmallFontChar">
    <w:name w:val="Small Font Char"/>
    <w:rsid w:val="00AA3CD4"/>
  </w:style>
  <w:style w:type="character" w:customStyle="1" w:styleId="CircleChar1">
    <w:name w:val="Circle Char1"/>
    <w:rsid w:val="00AA3CD4"/>
  </w:style>
  <w:style w:type="character" w:customStyle="1" w:styleId="BoldUnderliningChar">
    <w:name w:val="Bold Underlining Char"/>
    <w:rsid w:val="00AA3CD4"/>
  </w:style>
  <w:style w:type="character" w:customStyle="1" w:styleId="textmedium">
    <w:name w:val="textmedium"/>
    <w:rsid w:val="00AA3CD4"/>
  </w:style>
  <w:style w:type="character" w:customStyle="1" w:styleId="CardTextChar2">
    <w:name w:val="Card Text Char"/>
    <w:rsid w:val="00AA3CD4"/>
  </w:style>
  <w:style w:type="character" w:customStyle="1" w:styleId="SmallText0">
    <w:name w:val="SmallText"/>
    <w:rsid w:val="00AA3CD4"/>
  </w:style>
  <w:style w:type="character" w:customStyle="1" w:styleId="citation">
    <w:name w:val="citation"/>
    <w:rsid w:val="00AA3CD4"/>
  </w:style>
  <w:style w:type="character" w:customStyle="1" w:styleId="justify">
    <w:name w:val="justify"/>
    <w:rsid w:val="00AA3CD4"/>
  </w:style>
  <w:style w:type="character" w:customStyle="1" w:styleId="SmallCardTextChar">
    <w:name w:val="Small Card Text Char"/>
    <w:rsid w:val="00AA3CD4"/>
  </w:style>
  <w:style w:type="paragraph" w:styleId="BodyTextIndent">
    <w:name w:val="Body Text Indent"/>
    <w:basedOn w:val="Normal"/>
    <w:link w:val="BodyTextIndentChar1"/>
    <w:unhideWhenUsed/>
    <w:rsid w:val="00AA3CD4"/>
    <w:pPr>
      <w:spacing w:after="120"/>
      <w:ind w:left="360"/>
    </w:pPr>
  </w:style>
  <w:style w:type="character" w:customStyle="1" w:styleId="BodyTextIndentChar1">
    <w:name w:val="Body Text Indent Char1"/>
    <w:basedOn w:val="DefaultParagraphFont"/>
    <w:link w:val="BodyTextIndent"/>
    <w:rsid w:val="00AA3CD4"/>
    <w:rPr>
      <w:rFonts w:ascii="Calibri" w:hAnsi="Calibri"/>
      <w:sz w:val="22"/>
    </w:rPr>
  </w:style>
  <w:style w:type="paragraph" w:styleId="BodyText20">
    <w:name w:val="Body Text 2"/>
    <w:basedOn w:val="Normal"/>
    <w:link w:val="BodyText2Char1"/>
    <w:unhideWhenUsed/>
    <w:rsid w:val="00AA3CD4"/>
    <w:pPr>
      <w:spacing w:after="120" w:line="480" w:lineRule="auto"/>
    </w:pPr>
  </w:style>
  <w:style w:type="character" w:customStyle="1" w:styleId="BodyText2Char1">
    <w:name w:val="Body Text 2 Char1"/>
    <w:basedOn w:val="DefaultParagraphFont"/>
    <w:link w:val="BodyText20"/>
    <w:rsid w:val="00AA3CD4"/>
    <w:rPr>
      <w:rFonts w:ascii="Calibri" w:hAnsi="Calibri"/>
      <w:sz w:val="22"/>
    </w:rPr>
  </w:style>
  <w:style w:type="character" w:customStyle="1" w:styleId="cardChar1">
    <w:name w:val="card Char1"/>
    <w:rsid w:val="00AA3CD4"/>
  </w:style>
  <w:style w:type="character" w:customStyle="1" w:styleId="tagChar3">
    <w:name w:val="tag Char3"/>
    <w:rsid w:val="00AA3CD4"/>
  </w:style>
  <w:style w:type="character" w:customStyle="1" w:styleId="medium-normal1">
    <w:name w:val="medium-normal1"/>
    <w:rsid w:val="00AA3CD4"/>
  </w:style>
  <w:style w:type="character" w:customStyle="1" w:styleId="inside-head">
    <w:name w:val="inside-head"/>
    <w:rsid w:val="00AA3CD4"/>
  </w:style>
  <w:style w:type="character" w:customStyle="1" w:styleId="awtw">
    <w:name w:val="awtw"/>
    <w:rsid w:val="00AA3CD4"/>
  </w:style>
  <w:style w:type="paragraph" w:styleId="Date">
    <w:name w:val="Date"/>
    <w:aliases w:val="date"/>
    <w:basedOn w:val="Normal"/>
    <w:next w:val="Normal"/>
    <w:link w:val="DateChar1"/>
    <w:unhideWhenUsed/>
    <w:rsid w:val="00AA3CD4"/>
  </w:style>
  <w:style w:type="character" w:customStyle="1" w:styleId="DateChar1">
    <w:name w:val="Date Char1"/>
    <w:aliases w:val="date Char1"/>
    <w:basedOn w:val="DefaultParagraphFont"/>
    <w:link w:val="Date"/>
    <w:rsid w:val="00AA3CD4"/>
    <w:rPr>
      <w:rFonts w:ascii="Calibri" w:hAnsi="Calibri"/>
      <w:sz w:val="22"/>
    </w:rPr>
  </w:style>
  <w:style w:type="character" w:customStyle="1" w:styleId="slug-pub-date">
    <w:name w:val="slug-pub-date"/>
    <w:rsid w:val="00AA3CD4"/>
  </w:style>
  <w:style w:type="character" w:customStyle="1" w:styleId="slug-vol">
    <w:name w:val="slug-vol"/>
    <w:rsid w:val="00AA3CD4"/>
  </w:style>
  <w:style w:type="character" w:customStyle="1" w:styleId="slug-issue">
    <w:name w:val="slug-issue"/>
    <w:rsid w:val="00AA3CD4"/>
  </w:style>
  <w:style w:type="character" w:customStyle="1" w:styleId="slug-pages">
    <w:name w:val="slug-pages"/>
    <w:rsid w:val="00AA3CD4"/>
  </w:style>
  <w:style w:type="character" w:customStyle="1" w:styleId="CardText-Underlined">
    <w:name w:val="Card Text - Underlined"/>
    <w:rsid w:val="00AA3CD4"/>
  </w:style>
  <w:style w:type="character" w:customStyle="1" w:styleId="Citation-AuthorDate">
    <w:name w:val="Citation - Author/Date"/>
    <w:rsid w:val="00AA3CD4"/>
  </w:style>
  <w:style w:type="character" w:customStyle="1" w:styleId="CardsCharChar">
    <w:name w:val="Cards Char Char"/>
    <w:rsid w:val="00AA3CD4"/>
  </w:style>
  <w:style w:type="character" w:customStyle="1" w:styleId="CardsFont12ptCharChar">
    <w:name w:val="Cards + Font: 12 pt Char Char"/>
    <w:aliases w:val="Thick Underline Char Char,Cards + Font: 12 pt1,Thick Underline1"/>
    <w:rsid w:val="00AA3CD4"/>
  </w:style>
  <w:style w:type="character" w:customStyle="1" w:styleId="CitesCharChar">
    <w:name w:val="Cites Char Char"/>
    <w:rsid w:val="00AA3CD4"/>
  </w:style>
  <w:style w:type="character" w:customStyle="1" w:styleId="TagsCharChar">
    <w:name w:val="Tags Char Char"/>
    <w:rsid w:val="00AA3CD4"/>
  </w:style>
  <w:style w:type="character" w:customStyle="1" w:styleId="ld3">
    <w:name w:val="ld3"/>
    <w:rsid w:val="00AA3CD4"/>
  </w:style>
  <w:style w:type="character" w:customStyle="1" w:styleId="5Notunderlined">
    <w:name w:val="5 Not underlined"/>
    <w:rsid w:val="00AA3CD4"/>
  </w:style>
  <w:style w:type="character" w:customStyle="1" w:styleId="ssl0">
    <w:name w:val="ss_l0"/>
    <w:basedOn w:val="DefaultParagraphFont"/>
    <w:rsid w:val="00AA3CD4"/>
  </w:style>
  <w:style w:type="character" w:customStyle="1" w:styleId="postbody">
    <w:name w:val="postbody"/>
    <w:rsid w:val="00AA3CD4"/>
  </w:style>
  <w:style w:type="character" w:customStyle="1" w:styleId="ssl4">
    <w:name w:val="ss_l4"/>
    <w:rsid w:val="00AA3CD4"/>
  </w:style>
  <w:style w:type="character" w:customStyle="1" w:styleId="italic">
    <w:name w:val="italic"/>
    <w:rsid w:val="00AA3CD4"/>
  </w:style>
  <w:style w:type="character" w:customStyle="1" w:styleId="pmterms1">
    <w:name w:val="pmterms1"/>
    <w:rsid w:val="00AA3CD4"/>
  </w:style>
  <w:style w:type="character" w:customStyle="1" w:styleId="stylestylebold12pt">
    <w:name w:val="stylestylebold12pt"/>
    <w:rsid w:val="00AA3CD4"/>
  </w:style>
  <w:style w:type="paragraph" w:styleId="Quote">
    <w:name w:val="Quote"/>
    <w:basedOn w:val="Normal"/>
    <w:next w:val="Normal"/>
    <w:link w:val="QuoteChar1"/>
    <w:uiPriority w:val="29"/>
    <w:qFormat/>
    <w:rsid w:val="00AA3CD4"/>
    <w:pPr>
      <w:spacing w:before="200"/>
      <w:ind w:left="864" w:right="864"/>
      <w:jc w:val="center"/>
    </w:pPr>
    <w:rPr>
      <w:i/>
      <w:iCs/>
      <w:color w:val="404040" w:themeColor="text1" w:themeTint="BF"/>
    </w:rPr>
  </w:style>
  <w:style w:type="character" w:customStyle="1" w:styleId="QuoteChar1">
    <w:name w:val="Quote Char1"/>
    <w:basedOn w:val="DefaultParagraphFont"/>
    <w:link w:val="Quote"/>
    <w:uiPriority w:val="29"/>
    <w:rsid w:val="00AA3CD4"/>
    <w:rPr>
      <w:rFonts w:ascii="Calibri" w:hAnsi="Calibri"/>
      <w:i/>
      <w:iCs/>
      <w:color w:val="404040" w:themeColor="text1" w:themeTint="BF"/>
      <w:sz w:val="22"/>
    </w:rPr>
  </w:style>
  <w:style w:type="character" w:customStyle="1" w:styleId="Highlightedunderline">
    <w:name w:val="Highlighted underline"/>
    <w:qFormat/>
    <w:rsid w:val="00AA3CD4"/>
  </w:style>
  <w:style w:type="character" w:customStyle="1" w:styleId="externaledithide">
    <w:name w:val="external_edit_hide"/>
    <w:rsid w:val="00AA3CD4"/>
  </w:style>
  <w:style w:type="character" w:customStyle="1" w:styleId="itxtrst">
    <w:name w:val="itxtrst"/>
    <w:rsid w:val="00AA3CD4"/>
  </w:style>
  <w:style w:type="character" w:customStyle="1" w:styleId="grey10">
    <w:name w:val="grey10"/>
    <w:rsid w:val="00AA3CD4"/>
  </w:style>
  <w:style w:type="character" w:customStyle="1" w:styleId="CharacterStyle20">
    <w:name w:val="Character Style 20"/>
    <w:rsid w:val="00AA3CD4"/>
  </w:style>
  <w:style w:type="character" w:customStyle="1" w:styleId="Style11ptUnderlineBorderSinglesolidlineAuto05pt">
    <w:name w:val="Style 11 pt Underline Border: : (Single solid line Auto  0.5 pt..."/>
    <w:rsid w:val="00AA3CD4"/>
  </w:style>
  <w:style w:type="character" w:customStyle="1" w:styleId="Style11ptBoldUnderline">
    <w:name w:val="Style 11 pt Bold Underline"/>
    <w:rsid w:val="00AA3CD4"/>
  </w:style>
  <w:style w:type="character" w:customStyle="1" w:styleId="A9">
    <w:name w:val="A9"/>
    <w:uiPriority w:val="99"/>
    <w:rsid w:val="00AA3CD4"/>
  </w:style>
  <w:style w:type="character" w:customStyle="1" w:styleId="CharChar3">
    <w:name w:val="Char Char3"/>
    <w:rsid w:val="00AA3CD4"/>
  </w:style>
  <w:style w:type="character" w:customStyle="1" w:styleId="A5">
    <w:name w:val="A5"/>
    <w:uiPriority w:val="99"/>
    <w:rsid w:val="00AA3CD4"/>
  </w:style>
  <w:style w:type="character" w:customStyle="1" w:styleId="underline1">
    <w:name w:val="underline1"/>
    <w:rsid w:val="00AA3CD4"/>
  </w:style>
  <w:style w:type="character" w:customStyle="1" w:styleId="see">
    <w:name w:val="see"/>
    <w:rsid w:val="00AA3CD4"/>
  </w:style>
  <w:style w:type="character" w:customStyle="1" w:styleId="CharacterStyle2">
    <w:name w:val="Character Style 2"/>
    <w:rsid w:val="00AA3CD4"/>
  </w:style>
  <w:style w:type="character" w:customStyle="1" w:styleId="lightblue">
    <w:name w:val="lightblue"/>
    <w:rsid w:val="00AA3CD4"/>
  </w:style>
  <w:style w:type="character" w:customStyle="1" w:styleId="CharChar11">
    <w:name w:val="Char Char11"/>
    <w:rsid w:val="00AA3CD4"/>
  </w:style>
  <w:style w:type="paragraph" w:styleId="CommentSubject">
    <w:name w:val="annotation subject"/>
    <w:basedOn w:val="CommentText"/>
    <w:next w:val="CommentText"/>
    <w:link w:val="CommentSubjectChar1"/>
    <w:uiPriority w:val="99"/>
    <w:unhideWhenUsed/>
    <w:rsid w:val="00AA3CD4"/>
    <w:rPr>
      <w:b/>
      <w:bCs/>
    </w:rPr>
  </w:style>
  <w:style w:type="character" w:customStyle="1" w:styleId="CommentSubjectChar1">
    <w:name w:val="Comment Subject Char1"/>
    <w:basedOn w:val="CommentTextChar1"/>
    <w:link w:val="CommentSubject"/>
    <w:uiPriority w:val="99"/>
    <w:rsid w:val="00AA3CD4"/>
    <w:rPr>
      <w:rFonts w:ascii="Calibri" w:hAnsi="Calibri"/>
      <w:b/>
      <w:bCs/>
      <w:sz w:val="20"/>
      <w:szCs w:val="20"/>
    </w:rPr>
  </w:style>
  <w:style w:type="character" w:customStyle="1" w:styleId="underline20">
    <w:name w:val="underline2"/>
    <w:rsid w:val="00AA3CD4"/>
  </w:style>
  <w:style w:type="character" w:customStyle="1" w:styleId="underline3">
    <w:name w:val="underline3"/>
    <w:rsid w:val="00AA3CD4"/>
  </w:style>
  <w:style w:type="character" w:customStyle="1" w:styleId="menu">
    <w:name w:val="menu"/>
    <w:rsid w:val="00AA3CD4"/>
  </w:style>
  <w:style w:type="character" w:customStyle="1" w:styleId="klink">
    <w:name w:val="klink"/>
    <w:rsid w:val="00AA3CD4"/>
  </w:style>
  <w:style w:type="character" w:customStyle="1" w:styleId="centerheadlines">
    <w:name w:val="centerheadlines"/>
    <w:rsid w:val="00AA3CD4"/>
  </w:style>
  <w:style w:type="character" w:customStyle="1" w:styleId="datetime">
    <w:name w:val="datetime"/>
    <w:rsid w:val="00AA3CD4"/>
  </w:style>
  <w:style w:type="character" w:customStyle="1" w:styleId="info">
    <w:name w:val="info"/>
    <w:rsid w:val="00AA3CD4"/>
  </w:style>
  <w:style w:type="character" w:customStyle="1" w:styleId="datestory">
    <w:name w:val="datestory"/>
    <w:rsid w:val="00AA3CD4"/>
  </w:style>
  <w:style w:type="character" w:customStyle="1" w:styleId="A2">
    <w:name w:val="A2"/>
    <w:uiPriority w:val="99"/>
    <w:rsid w:val="00AA3CD4"/>
  </w:style>
  <w:style w:type="character" w:customStyle="1" w:styleId="A1">
    <w:name w:val="A1"/>
    <w:uiPriority w:val="99"/>
    <w:rsid w:val="00AA3CD4"/>
  </w:style>
  <w:style w:type="character" w:customStyle="1" w:styleId="-SmallText-">
    <w:name w:val="-Small Text-"/>
    <w:rsid w:val="00AA3CD4"/>
  </w:style>
  <w:style w:type="character" w:customStyle="1" w:styleId="goohl1">
    <w:name w:val="goohl1"/>
    <w:rsid w:val="00AA3CD4"/>
  </w:style>
  <w:style w:type="character" w:customStyle="1" w:styleId="goohl2">
    <w:name w:val="goohl2"/>
    <w:rsid w:val="00AA3CD4"/>
  </w:style>
  <w:style w:type="character" w:customStyle="1" w:styleId="goohl0">
    <w:name w:val="goohl0"/>
    <w:rsid w:val="00AA3CD4"/>
  </w:style>
  <w:style w:type="character" w:customStyle="1" w:styleId="smallcaps">
    <w:name w:val="smallcaps"/>
    <w:rsid w:val="00AA3CD4"/>
  </w:style>
  <w:style w:type="character" w:customStyle="1" w:styleId="Boxed">
    <w:name w:val="Boxed"/>
    <w:qFormat/>
    <w:rsid w:val="00AA3CD4"/>
  </w:style>
  <w:style w:type="character" w:customStyle="1" w:styleId="StyleUnderlineBorderSinglesolidlineAuto05ptLinew">
    <w:name w:val="Style Underline Border: : (Single solid line Auto  0.5 pt Line w..."/>
    <w:basedOn w:val="DefaultParagraphFont"/>
    <w:rsid w:val="00AA3CD4"/>
  </w:style>
  <w:style w:type="character" w:customStyle="1" w:styleId="citeschar10">
    <w:name w:val="citeschar1"/>
    <w:basedOn w:val="DefaultParagraphFont"/>
    <w:rsid w:val="00AA3CD4"/>
  </w:style>
  <w:style w:type="character" w:customStyle="1" w:styleId="cardunderlinedchar0">
    <w:name w:val="cardunderlinedchar"/>
    <w:basedOn w:val="DefaultParagraphFont"/>
    <w:rsid w:val="00AA3CD4"/>
  </w:style>
  <w:style w:type="paragraph" w:customStyle="1" w:styleId="Style1CharChar">
    <w:name w:val="Style1 Char Char"/>
    <w:basedOn w:val="Normal"/>
    <w:qFormat/>
    <w:rsid w:val="00AA3CD4"/>
  </w:style>
  <w:style w:type="character" w:customStyle="1" w:styleId="Style1CharCharChar">
    <w:name w:val="Style1 Char Char Char"/>
    <w:locked/>
    <w:rsid w:val="00AA3CD4"/>
  </w:style>
  <w:style w:type="character" w:customStyle="1" w:styleId="SubtitleChar1">
    <w:name w:val="Subtitle Char1"/>
    <w:aliases w:val="Underlined card text Char1"/>
    <w:basedOn w:val="DefaultParagraphFont"/>
    <w:uiPriority w:val="11"/>
    <w:rsid w:val="00AA3CD4"/>
  </w:style>
  <w:style w:type="character" w:customStyle="1" w:styleId="FootnoteTextChar1">
    <w:name w:val="Footnote Text Char1"/>
    <w:basedOn w:val="DefaultParagraphFont"/>
    <w:rsid w:val="00AA3CD4"/>
  </w:style>
  <w:style w:type="character" w:customStyle="1" w:styleId="EmphasizeThis">
    <w:name w:val="EmphasizeThis"/>
    <w:rsid w:val="00AA3CD4"/>
  </w:style>
  <w:style w:type="character" w:customStyle="1" w:styleId="submitted-date">
    <w:name w:val="submitted-date"/>
    <w:rsid w:val="00AA3CD4"/>
  </w:style>
  <w:style w:type="character" w:customStyle="1" w:styleId="headline">
    <w:name w:val="headline"/>
    <w:rsid w:val="00AA3CD4"/>
  </w:style>
  <w:style w:type="character" w:customStyle="1" w:styleId="Underline-Highlighted">
    <w:name w:val="Underline-Highlighted"/>
    <w:uiPriority w:val="1"/>
    <w:qFormat/>
    <w:rsid w:val="00AA3CD4"/>
  </w:style>
  <w:style w:type="character" w:customStyle="1" w:styleId="fn">
    <w:name w:val="fn"/>
    <w:basedOn w:val="DefaultParagraphFont"/>
    <w:rsid w:val="00AA3CD4"/>
  </w:style>
  <w:style w:type="character" w:customStyle="1" w:styleId="provider">
    <w:name w:val="provider"/>
    <w:basedOn w:val="DefaultParagraphFont"/>
    <w:rsid w:val="00AA3CD4"/>
  </w:style>
  <w:style w:type="character" w:customStyle="1" w:styleId="ilad">
    <w:name w:val="il_ad"/>
    <w:rsid w:val="00AA3CD4"/>
  </w:style>
  <w:style w:type="character" w:customStyle="1" w:styleId="grame">
    <w:name w:val="grame"/>
    <w:rsid w:val="00AA3CD4"/>
  </w:style>
  <w:style w:type="character" w:customStyle="1" w:styleId="spelle">
    <w:name w:val="spelle"/>
    <w:rsid w:val="00AA3CD4"/>
  </w:style>
  <w:style w:type="character" w:customStyle="1" w:styleId="vitstoryheadline">
    <w:name w:val="vitstoryheadline"/>
    <w:rsid w:val="00AA3CD4"/>
  </w:style>
  <w:style w:type="character" w:customStyle="1" w:styleId="vitstorybyline">
    <w:name w:val="vitstorybyline"/>
    <w:rsid w:val="00AA3CD4"/>
  </w:style>
  <w:style w:type="character" w:customStyle="1" w:styleId="yahoobuzzbadge-form">
    <w:name w:val="yahoobuzzbadge-form"/>
    <w:rsid w:val="00AA3CD4"/>
  </w:style>
  <w:style w:type="character" w:customStyle="1" w:styleId="tickerlinx">
    <w:name w:val="tickerlinx"/>
    <w:rsid w:val="00AA3CD4"/>
  </w:style>
  <w:style w:type="character" w:customStyle="1" w:styleId="post-author">
    <w:name w:val="post-author"/>
    <w:rsid w:val="00AA3CD4"/>
  </w:style>
  <w:style w:type="character" w:customStyle="1" w:styleId="post-timestamp">
    <w:name w:val="post-timestamp"/>
    <w:rsid w:val="00AA3CD4"/>
  </w:style>
  <w:style w:type="character" w:customStyle="1" w:styleId="Box">
    <w:name w:val="Box!"/>
    <w:rsid w:val="00AA3CD4"/>
  </w:style>
  <w:style w:type="character" w:customStyle="1" w:styleId="mw-headline">
    <w:name w:val="mw-headline"/>
    <w:rsid w:val="00AA3CD4"/>
  </w:style>
  <w:style w:type="character" w:customStyle="1" w:styleId="month">
    <w:name w:val="month"/>
    <w:rsid w:val="00AA3CD4"/>
  </w:style>
  <w:style w:type="character" w:customStyle="1" w:styleId="texttitlebigred">
    <w:name w:val="texttitlebigred"/>
    <w:rsid w:val="00AA3CD4"/>
  </w:style>
  <w:style w:type="character" w:customStyle="1" w:styleId="subtitles">
    <w:name w:val="subtitles"/>
    <w:rsid w:val="00AA3CD4"/>
  </w:style>
  <w:style w:type="character" w:customStyle="1" w:styleId="UnderlineCharChar1">
    <w:name w:val="Underline Char Char1"/>
    <w:rsid w:val="00AA3CD4"/>
  </w:style>
  <w:style w:type="character" w:customStyle="1" w:styleId="a">
    <w:name w:val="a"/>
    <w:rsid w:val="00AA3CD4"/>
  </w:style>
  <w:style w:type="character" w:customStyle="1" w:styleId="CiteCardChar1">
    <w:name w:val="Cite_Card Char1"/>
    <w:rsid w:val="00AA3CD4"/>
  </w:style>
  <w:style w:type="character" w:customStyle="1" w:styleId="tagCharChar">
    <w:name w:val="tag Char Char"/>
    <w:rsid w:val="00AA3CD4"/>
  </w:style>
  <w:style w:type="character" w:customStyle="1" w:styleId="ptitleinside">
    <w:name w:val="p_title_inside"/>
    <w:rsid w:val="00AA3CD4"/>
  </w:style>
  <w:style w:type="character" w:customStyle="1" w:styleId="paramv">
    <w:name w:val="paramv"/>
    <w:rsid w:val="00AA3CD4"/>
  </w:style>
  <w:style w:type="character" w:customStyle="1" w:styleId="quotepeekbase">
    <w:name w:val="quotepeekbase"/>
    <w:rsid w:val="00AA3CD4"/>
  </w:style>
  <w:style w:type="character" w:customStyle="1" w:styleId="symbol">
    <w:name w:val="symbol"/>
    <w:rsid w:val="00AA3CD4"/>
  </w:style>
  <w:style w:type="character" w:customStyle="1" w:styleId="data">
    <w:name w:val="data"/>
    <w:rsid w:val="00AA3CD4"/>
  </w:style>
  <w:style w:type="character" w:customStyle="1" w:styleId="cross-head">
    <w:name w:val="cross-head"/>
    <w:rsid w:val="00AA3CD4"/>
  </w:style>
  <w:style w:type="character" w:customStyle="1" w:styleId="scaps">
    <w:name w:val="scaps"/>
    <w:rsid w:val="00AA3CD4"/>
  </w:style>
  <w:style w:type="character" w:customStyle="1" w:styleId="pub-date">
    <w:name w:val="pub-date"/>
    <w:rsid w:val="00AA3CD4"/>
  </w:style>
  <w:style w:type="character" w:customStyle="1" w:styleId="StyleTimesNewRoman12ptBold">
    <w:name w:val="Style Times New Roman 12 pt Bold"/>
    <w:rsid w:val="00AA3CD4"/>
  </w:style>
  <w:style w:type="character" w:customStyle="1" w:styleId="AuthorDateF4">
    <w:name w:val="Author Date (F4)"/>
    <w:rsid w:val="00AA3CD4"/>
  </w:style>
  <w:style w:type="character" w:customStyle="1" w:styleId="BoldUnderlineF6">
    <w:name w:val="Bold Underline (F6)"/>
    <w:rsid w:val="00AA3CD4"/>
  </w:style>
  <w:style w:type="character" w:customStyle="1" w:styleId="grouptext">
    <w:name w:val="group_text"/>
    <w:rsid w:val="00AA3CD4"/>
  </w:style>
  <w:style w:type="character" w:customStyle="1" w:styleId="authors">
    <w:name w:val="authors"/>
    <w:rsid w:val="00AA3CD4"/>
  </w:style>
  <w:style w:type="character" w:customStyle="1" w:styleId="date-display-single">
    <w:name w:val="date-display-single"/>
    <w:rsid w:val="00AA3CD4"/>
  </w:style>
  <w:style w:type="character" w:customStyle="1" w:styleId="StyleArial12ptBoldItalic">
    <w:name w:val="Style Arial 12 pt Bold Italic"/>
    <w:rsid w:val="00AA3CD4"/>
  </w:style>
  <w:style w:type="character" w:customStyle="1" w:styleId="verdana12grey1">
    <w:name w:val="verdana12grey1"/>
    <w:rsid w:val="00AA3CD4"/>
  </w:style>
  <w:style w:type="character" w:customStyle="1" w:styleId="verdana9grey1a">
    <w:name w:val="verdana9grey1a"/>
    <w:rsid w:val="00AA3CD4"/>
  </w:style>
  <w:style w:type="character" w:customStyle="1" w:styleId="nn-twttr-share-btn">
    <w:name w:val="nn-twttr-share-btn"/>
    <w:rsid w:val="00AA3CD4"/>
  </w:style>
  <w:style w:type="character" w:customStyle="1" w:styleId="count">
    <w:name w:val="count"/>
    <w:rsid w:val="00AA3CD4"/>
  </w:style>
  <w:style w:type="character" w:customStyle="1" w:styleId="fbbuttontext">
    <w:name w:val="fb_button_text"/>
    <w:rsid w:val="00AA3CD4"/>
  </w:style>
  <w:style w:type="character" w:customStyle="1" w:styleId="comment-count">
    <w:name w:val="comment-count"/>
    <w:rsid w:val="00AA3CD4"/>
  </w:style>
  <w:style w:type="character" w:customStyle="1" w:styleId="comment-count-text">
    <w:name w:val="comment-count-text"/>
    <w:rsid w:val="00AA3CD4"/>
  </w:style>
  <w:style w:type="character" w:customStyle="1" w:styleId="author-name">
    <w:name w:val="author-name"/>
    <w:rsid w:val="00AA3CD4"/>
  </w:style>
  <w:style w:type="character" w:customStyle="1" w:styleId="StyleThickunderline">
    <w:name w:val="Style Thick underline"/>
    <w:qFormat/>
    <w:rsid w:val="00AA3CD4"/>
  </w:style>
  <w:style w:type="paragraph" w:styleId="z-TopofForm">
    <w:name w:val="HTML Top of Form"/>
    <w:basedOn w:val="Normal"/>
    <w:next w:val="Normal"/>
    <w:link w:val="z-TopofFormChar"/>
    <w:hidden/>
    <w:uiPriority w:val="99"/>
    <w:unhideWhenUsed/>
    <w:rsid w:val="00AA3CD4"/>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AA3CD4"/>
    <w:rPr>
      <w:rFonts w:ascii="Arial" w:hAnsi="Arial" w:cs="Arial"/>
      <w:vanish/>
      <w:sz w:val="16"/>
      <w:szCs w:val="16"/>
    </w:rPr>
  </w:style>
  <w:style w:type="character" w:customStyle="1" w:styleId="z-TopofFormChar1">
    <w:name w:val="z-Top of Form Char1"/>
    <w:basedOn w:val="DefaultParagraphFont"/>
    <w:uiPriority w:val="99"/>
    <w:rsid w:val="00AA3CD4"/>
  </w:style>
  <w:style w:type="paragraph" w:styleId="z-BottomofForm">
    <w:name w:val="HTML Bottom of Form"/>
    <w:basedOn w:val="Normal"/>
    <w:next w:val="Normal"/>
    <w:link w:val="z-BottomofFormChar"/>
    <w:hidden/>
    <w:uiPriority w:val="99"/>
    <w:unhideWhenUsed/>
    <w:rsid w:val="00AA3CD4"/>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AA3CD4"/>
    <w:rPr>
      <w:rFonts w:ascii="Arial" w:hAnsi="Arial" w:cs="Arial"/>
      <w:vanish/>
      <w:sz w:val="16"/>
      <w:szCs w:val="16"/>
    </w:rPr>
  </w:style>
  <w:style w:type="character" w:customStyle="1" w:styleId="z-BottomofFormChar1">
    <w:name w:val="z-Bottom of Form Char1"/>
    <w:basedOn w:val="DefaultParagraphFont"/>
    <w:uiPriority w:val="99"/>
    <w:rsid w:val="00AA3CD4"/>
  </w:style>
  <w:style w:type="character" w:customStyle="1" w:styleId="lightheader">
    <w:name w:val="lightheader"/>
    <w:rsid w:val="00AA3CD4"/>
  </w:style>
  <w:style w:type="character" w:customStyle="1" w:styleId="CiteCardCharCharCharCharChar">
    <w:name w:val="Cite_Card Char Char Char Char Char"/>
    <w:rsid w:val="00AA3CD4"/>
  </w:style>
  <w:style w:type="character" w:customStyle="1" w:styleId="CiteCardCharCharCharCharCharChar">
    <w:name w:val="Cite_Card Char Char Char Char Char Char"/>
    <w:rsid w:val="00AA3CD4"/>
  </w:style>
  <w:style w:type="character" w:customStyle="1" w:styleId="yahoobuzzbadge">
    <w:name w:val="yahoobuzzbadge"/>
    <w:rsid w:val="00AA3CD4"/>
  </w:style>
  <w:style w:type="character" w:customStyle="1" w:styleId="fbsharecountinner">
    <w:name w:val="fb_share_count_inner"/>
    <w:rsid w:val="00AA3CD4"/>
  </w:style>
  <w:style w:type="character" w:customStyle="1" w:styleId="fbconnectbuttontext">
    <w:name w:val="fbconnectbutton_text"/>
    <w:rsid w:val="00AA3CD4"/>
  </w:style>
  <w:style w:type="character" w:customStyle="1" w:styleId="StrongEmphasis">
    <w:name w:val="Strong Emphasis"/>
    <w:rsid w:val="00AA3CD4"/>
  </w:style>
  <w:style w:type="character" w:customStyle="1" w:styleId="Caption2">
    <w:name w:val="Caption2"/>
    <w:rsid w:val="00AA3CD4"/>
  </w:style>
  <w:style w:type="character" w:customStyle="1" w:styleId="Style11ptItalicUnderline">
    <w:name w:val="Style 11 pt Italic Underline"/>
    <w:rsid w:val="00AA3CD4"/>
  </w:style>
  <w:style w:type="character" w:customStyle="1" w:styleId="Style11ptItalic">
    <w:name w:val="Style 11 pt Italic"/>
    <w:rsid w:val="00AA3CD4"/>
  </w:style>
  <w:style w:type="character" w:customStyle="1" w:styleId="standardcontent">
    <w:name w:val="standardcontent"/>
    <w:basedOn w:val="DefaultParagraphFont"/>
    <w:rsid w:val="00AA3CD4"/>
  </w:style>
  <w:style w:type="character" w:customStyle="1" w:styleId="storyby">
    <w:name w:val="storyby"/>
    <w:basedOn w:val="DefaultParagraphFont"/>
    <w:rsid w:val="00AA3CD4"/>
  </w:style>
  <w:style w:type="character" w:customStyle="1" w:styleId="7TimesNewRoman">
    <w:name w:val="7 Times New Roman"/>
    <w:rsid w:val="00AA3CD4"/>
  </w:style>
  <w:style w:type="character" w:customStyle="1" w:styleId="Style6pt">
    <w:name w:val="Style 6 pt"/>
    <w:qFormat/>
    <w:rsid w:val="00AA3CD4"/>
  </w:style>
  <w:style w:type="character" w:customStyle="1" w:styleId="UnderlineTextChar">
    <w:name w:val="Underline Text Char"/>
    <w:link w:val="UnderlineText"/>
    <w:rsid w:val="00AA3CD4"/>
  </w:style>
  <w:style w:type="character" w:customStyle="1" w:styleId="article-articlebody">
    <w:name w:val="article-articlebody"/>
    <w:basedOn w:val="DefaultParagraphFont"/>
    <w:rsid w:val="00AA3CD4"/>
  </w:style>
  <w:style w:type="character" w:customStyle="1" w:styleId="pageheader0">
    <w:name w:val="pageheader"/>
    <w:basedOn w:val="DefaultParagraphFont"/>
    <w:rsid w:val="00AA3CD4"/>
  </w:style>
  <w:style w:type="character" w:customStyle="1" w:styleId="AuthorCharChar">
    <w:name w:val="Author Char Char"/>
    <w:rsid w:val="00AA3CD4"/>
  </w:style>
  <w:style w:type="character" w:customStyle="1" w:styleId="smallchar2">
    <w:name w:val="smallchar"/>
    <w:basedOn w:val="DefaultParagraphFont"/>
    <w:rsid w:val="00AA3CD4"/>
  </w:style>
  <w:style w:type="character" w:customStyle="1" w:styleId="Shortcite">
    <w:name w:val="Shortcite"/>
    <w:rsid w:val="00AA3CD4"/>
  </w:style>
  <w:style w:type="character" w:customStyle="1" w:styleId="Longcite">
    <w:name w:val="Longcite"/>
    <w:rsid w:val="00AA3CD4"/>
  </w:style>
  <w:style w:type="character" w:customStyle="1" w:styleId="StyleStyle7pt8pt">
    <w:name w:val="Style Style 7 pt + 8 pt"/>
    <w:rsid w:val="00AA3CD4"/>
  </w:style>
  <w:style w:type="character" w:customStyle="1" w:styleId="StyleStyleThickunderlineBold1">
    <w:name w:val="Style Style Thick underline + Bold1"/>
    <w:rsid w:val="00AA3CD4"/>
  </w:style>
  <w:style w:type="character" w:customStyle="1" w:styleId="StyleUnderline2">
    <w:name w:val="Style Underline2"/>
    <w:rsid w:val="00AA3CD4"/>
  </w:style>
  <w:style w:type="character" w:customStyle="1" w:styleId="tagchar">
    <w:name w:val="tagchar"/>
    <w:basedOn w:val="DefaultParagraphFont"/>
    <w:rsid w:val="00AA3CD4"/>
  </w:style>
  <w:style w:type="character" w:customStyle="1" w:styleId="address">
    <w:name w:val="address"/>
    <w:rsid w:val="00AA3CD4"/>
  </w:style>
  <w:style w:type="character" w:customStyle="1" w:styleId="NormalizationChar">
    <w:name w:val="Normalization Char"/>
    <w:rsid w:val="00AA3CD4"/>
  </w:style>
  <w:style w:type="character" w:customStyle="1" w:styleId="maintextbldleft">
    <w:name w:val="maintextbldleft"/>
    <w:basedOn w:val="DefaultParagraphFont"/>
    <w:rsid w:val="00AA3CD4"/>
  </w:style>
  <w:style w:type="character" w:customStyle="1" w:styleId="maintextleft">
    <w:name w:val="maintextleft"/>
    <w:basedOn w:val="DefaultParagraphFont"/>
    <w:rsid w:val="00AA3CD4"/>
  </w:style>
  <w:style w:type="character" w:customStyle="1" w:styleId="highlight0">
    <w:name w:val="highlight"/>
    <w:rsid w:val="00AA3CD4"/>
  </w:style>
  <w:style w:type="character" w:customStyle="1" w:styleId="Shrinker">
    <w:name w:val="Shrinker"/>
    <w:rsid w:val="00AA3CD4"/>
  </w:style>
  <w:style w:type="character" w:customStyle="1" w:styleId="heading2char0">
    <w:name w:val="heading2char"/>
    <w:basedOn w:val="DefaultParagraphFont"/>
    <w:rsid w:val="00AA3CD4"/>
  </w:style>
  <w:style w:type="character" w:customStyle="1" w:styleId="heading3char1">
    <w:name w:val="heading3char1"/>
    <w:basedOn w:val="DefaultParagraphFont"/>
    <w:rsid w:val="00AA3CD4"/>
  </w:style>
  <w:style w:type="character" w:customStyle="1" w:styleId="underlinea">
    <w:name w:val="underlinea"/>
    <w:basedOn w:val="DefaultParagraphFont"/>
    <w:rsid w:val="00AA3CD4"/>
  </w:style>
  <w:style w:type="character" w:customStyle="1" w:styleId="StyleUnderlineChar9pt2">
    <w:name w:val="Style Underline Char + 9 pt2"/>
    <w:rsid w:val="00AA3CD4"/>
  </w:style>
  <w:style w:type="character" w:customStyle="1" w:styleId="StyleUnderlineChar9ptBold1">
    <w:name w:val="Style Underline Char + 9 pt Bold1"/>
    <w:rsid w:val="00AA3CD4"/>
  </w:style>
  <w:style w:type="character" w:customStyle="1" w:styleId="FontStyle329">
    <w:name w:val="Font Style329"/>
    <w:uiPriority w:val="99"/>
    <w:rsid w:val="00AA3CD4"/>
  </w:style>
  <w:style w:type="character" w:customStyle="1" w:styleId="heading3char0">
    <w:name w:val="heading3char"/>
    <w:rsid w:val="00AA3CD4"/>
  </w:style>
  <w:style w:type="character" w:customStyle="1" w:styleId="styleboldunderline">
    <w:name w:val="styleboldunderline"/>
    <w:rsid w:val="00AA3CD4"/>
  </w:style>
  <w:style w:type="character" w:customStyle="1" w:styleId="FontStyle291">
    <w:name w:val="Font Style291"/>
    <w:uiPriority w:val="99"/>
    <w:rsid w:val="00AA3CD4"/>
  </w:style>
  <w:style w:type="character" w:customStyle="1" w:styleId="FontStyle232">
    <w:name w:val="Font Style232"/>
    <w:uiPriority w:val="99"/>
    <w:rsid w:val="00AA3CD4"/>
  </w:style>
  <w:style w:type="character" w:customStyle="1" w:styleId="underlineChar">
    <w:name w:val="underline Char"/>
    <w:rsid w:val="00AA3CD4"/>
  </w:style>
  <w:style w:type="character" w:customStyle="1" w:styleId="erasure">
    <w:name w:val="erasure"/>
    <w:rsid w:val="00AA3CD4"/>
  </w:style>
  <w:style w:type="character" w:customStyle="1" w:styleId="MicroTextCharChar">
    <w:name w:val="MicroText Char Char"/>
    <w:rsid w:val="00AA3CD4"/>
  </w:style>
  <w:style w:type="character" w:customStyle="1" w:styleId="Hyperlink6">
    <w:name w:val="Hyperlink6"/>
    <w:rsid w:val="00AA3CD4"/>
  </w:style>
  <w:style w:type="character" w:customStyle="1" w:styleId="pmterms11">
    <w:name w:val="pmterms11"/>
    <w:rsid w:val="00AA3CD4"/>
  </w:style>
  <w:style w:type="character" w:customStyle="1" w:styleId="style61">
    <w:name w:val="style6"/>
    <w:rsid w:val="00AA3CD4"/>
  </w:style>
  <w:style w:type="character" w:customStyle="1" w:styleId="UnderlinedCardChar0">
    <w:name w:val="Underlined Card Char"/>
    <w:basedOn w:val="DefaultParagraphFont"/>
    <w:rsid w:val="00AA3CD4"/>
  </w:style>
  <w:style w:type="character" w:customStyle="1" w:styleId="Title2">
    <w:name w:val="Title2"/>
    <w:basedOn w:val="DefaultParagraphFont"/>
    <w:rsid w:val="00AA3CD4"/>
  </w:style>
  <w:style w:type="character" w:customStyle="1" w:styleId="pmterms12">
    <w:name w:val="pmterms12"/>
    <w:basedOn w:val="DefaultParagraphFont"/>
    <w:rsid w:val="00AA3CD4"/>
  </w:style>
  <w:style w:type="character" w:customStyle="1" w:styleId="BoldandUnderlineChar1Char2Char">
    <w:name w:val="Bold and Underline Char1 Char2 Char"/>
    <w:basedOn w:val="DefaultParagraphFont"/>
    <w:rsid w:val="00AA3CD4"/>
  </w:style>
  <w:style w:type="character" w:customStyle="1" w:styleId="cardtextsmallCharCharCharCharCharCharCharCharCharCharCharChar">
    <w:name w:val="card text small Char Char Char Char Char Char Char Char Char Char Char Char"/>
    <w:basedOn w:val="DefaultParagraphFont"/>
    <w:rsid w:val="00AA3CD4"/>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AA3CD4"/>
  </w:style>
  <w:style w:type="character" w:customStyle="1" w:styleId="pmterms2">
    <w:name w:val="pmterms2"/>
    <w:basedOn w:val="DefaultParagraphFont"/>
    <w:rsid w:val="00AA3CD4"/>
  </w:style>
  <w:style w:type="character" w:customStyle="1" w:styleId="BoldandUnderlineChar5CharCharCharCharCharCharCharChar">
    <w:name w:val="Bold and Underline Char5 Char Char Char Char Char Char Char Char"/>
    <w:basedOn w:val="DefaultParagraphFont"/>
    <w:rsid w:val="00AA3CD4"/>
  </w:style>
  <w:style w:type="character" w:customStyle="1" w:styleId="StyleCardTextUnderline3Char">
    <w:name w:val="Style Card Text + Underline3 Char"/>
    <w:basedOn w:val="DefaultParagraphFont"/>
    <w:link w:val="StyleCardTextUnderline3"/>
    <w:rsid w:val="00AA3CD4"/>
  </w:style>
  <w:style w:type="character" w:customStyle="1" w:styleId="BoldandUnderlineChar1Char2CharChar">
    <w:name w:val="Bold and Underline Char1 Char2 Char Char"/>
    <w:basedOn w:val="DefaultParagraphFont"/>
    <w:rsid w:val="00AA3CD4"/>
  </w:style>
  <w:style w:type="character" w:customStyle="1" w:styleId="UnderlineChar1Char1">
    <w:name w:val="Underline Char1 Char1"/>
    <w:basedOn w:val="DefaultParagraphFont"/>
    <w:rsid w:val="00AA3CD4"/>
  </w:style>
  <w:style w:type="character" w:customStyle="1" w:styleId="UnderlineChar6CharCharCharCharCharCharCharChar">
    <w:name w:val="Underline Char6 Char Char Char Char Char Char Char Char"/>
    <w:basedOn w:val="DefaultParagraphFont"/>
    <w:rsid w:val="00AA3CD4"/>
  </w:style>
  <w:style w:type="character" w:customStyle="1" w:styleId="BoldText12pt">
    <w:name w:val="Bold Text 12 pt"/>
    <w:autoRedefine/>
    <w:rsid w:val="00AA3CD4"/>
  </w:style>
  <w:style w:type="character" w:customStyle="1" w:styleId="BodyTextIndent2Char1">
    <w:name w:val="Body Text Indent 2 Char1"/>
    <w:basedOn w:val="DefaultParagraphFont"/>
    <w:rsid w:val="00AA3CD4"/>
  </w:style>
  <w:style w:type="character" w:customStyle="1" w:styleId="Style2CharChar">
    <w:name w:val="Style2 Char Char"/>
    <w:basedOn w:val="DefaultParagraphFont"/>
    <w:rsid w:val="00AA3CD4"/>
  </w:style>
  <w:style w:type="character" w:customStyle="1" w:styleId="DebateCiteCharCharChar">
    <w:name w:val="Debate Cite Char Char Char"/>
    <w:basedOn w:val="DefaultParagraphFont"/>
    <w:rsid w:val="00AA3CD4"/>
  </w:style>
  <w:style w:type="paragraph" w:styleId="BodyTextFirstIndent">
    <w:name w:val="Body Text First Indent"/>
    <w:basedOn w:val="BodyText"/>
    <w:link w:val="BodyTextFirstIndentChar1"/>
    <w:unhideWhenUsed/>
    <w:rsid w:val="00AA3CD4"/>
    <w:pPr>
      <w:spacing w:after="0"/>
      <w:ind w:firstLine="360"/>
    </w:pPr>
  </w:style>
  <w:style w:type="character" w:customStyle="1" w:styleId="BodyTextFirstIndentChar1">
    <w:name w:val="Body Text First Indent Char1"/>
    <w:basedOn w:val="BodyTextChar"/>
    <w:link w:val="BodyTextFirstIndent"/>
    <w:rsid w:val="00AA3CD4"/>
    <w:rPr>
      <w:rFonts w:ascii="Calibri" w:hAnsi="Calibri"/>
      <w:sz w:val="22"/>
    </w:rPr>
  </w:style>
  <w:style w:type="paragraph" w:styleId="BodyText30">
    <w:name w:val="Body Text 3"/>
    <w:basedOn w:val="Normal"/>
    <w:link w:val="BodyText3Char1"/>
    <w:unhideWhenUsed/>
    <w:rsid w:val="00AA3CD4"/>
    <w:pPr>
      <w:spacing w:after="120"/>
    </w:pPr>
    <w:rPr>
      <w:sz w:val="16"/>
      <w:szCs w:val="16"/>
    </w:rPr>
  </w:style>
  <w:style w:type="character" w:customStyle="1" w:styleId="BodyText3Char1">
    <w:name w:val="Body Text 3 Char1"/>
    <w:basedOn w:val="DefaultParagraphFont"/>
    <w:link w:val="BodyText30"/>
    <w:rsid w:val="00AA3CD4"/>
    <w:rPr>
      <w:rFonts w:ascii="Calibri" w:hAnsi="Calibri"/>
      <w:sz w:val="16"/>
      <w:szCs w:val="16"/>
    </w:rPr>
  </w:style>
  <w:style w:type="character" w:customStyle="1" w:styleId="Style10ptBold">
    <w:name w:val="Style 10 pt Bold"/>
    <w:basedOn w:val="DefaultParagraphFont"/>
    <w:rsid w:val="00AA3CD4"/>
  </w:style>
  <w:style w:type="character" w:customStyle="1" w:styleId="text9">
    <w:name w:val="text9"/>
    <w:basedOn w:val="DefaultParagraphFont"/>
    <w:rsid w:val="00AA3CD4"/>
  </w:style>
  <w:style w:type="character" w:customStyle="1" w:styleId="text21">
    <w:name w:val="text21"/>
    <w:basedOn w:val="DefaultParagraphFont"/>
    <w:rsid w:val="00AA3CD4"/>
  </w:style>
  <w:style w:type="character" w:customStyle="1" w:styleId="text19">
    <w:name w:val="text19"/>
    <w:basedOn w:val="DefaultParagraphFont"/>
    <w:rsid w:val="00AA3CD4"/>
  </w:style>
  <w:style w:type="character" w:customStyle="1" w:styleId="TagChar30">
    <w:name w:val="Tag Char3"/>
    <w:basedOn w:val="DefaultParagraphFont"/>
    <w:rsid w:val="00AA3CD4"/>
  </w:style>
  <w:style w:type="character" w:customStyle="1" w:styleId="term2">
    <w:name w:val="term2"/>
    <w:basedOn w:val="DefaultParagraphFont"/>
    <w:rsid w:val="00AA3CD4"/>
  </w:style>
  <w:style w:type="character" w:customStyle="1" w:styleId="ToReadChar">
    <w:name w:val="To Read Char"/>
    <w:basedOn w:val="DefaultParagraphFont"/>
    <w:rsid w:val="00AA3CD4"/>
  </w:style>
  <w:style w:type="character" w:customStyle="1" w:styleId="ToReadCharChar">
    <w:name w:val="To Read Char Char"/>
    <w:basedOn w:val="DefaultParagraphFont"/>
    <w:rsid w:val="00AA3CD4"/>
  </w:style>
  <w:style w:type="character" w:customStyle="1" w:styleId="bio">
    <w:name w:val="bio"/>
    <w:basedOn w:val="DefaultParagraphFont"/>
    <w:rsid w:val="00AA3CD4"/>
  </w:style>
  <w:style w:type="character" w:customStyle="1" w:styleId="storytextstyle">
    <w:name w:val="storytextstyle"/>
    <w:basedOn w:val="DefaultParagraphFont"/>
    <w:rsid w:val="00AA3CD4"/>
  </w:style>
  <w:style w:type="character" w:customStyle="1" w:styleId="cardunderlinedCharChar">
    <w:name w:val="card underlined Char Char"/>
    <w:basedOn w:val="DefaultParagraphFont"/>
    <w:rsid w:val="00AA3CD4"/>
  </w:style>
  <w:style w:type="character" w:customStyle="1" w:styleId="Style2Char1">
    <w:name w:val="Style2 Char1"/>
    <w:basedOn w:val="DefaultParagraphFont"/>
    <w:rsid w:val="00AA3CD4"/>
  </w:style>
  <w:style w:type="character" w:customStyle="1" w:styleId="articlehead21">
    <w:name w:val="articlehead21"/>
    <w:basedOn w:val="DefaultParagraphFont"/>
    <w:rsid w:val="00AA3CD4"/>
  </w:style>
  <w:style w:type="character" w:customStyle="1" w:styleId="BoldandUnderlineChar2Char1">
    <w:name w:val="Bold and Underline Char2 Char1"/>
    <w:basedOn w:val="DefaultParagraphFont"/>
    <w:rsid w:val="00AA3CD4"/>
  </w:style>
  <w:style w:type="character" w:customStyle="1" w:styleId="TagCiteChar1">
    <w:name w:val="Tag/Cite Char1"/>
    <w:basedOn w:val="DefaultParagraphFont"/>
    <w:rsid w:val="00AA3CD4"/>
  </w:style>
  <w:style w:type="character" w:customStyle="1" w:styleId="Normal2">
    <w:name w:val="Normal2"/>
    <w:basedOn w:val="DefaultParagraphFont"/>
    <w:rsid w:val="00AA3CD4"/>
  </w:style>
  <w:style w:type="character" w:customStyle="1" w:styleId="CardCharChar">
    <w:name w:val="Card Char Char"/>
    <w:basedOn w:val="DefaultParagraphFont"/>
    <w:rsid w:val="00AA3CD4"/>
  </w:style>
  <w:style w:type="character" w:customStyle="1" w:styleId="BriefTitle1Char">
    <w:name w:val="Brief Title 1 Char"/>
    <w:basedOn w:val="DefaultParagraphFont"/>
    <w:rsid w:val="00AA3CD4"/>
  </w:style>
  <w:style w:type="character" w:customStyle="1" w:styleId="TagCiteCharChar">
    <w:name w:val="Tag/Cite Char Char"/>
    <w:basedOn w:val="DefaultParagraphFont"/>
    <w:rsid w:val="00AA3CD4"/>
  </w:style>
  <w:style w:type="character" w:customStyle="1" w:styleId="btx">
    <w:name w:val="btx"/>
    <w:basedOn w:val="DefaultParagraphFont"/>
    <w:rsid w:val="00AA3CD4"/>
  </w:style>
  <w:style w:type="character" w:customStyle="1" w:styleId="prodgeneral1">
    <w:name w:val="prodgeneral1"/>
    <w:basedOn w:val="DefaultParagraphFont"/>
    <w:rsid w:val="00AA3CD4"/>
  </w:style>
  <w:style w:type="character" w:customStyle="1" w:styleId="texto11">
    <w:name w:val="texto11"/>
    <w:basedOn w:val="DefaultParagraphFont"/>
    <w:rsid w:val="00AA3CD4"/>
  </w:style>
  <w:style w:type="character" w:customStyle="1" w:styleId="date10">
    <w:name w:val="date1"/>
    <w:basedOn w:val="DefaultParagraphFont"/>
    <w:rsid w:val="00AA3CD4"/>
  </w:style>
  <w:style w:type="character" w:customStyle="1" w:styleId="summary1">
    <w:name w:val="summary1"/>
    <w:basedOn w:val="DefaultParagraphFont"/>
    <w:rsid w:val="00AA3CD4"/>
  </w:style>
  <w:style w:type="character" w:customStyle="1" w:styleId="text3">
    <w:name w:val="text3"/>
    <w:basedOn w:val="DefaultParagraphFont"/>
    <w:rsid w:val="00AA3CD4"/>
  </w:style>
  <w:style w:type="character" w:customStyle="1" w:styleId="featurecontentgray1">
    <w:name w:val="featurecontentgray1"/>
    <w:basedOn w:val="DefaultParagraphFont"/>
    <w:rsid w:val="00AA3CD4"/>
  </w:style>
  <w:style w:type="character" w:customStyle="1" w:styleId="CardCharCharChar">
    <w:name w:val="Card Char Char Char"/>
    <w:basedOn w:val="DefaultParagraphFont"/>
    <w:rsid w:val="00AA3CD4"/>
  </w:style>
  <w:style w:type="character" w:customStyle="1" w:styleId="big1">
    <w:name w:val="big1"/>
    <w:basedOn w:val="DefaultParagraphFont"/>
    <w:rsid w:val="00AA3CD4"/>
  </w:style>
  <w:style w:type="character" w:customStyle="1" w:styleId="articletitle1">
    <w:name w:val="articletitle1"/>
    <w:basedOn w:val="DefaultParagraphFont"/>
    <w:rsid w:val="00AA3CD4"/>
  </w:style>
  <w:style w:type="character" w:customStyle="1" w:styleId="prodgeneral">
    <w:name w:val="prodgeneral"/>
    <w:basedOn w:val="DefaultParagraphFont"/>
    <w:rsid w:val="00AA3CD4"/>
  </w:style>
  <w:style w:type="character" w:customStyle="1" w:styleId="StyleUnderline1">
    <w:name w:val="Style Underline1"/>
    <w:basedOn w:val="DefaultParagraphFont"/>
    <w:rsid w:val="00AA3CD4"/>
  </w:style>
  <w:style w:type="character" w:customStyle="1" w:styleId="Style10pt">
    <w:name w:val="Style 10 pt"/>
    <w:basedOn w:val="DefaultParagraphFont"/>
    <w:rsid w:val="00AA3CD4"/>
  </w:style>
  <w:style w:type="character" w:customStyle="1" w:styleId="StyleUnderlineChar">
    <w:name w:val="Style Underline + Char"/>
    <w:basedOn w:val="DefaultParagraphFont"/>
    <w:rsid w:val="00AA3CD4"/>
  </w:style>
  <w:style w:type="character" w:customStyle="1" w:styleId="highlightChar">
    <w:name w:val="highlight Char"/>
    <w:basedOn w:val="DefaultParagraphFont"/>
    <w:rsid w:val="00AA3CD4"/>
  </w:style>
  <w:style w:type="character" w:customStyle="1" w:styleId="citeChar">
    <w:name w:val="cite Char"/>
    <w:basedOn w:val="DefaultParagraphFont"/>
    <w:rsid w:val="00AA3CD4"/>
  </w:style>
  <w:style w:type="character" w:customStyle="1" w:styleId="OffensiveLanguageChar">
    <w:name w:val="Offensive Language Char"/>
    <w:rsid w:val="00AA3CD4"/>
  </w:style>
  <w:style w:type="character" w:customStyle="1" w:styleId="highlightedsearchterm">
    <w:name w:val="highlightedsearchterm"/>
    <w:basedOn w:val="DefaultParagraphFont"/>
    <w:rsid w:val="00AA3CD4"/>
  </w:style>
  <w:style w:type="character" w:customStyle="1" w:styleId="yellowfadeinnerspan">
    <w:name w:val="yellowfadeinnerspan"/>
    <w:rsid w:val="00AA3CD4"/>
  </w:style>
  <w:style w:type="character" w:customStyle="1" w:styleId="BoldUnderlineCharChar">
    <w:name w:val="BoldUnderline Char Char"/>
    <w:rsid w:val="00AA3CD4"/>
  </w:style>
  <w:style w:type="character" w:customStyle="1" w:styleId="ipa">
    <w:name w:val="ipa"/>
    <w:basedOn w:val="DefaultParagraphFont"/>
    <w:rsid w:val="00AA3CD4"/>
  </w:style>
  <w:style w:type="table" w:styleId="TableGrid">
    <w:name w:val="Table Grid"/>
    <w:basedOn w:val="TableNormal"/>
    <w:rsid w:val="00AA3CD4"/>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AA3CD4"/>
    <w:pPr>
      <w:spacing w:after="160" w:line="259" w:lineRule="auto"/>
    </w:pPr>
    <w:rPr>
      <w:rFonts w:eastAsiaTheme="minorHAnsi"/>
      <w:sz w:val="22"/>
      <w:szCs w:val="22"/>
    </w:rPr>
    <w:tblPr/>
  </w:style>
  <w:style w:type="paragraph" w:customStyle="1" w:styleId="HeadingFake">
    <w:name w:val="Heading Fake"/>
    <w:basedOn w:val="Heading3"/>
    <w:qFormat/>
    <w:rsid w:val="00AA3CD4"/>
    <w:rPr>
      <w:rFonts w:ascii="Georgia" w:hAnsi="Georgia"/>
      <w:caps/>
    </w:rPr>
  </w:style>
  <w:style w:type="character" w:customStyle="1" w:styleId="StyleciteChar">
    <w:name w:val="Style cite + Char"/>
    <w:basedOn w:val="DefaultParagraphFont"/>
    <w:rsid w:val="00AA3CD4"/>
  </w:style>
  <w:style w:type="paragraph" w:styleId="ListBullet">
    <w:name w:val="List Bullet"/>
    <w:basedOn w:val="Normal"/>
    <w:uiPriority w:val="99"/>
    <w:unhideWhenUsed/>
    <w:rsid w:val="00AA3CD4"/>
    <w:pPr>
      <w:tabs>
        <w:tab w:val="num" w:pos="360"/>
      </w:tabs>
      <w:ind w:left="360" w:hanging="360"/>
      <w:contextualSpacing/>
    </w:pPr>
  </w:style>
  <w:style w:type="character" w:customStyle="1" w:styleId="H4TagChar1">
    <w:name w:val="H4 (Tag) Char1"/>
    <w:locked/>
    <w:rsid w:val="00AA3CD4"/>
  </w:style>
  <w:style w:type="paragraph" w:customStyle="1" w:styleId="body-paragraph">
    <w:name w:val="body-paragraph"/>
    <w:basedOn w:val="Normal"/>
    <w:qFormat/>
    <w:rsid w:val="00AA3CD4"/>
  </w:style>
  <w:style w:type="paragraph" w:customStyle="1" w:styleId="description">
    <w:name w:val="description"/>
    <w:basedOn w:val="Normal"/>
    <w:qFormat/>
    <w:rsid w:val="00AA3CD4"/>
  </w:style>
  <w:style w:type="paragraph" w:customStyle="1" w:styleId="credit">
    <w:name w:val="credit"/>
    <w:basedOn w:val="Normal"/>
    <w:next w:val="DebateUnderlined"/>
    <w:qFormat/>
    <w:rsid w:val="00AA3CD4"/>
  </w:style>
  <w:style w:type="character" w:customStyle="1" w:styleId="DebateUnderlinedChar">
    <w:name w:val="Debate Underlined Char"/>
    <w:locked/>
    <w:rsid w:val="00AA3CD4"/>
  </w:style>
  <w:style w:type="paragraph" w:customStyle="1" w:styleId="DebateUnderlined">
    <w:name w:val="Debate Underlined"/>
    <w:basedOn w:val="Normal"/>
    <w:next w:val="Card10f2"/>
    <w:qFormat/>
    <w:rsid w:val="00AA3CD4"/>
  </w:style>
  <w:style w:type="character" w:customStyle="1" w:styleId="Card10f2Char">
    <w:name w:val="Card.10.f2 Char"/>
    <w:locked/>
    <w:rsid w:val="00AA3CD4"/>
  </w:style>
  <w:style w:type="paragraph" w:customStyle="1" w:styleId="Card10f2">
    <w:name w:val="Card.10.f2"/>
    <w:basedOn w:val="Normal"/>
    <w:next w:val="BodyText5"/>
    <w:autoRedefine/>
    <w:qFormat/>
    <w:rsid w:val="00AA3CD4"/>
  </w:style>
  <w:style w:type="character" w:customStyle="1" w:styleId="Bodytext0">
    <w:name w:val="Body text_"/>
    <w:basedOn w:val="DefaultParagraphFont"/>
    <w:locked/>
    <w:rsid w:val="00AA3CD4"/>
  </w:style>
  <w:style w:type="paragraph" w:customStyle="1" w:styleId="BodyText5">
    <w:name w:val="Body Text5"/>
    <w:basedOn w:val="Normal"/>
    <w:next w:val="about"/>
    <w:qFormat/>
    <w:rsid w:val="00AA3CD4"/>
  </w:style>
  <w:style w:type="paragraph" w:customStyle="1" w:styleId="user">
    <w:name w:val="user"/>
    <w:basedOn w:val="Normal"/>
    <w:next w:val="first"/>
    <w:qFormat/>
    <w:rsid w:val="00AA3CD4"/>
  </w:style>
  <w:style w:type="paragraph" w:customStyle="1" w:styleId="about">
    <w:name w:val="about"/>
    <w:basedOn w:val="Normal"/>
    <w:next w:val="t6"/>
    <w:qFormat/>
    <w:rsid w:val="00AA3CD4"/>
  </w:style>
  <w:style w:type="paragraph" w:customStyle="1" w:styleId="first">
    <w:name w:val="first"/>
    <w:basedOn w:val="Normal"/>
    <w:next w:val="thumbnail"/>
    <w:qFormat/>
    <w:rsid w:val="00AA3CD4"/>
  </w:style>
  <w:style w:type="paragraph" w:customStyle="1" w:styleId="t6">
    <w:name w:val="t6"/>
    <w:basedOn w:val="Normal"/>
    <w:next w:val="stand-first-alone"/>
    <w:qFormat/>
    <w:rsid w:val="00AA3CD4"/>
  </w:style>
  <w:style w:type="paragraph" w:customStyle="1" w:styleId="thumbnail">
    <w:name w:val="thumbnail"/>
    <w:basedOn w:val="Normal"/>
    <w:next w:val="wallacepara"/>
    <w:qFormat/>
    <w:rsid w:val="00AA3CD4"/>
  </w:style>
  <w:style w:type="paragraph" w:customStyle="1" w:styleId="stand-first-alone">
    <w:name w:val="stand-first-alone"/>
    <w:basedOn w:val="Normal"/>
    <w:next w:val="morelink"/>
    <w:qFormat/>
    <w:rsid w:val="00AA3CD4"/>
  </w:style>
  <w:style w:type="paragraph" w:customStyle="1" w:styleId="wallacepara">
    <w:name w:val="wallacepara"/>
    <w:basedOn w:val="Normal"/>
    <w:next w:val="audiolink"/>
    <w:qFormat/>
    <w:rsid w:val="00AA3CD4"/>
  </w:style>
  <w:style w:type="paragraph" w:customStyle="1" w:styleId="morelink">
    <w:name w:val="morelink"/>
    <w:basedOn w:val="Normal"/>
    <w:next w:val="titlestyle1"/>
    <w:qFormat/>
    <w:rsid w:val="00AA3CD4"/>
  </w:style>
  <w:style w:type="paragraph" w:customStyle="1" w:styleId="audiolink">
    <w:name w:val="audiolink"/>
    <w:basedOn w:val="Normal"/>
    <w:next w:val="nav1"/>
    <w:qFormat/>
    <w:rsid w:val="00AA3CD4"/>
  </w:style>
  <w:style w:type="paragraph" w:customStyle="1" w:styleId="titlestyle1">
    <w:name w:val="titlestyle1"/>
    <w:basedOn w:val="Normal"/>
    <w:next w:val="nav2"/>
    <w:qFormat/>
    <w:rsid w:val="00AA3CD4"/>
  </w:style>
  <w:style w:type="paragraph" w:customStyle="1" w:styleId="nav1">
    <w:name w:val="nav1"/>
    <w:basedOn w:val="Normal"/>
    <w:next w:val="stand-first-alone"/>
    <w:qFormat/>
    <w:rsid w:val="00AA3CD4"/>
  </w:style>
  <w:style w:type="paragraph" w:customStyle="1" w:styleId="nav2">
    <w:name w:val="nav2"/>
    <w:basedOn w:val="Normal"/>
    <w:next w:val="CM45"/>
    <w:qFormat/>
    <w:rsid w:val="00AA3CD4"/>
  </w:style>
  <w:style w:type="paragraph" w:customStyle="1" w:styleId="Pa0">
    <w:name w:val="Pa0"/>
    <w:basedOn w:val="Normal"/>
    <w:next w:val="morelink"/>
    <w:uiPriority w:val="99"/>
    <w:qFormat/>
    <w:rsid w:val="00AA3CD4"/>
  </w:style>
  <w:style w:type="paragraph" w:customStyle="1" w:styleId="CM45">
    <w:name w:val="CM45"/>
    <w:basedOn w:val="Normal"/>
    <w:next w:val="audiolink"/>
    <w:uiPriority w:val="99"/>
    <w:qFormat/>
    <w:rsid w:val="00AA3CD4"/>
  </w:style>
  <w:style w:type="paragraph" w:customStyle="1" w:styleId="CM46">
    <w:name w:val="CM46"/>
    <w:basedOn w:val="Normal"/>
    <w:next w:val="titlestyle1"/>
    <w:uiPriority w:val="99"/>
    <w:qFormat/>
    <w:rsid w:val="00AA3CD4"/>
  </w:style>
  <w:style w:type="paragraph" w:customStyle="1" w:styleId="F4-NormalText">
    <w:name w:val="F4 - Normal Text"/>
    <w:basedOn w:val="Normal"/>
    <w:qFormat/>
    <w:rsid w:val="00AA3CD4"/>
  </w:style>
  <w:style w:type="paragraph" w:customStyle="1" w:styleId="TagLine">
    <w:name w:val="Tag Line"/>
    <w:basedOn w:val="Normal"/>
    <w:next w:val="EndnoteText"/>
    <w:qFormat/>
    <w:rsid w:val="00AA3CD4"/>
  </w:style>
  <w:style w:type="character" w:customStyle="1" w:styleId="Heading18">
    <w:name w:val="Heading #18_"/>
    <w:basedOn w:val="DefaultParagraphFont"/>
    <w:locked/>
    <w:rsid w:val="00AA3CD4"/>
  </w:style>
  <w:style w:type="paragraph" w:customStyle="1" w:styleId="Heading180">
    <w:name w:val="Heading #18"/>
    <w:basedOn w:val="Normal"/>
    <w:next w:val="CM45"/>
    <w:qFormat/>
    <w:rsid w:val="00AA3CD4"/>
  </w:style>
  <w:style w:type="character" w:customStyle="1" w:styleId="Picturecaption2">
    <w:name w:val="Picture caption (2)_"/>
    <w:basedOn w:val="DefaultParagraphFont"/>
    <w:locked/>
    <w:rsid w:val="00AA3CD4"/>
  </w:style>
  <w:style w:type="paragraph" w:customStyle="1" w:styleId="Picturecaption20">
    <w:name w:val="Picture caption (2)"/>
    <w:basedOn w:val="Normal"/>
    <w:next w:val="F4-NormalText"/>
    <w:qFormat/>
    <w:rsid w:val="00AA3CD4"/>
  </w:style>
  <w:style w:type="character" w:customStyle="1" w:styleId="Picturecaption">
    <w:name w:val="Picture caption_"/>
    <w:basedOn w:val="DefaultParagraphFont"/>
    <w:locked/>
    <w:rsid w:val="00AA3CD4"/>
  </w:style>
  <w:style w:type="paragraph" w:customStyle="1" w:styleId="Picturecaption0">
    <w:name w:val="Picture caption"/>
    <w:basedOn w:val="Normal"/>
    <w:qFormat/>
    <w:rsid w:val="00AA3CD4"/>
  </w:style>
  <w:style w:type="character" w:customStyle="1" w:styleId="Bodytext31">
    <w:name w:val="Body text (31)_"/>
    <w:basedOn w:val="DefaultParagraphFont"/>
    <w:locked/>
    <w:rsid w:val="00AA3CD4"/>
  </w:style>
  <w:style w:type="paragraph" w:customStyle="1" w:styleId="Bodytext310">
    <w:name w:val="Body text (31)"/>
    <w:basedOn w:val="Normal"/>
    <w:qFormat/>
    <w:rsid w:val="00AA3CD4"/>
  </w:style>
  <w:style w:type="character" w:customStyle="1" w:styleId="Heading22">
    <w:name w:val="Heading #22_"/>
    <w:basedOn w:val="DefaultParagraphFont"/>
    <w:locked/>
    <w:rsid w:val="00AA3CD4"/>
  </w:style>
  <w:style w:type="paragraph" w:customStyle="1" w:styleId="Heading220">
    <w:name w:val="Heading #22"/>
    <w:basedOn w:val="Normal"/>
    <w:qFormat/>
    <w:rsid w:val="00AA3CD4"/>
  </w:style>
  <w:style w:type="character" w:customStyle="1" w:styleId="Bodytext131">
    <w:name w:val="Body text (131)_"/>
    <w:basedOn w:val="DefaultParagraphFont"/>
    <w:locked/>
    <w:rsid w:val="00AA3CD4"/>
  </w:style>
  <w:style w:type="paragraph" w:customStyle="1" w:styleId="Bodytext1310">
    <w:name w:val="Body text (131)"/>
    <w:basedOn w:val="Normal"/>
    <w:qFormat/>
    <w:rsid w:val="00AA3CD4"/>
  </w:style>
  <w:style w:type="character" w:customStyle="1" w:styleId="Bodytext140">
    <w:name w:val="Body text (140)_"/>
    <w:basedOn w:val="DefaultParagraphFont"/>
    <w:locked/>
    <w:rsid w:val="00AA3CD4"/>
  </w:style>
  <w:style w:type="paragraph" w:customStyle="1" w:styleId="Bodytext1400">
    <w:name w:val="Body text (140)"/>
    <w:basedOn w:val="Normal"/>
    <w:qFormat/>
    <w:rsid w:val="00AA3CD4"/>
  </w:style>
  <w:style w:type="character" w:customStyle="1" w:styleId="Bodytext141">
    <w:name w:val="Body text (141)_"/>
    <w:basedOn w:val="DefaultParagraphFont"/>
    <w:locked/>
    <w:rsid w:val="00AA3CD4"/>
  </w:style>
  <w:style w:type="paragraph" w:customStyle="1" w:styleId="Bodytext1410">
    <w:name w:val="Body text (141)"/>
    <w:basedOn w:val="Normal"/>
    <w:qFormat/>
    <w:rsid w:val="00AA3CD4"/>
  </w:style>
  <w:style w:type="character" w:customStyle="1" w:styleId="Tableofcontents20">
    <w:name w:val="Table of contents (20)_"/>
    <w:basedOn w:val="DefaultParagraphFont"/>
    <w:locked/>
    <w:rsid w:val="00AA3CD4"/>
  </w:style>
  <w:style w:type="paragraph" w:customStyle="1" w:styleId="Tableofcontents200">
    <w:name w:val="Table of contents (20)"/>
    <w:basedOn w:val="Normal"/>
    <w:qFormat/>
    <w:rsid w:val="00AA3CD4"/>
  </w:style>
  <w:style w:type="character" w:customStyle="1" w:styleId="Tableofcontents21">
    <w:name w:val="Table of contents (21)_"/>
    <w:basedOn w:val="DefaultParagraphFont"/>
    <w:locked/>
    <w:rsid w:val="00AA3CD4"/>
  </w:style>
  <w:style w:type="paragraph" w:customStyle="1" w:styleId="Tableofcontents210">
    <w:name w:val="Table of contents (21)"/>
    <w:basedOn w:val="Normal"/>
    <w:qFormat/>
    <w:rsid w:val="00AA3CD4"/>
  </w:style>
  <w:style w:type="character" w:customStyle="1" w:styleId="Tableofcontents22">
    <w:name w:val="Table of contents (22)_"/>
    <w:basedOn w:val="DefaultParagraphFont"/>
    <w:locked/>
    <w:rsid w:val="00AA3CD4"/>
  </w:style>
  <w:style w:type="paragraph" w:customStyle="1" w:styleId="Tableofcontents220">
    <w:name w:val="Table of contents (22)"/>
    <w:basedOn w:val="Normal"/>
    <w:qFormat/>
    <w:rsid w:val="00AA3CD4"/>
  </w:style>
  <w:style w:type="character" w:customStyle="1" w:styleId="Bodytext142">
    <w:name w:val="Body text (142)_"/>
    <w:basedOn w:val="DefaultParagraphFont"/>
    <w:locked/>
    <w:rsid w:val="00AA3CD4"/>
  </w:style>
  <w:style w:type="paragraph" w:customStyle="1" w:styleId="Bodytext1420">
    <w:name w:val="Body text (142)"/>
    <w:basedOn w:val="Normal"/>
    <w:qFormat/>
    <w:rsid w:val="00AA3CD4"/>
  </w:style>
  <w:style w:type="character" w:customStyle="1" w:styleId="Bodytext143">
    <w:name w:val="Body text (143)_"/>
    <w:basedOn w:val="DefaultParagraphFont"/>
    <w:locked/>
    <w:rsid w:val="00AA3CD4"/>
  </w:style>
  <w:style w:type="paragraph" w:customStyle="1" w:styleId="Bodytext1430">
    <w:name w:val="Body text (143)"/>
    <w:basedOn w:val="Normal"/>
    <w:qFormat/>
    <w:rsid w:val="00AA3CD4"/>
  </w:style>
  <w:style w:type="character" w:customStyle="1" w:styleId="Bodytext144Exact">
    <w:name w:val="Body text (144) Exact"/>
    <w:basedOn w:val="DefaultParagraphFont"/>
    <w:locked/>
    <w:rsid w:val="00AA3CD4"/>
  </w:style>
  <w:style w:type="paragraph" w:customStyle="1" w:styleId="Bodytext144">
    <w:name w:val="Body text (144)"/>
    <w:basedOn w:val="Normal"/>
    <w:qFormat/>
    <w:rsid w:val="00AA3CD4"/>
  </w:style>
  <w:style w:type="character" w:customStyle="1" w:styleId="Bodytext145Exact">
    <w:name w:val="Body text (145) Exact"/>
    <w:basedOn w:val="DefaultParagraphFont"/>
    <w:locked/>
    <w:rsid w:val="00AA3CD4"/>
  </w:style>
  <w:style w:type="paragraph" w:customStyle="1" w:styleId="Bodytext145">
    <w:name w:val="Body text (145)"/>
    <w:basedOn w:val="Normal"/>
    <w:qFormat/>
    <w:rsid w:val="00AA3CD4"/>
  </w:style>
  <w:style w:type="character" w:customStyle="1" w:styleId="Bodytext146">
    <w:name w:val="Body text (146)_"/>
    <w:basedOn w:val="DefaultParagraphFont"/>
    <w:locked/>
    <w:rsid w:val="00AA3CD4"/>
  </w:style>
  <w:style w:type="paragraph" w:customStyle="1" w:styleId="Bodytext1460">
    <w:name w:val="Body text (146)"/>
    <w:basedOn w:val="Normal"/>
    <w:qFormat/>
    <w:rsid w:val="00AA3CD4"/>
  </w:style>
  <w:style w:type="character" w:customStyle="1" w:styleId="Heading23">
    <w:name w:val="Heading #23_"/>
    <w:basedOn w:val="DefaultParagraphFont"/>
    <w:locked/>
    <w:rsid w:val="00AA3CD4"/>
  </w:style>
  <w:style w:type="paragraph" w:customStyle="1" w:styleId="Heading230">
    <w:name w:val="Heading #23"/>
    <w:basedOn w:val="Normal"/>
    <w:qFormat/>
    <w:rsid w:val="00AA3CD4"/>
  </w:style>
  <w:style w:type="character" w:customStyle="1" w:styleId="Picturecaption36">
    <w:name w:val="Picture caption (36)_"/>
    <w:basedOn w:val="DefaultParagraphFont"/>
    <w:locked/>
    <w:rsid w:val="00AA3CD4"/>
  </w:style>
  <w:style w:type="paragraph" w:customStyle="1" w:styleId="Picturecaption360">
    <w:name w:val="Picture caption (36)"/>
    <w:basedOn w:val="Normal"/>
    <w:qFormat/>
    <w:rsid w:val="00AA3CD4"/>
  </w:style>
  <w:style w:type="character" w:customStyle="1" w:styleId="Picturecaption42">
    <w:name w:val="Picture caption (42)_"/>
    <w:basedOn w:val="DefaultParagraphFont"/>
    <w:locked/>
    <w:rsid w:val="00AA3CD4"/>
  </w:style>
  <w:style w:type="paragraph" w:customStyle="1" w:styleId="Picturecaption420">
    <w:name w:val="Picture caption (42)"/>
    <w:basedOn w:val="Normal"/>
    <w:qFormat/>
    <w:rsid w:val="00AA3CD4"/>
  </w:style>
  <w:style w:type="character" w:customStyle="1" w:styleId="Bodytext154">
    <w:name w:val="Body text (154)_"/>
    <w:basedOn w:val="DefaultParagraphFont"/>
    <w:locked/>
    <w:rsid w:val="00AA3CD4"/>
  </w:style>
  <w:style w:type="paragraph" w:customStyle="1" w:styleId="Bodytext1540">
    <w:name w:val="Body text (154)"/>
    <w:basedOn w:val="Normal"/>
    <w:qFormat/>
    <w:rsid w:val="00AA3CD4"/>
  </w:style>
  <w:style w:type="character" w:customStyle="1" w:styleId="Bodytext155">
    <w:name w:val="Body text (155)_"/>
    <w:basedOn w:val="DefaultParagraphFont"/>
    <w:locked/>
    <w:rsid w:val="00AA3CD4"/>
  </w:style>
  <w:style w:type="paragraph" w:customStyle="1" w:styleId="Bodytext1550">
    <w:name w:val="Body text (155)"/>
    <w:basedOn w:val="Normal"/>
    <w:qFormat/>
    <w:rsid w:val="00AA3CD4"/>
  </w:style>
  <w:style w:type="character" w:customStyle="1" w:styleId="Bodytext156">
    <w:name w:val="Body text (156)_"/>
    <w:basedOn w:val="DefaultParagraphFont"/>
    <w:locked/>
    <w:rsid w:val="00AA3CD4"/>
  </w:style>
  <w:style w:type="paragraph" w:customStyle="1" w:styleId="Bodytext1560">
    <w:name w:val="Body text (156)"/>
    <w:basedOn w:val="Normal"/>
    <w:qFormat/>
    <w:rsid w:val="00AA3CD4"/>
  </w:style>
  <w:style w:type="character" w:customStyle="1" w:styleId="Bodytext60">
    <w:name w:val="Body text (60)_"/>
    <w:basedOn w:val="DefaultParagraphFont"/>
    <w:locked/>
    <w:rsid w:val="00AA3CD4"/>
  </w:style>
  <w:style w:type="paragraph" w:customStyle="1" w:styleId="Bodytext600">
    <w:name w:val="Body text (60)"/>
    <w:basedOn w:val="Normal"/>
    <w:qFormat/>
    <w:rsid w:val="00AA3CD4"/>
  </w:style>
  <w:style w:type="character" w:customStyle="1" w:styleId="Bodytext158">
    <w:name w:val="Body text (158)_"/>
    <w:basedOn w:val="DefaultParagraphFont"/>
    <w:locked/>
    <w:rsid w:val="00AA3CD4"/>
  </w:style>
  <w:style w:type="paragraph" w:customStyle="1" w:styleId="Bodytext1580">
    <w:name w:val="Body text (158)"/>
    <w:basedOn w:val="Normal"/>
    <w:qFormat/>
    <w:rsid w:val="00AA3CD4"/>
  </w:style>
  <w:style w:type="character" w:customStyle="1" w:styleId="Bodytext159">
    <w:name w:val="Body text (159)_"/>
    <w:basedOn w:val="DefaultParagraphFont"/>
    <w:locked/>
    <w:rsid w:val="00AA3CD4"/>
  </w:style>
  <w:style w:type="paragraph" w:customStyle="1" w:styleId="Bodytext1590">
    <w:name w:val="Body text (159)"/>
    <w:basedOn w:val="Normal"/>
    <w:qFormat/>
    <w:rsid w:val="00AA3CD4"/>
  </w:style>
  <w:style w:type="character" w:customStyle="1" w:styleId="Bodytext160">
    <w:name w:val="Body text (160)_"/>
    <w:basedOn w:val="DefaultParagraphFont"/>
    <w:locked/>
    <w:rsid w:val="00AA3CD4"/>
  </w:style>
  <w:style w:type="paragraph" w:customStyle="1" w:styleId="Bodytext1600">
    <w:name w:val="Body text (160)"/>
    <w:basedOn w:val="Normal"/>
    <w:qFormat/>
    <w:rsid w:val="00AA3CD4"/>
  </w:style>
  <w:style w:type="character" w:customStyle="1" w:styleId="Picturecaption4">
    <w:name w:val="Picture caption (4)_"/>
    <w:basedOn w:val="DefaultParagraphFont"/>
    <w:locked/>
    <w:rsid w:val="00AA3CD4"/>
  </w:style>
  <w:style w:type="paragraph" w:customStyle="1" w:styleId="Picturecaption40">
    <w:name w:val="Picture caption (4)"/>
    <w:basedOn w:val="Normal"/>
    <w:qFormat/>
    <w:rsid w:val="00AA3CD4"/>
  </w:style>
  <w:style w:type="character" w:customStyle="1" w:styleId="Heading10">
    <w:name w:val="Heading #10_"/>
    <w:basedOn w:val="DefaultParagraphFont"/>
    <w:locked/>
    <w:rsid w:val="00AA3CD4"/>
  </w:style>
  <w:style w:type="paragraph" w:customStyle="1" w:styleId="Heading100">
    <w:name w:val="Heading #10"/>
    <w:basedOn w:val="Normal"/>
    <w:qFormat/>
    <w:rsid w:val="00AA3CD4"/>
  </w:style>
  <w:style w:type="character" w:customStyle="1" w:styleId="Picturecaption3">
    <w:name w:val="Picture caption (3)_"/>
    <w:basedOn w:val="DefaultParagraphFont"/>
    <w:locked/>
    <w:rsid w:val="00AA3CD4"/>
  </w:style>
  <w:style w:type="paragraph" w:customStyle="1" w:styleId="Picturecaption30">
    <w:name w:val="Picture caption (3)"/>
    <w:basedOn w:val="Normal"/>
    <w:qFormat/>
    <w:rsid w:val="00AA3CD4"/>
  </w:style>
  <w:style w:type="character" w:customStyle="1" w:styleId="Heading13">
    <w:name w:val="Heading #13_"/>
    <w:basedOn w:val="DefaultParagraphFont"/>
    <w:locked/>
    <w:rsid w:val="00AA3CD4"/>
  </w:style>
  <w:style w:type="paragraph" w:customStyle="1" w:styleId="Heading130">
    <w:name w:val="Heading #13"/>
    <w:basedOn w:val="Normal"/>
    <w:qFormat/>
    <w:rsid w:val="00AA3CD4"/>
  </w:style>
  <w:style w:type="character" w:customStyle="1" w:styleId="Heading92">
    <w:name w:val="Heading #9 (2)_"/>
    <w:basedOn w:val="DefaultParagraphFont"/>
    <w:locked/>
    <w:rsid w:val="00AA3CD4"/>
  </w:style>
  <w:style w:type="paragraph" w:customStyle="1" w:styleId="Heading920">
    <w:name w:val="Heading #9 (2)"/>
    <w:basedOn w:val="Normal"/>
    <w:qFormat/>
    <w:rsid w:val="00AA3CD4"/>
  </w:style>
  <w:style w:type="character" w:customStyle="1" w:styleId="Heading15">
    <w:name w:val="Heading #15_"/>
    <w:basedOn w:val="DefaultParagraphFont"/>
    <w:locked/>
    <w:rsid w:val="00AA3CD4"/>
  </w:style>
  <w:style w:type="paragraph" w:customStyle="1" w:styleId="Heading150">
    <w:name w:val="Heading #15"/>
    <w:basedOn w:val="Normal"/>
    <w:qFormat/>
    <w:rsid w:val="00AA3CD4"/>
  </w:style>
  <w:style w:type="character" w:customStyle="1" w:styleId="Bodytext38">
    <w:name w:val="Body text (38)_"/>
    <w:basedOn w:val="DefaultParagraphFont"/>
    <w:locked/>
    <w:rsid w:val="00AA3CD4"/>
  </w:style>
  <w:style w:type="paragraph" w:customStyle="1" w:styleId="Bodytext380">
    <w:name w:val="Body text (38)"/>
    <w:basedOn w:val="Normal"/>
    <w:qFormat/>
    <w:rsid w:val="00AA3CD4"/>
  </w:style>
  <w:style w:type="character" w:customStyle="1" w:styleId="Heading17">
    <w:name w:val="Heading #17_"/>
    <w:basedOn w:val="DefaultParagraphFont"/>
    <w:locked/>
    <w:rsid w:val="00AA3CD4"/>
  </w:style>
  <w:style w:type="paragraph" w:customStyle="1" w:styleId="Heading170">
    <w:name w:val="Heading #17"/>
    <w:basedOn w:val="Normal"/>
    <w:qFormat/>
    <w:rsid w:val="00AA3CD4"/>
  </w:style>
  <w:style w:type="character" w:customStyle="1" w:styleId="Bodytext97Exact">
    <w:name w:val="Body text (97) Exact"/>
    <w:basedOn w:val="DefaultParagraphFont"/>
    <w:locked/>
    <w:rsid w:val="00AA3CD4"/>
  </w:style>
  <w:style w:type="paragraph" w:customStyle="1" w:styleId="Bodytext97">
    <w:name w:val="Body text (97)"/>
    <w:basedOn w:val="Normal"/>
    <w:qFormat/>
    <w:rsid w:val="00AA3CD4"/>
  </w:style>
  <w:style w:type="character" w:customStyle="1" w:styleId="Bodytext42">
    <w:name w:val="Body text (42)_"/>
    <w:basedOn w:val="DefaultParagraphFont"/>
    <w:locked/>
    <w:rsid w:val="00AA3CD4"/>
  </w:style>
  <w:style w:type="paragraph" w:customStyle="1" w:styleId="Bodytext420">
    <w:name w:val="Body text (42)"/>
    <w:basedOn w:val="Normal"/>
    <w:qFormat/>
    <w:rsid w:val="00AA3CD4"/>
  </w:style>
  <w:style w:type="character" w:customStyle="1" w:styleId="Picturecaption9">
    <w:name w:val="Picture caption (9)_"/>
    <w:basedOn w:val="DefaultParagraphFont"/>
    <w:locked/>
    <w:rsid w:val="00AA3CD4"/>
  </w:style>
  <w:style w:type="paragraph" w:customStyle="1" w:styleId="Picturecaption90">
    <w:name w:val="Picture caption (9)"/>
    <w:basedOn w:val="Normal"/>
    <w:qFormat/>
    <w:rsid w:val="00AA3CD4"/>
  </w:style>
  <w:style w:type="character" w:customStyle="1" w:styleId="Bodytext96Exact">
    <w:name w:val="Body text (96) Exact"/>
    <w:basedOn w:val="DefaultParagraphFont"/>
    <w:locked/>
    <w:rsid w:val="00AA3CD4"/>
  </w:style>
  <w:style w:type="paragraph" w:customStyle="1" w:styleId="Bodytext96">
    <w:name w:val="Body text (96)"/>
    <w:basedOn w:val="Normal"/>
    <w:qFormat/>
    <w:rsid w:val="00AA3CD4"/>
  </w:style>
  <w:style w:type="character" w:customStyle="1" w:styleId="Heading142">
    <w:name w:val="Heading #14 (2)_"/>
    <w:basedOn w:val="DefaultParagraphFont"/>
    <w:locked/>
    <w:rsid w:val="00AA3CD4"/>
  </w:style>
  <w:style w:type="paragraph" w:customStyle="1" w:styleId="Heading1420">
    <w:name w:val="Heading #14 (2)"/>
    <w:basedOn w:val="Normal"/>
    <w:qFormat/>
    <w:rsid w:val="00AA3CD4"/>
  </w:style>
  <w:style w:type="character" w:customStyle="1" w:styleId="Picturecaption31">
    <w:name w:val="Picture caption (31)_"/>
    <w:basedOn w:val="DefaultParagraphFont"/>
    <w:locked/>
    <w:rsid w:val="00AA3CD4"/>
  </w:style>
  <w:style w:type="paragraph" w:customStyle="1" w:styleId="Picturecaption310">
    <w:name w:val="Picture caption (31)"/>
    <w:basedOn w:val="Normal"/>
    <w:qFormat/>
    <w:rsid w:val="00AA3CD4"/>
  </w:style>
  <w:style w:type="character" w:customStyle="1" w:styleId="Picturecaption27">
    <w:name w:val="Picture caption (27)_"/>
    <w:basedOn w:val="DefaultParagraphFont"/>
    <w:locked/>
    <w:rsid w:val="00AA3CD4"/>
  </w:style>
  <w:style w:type="paragraph" w:customStyle="1" w:styleId="Picturecaption270">
    <w:name w:val="Picture caption (27)"/>
    <w:basedOn w:val="Normal"/>
    <w:qFormat/>
    <w:rsid w:val="00AA3CD4"/>
  </w:style>
  <w:style w:type="character" w:customStyle="1" w:styleId="Bodytext43Exact">
    <w:name w:val="Body text (43) Exact"/>
    <w:basedOn w:val="DefaultParagraphFont"/>
    <w:locked/>
    <w:rsid w:val="00AA3CD4"/>
  </w:style>
  <w:style w:type="paragraph" w:customStyle="1" w:styleId="Bodytext43">
    <w:name w:val="Body text (43)"/>
    <w:basedOn w:val="Normal"/>
    <w:qFormat/>
    <w:rsid w:val="00AA3CD4"/>
  </w:style>
  <w:style w:type="character" w:customStyle="1" w:styleId="Bodytext109">
    <w:name w:val="Body text (109)_"/>
    <w:basedOn w:val="DefaultParagraphFont"/>
    <w:locked/>
    <w:rsid w:val="00AA3CD4"/>
  </w:style>
  <w:style w:type="paragraph" w:customStyle="1" w:styleId="Bodytext1090">
    <w:name w:val="Body text (109)"/>
    <w:basedOn w:val="Normal"/>
    <w:qFormat/>
    <w:rsid w:val="00AA3CD4"/>
  </w:style>
  <w:style w:type="character" w:customStyle="1" w:styleId="Bodytext110">
    <w:name w:val="Body text (110)_"/>
    <w:basedOn w:val="DefaultParagraphFont"/>
    <w:locked/>
    <w:rsid w:val="00AA3CD4"/>
  </w:style>
  <w:style w:type="paragraph" w:customStyle="1" w:styleId="Bodytext1100">
    <w:name w:val="Body text (110)"/>
    <w:basedOn w:val="Normal"/>
    <w:qFormat/>
    <w:rsid w:val="00AA3CD4"/>
  </w:style>
  <w:style w:type="character" w:customStyle="1" w:styleId="Bodytext111">
    <w:name w:val="Body text (111)_"/>
    <w:basedOn w:val="DefaultParagraphFont"/>
    <w:locked/>
    <w:rsid w:val="00AA3CD4"/>
  </w:style>
  <w:style w:type="paragraph" w:customStyle="1" w:styleId="Bodytext1110">
    <w:name w:val="Body text (111)"/>
    <w:basedOn w:val="Normal"/>
    <w:qFormat/>
    <w:rsid w:val="00AA3CD4"/>
  </w:style>
  <w:style w:type="character" w:customStyle="1" w:styleId="Tablecaption7">
    <w:name w:val="Table caption (7)_"/>
    <w:basedOn w:val="DefaultParagraphFont"/>
    <w:locked/>
    <w:rsid w:val="00AA3CD4"/>
  </w:style>
  <w:style w:type="paragraph" w:customStyle="1" w:styleId="Tablecaption70">
    <w:name w:val="Table caption (7)"/>
    <w:basedOn w:val="Normal"/>
    <w:qFormat/>
    <w:rsid w:val="00AA3CD4"/>
  </w:style>
  <w:style w:type="character" w:customStyle="1" w:styleId="Bodytext112">
    <w:name w:val="Body text (112)_"/>
    <w:basedOn w:val="DefaultParagraphFont"/>
    <w:locked/>
    <w:rsid w:val="00AA3CD4"/>
  </w:style>
  <w:style w:type="paragraph" w:customStyle="1" w:styleId="Bodytext1120">
    <w:name w:val="Body text (112)"/>
    <w:basedOn w:val="Normal"/>
    <w:qFormat/>
    <w:rsid w:val="00AA3CD4"/>
  </w:style>
  <w:style w:type="character" w:customStyle="1" w:styleId="Bodytext113">
    <w:name w:val="Body text (113)_"/>
    <w:basedOn w:val="DefaultParagraphFont"/>
    <w:locked/>
    <w:rsid w:val="00AA3CD4"/>
  </w:style>
  <w:style w:type="paragraph" w:customStyle="1" w:styleId="Bodytext1130">
    <w:name w:val="Body text (113)"/>
    <w:basedOn w:val="Normal"/>
    <w:qFormat/>
    <w:rsid w:val="00AA3CD4"/>
  </w:style>
  <w:style w:type="character" w:customStyle="1" w:styleId="Tableofcontents10">
    <w:name w:val="Table of contents (10)_"/>
    <w:basedOn w:val="DefaultParagraphFont"/>
    <w:locked/>
    <w:rsid w:val="00AA3CD4"/>
  </w:style>
  <w:style w:type="paragraph" w:customStyle="1" w:styleId="Tableofcontents100">
    <w:name w:val="Table of contents (10)"/>
    <w:basedOn w:val="Normal"/>
    <w:qFormat/>
    <w:rsid w:val="00AA3CD4"/>
  </w:style>
  <w:style w:type="character" w:customStyle="1" w:styleId="Tableofcontents12">
    <w:name w:val="Table of contents (12)_"/>
    <w:basedOn w:val="DefaultParagraphFont"/>
    <w:locked/>
    <w:rsid w:val="00AA3CD4"/>
  </w:style>
  <w:style w:type="paragraph" w:customStyle="1" w:styleId="Tableofcontents120">
    <w:name w:val="Table of contents (12)"/>
    <w:basedOn w:val="Normal"/>
    <w:qFormat/>
    <w:rsid w:val="00AA3CD4"/>
  </w:style>
  <w:style w:type="character" w:customStyle="1" w:styleId="Tableofcontents14">
    <w:name w:val="Table of contents (14)_"/>
    <w:basedOn w:val="DefaultParagraphFont"/>
    <w:locked/>
    <w:rsid w:val="00AA3CD4"/>
  </w:style>
  <w:style w:type="paragraph" w:customStyle="1" w:styleId="Tableofcontents140">
    <w:name w:val="Table of contents (14)"/>
    <w:basedOn w:val="Normal"/>
    <w:qFormat/>
    <w:rsid w:val="00AA3CD4"/>
  </w:style>
  <w:style w:type="character" w:customStyle="1" w:styleId="Heading162">
    <w:name w:val="Heading #16 (2)_"/>
    <w:basedOn w:val="DefaultParagraphFont"/>
    <w:locked/>
    <w:rsid w:val="00AA3CD4"/>
  </w:style>
  <w:style w:type="paragraph" w:customStyle="1" w:styleId="Heading1620">
    <w:name w:val="Heading #16 (2)"/>
    <w:basedOn w:val="Normal"/>
    <w:qFormat/>
    <w:rsid w:val="00AA3CD4"/>
  </w:style>
  <w:style w:type="character" w:customStyle="1" w:styleId="StyleStyle4LatinTimesNewRomanAsianSimSunChar">
    <w:name w:val="Style Style4 + (Latin) Times New Roman (Asian) SimSun Char"/>
    <w:locked/>
    <w:rsid w:val="00AA3CD4"/>
  </w:style>
  <w:style w:type="paragraph" w:customStyle="1" w:styleId="StyleStyle4LatinTimesNewRomanAsianSimSun">
    <w:name w:val="Style Style4 + (Latin) Times New Roman (Asian) SimSun"/>
    <w:basedOn w:val="Sourcename"/>
    <w:qFormat/>
    <w:rsid w:val="00AA3CD4"/>
  </w:style>
  <w:style w:type="character" w:customStyle="1" w:styleId="StyleUnderlineCharLatinTimesNewRomanAsianSimSunChar">
    <w:name w:val="Style Underline Char + (Latin) Times New Roman (Asian) SimSun Char"/>
    <w:locked/>
    <w:rsid w:val="00AA3CD4"/>
  </w:style>
  <w:style w:type="paragraph" w:customStyle="1" w:styleId="StyleUnderlineCharLatinTimesNewRomanAsianSimSun">
    <w:name w:val="Style Underline Char + (Latin) Times New Roman (Asian) SimSun"/>
    <w:basedOn w:val="Normal"/>
    <w:qFormat/>
    <w:rsid w:val="00AA3CD4"/>
  </w:style>
  <w:style w:type="character" w:customStyle="1" w:styleId="StyleUnderlineCharLatinTimesNewRomanAsianSimSunBoldChar">
    <w:name w:val="Style Underline Char + (Latin) Times New Roman (Asian) SimSun Bold Char"/>
    <w:locked/>
    <w:rsid w:val="00AA3CD4"/>
  </w:style>
  <w:style w:type="paragraph" w:customStyle="1" w:styleId="StyleUnderlineCharLatinTimesNewRomanAsianSimSunBold">
    <w:name w:val="Style Underline Char + (Latin) Times New Roman (Asian) SimSun Bold"/>
    <w:basedOn w:val="Normal"/>
    <w:qFormat/>
    <w:rsid w:val="00AA3CD4"/>
  </w:style>
  <w:style w:type="character" w:customStyle="1" w:styleId="StyleStyle1BoldChar">
    <w:name w:val="Style Style1 + Bold Char"/>
    <w:locked/>
    <w:rsid w:val="00AA3CD4"/>
  </w:style>
  <w:style w:type="paragraph" w:customStyle="1" w:styleId="StyleStyle1Bold">
    <w:name w:val="Style Style1 + Bold"/>
    <w:basedOn w:val="Normal"/>
    <w:qFormat/>
    <w:rsid w:val="00AA3CD4"/>
  </w:style>
  <w:style w:type="character" w:customStyle="1" w:styleId="StyleBoldandUnderlineChar11ptChar">
    <w:name w:val="Style Bold and Underline Char + 11 pt Char"/>
    <w:locked/>
    <w:rsid w:val="00AA3CD4"/>
  </w:style>
  <w:style w:type="paragraph" w:customStyle="1" w:styleId="StyleBoldandUnderlineChar11pt">
    <w:name w:val="Style Bold and Underline Char + 11 pt"/>
    <w:basedOn w:val="Normal"/>
    <w:qFormat/>
    <w:rsid w:val="00AA3CD4"/>
  </w:style>
  <w:style w:type="character" w:customStyle="1" w:styleId="StyleUnderlineChar11ptChar">
    <w:name w:val="Style Underline Char + 11 pt Char"/>
    <w:locked/>
    <w:rsid w:val="00AA3CD4"/>
  </w:style>
  <w:style w:type="paragraph" w:customStyle="1" w:styleId="StyleUnderlineChar11pt">
    <w:name w:val="Style Underline Char + 11 pt"/>
    <w:basedOn w:val="Normal"/>
    <w:qFormat/>
    <w:rsid w:val="00AA3CD4"/>
  </w:style>
  <w:style w:type="character" w:customStyle="1" w:styleId="StyleUnderlineChar11ptBoldChar">
    <w:name w:val="Style Underline Char + 11 pt Bold Char"/>
    <w:locked/>
    <w:rsid w:val="00AA3CD4"/>
  </w:style>
  <w:style w:type="paragraph" w:customStyle="1" w:styleId="StyleUnderlineChar11ptBold">
    <w:name w:val="Style Underline Char + 11 pt Bold"/>
    <w:basedOn w:val="Normal"/>
    <w:qFormat/>
    <w:rsid w:val="00AA3CD4"/>
  </w:style>
  <w:style w:type="character" w:customStyle="1" w:styleId="StyleStyleStyle4LatinTimesNewRomanAsianSimSunBoldChar">
    <w:name w:val="Style Style Style4 + (Latin) Times New Roman (Asian) SimSun Bold + Char"/>
    <w:locked/>
    <w:rsid w:val="00AA3CD4"/>
  </w:style>
  <w:style w:type="paragraph" w:customStyle="1" w:styleId="StyleStyleStyle4LatinTimesNewRomanAsianSimSunBold">
    <w:name w:val="Style Style Style4 + (Latin) Times New Roman (Asian) SimSun Bold +"/>
    <w:basedOn w:val="Normal"/>
    <w:qFormat/>
    <w:rsid w:val="00AA3CD4"/>
  </w:style>
  <w:style w:type="character" w:customStyle="1" w:styleId="StyleStyle4BoldChar">
    <w:name w:val="Style Style4 + Bold Char"/>
    <w:locked/>
    <w:rsid w:val="00AA3CD4"/>
  </w:style>
  <w:style w:type="paragraph" w:customStyle="1" w:styleId="StyleStyle4Bold">
    <w:name w:val="Style Style4 + Bold"/>
    <w:basedOn w:val="Sourcename"/>
    <w:qFormat/>
    <w:rsid w:val="00AA3CD4"/>
  </w:style>
  <w:style w:type="character" w:customStyle="1" w:styleId="StyleStyle411ptBorderSinglesolidlineAuto05ptLChar">
    <w:name w:val="Style Style4 + 11 pt Border: : (Single solid line Auto  0.5 pt L... Char"/>
    <w:locked/>
    <w:rsid w:val="00AA3CD4"/>
  </w:style>
  <w:style w:type="paragraph" w:customStyle="1" w:styleId="StyleStyle411ptBorderSinglesolidlineAuto05ptL">
    <w:name w:val="Style Style4 + 11 pt Border: : (Single solid line Auto  0.5 pt L..."/>
    <w:basedOn w:val="Sourcename"/>
    <w:qFormat/>
    <w:rsid w:val="00AA3CD4"/>
  </w:style>
  <w:style w:type="character" w:customStyle="1" w:styleId="StyleStyle49ptBoldChar">
    <w:name w:val="Style Style4 + 9 pt Bold Char"/>
    <w:locked/>
    <w:rsid w:val="00AA3CD4"/>
  </w:style>
  <w:style w:type="paragraph" w:customStyle="1" w:styleId="StyleStyle49ptBold">
    <w:name w:val="Style Style4 + 9 pt Bold"/>
    <w:basedOn w:val="Normal"/>
    <w:qFormat/>
    <w:rsid w:val="00AA3CD4"/>
  </w:style>
  <w:style w:type="character" w:customStyle="1" w:styleId="StyleStyle49ptBoldBorderSinglesolidlineAuto05Char">
    <w:name w:val="Style Style4 + 9 pt Bold Border: : (Single solid line Auto  0.5... Char"/>
    <w:locked/>
    <w:rsid w:val="00AA3CD4"/>
  </w:style>
  <w:style w:type="paragraph" w:customStyle="1" w:styleId="StyleStyle49ptBoldBorderSinglesolidlineAuto05">
    <w:name w:val="Style Style4 + 9 pt Bold Border: : (Single solid line Auto  0.5..."/>
    <w:basedOn w:val="Sourcename"/>
    <w:qFormat/>
    <w:rsid w:val="00AA3CD4"/>
  </w:style>
  <w:style w:type="character" w:customStyle="1" w:styleId="StyleStyle49ptBorderSinglesolidlineAuto05ptLiChar">
    <w:name w:val="Style Style4 + 9 pt Border: : (Single solid line Auto  0.5 pt Li... Char"/>
    <w:locked/>
    <w:rsid w:val="00AA3CD4"/>
  </w:style>
  <w:style w:type="paragraph" w:customStyle="1" w:styleId="StyleStyle49ptBorderSinglesolidlineAuto05ptLi">
    <w:name w:val="Style Style4 + 9 pt Border: : (Single solid line Auto  0.5 pt Li..."/>
    <w:basedOn w:val="Sourcename"/>
    <w:next w:val="cardCharChar0"/>
    <w:qFormat/>
    <w:rsid w:val="00AA3CD4"/>
  </w:style>
  <w:style w:type="character" w:customStyle="1" w:styleId="cardCharCharChar0">
    <w:name w:val="card Char Char Char"/>
    <w:locked/>
    <w:rsid w:val="00AA3CD4"/>
  </w:style>
  <w:style w:type="paragraph" w:customStyle="1" w:styleId="cardCharChar0">
    <w:name w:val="card Char Char"/>
    <w:basedOn w:val="Normal"/>
    <w:next w:val="UnderlineCharCharCharCharChar"/>
    <w:qFormat/>
    <w:rsid w:val="00AA3CD4"/>
  </w:style>
  <w:style w:type="character" w:customStyle="1" w:styleId="UnderlineCharCharCharCharCharChar">
    <w:name w:val="Underline Char Char Char Char Char Char"/>
    <w:locked/>
    <w:rsid w:val="00AA3CD4"/>
  </w:style>
  <w:style w:type="paragraph" w:customStyle="1" w:styleId="UnderlineCharCharCharCharChar">
    <w:name w:val="Underline Char Char Char Char Char"/>
    <w:basedOn w:val="Normal"/>
    <w:next w:val="Textsmall0"/>
    <w:qFormat/>
    <w:rsid w:val="00AA3CD4"/>
  </w:style>
  <w:style w:type="character" w:customStyle="1" w:styleId="TextsmallChar">
    <w:name w:val="Textsmall Char"/>
    <w:locked/>
    <w:rsid w:val="00AA3CD4"/>
  </w:style>
  <w:style w:type="paragraph" w:customStyle="1" w:styleId="Textsmall0">
    <w:name w:val="Textsmall"/>
    <w:basedOn w:val="Normal"/>
    <w:next w:val="Normal"/>
    <w:qFormat/>
    <w:rsid w:val="00AA3CD4"/>
  </w:style>
  <w:style w:type="paragraph" w:customStyle="1" w:styleId="hotroute1">
    <w:name w:val="hot route!"/>
    <w:basedOn w:val="Normal"/>
    <w:next w:val="CardsHighlighted"/>
    <w:qFormat/>
    <w:rsid w:val="00AA3CD4"/>
  </w:style>
  <w:style w:type="character" w:customStyle="1" w:styleId="CardsHighlightedChar">
    <w:name w:val="Cards Highlighted Char"/>
    <w:basedOn w:val="DefaultParagraphFont"/>
    <w:locked/>
    <w:rsid w:val="00AA3CD4"/>
  </w:style>
  <w:style w:type="paragraph" w:customStyle="1" w:styleId="CardsHighlighted">
    <w:name w:val="Cards Highlighted"/>
    <w:basedOn w:val="Normal"/>
    <w:next w:val="BlockHeaderHidden"/>
    <w:autoRedefine/>
    <w:qFormat/>
    <w:rsid w:val="00AA3CD4"/>
  </w:style>
  <w:style w:type="character" w:customStyle="1" w:styleId="BlockHeaderHiddenChar">
    <w:name w:val="Block Header Hidden Char"/>
    <w:basedOn w:val="DefaultParagraphFont"/>
    <w:locked/>
    <w:rsid w:val="00AA3CD4"/>
  </w:style>
  <w:style w:type="paragraph" w:customStyle="1" w:styleId="BlockHeaderHidden">
    <w:name w:val="Block Header Hidden"/>
    <w:basedOn w:val="Normal"/>
    <w:next w:val="CardsFont6pt"/>
    <w:autoRedefine/>
    <w:qFormat/>
    <w:rsid w:val="00AA3CD4"/>
  </w:style>
  <w:style w:type="character" w:customStyle="1" w:styleId="CardsFont6ptChar1">
    <w:name w:val="Cards + Font: 6 pt Char1"/>
    <w:basedOn w:val="DefaultParagraphFont"/>
    <w:locked/>
    <w:rsid w:val="00AA3CD4"/>
  </w:style>
  <w:style w:type="paragraph" w:customStyle="1" w:styleId="CardsFont6pt">
    <w:name w:val="Cards + Font: 6 pt"/>
    <w:basedOn w:val="textbold"/>
    <w:qFormat/>
    <w:rsid w:val="00AA3CD4"/>
    <w:pPr>
      <w:pBdr>
        <w:top w:val="single" w:sz="8" w:space="0" w:color="auto"/>
        <w:left w:val="single" w:sz="8" w:space="0" w:color="auto"/>
        <w:bottom w:val="single" w:sz="8" w:space="0" w:color="auto"/>
        <w:right w:val="single" w:sz="8" w:space="0" w:color="auto"/>
      </w:pBdr>
    </w:pPr>
  </w:style>
  <w:style w:type="paragraph" w:customStyle="1" w:styleId="txgreen">
    <w:name w:val="txgreen"/>
    <w:basedOn w:val="Normal"/>
    <w:qFormat/>
    <w:rsid w:val="00AA3CD4"/>
  </w:style>
  <w:style w:type="paragraph" w:customStyle="1" w:styleId="rtecenter">
    <w:name w:val="rtecenter"/>
    <w:basedOn w:val="Normal"/>
    <w:next w:val="BlockHeaderHidden"/>
    <w:qFormat/>
    <w:rsid w:val="00AA3CD4"/>
  </w:style>
  <w:style w:type="paragraph" w:customStyle="1" w:styleId="StyleHeading4TagBigcardNotBold">
    <w:name w:val="Style Heading 4TagBig card + Not Bold"/>
    <w:basedOn w:val="Heading4"/>
    <w:qFormat/>
    <w:rsid w:val="00AA3CD4"/>
    <w:rPr>
      <w:rFonts w:ascii="Georgia" w:hAnsi="Georgia"/>
      <w:sz w:val="22"/>
    </w:rPr>
  </w:style>
  <w:style w:type="paragraph" w:customStyle="1" w:styleId="Stylecardtext8pt">
    <w:name w:val="Style card text + 8 pt"/>
    <w:basedOn w:val="Normal"/>
    <w:next w:val="CardsFont6pt"/>
    <w:qFormat/>
    <w:rsid w:val="00AA3CD4"/>
  </w:style>
  <w:style w:type="character" w:customStyle="1" w:styleId="regtext">
    <w:name w:val="regtext"/>
    <w:uiPriority w:val="99"/>
    <w:rsid w:val="00AA3CD4"/>
  </w:style>
  <w:style w:type="character" w:customStyle="1" w:styleId="FontStyle14">
    <w:name w:val="Font Style14"/>
    <w:uiPriority w:val="99"/>
    <w:rsid w:val="00AA3CD4"/>
  </w:style>
  <w:style w:type="character" w:customStyle="1" w:styleId="F7-SmallFont">
    <w:name w:val="F7 - Small Font"/>
    <w:rsid w:val="00AA3CD4"/>
  </w:style>
  <w:style w:type="character" w:customStyle="1" w:styleId="StyleLatinGaramond9ptUnderline">
    <w:name w:val="Style (Latin) Garamond 9 pt Underline"/>
    <w:rsid w:val="00AA3CD4"/>
  </w:style>
  <w:style w:type="character" w:customStyle="1" w:styleId="tkrname">
    <w:name w:val="tkrname"/>
    <w:basedOn w:val="DefaultParagraphFont"/>
    <w:rsid w:val="00AA3CD4"/>
  </w:style>
  <w:style w:type="character" w:customStyle="1" w:styleId="tkrchange">
    <w:name w:val="tkrchange"/>
    <w:basedOn w:val="DefaultParagraphFont"/>
    <w:rsid w:val="00AA3CD4"/>
  </w:style>
  <w:style w:type="character" w:customStyle="1" w:styleId="l9">
    <w:name w:val="l9"/>
    <w:basedOn w:val="DefaultParagraphFont"/>
    <w:rsid w:val="00AA3CD4"/>
  </w:style>
  <w:style w:type="character" w:customStyle="1" w:styleId="l8">
    <w:name w:val="l8"/>
    <w:basedOn w:val="DefaultParagraphFont"/>
    <w:rsid w:val="00AA3CD4"/>
  </w:style>
  <w:style w:type="character" w:customStyle="1" w:styleId="l6">
    <w:name w:val="l6"/>
    <w:basedOn w:val="DefaultParagraphFont"/>
    <w:rsid w:val="00AA3CD4"/>
  </w:style>
  <w:style w:type="character" w:customStyle="1" w:styleId="l7">
    <w:name w:val="l7"/>
    <w:basedOn w:val="DefaultParagraphFont"/>
    <w:rsid w:val="00AA3CD4"/>
  </w:style>
  <w:style w:type="character" w:customStyle="1" w:styleId="ellipsistext">
    <w:name w:val="ellipsis_text"/>
    <w:basedOn w:val="DefaultParagraphFont"/>
    <w:rsid w:val="00AA3CD4"/>
  </w:style>
  <w:style w:type="character" w:customStyle="1" w:styleId="referencediv">
    <w:name w:val="referencediv"/>
    <w:basedOn w:val="DefaultParagraphFont"/>
    <w:rsid w:val="00AA3CD4"/>
  </w:style>
  <w:style w:type="character" w:customStyle="1" w:styleId="A3">
    <w:name w:val="A3"/>
    <w:rsid w:val="00AA3CD4"/>
  </w:style>
  <w:style w:type="character" w:customStyle="1" w:styleId="mb">
    <w:name w:val="mb"/>
    <w:basedOn w:val="DefaultParagraphFont"/>
    <w:rsid w:val="00AA3CD4"/>
  </w:style>
  <w:style w:type="character" w:customStyle="1" w:styleId="submitted">
    <w:name w:val="submitted"/>
    <w:basedOn w:val="DefaultParagraphFont"/>
    <w:rsid w:val="00AA3CD4"/>
  </w:style>
  <w:style w:type="character" w:customStyle="1" w:styleId="cite0">
    <w:name w:val="cite0"/>
    <w:rsid w:val="00AA3CD4"/>
  </w:style>
  <w:style w:type="character" w:customStyle="1" w:styleId="hilite1">
    <w:name w:val="hilite1"/>
    <w:rsid w:val="00AA3CD4"/>
  </w:style>
  <w:style w:type="character" w:customStyle="1" w:styleId="Style8pt1">
    <w:name w:val="Style 8 pt1"/>
    <w:basedOn w:val="DefaultParagraphFont"/>
    <w:rsid w:val="00AA3CD4"/>
  </w:style>
  <w:style w:type="character" w:customStyle="1" w:styleId="qlabel">
    <w:name w:val="q_label"/>
    <w:rsid w:val="00AA3CD4"/>
  </w:style>
  <w:style w:type="character" w:customStyle="1" w:styleId="alabel">
    <w:name w:val="a_label"/>
    <w:rsid w:val="00AA3CD4"/>
  </w:style>
  <w:style w:type="character" w:customStyle="1" w:styleId="StyleStyle4CharTimesNewRoman11pt">
    <w:name w:val="Style Style4 Char + Times New Roman 11 pt"/>
    <w:rsid w:val="00AA3CD4"/>
  </w:style>
  <w:style w:type="character" w:customStyle="1" w:styleId="Aunderline">
    <w:name w:val="Aunderline"/>
    <w:uiPriority w:val="1"/>
    <w:qFormat/>
    <w:rsid w:val="00AA3CD4"/>
  </w:style>
  <w:style w:type="character" w:customStyle="1" w:styleId="desc">
    <w:name w:val="desc"/>
    <w:basedOn w:val="DefaultParagraphFont"/>
    <w:rsid w:val="00AA3CD4"/>
  </w:style>
  <w:style w:type="character" w:customStyle="1" w:styleId="style10">
    <w:name w:val="style1"/>
    <w:basedOn w:val="DefaultParagraphFont"/>
    <w:rsid w:val="00AA3CD4"/>
  </w:style>
  <w:style w:type="character" w:customStyle="1" w:styleId="titleauthoretc">
    <w:name w:val="titleauthoretc"/>
    <w:rsid w:val="00AA3CD4"/>
  </w:style>
  <w:style w:type="character" w:customStyle="1" w:styleId="in-widget">
    <w:name w:val="in-widget"/>
    <w:rsid w:val="00AA3CD4"/>
  </w:style>
  <w:style w:type="character" w:customStyle="1" w:styleId="in-top">
    <w:name w:val="in-top"/>
    <w:rsid w:val="00AA3CD4"/>
  </w:style>
  <w:style w:type="character" w:customStyle="1" w:styleId="nukeled">
    <w:name w:val="nukeled"/>
    <w:rsid w:val="00AA3CD4"/>
  </w:style>
  <w:style w:type="character" w:customStyle="1" w:styleId="contextlyrelated">
    <w:name w:val="contextly_related"/>
    <w:rsid w:val="00AA3CD4"/>
  </w:style>
  <w:style w:type="character" w:customStyle="1" w:styleId="in-right">
    <w:name w:val="in-right"/>
    <w:rsid w:val="00AA3CD4"/>
  </w:style>
  <w:style w:type="character" w:customStyle="1" w:styleId="adtext">
    <w:name w:val="ad_text"/>
    <w:rsid w:val="00AA3CD4"/>
  </w:style>
  <w:style w:type="character" w:customStyle="1" w:styleId="linkrow">
    <w:name w:val="link_row"/>
    <w:rsid w:val="00AA3CD4"/>
  </w:style>
  <w:style w:type="character" w:customStyle="1" w:styleId="revision-date">
    <w:name w:val="revision-date"/>
    <w:rsid w:val="00AA3CD4"/>
  </w:style>
  <w:style w:type="character" w:customStyle="1" w:styleId="facebook-share">
    <w:name w:val="facebook-share"/>
    <w:rsid w:val="00AA3CD4"/>
  </w:style>
  <w:style w:type="character" w:customStyle="1" w:styleId="facebook-share-label">
    <w:name w:val="facebook-share-label"/>
    <w:rsid w:val="00AA3CD4"/>
  </w:style>
  <w:style w:type="character" w:customStyle="1" w:styleId="cap">
    <w:name w:val="cap"/>
    <w:rsid w:val="00AA3CD4"/>
  </w:style>
  <w:style w:type="character" w:customStyle="1" w:styleId="UNDERLINECharChar0">
    <w:name w:val="UNDERLINE Char Char"/>
    <w:rsid w:val="00AA3CD4"/>
  </w:style>
  <w:style w:type="character" w:customStyle="1" w:styleId="share">
    <w:name w:val="share"/>
    <w:rsid w:val="00AA3CD4"/>
  </w:style>
  <w:style w:type="character" w:customStyle="1" w:styleId="ata11y">
    <w:name w:val="at_a11y"/>
    <w:rsid w:val="00AA3CD4"/>
  </w:style>
  <w:style w:type="character" w:customStyle="1" w:styleId="tpk">
    <w:name w:val="tpk"/>
    <w:rsid w:val="00AA3CD4"/>
  </w:style>
  <w:style w:type="character" w:customStyle="1" w:styleId="A24">
    <w:name w:val="A24"/>
    <w:uiPriority w:val="99"/>
    <w:rsid w:val="00AA3CD4"/>
  </w:style>
  <w:style w:type="character" w:customStyle="1" w:styleId="A25">
    <w:name w:val="A25"/>
    <w:uiPriority w:val="99"/>
    <w:rsid w:val="00AA3CD4"/>
  </w:style>
  <w:style w:type="character" w:customStyle="1" w:styleId="12TimesNewRoman">
    <w:name w:val="12 Times New Roman"/>
    <w:rsid w:val="00AA3CD4"/>
  </w:style>
  <w:style w:type="character" w:customStyle="1" w:styleId="Headerorfooter">
    <w:name w:val="Header or footer_"/>
    <w:basedOn w:val="DefaultParagraphFont"/>
    <w:rsid w:val="00AA3CD4"/>
  </w:style>
  <w:style w:type="character" w:customStyle="1" w:styleId="Bodytext21">
    <w:name w:val="Body text (2)_"/>
    <w:basedOn w:val="DefaultParagraphFont"/>
    <w:rsid w:val="00AA3CD4"/>
  </w:style>
  <w:style w:type="character" w:customStyle="1" w:styleId="Bodytext22">
    <w:name w:val="Body text (2)"/>
    <w:basedOn w:val="Headerorfooter0"/>
    <w:rsid w:val="00AA3CD4"/>
  </w:style>
  <w:style w:type="character" w:customStyle="1" w:styleId="Headerorfooter0">
    <w:name w:val="Header or footer"/>
    <w:basedOn w:val="DefaultParagraphFont"/>
    <w:rsid w:val="00AA3CD4"/>
  </w:style>
  <w:style w:type="character" w:customStyle="1" w:styleId="Bodytext32">
    <w:name w:val="Body text (3)_"/>
    <w:basedOn w:val="DefaultParagraphFont"/>
    <w:rsid w:val="00AA3CD4"/>
  </w:style>
  <w:style w:type="character" w:customStyle="1" w:styleId="Bodytext31Exact">
    <w:name w:val="Body text (31) Exact"/>
    <w:basedOn w:val="DefaultParagraphFont"/>
    <w:rsid w:val="00AA3CD4"/>
  </w:style>
  <w:style w:type="character" w:customStyle="1" w:styleId="Bodytext10">
    <w:name w:val="Body text (10)_"/>
    <w:basedOn w:val="DefaultParagraphFont"/>
    <w:rsid w:val="00AA3CD4"/>
  </w:style>
  <w:style w:type="character" w:customStyle="1" w:styleId="Bodytext33">
    <w:name w:val="Body text (3)"/>
    <w:basedOn w:val="Bodytext10"/>
    <w:rsid w:val="00AA3CD4"/>
  </w:style>
  <w:style w:type="character" w:customStyle="1" w:styleId="Bodytext46">
    <w:name w:val="Body text (46)_"/>
    <w:basedOn w:val="DefaultParagraphFont"/>
    <w:rsid w:val="00AA3CD4"/>
  </w:style>
  <w:style w:type="character" w:customStyle="1" w:styleId="Bodytext51">
    <w:name w:val="Body text (51)_"/>
    <w:basedOn w:val="DefaultParagraphFont"/>
    <w:rsid w:val="00AA3CD4"/>
  </w:style>
  <w:style w:type="character" w:customStyle="1" w:styleId="Bodytext34">
    <w:name w:val="Body text (34)_"/>
    <w:basedOn w:val="DefaultParagraphFont"/>
    <w:rsid w:val="00AA3CD4"/>
  </w:style>
  <w:style w:type="character" w:customStyle="1" w:styleId="Bodytext3Spacing0ptExact">
    <w:name w:val="Body text (3) + Spacing 0 pt Exact"/>
    <w:rsid w:val="00AA3CD4"/>
  </w:style>
  <w:style w:type="character" w:customStyle="1" w:styleId="Bodytext82">
    <w:name w:val="Body text (82)_"/>
    <w:basedOn w:val="DefaultParagraphFont"/>
    <w:rsid w:val="00AA3CD4"/>
  </w:style>
  <w:style w:type="character" w:customStyle="1" w:styleId="PicturecaptionSpacing0ptExact">
    <w:name w:val="Picture caption + Spacing 0 pt Exact"/>
    <w:basedOn w:val="DefaultParagraphFont"/>
    <w:rsid w:val="00AA3CD4"/>
  </w:style>
  <w:style w:type="character" w:customStyle="1" w:styleId="Tableofcontents13">
    <w:name w:val="Table of contents (13)_"/>
    <w:basedOn w:val="DefaultParagraphFont"/>
    <w:rsid w:val="00AA3CD4"/>
  </w:style>
  <w:style w:type="character" w:customStyle="1" w:styleId="Bodytext114">
    <w:name w:val="Body text (114)_"/>
    <w:basedOn w:val="DefaultParagraphFont"/>
    <w:rsid w:val="00AA3CD4"/>
  </w:style>
  <w:style w:type="character" w:customStyle="1" w:styleId="Bodytext115">
    <w:name w:val="Body text (115)_"/>
    <w:basedOn w:val="DefaultParagraphFont"/>
    <w:rsid w:val="00AA3CD4"/>
  </w:style>
  <w:style w:type="character" w:customStyle="1" w:styleId="Bodytext1150">
    <w:name w:val="Body text (115)"/>
    <w:basedOn w:val="Bodytext820"/>
    <w:rsid w:val="00AA3CD4"/>
  </w:style>
  <w:style w:type="character" w:customStyle="1" w:styleId="Bodytext820">
    <w:name w:val="Body text (82)"/>
    <w:basedOn w:val="Tableofcontents13"/>
    <w:rsid w:val="00AA3CD4"/>
  </w:style>
  <w:style w:type="character" w:customStyle="1" w:styleId="Bodytext100">
    <w:name w:val="Body text (10)"/>
    <w:basedOn w:val="Bodytext46"/>
    <w:rsid w:val="00AA3CD4"/>
  </w:style>
  <w:style w:type="character" w:customStyle="1" w:styleId="Bodytext82Spacing0ptExact">
    <w:name w:val="Body text (82) + Spacing 0 pt Exact"/>
    <w:basedOn w:val="Tableofcontents13"/>
    <w:rsid w:val="00AA3CD4"/>
  </w:style>
  <w:style w:type="character" w:customStyle="1" w:styleId="Bodytext131Exact">
    <w:name w:val="Body text (131) Exact"/>
    <w:basedOn w:val="DefaultParagraphFont"/>
    <w:rsid w:val="00AA3CD4"/>
  </w:style>
  <w:style w:type="character" w:customStyle="1" w:styleId="Picturecaption2Spacing0ptExact">
    <w:name w:val="Picture caption (2) + Spacing 0 pt Exact"/>
    <w:basedOn w:val="DefaultParagraphFont"/>
    <w:rsid w:val="00AA3CD4"/>
  </w:style>
  <w:style w:type="character" w:customStyle="1" w:styleId="Bodytext114Exact">
    <w:name w:val="Body text (114) Exact"/>
    <w:basedOn w:val="Bodytext1150"/>
    <w:rsid w:val="00AA3CD4"/>
  </w:style>
  <w:style w:type="character" w:customStyle="1" w:styleId="Bodytext340">
    <w:name w:val="Body text (34)"/>
    <w:basedOn w:val="Bodytext82"/>
    <w:rsid w:val="00AA3CD4"/>
  </w:style>
  <w:style w:type="character" w:customStyle="1" w:styleId="Bodytext510">
    <w:name w:val="Body text (51)"/>
    <w:basedOn w:val="Bodytext3Spacing0ptExact"/>
    <w:rsid w:val="00AA3CD4"/>
  </w:style>
  <w:style w:type="character" w:customStyle="1" w:styleId="Bodytext1140">
    <w:name w:val="Body text (114)"/>
    <w:basedOn w:val="Bodytext1150"/>
    <w:rsid w:val="00AA3CD4"/>
  </w:style>
  <w:style w:type="character" w:customStyle="1" w:styleId="Tableofcontents130">
    <w:name w:val="Table of contents (13)"/>
    <w:basedOn w:val="Bodytext115"/>
    <w:rsid w:val="00AA3CD4"/>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AA3CD4"/>
  </w:style>
  <w:style w:type="character" w:customStyle="1" w:styleId="Bodytext460">
    <w:name w:val="Body text (46)"/>
    <w:basedOn w:val="Bodytext34"/>
    <w:rsid w:val="00AA3CD4"/>
  </w:style>
  <w:style w:type="character" w:customStyle="1" w:styleId="Bodytext46NotBold">
    <w:name w:val="Body text (46) + Not Bold"/>
    <w:basedOn w:val="Bodytext34"/>
    <w:rsid w:val="00AA3CD4"/>
  </w:style>
  <w:style w:type="character" w:customStyle="1" w:styleId="Bodytext46SegoeUI">
    <w:name w:val="Body text (46) + Segoe UI"/>
    <w:basedOn w:val="Bodytext34"/>
    <w:rsid w:val="00AA3CD4"/>
  </w:style>
  <w:style w:type="character" w:customStyle="1" w:styleId="Bodytext115Spacing0ptExact">
    <w:name w:val="Body text (115) + Spacing 0 pt Exact"/>
    <w:basedOn w:val="Bodytext820"/>
    <w:rsid w:val="00AA3CD4"/>
  </w:style>
  <w:style w:type="character" w:customStyle="1" w:styleId="Picturecaption42SmallCaps">
    <w:name w:val="Picture caption (42) + Small Caps"/>
    <w:basedOn w:val="DefaultParagraphFont"/>
    <w:rsid w:val="00AA3CD4"/>
  </w:style>
  <w:style w:type="character" w:customStyle="1" w:styleId="Bodytext155Exact">
    <w:name w:val="Body text (155) Exact"/>
    <w:basedOn w:val="DefaultParagraphFont"/>
    <w:rsid w:val="00AA3CD4"/>
  </w:style>
  <w:style w:type="character" w:customStyle="1" w:styleId="Bodytext157">
    <w:name w:val="Body text (157)_"/>
    <w:basedOn w:val="DefaultParagraphFont"/>
    <w:rsid w:val="00AA3CD4"/>
  </w:style>
  <w:style w:type="character" w:customStyle="1" w:styleId="Bodytext157Spacing0pt">
    <w:name w:val="Body text (157) + Spacing 0 pt"/>
    <w:basedOn w:val="Bodytext1570"/>
    <w:rsid w:val="00AA3CD4"/>
  </w:style>
  <w:style w:type="character" w:customStyle="1" w:styleId="Bodytext1570">
    <w:name w:val="Body text (157)"/>
    <w:basedOn w:val="DefaultParagraphFont"/>
    <w:rsid w:val="00AA3CD4"/>
  </w:style>
  <w:style w:type="character" w:customStyle="1" w:styleId="Heading2213pt">
    <w:name w:val="Heading #22 + 13 pt"/>
    <w:basedOn w:val="DefaultParagraphFont"/>
    <w:rsid w:val="00AA3CD4"/>
  </w:style>
  <w:style w:type="character" w:customStyle="1" w:styleId="Heading22125pt">
    <w:name w:val="Heading #22 + 12.5 pt"/>
    <w:basedOn w:val="DefaultParagraphFont"/>
    <w:rsid w:val="00AA3CD4"/>
  </w:style>
  <w:style w:type="character" w:customStyle="1" w:styleId="Bodytext300">
    <w:name w:val="Body text (30)_"/>
    <w:basedOn w:val="DefaultParagraphFont"/>
    <w:rsid w:val="00AA3CD4"/>
  </w:style>
  <w:style w:type="character" w:customStyle="1" w:styleId="Bodytext301">
    <w:name w:val="Body text (30)"/>
    <w:basedOn w:val="Bodytext39"/>
    <w:rsid w:val="00AA3CD4"/>
  </w:style>
  <w:style w:type="character" w:customStyle="1" w:styleId="Bodytext39">
    <w:name w:val="Body text (39)_"/>
    <w:basedOn w:val="DefaultParagraphFont"/>
    <w:rsid w:val="00AA3CD4"/>
  </w:style>
  <w:style w:type="character" w:customStyle="1" w:styleId="Bodytext390">
    <w:name w:val="Body text (39)"/>
    <w:basedOn w:val="Bodytext159Exact"/>
    <w:rsid w:val="00AA3CD4"/>
  </w:style>
  <w:style w:type="character" w:customStyle="1" w:styleId="Bodytext159Exact">
    <w:name w:val="Body text (159) Exact"/>
    <w:basedOn w:val="DefaultParagraphFont"/>
    <w:rsid w:val="00AA3CD4"/>
  </w:style>
  <w:style w:type="character" w:customStyle="1" w:styleId="Bodytext60Spacing0pt">
    <w:name w:val="Body text (60) + Spacing 0 pt"/>
    <w:basedOn w:val="DefaultParagraphFont"/>
    <w:rsid w:val="00AA3CD4"/>
  </w:style>
  <w:style w:type="character" w:customStyle="1" w:styleId="Bodytext3Spacing-1pt">
    <w:name w:val="Body text (3) + Spacing -1 pt"/>
    <w:basedOn w:val="Bodytext10"/>
    <w:rsid w:val="00AA3CD4"/>
  </w:style>
  <w:style w:type="character" w:customStyle="1" w:styleId="Bodytext3TimesNewRoman">
    <w:name w:val="Body text (3) + Times New Roman"/>
    <w:aliases w:val="11.5 pt"/>
    <w:basedOn w:val="Bodytext10"/>
    <w:rsid w:val="00AA3CD4"/>
  </w:style>
  <w:style w:type="character" w:customStyle="1" w:styleId="Bodytext2NotBold">
    <w:name w:val="Body text (2) + Not Bold"/>
    <w:basedOn w:val="Headerorfooter0"/>
    <w:rsid w:val="00AA3CD4"/>
  </w:style>
  <w:style w:type="character" w:customStyle="1" w:styleId="BodytextExact">
    <w:name w:val="Body text Exact"/>
    <w:basedOn w:val="DefaultParagraphFont"/>
    <w:rsid w:val="00AA3CD4"/>
  </w:style>
  <w:style w:type="character" w:customStyle="1" w:styleId="Heading13Italic">
    <w:name w:val="Heading #13 + Italic"/>
    <w:basedOn w:val="DefaultParagraphFont"/>
    <w:rsid w:val="00AA3CD4"/>
  </w:style>
  <w:style w:type="character" w:customStyle="1" w:styleId="Heading92Spacing2pt">
    <w:name w:val="Heading #9 (2) + Spacing 2 pt"/>
    <w:basedOn w:val="DefaultParagraphFont"/>
    <w:rsid w:val="00AA3CD4"/>
  </w:style>
  <w:style w:type="character" w:customStyle="1" w:styleId="Bodytext38Spacing0pt">
    <w:name w:val="Body text (38) + Spacing 0 pt"/>
    <w:basedOn w:val="DefaultParagraphFont"/>
    <w:rsid w:val="00AA3CD4"/>
  </w:style>
  <w:style w:type="character" w:customStyle="1" w:styleId="Bodytext42Spacing-1pt">
    <w:name w:val="Body text (42) + Spacing -1 pt"/>
    <w:basedOn w:val="DefaultParagraphFont"/>
    <w:rsid w:val="00AA3CD4"/>
  </w:style>
  <w:style w:type="character" w:customStyle="1" w:styleId="Bodytext35">
    <w:name w:val="Body text (35)_"/>
    <w:basedOn w:val="DefaultParagraphFont"/>
    <w:rsid w:val="00AA3CD4"/>
  </w:style>
  <w:style w:type="character" w:customStyle="1" w:styleId="Picturecaption19">
    <w:name w:val="Picture caption (19)_"/>
    <w:basedOn w:val="DefaultParagraphFont"/>
    <w:rsid w:val="00AA3CD4"/>
  </w:style>
  <w:style w:type="character" w:customStyle="1" w:styleId="Picturecaption9Exact">
    <w:name w:val="Picture caption (9) Exact"/>
    <w:basedOn w:val="DefaultParagraphFont"/>
    <w:rsid w:val="00AA3CD4"/>
  </w:style>
  <w:style w:type="character" w:customStyle="1" w:styleId="Bodytext87">
    <w:name w:val="Body text (87)_"/>
    <w:basedOn w:val="DefaultParagraphFont"/>
    <w:rsid w:val="00AA3CD4"/>
  </w:style>
  <w:style w:type="character" w:customStyle="1" w:styleId="Bodytext6">
    <w:name w:val="Body text (6)_"/>
    <w:basedOn w:val="DefaultParagraphFont"/>
    <w:rsid w:val="00AA3CD4"/>
  </w:style>
  <w:style w:type="character" w:customStyle="1" w:styleId="Heading142SmallCaps">
    <w:name w:val="Heading #14 (2) + Small Caps"/>
    <w:basedOn w:val="DefaultParagraphFont"/>
    <w:rsid w:val="00AA3CD4"/>
  </w:style>
  <w:style w:type="character" w:customStyle="1" w:styleId="Bodytext350">
    <w:name w:val="Body text (35)"/>
    <w:basedOn w:val="Picturecaption9Exact"/>
    <w:rsid w:val="00AA3CD4"/>
  </w:style>
  <w:style w:type="character" w:customStyle="1" w:styleId="Picturecaption190">
    <w:name w:val="Picture caption (19)"/>
    <w:basedOn w:val="Bodytext87"/>
    <w:rsid w:val="00AA3CD4"/>
  </w:style>
  <w:style w:type="character" w:customStyle="1" w:styleId="Picturecaption27Spacing0pt">
    <w:name w:val="Picture caption (27) + Spacing 0 pt"/>
    <w:basedOn w:val="DefaultParagraphFont"/>
    <w:rsid w:val="00AA3CD4"/>
  </w:style>
  <w:style w:type="character" w:customStyle="1" w:styleId="Bodytext43Spacing0ptExact">
    <w:name w:val="Body text (43) + Spacing 0 pt Exact"/>
    <w:basedOn w:val="DefaultParagraphFont"/>
    <w:rsid w:val="00AA3CD4"/>
  </w:style>
  <w:style w:type="character" w:customStyle="1" w:styleId="Bodytext61">
    <w:name w:val="Body text (6)"/>
    <w:basedOn w:val="Bodytext350"/>
    <w:rsid w:val="00AA3CD4"/>
  </w:style>
  <w:style w:type="character" w:customStyle="1" w:styleId="Bodytext870">
    <w:name w:val="Body text (87)"/>
    <w:basedOn w:val="DefaultParagraphFont"/>
    <w:rsid w:val="00AA3CD4"/>
  </w:style>
  <w:style w:type="character" w:customStyle="1" w:styleId="BodytextSegoeUI">
    <w:name w:val="Body text + Segoe UI"/>
    <w:aliases w:val="21.5 pt"/>
    <w:basedOn w:val="DefaultParagraphFont"/>
    <w:rsid w:val="00AA3CD4"/>
  </w:style>
  <w:style w:type="character" w:customStyle="1" w:styleId="Bodytext68">
    <w:name w:val="Body text (68)_"/>
    <w:basedOn w:val="DefaultParagraphFont"/>
    <w:rsid w:val="00AA3CD4"/>
  </w:style>
  <w:style w:type="character" w:customStyle="1" w:styleId="Bodytext112SmallCaps">
    <w:name w:val="Body text (112) + Small Caps"/>
    <w:basedOn w:val="DefaultParagraphFont"/>
    <w:rsid w:val="00AA3CD4"/>
  </w:style>
  <w:style w:type="character" w:customStyle="1" w:styleId="Bodytext680">
    <w:name w:val="Body text (68)"/>
    <w:basedOn w:val="DefaultParagraphFont"/>
    <w:rsid w:val="00AA3CD4"/>
  </w:style>
  <w:style w:type="character" w:customStyle="1" w:styleId="Tableofcontents11">
    <w:name w:val="Table of contents (11)_"/>
    <w:basedOn w:val="DefaultParagraphFont"/>
    <w:rsid w:val="00AA3CD4"/>
  </w:style>
  <w:style w:type="character" w:customStyle="1" w:styleId="Tableofcontents110">
    <w:name w:val="Table of contents (11)"/>
    <w:basedOn w:val="Tableofcontents15"/>
    <w:rsid w:val="00AA3CD4"/>
  </w:style>
  <w:style w:type="character" w:customStyle="1" w:styleId="Tableofcontents15">
    <w:name w:val="Table of contents (15)_"/>
    <w:basedOn w:val="DefaultParagraphFont"/>
    <w:rsid w:val="00AA3CD4"/>
  </w:style>
  <w:style w:type="character" w:customStyle="1" w:styleId="Tableofcontents150">
    <w:name w:val="Table of contents (15)"/>
    <w:basedOn w:val="Heading162SmallCaps"/>
    <w:rsid w:val="00AA3CD4"/>
  </w:style>
  <w:style w:type="character" w:customStyle="1" w:styleId="Heading162SmallCaps">
    <w:name w:val="Heading #16 (2) + Small Caps"/>
    <w:basedOn w:val="DefaultParagraphFont"/>
    <w:rsid w:val="00AA3CD4"/>
  </w:style>
  <w:style w:type="character" w:customStyle="1" w:styleId="ft6">
    <w:name w:val="ft6"/>
    <w:basedOn w:val="DefaultParagraphFont"/>
    <w:rsid w:val="00AA3CD4"/>
  </w:style>
  <w:style w:type="character" w:customStyle="1" w:styleId="amp">
    <w:name w:val="amp"/>
    <w:basedOn w:val="DefaultParagraphFont"/>
    <w:rsid w:val="00AA3CD4"/>
  </w:style>
  <w:style w:type="character" w:customStyle="1" w:styleId="article-quote-right">
    <w:name w:val="article-quote-right"/>
    <w:basedOn w:val="DefaultParagraphFont"/>
    <w:rsid w:val="00AA3CD4"/>
  </w:style>
  <w:style w:type="character" w:customStyle="1" w:styleId="StyleBox12ptBold">
    <w:name w:val="Style Box + 12 pt Bold"/>
    <w:basedOn w:val="DefaultParagraphFont"/>
    <w:rsid w:val="00AA3CD4"/>
  </w:style>
  <w:style w:type="character" w:customStyle="1" w:styleId="StyleBox12pt">
    <w:name w:val="Style Box + 12 pt"/>
    <w:basedOn w:val="DefaultParagraphFont"/>
    <w:rsid w:val="00AA3CD4"/>
  </w:style>
  <w:style w:type="character" w:customStyle="1" w:styleId="StyleEmphasisEvidenceMinimizedminimizedHighlightedtag2Size1">
    <w:name w:val="Style EmphasisEvidenceMinimizedminimizedHighlightedtag2Size 1..."/>
    <w:basedOn w:val="DefaultParagraphFont"/>
    <w:rsid w:val="00AA3CD4"/>
  </w:style>
  <w:style w:type="character" w:customStyle="1" w:styleId="tagCharCharChar">
    <w:name w:val="tag Char Char Char"/>
    <w:locked/>
    <w:rsid w:val="00AA3CD4"/>
  </w:style>
  <w:style w:type="character" w:customStyle="1" w:styleId="BoldandUnderlineCharCharCharChar">
    <w:name w:val="Bold and Underline Char Char Char Char"/>
    <w:rsid w:val="00AA3CD4"/>
  </w:style>
  <w:style w:type="character" w:customStyle="1" w:styleId="BoldandUnderlineCharChar">
    <w:name w:val="Bold and Underline Char Char"/>
    <w:rsid w:val="00AA3CD4"/>
  </w:style>
  <w:style w:type="character" w:customStyle="1" w:styleId="commentstext">
    <w:name w:val="commentstext"/>
    <w:rsid w:val="00AA3CD4"/>
  </w:style>
  <w:style w:type="character" w:customStyle="1" w:styleId="Style9ptUnderline">
    <w:name w:val="Style 9 pt Underline"/>
    <w:rsid w:val="00AA3CD4"/>
  </w:style>
  <w:style w:type="character" w:customStyle="1" w:styleId="dd">
    <w:name w:val="dd"/>
    <w:rsid w:val="00AA3CD4"/>
  </w:style>
  <w:style w:type="character" w:customStyle="1" w:styleId="underLight">
    <w:name w:val="underLight"/>
    <w:uiPriority w:val="1"/>
    <w:qFormat/>
    <w:rsid w:val="00AA3CD4"/>
  </w:style>
  <w:style w:type="character" w:customStyle="1" w:styleId="author-rss">
    <w:name w:val="author-rss"/>
    <w:rsid w:val="00AA3CD4"/>
  </w:style>
  <w:style w:type="character" w:customStyle="1" w:styleId="NothingChar1">
    <w:name w:val="Nothing Char1"/>
    <w:basedOn w:val="DefaultParagraphFont"/>
    <w:rsid w:val="00AA3CD4"/>
  </w:style>
  <w:style w:type="character" w:customStyle="1" w:styleId="at">
    <w:name w:val="at"/>
    <w:basedOn w:val="DefaultParagraphFont"/>
    <w:rsid w:val="00AA3CD4"/>
  </w:style>
  <w:style w:type="character" w:customStyle="1" w:styleId="source">
    <w:name w:val="source"/>
    <w:rsid w:val="00AA3CD4"/>
  </w:style>
  <w:style w:type="character" w:customStyle="1" w:styleId="bioline">
    <w:name w:val="bioline"/>
    <w:rsid w:val="00AA3CD4"/>
  </w:style>
  <w:style w:type="character" w:customStyle="1" w:styleId="wikicreatelink">
    <w:name w:val="wikicreatelink"/>
    <w:basedOn w:val="DefaultParagraphFont"/>
    <w:rsid w:val="00AA3CD4"/>
  </w:style>
  <w:style w:type="character" w:customStyle="1" w:styleId="facebook-share-count">
    <w:name w:val="facebook-share-count"/>
    <w:basedOn w:val="DefaultParagraphFont"/>
    <w:rsid w:val="00AA3CD4"/>
  </w:style>
  <w:style w:type="character" w:customStyle="1" w:styleId="StyleDate">
    <w:name w:val="Style Date"/>
    <w:basedOn w:val="DefaultParagraphFont"/>
    <w:uiPriority w:val="1"/>
    <w:qFormat/>
    <w:rsid w:val="00AA3CD4"/>
  </w:style>
  <w:style w:type="character" w:customStyle="1" w:styleId="tickerwrap">
    <w:name w:val="ticker_wrap"/>
    <w:basedOn w:val="DefaultParagraphFont"/>
    <w:rsid w:val="00AA3CD4"/>
  </w:style>
  <w:style w:type="character" w:customStyle="1" w:styleId="smallcaps0">
    <w:name w:val="small_caps"/>
    <w:basedOn w:val="DefaultParagraphFont"/>
    <w:rsid w:val="00AA3CD4"/>
  </w:style>
  <w:style w:type="character" w:customStyle="1" w:styleId="bodycopy">
    <w:name w:val="bodycopy"/>
    <w:basedOn w:val="DefaultParagraphFont"/>
    <w:rsid w:val="00AA3CD4"/>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
    <w:basedOn w:val="DefaultParagraphFont"/>
    <w:uiPriority w:val="5"/>
    <w:qFormat/>
    <w:rsid w:val="00AA3CD4"/>
  </w:style>
  <w:style w:type="character" w:customStyle="1" w:styleId="StyleGaramondText1">
    <w:name w:val="Style Garamond Text 1"/>
    <w:basedOn w:val="DefaultParagraphFont"/>
    <w:rsid w:val="00AA3CD4"/>
  </w:style>
  <w:style w:type="character" w:customStyle="1" w:styleId="StyleGaramondText1Underline">
    <w:name w:val="Style Garamond Text 1 Underline"/>
    <w:basedOn w:val="DefaultParagraphFont"/>
    <w:rsid w:val="00AA3CD4"/>
  </w:style>
  <w:style w:type="character" w:customStyle="1" w:styleId="StyleBoldUnderlineBorderSinglesolidlineAuto05pt">
    <w:name w:val="Style Bold Underline Border: : (Single solid line Auto  0.5 pt ..."/>
    <w:basedOn w:val="DefaultParagraphFont"/>
    <w:rsid w:val="00AA3CD4"/>
  </w:style>
  <w:style w:type="character" w:customStyle="1" w:styleId="StyleStyleBoldUnderlineUnderlineIntenseEmphasisIntenseEmpha">
    <w:name w:val="Style Style Bold UnderlineUnderlineIntense EmphasisIntense Empha..."/>
    <w:basedOn w:val="DefaultParagraphFont"/>
    <w:rsid w:val="00AA3CD4"/>
  </w:style>
  <w:style w:type="character" w:customStyle="1" w:styleId="Style7ptBold">
    <w:name w:val="Style 7 pt Bold"/>
    <w:basedOn w:val="DefaultParagraphFont"/>
    <w:rsid w:val="00AA3CD4"/>
  </w:style>
  <w:style w:type="paragraph" w:styleId="TOC1">
    <w:name w:val="toc 1"/>
    <w:aliases w:val="Index Basic"/>
    <w:basedOn w:val="Normal"/>
    <w:next w:val="Normal"/>
    <w:autoRedefine/>
    <w:uiPriority w:val="39"/>
    <w:unhideWhenUsed/>
    <w:qFormat/>
    <w:rsid w:val="00AA3CD4"/>
    <w:pPr>
      <w:spacing w:after="100"/>
    </w:pPr>
  </w:style>
  <w:style w:type="character" w:customStyle="1" w:styleId="HotRouteChar0">
    <w:name w:val="Hot Route Char"/>
    <w:rsid w:val="00AA3CD4"/>
  </w:style>
  <w:style w:type="paragraph" w:styleId="Revision">
    <w:name w:val="Revision"/>
    <w:hidden/>
    <w:uiPriority w:val="99"/>
    <w:semiHidden/>
    <w:rsid w:val="00AA3CD4"/>
    <w:rPr>
      <w:rFonts w:ascii="Georgia" w:eastAsiaTheme="minorHAnsi" w:hAnsi="Georgia"/>
      <w:sz w:val="22"/>
      <w:szCs w:val="22"/>
    </w:rPr>
  </w:style>
  <w:style w:type="paragraph" w:styleId="TOC9">
    <w:name w:val="toc 9"/>
    <w:basedOn w:val="Normal"/>
    <w:next w:val="Normal"/>
    <w:autoRedefine/>
    <w:unhideWhenUsed/>
    <w:rsid w:val="00AA3CD4"/>
    <w:pPr>
      <w:spacing w:after="100"/>
      <w:ind w:left="1760"/>
    </w:pPr>
  </w:style>
  <w:style w:type="character" w:styleId="EndnoteReference">
    <w:name w:val="endnote reference"/>
    <w:basedOn w:val="DefaultParagraphFont"/>
    <w:unhideWhenUsed/>
    <w:rsid w:val="00AA3CD4"/>
    <w:rPr>
      <w:vertAlign w:val="superscript"/>
    </w:rPr>
  </w:style>
  <w:style w:type="paragraph" w:styleId="TOC2">
    <w:name w:val="toc 2"/>
    <w:basedOn w:val="Normal"/>
    <w:next w:val="Normal"/>
    <w:autoRedefine/>
    <w:unhideWhenUsed/>
    <w:rsid w:val="00AA3CD4"/>
    <w:pPr>
      <w:spacing w:after="100"/>
      <w:ind w:left="220"/>
    </w:pPr>
  </w:style>
  <w:style w:type="paragraph" w:styleId="TOC3">
    <w:name w:val="toc 3"/>
    <w:basedOn w:val="Normal"/>
    <w:next w:val="Normal"/>
    <w:autoRedefine/>
    <w:unhideWhenUsed/>
    <w:rsid w:val="00AA3CD4"/>
    <w:pPr>
      <w:spacing w:after="100"/>
      <w:ind w:left="440"/>
    </w:pPr>
  </w:style>
  <w:style w:type="paragraph" w:styleId="TOC4">
    <w:name w:val="toc 4"/>
    <w:basedOn w:val="Normal"/>
    <w:next w:val="Normal"/>
    <w:autoRedefine/>
    <w:uiPriority w:val="39"/>
    <w:unhideWhenUsed/>
    <w:rsid w:val="00AA3CD4"/>
    <w:pPr>
      <w:spacing w:after="100"/>
      <w:ind w:left="660"/>
    </w:pPr>
  </w:style>
  <w:style w:type="paragraph" w:styleId="TOC5">
    <w:name w:val="toc 5"/>
    <w:basedOn w:val="Normal"/>
    <w:next w:val="Normal"/>
    <w:autoRedefine/>
    <w:unhideWhenUsed/>
    <w:rsid w:val="00AA3CD4"/>
    <w:pPr>
      <w:spacing w:after="100"/>
      <w:ind w:left="880"/>
    </w:pPr>
  </w:style>
  <w:style w:type="paragraph" w:styleId="TOC6">
    <w:name w:val="toc 6"/>
    <w:basedOn w:val="Normal"/>
    <w:next w:val="Normal"/>
    <w:autoRedefine/>
    <w:unhideWhenUsed/>
    <w:rsid w:val="00AA3CD4"/>
    <w:pPr>
      <w:spacing w:after="100"/>
      <w:ind w:left="1100"/>
    </w:pPr>
  </w:style>
  <w:style w:type="paragraph" w:styleId="TOC7">
    <w:name w:val="toc 7"/>
    <w:basedOn w:val="Normal"/>
    <w:next w:val="Normal"/>
    <w:autoRedefine/>
    <w:unhideWhenUsed/>
    <w:rsid w:val="00AA3CD4"/>
    <w:pPr>
      <w:spacing w:after="100"/>
      <w:ind w:left="1320"/>
    </w:pPr>
  </w:style>
  <w:style w:type="paragraph" w:styleId="TOC8">
    <w:name w:val="toc 8"/>
    <w:basedOn w:val="Normal"/>
    <w:next w:val="Normal"/>
    <w:autoRedefine/>
    <w:unhideWhenUsed/>
    <w:rsid w:val="00AA3CD4"/>
    <w:pPr>
      <w:spacing w:after="100"/>
      <w:ind w:left="1540"/>
    </w:pPr>
  </w:style>
  <w:style w:type="paragraph" w:styleId="TOCHeading">
    <w:name w:val="TOC Heading"/>
    <w:basedOn w:val="Heading1"/>
    <w:next w:val="Normal"/>
    <w:unhideWhenUsed/>
    <w:qFormat/>
    <w:rsid w:val="00AA3CD4"/>
    <w:pPr>
      <w:pageBreakBefore w:val="0"/>
      <w:pBdr>
        <w:top w:val="none" w:sz="0" w:space="0" w:color="auto"/>
        <w:left w:val="none" w:sz="0" w:space="0" w:color="auto"/>
        <w:bottom w:val="none" w:sz="0" w:space="0" w:color="auto"/>
        <w:right w:val="none" w:sz="0" w:space="0" w:color="auto"/>
      </w:pBdr>
      <w:jc w:val="left"/>
      <w:outlineLvl w:val="9"/>
    </w:pPr>
    <w:rPr>
      <w:rFonts w:asciiTheme="majorHAnsi" w:hAnsiTheme="majorHAnsi"/>
      <w:b w:val="0"/>
      <w:color w:val="365F91" w:themeColor="accent1" w:themeShade="BF"/>
      <w:sz w:val="32"/>
    </w:rPr>
  </w:style>
  <w:style w:type="character" w:styleId="HTMLAcronym">
    <w:name w:val="HTML Acronym"/>
    <w:basedOn w:val="DefaultParagraphFont"/>
    <w:uiPriority w:val="99"/>
    <w:unhideWhenUsed/>
    <w:rsid w:val="00AA3CD4"/>
  </w:style>
  <w:style w:type="numbering" w:customStyle="1" w:styleId="NoList1">
    <w:name w:val="No List1"/>
    <w:next w:val="NoList"/>
    <w:uiPriority w:val="99"/>
    <w:semiHidden/>
    <w:unhideWhenUsed/>
    <w:rsid w:val="00AA3CD4"/>
  </w:style>
  <w:style w:type="numbering" w:customStyle="1" w:styleId="NoList11">
    <w:name w:val="No List11"/>
    <w:next w:val="NoList"/>
    <w:uiPriority w:val="99"/>
    <w:semiHidden/>
    <w:unhideWhenUsed/>
    <w:rsid w:val="00AA3CD4"/>
  </w:style>
  <w:style w:type="numbering" w:customStyle="1" w:styleId="NoList2">
    <w:name w:val="No List2"/>
    <w:next w:val="NoList"/>
    <w:uiPriority w:val="99"/>
    <w:semiHidden/>
    <w:unhideWhenUsed/>
    <w:rsid w:val="00AA3CD4"/>
  </w:style>
  <w:style w:type="paragraph" w:styleId="BlockText">
    <w:name w:val="Block Text"/>
    <w:basedOn w:val="Normal"/>
    <w:unhideWhenUsed/>
    <w:rsid w:val="00AA3CD4"/>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hAnsiTheme="minorHAnsi"/>
      <w:i/>
      <w:iCs/>
      <w:color w:val="4F81BD" w:themeColor="accent1"/>
    </w:rPr>
  </w:style>
  <w:style w:type="paragraph" w:styleId="NormalIndent">
    <w:name w:val="Normal Indent"/>
    <w:basedOn w:val="Normal"/>
    <w:unhideWhenUsed/>
    <w:rsid w:val="00AA3CD4"/>
    <w:pPr>
      <w:ind w:left="720"/>
    </w:pPr>
  </w:style>
  <w:style w:type="paragraph" w:styleId="EnvelopeReturn">
    <w:name w:val="envelope return"/>
    <w:basedOn w:val="Normal"/>
    <w:unhideWhenUsed/>
    <w:rsid w:val="00AA3CD4"/>
    <w:rPr>
      <w:rFonts w:asciiTheme="majorHAnsi" w:eastAsiaTheme="majorEastAsia" w:hAnsiTheme="majorHAnsi" w:cstheme="majorBidi"/>
      <w:sz w:val="20"/>
      <w:szCs w:val="20"/>
    </w:rPr>
  </w:style>
  <w:style w:type="paragraph" w:styleId="EnvelopeAddress">
    <w:name w:val="envelope address"/>
    <w:basedOn w:val="Normal"/>
    <w:unhideWhenUsed/>
    <w:rsid w:val="00AA3CD4"/>
    <w:pPr>
      <w:framePr w:w="7920" w:h="1980" w:hRule="exact" w:hSpace="180" w:wrap="auto" w:hAnchor="page" w:xAlign="center" w:yAlign="bottom"/>
      <w:ind w:left="2880"/>
    </w:pPr>
    <w:rPr>
      <w:rFonts w:asciiTheme="majorHAnsi" w:eastAsiaTheme="majorEastAsia" w:hAnsiTheme="majorHAnsi" w:cstheme="majorBidi"/>
    </w:rPr>
  </w:style>
  <w:style w:type="character" w:customStyle="1" w:styleId="TagtemplateChar">
    <w:name w:val="Tagtemplate Char"/>
    <w:basedOn w:val="DefaultParagraphFont"/>
    <w:locked/>
    <w:rsid w:val="00AA3CD4"/>
  </w:style>
  <w:style w:type="paragraph" w:customStyle="1" w:styleId="Tagtemplate">
    <w:name w:val="Tagtemplate"/>
    <w:basedOn w:val="Normal"/>
    <w:autoRedefine/>
    <w:qFormat/>
    <w:rsid w:val="00AA3CD4"/>
  </w:style>
  <w:style w:type="paragraph" w:styleId="HTMLAddress">
    <w:name w:val="HTML Address"/>
    <w:basedOn w:val="Normal"/>
    <w:link w:val="HTMLAddressChar"/>
    <w:uiPriority w:val="99"/>
    <w:unhideWhenUsed/>
    <w:rsid w:val="00AA3CD4"/>
    <w:rPr>
      <w:i/>
      <w:iCs/>
    </w:rPr>
  </w:style>
  <w:style w:type="character" w:customStyle="1" w:styleId="HTMLAddressChar">
    <w:name w:val="HTML Address Char"/>
    <w:basedOn w:val="DefaultParagraphFont"/>
    <w:link w:val="HTMLAddress"/>
    <w:uiPriority w:val="99"/>
    <w:rsid w:val="00AA3CD4"/>
    <w:rPr>
      <w:rFonts w:ascii="Calibri" w:hAnsi="Calibri"/>
      <w:i/>
      <w:iCs/>
      <w:sz w:val="22"/>
    </w:rPr>
  </w:style>
  <w:style w:type="paragraph" w:styleId="Index1">
    <w:name w:val="index 1"/>
    <w:basedOn w:val="Normal"/>
    <w:next w:val="Normal"/>
    <w:autoRedefine/>
    <w:unhideWhenUsed/>
    <w:rsid w:val="00AA3CD4"/>
    <w:pPr>
      <w:ind w:left="220" w:hanging="220"/>
    </w:pPr>
  </w:style>
  <w:style w:type="paragraph" w:styleId="Caption">
    <w:name w:val="caption"/>
    <w:aliases w:val="caption"/>
    <w:basedOn w:val="Normal"/>
    <w:next w:val="Normal"/>
    <w:uiPriority w:val="35"/>
    <w:unhideWhenUsed/>
    <w:qFormat/>
    <w:rsid w:val="00AA3CD4"/>
    <w:pPr>
      <w:spacing w:after="200"/>
    </w:pPr>
    <w:rPr>
      <w:i/>
      <w:iCs/>
      <w:color w:val="1F497D" w:themeColor="text2"/>
      <w:sz w:val="18"/>
      <w:szCs w:val="18"/>
    </w:rPr>
  </w:style>
  <w:style w:type="character" w:customStyle="1" w:styleId="BodyTextIndent3Char">
    <w:name w:val="Body Text Indent 3 Char"/>
    <w:basedOn w:val="DefaultParagraphFont"/>
    <w:locked/>
    <w:rsid w:val="00AA3CD4"/>
  </w:style>
  <w:style w:type="character" w:customStyle="1" w:styleId="cardunderlineChar">
    <w:name w:val="card underline Char"/>
    <w:locked/>
    <w:rsid w:val="00AA3CD4"/>
  </w:style>
  <w:style w:type="paragraph" w:customStyle="1" w:styleId="cardunderline">
    <w:name w:val="card underline"/>
    <w:basedOn w:val="Normal"/>
    <w:qFormat/>
    <w:rsid w:val="00AA3CD4"/>
  </w:style>
  <w:style w:type="character" w:customStyle="1" w:styleId="StyleHeading4UnderlinedsmalltextGaramondChar">
    <w:name w:val="Style Heading 4Underlinedsmall text + Garamond Char"/>
    <w:locked/>
    <w:rsid w:val="00AA3CD4"/>
  </w:style>
  <w:style w:type="paragraph" w:customStyle="1" w:styleId="StyleHeading4UnderlinedsmalltextGaramond">
    <w:name w:val="Style Heading 4Underlinedsmall text + Garamond"/>
    <w:basedOn w:val="Heading4"/>
    <w:next w:val="Caption"/>
    <w:qFormat/>
    <w:rsid w:val="00AA3CD4"/>
    <w:rPr>
      <w:rFonts w:ascii="Georgia" w:hAnsi="Georgia"/>
      <w:sz w:val="22"/>
    </w:rPr>
  </w:style>
  <w:style w:type="paragraph" w:customStyle="1" w:styleId="Heading2-NotBold">
    <w:name w:val="Heading 2 - Not Bold"/>
    <w:basedOn w:val="Heading2"/>
    <w:autoRedefine/>
    <w:qFormat/>
    <w:rsid w:val="00AA3CD4"/>
    <w:rPr>
      <w:rFonts w:ascii="Georgia" w:hAnsi="Georgia"/>
      <w:caps/>
    </w:rPr>
  </w:style>
  <w:style w:type="paragraph" w:customStyle="1" w:styleId="Heading2-Bold">
    <w:name w:val="Heading 2 - Bold"/>
    <w:basedOn w:val="Normal"/>
    <w:autoRedefine/>
    <w:qFormat/>
    <w:rsid w:val="00AA3CD4"/>
  </w:style>
  <w:style w:type="paragraph" w:customStyle="1" w:styleId="tag">
    <w:name w:val="%tag"/>
    <w:basedOn w:val="Normal"/>
    <w:next w:val="Normal"/>
    <w:link w:val="tagChar0"/>
    <w:qFormat/>
    <w:rsid w:val="00AA3CD4"/>
  </w:style>
  <w:style w:type="character" w:customStyle="1" w:styleId="Style2Char0">
    <w:name w:val="Style 2 Char"/>
    <w:locked/>
    <w:rsid w:val="00AA3CD4"/>
  </w:style>
  <w:style w:type="character" w:customStyle="1" w:styleId="GAUnderlineChar">
    <w:name w:val="GA Underline Char"/>
    <w:locked/>
    <w:rsid w:val="00AA3CD4"/>
  </w:style>
  <w:style w:type="paragraph" w:customStyle="1" w:styleId="GAUnderline">
    <w:name w:val="GA Underline"/>
    <w:basedOn w:val="Normal"/>
    <w:next w:val="Heading2-NotBold"/>
    <w:qFormat/>
    <w:rsid w:val="00AA3CD4"/>
  </w:style>
  <w:style w:type="character" w:customStyle="1" w:styleId="textsmallChar0">
    <w:name w:val="textsmall Char"/>
    <w:locked/>
    <w:rsid w:val="00AA3CD4"/>
  </w:style>
  <w:style w:type="character" w:customStyle="1" w:styleId="cardtextChar3">
    <w:name w:val="cardtext Char"/>
    <w:locked/>
    <w:rsid w:val="00AA3CD4"/>
  </w:style>
  <w:style w:type="character" w:customStyle="1" w:styleId="MicroChar">
    <w:name w:val="Micro Char"/>
    <w:locked/>
    <w:rsid w:val="00AA3CD4"/>
  </w:style>
  <w:style w:type="paragraph" w:customStyle="1" w:styleId="Micro">
    <w:name w:val="Micro"/>
    <w:basedOn w:val="Normal"/>
    <w:next w:val="Normal"/>
    <w:qFormat/>
    <w:rsid w:val="00AA3CD4"/>
  </w:style>
  <w:style w:type="paragraph" w:customStyle="1" w:styleId="h-lead">
    <w:name w:val="h-lead"/>
    <w:basedOn w:val="Normal"/>
    <w:qFormat/>
    <w:rsid w:val="00AA3CD4"/>
  </w:style>
  <w:style w:type="paragraph" w:customStyle="1" w:styleId="intro">
    <w:name w:val="intro"/>
    <w:basedOn w:val="Normal"/>
    <w:next w:val="StyleHeading2TagHEADING2TagCite11pt"/>
    <w:qFormat/>
    <w:rsid w:val="00AA3CD4"/>
  </w:style>
  <w:style w:type="character" w:customStyle="1" w:styleId="StyleHeading2TagHEADING2TagCite11ptChar">
    <w:name w:val="Style Heading 2TagHEADING 2Tag&amp;Cite + 11 pt Char"/>
    <w:locked/>
    <w:rsid w:val="00AA3CD4"/>
  </w:style>
  <w:style w:type="paragraph" w:customStyle="1" w:styleId="StyleHeading2TagHEADING2TagCite11pt">
    <w:name w:val="Style Heading 2TagHEADING 2Tag&amp;Cite + 11 pt"/>
    <w:basedOn w:val="Heading2"/>
    <w:next w:val="F5-UnderlineNormal"/>
    <w:qFormat/>
    <w:rsid w:val="00AA3CD4"/>
    <w:rPr>
      <w:rFonts w:ascii="Georgia" w:hAnsi="Georgia"/>
      <w:caps/>
    </w:rPr>
  </w:style>
  <w:style w:type="paragraph" w:customStyle="1" w:styleId="F3-TagAuthor">
    <w:name w:val="F3 - Tag/Author"/>
    <w:basedOn w:val="Normal"/>
    <w:next w:val="Brief-PrimarySource"/>
    <w:qFormat/>
    <w:rsid w:val="00AA3CD4"/>
  </w:style>
  <w:style w:type="paragraph" w:customStyle="1" w:styleId="F5-UnderlineNormal">
    <w:name w:val="F5 - Underline Normal"/>
    <w:basedOn w:val="Normal"/>
    <w:next w:val="Brief-Underline"/>
    <w:qFormat/>
    <w:rsid w:val="00AA3CD4"/>
  </w:style>
  <w:style w:type="paragraph" w:customStyle="1" w:styleId="Brief-PrimarySource">
    <w:name w:val="Brief - Primary Source"/>
    <w:basedOn w:val="Normal"/>
    <w:next w:val="Brief"/>
    <w:qFormat/>
    <w:rsid w:val="00AA3CD4"/>
  </w:style>
  <w:style w:type="paragraph" w:customStyle="1" w:styleId="Brief-Underline">
    <w:name w:val="Brief - Underline"/>
    <w:basedOn w:val="Normal"/>
    <w:next w:val="CM2"/>
    <w:qFormat/>
    <w:rsid w:val="00AA3CD4"/>
  </w:style>
  <w:style w:type="paragraph" w:customStyle="1" w:styleId="Brief">
    <w:name w:val="Brief"/>
    <w:basedOn w:val="Normal"/>
    <w:next w:val="CM11"/>
    <w:qFormat/>
    <w:rsid w:val="00AA3CD4"/>
  </w:style>
  <w:style w:type="paragraph" w:customStyle="1" w:styleId="CM2">
    <w:name w:val="CM2"/>
    <w:basedOn w:val="Normal"/>
    <w:next w:val="Normal"/>
    <w:qFormat/>
    <w:rsid w:val="00AA3CD4"/>
  </w:style>
  <w:style w:type="paragraph" w:customStyle="1" w:styleId="CM11">
    <w:name w:val="CM11"/>
    <w:basedOn w:val="Normal"/>
    <w:next w:val="Normal"/>
    <w:qFormat/>
    <w:rsid w:val="00AA3CD4"/>
  </w:style>
  <w:style w:type="paragraph" w:customStyle="1" w:styleId="CM16">
    <w:name w:val="CM16"/>
    <w:basedOn w:val="Normal"/>
    <w:next w:val="Normal"/>
    <w:qFormat/>
    <w:rsid w:val="00AA3CD4"/>
  </w:style>
  <w:style w:type="paragraph" w:customStyle="1" w:styleId="CM19">
    <w:name w:val="CM19"/>
    <w:basedOn w:val="Normal"/>
    <w:next w:val="Brief-Underline"/>
    <w:qFormat/>
    <w:rsid w:val="00AA3CD4"/>
  </w:style>
  <w:style w:type="paragraph" w:customStyle="1" w:styleId="CM34">
    <w:name w:val="CM34"/>
    <w:basedOn w:val="Normal"/>
    <w:next w:val="Brief"/>
    <w:qFormat/>
    <w:rsid w:val="00AA3CD4"/>
  </w:style>
  <w:style w:type="paragraph" w:customStyle="1" w:styleId="CM56">
    <w:name w:val="CM56"/>
    <w:basedOn w:val="Normal"/>
    <w:next w:val="CM2"/>
    <w:qFormat/>
    <w:rsid w:val="00AA3CD4"/>
  </w:style>
  <w:style w:type="paragraph" w:customStyle="1" w:styleId="CM58">
    <w:name w:val="CM58"/>
    <w:basedOn w:val="Normal"/>
    <w:next w:val="CM11"/>
    <w:qFormat/>
    <w:rsid w:val="00AA3CD4"/>
  </w:style>
  <w:style w:type="paragraph" w:customStyle="1" w:styleId="CM57">
    <w:name w:val="CM57"/>
    <w:basedOn w:val="Normal"/>
    <w:next w:val="CM16"/>
    <w:qFormat/>
    <w:rsid w:val="00AA3CD4"/>
  </w:style>
  <w:style w:type="paragraph" w:customStyle="1" w:styleId="CM1">
    <w:name w:val="CM1"/>
    <w:basedOn w:val="Normal"/>
    <w:next w:val="CM19"/>
    <w:qFormat/>
    <w:rsid w:val="00AA3CD4"/>
  </w:style>
  <w:style w:type="paragraph" w:customStyle="1" w:styleId="CM49">
    <w:name w:val="CM49"/>
    <w:basedOn w:val="Normal"/>
    <w:next w:val="CM34"/>
    <w:qFormat/>
    <w:rsid w:val="00AA3CD4"/>
  </w:style>
  <w:style w:type="paragraph" w:customStyle="1" w:styleId="CM41">
    <w:name w:val="CM41"/>
    <w:basedOn w:val="Normal"/>
    <w:next w:val="CM56"/>
    <w:qFormat/>
    <w:rsid w:val="00AA3CD4"/>
  </w:style>
  <w:style w:type="paragraph" w:customStyle="1" w:styleId="Quote1">
    <w:name w:val="Quote1"/>
    <w:basedOn w:val="Normal"/>
    <w:next w:val="CM58"/>
    <w:qFormat/>
    <w:rsid w:val="00AA3CD4"/>
  </w:style>
  <w:style w:type="paragraph" w:customStyle="1" w:styleId="3rdOrderPara">
    <w:name w:val="3rd Order Para"/>
    <w:basedOn w:val="Normal"/>
    <w:next w:val="CM57"/>
    <w:qFormat/>
    <w:rsid w:val="00AA3CD4"/>
  </w:style>
  <w:style w:type="paragraph" w:customStyle="1" w:styleId="2ndOrderPara">
    <w:name w:val="2nd Order Para"/>
    <w:basedOn w:val="Normal"/>
    <w:next w:val="CM1"/>
    <w:qFormat/>
    <w:rsid w:val="00AA3CD4"/>
  </w:style>
  <w:style w:type="paragraph" w:customStyle="1" w:styleId="Normal-SIGN2">
    <w:name w:val="Normal-SIGN2"/>
    <w:basedOn w:val="Normal"/>
    <w:next w:val="CM49"/>
    <w:qFormat/>
    <w:rsid w:val="00AA3CD4"/>
  </w:style>
  <w:style w:type="paragraph" w:customStyle="1" w:styleId="Normal-SIGN1">
    <w:name w:val="Normal-SIGN1"/>
    <w:basedOn w:val="Normal"/>
    <w:next w:val="CM41"/>
    <w:qFormat/>
    <w:rsid w:val="00AA3CD4"/>
  </w:style>
  <w:style w:type="paragraph" w:customStyle="1" w:styleId="CM3">
    <w:name w:val="CM3"/>
    <w:basedOn w:val="Normal"/>
    <w:next w:val="Quote1"/>
    <w:qFormat/>
    <w:rsid w:val="00AA3CD4"/>
  </w:style>
  <w:style w:type="paragraph" w:customStyle="1" w:styleId="CM33">
    <w:name w:val="CM33"/>
    <w:basedOn w:val="Normal"/>
    <w:next w:val="3rdOrderPara"/>
    <w:qFormat/>
    <w:rsid w:val="00AA3CD4"/>
  </w:style>
  <w:style w:type="paragraph" w:customStyle="1" w:styleId="CM37">
    <w:name w:val="CM37"/>
    <w:basedOn w:val="Normal"/>
    <w:next w:val="2ndOrderPara"/>
    <w:qFormat/>
    <w:rsid w:val="00AA3CD4"/>
  </w:style>
  <w:style w:type="paragraph" w:customStyle="1" w:styleId="CM7">
    <w:name w:val="CM7"/>
    <w:basedOn w:val="Normal"/>
    <w:next w:val="Normal-SIGN2"/>
    <w:qFormat/>
    <w:rsid w:val="00AA3CD4"/>
  </w:style>
  <w:style w:type="paragraph" w:customStyle="1" w:styleId="Brief-SecondarySource">
    <w:name w:val="Brief - Secondary Source"/>
    <w:basedOn w:val="Normal"/>
    <w:next w:val="Normal3"/>
    <w:qFormat/>
    <w:rsid w:val="00AA3CD4"/>
  </w:style>
  <w:style w:type="paragraph" w:customStyle="1" w:styleId="Brief-Card">
    <w:name w:val="Brief - Card"/>
    <w:basedOn w:val="Normal"/>
    <w:next w:val="Normal10"/>
    <w:qFormat/>
    <w:rsid w:val="00AA3CD4"/>
  </w:style>
  <w:style w:type="paragraph" w:customStyle="1" w:styleId="Normal3">
    <w:name w:val="Normal+3"/>
    <w:basedOn w:val="Normal"/>
    <w:next w:val="Normal"/>
    <w:qFormat/>
    <w:rsid w:val="00AA3CD4"/>
  </w:style>
  <w:style w:type="paragraph" w:customStyle="1" w:styleId="Normal10">
    <w:name w:val="Normal+1"/>
    <w:basedOn w:val="Normal"/>
    <w:next w:val="Normal"/>
    <w:qFormat/>
    <w:rsid w:val="00AA3CD4"/>
  </w:style>
  <w:style w:type="paragraph" w:customStyle="1" w:styleId="Heading231">
    <w:name w:val="Heading 2+3"/>
    <w:basedOn w:val="Normal"/>
    <w:next w:val="Normal"/>
    <w:qFormat/>
    <w:rsid w:val="00AA3CD4"/>
  </w:style>
  <w:style w:type="paragraph" w:customStyle="1" w:styleId="Normal5">
    <w:name w:val="Normal+5"/>
    <w:basedOn w:val="Normal"/>
    <w:next w:val="Brief-SecondarySource"/>
    <w:qFormat/>
    <w:rsid w:val="00AA3CD4"/>
  </w:style>
  <w:style w:type="paragraph" w:customStyle="1" w:styleId="Cover1">
    <w:name w:val="Cover 1"/>
    <w:basedOn w:val="Normal"/>
    <w:next w:val="Normal"/>
    <w:qFormat/>
    <w:rsid w:val="00AA3CD4"/>
  </w:style>
  <w:style w:type="paragraph" w:customStyle="1" w:styleId="Cover2">
    <w:name w:val="Cover 2"/>
    <w:basedOn w:val="Normal"/>
    <w:next w:val="Normal"/>
    <w:qFormat/>
    <w:rsid w:val="00AA3CD4"/>
  </w:style>
  <w:style w:type="paragraph" w:customStyle="1" w:styleId="ReportDate">
    <w:name w:val="ReportDate"/>
    <w:basedOn w:val="Normal"/>
    <w:next w:val="Normal10"/>
    <w:qFormat/>
    <w:rsid w:val="00AA3CD4"/>
  </w:style>
  <w:style w:type="paragraph" w:customStyle="1" w:styleId="Pa11">
    <w:name w:val="Pa11"/>
    <w:basedOn w:val="Normal"/>
    <w:next w:val="Normal"/>
    <w:qFormat/>
    <w:rsid w:val="00AA3CD4"/>
  </w:style>
  <w:style w:type="paragraph" w:customStyle="1" w:styleId="CM30">
    <w:name w:val="CM30"/>
    <w:basedOn w:val="Normal"/>
    <w:next w:val="Normal5"/>
    <w:qFormat/>
    <w:rsid w:val="00AA3CD4"/>
  </w:style>
  <w:style w:type="paragraph" w:customStyle="1" w:styleId="CM28">
    <w:name w:val="CM28"/>
    <w:basedOn w:val="Normal"/>
    <w:next w:val="Cover1"/>
    <w:qFormat/>
    <w:rsid w:val="00AA3CD4"/>
  </w:style>
  <w:style w:type="paragraph" w:customStyle="1" w:styleId="CM8">
    <w:name w:val="CM8"/>
    <w:basedOn w:val="Normal"/>
    <w:next w:val="Cover2"/>
    <w:qFormat/>
    <w:rsid w:val="00AA3CD4"/>
  </w:style>
  <w:style w:type="paragraph" w:customStyle="1" w:styleId="DoubleUnderlined">
    <w:name w:val="Double Underlined"/>
    <w:basedOn w:val="Heading2"/>
    <w:next w:val="StyleLeft025Right025TopSinglesolidlineAuto"/>
    <w:autoRedefine/>
    <w:qFormat/>
    <w:rsid w:val="00AA3CD4"/>
    <w:rPr>
      <w:rFonts w:ascii="Georgia" w:hAnsi="Georgia"/>
      <w:caps/>
    </w:rPr>
  </w:style>
  <w:style w:type="paragraph" w:customStyle="1" w:styleId="IndexFixer">
    <w:name w:val="Index Fixer"/>
    <w:basedOn w:val="Heading1"/>
    <w:next w:val="PageHeader-Underline18pt"/>
    <w:qFormat/>
    <w:rsid w:val="00AA3CD4"/>
    <w:rPr>
      <w:rFonts w:ascii="Georgia" w:hAnsi="Georgia"/>
      <w:caps/>
    </w:rPr>
  </w:style>
  <w:style w:type="paragraph" w:customStyle="1" w:styleId="StyleLeft025Right025TopSinglesolidlineAuto">
    <w:name w:val="Style Left:  0.25&quot; Right:  0.25&quot; Top: (Single solid line Auto  ..."/>
    <w:basedOn w:val="Normal"/>
    <w:next w:val="ArgumentTags"/>
    <w:qFormat/>
    <w:rsid w:val="00AA3CD4"/>
  </w:style>
  <w:style w:type="paragraph" w:customStyle="1" w:styleId="PageHeader-Underline18pt">
    <w:name w:val="Page Header - Underline 18 pt"/>
    <w:next w:val="subhead"/>
    <w:qFormat/>
    <w:rsid w:val="00AA3CD4"/>
    <w:pPr>
      <w:spacing w:after="160" w:line="259" w:lineRule="auto"/>
    </w:pPr>
    <w:rPr>
      <w:rFonts w:eastAsiaTheme="minorHAnsi"/>
      <w:sz w:val="22"/>
      <w:szCs w:val="22"/>
    </w:rPr>
  </w:style>
  <w:style w:type="paragraph" w:customStyle="1" w:styleId="ArgumentTags">
    <w:name w:val="Argument Tags"/>
    <w:basedOn w:val="Heading2"/>
    <w:next w:val="StyleHeading110pt"/>
    <w:qFormat/>
    <w:rsid w:val="00AA3CD4"/>
    <w:rPr>
      <w:rFonts w:ascii="Georgia" w:hAnsi="Georgia"/>
      <w:caps/>
    </w:rPr>
  </w:style>
  <w:style w:type="paragraph" w:customStyle="1" w:styleId="subhead">
    <w:name w:val="subhead"/>
    <w:basedOn w:val="Normal"/>
    <w:next w:val="StyleStyleHeading110pt10pt"/>
    <w:qFormat/>
    <w:rsid w:val="00AA3CD4"/>
  </w:style>
  <w:style w:type="paragraph" w:customStyle="1" w:styleId="StyleHeading110pt">
    <w:name w:val="Style Heading 1 + 10 pt"/>
    <w:basedOn w:val="Heading1"/>
    <w:next w:val="StyleUnderliningTimesNewRomanBoldNounderlineKernat16"/>
    <w:qFormat/>
    <w:rsid w:val="00AA3CD4"/>
    <w:rPr>
      <w:rFonts w:ascii="Georgia" w:hAnsi="Georgia"/>
      <w:caps/>
    </w:rPr>
  </w:style>
  <w:style w:type="paragraph" w:customStyle="1" w:styleId="StyleStyleHeading110pt10pt">
    <w:name w:val="Style Style Heading 1 + 10 pt + 10 pt"/>
    <w:basedOn w:val="StyleUnderliningTimesNewRomanBoldNounderlineKernat16"/>
    <w:next w:val="StyleLeft025Right025TopSinglesolidlineAuto"/>
    <w:qFormat/>
    <w:rsid w:val="00AA3CD4"/>
  </w:style>
  <w:style w:type="paragraph" w:customStyle="1" w:styleId="StyleUnderliningTimesNewRomanBoldNounderlineKernat16">
    <w:name w:val="Style Underlining + Times New Roman Bold No underline Kern at 16..."/>
    <w:basedOn w:val="Normal"/>
    <w:next w:val="StyleBoldUnderliningKernat16pt"/>
    <w:qFormat/>
    <w:rsid w:val="00AA3CD4"/>
  </w:style>
  <w:style w:type="paragraph" w:customStyle="1" w:styleId="StyleUnderliningTimesNewRomanBoldNounderlineKernat161">
    <w:name w:val="Style Underlining + Times New Roman Bold No underline Kern at 16...1"/>
    <w:basedOn w:val="Normal"/>
    <w:next w:val="boldy"/>
    <w:qFormat/>
    <w:rsid w:val="00AA3CD4"/>
  </w:style>
  <w:style w:type="paragraph" w:customStyle="1" w:styleId="StyleBoldUnderliningKernat16pt">
    <w:name w:val="Style Bold Underlining + Kern at 16 pt"/>
    <w:next w:val="TxBr6p1"/>
    <w:qFormat/>
    <w:rsid w:val="00AA3CD4"/>
    <w:pPr>
      <w:spacing w:after="160" w:line="259" w:lineRule="auto"/>
    </w:pPr>
    <w:rPr>
      <w:rFonts w:eastAsiaTheme="minorHAnsi"/>
      <w:sz w:val="22"/>
      <w:szCs w:val="22"/>
    </w:rPr>
  </w:style>
  <w:style w:type="paragraph" w:customStyle="1" w:styleId="boldy">
    <w:name w:val="boldy"/>
    <w:basedOn w:val="Heading2"/>
    <w:next w:val="cardCharCharCharCharCharCharCharCharCharCharCharCharCharCharChar"/>
    <w:qFormat/>
    <w:rsid w:val="00AA3CD4"/>
    <w:rPr>
      <w:rFonts w:ascii="Georgia" w:hAnsi="Georgia"/>
      <w:caps/>
    </w:rPr>
  </w:style>
  <w:style w:type="paragraph" w:customStyle="1" w:styleId="TxBr6p1">
    <w:name w:val="TxBr_6p1"/>
    <w:basedOn w:val="Normal"/>
    <w:qFormat/>
    <w:rsid w:val="00AA3CD4"/>
  </w:style>
  <w:style w:type="paragraph" w:customStyle="1" w:styleId="cardCharCharCharCharCharCharCharCharCharCharCharCharCharCharChar">
    <w:name w:val="card Char Char Char Char Char Char Char Char Char Char Char Char Char Char Char"/>
    <w:basedOn w:val="Normal"/>
    <w:next w:val="Normalization"/>
    <w:qFormat/>
    <w:rsid w:val="00AA3CD4"/>
  </w:style>
  <w:style w:type="character" w:customStyle="1" w:styleId="UnderlineStyleChar">
    <w:name w:val="Underline Style Char"/>
    <w:link w:val="UnderlineStyle0"/>
    <w:locked/>
    <w:rsid w:val="00AA3CD4"/>
  </w:style>
  <w:style w:type="paragraph" w:customStyle="1" w:styleId="Normalization">
    <w:name w:val="Normalization"/>
    <w:basedOn w:val="Normal"/>
    <w:next w:val="listlevel2"/>
    <w:qFormat/>
    <w:rsid w:val="00AA3CD4"/>
  </w:style>
  <w:style w:type="paragraph" w:customStyle="1" w:styleId="listlevel1">
    <w:name w:val="list level 1"/>
    <w:basedOn w:val="Normal"/>
    <w:next w:val="listlevel3"/>
    <w:qFormat/>
    <w:rsid w:val="00AA3CD4"/>
  </w:style>
  <w:style w:type="paragraph" w:customStyle="1" w:styleId="listlevel2">
    <w:name w:val="list level 2"/>
    <w:basedOn w:val="Normal"/>
    <w:next w:val="PageNumber1"/>
    <w:qFormat/>
    <w:rsid w:val="00AA3CD4"/>
  </w:style>
  <w:style w:type="paragraph" w:customStyle="1" w:styleId="listlevel3">
    <w:name w:val="list level 3"/>
    <w:basedOn w:val="PageNumber1"/>
    <w:next w:val="Card1"/>
    <w:qFormat/>
    <w:rsid w:val="00AA3CD4"/>
  </w:style>
  <w:style w:type="paragraph" w:customStyle="1" w:styleId="PageNumber1">
    <w:name w:val="Page Number1"/>
    <w:basedOn w:val="Normal"/>
    <w:next w:val="Normal"/>
    <w:qFormat/>
    <w:rsid w:val="00AA3CD4"/>
  </w:style>
  <w:style w:type="paragraph" w:customStyle="1" w:styleId="Card1">
    <w:name w:val="Card1"/>
    <w:next w:val="cardCharCharCharCharCharCharCharCharCharCharCharChar"/>
    <w:qFormat/>
    <w:rsid w:val="00AA3CD4"/>
    <w:pPr>
      <w:spacing w:after="160" w:line="259" w:lineRule="auto"/>
    </w:pPr>
    <w:rPr>
      <w:rFonts w:eastAsiaTheme="minorHAnsi"/>
      <w:sz w:val="22"/>
      <w:szCs w:val="22"/>
    </w:rPr>
  </w:style>
  <w:style w:type="paragraph" w:customStyle="1" w:styleId="Cite20">
    <w:name w:val="Cite2"/>
    <w:next w:val="cite21"/>
    <w:qFormat/>
    <w:rsid w:val="00AA3CD4"/>
    <w:pPr>
      <w:spacing w:after="160" w:line="259" w:lineRule="auto"/>
    </w:pPr>
    <w:rPr>
      <w:rFonts w:eastAsiaTheme="minorHAnsi"/>
      <w:sz w:val="22"/>
      <w:szCs w:val="22"/>
    </w:rPr>
  </w:style>
  <w:style w:type="paragraph" w:customStyle="1" w:styleId="cardCharCharCharCharCharCharCharCharCharCharCharChar">
    <w:name w:val="card Char Char Char Char Char Char Char Char Char Char Char Char"/>
    <w:basedOn w:val="Normal"/>
    <w:next w:val="articletext"/>
    <w:qFormat/>
    <w:rsid w:val="00AA3CD4"/>
  </w:style>
  <w:style w:type="paragraph" w:customStyle="1" w:styleId="cite21">
    <w:name w:val="cite2"/>
    <w:next w:val="cardtextsmall"/>
    <w:qFormat/>
    <w:rsid w:val="00AA3CD4"/>
    <w:pPr>
      <w:spacing w:after="160" w:line="259" w:lineRule="auto"/>
    </w:pPr>
    <w:rPr>
      <w:rFonts w:eastAsiaTheme="minorHAnsi"/>
      <w:sz w:val="22"/>
      <w:szCs w:val="22"/>
    </w:rPr>
  </w:style>
  <w:style w:type="paragraph" w:customStyle="1" w:styleId="articletext">
    <w:name w:val="articletext"/>
    <w:basedOn w:val="Normal"/>
    <w:next w:val="CaseListNormal"/>
    <w:qFormat/>
    <w:rsid w:val="00AA3CD4"/>
  </w:style>
  <w:style w:type="paragraph" w:customStyle="1" w:styleId="cardtextsmall">
    <w:name w:val="card text small"/>
    <w:basedOn w:val="Normal"/>
    <w:next w:val="Body"/>
    <w:qFormat/>
    <w:rsid w:val="00AA3CD4"/>
  </w:style>
  <w:style w:type="paragraph" w:customStyle="1" w:styleId="CaseListNormal">
    <w:name w:val="Case List Normal"/>
    <w:basedOn w:val="Normal"/>
    <w:next w:val="3text"/>
    <w:qFormat/>
    <w:rsid w:val="00AA3CD4"/>
  </w:style>
  <w:style w:type="paragraph" w:customStyle="1" w:styleId="Body">
    <w:name w:val="Body"/>
    <w:basedOn w:val="Normal"/>
    <w:next w:val="TimesNewRoman12"/>
    <w:qFormat/>
    <w:rsid w:val="00AA3CD4"/>
  </w:style>
  <w:style w:type="paragraph" w:customStyle="1" w:styleId="3text">
    <w:name w:val="3text"/>
    <w:basedOn w:val="Normal"/>
    <w:next w:val="htmlbody"/>
    <w:qFormat/>
    <w:rsid w:val="00AA3CD4"/>
  </w:style>
  <w:style w:type="paragraph" w:customStyle="1" w:styleId="TimesNewRoman12">
    <w:name w:val="TimesNewRoman12"/>
    <w:next w:val="textChar"/>
    <w:qFormat/>
    <w:rsid w:val="00AA3CD4"/>
    <w:pPr>
      <w:spacing w:after="160" w:line="259" w:lineRule="auto"/>
    </w:pPr>
    <w:rPr>
      <w:rFonts w:eastAsiaTheme="minorHAnsi"/>
      <w:sz w:val="22"/>
      <w:szCs w:val="22"/>
    </w:rPr>
  </w:style>
  <w:style w:type="paragraph" w:customStyle="1" w:styleId="htmlbody">
    <w:name w:val="htmlbody"/>
    <w:basedOn w:val="Normal"/>
    <w:next w:val="text1"/>
    <w:qFormat/>
    <w:rsid w:val="00AA3CD4"/>
  </w:style>
  <w:style w:type="paragraph" w:customStyle="1" w:styleId="textChar">
    <w:name w:val="text Char"/>
    <w:basedOn w:val="Normal"/>
    <w:next w:val="story-headline"/>
    <w:autoRedefine/>
    <w:qFormat/>
    <w:rsid w:val="00AA3CD4"/>
  </w:style>
  <w:style w:type="paragraph" w:customStyle="1" w:styleId="text1">
    <w:name w:val="text1"/>
    <w:basedOn w:val="Normal"/>
    <w:next w:val="story-body"/>
    <w:autoRedefine/>
    <w:qFormat/>
    <w:rsid w:val="00AA3CD4"/>
  </w:style>
  <w:style w:type="paragraph" w:customStyle="1" w:styleId="story-headline">
    <w:name w:val="story-headline"/>
    <w:basedOn w:val="Normal"/>
    <w:next w:val="story-dateline"/>
    <w:qFormat/>
    <w:rsid w:val="00AA3CD4"/>
  </w:style>
  <w:style w:type="paragraph" w:customStyle="1" w:styleId="story-body">
    <w:name w:val="story-body"/>
    <w:basedOn w:val="Normal"/>
    <w:next w:val="TextofCards"/>
    <w:qFormat/>
    <w:rsid w:val="00AA3CD4"/>
  </w:style>
  <w:style w:type="paragraph" w:customStyle="1" w:styleId="story-dateline">
    <w:name w:val="story-dateline"/>
    <w:basedOn w:val="Normal"/>
    <w:next w:val="Corpotesto"/>
    <w:qFormat/>
    <w:rsid w:val="00AA3CD4"/>
  </w:style>
  <w:style w:type="paragraph" w:customStyle="1" w:styleId="TextofCards">
    <w:name w:val="Text of Cards"/>
    <w:basedOn w:val="Normal"/>
    <w:next w:val="tagCharChar1Char"/>
    <w:qFormat/>
    <w:rsid w:val="00AA3CD4"/>
  </w:style>
  <w:style w:type="paragraph" w:customStyle="1" w:styleId="Corpotesto">
    <w:name w:val="Corpo testo"/>
    <w:basedOn w:val="Normal"/>
    <w:next w:val="OmniPage1"/>
    <w:qFormat/>
    <w:rsid w:val="00AA3CD4"/>
  </w:style>
  <w:style w:type="paragraph" w:customStyle="1" w:styleId="tagCharChar1Char">
    <w:name w:val="tag Char Char1 Char"/>
    <w:next w:val="TitlePageCenter"/>
    <w:qFormat/>
    <w:rsid w:val="00AA3CD4"/>
    <w:pPr>
      <w:spacing w:after="160" w:line="259" w:lineRule="auto"/>
    </w:pPr>
    <w:rPr>
      <w:rFonts w:eastAsiaTheme="minorHAnsi"/>
      <w:sz w:val="22"/>
      <w:szCs w:val="22"/>
    </w:rPr>
  </w:style>
  <w:style w:type="paragraph" w:customStyle="1" w:styleId="OmniPage1">
    <w:name w:val="OmniPage #1"/>
    <w:basedOn w:val="Normal"/>
    <w:next w:val="TitlePageBy"/>
    <w:qFormat/>
    <w:rsid w:val="00AA3CD4"/>
  </w:style>
  <w:style w:type="paragraph" w:customStyle="1" w:styleId="TitlePageCenter">
    <w:name w:val="Title Page Center"/>
    <w:basedOn w:val="Normal"/>
    <w:next w:val="ProjectTitleLine"/>
    <w:autoRedefine/>
    <w:qFormat/>
    <w:rsid w:val="00AA3CD4"/>
  </w:style>
  <w:style w:type="paragraph" w:customStyle="1" w:styleId="TitlePageBy">
    <w:name w:val="Title Page By"/>
    <w:basedOn w:val="ProjectTitleLine"/>
    <w:next w:val="Normal"/>
    <w:autoRedefine/>
    <w:qFormat/>
    <w:rsid w:val="00AA3CD4"/>
  </w:style>
  <w:style w:type="paragraph" w:customStyle="1" w:styleId="ProjectTitleLine">
    <w:name w:val="Project Title Line"/>
    <w:basedOn w:val="Normal"/>
    <w:next w:val="Normal"/>
    <w:autoRedefine/>
    <w:qFormat/>
    <w:rsid w:val="00AA3CD4"/>
  </w:style>
  <w:style w:type="paragraph" w:customStyle="1" w:styleId="NormalVerdana">
    <w:name w:val="Normal + Verdana"/>
    <w:aliases w:val="White,Normal + Arial,10 pt"/>
    <w:basedOn w:val="Normal"/>
    <w:next w:val="CM12"/>
    <w:qFormat/>
    <w:rsid w:val="00AA3CD4"/>
  </w:style>
  <w:style w:type="paragraph" w:customStyle="1" w:styleId="cardChar1Char">
    <w:name w:val="card Char1 Char"/>
    <w:basedOn w:val="Normal"/>
    <w:next w:val="OmniPage1"/>
    <w:qFormat/>
    <w:rsid w:val="00AA3CD4"/>
  </w:style>
  <w:style w:type="paragraph" w:customStyle="1" w:styleId="CM12">
    <w:name w:val="CM12"/>
    <w:basedOn w:val="Normal"/>
    <w:next w:val="TitlePageCenter"/>
    <w:qFormat/>
    <w:rsid w:val="00AA3CD4"/>
  </w:style>
  <w:style w:type="paragraph" w:customStyle="1" w:styleId="CM44">
    <w:name w:val="CM44"/>
    <w:basedOn w:val="Normal"/>
    <w:next w:val="TitlePageBy"/>
    <w:qFormat/>
    <w:rsid w:val="00AA3CD4"/>
  </w:style>
  <w:style w:type="paragraph" w:customStyle="1" w:styleId="bold">
    <w:name w:val="bold"/>
    <w:basedOn w:val="Normal"/>
    <w:next w:val="textbodyblack"/>
    <w:qFormat/>
    <w:rsid w:val="00AA3CD4"/>
  </w:style>
  <w:style w:type="paragraph" w:customStyle="1" w:styleId="StrikeThrough">
    <w:name w:val="Strike Through"/>
    <w:basedOn w:val="Normal"/>
    <w:next w:val="Normal"/>
    <w:qFormat/>
    <w:rsid w:val="00AA3CD4"/>
  </w:style>
  <w:style w:type="paragraph" w:customStyle="1" w:styleId="textbodyblack">
    <w:name w:val="textbodyblack"/>
    <w:basedOn w:val="Normal"/>
    <w:qFormat/>
    <w:rsid w:val="00AA3CD4"/>
  </w:style>
  <w:style w:type="character" w:customStyle="1" w:styleId="CiteCorrectedChar">
    <w:name w:val="Cite Corrected Char"/>
    <w:locked/>
    <w:rsid w:val="00AA3CD4"/>
  </w:style>
  <w:style w:type="paragraph" w:customStyle="1" w:styleId="CiteCorrected">
    <w:name w:val="Cite Corrected"/>
    <w:basedOn w:val="Normal"/>
    <w:next w:val="Heading4"/>
    <w:qFormat/>
    <w:rsid w:val="00AA3CD4"/>
  </w:style>
  <w:style w:type="paragraph" w:customStyle="1" w:styleId="Hat1">
    <w:name w:val="Hat1"/>
    <w:basedOn w:val="Normal"/>
    <w:next w:val="Normal"/>
    <w:uiPriority w:val="2"/>
    <w:qFormat/>
    <w:rsid w:val="00AA3CD4"/>
  </w:style>
  <w:style w:type="paragraph" w:customStyle="1" w:styleId="post-subtitle">
    <w:name w:val="post-subtitle"/>
    <w:basedOn w:val="Normal"/>
    <w:next w:val="Pa5"/>
    <w:qFormat/>
    <w:rsid w:val="00AA3CD4"/>
  </w:style>
  <w:style w:type="paragraph" w:customStyle="1" w:styleId="para">
    <w:name w:val="para"/>
    <w:basedOn w:val="Normal"/>
    <w:next w:val="Pa6"/>
    <w:qFormat/>
    <w:rsid w:val="00AA3CD4"/>
  </w:style>
  <w:style w:type="paragraph" w:customStyle="1" w:styleId="Pa5">
    <w:name w:val="Pa5"/>
    <w:basedOn w:val="Normal"/>
    <w:next w:val="CiteCorrected"/>
    <w:uiPriority w:val="99"/>
    <w:qFormat/>
    <w:rsid w:val="00AA3CD4"/>
  </w:style>
  <w:style w:type="paragraph" w:customStyle="1" w:styleId="Pa6">
    <w:name w:val="Pa6"/>
    <w:basedOn w:val="Normal"/>
    <w:next w:val="Hat1"/>
    <w:uiPriority w:val="99"/>
    <w:qFormat/>
    <w:rsid w:val="00AA3CD4"/>
  </w:style>
  <w:style w:type="paragraph" w:customStyle="1" w:styleId="noindent0">
    <w:name w:val="no_indent"/>
    <w:basedOn w:val="Normal"/>
    <w:next w:val="Block1"/>
    <w:qFormat/>
    <w:rsid w:val="00AA3CD4"/>
  </w:style>
  <w:style w:type="paragraph" w:customStyle="1" w:styleId="tagline0">
    <w:name w:val="tagline"/>
    <w:basedOn w:val="Normal"/>
    <w:next w:val="TOCHeading1"/>
    <w:qFormat/>
    <w:rsid w:val="00AA3CD4"/>
  </w:style>
  <w:style w:type="paragraph" w:customStyle="1" w:styleId="Block1">
    <w:name w:val="Block1"/>
    <w:basedOn w:val="Normal"/>
    <w:next w:val="Normal"/>
    <w:uiPriority w:val="3"/>
    <w:qFormat/>
    <w:rsid w:val="00AA3CD4"/>
  </w:style>
  <w:style w:type="paragraph" w:customStyle="1" w:styleId="TOCHeading1">
    <w:name w:val="TOC Heading1"/>
    <w:basedOn w:val="Heading1"/>
    <w:next w:val="Normal"/>
    <w:uiPriority w:val="39"/>
    <w:qFormat/>
    <w:rsid w:val="00AA3CD4"/>
    <w:rPr>
      <w:rFonts w:ascii="Georgia" w:hAnsi="Georgia"/>
      <w:caps/>
    </w:rPr>
  </w:style>
  <w:style w:type="paragraph" w:customStyle="1" w:styleId="NoteLevel11">
    <w:name w:val="Note Level 11"/>
    <w:basedOn w:val="Normal"/>
    <w:next w:val="ReallySamllText"/>
    <w:uiPriority w:val="99"/>
    <w:qFormat/>
    <w:rsid w:val="00AA3CD4"/>
  </w:style>
  <w:style w:type="character" w:customStyle="1" w:styleId="ReallySamllTextChar">
    <w:name w:val="ReallySamllText Char"/>
    <w:locked/>
    <w:rsid w:val="00AA3CD4"/>
  </w:style>
  <w:style w:type="paragraph" w:customStyle="1" w:styleId="ReallySamllText">
    <w:name w:val="ReallySamllText"/>
    <w:basedOn w:val="Normal"/>
    <w:next w:val="CardCites"/>
    <w:autoRedefine/>
    <w:qFormat/>
    <w:rsid w:val="00AA3CD4"/>
  </w:style>
  <w:style w:type="paragraph" w:customStyle="1" w:styleId="Card6pt">
    <w:name w:val="Card 6pt"/>
    <w:basedOn w:val="Normal"/>
    <w:next w:val="NormalWeb3"/>
    <w:qFormat/>
    <w:rsid w:val="00AA3CD4"/>
  </w:style>
  <w:style w:type="paragraph" w:customStyle="1" w:styleId="CardCites">
    <w:name w:val="Card Cites"/>
    <w:basedOn w:val="Normal"/>
    <w:next w:val="Normal"/>
    <w:qFormat/>
    <w:rsid w:val="00AA3CD4"/>
  </w:style>
  <w:style w:type="paragraph" w:customStyle="1" w:styleId="NormalWeb3">
    <w:name w:val="Normal (Web)3"/>
    <w:basedOn w:val="Normal"/>
    <w:next w:val="TagCiteChar2"/>
    <w:qFormat/>
    <w:rsid w:val="00AA3CD4"/>
  </w:style>
  <w:style w:type="paragraph" w:customStyle="1" w:styleId="cardCharCharCharCharChar">
    <w:name w:val="card Char Char Char Char Char"/>
    <w:basedOn w:val="Normal"/>
    <w:next w:val="PageNumber2"/>
    <w:qFormat/>
    <w:rsid w:val="00AA3CD4"/>
  </w:style>
  <w:style w:type="paragraph" w:customStyle="1" w:styleId="TagCiteChar2">
    <w:name w:val="Tag / Cite Char"/>
    <w:basedOn w:val="Normal"/>
    <w:next w:val="HeaderFooter"/>
    <w:qFormat/>
    <w:rsid w:val="00AA3CD4"/>
  </w:style>
  <w:style w:type="paragraph" w:customStyle="1" w:styleId="PageNumber2">
    <w:name w:val="Page Number2"/>
    <w:basedOn w:val="Normal"/>
    <w:next w:val="Normal"/>
    <w:qFormat/>
    <w:rsid w:val="00AA3CD4"/>
  </w:style>
  <w:style w:type="paragraph" w:customStyle="1" w:styleId="HeaderFooter">
    <w:name w:val="Header &amp; Footer"/>
    <w:next w:val="CardTextUnderlined"/>
    <w:qFormat/>
    <w:rsid w:val="00AA3CD4"/>
    <w:pPr>
      <w:spacing w:after="160" w:line="259" w:lineRule="auto"/>
    </w:pPr>
    <w:rPr>
      <w:rFonts w:eastAsiaTheme="minorHAnsi"/>
      <w:sz w:val="22"/>
      <w:szCs w:val="22"/>
    </w:rPr>
  </w:style>
  <w:style w:type="paragraph" w:customStyle="1" w:styleId="CardTextSmall0">
    <w:name w:val="Card Text Small"/>
    <w:basedOn w:val="Normal"/>
    <w:next w:val="HeaderDebate"/>
    <w:qFormat/>
    <w:rsid w:val="00AA3CD4"/>
  </w:style>
  <w:style w:type="paragraph" w:customStyle="1" w:styleId="CardTextUnderlined">
    <w:name w:val="Card Text Underlined"/>
    <w:basedOn w:val="Normal"/>
    <w:next w:val="NormalWeb1"/>
    <w:qFormat/>
    <w:rsid w:val="00AA3CD4"/>
  </w:style>
  <w:style w:type="paragraph" w:customStyle="1" w:styleId="HeaderDebate">
    <w:name w:val="Header Debate"/>
    <w:basedOn w:val="Normal"/>
    <w:next w:val="TagCiteChar2"/>
    <w:qFormat/>
    <w:rsid w:val="00AA3CD4"/>
  </w:style>
  <w:style w:type="paragraph" w:customStyle="1" w:styleId="NormalWeb1">
    <w:name w:val="Normal (Web)1"/>
    <w:basedOn w:val="Normal"/>
    <w:next w:val="fixed"/>
    <w:qFormat/>
    <w:rsid w:val="00AA3CD4"/>
  </w:style>
  <w:style w:type="paragraph" w:customStyle="1" w:styleId="CardTagCharChar">
    <w:name w:val="Card Tag Char Char"/>
    <w:basedOn w:val="Normal"/>
    <w:next w:val="textonormal"/>
    <w:qFormat/>
    <w:rsid w:val="00AA3CD4"/>
  </w:style>
  <w:style w:type="paragraph" w:customStyle="1" w:styleId="fixed">
    <w:name w:val="fixed"/>
    <w:basedOn w:val="Normal"/>
    <w:next w:val="Subtitle10"/>
    <w:qFormat/>
    <w:rsid w:val="00AA3CD4"/>
  </w:style>
  <w:style w:type="paragraph" w:customStyle="1" w:styleId="textonormal">
    <w:name w:val="textonormal"/>
    <w:basedOn w:val="Normal"/>
    <w:next w:val="ExecutiveSummarytext"/>
    <w:qFormat/>
    <w:rsid w:val="00AA3CD4"/>
  </w:style>
  <w:style w:type="paragraph" w:customStyle="1" w:styleId="Subtitle10">
    <w:name w:val="Subtitle1"/>
    <w:basedOn w:val="Normal"/>
    <w:qFormat/>
    <w:rsid w:val="00AA3CD4"/>
  </w:style>
  <w:style w:type="paragraph" w:customStyle="1" w:styleId="ExecutiveSummarytext">
    <w:name w:val="Executive Summary text"/>
    <w:basedOn w:val="Normal"/>
    <w:next w:val="Normal"/>
    <w:qFormat/>
    <w:rsid w:val="00AA3CD4"/>
  </w:style>
  <w:style w:type="character" w:customStyle="1" w:styleId="NormalUnderlineChar1">
    <w:name w:val="Normal Underline Char1"/>
    <w:locked/>
    <w:rsid w:val="00AA3CD4"/>
  </w:style>
  <w:style w:type="paragraph" w:customStyle="1" w:styleId="NormalUnderline">
    <w:name w:val="Normal Underline"/>
    <w:basedOn w:val="Normal"/>
    <w:next w:val="PlaceholderText1"/>
    <w:link w:val="NormalUnderlineChar"/>
    <w:qFormat/>
    <w:rsid w:val="00AA3CD4"/>
  </w:style>
  <w:style w:type="paragraph" w:customStyle="1" w:styleId="byline1">
    <w:name w:val="byline1"/>
    <w:basedOn w:val="Normal"/>
    <w:next w:val="NoteLevel31"/>
    <w:qFormat/>
    <w:rsid w:val="00AA3CD4"/>
  </w:style>
  <w:style w:type="paragraph" w:customStyle="1" w:styleId="PlaceholderText1">
    <w:name w:val="Placeholder Text1"/>
    <w:basedOn w:val="Normal"/>
    <w:next w:val="NoteLevel41"/>
    <w:qFormat/>
    <w:rsid w:val="00AA3CD4"/>
  </w:style>
  <w:style w:type="paragraph" w:customStyle="1" w:styleId="NoteLevel31">
    <w:name w:val="Note Level 31"/>
    <w:basedOn w:val="Normal"/>
    <w:next w:val="ExecutiveSummarytext"/>
    <w:qFormat/>
    <w:rsid w:val="00AA3CD4"/>
  </w:style>
  <w:style w:type="paragraph" w:customStyle="1" w:styleId="NoteLevel41">
    <w:name w:val="Note Level 41"/>
    <w:basedOn w:val="Normal"/>
    <w:next w:val="NoteLevel61"/>
    <w:qFormat/>
    <w:rsid w:val="00AA3CD4"/>
  </w:style>
  <w:style w:type="paragraph" w:customStyle="1" w:styleId="NoteLevel51">
    <w:name w:val="Note Level 51"/>
    <w:basedOn w:val="Normal"/>
    <w:next w:val="NormalUnderline"/>
    <w:qFormat/>
    <w:rsid w:val="00AA3CD4"/>
  </w:style>
  <w:style w:type="paragraph" w:customStyle="1" w:styleId="NoteLevel61">
    <w:name w:val="Note Level 61"/>
    <w:basedOn w:val="Normal"/>
    <w:next w:val="NoteLevel81"/>
    <w:qFormat/>
    <w:rsid w:val="00AA3CD4"/>
  </w:style>
  <w:style w:type="paragraph" w:customStyle="1" w:styleId="NoteLevel71">
    <w:name w:val="Note Level 71"/>
    <w:basedOn w:val="Normal"/>
    <w:next w:val="PlaceholderText1"/>
    <w:qFormat/>
    <w:rsid w:val="00AA3CD4"/>
  </w:style>
  <w:style w:type="paragraph" w:customStyle="1" w:styleId="NoteLevel81">
    <w:name w:val="Note Level 81"/>
    <w:basedOn w:val="Normal"/>
    <w:qFormat/>
    <w:rsid w:val="00AA3CD4"/>
  </w:style>
  <w:style w:type="paragraph" w:customStyle="1" w:styleId="NoteLevel91">
    <w:name w:val="Note Level 91"/>
    <w:basedOn w:val="Normal"/>
    <w:next w:val="NoteLevel41"/>
    <w:qFormat/>
    <w:rsid w:val="00AA3CD4"/>
  </w:style>
  <w:style w:type="character" w:customStyle="1" w:styleId="ImportantTextChar">
    <w:name w:val="Important Text Char"/>
    <w:locked/>
    <w:rsid w:val="00AA3CD4"/>
  </w:style>
  <w:style w:type="paragraph" w:customStyle="1" w:styleId="ImportantText">
    <w:name w:val="Important Text"/>
    <w:basedOn w:val="Normal"/>
    <w:next w:val="Normal"/>
    <w:qFormat/>
    <w:rsid w:val="00AA3CD4"/>
  </w:style>
  <w:style w:type="character" w:customStyle="1" w:styleId="StyleBodyText11ptBlackUnderlineChar">
    <w:name w:val="Style Body Text + 11 pt Black Underline Char"/>
    <w:locked/>
    <w:rsid w:val="00AA3CD4"/>
  </w:style>
  <w:style w:type="paragraph" w:customStyle="1" w:styleId="StyleBodyText11ptBlackUnderline">
    <w:name w:val="Style Body Text + 11 pt Black Underline"/>
    <w:basedOn w:val="PageHeaderLine2"/>
    <w:next w:val="StyleBodyText11ptBoldBlack"/>
    <w:qFormat/>
    <w:rsid w:val="00AA3CD4"/>
  </w:style>
  <w:style w:type="character" w:customStyle="1" w:styleId="StyleBodyText11ptBoldBlackChar">
    <w:name w:val="Style Body Text + 11 pt Bold Black Char"/>
    <w:locked/>
    <w:rsid w:val="00AA3CD4"/>
  </w:style>
  <w:style w:type="paragraph" w:customStyle="1" w:styleId="StyleBodyText11ptBoldBlack">
    <w:name w:val="Style Body Text + 11 pt Bold Black"/>
    <w:basedOn w:val="PageHeaderLine2"/>
    <w:next w:val="StyletinyBold"/>
    <w:qFormat/>
    <w:rsid w:val="00AA3CD4"/>
  </w:style>
  <w:style w:type="character" w:customStyle="1" w:styleId="StyletinyBoldChar">
    <w:name w:val="Style tiny + Bold Char"/>
    <w:locked/>
    <w:rsid w:val="00AA3CD4"/>
  </w:style>
  <w:style w:type="paragraph" w:customStyle="1" w:styleId="StyletinyBold">
    <w:name w:val="Style tiny + Bold"/>
    <w:basedOn w:val="TagF3"/>
    <w:qFormat/>
    <w:rsid w:val="00AA3CD4"/>
  </w:style>
  <w:style w:type="character" w:customStyle="1" w:styleId="Heading5SizeDownChar">
    <w:name w:val="Heading 5 Size Down Char"/>
    <w:locked/>
    <w:rsid w:val="00AA3CD4"/>
  </w:style>
  <w:style w:type="character" w:customStyle="1" w:styleId="Normal2BoldChar">
    <w:name w:val="Normal2 + Bold Char"/>
    <w:locked/>
    <w:rsid w:val="00AA3CD4"/>
  </w:style>
  <w:style w:type="paragraph" w:customStyle="1" w:styleId="Normal2Bold">
    <w:name w:val="Normal2 + Bold"/>
    <w:basedOn w:val="Normal"/>
    <w:next w:val="ListContents"/>
    <w:qFormat/>
    <w:rsid w:val="00AA3CD4"/>
  </w:style>
  <w:style w:type="character" w:customStyle="1" w:styleId="ListContentsChar">
    <w:name w:val="List Contents Char"/>
    <w:locked/>
    <w:rsid w:val="00AA3CD4"/>
  </w:style>
  <w:style w:type="paragraph" w:customStyle="1" w:styleId="ListContents">
    <w:name w:val="List Contents"/>
    <w:basedOn w:val="Normal"/>
    <w:next w:val="StyleListContents11ptCustomColorRGB353132Underline"/>
    <w:qFormat/>
    <w:rsid w:val="00AA3CD4"/>
  </w:style>
  <w:style w:type="character" w:customStyle="1" w:styleId="StyleListContents11ptCustomColorRGB353132UnderlineChar">
    <w:name w:val="Style List Contents + 11 pt Custom Color(RGB(353132)) Underline Char"/>
    <w:locked/>
    <w:rsid w:val="00AA3CD4"/>
  </w:style>
  <w:style w:type="paragraph" w:customStyle="1" w:styleId="StyleListContents11ptCustomColorRGB353132Underline">
    <w:name w:val="Style List Contents + 11 pt Custom Color(RGB(353132)) Underline"/>
    <w:basedOn w:val="Normal"/>
    <w:qFormat/>
    <w:rsid w:val="00AA3CD4"/>
  </w:style>
  <w:style w:type="paragraph" w:customStyle="1" w:styleId="CardsFont12ptCharCharCharCharCharCharCharCharChar">
    <w:name w:val="Cards + Font: 12 pt Char Char Char Char Char Char Char Char Char"/>
    <w:basedOn w:val="textbold"/>
    <w:next w:val="StyleCards12ptThickunderline"/>
    <w:qFormat/>
    <w:rsid w:val="00AA3CD4"/>
    <w:pPr>
      <w:pBdr>
        <w:top w:val="single" w:sz="8" w:space="0" w:color="auto"/>
        <w:left w:val="single" w:sz="8" w:space="0" w:color="auto"/>
        <w:bottom w:val="single" w:sz="8" w:space="0" w:color="auto"/>
        <w:right w:val="single" w:sz="8" w:space="0" w:color="auto"/>
      </w:pBdr>
    </w:pPr>
  </w:style>
  <w:style w:type="character" w:customStyle="1" w:styleId="StyleCards12ptThickunderlineChar2">
    <w:name w:val="Style Cards + 12 pt Thick underline Char2"/>
    <w:locked/>
    <w:rsid w:val="00AA3CD4"/>
  </w:style>
  <w:style w:type="paragraph" w:customStyle="1" w:styleId="StyleCards12ptThickunderline">
    <w:name w:val="Style Cards + 12 pt Thick underline"/>
    <w:basedOn w:val="Normal"/>
    <w:next w:val="ListContents"/>
    <w:qFormat/>
    <w:rsid w:val="00AA3CD4"/>
  </w:style>
  <w:style w:type="character" w:customStyle="1" w:styleId="UnimportantCharChar">
    <w:name w:val="Unimportant Char Char"/>
    <w:locked/>
    <w:rsid w:val="00AA3CD4"/>
  </w:style>
  <w:style w:type="paragraph" w:customStyle="1" w:styleId="Unimportant">
    <w:name w:val="Unimportant"/>
    <w:basedOn w:val="Normal"/>
    <w:next w:val="StyleListContents11ptCustomColorRGB353132Underline"/>
    <w:qFormat/>
    <w:rsid w:val="00AA3CD4"/>
  </w:style>
  <w:style w:type="character" w:customStyle="1" w:styleId="UnunderlinedChar">
    <w:name w:val="Ununderlined Char"/>
    <w:locked/>
    <w:rsid w:val="00AA3CD4"/>
  </w:style>
  <w:style w:type="paragraph" w:customStyle="1" w:styleId="Ununderlined">
    <w:name w:val="Ununderlined"/>
    <w:basedOn w:val="Normal"/>
    <w:qFormat/>
    <w:rsid w:val="00AA3CD4"/>
  </w:style>
  <w:style w:type="paragraph" w:customStyle="1" w:styleId="StyleHeading1Justified">
    <w:name w:val="Style Heading 1 + Justified"/>
    <w:basedOn w:val="Normal"/>
    <w:next w:val="Normal"/>
    <w:qFormat/>
    <w:rsid w:val="00AA3CD4"/>
  </w:style>
  <w:style w:type="character" w:customStyle="1" w:styleId="BlockHeadingsChar">
    <w:name w:val="Block Headings Char"/>
    <w:locked/>
    <w:rsid w:val="00AA3CD4"/>
  </w:style>
  <w:style w:type="character" w:customStyle="1" w:styleId="textunderlineChar0">
    <w:name w:val="text underline Char"/>
    <w:locked/>
    <w:rsid w:val="00AA3CD4"/>
  </w:style>
  <w:style w:type="paragraph" w:customStyle="1" w:styleId="textunderline0">
    <w:name w:val="text underline"/>
    <w:basedOn w:val="Normal"/>
    <w:next w:val="DebateTag"/>
    <w:autoRedefine/>
    <w:qFormat/>
    <w:rsid w:val="00AA3CD4"/>
  </w:style>
  <w:style w:type="character" w:customStyle="1" w:styleId="DebateTagChar">
    <w:name w:val="Debate Tag Char"/>
    <w:aliases w:val="Heading 2 Char1 Char Char1 Char,Heading 2 Char Char Char Char1 Char,Heading 2 Char1 Char Char1 Char Char Char,Heading 2 Char Char Char Char1 Char Char Char,Tagging Char Char"/>
    <w:locked/>
    <w:rsid w:val="00AA3CD4"/>
  </w:style>
  <w:style w:type="paragraph" w:customStyle="1" w:styleId="DebateTag">
    <w:name w:val="Debate Tag"/>
    <w:basedOn w:val="Normal"/>
    <w:next w:val="BlockTitle10"/>
    <w:autoRedefine/>
    <w:qFormat/>
    <w:rsid w:val="00AA3CD4"/>
  </w:style>
  <w:style w:type="paragraph" w:customStyle="1" w:styleId="DebateCite">
    <w:name w:val="Debate Cite"/>
    <w:basedOn w:val="Normal"/>
    <w:next w:val="PreformattedText"/>
    <w:autoRedefine/>
    <w:qFormat/>
    <w:rsid w:val="00AA3CD4"/>
  </w:style>
  <w:style w:type="paragraph" w:customStyle="1" w:styleId="BlockTitle10">
    <w:name w:val="Block Title #1"/>
    <w:basedOn w:val="Heading1"/>
    <w:qFormat/>
    <w:rsid w:val="00AA3CD4"/>
    <w:rPr>
      <w:rFonts w:ascii="Georgia" w:hAnsi="Georgia"/>
      <w:caps/>
    </w:rPr>
  </w:style>
  <w:style w:type="paragraph" w:customStyle="1" w:styleId="PreformattedText">
    <w:name w:val="Preformatted Text"/>
    <w:basedOn w:val="Normal"/>
    <w:next w:val="NoSpacing"/>
    <w:qFormat/>
    <w:rsid w:val="00AA3CD4"/>
  </w:style>
  <w:style w:type="paragraph" w:customStyle="1" w:styleId="MaggieTag">
    <w:name w:val="MaggieTag"/>
    <w:basedOn w:val="Heading2"/>
    <w:qFormat/>
    <w:rsid w:val="00AA3CD4"/>
    <w:rPr>
      <w:rFonts w:ascii="Georgia" w:hAnsi="Georgia"/>
      <w:caps/>
    </w:rPr>
  </w:style>
  <w:style w:type="character" w:customStyle="1" w:styleId="Heading4CiteChar">
    <w:name w:val="Heading 4 Cite Char"/>
    <w:locked/>
    <w:rsid w:val="00AA3CD4"/>
  </w:style>
  <w:style w:type="paragraph" w:customStyle="1" w:styleId="Heading4Cite">
    <w:name w:val="Heading 4 Cite"/>
    <w:basedOn w:val="Normal"/>
    <w:autoRedefine/>
    <w:qFormat/>
    <w:rsid w:val="00AA3CD4"/>
  </w:style>
  <w:style w:type="paragraph" w:customStyle="1" w:styleId="4">
    <w:name w:val="4"/>
    <w:basedOn w:val="Normal"/>
    <w:next w:val="Normaltag"/>
    <w:qFormat/>
    <w:rsid w:val="00AA3CD4"/>
  </w:style>
  <w:style w:type="character" w:customStyle="1" w:styleId="NormaltagChar">
    <w:name w:val="Normal tag Char"/>
    <w:uiPriority w:val="99"/>
    <w:locked/>
    <w:rsid w:val="00AA3CD4"/>
  </w:style>
  <w:style w:type="paragraph" w:customStyle="1" w:styleId="Normaltag">
    <w:name w:val="Normal tag"/>
    <w:basedOn w:val="Normal"/>
    <w:next w:val="Cardnon-underlined"/>
    <w:uiPriority w:val="99"/>
    <w:qFormat/>
    <w:rsid w:val="00AA3CD4"/>
  </w:style>
  <w:style w:type="character" w:customStyle="1" w:styleId="Cardnon-underlinedChar">
    <w:name w:val="Card non-underlined Char"/>
    <w:uiPriority w:val="99"/>
    <w:locked/>
    <w:rsid w:val="00AA3CD4"/>
  </w:style>
  <w:style w:type="paragraph" w:customStyle="1" w:styleId="Cardnon-underlined">
    <w:name w:val="Card non-underlined"/>
    <w:basedOn w:val="Normal"/>
    <w:next w:val="Heading4Cite"/>
    <w:autoRedefine/>
    <w:uiPriority w:val="99"/>
    <w:qFormat/>
    <w:rsid w:val="00AA3CD4"/>
  </w:style>
  <w:style w:type="paragraph" w:customStyle="1" w:styleId="BlockTitle4">
    <w:name w:val="%Block Title"/>
    <w:basedOn w:val="Heading1"/>
    <w:next w:val="HiddenBlockHeader"/>
    <w:qFormat/>
    <w:rsid w:val="00AA3CD4"/>
    <w:rPr>
      <w:rFonts w:ascii="Georgia" w:hAnsi="Georgia"/>
      <w:caps/>
    </w:rPr>
  </w:style>
  <w:style w:type="paragraph" w:customStyle="1" w:styleId="CARD0">
    <w:name w:val="CARD"/>
    <w:basedOn w:val="Normal"/>
    <w:next w:val="ThickUnderline"/>
    <w:link w:val="CARDChar2"/>
    <w:qFormat/>
    <w:rsid w:val="00AA3CD4"/>
  </w:style>
  <w:style w:type="paragraph" w:customStyle="1" w:styleId="HiddenBlockHeader">
    <w:name w:val="Hidden Block Header"/>
    <w:basedOn w:val="Normal"/>
    <w:next w:val="Normaltag"/>
    <w:qFormat/>
    <w:rsid w:val="00AA3CD4"/>
  </w:style>
  <w:style w:type="paragraph" w:customStyle="1" w:styleId="ThickUnderline">
    <w:name w:val="ThickUnderline"/>
    <w:next w:val="AAAcard"/>
    <w:qFormat/>
    <w:rsid w:val="00AA3CD4"/>
    <w:pPr>
      <w:spacing w:after="160" w:line="259" w:lineRule="auto"/>
    </w:pPr>
    <w:rPr>
      <w:rFonts w:eastAsiaTheme="minorHAnsi"/>
      <w:sz w:val="22"/>
      <w:szCs w:val="22"/>
    </w:rPr>
  </w:style>
  <w:style w:type="paragraph" w:customStyle="1" w:styleId="DottedUnderline0">
    <w:name w:val="DottedUnderline"/>
    <w:basedOn w:val="Normal"/>
    <w:qFormat/>
    <w:rsid w:val="00AA3CD4"/>
  </w:style>
  <w:style w:type="paragraph" w:customStyle="1" w:styleId="AAAcard">
    <w:name w:val="AAAcard"/>
    <w:basedOn w:val="Normal"/>
    <w:next w:val="BlockTitle4"/>
    <w:link w:val="AAAcardChar"/>
    <w:qFormat/>
    <w:rsid w:val="00AA3CD4"/>
  </w:style>
  <w:style w:type="character" w:customStyle="1" w:styleId="Card-UnderlineChar">
    <w:name w:val="Card-Underline Char"/>
    <w:locked/>
    <w:rsid w:val="00AA3CD4"/>
  </w:style>
  <w:style w:type="paragraph" w:customStyle="1" w:styleId="Card-Underline">
    <w:name w:val="Card-Underline"/>
    <w:basedOn w:val="Normal"/>
    <w:next w:val="PageNumber4"/>
    <w:qFormat/>
    <w:rsid w:val="00AA3CD4"/>
  </w:style>
  <w:style w:type="paragraph" w:customStyle="1" w:styleId="PageNumber3">
    <w:name w:val="Page Number3"/>
    <w:basedOn w:val="Normal"/>
    <w:next w:val="Normal"/>
    <w:qFormat/>
    <w:rsid w:val="00AA3CD4"/>
  </w:style>
  <w:style w:type="paragraph" w:customStyle="1" w:styleId="PageNumber4">
    <w:name w:val="Page Number4"/>
    <w:basedOn w:val="Normal"/>
    <w:next w:val="Normal"/>
    <w:qFormat/>
    <w:rsid w:val="00AA3CD4"/>
  </w:style>
  <w:style w:type="paragraph" w:customStyle="1" w:styleId="PageNumber5">
    <w:name w:val="Page Number5"/>
    <w:basedOn w:val="Normal"/>
    <w:next w:val="Normal"/>
    <w:qFormat/>
    <w:rsid w:val="00AA3CD4"/>
  </w:style>
  <w:style w:type="paragraph" w:customStyle="1" w:styleId="smalltext1">
    <w:name w:val="small text1"/>
    <w:basedOn w:val="Normal"/>
    <w:next w:val="Normal"/>
    <w:uiPriority w:val="4"/>
    <w:qFormat/>
    <w:rsid w:val="00AA3CD4"/>
  </w:style>
  <w:style w:type="character" w:customStyle="1" w:styleId="CircleChar">
    <w:name w:val="Circle Char"/>
    <w:locked/>
    <w:rsid w:val="00AA3CD4"/>
  </w:style>
  <w:style w:type="paragraph" w:customStyle="1" w:styleId="CiteReal0">
    <w:name w:val="Cite Real"/>
    <w:basedOn w:val="Normal"/>
    <w:next w:val="Normal"/>
    <w:qFormat/>
    <w:rsid w:val="00AA3CD4"/>
  </w:style>
  <w:style w:type="paragraph" w:customStyle="1" w:styleId="PageNumber6">
    <w:name w:val="Page Number6"/>
    <w:basedOn w:val="Normal"/>
    <w:next w:val="Normal"/>
    <w:qFormat/>
    <w:rsid w:val="00AA3CD4"/>
  </w:style>
  <w:style w:type="paragraph" w:customStyle="1" w:styleId="lastupdated">
    <w:name w:val="lastupdated"/>
    <w:basedOn w:val="Normal"/>
    <w:next w:val="articleinfo"/>
    <w:qFormat/>
    <w:rsid w:val="00AA3CD4"/>
  </w:style>
  <w:style w:type="paragraph" w:customStyle="1" w:styleId="hn-byline">
    <w:name w:val="hn-byline"/>
    <w:basedOn w:val="Normal"/>
    <w:qFormat/>
    <w:rsid w:val="00AA3CD4"/>
  </w:style>
  <w:style w:type="paragraph" w:customStyle="1" w:styleId="articleinfo">
    <w:name w:val="articleinfo"/>
    <w:basedOn w:val="Normal"/>
    <w:next w:val="StyleStyle16pt"/>
    <w:qFormat/>
    <w:rsid w:val="00AA3CD4"/>
  </w:style>
  <w:style w:type="character" w:customStyle="1" w:styleId="StyleStyle16ptChar">
    <w:name w:val="Style Style1 + 6 pt Char"/>
    <w:locked/>
    <w:rsid w:val="00AA3CD4"/>
  </w:style>
  <w:style w:type="paragraph" w:customStyle="1" w:styleId="StyleStyle16pt">
    <w:name w:val="Style Style1 + 6 pt"/>
    <w:basedOn w:val="Normal"/>
    <w:next w:val="OmniPage4"/>
    <w:qFormat/>
    <w:rsid w:val="00AA3CD4"/>
  </w:style>
  <w:style w:type="paragraph" w:customStyle="1" w:styleId="PageNumber7">
    <w:name w:val="Page Number7"/>
    <w:basedOn w:val="Normal"/>
    <w:next w:val="Normal"/>
    <w:qFormat/>
    <w:rsid w:val="00AA3CD4"/>
  </w:style>
  <w:style w:type="paragraph" w:customStyle="1" w:styleId="OmniPage4">
    <w:name w:val="OmniPage #4"/>
    <w:basedOn w:val="Normal"/>
    <w:next w:val="hn-byline"/>
    <w:qFormat/>
    <w:rsid w:val="00AA3CD4"/>
  </w:style>
  <w:style w:type="paragraph" w:customStyle="1" w:styleId="OmniPage10">
    <w:name w:val="OmniPage #10"/>
    <w:basedOn w:val="Normal"/>
    <w:next w:val="articleinfo"/>
    <w:qFormat/>
    <w:rsid w:val="00AA3CD4"/>
  </w:style>
  <w:style w:type="paragraph" w:customStyle="1" w:styleId="PageNumber8">
    <w:name w:val="Page Number8"/>
    <w:basedOn w:val="Normal"/>
    <w:next w:val="Normal"/>
    <w:qFormat/>
    <w:rsid w:val="00AA3CD4"/>
  </w:style>
  <w:style w:type="paragraph" w:customStyle="1" w:styleId="Subtitle2">
    <w:name w:val="Subtitle2"/>
    <w:basedOn w:val="Normal"/>
    <w:next w:val="StyleStyle16pt"/>
    <w:qFormat/>
    <w:rsid w:val="00AA3CD4"/>
  </w:style>
  <w:style w:type="paragraph" w:customStyle="1" w:styleId="bodyintro">
    <w:name w:val="bodyintro"/>
    <w:basedOn w:val="Normal"/>
    <w:next w:val="PageNumber7"/>
    <w:uiPriority w:val="99"/>
    <w:qFormat/>
    <w:rsid w:val="00AA3CD4"/>
  </w:style>
  <w:style w:type="paragraph" w:customStyle="1" w:styleId="indent">
    <w:name w:val="indent"/>
    <w:basedOn w:val="Normal"/>
    <w:next w:val="OmniPage4"/>
    <w:uiPriority w:val="99"/>
    <w:qFormat/>
    <w:rsid w:val="00AA3CD4"/>
  </w:style>
  <w:style w:type="paragraph" w:customStyle="1" w:styleId="center">
    <w:name w:val="center"/>
    <w:basedOn w:val="Normal"/>
    <w:next w:val="OmniPage10"/>
    <w:uiPriority w:val="99"/>
    <w:qFormat/>
    <w:rsid w:val="00AA3CD4"/>
  </w:style>
  <w:style w:type="character" w:customStyle="1" w:styleId="tagChar2">
    <w:name w:val="tag Char2"/>
    <w:qFormat/>
    <w:rsid w:val="00AA3CD4"/>
  </w:style>
  <w:style w:type="character" w:customStyle="1" w:styleId="cardchar00">
    <w:name w:val="cardchar0"/>
    <w:basedOn w:val="DefaultParagraphFont"/>
    <w:rsid w:val="00AA3CD4"/>
  </w:style>
  <w:style w:type="character" w:customStyle="1" w:styleId="UnderlineNon-bold">
    <w:name w:val="Underline Non - bold"/>
    <w:rsid w:val="00AA3CD4"/>
  </w:style>
  <w:style w:type="character" w:customStyle="1" w:styleId="UnderlineBold0">
    <w:name w:val="Underline Bold"/>
    <w:rsid w:val="00AA3CD4"/>
  </w:style>
  <w:style w:type="character" w:customStyle="1" w:styleId="Heading5Char2">
    <w:name w:val="Heading 5 Char2"/>
    <w:rsid w:val="00AA3CD4"/>
  </w:style>
  <w:style w:type="character" w:customStyle="1" w:styleId="underlinechar0">
    <w:name w:val="underlinechar"/>
    <w:rsid w:val="00AA3CD4"/>
  </w:style>
  <w:style w:type="character" w:customStyle="1" w:styleId="authordate1">
    <w:name w:val="authordate"/>
    <w:rsid w:val="00AA3CD4"/>
  </w:style>
  <w:style w:type="character" w:customStyle="1" w:styleId="underline0">
    <w:name w:val="%underline"/>
    <w:qFormat/>
    <w:rsid w:val="00AA3CD4"/>
  </w:style>
  <w:style w:type="character" w:customStyle="1" w:styleId="AUNDERLINE0">
    <w:name w:val="AUNDERLINE"/>
    <w:qFormat/>
    <w:rsid w:val="00AA3CD4"/>
  </w:style>
  <w:style w:type="character" w:customStyle="1" w:styleId="UnderlinedCharChar">
    <w:name w:val="Underlined Char Char"/>
    <w:rsid w:val="00AA3CD4"/>
  </w:style>
  <w:style w:type="character" w:customStyle="1" w:styleId="slug-doi">
    <w:name w:val="slug-doi"/>
    <w:basedOn w:val="DefaultParagraphFont"/>
    <w:rsid w:val="00AA3CD4"/>
  </w:style>
  <w:style w:type="character" w:customStyle="1" w:styleId="af">
    <w:name w:val="af"/>
    <w:basedOn w:val="DefaultParagraphFont"/>
    <w:rsid w:val="00AA3CD4"/>
  </w:style>
  <w:style w:type="character" w:customStyle="1" w:styleId="ab">
    <w:name w:val="ab"/>
    <w:basedOn w:val="DefaultParagraphFont"/>
    <w:rsid w:val="00AA3CD4"/>
  </w:style>
  <w:style w:type="character" w:customStyle="1" w:styleId="em">
    <w:name w:val="em"/>
    <w:basedOn w:val="DefaultParagraphFont"/>
    <w:rsid w:val="00AA3CD4"/>
  </w:style>
  <w:style w:type="character" w:customStyle="1" w:styleId="au">
    <w:name w:val="au"/>
    <w:basedOn w:val="DefaultParagraphFont"/>
    <w:rsid w:val="00AA3CD4"/>
  </w:style>
  <w:style w:type="character" w:customStyle="1" w:styleId="ti">
    <w:name w:val="ti"/>
    <w:basedOn w:val="DefaultParagraphFont"/>
    <w:rsid w:val="00AA3CD4"/>
  </w:style>
  <w:style w:type="character" w:customStyle="1" w:styleId="subheadblue">
    <w:name w:val="subhead_blue"/>
    <w:basedOn w:val="DefaultParagraphFont"/>
    <w:rsid w:val="00AA3CD4"/>
  </w:style>
  <w:style w:type="character" w:customStyle="1" w:styleId="affiliation">
    <w:name w:val="affiliation"/>
    <w:basedOn w:val="DefaultParagraphFont"/>
    <w:rsid w:val="00AA3CD4"/>
  </w:style>
  <w:style w:type="character" w:customStyle="1" w:styleId="slug-doi-wrapper">
    <w:name w:val="slug-doi-wrapper"/>
    <w:basedOn w:val="DefaultParagraphFont"/>
    <w:rsid w:val="00AA3CD4"/>
  </w:style>
  <w:style w:type="character" w:customStyle="1" w:styleId="slug-metadata-noteahead-of-print">
    <w:name w:val="slug-metadata-note ahead-of-print"/>
    <w:basedOn w:val="DefaultParagraphFont"/>
    <w:rsid w:val="00AA3CD4"/>
  </w:style>
  <w:style w:type="character" w:customStyle="1" w:styleId="slug-ahead-of-print-date">
    <w:name w:val="slug-ahead-of-print-date"/>
    <w:basedOn w:val="DefaultParagraphFont"/>
    <w:rsid w:val="00AA3CD4"/>
  </w:style>
  <w:style w:type="character" w:customStyle="1" w:styleId="medium-bold">
    <w:name w:val="medium-bold"/>
    <w:basedOn w:val="DefaultParagraphFont"/>
    <w:rsid w:val="00AA3CD4"/>
  </w:style>
  <w:style w:type="character" w:customStyle="1" w:styleId="updated-short-citation">
    <w:name w:val="updated-short-citation"/>
    <w:basedOn w:val="DefaultParagraphFont"/>
    <w:rsid w:val="00AA3CD4"/>
  </w:style>
  <w:style w:type="character" w:customStyle="1" w:styleId="CharChar6">
    <w:name w:val="Char Char6"/>
    <w:rsid w:val="00AA3CD4"/>
  </w:style>
  <w:style w:type="character" w:customStyle="1" w:styleId="TagCharChar1">
    <w:name w:val="Tag Char Char1"/>
    <w:rsid w:val="00AA3CD4"/>
  </w:style>
  <w:style w:type="character" w:customStyle="1" w:styleId="berief">
    <w:name w:val="berief"/>
    <w:rsid w:val="00AA3CD4"/>
  </w:style>
  <w:style w:type="character" w:customStyle="1" w:styleId="Brief-Smalltext">
    <w:name w:val="Brief - Small text"/>
    <w:rsid w:val="00AA3CD4"/>
  </w:style>
  <w:style w:type="character" w:customStyle="1" w:styleId="F8-UnderlineBold">
    <w:name w:val="F8 - Underline/Bold"/>
    <w:rsid w:val="00AA3CD4"/>
  </w:style>
  <w:style w:type="character" w:customStyle="1" w:styleId="Brief-Bold">
    <w:name w:val="Brief - Bold"/>
    <w:rsid w:val="00AA3CD4"/>
  </w:style>
  <w:style w:type="character" w:customStyle="1" w:styleId="Card-Underline0">
    <w:name w:val="Card - Underline"/>
    <w:rsid w:val="00AA3CD4"/>
  </w:style>
  <w:style w:type="character" w:customStyle="1" w:styleId="beriefunderline">
    <w:name w:val="berief = underline"/>
    <w:rsid w:val="00AA3CD4"/>
  </w:style>
  <w:style w:type="character" w:customStyle="1" w:styleId="BoldText10pt">
    <w:name w:val="Bold Text 10 pt"/>
    <w:rsid w:val="00AA3CD4"/>
  </w:style>
  <w:style w:type="character" w:customStyle="1" w:styleId="eoeaheader">
    <w:name w:val="eoea_header"/>
    <w:basedOn w:val="DefaultParagraphFont"/>
    <w:rsid w:val="00AA3CD4"/>
  </w:style>
  <w:style w:type="character" w:customStyle="1" w:styleId="SC4208902">
    <w:name w:val="SC.4.208902"/>
    <w:rsid w:val="00AA3CD4"/>
  </w:style>
  <w:style w:type="character" w:customStyle="1" w:styleId="SC4208915">
    <w:name w:val="SC.4.208915"/>
    <w:rsid w:val="00AA3CD4"/>
  </w:style>
  <w:style w:type="character" w:customStyle="1" w:styleId="SC273764">
    <w:name w:val="SC.2.73764"/>
    <w:rsid w:val="00AA3CD4"/>
  </w:style>
  <w:style w:type="character" w:customStyle="1" w:styleId="SC273779">
    <w:name w:val="SC.2.73779"/>
    <w:rsid w:val="00AA3CD4"/>
  </w:style>
  <w:style w:type="character" w:customStyle="1" w:styleId="SC273763">
    <w:name w:val="SC.2.73763"/>
    <w:rsid w:val="00AA3CD4"/>
  </w:style>
  <w:style w:type="character" w:customStyle="1" w:styleId="SC4208910">
    <w:name w:val="SC.4.208910"/>
    <w:rsid w:val="00AA3CD4"/>
  </w:style>
  <w:style w:type="character" w:customStyle="1" w:styleId="SC4208911">
    <w:name w:val="SC.4.208911"/>
    <w:rsid w:val="00AA3CD4"/>
  </w:style>
  <w:style w:type="character" w:customStyle="1" w:styleId="articlesubtitle">
    <w:name w:val="article_sub_title"/>
    <w:basedOn w:val="DefaultParagraphFont"/>
    <w:rsid w:val="00AA3CD4"/>
  </w:style>
  <w:style w:type="character" w:customStyle="1" w:styleId="newsdate2">
    <w:name w:val="news_date2"/>
    <w:basedOn w:val="DefaultParagraphFont"/>
    <w:rsid w:val="00AA3CD4"/>
  </w:style>
  <w:style w:type="character" w:customStyle="1" w:styleId="readarticleheader">
    <w:name w:val="readarticleheader"/>
    <w:basedOn w:val="DefaultParagraphFont"/>
    <w:rsid w:val="00AA3CD4"/>
  </w:style>
  <w:style w:type="character" w:customStyle="1" w:styleId="UnderlineChar2">
    <w:name w:val="Underline Char2"/>
    <w:rsid w:val="00AA3CD4"/>
  </w:style>
  <w:style w:type="character" w:customStyle="1" w:styleId="Style10ptUnderline">
    <w:name w:val="Style 10 pt Underline"/>
    <w:rsid w:val="00AA3CD4"/>
  </w:style>
  <w:style w:type="character" w:customStyle="1" w:styleId="char">
    <w:name w:val="char"/>
    <w:basedOn w:val="DefaultParagraphFont"/>
    <w:rsid w:val="00AA3CD4"/>
  </w:style>
  <w:style w:type="character" w:customStyle="1" w:styleId="hdr">
    <w:name w:val="hdr"/>
    <w:basedOn w:val="DefaultParagraphFont"/>
    <w:rsid w:val="00AA3CD4"/>
  </w:style>
  <w:style w:type="character" w:customStyle="1" w:styleId="bolding1">
    <w:name w:val="bolding1"/>
    <w:rsid w:val="00AA3CD4"/>
  </w:style>
  <w:style w:type="character" w:customStyle="1" w:styleId="bookoptions1">
    <w:name w:val="book_options1"/>
    <w:rsid w:val="00AA3CD4"/>
  </w:style>
  <w:style w:type="character" w:customStyle="1" w:styleId="descriptionblock">
    <w:name w:val="description block"/>
    <w:basedOn w:val="DefaultParagraphFont"/>
    <w:rsid w:val="00AA3CD4"/>
  </w:style>
  <w:style w:type="character" w:customStyle="1" w:styleId="detailsboxblock">
    <w:name w:val="detailsbox block"/>
    <w:basedOn w:val="DefaultParagraphFont"/>
    <w:rsid w:val="00AA3CD4"/>
  </w:style>
  <w:style w:type="character" w:customStyle="1" w:styleId="Char3">
    <w:name w:val="Char3"/>
    <w:rsid w:val="00AA3CD4"/>
  </w:style>
  <w:style w:type="character" w:customStyle="1" w:styleId="CardsFont6ptChar">
    <w:name w:val="Cards + Font: 6 pt Char"/>
    <w:rsid w:val="00AA3CD4"/>
  </w:style>
  <w:style w:type="character" w:customStyle="1" w:styleId="CardTextUnderlinedChar">
    <w:name w:val="Card Text Underlined Char"/>
    <w:rsid w:val="00AA3CD4"/>
  </w:style>
  <w:style w:type="character" w:customStyle="1" w:styleId="cardtextsmallChar">
    <w:name w:val="card text small Char"/>
    <w:rsid w:val="00AA3CD4"/>
  </w:style>
  <w:style w:type="character" w:customStyle="1" w:styleId="countrytitle1">
    <w:name w:val="countrytitle1"/>
    <w:rsid w:val="00AA3CD4"/>
  </w:style>
  <w:style w:type="character" w:customStyle="1" w:styleId="storyheader1">
    <w:name w:val="storyheader1"/>
    <w:rsid w:val="00AA3CD4"/>
  </w:style>
  <w:style w:type="character" w:customStyle="1" w:styleId="cardunderlinedChar1">
    <w:name w:val="card underlined Char"/>
    <w:rsid w:val="00AA3CD4"/>
  </w:style>
  <w:style w:type="character" w:customStyle="1" w:styleId="article1">
    <w:name w:val="article1"/>
    <w:rsid w:val="00AA3CD4"/>
  </w:style>
  <w:style w:type="character" w:customStyle="1" w:styleId="story-posted-date1">
    <w:name w:val="story-posted-date1"/>
    <w:rsid w:val="00AA3CD4"/>
  </w:style>
  <w:style w:type="character" w:customStyle="1" w:styleId="citation1">
    <w:name w:val="citation1"/>
    <w:rsid w:val="00AA3CD4"/>
  </w:style>
  <w:style w:type="character" w:customStyle="1" w:styleId="hithighlite">
    <w:name w:val="hithighlite"/>
    <w:basedOn w:val="DefaultParagraphFont"/>
    <w:rsid w:val="00AA3CD4"/>
  </w:style>
  <w:style w:type="character" w:customStyle="1" w:styleId="articlecontent">
    <w:name w:val="articlecontent"/>
    <w:basedOn w:val="DefaultParagraphFont"/>
    <w:rsid w:val="00AA3CD4"/>
  </w:style>
  <w:style w:type="character" w:customStyle="1" w:styleId="fource1">
    <w:name w:val="fource1"/>
    <w:rsid w:val="00AA3CD4"/>
  </w:style>
  <w:style w:type="character" w:customStyle="1" w:styleId="normal11">
    <w:name w:val="normal1"/>
    <w:basedOn w:val="DefaultParagraphFont"/>
    <w:rsid w:val="00AA3CD4"/>
  </w:style>
  <w:style w:type="character" w:customStyle="1" w:styleId="ds">
    <w:name w:val="ds"/>
    <w:basedOn w:val="DefaultParagraphFont"/>
    <w:rsid w:val="00AA3CD4"/>
  </w:style>
  <w:style w:type="character" w:customStyle="1" w:styleId="MicroTextChar1">
    <w:name w:val="MicroText Char1"/>
    <w:rsid w:val="00AA3CD4"/>
  </w:style>
  <w:style w:type="character" w:customStyle="1" w:styleId="DefaultPara">
    <w:name w:val="Default Para"/>
    <w:rsid w:val="00AA3CD4"/>
  </w:style>
  <w:style w:type="character" w:customStyle="1" w:styleId="SYSHYPERTEXT">
    <w:name w:val="SYS_HYPERTEXT"/>
    <w:rsid w:val="00AA3CD4"/>
  </w:style>
  <w:style w:type="character" w:customStyle="1" w:styleId="Hyperlink1">
    <w:name w:val="Hyperlink1"/>
    <w:rsid w:val="00AA3CD4"/>
  </w:style>
  <w:style w:type="character" w:customStyle="1" w:styleId="BlockHeading1Char">
    <w:name w:val="Block Heading 1 Char"/>
    <w:rsid w:val="00AA3CD4"/>
  </w:style>
  <w:style w:type="character" w:customStyle="1" w:styleId="StyleTagTimesNewRomanChar">
    <w:name w:val="Style Tag + Times New Roman Char"/>
    <w:rsid w:val="00AA3CD4"/>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A3CD4"/>
  </w:style>
  <w:style w:type="character" w:customStyle="1" w:styleId="StyleArialNarrow12ptBold">
    <w:name w:val="Style Arial Narrow 12 pt Bold"/>
    <w:rsid w:val="00AA3CD4"/>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AA3CD4"/>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AA3CD4"/>
  </w:style>
  <w:style w:type="character" w:customStyle="1" w:styleId="UnderlinedCharChar1">
    <w:name w:val="Underlined Char Char1"/>
    <w:rsid w:val="00AA3CD4"/>
  </w:style>
  <w:style w:type="character" w:customStyle="1" w:styleId="Heading2CharChar2">
    <w:name w:val="Heading 2 Char Char2"/>
    <w:rsid w:val="00AA3CD4"/>
  </w:style>
  <w:style w:type="character" w:customStyle="1" w:styleId="doctitle">
    <w:name w:val="doctitle"/>
    <w:rsid w:val="00AA3CD4"/>
  </w:style>
  <w:style w:type="character" w:customStyle="1" w:styleId="cardtext-underlined0">
    <w:name w:val="card text- underlined"/>
    <w:rsid w:val="00AA3CD4"/>
  </w:style>
  <w:style w:type="character" w:customStyle="1" w:styleId="Style8ptChar">
    <w:name w:val="Style 8 pt Char"/>
    <w:rsid w:val="00AA3CD4"/>
  </w:style>
  <w:style w:type="character" w:customStyle="1" w:styleId="message-item">
    <w:name w:val="message-item"/>
    <w:rsid w:val="00AA3CD4"/>
  </w:style>
  <w:style w:type="character" w:customStyle="1" w:styleId="A0">
    <w:name w:val="A0"/>
    <w:uiPriority w:val="99"/>
    <w:rsid w:val="00AA3CD4"/>
  </w:style>
  <w:style w:type="character" w:customStyle="1" w:styleId="datestamp">
    <w:name w:val="datestamp"/>
    <w:rsid w:val="00AA3CD4"/>
  </w:style>
  <w:style w:type="character" w:customStyle="1" w:styleId="i">
    <w:name w:val="i"/>
    <w:rsid w:val="00AA3CD4"/>
  </w:style>
  <w:style w:type="character" w:customStyle="1" w:styleId="name">
    <w:name w:val="name"/>
    <w:rsid w:val="00AA3CD4"/>
  </w:style>
  <w:style w:type="character" w:customStyle="1" w:styleId="forenames">
    <w:name w:val="forenames"/>
    <w:rsid w:val="00AA3CD4"/>
  </w:style>
  <w:style w:type="character" w:customStyle="1" w:styleId="surname">
    <w:name w:val="surname"/>
    <w:rsid w:val="00AA3CD4"/>
  </w:style>
  <w:style w:type="character" w:customStyle="1" w:styleId="sifr-alternate">
    <w:name w:val="sifr-alternate"/>
    <w:rsid w:val="00AA3CD4"/>
  </w:style>
  <w:style w:type="character" w:customStyle="1" w:styleId="medium-font">
    <w:name w:val="medium-font"/>
    <w:rsid w:val="00AA3CD4"/>
  </w:style>
  <w:style w:type="character" w:customStyle="1" w:styleId="title-link-wrapper">
    <w:name w:val="title-link-wrapper"/>
    <w:rsid w:val="00AA3CD4"/>
  </w:style>
  <w:style w:type="character" w:customStyle="1" w:styleId="A7">
    <w:name w:val="A7"/>
    <w:uiPriority w:val="99"/>
    <w:rsid w:val="00AA3CD4"/>
  </w:style>
  <w:style w:type="character" w:customStyle="1" w:styleId="refpreview">
    <w:name w:val="refpreview"/>
    <w:rsid w:val="00AA3CD4"/>
  </w:style>
  <w:style w:type="character" w:customStyle="1" w:styleId="loose1">
    <w:name w:val="loose1"/>
    <w:rsid w:val="00AA3CD4"/>
  </w:style>
  <w:style w:type="character" w:customStyle="1" w:styleId="email">
    <w:name w:val="email"/>
    <w:rsid w:val="00AA3CD4"/>
  </w:style>
  <w:style w:type="character" w:customStyle="1" w:styleId="gsa">
    <w:name w:val="gs_a"/>
    <w:rsid w:val="00AA3CD4"/>
  </w:style>
  <w:style w:type="character" w:customStyle="1" w:styleId="mainarttitle">
    <w:name w:val="mainarttitle"/>
    <w:rsid w:val="00AA3CD4"/>
  </w:style>
  <w:style w:type="character" w:customStyle="1" w:styleId="mainartauthor">
    <w:name w:val="mainartauthor"/>
    <w:rsid w:val="00AA3CD4"/>
  </w:style>
  <w:style w:type="character" w:customStyle="1" w:styleId="mainartdate">
    <w:name w:val="mainartdate"/>
    <w:rsid w:val="00AA3CD4"/>
  </w:style>
  <w:style w:type="character" w:customStyle="1" w:styleId="gsggs">
    <w:name w:val="gs_ggs"/>
    <w:rsid w:val="00AA3CD4"/>
  </w:style>
  <w:style w:type="character" w:customStyle="1" w:styleId="ahead">
    <w:name w:val="a_head"/>
    <w:rsid w:val="00AA3CD4"/>
  </w:style>
  <w:style w:type="character" w:customStyle="1" w:styleId="footnote1">
    <w:name w:val="footnote"/>
    <w:rsid w:val="00AA3CD4"/>
  </w:style>
  <w:style w:type="character" w:customStyle="1" w:styleId="ssl3">
    <w:name w:val="ss_l3"/>
    <w:rsid w:val="00AA3CD4"/>
  </w:style>
  <w:style w:type="character" w:customStyle="1" w:styleId="docbody">
    <w:name w:val="docbody"/>
    <w:rsid w:val="00AA3CD4"/>
  </w:style>
  <w:style w:type="paragraph" w:styleId="BodyTextIndent3">
    <w:name w:val="Body Text Indent 3"/>
    <w:basedOn w:val="Normal"/>
    <w:link w:val="BodyTextIndent3Char1"/>
    <w:unhideWhenUsed/>
    <w:rsid w:val="00AA3CD4"/>
    <w:pPr>
      <w:spacing w:after="120"/>
      <w:ind w:left="360"/>
    </w:pPr>
    <w:rPr>
      <w:sz w:val="16"/>
      <w:szCs w:val="16"/>
    </w:rPr>
  </w:style>
  <w:style w:type="character" w:customStyle="1" w:styleId="BodyTextIndent3Char1">
    <w:name w:val="Body Text Indent 3 Char1"/>
    <w:basedOn w:val="DefaultParagraphFont"/>
    <w:link w:val="BodyTextIndent3"/>
    <w:rsid w:val="00AA3CD4"/>
    <w:rPr>
      <w:rFonts w:ascii="Calibri" w:hAnsi="Calibri"/>
      <w:sz w:val="16"/>
      <w:szCs w:val="16"/>
    </w:rPr>
  </w:style>
  <w:style w:type="character" w:customStyle="1" w:styleId="superscript">
    <w:name w:val="superscript"/>
    <w:rsid w:val="00AA3CD4"/>
  </w:style>
  <w:style w:type="character" w:customStyle="1" w:styleId="StyleUnderlineChar0">
    <w:name w:val="Style Underline Char"/>
    <w:locked/>
    <w:rsid w:val="00AA3CD4"/>
  </w:style>
  <w:style w:type="character" w:customStyle="1" w:styleId="bwxsm">
    <w:name w:val="b w xsm"/>
    <w:rsid w:val="00AA3CD4"/>
  </w:style>
  <w:style w:type="character" w:customStyle="1" w:styleId="f">
    <w:name w:val="f"/>
    <w:rsid w:val="00AA3CD4"/>
  </w:style>
  <w:style w:type="character" w:customStyle="1" w:styleId="fstd">
    <w:name w:val="f std"/>
    <w:rsid w:val="00AA3CD4"/>
  </w:style>
  <w:style w:type="character" w:customStyle="1" w:styleId="gl">
    <w:name w:val="gl"/>
    <w:rsid w:val="00AA3CD4"/>
  </w:style>
  <w:style w:type="character" w:customStyle="1" w:styleId="yshortcuts">
    <w:name w:val="yshortcuts"/>
    <w:rsid w:val="00AA3CD4"/>
  </w:style>
  <w:style w:type="character" w:customStyle="1" w:styleId="heading2char2charchar1">
    <w:name w:val="heading2char2charchar1"/>
    <w:rsid w:val="00AA3CD4"/>
  </w:style>
  <w:style w:type="character" w:customStyle="1" w:styleId="charchar60">
    <w:name w:val="charchar6"/>
    <w:rsid w:val="00AA3CD4"/>
  </w:style>
  <w:style w:type="character" w:customStyle="1" w:styleId="bio1">
    <w:name w:val="bio1"/>
    <w:rsid w:val="00AA3CD4"/>
  </w:style>
  <w:style w:type="character" w:customStyle="1" w:styleId="BoldChar">
    <w:name w:val="Bold Char"/>
    <w:rsid w:val="00AA3CD4"/>
  </w:style>
  <w:style w:type="character" w:customStyle="1" w:styleId="cardCharCharCharCharCharChar">
    <w:name w:val="card Char Char Char Char Char Char"/>
    <w:rsid w:val="00AA3CD4"/>
  </w:style>
  <w:style w:type="character" w:customStyle="1" w:styleId="bodytext7">
    <w:name w:val="bodytext"/>
    <w:basedOn w:val="DefaultParagraphFont"/>
    <w:rsid w:val="00AA3CD4"/>
  </w:style>
  <w:style w:type="character" w:customStyle="1" w:styleId="Style24ptBoldUnderlineCenteredCharChar">
    <w:name w:val="Style 24 pt Bold Underline Centered Char Char"/>
    <w:rsid w:val="00AA3CD4"/>
  </w:style>
  <w:style w:type="character" w:customStyle="1" w:styleId="TagCiteCharChar0">
    <w:name w:val="Tag / Cite Char Char"/>
    <w:rsid w:val="00AA3CD4"/>
  </w:style>
  <w:style w:type="character" w:customStyle="1" w:styleId="drop">
    <w:name w:val="drop"/>
    <w:basedOn w:val="DefaultParagraphFont"/>
    <w:rsid w:val="00AA3CD4"/>
  </w:style>
  <w:style w:type="character" w:customStyle="1" w:styleId="CardTextChar10">
    <w:name w:val="Card Text Char1"/>
    <w:rsid w:val="00AA3CD4"/>
  </w:style>
  <w:style w:type="character" w:customStyle="1" w:styleId="CardTextUnderlinedCharChar">
    <w:name w:val="Card Text Underlined Char Char"/>
    <w:rsid w:val="00AA3CD4"/>
  </w:style>
  <w:style w:type="character" w:customStyle="1" w:styleId="CardTagCharCharChar">
    <w:name w:val="Card Tag Char Char Char"/>
    <w:rsid w:val="00AA3CD4"/>
  </w:style>
  <w:style w:type="character" w:customStyle="1" w:styleId="mainbody">
    <w:name w:val="mainbody"/>
    <w:basedOn w:val="DefaultParagraphFont"/>
    <w:rsid w:val="00AA3CD4"/>
  </w:style>
  <w:style w:type="character" w:customStyle="1" w:styleId="UnderlineStyleChar2">
    <w:name w:val="Underline Style Char2"/>
    <w:rsid w:val="00AA3CD4"/>
  </w:style>
  <w:style w:type="character" w:customStyle="1" w:styleId="t13">
    <w:name w:val="t13"/>
    <w:basedOn w:val="DefaultParagraphFont"/>
    <w:rsid w:val="00AA3CD4"/>
  </w:style>
  <w:style w:type="character" w:customStyle="1" w:styleId="lead">
    <w:name w:val="lead"/>
    <w:basedOn w:val="DefaultParagraphFont"/>
    <w:rsid w:val="00AA3CD4"/>
  </w:style>
  <w:style w:type="character" w:customStyle="1" w:styleId="SmallFont7pt">
    <w:name w:val="Small Font (7 pt)"/>
    <w:qFormat/>
    <w:rsid w:val="00AA3CD4"/>
  </w:style>
  <w:style w:type="character" w:customStyle="1" w:styleId="timestamp">
    <w:name w:val="timestamp"/>
    <w:basedOn w:val="DefaultParagraphFont"/>
    <w:rsid w:val="00AA3CD4"/>
  </w:style>
  <w:style w:type="character" w:customStyle="1" w:styleId="CharChar17">
    <w:name w:val="Char Char17"/>
    <w:locked/>
    <w:rsid w:val="00AA3CD4"/>
  </w:style>
  <w:style w:type="character" w:customStyle="1" w:styleId="box0">
    <w:name w:val="box"/>
    <w:rsid w:val="00AA3CD4"/>
  </w:style>
  <w:style w:type="character" w:customStyle="1" w:styleId="ilspan">
    <w:name w:val="il_span"/>
    <w:basedOn w:val="DefaultParagraphFont"/>
    <w:rsid w:val="00AA3CD4"/>
  </w:style>
  <w:style w:type="character" w:customStyle="1" w:styleId="leftidx1">
    <w:name w:val="leftidx1"/>
    <w:rsid w:val="00AA3CD4"/>
  </w:style>
  <w:style w:type="character" w:customStyle="1" w:styleId="blue1">
    <w:name w:val="blue1"/>
    <w:rsid w:val="00AA3CD4"/>
  </w:style>
  <w:style w:type="character" w:customStyle="1" w:styleId="author-link1">
    <w:name w:val="author-link1"/>
    <w:rsid w:val="00AA3CD4"/>
  </w:style>
  <w:style w:type="character" w:customStyle="1" w:styleId="black1">
    <w:name w:val="black1"/>
    <w:rsid w:val="00AA3CD4"/>
  </w:style>
  <w:style w:type="character" w:customStyle="1" w:styleId="CardUnderline0">
    <w:name w:val="Card Underline"/>
    <w:rsid w:val="00AA3CD4"/>
  </w:style>
  <w:style w:type="character" w:customStyle="1" w:styleId="lingoregion">
    <w:name w:val="lingo_region"/>
    <w:basedOn w:val="DefaultParagraphFont"/>
    <w:rsid w:val="00AA3CD4"/>
  </w:style>
  <w:style w:type="character" w:customStyle="1" w:styleId="cite">
    <w:name w:val="%cite"/>
    <w:rsid w:val="00AA3CD4"/>
  </w:style>
  <w:style w:type="character" w:customStyle="1" w:styleId="Emphasis20">
    <w:name w:val="%Emphasis2"/>
    <w:rsid w:val="00AA3CD4"/>
  </w:style>
  <w:style w:type="character" w:customStyle="1" w:styleId="bodycontentlink">
    <w:name w:val="bodycontentlink"/>
    <w:basedOn w:val="DefaultParagraphFont"/>
    <w:rsid w:val="00AA3CD4"/>
  </w:style>
  <w:style w:type="character" w:customStyle="1" w:styleId="AAAcite">
    <w:name w:val="AAAcite"/>
    <w:rsid w:val="00AA3CD4"/>
  </w:style>
  <w:style w:type="character" w:customStyle="1" w:styleId="tmplheaderlink">
    <w:name w:val="tmplheaderlink"/>
    <w:rsid w:val="00AA3CD4"/>
  </w:style>
  <w:style w:type="character" w:customStyle="1" w:styleId="SubtleEmphasis1">
    <w:name w:val="Subtle Emphasis1"/>
    <w:uiPriority w:val="19"/>
    <w:qFormat/>
    <w:rsid w:val="00AA3CD4"/>
  </w:style>
  <w:style w:type="table" w:styleId="ColorfulGrid-Accent1">
    <w:name w:val="Colorful Grid Accent 1"/>
    <w:basedOn w:val="TableNormal"/>
    <w:uiPriority w:val="29"/>
    <w:unhideWhenUsed/>
    <w:rsid w:val="00AA3CD4"/>
    <w:pPr>
      <w:spacing w:after="160" w:line="259" w:lineRule="auto"/>
    </w:pPr>
    <w:rPr>
      <w:rFonts w:eastAsiaTheme="minorHAnsi"/>
      <w:sz w:val="22"/>
      <w:szCs w:val="22"/>
    </w:rPr>
    <w:tblPr>
      <w:tblStyleRowBandSize w:val="1"/>
      <w:tblStyleColBandSize w:val="1"/>
      <w:tblBorders>
        <w:insideH w:val="single" w:sz="4" w:space="0" w:color="FFFFFF" w:themeColor="background1"/>
      </w:tblBorders>
    </w:tblPr>
    <w:tcPr>
      <w:shd w:val="clear" w:color="auto" w:fill="DBE5F1" w:themeFill="accent1" w:themeFillTint="33"/>
    </w:tcPr>
  </w:style>
  <w:style w:type="character" w:customStyle="1" w:styleId="AuthorYear">
    <w:name w:val="AuthorYear"/>
    <w:uiPriority w:val="1"/>
    <w:qFormat/>
    <w:rsid w:val="00AA3CD4"/>
    <w:rPr>
      <w:rFonts w:ascii="Georgia" w:hAnsi="Georgia"/>
      <w:b/>
      <w:sz w:val="24"/>
    </w:rPr>
  </w:style>
  <w:style w:type="paragraph" w:customStyle="1" w:styleId="StyleHeading4Tagheading2Heading2Char2CharHeading2Char1">
    <w:name w:val="Style Heading 4Tagheading 2Heading 2 Char2 CharHeading 2 Char1 ..."/>
    <w:basedOn w:val="Heading4"/>
    <w:rsid w:val="00AA3CD4"/>
    <w:rPr>
      <w:rFonts w:ascii="Georgia" w:hAnsi="Georgia"/>
      <w:iCs/>
      <w:sz w:val="22"/>
    </w:rPr>
  </w:style>
  <w:style w:type="character" w:customStyle="1" w:styleId="StyleStyleUnderlineUnderlineStyleBoldUnderlineIntenseEmphas1">
    <w:name w:val="Style Style UnderlineUnderlineStyle Bold UnderlineIntense Emphas...1"/>
    <w:basedOn w:val="DefaultParagraphFont"/>
    <w:rsid w:val="00AA3CD4"/>
    <w:rPr>
      <w:b w:val="0"/>
      <w:sz w:val="24"/>
      <w:u w:val="single"/>
      <w:bdr w:val="none" w:sz="0" w:space="0" w:color="auto"/>
    </w:rPr>
  </w:style>
  <w:style w:type="character" w:customStyle="1" w:styleId="BlockTitleChar">
    <w:name w:val="Block Title Char"/>
    <w:aliases w:val="Heading 1 Char2,Heading 1 - block Char,Heading 1 Char Char1,Heading 1 Char Char Char Char1,cites Char"/>
    <w:link w:val="BlockTitle"/>
    <w:locked/>
    <w:rsid w:val="00AA3CD4"/>
    <w:rPr>
      <w:rFonts w:ascii="Georgia" w:eastAsiaTheme="majorEastAsia" w:hAnsi="Georgia" w:cstheme="majorBidi"/>
      <w:b/>
      <w:bCs/>
      <w:caps/>
      <w:sz w:val="52"/>
      <w:szCs w:val="32"/>
    </w:rPr>
  </w:style>
  <w:style w:type="character" w:customStyle="1" w:styleId="chart-title">
    <w:name w:val="chart-title"/>
    <w:rsid w:val="00AA3CD4"/>
  </w:style>
  <w:style w:type="paragraph" w:customStyle="1" w:styleId="chart-intro">
    <w:name w:val="chart-intro"/>
    <w:basedOn w:val="Normal"/>
    <w:rsid w:val="00AA3CD4"/>
    <w:pPr>
      <w:spacing w:before="100" w:beforeAutospacing="1" w:after="100" w:afterAutospacing="1"/>
    </w:pPr>
    <w:rPr>
      <w:rFonts w:ascii="Times New Roman" w:eastAsia="Times New Roman" w:hAnsi="Times New Roman"/>
    </w:rPr>
  </w:style>
  <w:style w:type="character" w:customStyle="1" w:styleId="fu-autorenangabe-fu-beschreibung">
    <w:name w:val="fu-autorenangabe-fu-beschreibung"/>
    <w:rsid w:val="00AA3CD4"/>
  </w:style>
  <w:style w:type="character" w:customStyle="1" w:styleId="authorname">
    <w:name w:val="authorname"/>
    <w:rsid w:val="00AA3CD4"/>
  </w:style>
  <w:style w:type="character" w:customStyle="1" w:styleId="contacticon">
    <w:name w:val="contacticon"/>
    <w:rsid w:val="00AA3CD4"/>
  </w:style>
  <w:style w:type="character" w:customStyle="1" w:styleId="affiliationnumber">
    <w:name w:val="affiliationnumber"/>
    <w:rsid w:val="00AA3CD4"/>
  </w:style>
  <w:style w:type="character" w:customStyle="1" w:styleId="qlink">
    <w:name w:val="qlink"/>
    <w:rsid w:val="00AA3CD4"/>
  </w:style>
  <w:style w:type="character" w:customStyle="1" w:styleId="tagChar0">
    <w:name w:val="%tag Char"/>
    <w:link w:val="tag"/>
    <w:rsid w:val="00AA3CD4"/>
    <w:rPr>
      <w:rFonts w:ascii="Calibri" w:hAnsi="Calibri"/>
      <w:sz w:val="22"/>
    </w:rPr>
  </w:style>
  <w:style w:type="character" w:customStyle="1" w:styleId="UnreadTextCharChar">
    <w:name w:val="Unread Text Char Char"/>
    <w:locked/>
    <w:rsid w:val="00AA3CD4"/>
    <w:rPr>
      <w:rFonts w:ascii="SimSun" w:eastAsia="SimSun"/>
      <w:sz w:val="15"/>
      <w:szCs w:val="24"/>
      <w:lang w:eastAsia="zh-CN"/>
    </w:rPr>
  </w:style>
  <w:style w:type="character" w:customStyle="1" w:styleId="hoenzb">
    <w:name w:val="hoenzb"/>
    <w:rsid w:val="00AA3CD4"/>
  </w:style>
  <w:style w:type="character" w:customStyle="1" w:styleId="StyleStyleBoldUnderlineUnderlineIntenseEmphasis1apple-style-">
    <w:name w:val="Style Style Bold UnderlineUnderlineIntense Emphasis1apple-style-..."/>
    <w:rsid w:val="00AA3CD4"/>
    <w:rPr>
      <w:b w:val="0"/>
      <w:bCs w:val="0"/>
      <w:sz w:val="22"/>
      <w:u w:val="single"/>
      <w:bdr w:val="none" w:sz="0" w:space="0" w:color="auto"/>
    </w:rPr>
  </w:style>
  <w:style w:type="character" w:customStyle="1" w:styleId="StyleGeorgia12ptBoldUnderlineBorderSinglesolidline">
    <w:name w:val="Style Georgia 12 pt Bold Underline Border: : (Single solid line..."/>
    <w:rsid w:val="00AA3CD4"/>
    <w:rPr>
      <w:rFonts w:ascii="Georgia" w:hAnsi="Georgia"/>
      <w:b/>
      <w:bCs/>
      <w:sz w:val="24"/>
      <w:u w:val="single"/>
      <w:bdr w:val="none" w:sz="0" w:space="0" w:color="auto"/>
    </w:rPr>
  </w:style>
  <w:style w:type="character" w:customStyle="1" w:styleId="StyleGeorgiaThickunderline">
    <w:name w:val="Style Georgia Thick underline"/>
    <w:rsid w:val="00AA3CD4"/>
    <w:rPr>
      <w:rFonts w:ascii="Georgia" w:hAnsi="Georgia"/>
      <w:u w:val="single"/>
    </w:rPr>
  </w:style>
  <w:style w:type="paragraph" w:customStyle="1" w:styleId="StyleCardsGeorgia12ptBoldThickunderlineBorderSin">
    <w:name w:val="Style Cards + Georgia 12 pt Bold Thick underline Border: : (Sin..."/>
    <w:basedOn w:val="Normal"/>
    <w:qFormat/>
    <w:rsid w:val="00AA3CD4"/>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rsid w:val="00AA3CD4"/>
    <w:rPr>
      <w:rFonts w:ascii="Georgia" w:hAnsi="Georgia"/>
      <w:sz w:val="24"/>
      <w:u w:val="single"/>
    </w:rPr>
  </w:style>
  <w:style w:type="paragraph" w:customStyle="1" w:styleId="StyleCardsGeorgia">
    <w:name w:val="Style Cards + Georgia"/>
    <w:basedOn w:val="Normal"/>
    <w:qFormat/>
    <w:rsid w:val="00AA3CD4"/>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qFormat/>
    <w:rsid w:val="00AA3CD4"/>
    <w:pPr>
      <w:spacing w:after="200" w:line="276" w:lineRule="auto"/>
      <w:contextualSpacing/>
    </w:pPr>
    <w:rPr>
      <w:rFonts w:ascii="Calibri" w:eastAsia="Malgun Gothic" w:hAnsi="Calibri" w:cs="Times New Roman"/>
      <w:b/>
      <w:bCs/>
      <w:szCs w:val="22"/>
      <w:u w:val="single"/>
      <w:bdr w:val="single" w:sz="4" w:space="0" w:color="auto" w:frame="1"/>
    </w:rPr>
  </w:style>
  <w:style w:type="paragraph" w:customStyle="1" w:styleId="StyleunderlinedLatinGeorgiaThickunderline">
    <w:name w:val="Style underlined + (Latin) Georgia Thick underline"/>
    <w:qFormat/>
    <w:rsid w:val="00AA3CD4"/>
    <w:pPr>
      <w:spacing w:after="200" w:line="276" w:lineRule="auto"/>
      <w:contextualSpacing/>
    </w:pPr>
    <w:rPr>
      <w:rFonts w:ascii="Calibri" w:eastAsia="Malgun Gothic" w:hAnsi="Calibri" w:cs="Times New Roman"/>
      <w:szCs w:val="22"/>
      <w:u w:val="single"/>
    </w:rPr>
  </w:style>
  <w:style w:type="character" w:customStyle="1" w:styleId="StyleThickunderline1">
    <w:name w:val="Style Thick underline1"/>
    <w:basedOn w:val="DefaultParagraphFont"/>
    <w:rsid w:val="00AA3CD4"/>
    <w:rPr>
      <w:u w:val="single"/>
    </w:rPr>
  </w:style>
  <w:style w:type="character" w:customStyle="1" w:styleId="ColorfulGrid-Accent1Char">
    <w:name w:val="Colorful Grid - Accent 1 Char"/>
    <w:link w:val="ColorfulGrid-Accent11"/>
    <w:uiPriority w:val="29"/>
    <w:locked/>
    <w:rsid w:val="00AA3CD4"/>
    <w:rPr>
      <w:rFonts w:ascii="Times New Roman" w:eastAsia="Times New Roman" w:hAnsi="Times New Roman" w:cs="Times New Roman"/>
      <w:i/>
      <w:iCs/>
      <w:color w:val="000000"/>
    </w:rPr>
  </w:style>
  <w:style w:type="character" w:customStyle="1" w:styleId="UnderlinedEvidenceCharChar">
    <w:name w:val="Underlined Evidence Char Char"/>
    <w:rsid w:val="00AA3CD4"/>
    <w:rPr>
      <w:rFonts w:ascii="Verdana" w:hAnsi="Verdana" w:hint="default"/>
      <w:sz w:val="21"/>
      <w:szCs w:val="21"/>
      <w:u w:val="thick"/>
      <w:lang w:val="en-US" w:eastAsia="en-US" w:bidi="ar-SA"/>
    </w:rPr>
  </w:style>
  <w:style w:type="character" w:customStyle="1" w:styleId="role">
    <w:name w:val="role"/>
    <w:rsid w:val="00AA3CD4"/>
  </w:style>
  <w:style w:type="character" w:customStyle="1" w:styleId="pagination0">
    <w:name w:val="pagination"/>
    <w:basedOn w:val="DefaultParagraphFont"/>
    <w:rsid w:val="00AA3CD4"/>
  </w:style>
  <w:style w:type="character" w:customStyle="1" w:styleId="doi">
    <w:name w:val="doi"/>
    <w:basedOn w:val="DefaultParagraphFont"/>
    <w:rsid w:val="00AA3CD4"/>
  </w:style>
  <w:style w:type="character" w:customStyle="1" w:styleId="bodycontents">
    <w:name w:val="bodycontents"/>
    <w:basedOn w:val="DefaultParagraphFont"/>
    <w:rsid w:val="00AA3CD4"/>
  </w:style>
  <w:style w:type="character" w:customStyle="1" w:styleId="comma">
    <w:name w:val="comma"/>
    <w:basedOn w:val="DefaultParagraphFont"/>
    <w:rsid w:val="00AA3CD4"/>
  </w:style>
  <w:style w:type="character" w:customStyle="1" w:styleId="pad5right">
    <w:name w:val="pad5right"/>
    <w:basedOn w:val="DefaultParagraphFont"/>
    <w:rsid w:val="00AA3CD4"/>
  </w:style>
  <w:style w:type="character" w:customStyle="1" w:styleId="pnumber">
    <w:name w:val="pnumber"/>
    <w:rsid w:val="00AA3CD4"/>
  </w:style>
  <w:style w:type="character" w:customStyle="1" w:styleId="ital">
    <w:name w:val="ital"/>
    <w:rsid w:val="00AA3CD4"/>
  </w:style>
  <w:style w:type="character" w:customStyle="1" w:styleId="orgdiv">
    <w:name w:val="orgdiv"/>
    <w:rsid w:val="00AA3CD4"/>
  </w:style>
  <w:style w:type="character" w:customStyle="1" w:styleId="orgname">
    <w:name w:val="orgname"/>
    <w:rsid w:val="00AA3CD4"/>
  </w:style>
  <w:style w:type="character" w:customStyle="1" w:styleId="city">
    <w:name w:val="city"/>
    <w:rsid w:val="00AA3CD4"/>
  </w:style>
  <w:style w:type="character" w:customStyle="1" w:styleId="state">
    <w:name w:val="state"/>
    <w:rsid w:val="00AA3CD4"/>
  </w:style>
  <w:style w:type="character" w:customStyle="1" w:styleId="country">
    <w:name w:val="country"/>
    <w:rsid w:val="00AA3CD4"/>
  </w:style>
  <w:style w:type="character" w:customStyle="1" w:styleId="entry-date">
    <w:name w:val="entry-date"/>
    <w:basedOn w:val="DefaultParagraphFont"/>
    <w:rsid w:val="00AA3CD4"/>
  </w:style>
  <w:style w:type="character" w:customStyle="1" w:styleId="divider">
    <w:name w:val="divider"/>
    <w:basedOn w:val="DefaultParagraphFont"/>
    <w:rsid w:val="00AA3CD4"/>
  </w:style>
  <w:style w:type="character" w:customStyle="1" w:styleId="pubdate">
    <w:name w:val="pubdate"/>
    <w:basedOn w:val="DefaultParagraphFont"/>
    <w:rsid w:val="00AA3CD4"/>
  </w:style>
  <w:style w:type="character" w:customStyle="1" w:styleId="blogdate">
    <w:name w:val="blogdate"/>
    <w:basedOn w:val="DefaultParagraphFont"/>
    <w:rsid w:val="00AA3CD4"/>
  </w:style>
  <w:style w:type="character" w:customStyle="1" w:styleId="ticker">
    <w:name w:val="ticker"/>
    <w:basedOn w:val="DefaultParagraphFont"/>
    <w:rsid w:val="00AA3CD4"/>
  </w:style>
  <w:style w:type="character" w:customStyle="1" w:styleId="posted">
    <w:name w:val="posted"/>
    <w:basedOn w:val="DefaultParagraphFont"/>
    <w:rsid w:val="00AA3CD4"/>
  </w:style>
  <w:style w:type="character" w:customStyle="1" w:styleId="time">
    <w:name w:val="time"/>
    <w:basedOn w:val="DefaultParagraphFont"/>
    <w:rsid w:val="00AA3CD4"/>
  </w:style>
  <w:style w:type="character" w:customStyle="1" w:styleId="dot">
    <w:name w:val="dot"/>
    <w:basedOn w:val="DefaultParagraphFont"/>
    <w:rsid w:val="00AA3CD4"/>
  </w:style>
  <w:style w:type="character" w:customStyle="1" w:styleId="hn-date">
    <w:name w:val="hn-date"/>
    <w:basedOn w:val="DefaultParagraphFont"/>
    <w:rsid w:val="00AA3CD4"/>
  </w:style>
  <w:style w:type="character" w:customStyle="1" w:styleId="location">
    <w:name w:val="location"/>
    <w:basedOn w:val="DefaultParagraphFont"/>
    <w:rsid w:val="00AA3CD4"/>
  </w:style>
  <w:style w:type="character" w:customStyle="1" w:styleId="arial11">
    <w:name w:val="arial_11"/>
    <w:basedOn w:val="DefaultParagraphFont"/>
    <w:rsid w:val="00AA3CD4"/>
  </w:style>
  <w:style w:type="character" w:customStyle="1" w:styleId="dropcap-letter">
    <w:name w:val="dropcap-letter"/>
    <w:basedOn w:val="DefaultParagraphFont"/>
    <w:rsid w:val="00AA3CD4"/>
  </w:style>
  <w:style w:type="character" w:customStyle="1" w:styleId="offscreen">
    <w:name w:val="offscreen"/>
    <w:basedOn w:val="DefaultParagraphFont"/>
    <w:rsid w:val="00AA3CD4"/>
  </w:style>
  <w:style w:type="character" w:customStyle="1" w:styleId="linked-in">
    <w:name w:val="linked-in"/>
    <w:basedOn w:val="DefaultParagraphFont"/>
    <w:rsid w:val="00AA3CD4"/>
  </w:style>
  <w:style w:type="character" w:customStyle="1" w:styleId="divs">
    <w:name w:val="divs"/>
    <w:basedOn w:val="DefaultParagraphFont"/>
    <w:rsid w:val="00AA3CD4"/>
  </w:style>
  <w:style w:type="character" w:customStyle="1" w:styleId="CardUnderlineChar0">
    <w:name w:val="Card Underline Char"/>
    <w:locked/>
    <w:rsid w:val="00AA3CD4"/>
    <w:rPr>
      <w:szCs w:val="24"/>
      <w:u w:val="single"/>
    </w:rPr>
  </w:style>
  <w:style w:type="character" w:customStyle="1" w:styleId="h4">
    <w:name w:val="h4"/>
    <w:rsid w:val="00AA3CD4"/>
  </w:style>
  <w:style w:type="character" w:customStyle="1" w:styleId="Date2">
    <w:name w:val="Date2"/>
    <w:rsid w:val="00AA3CD4"/>
  </w:style>
  <w:style w:type="character" w:customStyle="1" w:styleId="entry-title">
    <w:name w:val="entry-title"/>
    <w:basedOn w:val="DefaultParagraphFont"/>
    <w:rsid w:val="00AA3CD4"/>
  </w:style>
  <w:style w:type="character" w:customStyle="1" w:styleId="postheader">
    <w:name w:val="postheader"/>
    <w:basedOn w:val="DefaultParagraphFont"/>
    <w:rsid w:val="00AA3CD4"/>
  </w:style>
  <w:style w:type="numbering" w:customStyle="1" w:styleId="1ai1">
    <w:name w:val="1 / a / i1"/>
    <w:rsid w:val="00AA3CD4"/>
    <w:pPr>
      <w:numPr>
        <w:numId w:val="15"/>
      </w:numPr>
    </w:pPr>
  </w:style>
  <w:style w:type="numbering" w:styleId="1ai">
    <w:name w:val="Outline List 1"/>
    <w:basedOn w:val="NoList"/>
    <w:unhideWhenUsed/>
    <w:rsid w:val="00AA3CD4"/>
    <w:pPr>
      <w:numPr>
        <w:numId w:val="16"/>
      </w:numPr>
    </w:pPr>
  </w:style>
  <w:style w:type="numbering" w:customStyle="1" w:styleId="NoList3">
    <w:name w:val="No List3"/>
    <w:next w:val="NoList"/>
    <w:semiHidden/>
    <w:unhideWhenUsed/>
    <w:rsid w:val="00AA3CD4"/>
  </w:style>
  <w:style w:type="numbering" w:customStyle="1" w:styleId="NoList4">
    <w:name w:val="No List4"/>
    <w:next w:val="NoList"/>
    <w:semiHidden/>
    <w:unhideWhenUsed/>
    <w:rsid w:val="00AA3CD4"/>
  </w:style>
  <w:style w:type="numbering" w:customStyle="1" w:styleId="NoList5">
    <w:name w:val="No List5"/>
    <w:next w:val="NoList"/>
    <w:semiHidden/>
    <w:unhideWhenUsed/>
    <w:rsid w:val="00AA3CD4"/>
  </w:style>
  <w:style w:type="numbering" w:customStyle="1" w:styleId="NoList6">
    <w:name w:val="No List6"/>
    <w:next w:val="NoList"/>
    <w:uiPriority w:val="99"/>
    <w:semiHidden/>
    <w:unhideWhenUsed/>
    <w:rsid w:val="00AA3CD4"/>
  </w:style>
  <w:style w:type="numbering" w:customStyle="1" w:styleId="NoList7">
    <w:name w:val="No List7"/>
    <w:next w:val="NoList"/>
    <w:semiHidden/>
    <w:unhideWhenUsed/>
    <w:rsid w:val="00AA3CD4"/>
  </w:style>
  <w:style w:type="paragraph" w:styleId="Index2">
    <w:name w:val="index 2"/>
    <w:basedOn w:val="Normal"/>
    <w:next w:val="Normal"/>
    <w:autoRedefine/>
    <w:rsid w:val="00AA3CD4"/>
    <w:pPr>
      <w:spacing w:after="200" w:line="276" w:lineRule="auto"/>
      <w:ind w:left="400" w:hanging="200"/>
    </w:pPr>
    <w:rPr>
      <w:rFonts w:eastAsia="Times New Roman" w:cs="Times New Roman"/>
      <w:bCs/>
    </w:rPr>
  </w:style>
  <w:style w:type="paragraph" w:styleId="Index3">
    <w:name w:val="index 3"/>
    <w:basedOn w:val="Normal"/>
    <w:next w:val="Normal"/>
    <w:autoRedefine/>
    <w:rsid w:val="00AA3CD4"/>
    <w:pPr>
      <w:spacing w:after="200" w:line="276" w:lineRule="auto"/>
      <w:ind w:left="600" w:hanging="200"/>
    </w:pPr>
    <w:rPr>
      <w:rFonts w:eastAsia="Times New Roman" w:cs="Times New Roman"/>
      <w:bCs/>
    </w:rPr>
  </w:style>
  <w:style w:type="paragraph" w:styleId="Index4">
    <w:name w:val="index 4"/>
    <w:basedOn w:val="Normal"/>
    <w:next w:val="Normal"/>
    <w:autoRedefine/>
    <w:rsid w:val="00AA3CD4"/>
    <w:pPr>
      <w:spacing w:after="200" w:line="276" w:lineRule="auto"/>
      <w:ind w:left="800" w:hanging="200"/>
    </w:pPr>
    <w:rPr>
      <w:rFonts w:eastAsia="Times New Roman" w:cs="Times New Roman"/>
      <w:bCs/>
    </w:rPr>
  </w:style>
  <w:style w:type="paragraph" w:styleId="Index5">
    <w:name w:val="index 5"/>
    <w:basedOn w:val="Normal"/>
    <w:next w:val="Normal"/>
    <w:autoRedefine/>
    <w:rsid w:val="00AA3CD4"/>
    <w:pPr>
      <w:spacing w:after="200" w:line="276" w:lineRule="auto"/>
      <w:ind w:left="1000" w:hanging="200"/>
    </w:pPr>
    <w:rPr>
      <w:rFonts w:eastAsia="Times New Roman" w:cs="Times New Roman"/>
      <w:bCs/>
    </w:rPr>
  </w:style>
  <w:style w:type="paragraph" w:styleId="Index6">
    <w:name w:val="index 6"/>
    <w:basedOn w:val="Normal"/>
    <w:next w:val="Normal"/>
    <w:autoRedefine/>
    <w:rsid w:val="00AA3CD4"/>
    <w:pPr>
      <w:spacing w:after="200" w:line="276" w:lineRule="auto"/>
      <w:ind w:left="1200" w:hanging="200"/>
    </w:pPr>
    <w:rPr>
      <w:rFonts w:eastAsia="Times New Roman" w:cs="Times New Roman"/>
      <w:bCs/>
    </w:rPr>
  </w:style>
  <w:style w:type="paragraph" w:styleId="Index7">
    <w:name w:val="index 7"/>
    <w:basedOn w:val="Normal"/>
    <w:next w:val="Normal"/>
    <w:autoRedefine/>
    <w:rsid w:val="00AA3CD4"/>
    <w:pPr>
      <w:spacing w:after="200" w:line="276" w:lineRule="auto"/>
      <w:ind w:left="1400" w:hanging="200"/>
    </w:pPr>
    <w:rPr>
      <w:rFonts w:eastAsia="Times New Roman" w:cs="Times New Roman"/>
      <w:bCs/>
    </w:rPr>
  </w:style>
  <w:style w:type="paragraph" w:styleId="Index8">
    <w:name w:val="index 8"/>
    <w:basedOn w:val="Normal"/>
    <w:next w:val="Normal"/>
    <w:autoRedefine/>
    <w:rsid w:val="00AA3CD4"/>
    <w:pPr>
      <w:spacing w:after="200" w:line="276" w:lineRule="auto"/>
      <w:ind w:left="1600" w:hanging="200"/>
    </w:pPr>
    <w:rPr>
      <w:rFonts w:eastAsia="Times New Roman" w:cs="Times New Roman"/>
      <w:bCs/>
    </w:rPr>
  </w:style>
  <w:style w:type="paragraph" w:styleId="Index9">
    <w:name w:val="index 9"/>
    <w:basedOn w:val="Normal"/>
    <w:next w:val="Normal"/>
    <w:autoRedefine/>
    <w:rsid w:val="00AA3CD4"/>
    <w:pPr>
      <w:spacing w:after="200" w:line="276" w:lineRule="auto"/>
      <w:ind w:left="1800" w:hanging="200"/>
    </w:pPr>
    <w:rPr>
      <w:rFonts w:eastAsia="Times New Roman" w:cs="Times New Roman"/>
      <w:bCs/>
    </w:rPr>
  </w:style>
  <w:style w:type="paragraph" w:styleId="IndexHeading">
    <w:name w:val="index heading"/>
    <w:basedOn w:val="Normal"/>
    <w:next w:val="Index1"/>
    <w:rsid w:val="00AA3CD4"/>
    <w:pPr>
      <w:spacing w:after="200" w:line="276" w:lineRule="auto"/>
    </w:pPr>
    <w:rPr>
      <w:rFonts w:eastAsia="Times New Roman" w:cs="Times New Roman"/>
      <w:bCs/>
    </w:rPr>
  </w:style>
  <w:style w:type="numbering" w:customStyle="1" w:styleId="NoList8">
    <w:name w:val="No List8"/>
    <w:next w:val="NoList"/>
    <w:semiHidden/>
    <w:unhideWhenUsed/>
    <w:rsid w:val="00AA3CD4"/>
  </w:style>
  <w:style w:type="numbering" w:customStyle="1" w:styleId="NoList9">
    <w:name w:val="No List9"/>
    <w:next w:val="NoList"/>
    <w:semiHidden/>
    <w:unhideWhenUsed/>
    <w:rsid w:val="00AA3CD4"/>
  </w:style>
  <w:style w:type="numbering" w:customStyle="1" w:styleId="NoList10">
    <w:name w:val="No List10"/>
    <w:next w:val="NoList"/>
    <w:uiPriority w:val="99"/>
    <w:semiHidden/>
    <w:unhideWhenUsed/>
    <w:rsid w:val="00AA3CD4"/>
  </w:style>
  <w:style w:type="numbering" w:customStyle="1" w:styleId="NoList12">
    <w:name w:val="No List12"/>
    <w:next w:val="NoList"/>
    <w:semiHidden/>
    <w:unhideWhenUsed/>
    <w:rsid w:val="00AA3CD4"/>
  </w:style>
  <w:style w:type="numbering" w:customStyle="1" w:styleId="NoList13">
    <w:name w:val="No List13"/>
    <w:next w:val="NoList"/>
    <w:semiHidden/>
    <w:unhideWhenUsed/>
    <w:rsid w:val="00AA3CD4"/>
  </w:style>
  <w:style w:type="numbering" w:customStyle="1" w:styleId="NoList14">
    <w:name w:val="No List14"/>
    <w:next w:val="NoList"/>
    <w:semiHidden/>
    <w:unhideWhenUsed/>
    <w:rsid w:val="00AA3CD4"/>
  </w:style>
  <w:style w:type="numbering" w:customStyle="1" w:styleId="NoList15">
    <w:name w:val="No List15"/>
    <w:next w:val="NoList"/>
    <w:semiHidden/>
    <w:unhideWhenUsed/>
    <w:rsid w:val="00AA3CD4"/>
  </w:style>
  <w:style w:type="numbering" w:customStyle="1" w:styleId="NoList16">
    <w:name w:val="No List16"/>
    <w:next w:val="NoList"/>
    <w:semiHidden/>
    <w:unhideWhenUsed/>
    <w:rsid w:val="00AA3CD4"/>
  </w:style>
  <w:style w:type="numbering" w:customStyle="1" w:styleId="NoList17">
    <w:name w:val="No List17"/>
    <w:next w:val="NoList"/>
    <w:semiHidden/>
    <w:unhideWhenUsed/>
    <w:rsid w:val="00AA3CD4"/>
  </w:style>
  <w:style w:type="numbering" w:customStyle="1" w:styleId="NoList18">
    <w:name w:val="No List18"/>
    <w:next w:val="NoList"/>
    <w:semiHidden/>
    <w:unhideWhenUsed/>
    <w:rsid w:val="00AA3CD4"/>
  </w:style>
  <w:style w:type="numbering" w:customStyle="1" w:styleId="NoList19">
    <w:name w:val="No List19"/>
    <w:next w:val="NoList"/>
    <w:semiHidden/>
    <w:unhideWhenUsed/>
    <w:rsid w:val="00AA3CD4"/>
  </w:style>
  <w:style w:type="numbering" w:customStyle="1" w:styleId="NoList20">
    <w:name w:val="No List20"/>
    <w:next w:val="NoList"/>
    <w:semiHidden/>
    <w:unhideWhenUsed/>
    <w:rsid w:val="00AA3CD4"/>
  </w:style>
  <w:style w:type="numbering" w:customStyle="1" w:styleId="NoList21">
    <w:name w:val="No List21"/>
    <w:next w:val="NoList"/>
    <w:semiHidden/>
    <w:unhideWhenUsed/>
    <w:rsid w:val="00AA3CD4"/>
  </w:style>
  <w:style w:type="numbering" w:customStyle="1" w:styleId="NoList31">
    <w:name w:val="No List31"/>
    <w:next w:val="NoList"/>
    <w:semiHidden/>
    <w:unhideWhenUsed/>
    <w:rsid w:val="00AA3CD4"/>
  </w:style>
  <w:style w:type="numbering" w:customStyle="1" w:styleId="NoList41">
    <w:name w:val="No List41"/>
    <w:next w:val="NoList"/>
    <w:semiHidden/>
    <w:unhideWhenUsed/>
    <w:rsid w:val="00AA3CD4"/>
  </w:style>
  <w:style w:type="numbering" w:customStyle="1" w:styleId="NoList51">
    <w:name w:val="No List51"/>
    <w:next w:val="NoList"/>
    <w:semiHidden/>
    <w:unhideWhenUsed/>
    <w:rsid w:val="00AA3CD4"/>
  </w:style>
  <w:style w:type="numbering" w:customStyle="1" w:styleId="NoList61">
    <w:name w:val="No List61"/>
    <w:next w:val="NoList"/>
    <w:semiHidden/>
    <w:unhideWhenUsed/>
    <w:rsid w:val="00AA3CD4"/>
  </w:style>
  <w:style w:type="numbering" w:customStyle="1" w:styleId="NoList71">
    <w:name w:val="No List71"/>
    <w:next w:val="NoList"/>
    <w:semiHidden/>
    <w:unhideWhenUsed/>
    <w:rsid w:val="00AA3CD4"/>
  </w:style>
  <w:style w:type="numbering" w:customStyle="1" w:styleId="NoList81">
    <w:name w:val="No List81"/>
    <w:next w:val="NoList"/>
    <w:semiHidden/>
    <w:unhideWhenUsed/>
    <w:rsid w:val="00AA3CD4"/>
  </w:style>
  <w:style w:type="numbering" w:customStyle="1" w:styleId="NoList91">
    <w:name w:val="No List91"/>
    <w:next w:val="NoList"/>
    <w:semiHidden/>
    <w:unhideWhenUsed/>
    <w:rsid w:val="00AA3CD4"/>
  </w:style>
  <w:style w:type="numbering" w:customStyle="1" w:styleId="NoList101">
    <w:name w:val="No List101"/>
    <w:next w:val="NoList"/>
    <w:uiPriority w:val="99"/>
    <w:semiHidden/>
    <w:unhideWhenUsed/>
    <w:rsid w:val="00AA3CD4"/>
  </w:style>
  <w:style w:type="numbering" w:customStyle="1" w:styleId="NoList111">
    <w:name w:val="No List111"/>
    <w:next w:val="NoList"/>
    <w:uiPriority w:val="99"/>
    <w:semiHidden/>
    <w:unhideWhenUsed/>
    <w:rsid w:val="00AA3CD4"/>
  </w:style>
  <w:style w:type="numbering" w:customStyle="1" w:styleId="NoList121">
    <w:name w:val="No List121"/>
    <w:next w:val="NoList"/>
    <w:semiHidden/>
    <w:unhideWhenUsed/>
    <w:rsid w:val="00AA3CD4"/>
  </w:style>
  <w:style w:type="numbering" w:customStyle="1" w:styleId="NoList131">
    <w:name w:val="No List131"/>
    <w:next w:val="NoList"/>
    <w:semiHidden/>
    <w:unhideWhenUsed/>
    <w:rsid w:val="00AA3CD4"/>
  </w:style>
  <w:style w:type="numbering" w:customStyle="1" w:styleId="NoList141">
    <w:name w:val="No List141"/>
    <w:next w:val="NoList"/>
    <w:semiHidden/>
    <w:unhideWhenUsed/>
    <w:rsid w:val="00AA3CD4"/>
  </w:style>
  <w:style w:type="paragraph" w:customStyle="1" w:styleId="Quote2">
    <w:name w:val="Quote2"/>
    <w:basedOn w:val="Default"/>
    <w:next w:val="Default"/>
    <w:qFormat/>
    <w:rsid w:val="00AA3CD4"/>
    <w:pPr>
      <w:autoSpaceDE w:val="0"/>
      <w:autoSpaceDN w:val="0"/>
      <w:adjustRightInd w:val="0"/>
    </w:pPr>
    <w:rPr>
      <w:rFonts w:ascii="Times New Roman" w:eastAsia="Calibri" w:hAnsi="Times New Roman" w:cs="Times New Roman"/>
    </w:rPr>
  </w:style>
  <w:style w:type="character" w:customStyle="1" w:styleId="StyleLatinBaskervilleUnderline">
    <w:name w:val="Style (Latin) Baskerville Underline"/>
    <w:rsid w:val="00AA3CD4"/>
    <w:rPr>
      <w:rFonts w:ascii="Baskerville" w:hAnsi="Baskerville"/>
      <w:sz w:val="26"/>
      <w:u w:val="single"/>
    </w:rPr>
  </w:style>
  <w:style w:type="numbering" w:customStyle="1" w:styleId="NoList22">
    <w:name w:val="No List22"/>
    <w:next w:val="NoList"/>
    <w:semiHidden/>
    <w:unhideWhenUsed/>
    <w:rsid w:val="00AA3CD4"/>
  </w:style>
  <w:style w:type="numbering" w:customStyle="1" w:styleId="NoList23">
    <w:name w:val="No List23"/>
    <w:next w:val="NoList"/>
    <w:semiHidden/>
    <w:unhideWhenUsed/>
    <w:rsid w:val="00AA3CD4"/>
  </w:style>
  <w:style w:type="numbering" w:customStyle="1" w:styleId="NoList24">
    <w:name w:val="No List24"/>
    <w:next w:val="NoList"/>
    <w:semiHidden/>
    <w:unhideWhenUsed/>
    <w:rsid w:val="00AA3CD4"/>
  </w:style>
  <w:style w:type="numbering" w:customStyle="1" w:styleId="NoList25">
    <w:name w:val="No List25"/>
    <w:next w:val="NoList"/>
    <w:semiHidden/>
    <w:unhideWhenUsed/>
    <w:rsid w:val="00AA3CD4"/>
  </w:style>
  <w:style w:type="character" w:customStyle="1" w:styleId="FontStyle39">
    <w:name w:val="Font Style39"/>
    <w:uiPriority w:val="99"/>
    <w:rsid w:val="00AA3CD4"/>
    <w:rPr>
      <w:rFonts w:ascii="Constantia" w:hAnsi="Constantia" w:cs="Constantia" w:hint="default"/>
      <w:b/>
      <w:bCs/>
      <w:sz w:val="18"/>
      <w:szCs w:val="18"/>
    </w:rPr>
  </w:style>
  <w:style w:type="character" w:customStyle="1" w:styleId="StyleStyleUnderline411pt">
    <w:name w:val="Style Style Underline4 + 11 pt"/>
    <w:basedOn w:val="DefaultParagraphFont"/>
    <w:rsid w:val="00AA3CD4"/>
    <w:rPr>
      <w:sz w:val="20"/>
      <w:u w:val="single"/>
    </w:rPr>
  </w:style>
  <w:style w:type="character" w:customStyle="1" w:styleId="StyleStyleUnderline411ptBold">
    <w:name w:val="Style Style Underline4 + 11 pt Bold"/>
    <w:basedOn w:val="DefaultParagraphFont"/>
    <w:rsid w:val="00AA3CD4"/>
    <w:rPr>
      <w:b/>
      <w:bCs/>
      <w:sz w:val="20"/>
      <w:u w:val="single"/>
    </w:rPr>
  </w:style>
  <w:style w:type="character" w:customStyle="1" w:styleId="StyleStyleUnderline311pt">
    <w:name w:val="Style Style Underline3 + 11 pt"/>
    <w:basedOn w:val="DefaultParagraphFont"/>
    <w:rsid w:val="00AA3CD4"/>
    <w:rPr>
      <w:sz w:val="20"/>
      <w:u w:val="single"/>
    </w:rPr>
  </w:style>
  <w:style w:type="character" w:customStyle="1" w:styleId="StyleStyleUnderline311ptBold">
    <w:name w:val="Style Style Underline3 + 11 pt Bold"/>
    <w:basedOn w:val="DefaultParagraphFont"/>
    <w:rsid w:val="00AA3CD4"/>
    <w:rPr>
      <w:b/>
      <w:bCs/>
      <w:sz w:val="20"/>
      <w:u w:val="single"/>
    </w:rPr>
  </w:style>
  <w:style w:type="character" w:customStyle="1" w:styleId="dropcap1">
    <w:name w:val="dropcap1"/>
    <w:rsid w:val="00AA3CD4"/>
  </w:style>
  <w:style w:type="character" w:customStyle="1" w:styleId="StyleHeading2CharHeading2CharCharCharCharCharCharCharT">
    <w:name w:val="Style Heading 2 CharHeading 2 Char Char Char Char Char Char CharT..."/>
    <w:rsid w:val="00AA3CD4"/>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AA3CD4"/>
    <w:rPr>
      <w:rFonts w:ascii="Garamond" w:hAnsi="Garamond" w:cs="Times New Roman"/>
      <w:b/>
      <w:sz w:val="20"/>
      <w:u w:val="single"/>
      <w:bdr w:val="single" w:sz="8" w:space="0" w:color="auto"/>
      <w:shd w:val="clear" w:color="auto" w:fill="FFFF00"/>
    </w:rPr>
  </w:style>
  <w:style w:type="character" w:customStyle="1" w:styleId="StyleStyleBoldUnderlineIntenseEmphasis1UnderlineIntenseEmph">
    <w:name w:val="Style Style Bold UnderlineIntense Emphasis1UnderlineIntense Emph..."/>
    <w:basedOn w:val="DefaultParagraphFont"/>
    <w:rsid w:val="00AA3CD4"/>
    <w:rPr>
      <w:b w:val="0"/>
      <w:bCs w:val="0"/>
      <w:sz w:val="22"/>
      <w:u w:val="single"/>
      <w:bdr w:val="none" w:sz="0" w:space="0" w:color="auto"/>
    </w:rPr>
  </w:style>
  <w:style w:type="character" w:customStyle="1" w:styleId="BodytextItalic1">
    <w:name w:val="Body text + Italic1"/>
    <w:aliases w:val="Spacing 0 pt1"/>
    <w:uiPriority w:val="99"/>
    <w:rsid w:val="00AA3CD4"/>
    <w:rPr>
      <w:rFonts w:ascii="Sylfaen" w:hAnsi="Sylfaen" w:cs="Sylfaen"/>
      <w:i/>
      <w:iCs/>
      <w:sz w:val="19"/>
      <w:szCs w:val="19"/>
      <w:u w:val="none"/>
      <w:shd w:val="clear" w:color="auto" w:fill="FFFFFF"/>
    </w:rPr>
  </w:style>
  <w:style w:type="paragraph" w:customStyle="1" w:styleId="Cite8">
    <w:name w:val="Cite8"/>
    <w:basedOn w:val="Normal"/>
    <w:autoRedefine/>
    <w:uiPriority w:val="99"/>
    <w:qFormat/>
    <w:rsid w:val="00AA3CD4"/>
    <w:rPr>
      <w:rFonts w:eastAsia="Calibri" w:cs="Times New Roman"/>
    </w:rPr>
  </w:style>
  <w:style w:type="paragraph" w:customStyle="1" w:styleId="Heading32">
    <w:name w:val="Heading 32"/>
    <w:aliases w:val="Block3,Char Char Char Char Char Char Char3,Char Char5,Char5,Tags v 22,3: Cite2,Char12,Underlines2,Heading 3 Char32,Block Writing2,Index Headers2,Bold Cite2,Text 72,Foldover2,Tag Char Char3,Cite 12,Read Char2"/>
    <w:basedOn w:val="Normal"/>
    <w:rsid w:val="00AA3CD4"/>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AA3CD4"/>
    <w:rPr>
      <w:rFonts w:ascii="Georgia" w:hAnsi="Georgia" w:cs="Calibri" w:hint="default"/>
    </w:rPr>
  </w:style>
  <w:style w:type="paragraph" w:customStyle="1" w:styleId="Heading31">
    <w:name w:val="Heading 31"/>
    <w:aliases w:val="Block2,Char Char4,Char4,Tags v 21,3: Cite1,Char11,Underlines1,Heading 3 Char31,Block Writing1,Index Headers1,Bold Cite1,Text 71,Foldover1,Tag Char Char2,Cite 11,Read Char1"/>
    <w:basedOn w:val="Normal"/>
    <w:rsid w:val="00AA3CD4"/>
    <w:pPr>
      <w:spacing w:before="100" w:beforeAutospacing="1" w:after="100" w:afterAutospacing="1"/>
    </w:pPr>
    <w:rPr>
      <w:rFonts w:ascii="Times New Roman" w:eastAsia="Times New Roman" w:hAnsi="Times New Roman" w:cs="Times New Roman"/>
    </w:rPr>
  </w:style>
  <w:style w:type="character" w:customStyle="1" w:styleId="Emphasis21">
    <w:name w:val="Emphasis 2"/>
    <w:basedOn w:val="Emphasis"/>
    <w:uiPriority w:val="1"/>
    <w:qFormat/>
    <w:rsid w:val="00AA3CD4"/>
    <w:rPr>
      <w:rFonts w:ascii="Times New Roman" w:hAnsi="Times New Roman" w:cs="Times New Roman" w:hint="default"/>
      <w:b w:val="0"/>
      <w:bCs w:val="0"/>
      <w:i w:val="0"/>
      <w:iCs/>
      <w:sz w:val="22"/>
      <w:u w:val="single"/>
      <w:bdr w:val="single" w:sz="2" w:space="0" w:color="auto" w:frame="1"/>
    </w:rPr>
  </w:style>
  <w:style w:type="character" w:customStyle="1" w:styleId="Underline21">
    <w:name w:val="Underline 2"/>
    <w:basedOn w:val="DefaultParagraphFont"/>
    <w:uiPriority w:val="1"/>
    <w:qFormat/>
    <w:rsid w:val="00AA3CD4"/>
    <w:rPr>
      <w:b/>
      <w:bCs w:val="0"/>
      <w:u w:val="single"/>
    </w:rPr>
  </w:style>
  <w:style w:type="character" w:customStyle="1" w:styleId="created">
    <w:name w:val="created"/>
    <w:basedOn w:val="DefaultParagraphFont"/>
    <w:rsid w:val="00AA3CD4"/>
  </w:style>
  <w:style w:type="paragraph" w:customStyle="1" w:styleId="8font">
    <w:name w:val="8font"/>
    <w:basedOn w:val="Normal"/>
    <w:next w:val="Normal"/>
    <w:autoRedefine/>
    <w:qFormat/>
    <w:rsid w:val="00AA3CD4"/>
    <w:rPr>
      <w:rFonts w:eastAsia="Cambria" w:cs="Times New Roman"/>
      <w:szCs w:val="16"/>
    </w:rPr>
  </w:style>
  <w:style w:type="paragraph" w:customStyle="1" w:styleId="CiteLittle">
    <w:name w:val="Cite Little"/>
    <w:next w:val="Normal"/>
    <w:qFormat/>
    <w:rsid w:val="00AA3CD4"/>
    <w:rPr>
      <w:rFonts w:ascii="Arial" w:eastAsia="Times New Roman" w:hAnsi="Arial" w:cs="Times New Roman"/>
      <w:bCs/>
      <w:kern w:val="32"/>
      <w:sz w:val="16"/>
      <w:szCs w:val="32"/>
    </w:rPr>
  </w:style>
  <w:style w:type="character" w:customStyle="1" w:styleId="UnderlinedTextChar">
    <w:name w:val="Underlined Text Char"/>
    <w:link w:val="UnderlinedText"/>
    <w:rsid w:val="00AA3CD4"/>
    <w:rPr>
      <w:rFonts w:ascii="Calibri" w:hAnsi="Calibri"/>
      <w:sz w:val="22"/>
    </w:rPr>
  </w:style>
  <w:style w:type="character" w:customStyle="1" w:styleId="UnderlinedChar0">
    <w:name w:val="Underlined Char"/>
    <w:rsid w:val="00AA3CD4"/>
    <w:rPr>
      <w:rFonts w:ascii="Times New Roman" w:eastAsia="MS Mincho" w:hAnsi="Times New Roman"/>
      <w:u w:val="single"/>
      <w:lang w:eastAsia="ja-JP"/>
    </w:rPr>
  </w:style>
  <w:style w:type="character" w:customStyle="1" w:styleId="StyleAsianMSMinchoBold">
    <w:name w:val="Style (Asian) MS Mincho Bold"/>
    <w:rsid w:val="00AA3CD4"/>
    <w:rPr>
      <w:rFonts w:ascii="Times New Roman" w:eastAsia="MS Mincho" w:hAnsi="Times New Roman"/>
      <w:b/>
      <w:bCs/>
      <w:u w:val="thick"/>
    </w:rPr>
  </w:style>
  <w:style w:type="character" w:customStyle="1" w:styleId="StyleAsianMSMincho">
    <w:name w:val="Style (Asian) MS Mincho"/>
    <w:rsid w:val="00AA3CD4"/>
    <w:rPr>
      <w:rFonts w:ascii="Times New Roman" w:eastAsia="MS Mincho" w:hAnsi="Times New Roman"/>
      <w:u w:val="thick"/>
    </w:rPr>
  </w:style>
  <w:style w:type="paragraph" w:customStyle="1" w:styleId="docheader">
    <w:name w:val="doc header"/>
    <w:autoRedefine/>
    <w:qFormat/>
    <w:rsid w:val="00AA3CD4"/>
    <w:rPr>
      <w:rFonts w:ascii="Times New Roman" w:eastAsia="Malgun Gothic" w:hAnsi="Times New Roman" w:cs="Times New Roman"/>
      <w:b/>
      <w:sz w:val="20"/>
    </w:rPr>
  </w:style>
  <w:style w:type="paragraph" w:customStyle="1" w:styleId="docfooter">
    <w:name w:val="doc footer"/>
    <w:autoRedefine/>
    <w:qFormat/>
    <w:rsid w:val="00AA3CD4"/>
    <w:pPr>
      <w:jc w:val="right"/>
    </w:pPr>
    <w:rPr>
      <w:rFonts w:ascii="Times New Roman" w:eastAsia="Malgun Gothic" w:hAnsi="Times New Roman" w:cs="Times New Roman"/>
      <w:b/>
      <w:sz w:val="22"/>
    </w:rPr>
  </w:style>
  <w:style w:type="character" w:customStyle="1" w:styleId="crosslinkpopup">
    <w:name w:val="crosslinkpopup"/>
    <w:rsid w:val="00AA3CD4"/>
  </w:style>
  <w:style w:type="character" w:customStyle="1" w:styleId="CardCharChar1">
    <w:name w:val="Card Char Char1"/>
    <w:rsid w:val="00AA3CD4"/>
    <w:rPr>
      <w:b/>
      <w:bCs/>
      <w:sz w:val="28"/>
      <w:szCs w:val="28"/>
    </w:rPr>
  </w:style>
  <w:style w:type="character" w:customStyle="1" w:styleId="CharacterStyle3">
    <w:name w:val="Character Style 3"/>
    <w:rsid w:val="00AA3CD4"/>
    <w:rPr>
      <w:sz w:val="18"/>
      <w:szCs w:val="18"/>
    </w:rPr>
  </w:style>
  <w:style w:type="paragraph" w:customStyle="1" w:styleId="bloctitles">
    <w:name w:val="bloc titles"/>
    <w:basedOn w:val="Heading1"/>
    <w:next w:val="Normal"/>
    <w:link w:val="bloctitlesChar"/>
    <w:autoRedefine/>
    <w:rsid w:val="00AA3CD4"/>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ascii="Times New Roman" w:eastAsia="Times New Roman" w:hAnsi="Times New Roman" w:cs="Times New Roman"/>
      <w:caps/>
      <w:sz w:val="28"/>
      <w:u w:val="single"/>
    </w:rPr>
  </w:style>
  <w:style w:type="character" w:customStyle="1" w:styleId="bloctitlesChar">
    <w:name w:val="bloc titles Char"/>
    <w:link w:val="bloctitles"/>
    <w:rsid w:val="00AA3CD4"/>
    <w:rPr>
      <w:rFonts w:ascii="Times New Roman" w:eastAsia="Times New Roman" w:hAnsi="Times New Roman" w:cs="Times New Roman"/>
      <w:b/>
      <w:bCs/>
      <w:caps/>
      <w:sz w:val="28"/>
      <w:szCs w:val="32"/>
      <w:u w:val="single"/>
    </w:rPr>
  </w:style>
  <w:style w:type="paragraph" w:customStyle="1" w:styleId="blocorganizer">
    <w:name w:val="bloc organizer"/>
    <w:basedOn w:val="Heading1"/>
    <w:next w:val="bloctitles"/>
    <w:link w:val="blocorganizerChar"/>
    <w:autoRedefine/>
    <w:qFormat/>
    <w:rsid w:val="00AA3CD4"/>
    <w:pPr>
      <w:keepNext w:val="0"/>
      <w:keepLines w:val="0"/>
      <w:pBdr>
        <w:top w:val="none" w:sz="0" w:space="0" w:color="auto"/>
        <w:left w:val="none" w:sz="0" w:space="0" w:color="auto"/>
        <w:bottom w:val="none" w:sz="0" w:space="0" w:color="auto"/>
        <w:right w:val="none" w:sz="0" w:space="0" w:color="auto"/>
      </w:pBdr>
      <w:contextualSpacing/>
    </w:pPr>
    <w:rPr>
      <w:rFonts w:ascii="Times New Roman" w:eastAsia="Times New Roman" w:hAnsi="Times New Roman" w:cs="Times New Roman"/>
      <w:caps/>
      <w:sz w:val="4"/>
      <w:u w:val="single"/>
    </w:rPr>
  </w:style>
  <w:style w:type="character" w:customStyle="1" w:styleId="blocorganizerChar">
    <w:name w:val="bloc organizer Char"/>
    <w:link w:val="blocorganizer"/>
    <w:rsid w:val="00AA3CD4"/>
    <w:rPr>
      <w:rFonts w:ascii="Times New Roman" w:eastAsia="Times New Roman" w:hAnsi="Times New Roman" w:cs="Times New Roman"/>
      <w:b/>
      <w:bCs/>
      <w:caps/>
      <w:sz w:val="4"/>
      <w:szCs w:val="32"/>
      <w:u w:val="single"/>
    </w:rPr>
  </w:style>
  <w:style w:type="character" w:customStyle="1" w:styleId="UnderlineBoldChar">
    <w:name w:val="Underline Bold Char"/>
    <w:locked/>
    <w:rsid w:val="00AA3CD4"/>
    <w:rPr>
      <w:rFonts w:ascii="Times New Roman" w:eastAsia="Times New Roman" w:hAnsi="Times New Roman" w:cs="Calibri"/>
      <w:b/>
      <w:sz w:val="24"/>
      <w:szCs w:val="20"/>
      <w:u w:val="single"/>
    </w:rPr>
  </w:style>
  <w:style w:type="paragraph" w:customStyle="1" w:styleId="cardCharCharCharChar">
    <w:name w:val="card Char Char Char Char"/>
    <w:basedOn w:val="Normal"/>
    <w:rsid w:val="00AA3CD4"/>
    <w:pPr>
      <w:overflowPunct w:val="0"/>
      <w:autoSpaceDE w:val="0"/>
      <w:autoSpaceDN w:val="0"/>
      <w:adjustRightInd w:val="0"/>
      <w:ind w:left="288" w:right="288"/>
      <w:textAlignment w:val="baseline"/>
    </w:pPr>
    <w:rPr>
      <w:rFonts w:ascii="Times New Roman" w:eastAsia="Times New Roman" w:hAnsi="Times New Roman"/>
      <w:sz w:val="20"/>
      <w:szCs w:val="20"/>
    </w:rPr>
  </w:style>
  <w:style w:type="character" w:customStyle="1" w:styleId="AAAcardChar">
    <w:name w:val="AAAcard Char"/>
    <w:link w:val="AAAcard"/>
    <w:rsid w:val="00AA3CD4"/>
    <w:rPr>
      <w:rFonts w:ascii="Calibri" w:hAnsi="Calibri"/>
      <w:sz w:val="22"/>
    </w:rPr>
  </w:style>
  <w:style w:type="character" w:customStyle="1" w:styleId="underlineCharChar2">
    <w:name w:val="underline Char Char"/>
    <w:rsid w:val="00AA3CD4"/>
    <w:rPr>
      <w:rFonts w:ascii="Arial Narrow" w:eastAsia="Times New Roman" w:hAnsi="Arial Narrow" w:cs="Calibri"/>
      <w:sz w:val="24"/>
      <w:u w:val="single"/>
    </w:rPr>
  </w:style>
  <w:style w:type="paragraph" w:customStyle="1" w:styleId="TagStyle">
    <w:name w:val="Tag Style"/>
    <w:basedOn w:val="Normal"/>
    <w:qFormat/>
    <w:rsid w:val="00AA3CD4"/>
    <w:rPr>
      <w:rFonts w:ascii="Times New Roman" w:eastAsia="Times New Roman" w:hAnsi="Times New Roman"/>
      <w:b/>
    </w:rPr>
  </w:style>
  <w:style w:type="paragraph" w:customStyle="1" w:styleId="tagstyle0">
    <w:name w:val="tagstyle"/>
    <w:basedOn w:val="Normal"/>
    <w:rsid w:val="00AA3CD4"/>
    <w:pPr>
      <w:spacing w:before="100" w:beforeAutospacing="1" w:after="100" w:afterAutospacing="1"/>
    </w:pPr>
    <w:rPr>
      <w:rFonts w:ascii="Times New Roman" w:eastAsia="Times New Roman" w:hAnsi="Times New Roman"/>
    </w:rPr>
  </w:style>
  <w:style w:type="character" w:customStyle="1" w:styleId="newsstorytitle">
    <w:name w:val="news_story_title"/>
    <w:rsid w:val="00AA3CD4"/>
  </w:style>
  <w:style w:type="character" w:customStyle="1" w:styleId="yqlink">
    <w:name w:val="yqlink"/>
    <w:rsid w:val="00AA3CD4"/>
  </w:style>
  <w:style w:type="character" w:customStyle="1" w:styleId="clbody">
    <w:name w:val="clbody"/>
    <w:rsid w:val="00AA3CD4"/>
  </w:style>
  <w:style w:type="character" w:customStyle="1" w:styleId="Boxing">
    <w:name w:val="Boxing"/>
    <w:rsid w:val="00AA3CD4"/>
    <w:rPr>
      <w:rFonts w:ascii="Arial Narrow" w:hAnsi="Arial Narrow"/>
      <w:dstrike w:val="0"/>
      <w:sz w:val="20"/>
      <w:bdr w:val="single" w:sz="2" w:space="0" w:color="auto"/>
      <w:vertAlign w:val="baseline"/>
    </w:rPr>
  </w:style>
  <w:style w:type="paragraph" w:customStyle="1" w:styleId="Analyticals">
    <w:name w:val="Analyticals"/>
    <w:basedOn w:val="Normal"/>
    <w:rsid w:val="00AA3CD4"/>
    <w:rPr>
      <w:rFonts w:ascii="Times New Roman" w:eastAsia="Times New Roman" w:hAnsi="Times New Roman"/>
    </w:rPr>
  </w:style>
  <w:style w:type="character" w:customStyle="1" w:styleId="norm">
    <w:name w:val="norm"/>
    <w:rsid w:val="00AA3CD4"/>
  </w:style>
  <w:style w:type="character" w:customStyle="1" w:styleId="boldandunderlinecharcharcharcharcharcharcharcharcharcharcharcharcharcharcharchar0">
    <w:name w:val="boldandunderlinecharcharcharcharcharcharcharcharcharcharcharcharcharcharcharchar"/>
    <w:rsid w:val="00AA3CD4"/>
  </w:style>
  <w:style w:type="character" w:customStyle="1" w:styleId="underlinecharcharcharcharcharcharcharcharcharcharcharcharcharchar0">
    <w:name w:val="underlinecharcharcharcharcharcharcharcharcharcharcharcharcharchar"/>
    <w:rsid w:val="00AA3CD4"/>
  </w:style>
  <w:style w:type="paragraph" w:customStyle="1" w:styleId="CharChar2">
    <w:name w:val="Char Char2"/>
    <w:aliases w:val="Char Char Char Char Char Char1"/>
    <w:next w:val="Nothing"/>
    <w:link w:val="CharCharCharCharCharChar1Char"/>
    <w:rsid w:val="00AA3CD4"/>
    <w:pPr>
      <w:widowControl w:val="0"/>
      <w:jc w:val="both"/>
      <w:outlineLvl w:val="1"/>
    </w:pPr>
    <w:rPr>
      <w:rFonts w:ascii="Times New Roman" w:eastAsia="Times New Roman" w:hAnsi="Times New Roman" w:cs="Times New Roman"/>
      <w:b/>
    </w:rPr>
  </w:style>
  <w:style w:type="character" w:customStyle="1" w:styleId="CharCharCharCharCharChar1Char">
    <w:name w:val="Char Char Char Char Char Char1 Char"/>
    <w:link w:val="CharChar2"/>
    <w:rsid w:val="00AA3CD4"/>
    <w:rPr>
      <w:rFonts w:ascii="Times New Roman" w:eastAsia="Times New Roman" w:hAnsi="Times New Roman" w:cs="Times New Roman"/>
      <w:b/>
    </w:rPr>
  </w:style>
  <w:style w:type="character" w:customStyle="1" w:styleId="Underlined-New">
    <w:name w:val="Underlined - New"/>
    <w:rsid w:val="00AA3CD4"/>
    <w:rPr>
      <w:rFonts w:ascii="Arial Narrow" w:hAnsi="Arial Narrow"/>
      <w:sz w:val="16"/>
      <w:u w:val="single"/>
    </w:rPr>
  </w:style>
  <w:style w:type="character" w:customStyle="1" w:styleId="Taggin-New">
    <w:name w:val="Taggin - New"/>
    <w:rsid w:val="00AA3CD4"/>
    <w:rPr>
      <w:rFonts w:ascii="Arial Narrow" w:hAnsi="Arial Narrow"/>
      <w:b/>
      <w:sz w:val="22"/>
    </w:rPr>
  </w:style>
  <w:style w:type="character" w:customStyle="1" w:styleId="emphasis22">
    <w:name w:val="emphasis2"/>
    <w:rsid w:val="00AA3CD4"/>
  </w:style>
  <w:style w:type="character" w:customStyle="1" w:styleId="citechar0">
    <w:name w:val="citechar"/>
    <w:rsid w:val="00AA3CD4"/>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AA3CD4"/>
    <w:rPr>
      <w:sz w:val="24"/>
      <w:szCs w:val="24"/>
      <w:lang w:val="en-US" w:eastAsia="en-US" w:bidi="ar-SA"/>
    </w:rPr>
  </w:style>
  <w:style w:type="character" w:customStyle="1" w:styleId="NewTag">
    <w:name w:val="NewTag"/>
    <w:uiPriority w:val="1"/>
    <w:qFormat/>
    <w:rsid w:val="00AA3CD4"/>
    <w:rPr>
      <w:rFonts w:ascii="Georgia" w:hAnsi="Georgia"/>
      <w:b/>
      <w:sz w:val="24"/>
    </w:rPr>
  </w:style>
  <w:style w:type="character" w:customStyle="1" w:styleId="aqj">
    <w:name w:val="aqj"/>
    <w:rsid w:val="00AA3CD4"/>
  </w:style>
  <w:style w:type="character" w:customStyle="1" w:styleId="searchtools-record-title">
    <w:name w:val="searchtools-record-title"/>
    <w:basedOn w:val="DefaultParagraphFont"/>
    <w:rsid w:val="00AA3CD4"/>
  </w:style>
  <w:style w:type="character" w:customStyle="1" w:styleId="HighlightedUnderline0">
    <w:name w:val="Highlighted Underline"/>
    <w:basedOn w:val="DefaultParagraphFont"/>
    <w:uiPriority w:val="1"/>
    <w:qFormat/>
    <w:rsid w:val="00AA3CD4"/>
    <w:rPr>
      <w:rFonts w:ascii="Arial Narrow" w:hAnsi="Arial Narrow"/>
      <w:b w:val="0"/>
      <w:sz w:val="22"/>
      <w:u w:val="single"/>
      <w:bdr w:val="none" w:sz="0" w:space="0" w:color="auto"/>
      <w:shd w:val="clear" w:color="auto" w:fill="C76361"/>
    </w:rPr>
  </w:style>
  <w:style w:type="character" w:customStyle="1" w:styleId="rightside">
    <w:name w:val="rightside"/>
    <w:rsid w:val="00AA3CD4"/>
  </w:style>
  <w:style w:type="character" w:customStyle="1" w:styleId="flourish">
    <w:name w:val="flourish"/>
    <w:rsid w:val="00AA3CD4"/>
  </w:style>
  <w:style w:type="character" w:customStyle="1" w:styleId="style150">
    <w:name w:val="style150"/>
    <w:rsid w:val="00AA3CD4"/>
  </w:style>
  <w:style w:type="character" w:customStyle="1" w:styleId="head">
    <w:name w:val="head"/>
    <w:rsid w:val="00AA3CD4"/>
  </w:style>
  <w:style w:type="character" w:customStyle="1" w:styleId="first-letter">
    <w:name w:val="first-letter"/>
    <w:rsid w:val="00AA3CD4"/>
  </w:style>
  <w:style w:type="character" w:customStyle="1" w:styleId="focusparagraph">
    <w:name w:val="focusparagraph"/>
    <w:rsid w:val="00AA3CD4"/>
  </w:style>
  <w:style w:type="character" w:customStyle="1" w:styleId="StyleUnderlineCharChar9pt">
    <w:name w:val="Style Underline Char Char + 9 pt"/>
    <w:rsid w:val="00AA3CD4"/>
    <w:rPr>
      <w:rFonts w:ascii="Times New Roman" w:hAnsi="Times New Roman" w:hint="default"/>
      <w:sz w:val="20"/>
      <w:szCs w:val="24"/>
      <w:u w:val="single"/>
      <w:lang w:val="en-US" w:eastAsia="en-US" w:bidi="ar-SA"/>
    </w:rPr>
  </w:style>
  <w:style w:type="character" w:customStyle="1" w:styleId="StyleUnderlineCharChar111pt">
    <w:name w:val="Style Underline Char Char1 + 11 pt"/>
    <w:rsid w:val="00AA3CD4"/>
    <w:rPr>
      <w:rFonts w:ascii="Times New Roman" w:hAnsi="Times New Roman"/>
      <w:sz w:val="20"/>
      <w:u w:val="single"/>
      <w:lang w:val="en-US" w:eastAsia="en-US" w:bidi="ar-SA"/>
    </w:rPr>
  </w:style>
  <w:style w:type="character" w:customStyle="1" w:styleId="CharChar31">
    <w:name w:val="Char Char31"/>
    <w:rsid w:val="00AA3CD4"/>
    <w:rPr>
      <w:rFonts w:cs="Arial"/>
      <w:b/>
      <w:bCs/>
      <w:szCs w:val="32"/>
      <w:lang w:val="en-US" w:eastAsia="en-US" w:bidi="ar-SA"/>
    </w:rPr>
  </w:style>
  <w:style w:type="character" w:customStyle="1" w:styleId="citationgenerated">
    <w:name w:val="citation generated"/>
    <w:rsid w:val="00AA3CD4"/>
  </w:style>
  <w:style w:type="character" w:customStyle="1" w:styleId="commentstext0">
    <w:name w:val="comments_text"/>
    <w:uiPriority w:val="99"/>
    <w:rsid w:val="00AA3CD4"/>
    <w:rPr>
      <w:rFonts w:cs="Times New Roman"/>
    </w:rPr>
  </w:style>
  <w:style w:type="paragraph" w:customStyle="1" w:styleId="CM25">
    <w:name w:val="CM25"/>
    <w:basedOn w:val="Default"/>
    <w:next w:val="Default"/>
    <w:rsid w:val="00AA3CD4"/>
    <w:pPr>
      <w:autoSpaceDE w:val="0"/>
      <w:autoSpaceDN w:val="0"/>
      <w:adjustRightInd w:val="0"/>
      <w:spacing w:after="233" w:line="276" w:lineRule="auto"/>
    </w:pPr>
    <w:rPr>
      <w:rFonts w:eastAsia="Calibri" w:cs="Times New Roman"/>
    </w:rPr>
  </w:style>
  <w:style w:type="character" w:customStyle="1" w:styleId="UnderlineChar4Char">
    <w:name w:val="Underline Char4 Char"/>
    <w:link w:val="UnderlineChar4"/>
    <w:rsid w:val="00AA3CD4"/>
    <w:rPr>
      <w:u w:val="single"/>
    </w:rPr>
  </w:style>
  <w:style w:type="character" w:customStyle="1" w:styleId="BoldandUnderlineChar3Char2">
    <w:name w:val="Bold and Underline Char3 Char2"/>
    <w:link w:val="BoldandUnderlineChar3"/>
    <w:rsid w:val="00AA3CD4"/>
    <w:rPr>
      <w:b/>
      <w:u w:val="single"/>
    </w:rPr>
  </w:style>
  <w:style w:type="character" w:customStyle="1" w:styleId="LanguageChar">
    <w:name w:val="Language Char"/>
    <w:link w:val="Language"/>
    <w:rsid w:val="00AA3CD4"/>
    <w:rPr>
      <w:strike/>
      <w:sz w:val="16"/>
      <w:szCs w:val="16"/>
    </w:rPr>
  </w:style>
  <w:style w:type="character" w:customStyle="1" w:styleId="FontStyle29">
    <w:name w:val="Font Style29"/>
    <w:uiPriority w:val="99"/>
    <w:rsid w:val="00AA3CD4"/>
    <w:rPr>
      <w:rFonts w:ascii="Arial" w:hAnsi="Arial" w:cs="Arial"/>
      <w:sz w:val="14"/>
      <w:szCs w:val="14"/>
    </w:rPr>
  </w:style>
  <w:style w:type="character" w:customStyle="1" w:styleId="texto1">
    <w:name w:val="texto1"/>
    <w:rsid w:val="00AA3CD4"/>
  </w:style>
  <w:style w:type="character" w:customStyle="1" w:styleId="A8">
    <w:name w:val="A8"/>
    <w:rsid w:val="00AA3CD4"/>
    <w:rPr>
      <w:color w:val="000000"/>
      <w:sz w:val="12"/>
      <w:szCs w:val="12"/>
    </w:rPr>
  </w:style>
  <w:style w:type="character" w:customStyle="1" w:styleId="marrontitulobig">
    <w:name w:val="marron_titulo_big"/>
    <w:rsid w:val="00AA3CD4"/>
  </w:style>
  <w:style w:type="character" w:customStyle="1" w:styleId="apturelink">
    <w:name w:val="apturelink"/>
    <w:rsid w:val="00AA3CD4"/>
  </w:style>
  <w:style w:type="character" w:customStyle="1" w:styleId="apturelinkicon">
    <w:name w:val="apturelinkicon"/>
    <w:rsid w:val="00AA3CD4"/>
  </w:style>
  <w:style w:type="character" w:customStyle="1" w:styleId="titletxt">
    <w:name w:val="titletxt"/>
    <w:rsid w:val="00AA3CD4"/>
  </w:style>
  <w:style w:type="character" w:customStyle="1" w:styleId="colbcopy">
    <w:name w:val="colbcopy"/>
    <w:rsid w:val="00AA3CD4"/>
  </w:style>
  <w:style w:type="character" w:customStyle="1" w:styleId="hcard">
    <w:name w:val="hcard"/>
    <w:rsid w:val="00AA3CD4"/>
  </w:style>
  <w:style w:type="table" w:styleId="MediumGrid2">
    <w:name w:val="Medium Grid 2"/>
    <w:basedOn w:val="TableNormal"/>
    <w:uiPriority w:val="68"/>
    <w:rsid w:val="00AA3CD4"/>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IGHLIGHT1">
    <w:name w:val="HIGHLIGHT"/>
    <w:uiPriority w:val="1"/>
    <w:qFormat/>
    <w:rsid w:val="00AA3CD4"/>
    <w:rPr>
      <w:rFonts w:ascii="Times New Roman" w:hAnsi="Times New Roman"/>
      <w:sz w:val="24"/>
      <w:u w:val="single"/>
      <w:bdr w:val="none" w:sz="0" w:space="0" w:color="auto"/>
      <w:shd w:val="clear" w:color="auto" w:fill="auto"/>
    </w:rPr>
  </w:style>
  <w:style w:type="paragraph" w:customStyle="1" w:styleId="StylePlainTextTimesNewRomanBold">
    <w:name w:val="Style Plain Text + Times New Roman Bold"/>
    <w:basedOn w:val="PlainText"/>
    <w:rsid w:val="00AA3CD4"/>
    <w:rPr>
      <w:rFonts w:ascii="Courier" w:eastAsia="Cambria" w:hAnsi="Courier" w:cs="Times New Roman"/>
    </w:rPr>
  </w:style>
  <w:style w:type="paragraph" w:customStyle="1" w:styleId="hotroute2">
    <w:name w:val="hotroute"/>
    <w:basedOn w:val="Normal"/>
    <w:qFormat/>
    <w:rsid w:val="00AA3CD4"/>
    <w:pPr>
      <w:ind w:left="288"/>
    </w:pPr>
  </w:style>
  <w:style w:type="paragraph" w:customStyle="1" w:styleId="DeleteAnalytics">
    <w:name w:val="Delete Analytics"/>
    <w:basedOn w:val="Heading4"/>
    <w:qFormat/>
    <w:rsid w:val="00AA3CD4"/>
    <w:rPr>
      <w:rFonts w:ascii="Georgia" w:hAnsi="Georgia"/>
      <w:color w:val="800000"/>
      <w:sz w:val="22"/>
    </w:rPr>
  </w:style>
  <w:style w:type="paragraph" w:customStyle="1" w:styleId="ReallyFuckingSmall0">
    <w:name w:val="Really Fucking Small"/>
    <w:basedOn w:val="Normal"/>
    <w:link w:val="ReallyFuckingSmallChar0"/>
    <w:rsid w:val="00AA3CD4"/>
    <w:pPr>
      <w:ind w:left="144"/>
    </w:pPr>
    <w:rPr>
      <w:rFonts w:ascii="Times New Roman" w:eastAsia="Times New Roman" w:hAnsi="Times New Roman" w:cs="Times New Roman"/>
      <w:sz w:val="12"/>
    </w:rPr>
  </w:style>
  <w:style w:type="character" w:customStyle="1" w:styleId="ReallyFuckingSmallChar0">
    <w:name w:val="Really Fucking Small Char"/>
    <w:link w:val="ReallyFuckingSmall0"/>
    <w:rsid w:val="00AA3CD4"/>
    <w:rPr>
      <w:rFonts w:ascii="Times New Roman" w:eastAsia="Times New Roman" w:hAnsi="Times New Roman" w:cs="Times New Roman"/>
      <w:sz w:val="12"/>
    </w:rPr>
  </w:style>
  <w:style w:type="paragraph" w:customStyle="1" w:styleId="Boxempahsis">
    <w:name w:val="Box empahsis"/>
    <w:basedOn w:val="Normal"/>
    <w:link w:val="BoxempahsisChar"/>
    <w:qFormat/>
    <w:rsid w:val="00AA3CD4"/>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AA3CD4"/>
    <w:rPr>
      <w:rFonts w:ascii="Franklin Gothic Heavy" w:hAnsi="Franklin Gothic Heavy"/>
      <w:sz w:val="22"/>
      <w:u w:val="single"/>
      <w:bdr w:val="single" w:sz="4" w:space="0" w:color="auto"/>
    </w:rPr>
  </w:style>
  <w:style w:type="character" w:customStyle="1" w:styleId="Qualified">
    <w:name w:val="Qualified"/>
    <w:rsid w:val="00AA3CD4"/>
    <w:rPr>
      <w:rFonts w:asciiTheme="majorHAnsi" w:hAnsiTheme="majorHAnsi"/>
      <w:b/>
      <w:bCs/>
      <w:sz w:val="16"/>
    </w:rPr>
  </w:style>
  <w:style w:type="character" w:styleId="SubtleEmphasis">
    <w:name w:val="Subtle Emphasis"/>
    <w:basedOn w:val="DefaultParagraphFont"/>
    <w:uiPriority w:val="19"/>
    <w:qFormat/>
    <w:rsid w:val="00AA3CD4"/>
    <w:rPr>
      <w:rFonts w:ascii="Times New Roman" w:hAnsi="Times New Roman"/>
      <w:i w:val="0"/>
      <w:iCs/>
      <w:color w:val="0D0D0D" w:themeColor="text1" w:themeTint="F2"/>
      <w:sz w:val="14"/>
    </w:rPr>
  </w:style>
  <w:style w:type="character" w:customStyle="1" w:styleId="Underline-Highlighted-WFU">
    <w:name w:val="Underline-Highlighted-WFU"/>
    <w:basedOn w:val="DefaultParagraphFont"/>
    <w:uiPriority w:val="1"/>
    <w:qFormat/>
    <w:rsid w:val="00AA3CD4"/>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AA3CD4"/>
    <w:rPr>
      <w:rFonts w:ascii="Cambria" w:hAnsi="Cambria"/>
      <w:b/>
      <w:caps w:val="0"/>
      <w:smallCaps w:val="0"/>
      <w:sz w:val="24"/>
      <w:u w:val="none"/>
      <w:bdr w:val="none" w:sz="0" w:space="0" w:color="auto"/>
      <w:shd w:val="clear" w:color="auto" w:fill="BEFF7D"/>
    </w:rPr>
  </w:style>
  <w:style w:type="character" w:customStyle="1" w:styleId="BlockTitleChar1">
    <w:name w:val="%Block Title Char"/>
    <w:rsid w:val="00AA3CD4"/>
    <w:rPr>
      <w:rFonts w:ascii="Arial" w:eastAsia="Times New Roman" w:hAnsi="Arial" w:cs="Arial"/>
      <w:b/>
      <w:bCs/>
      <w:kern w:val="32"/>
      <w:sz w:val="28"/>
      <w:szCs w:val="32"/>
    </w:rPr>
  </w:style>
  <w:style w:type="character" w:customStyle="1" w:styleId="columntexthead">
    <w:name w:val="columntexthead"/>
    <w:rsid w:val="00AA3CD4"/>
  </w:style>
  <w:style w:type="character" w:customStyle="1" w:styleId="instruction">
    <w:name w:val="instruction"/>
    <w:rsid w:val="00AA3CD4"/>
  </w:style>
  <w:style w:type="character" w:customStyle="1" w:styleId="listpipe">
    <w:name w:val="listpipe"/>
    <w:rsid w:val="00AA3CD4"/>
  </w:style>
  <w:style w:type="character" w:customStyle="1" w:styleId="imagelink">
    <w:name w:val="imagelink"/>
    <w:rsid w:val="00AA3CD4"/>
  </w:style>
  <w:style w:type="character" w:customStyle="1" w:styleId="leadin">
    <w:name w:val="leadin"/>
    <w:rsid w:val="00AA3CD4"/>
  </w:style>
  <w:style w:type="character" w:customStyle="1" w:styleId="A4">
    <w:name w:val="A4"/>
    <w:rsid w:val="00AA3CD4"/>
    <w:rPr>
      <w:rFonts w:ascii="Baskerville" w:hAnsi="Baskerville" w:cs="Baskerville"/>
      <w:b/>
      <w:bCs/>
      <w:color w:val="000000"/>
      <w:sz w:val="22"/>
      <w:szCs w:val="22"/>
    </w:rPr>
  </w:style>
  <w:style w:type="character" w:customStyle="1" w:styleId="noticiabyline">
    <w:name w:val="noticia_byline"/>
    <w:rsid w:val="00AA3CD4"/>
  </w:style>
  <w:style w:type="character" w:customStyle="1" w:styleId="sep">
    <w:name w:val="sep"/>
    <w:rsid w:val="00AA3CD4"/>
  </w:style>
  <w:style w:type="character" w:customStyle="1" w:styleId="rightnowyahoo">
    <w:name w:val="right_now_yahoo"/>
    <w:rsid w:val="00AA3CD4"/>
  </w:style>
  <w:style w:type="character" w:customStyle="1" w:styleId="submittedmeta">
    <w:name w:val="submitted meta"/>
    <w:rsid w:val="00AA3CD4"/>
  </w:style>
  <w:style w:type="character" w:customStyle="1" w:styleId="A10">
    <w:name w:val="A10"/>
    <w:uiPriority w:val="99"/>
    <w:rsid w:val="00AA3CD4"/>
    <w:rPr>
      <w:color w:val="000000"/>
      <w:sz w:val="12"/>
      <w:szCs w:val="12"/>
    </w:rPr>
  </w:style>
  <w:style w:type="paragraph" w:customStyle="1" w:styleId="Pa7">
    <w:name w:val="Pa7"/>
    <w:basedOn w:val="Default"/>
    <w:next w:val="Default"/>
    <w:uiPriority w:val="99"/>
    <w:rsid w:val="00AA3CD4"/>
    <w:pPr>
      <w:autoSpaceDE w:val="0"/>
      <w:autoSpaceDN w:val="0"/>
      <w:adjustRightInd w:val="0"/>
      <w:spacing w:before="280" w:line="221" w:lineRule="atLeast"/>
    </w:pPr>
    <w:rPr>
      <w:rFonts w:ascii="Baskerville" w:eastAsia="Times New Roman" w:hAnsi="Baskerville" w:cs="Times New Roman"/>
    </w:rPr>
  </w:style>
  <w:style w:type="paragraph" w:customStyle="1" w:styleId="Pa8">
    <w:name w:val="Pa8"/>
    <w:basedOn w:val="Default"/>
    <w:next w:val="Default"/>
    <w:uiPriority w:val="99"/>
    <w:rsid w:val="00AA3CD4"/>
    <w:pPr>
      <w:autoSpaceDE w:val="0"/>
      <w:autoSpaceDN w:val="0"/>
      <w:adjustRightInd w:val="0"/>
      <w:spacing w:line="221" w:lineRule="atLeast"/>
    </w:pPr>
    <w:rPr>
      <w:rFonts w:ascii="Baskerville" w:eastAsia="Times New Roman" w:hAnsi="Baskerville" w:cs="Times New Roman"/>
    </w:rPr>
  </w:style>
  <w:style w:type="character" w:customStyle="1" w:styleId="A11">
    <w:name w:val="A11"/>
    <w:rsid w:val="00AA3CD4"/>
    <w:rPr>
      <w:color w:val="000000"/>
      <w:sz w:val="12"/>
      <w:szCs w:val="12"/>
    </w:rPr>
  </w:style>
  <w:style w:type="character" w:customStyle="1" w:styleId="AAAunderline">
    <w:name w:val="AAAunderline"/>
    <w:qFormat/>
    <w:rsid w:val="00AA3CD4"/>
    <w:rPr>
      <w:b/>
      <w:u w:val="single"/>
    </w:rPr>
  </w:style>
  <w:style w:type="paragraph" w:customStyle="1" w:styleId="IndexHeader">
    <w:name w:val="Index Header"/>
    <w:basedOn w:val="Normal"/>
    <w:rsid w:val="00AA3CD4"/>
    <w:pPr>
      <w:ind w:left="-720"/>
      <w:outlineLvl w:val="0"/>
    </w:pPr>
    <w:rPr>
      <w:rFonts w:ascii="Times New Roman" w:eastAsia="Times New Roman" w:hAnsi="Times New Roman"/>
      <w:b/>
      <w:bCs/>
      <w:sz w:val="36"/>
      <w:szCs w:val="20"/>
    </w:rPr>
  </w:style>
  <w:style w:type="character" w:customStyle="1" w:styleId="IndexHeaderChar">
    <w:name w:val="Index Header Char"/>
    <w:rsid w:val="00AA3CD4"/>
    <w:rPr>
      <w:rFonts w:ascii="Times New Roman" w:eastAsia="Times New Roman" w:hAnsi="Times New Roman"/>
      <w:b/>
      <w:bCs/>
      <w:sz w:val="36"/>
    </w:rPr>
  </w:style>
  <w:style w:type="paragraph" w:customStyle="1" w:styleId="CardRead">
    <w:name w:val="Card_Read"/>
    <w:basedOn w:val="Normal"/>
    <w:rsid w:val="00AA3CD4"/>
    <w:rPr>
      <w:rFonts w:ascii="Times" w:eastAsia="Times" w:hAnsi="Times"/>
      <w:szCs w:val="20"/>
    </w:rPr>
  </w:style>
  <w:style w:type="paragraph" w:customStyle="1" w:styleId="CardNU">
    <w:name w:val="CardNU"/>
    <w:basedOn w:val="Normal"/>
    <w:rsid w:val="00AA3CD4"/>
    <w:rPr>
      <w:rFonts w:ascii="Times" w:eastAsia="Times" w:hAnsi="Times"/>
      <w:sz w:val="14"/>
      <w:szCs w:val="20"/>
    </w:rPr>
  </w:style>
  <w:style w:type="paragraph" w:customStyle="1" w:styleId="StyleHeading310pt">
    <w:name w:val="Style Heading 3 + 10 pt"/>
    <w:basedOn w:val="Heading3"/>
    <w:rsid w:val="00AA3CD4"/>
    <w:pPr>
      <w:keepLines w:val="0"/>
      <w:pageBreakBefore w:val="0"/>
      <w:ind w:left="576"/>
      <w:jc w:val="left"/>
    </w:pPr>
    <w:rPr>
      <w:rFonts w:ascii="Georgia" w:eastAsia="Times New Roman" w:hAnsi="Georgia" w:cs="Arial"/>
      <w:b w:val="0"/>
      <w:bCs w:val="0"/>
      <w:caps/>
      <w:sz w:val="20"/>
      <w:szCs w:val="26"/>
      <w:u w:val="none"/>
    </w:rPr>
  </w:style>
  <w:style w:type="character" w:customStyle="1" w:styleId="StyleHeading310ptChar">
    <w:name w:val="Style Heading 3 + 10 pt Char"/>
    <w:rsid w:val="00AA3CD4"/>
    <w:rPr>
      <w:rFonts w:ascii="Times New Roman" w:eastAsia="Times New Roman" w:hAnsi="Times New Roman" w:cs="Arial"/>
      <w:b/>
      <w:bCs/>
      <w:sz w:val="26"/>
      <w:szCs w:val="26"/>
    </w:rPr>
  </w:style>
  <w:style w:type="paragraph" w:customStyle="1" w:styleId="Style30">
    <w:name w:val="Style 3"/>
    <w:basedOn w:val="Normal"/>
    <w:rsid w:val="00AA3CD4"/>
    <w:pPr>
      <w:autoSpaceDE w:val="0"/>
      <w:autoSpaceDN w:val="0"/>
      <w:spacing w:line="326" w:lineRule="auto"/>
      <w:ind w:firstLine="216"/>
      <w:jc w:val="both"/>
    </w:pPr>
    <w:rPr>
      <w:rFonts w:ascii="Arial" w:eastAsia="Times New Roman" w:hAnsi="Arial"/>
      <w:sz w:val="6"/>
      <w:szCs w:val="6"/>
    </w:rPr>
  </w:style>
  <w:style w:type="character" w:customStyle="1" w:styleId="Style12Char">
    <w:name w:val="Style12 Char"/>
    <w:link w:val="Style120"/>
    <w:rsid w:val="00AA3CD4"/>
    <w:rPr>
      <w:b/>
      <w:u w:val="thick"/>
    </w:rPr>
  </w:style>
  <w:style w:type="character" w:customStyle="1" w:styleId="BoldUnderlineChar10">
    <w:name w:val="BoldUnderline Char1"/>
    <w:rsid w:val="00AA3CD4"/>
    <w:rPr>
      <w:b/>
      <w:sz w:val="22"/>
      <w:szCs w:val="24"/>
      <w:u w:val="single"/>
      <w:lang w:val="en-US" w:eastAsia="en-US" w:bidi="ar-SA"/>
    </w:rPr>
  </w:style>
  <w:style w:type="paragraph" w:customStyle="1" w:styleId="CardText-NotUnderlined">
    <w:name w:val="Card Text - Not Underlined"/>
    <w:basedOn w:val="Normal"/>
    <w:rsid w:val="00AA3CD4"/>
    <w:pPr>
      <w:spacing w:after="60"/>
    </w:pPr>
    <w:rPr>
      <w:rFonts w:ascii="Times New Roman" w:eastAsia="Times New Roman" w:hAnsi="Times New Roman"/>
      <w:sz w:val="18"/>
    </w:rPr>
  </w:style>
  <w:style w:type="character" w:customStyle="1" w:styleId="CardsFont12ptCharCharCharChar">
    <w:name w:val="Cards + Font: 12 pt Char Char Char Char"/>
    <w:rsid w:val="00AA3CD4"/>
    <w:rPr>
      <w:sz w:val="24"/>
      <w:szCs w:val="24"/>
      <w:u w:val="thick"/>
      <w:lang w:val="en-US" w:eastAsia="en-US" w:bidi="ar-SA"/>
    </w:rPr>
  </w:style>
  <w:style w:type="paragraph" w:customStyle="1" w:styleId="OmniPage8">
    <w:name w:val="OmniPage #8"/>
    <w:basedOn w:val="Normal"/>
    <w:rsid w:val="00AA3CD4"/>
    <w:rPr>
      <w:rFonts w:ascii="Times New Roman" w:eastAsia="Times New Roman" w:hAnsi="Times New Roman"/>
      <w:color w:val="000000"/>
      <w:sz w:val="20"/>
      <w:szCs w:val="20"/>
    </w:rPr>
  </w:style>
  <w:style w:type="paragraph" w:customStyle="1" w:styleId="OmniPage2">
    <w:name w:val="OmniPage #2"/>
    <w:basedOn w:val="Normal"/>
    <w:rsid w:val="00AA3CD4"/>
    <w:rPr>
      <w:rFonts w:ascii="Times New Roman" w:eastAsia="Times New Roman" w:hAnsi="Times New Roman"/>
      <w:color w:val="000000"/>
      <w:sz w:val="20"/>
      <w:szCs w:val="20"/>
    </w:rPr>
  </w:style>
  <w:style w:type="paragraph" w:customStyle="1" w:styleId="OmniPage6">
    <w:name w:val="OmniPage #6"/>
    <w:basedOn w:val="Normal"/>
    <w:rsid w:val="00AA3CD4"/>
    <w:rPr>
      <w:rFonts w:ascii="Times New Roman" w:eastAsia="Times New Roman" w:hAnsi="Times New Roman"/>
      <w:color w:val="000000"/>
      <w:sz w:val="20"/>
      <w:szCs w:val="20"/>
    </w:rPr>
  </w:style>
  <w:style w:type="paragraph" w:customStyle="1" w:styleId="OmniPage7">
    <w:name w:val="OmniPage #7"/>
    <w:basedOn w:val="Normal"/>
    <w:rsid w:val="00AA3CD4"/>
    <w:rPr>
      <w:rFonts w:ascii="Times New Roman" w:eastAsia="Times New Roman" w:hAnsi="Times New Roman"/>
      <w:color w:val="000000"/>
      <w:sz w:val="20"/>
      <w:szCs w:val="20"/>
    </w:rPr>
  </w:style>
  <w:style w:type="paragraph" w:customStyle="1" w:styleId="OmniPage11">
    <w:name w:val="OmniPage #11"/>
    <w:basedOn w:val="Normal"/>
    <w:rsid w:val="00AA3CD4"/>
    <w:rPr>
      <w:rFonts w:ascii="Times New Roman" w:eastAsia="Times New Roman" w:hAnsi="Times New Roman"/>
      <w:color w:val="000000"/>
      <w:sz w:val="20"/>
      <w:szCs w:val="20"/>
    </w:rPr>
  </w:style>
  <w:style w:type="paragraph" w:customStyle="1" w:styleId="OmniPage12">
    <w:name w:val="OmniPage #12"/>
    <w:basedOn w:val="Normal"/>
    <w:rsid w:val="00AA3CD4"/>
    <w:rPr>
      <w:rFonts w:ascii="Times New Roman" w:eastAsia="Times New Roman" w:hAnsi="Times New Roman"/>
      <w:color w:val="000000"/>
      <w:sz w:val="20"/>
      <w:szCs w:val="20"/>
    </w:rPr>
  </w:style>
  <w:style w:type="paragraph" w:customStyle="1" w:styleId="OmniPage13">
    <w:name w:val="OmniPage #13"/>
    <w:basedOn w:val="Normal"/>
    <w:rsid w:val="00AA3CD4"/>
    <w:rPr>
      <w:rFonts w:ascii="Times New Roman" w:eastAsia="Times New Roman" w:hAnsi="Times New Roman"/>
      <w:color w:val="000000"/>
      <w:sz w:val="20"/>
      <w:szCs w:val="20"/>
    </w:rPr>
  </w:style>
  <w:style w:type="paragraph" w:customStyle="1" w:styleId="OmniPage14">
    <w:name w:val="OmniPage #14"/>
    <w:basedOn w:val="Normal"/>
    <w:rsid w:val="00AA3CD4"/>
    <w:rPr>
      <w:rFonts w:ascii="Times New Roman" w:eastAsia="Times New Roman" w:hAnsi="Times New Roman"/>
      <w:color w:val="000000"/>
      <w:sz w:val="20"/>
      <w:szCs w:val="20"/>
    </w:rPr>
  </w:style>
  <w:style w:type="paragraph" w:customStyle="1" w:styleId="OmniPage15">
    <w:name w:val="OmniPage #15"/>
    <w:basedOn w:val="Normal"/>
    <w:rsid w:val="00AA3CD4"/>
    <w:rPr>
      <w:rFonts w:ascii="Times New Roman" w:eastAsia="Times New Roman" w:hAnsi="Times New Roman"/>
      <w:color w:val="000000"/>
      <w:sz w:val="20"/>
      <w:szCs w:val="20"/>
    </w:rPr>
  </w:style>
  <w:style w:type="paragraph" w:customStyle="1" w:styleId="OmniPage17">
    <w:name w:val="OmniPage #17"/>
    <w:basedOn w:val="Normal"/>
    <w:rsid w:val="00AA3CD4"/>
    <w:rPr>
      <w:rFonts w:ascii="Times New Roman" w:eastAsia="Times New Roman" w:hAnsi="Times New Roman"/>
      <w:color w:val="000000"/>
      <w:sz w:val="20"/>
      <w:szCs w:val="20"/>
    </w:rPr>
  </w:style>
  <w:style w:type="paragraph" w:customStyle="1" w:styleId="OmniPage19">
    <w:name w:val="OmniPage #19"/>
    <w:basedOn w:val="Normal"/>
    <w:rsid w:val="00AA3CD4"/>
    <w:rPr>
      <w:rFonts w:ascii="Times New Roman" w:eastAsia="Times New Roman" w:hAnsi="Times New Roman"/>
      <w:color w:val="000000"/>
      <w:sz w:val="20"/>
      <w:szCs w:val="20"/>
    </w:rPr>
  </w:style>
  <w:style w:type="paragraph" w:customStyle="1" w:styleId="OmniPage20">
    <w:name w:val="OmniPage #20"/>
    <w:basedOn w:val="Normal"/>
    <w:rsid w:val="00AA3CD4"/>
    <w:rPr>
      <w:rFonts w:ascii="Times New Roman" w:eastAsia="Times New Roman" w:hAnsi="Times New Roman"/>
      <w:color w:val="000000"/>
      <w:sz w:val="20"/>
      <w:szCs w:val="20"/>
    </w:rPr>
  </w:style>
  <w:style w:type="paragraph" w:customStyle="1" w:styleId="OmniPage21">
    <w:name w:val="OmniPage #21"/>
    <w:basedOn w:val="Normal"/>
    <w:rsid w:val="00AA3CD4"/>
    <w:rPr>
      <w:rFonts w:ascii="Times New Roman" w:eastAsia="Times New Roman" w:hAnsi="Times New Roman"/>
      <w:color w:val="000000"/>
      <w:sz w:val="20"/>
      <w:szCs w:val="20"/>
    </w:rPr>
  </w:style>
  <w:style w:type="paragraph" w:customStyle="1" w:styleId="OmniPage22">
    <w:name w:val="OmniPage #22"/>
    <w:basedOn w:val="Normal"/>
    <w:rsid w:val="00AA3CD4"/>
    <w:rPr>
      <w:rFonts w:ascii="Times New Roman" w:eastAsia="Times New Roman" w:hAnsi="Times New Roman"/>
      <w:color w:val="000000"/>
      <w:sz w:val="20"/>
      <w:szCs w:val="20"/>
    </w:rPr>
  </w:style>
  <w:style w:type="paragraph" w:customStyle="1" w:styleId="OmniPage25">
    <w:name w:val="OmniPage #25"/>
    <w:basedOn w:val="Normal"/>
    <w:rsid w:val="00AA3CD4"/>
    <w:rPr>
      <w:rFonts w:ascii="Times New Roman" w:eastAsia="Times New Roman" w:hAnsi="Times New Roman"/>
      <w:color w:val="000000"/>
      <w:sz w:val="20"/>
      <w:szCs w:val="20"/>
    </w:rPr>
  </w:style>
  <w:style w:type="paragraph" w:customStyle="1" w:styleId="OmniPage18">
    <w:name w:val="OmniPage #18"/>
    <w:basedOn w:val="Normal"/>
    <w:rsid w:val="00AA3CD4"/>
    <w:rPr>
      <w:rFonts w:ascii="Times New Roman" w:eastAsia="Times New Roman" w:hAnsi="Times New Roman"/>
      <w:color w:val="000000"/>
      <w:sz w:val="20"/>
      <w:szCs w:val="20"/>
    </w:rPr>
  </w:style>
  <w:style w:type="paragraph" w:customStyle="1" w:styleId="OmniPage26">
    <w:name w:val="OmniPage #26"/>
    <w:basedOn w:val="Normal"/>
    <w:rsid w:val="00AA3CD4"/>
    <w:rPr>
      <w:rFonts w:ascii="Times New Roman" w:eastAsia="Times New Roman" w:hAnsi="Times New Roman"/>
      <w:color w:val="000000"/>
      <w:sz w:val="20"/>
      <w:szCs w:val="20"/>
    </w:rPr>
  </w:style>
  <w:style w:type="character" w:customStyle="1" w:styleId="iagsheaderlarge">
    <w:name w:val="iags_header_large"/>
    <w:rsid w:val="00AA3CD4"/>
  </w:style>
  <w:style w:type="paragraph" w:customStyle="1" w:styleId="OmniPage9">
    <w:name w:val="OmniPage #9"/>
    <w:basedOn w:val="Normal"/>
    <w:rsid w:val="00AA3CD4"/>
    <w:rPr>
      <w:rFonts w:ascii="Times New Roman" w:eastAsia="Times New Roman" w:hAnsi="Times New Roman"/>
      <w:color w:val="000000"/>
      <w:sz w:val="20"/>
      <w:szCs w:val="20"/>
    </w:rPr>
  </w:style>
  <w:style w:type="paragraph" w:customStyle="1" w:styleId="OmniPage5">
    <w:name w:val="OmniPage #5"/>
    <w:basedOn w:val="Normal"/>
    <w:rsid w:val="00AA3CD4"/>
    <w:rPr>
      <w:rFonts w:ascii="Times New Roman" w:eastAsia="Times New Roman" w:hAnsi="Times New Roman"/>
      <w:color w:val="000000"/>
      <w:sz w:val="20"/>
      <w:szCs w:val="20"/>
    </w:rPr>
  </w:style>
  <w:style w:type="character" w:customStyle="1" w:styleId="style12char0">
    <w:name w:val="style12char"/>
    <w:rsid w:val="00AA3CD4"/>
  </w:style>
  <w:style w:type="character" w:customStyle="1" w:styleId="charchar20">
    <w:name w:val="charchar2"/>
    <w:rsid w:val="00AA3CD4"/>
  </w:style>
  <w:style w:type="character" w:customStyle="1" w:styleId="style11char">
    <w:name w:val="style11char"/>
    <w:rsid w:val="00AA3CD4"/>
  </w:style>
  <w:style w:type="paragraph" w:customStyle="1" w:styleId="CitesandCardText">
    <w:name w:val="Cites and Card Text"/>
    <w:basedOn w:val="Normal"/>
    <w:rsid w:val="00AA3CD4"/>
    <w:rPr>
      <w:rFonts w:ascii="Times New Roman" w:eastAsia="Times New Roman" w:hAnsi="Times New Roman"/>
      <w:sz w:val="20"/>
    </w:rPr>
  </w:style>
  <w:style w:type="paragraph" w:styleId="List2">
    <w:name w:val="List 2"/>
    <w:basedOn w:val="Default"/>
    <w:next w:val="Default"/>
    <w:rsid w:val="00AA3CD4"/>
    <w:pPr>
      <w:autoSpaceDE w:val="0"/>
      <w:autoSpaceDN w:val="0"/>
      <w:adjustRightInd w:val="0"/>
    </w:pPr>
    <w:rPr>
      <w:rFonts w:ascii="Times New Roman" w:eastAsia="Times New Roman" w:hAnsi="Times New Roman" w:cs="Times New Roman"/>
    </w:rPr>
  </w:style>
  <w:style w:type="character" w:customStyle="1" w:styleId="Heading51">
    <w:name w:val="Heading 51"/>
    <w:aliases w:val="Heading 5 Char Char Char"/>
    <w:rsid w:val="00AA3CD4"/>
    <w:rPr>
      <w:b/>
      <w:bCs/>
      <w:iCs/>
      <w:szCs w:val="26"/>
      <w:lang w:val="en-US" w:eastAsia="en-US" w:bidi="ar-SA"/>
    </w:rPr>
  </w:style>
  <w:style w:type="paragraph" w:customStyle="1" w:styleId="Style16">
    <w:name w:val="Style 16"/>
    <w:basedOn w:val="Normal"/>
    <w:rsid w:val="00AA3CD4"/>
    <w:pPr>
      <w:autoSpaceDE w:val="0"/>
      <w:autoSpaceDN w:val="0"/>
      <w:adjustRightInd w:val="0"/>
    </w:pPr>
    <w:rPr>
      <w:rFonts w:ascii="Times New Roman" w:eastAsia="Times New Roman" w:hAnsi="Times New Roman"/>
    </w:rPr>
  </w:style>
  <w:style w:type="paragraph" w:customStyle="1" w:styleId="smalltext2">
    <w:name w:val="smalltext"/>
    <w:basedOn w:val="Normal"/>
    <w:link w:val="smalltextChar0"/>
    <w:rsid w:val="00AA3CD4"/>
    <w:rPr>
      <w:rFonts w:ascii="Times New Roman" w:eastAsia="Times New Roman" w:hAnsi="Times New Roman" w:cs="Arial"/>
    </w:rPr>
  </w:style>
  <w:style w:type="character" w:customStyle="1" w:styleId="smalltextChar0">
    <w:name w:val="smalltext Char"/>
    <w:link w:val="smalltext2"/>
    <w:rsid w:val="00AA3CD4"/>
    <w:rPr>
      <w:rFonts w:ascii="Times New Roman" w:eastAsia="Times New Roman" w:hAnsi="Times New Roman" w:cs="Arial"/>
      <w:sz w:val="22"/>
    </w:rPr>
  </w:style>
  <w:style w:type="paragraph" w:customStyle="1" w:styleId="StyleJustifiedFirstline1cmAfter6ptLinespacing1">
    <w:name w:val="Style Justified First line:  1 cm After:  6 pt Line spacing:  1...."/>
    <w:basedOn w:val="Default"/>
    <w:next w:val="Default"/>
    <w:rsid w:val="00AA3CD4"/>
    <w:pPr>
      <w:autoSpaceDE w:val="0"/>
      <w:autoSpaceDN w:val="0"/>
      <w:adjustRightInd w:val="0"/>
      <w:spacing w:after="120"/>
    </w:pPr>
    <w:rPr>
      <w:rFonts w:ascii="Times New Roman" w:eastAsia="Times New Roman" w:hAnsi="Times New Roman" w:cs="Times New Roman"/>
    </w:rPr>
  </w:style>
  <w:style w:type="paragraph" w:customStyle="1" w:styleId="headingChar">
    <w:name w:val="heading Char"/>
    <w:basedOn w:val="Normal"/>
    <w:rsid w:val="00AA3CD4"/>
    <w:pPr>
      <w:jc w:val="center"/>
    </w:pPr>
    <w:rPr>
      <w:rFonts w:ascii="Arial Black" w:eastAsia="Times New Roman" w:hAnsi="Arial Black"/>
      <w:b/>
      <w:sz w:val="36"/>
      <w:u w:val="single"/>
    </w:rPr>
  </w:style>
  <w:style w:type="character" w:customStyle="1" w:styleId="boldunderlineCharChar0">
    <w:name w:val="boldunderline Char Char"/>
    <w:rsid w:val="00AA3CD4"/>
    <w:rPr>
      <w:b/>
      <w:sz w:val="22"/>
      <w:szCs w:val="24"/>
      <w:u w:val="single"/>
      <w:lang w:val="en-US" w:eastAsia="en-US" w:bidi="ar-SA"/>
    </w:rPr>
  </w:style>
  <w:style w:type="paragraph" w:customStyle="1" w:styleId="Bullets-squares">
    <w:name w:val="Bullets - squares"/>
    <w:basedOn w:val="Normal"/>
    <w:next w:val="Normal"/>
    <w:rsid w:val="00AA3CD4"/>
    <w:pPr>
      <w:numPr>
        <w:numId w:val="17"/>
      </w:numPr>
      <w:overflowPunct w:val="0"/>
      <w:autoSpaceDE w:val="0"/>
      <w:autoSpaceDN w:val="0"/>
      <w:adjustRightInd w:val="0"/>
      <w:jc w:val="both"/>
      <w:textAlignment w:val="baseline"/>
    </w:pPr>
    <w:rPr>
      <w:rFonts w:ascii="Times New Roman" w:eastAsia="Times New Roman" w:hAnsi="Times New Roman"/>
      <w:lang w:val="en-GB"/>
    </w:rPr>
  </w:style>
  <w:style w:type="paragraph" w:customStyle="1" w:styleId="UnderlineText">
    <w:name w:val="Underline Text"/>
    <w:basedOn w:val="Normal"/>
    <w:link w:val="UnderlineTextChar"/>
    <w:rsid w:val="00AA3CD4"/>
    <w:pPr>
      <w:ind w:left="288"/>
    </w:pPr>
    <w:rPr>
      <w:rFonts w:asciiTheme="minorHAnsi" w:hAnsiTheme="minorHAnsi"/>
      <w:sz w:val="24"/>
    </w:rPr>
  </w:style>
  <w:style w:type="paragraph" w:customStyle="1" w:styleId="Size8">
    <w:name w:val="Size 8"/>
    <w:link w:val="Size8Char"/>
    <w:rsid w:val="00AA3CD4"/>
    <w:rPr>
      <w:rFonts w:ascii="Times New Roman" w:eastAsia="Times New Roman" w:hAnsi="Times New Roman" w:cs="Times New Roman"/>
      <w:sz w:val="16"/>
      <w:szCs w:val="22"/>
    </w:rPr>
  </w:style>
  <w:style w:type="character" w:customStyle="1" w:styleId="MediumGrid2Char">
    <w:name w:val="Medium Grid 2 Char"/>
    <w:rsid w:val="00AA3CD4"/>
    <w:rPr>
      <w:sz w:val="24"/>
      <w:szCs w:val="22"/>
      <w:lang w:val="en-US" w:eastAsia="en-US" w:bidi="ar-SA"/>
    </w:rPr>
  </w:style>
  <w:style w:type="character" w:customStyle="1" w:styleId="Size8Char">
    <w:name w:val="Size 8 Char"/>
    <w:link w:val="Size8"/>
    <w:rsid w:val="00AA3CD4"/>
    <w:rPr>
      <w:rFonts w:ascii="Times New Roman" w:eastAsia="Times New Roman" w:hAnsi="Times New Roman" w:cs="Times New Roman"/>
      <w:sz w:val="16"/>
      <w:szCs w:val="22"/>
    </w:rPr>
  </w:style>
  <w:style w:type="character" w:customStyle="1" w:styleId="UnderlinedTextCharChar">
    <w:name w:val="Underlined Text Char Char"/>
    <w:rsid w:val="00AA3CD4"/>
    <w:rPr>
      <w:rFonts w:cs="Arial"/>
      <w:bCs/>
      <w:szCs w:val="26"/>
      <w:u w:val="single"/>
      <w:lang w:val="en-US" w:eastAsia="en-US" w:bidi="ar-SA"/>
    </w:rPr>
  </w:style>
  <w:style w:type="paragraph" w:customStyle="1" w:styleId="RegularCite">
    <w:name w:val="Regular Cite"/>
    <w:qFormat/>
    <w:rsid w:val="00AA3CD4"/>
    <w:rPr>
      <w:rFonts w:ascii="Times New Roman" w:eastAsia="Times New Roman" w:hAnsi="Times New Roman" w:cs="Times New Roman"/>
      <w:sz w:val="20"/>
      <w:szCs w:val="22"/>
    </w:rPr>
  </w:style>
  <w:style w:type="character" w:customStyle="1" w:styleId="eudoraheader">
    <w:name w:val="eudoraheader"/>
    <w:rsid w:val="00AA3CD4"/>
  </w:style>
  <w:style w:type="character" w:customStyle="1" w:styleId="emailstyle26">
    <w:name w:val="emailstyle26"/>
    <w:rsid w:val="00AA3CD4"/>
  </w:style>
  <w:style w:type="paragraph" w:customStyle="1" w:styleId="context">
    <w:name w:val="context"/>
    <w:basedOn w:val="Normal"/>
    <w:rsid w:val="00AA3CD4"/>
    <w:pPr>
      <w:spacing w:before="100" w:beforeAutospacing="1" w:after="100" w:afterAutospacing="1"/>
    </w:pPr>
    <w:rPr>
      <w:rFonts w:ascii="Times New Roman" w:eastAsia="Times New Roman" w:hAnsi="Times New Roman"/>
    </w:rPr>
  </w:style>
  <w:style w:type="character" w:customStyle="1" w:styleId="newstitle1">
    <w:name w:val="newstitle1"/>
    <w:rsid w:val="00AA3CD4"/>
  </w:style>
  <w:style w:type="character" w:customStyle="1" w:styleId="articleheadline">
    <w:name w:val="articleheadline"/>
    <w:rsid w:val="00AA3CD4"/>
  </w:style>
  <w:style w:type="character" w:customStyle="1" w:styleId="dateline">
    <w:name w:val="dateline"/>
    <w:rsid w:val="00AA3CD4"/>
  </w:style>
  <w:style w:type="character" w:customStyle="1" w:styleId="sendtofriend">
    <w:name w:val="sendtofriend"/>
    <w:rsid w:val="00AA3CD4"/>
  </w:style>
  <w:style w:type="character" w:customStyle="1" w:styleId="pagetype">
    <w:name w:val="pagetype"/>
    <w:rsid w:val="00AA3CD4"/>
  </w:style>
  <w:style w:type="character" w:customStyle="1" w:styleId="byl">
    <w:name w:val="byl"/>
    <w:rsid w:val="00AA3CD4"/>
  </w:style>
  <w:style w:type="character" w:customStyle="1" w:styleId="byd">
    <w:name w:val="byd"/>
    <w:rsid w:val="00AA3CD4"/>
  </w:style>
  <w:style w:type="paragraph" w:customStyle="1" w:styleId="Size6">
    <w:name w:val="Size 6"/>
    <w:link w:val="Size6Char"/>
    <w:qFormat/>
    <w:rsid w:val="00AA3CD4"/>
    <w:rPr>
      <w:rFonts w:ascii="Times New Roman" w:eastAsia="Times New Roman" w:hAnsi="Times New Roman" w:cs="Times New Roman"/>
      <w:sz w:val="16"/>
      <w:szCs w:val="22"/>
    </w:rPr>
  </w:style>
  <w:style w:type="character" w:customStyle="1" w:styleId="Size6Char">
    <w:name w:val="Size 6 Char"/>
    <w:link w:val="Size6"/>
    <w:rsid w:val="00AA3CD4"/>
    <w:rPr>
      <w:rFonts w:ascii="Times New Roman" w:eastAsia="Times New Roman" w:hAnsi="Times New Roman" w:cs="Times New Roman"/>
      <w:sz w:val="16"/>
      <w:szCs w:val="22"/>
    </w:rPr>
  </w:style>
  <w:style w:type="character" w:customStyle="1" w:styleId="underliningchar0">
    <w:name w:val="underliningchar"/>
    <w:rsid w:val="00AA3CD4"/>
  </w:style>
  <w:style w:type="paragraph" w:customStyle="1" w:styleId="TxBrp11">
    <w:name w:val="TxBr_p11"/>
    <w:basedOn w:val="Normal"/>
    <w:rsid w:val="00AA3CD4"/>
    <w:pPr>
      <w:tabs>
        <w:tab w:val="left" w:pos="204"/>
      </w:tabs>
      <w:autoSpaceDE w:val="0"/>
      <w:autoSpaceDN w:val="0"/>
      <w:adjustRightInd w:val="0"/>
      <w:spacing w:line="240" w:lineRule="atLeast"/>
      <w:jc w:val="both"/>
    </w:pPr>
    <w:rPr>
      <w:rFonts w:ascii="Times New Roman" w:eastAsia="Times New Roman" w:hAnsi="Times New Roman"/>
    </w:rPr>
  </w:style>
  <w:style w:type="paragraph" w:customStyle="1" w:styleId="TxBrp15">
    <w:name w:val="TxBr_p15"/>
    <w:basedOn w:val="Normal"/>
    <w:rsid w:val="00AA3CD4"/>
    <w:pPr>
      <w:tabs>
        <w:tab w:val="left" w:pos="1661"/>
      </w:tabs>
      <w:autoSpaceDE w:val="0"/>
      <w:autoSpaceDN w:val="0"/>
      <w:adjustRightInd w:val="0"/>
      <w:spacing w:line="300" w:lineRule="atLeast"/>
      <w:ind w:left="1282"/>
      <w:jc w:val="both"/>
    </w:pPr>
    <w:rPr>
      <w:rFonts w:ascii="Times New Roman" w:eastAsia="Times New Roman" w:hAnsi="Times New Roman"/>
    </w:rPr>
  </w:style>
  <w:style w:type="paragraph" w:customStyle="1" w:styleId="TxBrp16">
    <w:name w:val="TxBr_p16"/>
    <w:basedOn w:val="Normal"/>
    <w:rsid w:val="00AA3CD4"/>
    <w:pPr>
      <w:tabs>
        <w:tab w:val="left" w:pos="1882"/>
      </w:tabs>
      <w:autoSpaceDE w:val="0"/>
      <w:autoSpaceDN w:val="0"/>
      <w:adjustRightInd w:val="0"/>
      <w:spacing w:line="300" w:lineRule="atLeast"/>
      <w:ind w:left="1661" w:firstLine="222"/>
      <w:jc w:val="both"/>
    </w:pPr>
    <w:rPr>
      <w:rFonts w:ascii="Times New Roman" w:eastAsia="Times New Roman" w:hAnsi="Times New Roman"/>
    </w:rPr>
  </w:style>
  <w:style w:type="paragraph" w:customStyle="1" w:styleId="TxBrp2">
    <w:name w:val="TxBr_p2"/>
    <w:basedOn w:val="Normal"/>
    <w:qFormat/>
    <w:rsid w:val="00AA3CD4"/>
    <w:pPr>
      <w:tabs>
        <w:tab w:val="left" w:pos="1371"/>
        <w:tab w:val="left" w:pos="1819"/>
      </w:tabs>
      <w:autoSpaceDE w:val="0"/>
      <w:autoSpaceDN w:val="0"/>
      <w:adjustRightInd w:val="0"/>
      <w:spacing w:line="300" w:lineRule="atLeast"/>
      <w:ind w:left="1372" w:firstLine="448"/>
      <w:jc w:val="both"/>
    </w:pPr>
    <w:rPr>
      <w:rFonts w:ascii="Times New Roman" w:eastAsia="Times New Roman" w:hAnsi="Times New Roman"/>
    </w:rPr>
  </w:style>
  <w:style w:type="paragraph" w:customStyle="1" w:styleId="TxBrp7">
    <w:name w:val="TxBr_p7"/>
    <w:basedOn w:val="Normal"/>
    <w:rsid w:val="00AA3CD4"/>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3">
    <w:name w:val="TxBr_p3"/>
    <w:basedOn w:val="Normal"/>
    <w:rsid w:val="00AA3CD4"/>
    <w:pPr>
      <w:tabs>
        <w:tab w:val="left" w:pos="1581"/>
      </w:tabs>
      <w:autoSpaceDE w:val="0"/>
      <w:autoSpaceDN w:val="0"/>
      <w:adjustRightInd w:val="0"/>
      <w:spacing w:line="300" w:lineRule="atLeast"/>
      <w:ind w:left="1203"/>
      <w:jc w:val="both"/>
    </w:pPr>
    <w:rPr>
      <w:rFonts w:ascii="Times New Roman" w:eastAsia="Times New Roman" w:hAnsi="Times New Roman"/>
    </w:rPr>
  </w:style>
  <w:style w:type="paragraph" w:customStyle="1" w:styleId="TxBrp4">
    <w:name w:val="TxBr_p4"/>
    <w:basedOn w:val="Normal"/>
    <w:rsid w:val="00AA3CD4"/>
    <w:pPr>
      <w:tabs>
        <w:tab w:val="left" w:pos="1371"/>
      </w:tabs>
      <w:autoSpaceDE w:val="0"/>
      <w:autoSpaceDN w:val="0"/>
      <w:adjustRightInd w:val="0"/>
      <w:spacing w:line="240" w:lineRule="atLeast"/>
      <w:ind w:left="993"/>
      <w:jc w:val="both"/>
    </w:pPr>
    <w:rPr>
      <w:rFonts w:ascii="Times New Roman" w:eastAsia="Times New Roman" w:hAnsi="Times New Roman"/>
    </w:rPr>
  </w:style>
  <w:style w:type="paragraph" w:customStyle="1" w:styleId="TxBrp6">
    <w:name w:val="TxBr_p6"/>
    <w:basedOn w:val="Normal"/>
    <w:rsid w:val="00AA3CD4"/>
    <w:pPr>
      <w:tabs>
        <w:tab w:val="left" w:pos="204"/>
      </w:tabs>
      <w:autoSpaceDE w:val="0"/>
      <w:autoSpaceDN w:val="0"/>
      <w:adjustRightInd w:val="0"/>
      <w:spacing w:line="300" w:lineRule="atLeast"/>
    </w:pPr>
    <w:rPr>
      <w:rFonts w:ascii="Times New Roman" w:eastAsia="Times New Roman" w:hAnsi="Times New Roman"/>
    </w:rPr>
  </w:style>
  <w:style w:type="paragraph" w:customStyle="1" w:styleId="TxBrp5">
    <w:name w:val="TxBr_p5"/>
    <w:basedOn w:val="Normal"/>
    <w:rsid w:val="00AA3CD4"/>
    <w:pPr>
      <w:tabs>
        <w:tab w:val="left" w:pos="255"/>
      </w:tabs>
      <w:autoSpaceDE w:val="0"/>
      <w:autoSpaceDN w:val="0"/>
      <w:adjustRightInd w:val="0"/>
      <w:spacing w:line="300" w:lineRule="atLeast"/>
      <w:ind w:firstLine="255"/>
      <w:jc w:val="both"/>
    </w:pPr>
    <w:rPr>
      <w:rFonts w:ascii="Times New Roman" w:eastAsia="Times New Roman" w:hAnsi="Times New Roman"/>
    </w:rPr>
  </w:style>
  <w:style w:type="paragraph" w:customStyle="1" w:styleId="TxBrp27">
    <w:name w:val="TxBr_p27"/>
    <w:basedOn w:val="Normal"/>
    <w:rsid w:val="00AA3CD4"/>
    <w:pPr>
      <w:tabs>
        <w:tab w:val="left" w:pos="204"/>
      </w:tabs>
      <w:autoSpaceDE w:val="0"/>
      <w:autoSpaceDN w:val="0"/>
      <w:adjustRightInd w:val="0"/>
      <w:spacing w:line="300" w:lineRule="atLeast"/>
    </w:pPr>
    <w:rPr>
      <w:rFonts w:ascii="Times New Roman" w:eastAsia="Times New Roman" w:hAnsi="Times New Roman"/>
    </w:rPr>
  </w:style>
  <w:style w:type="paragraph" w:customStyle="1" w:styleId="TxBrp10">
    <w:name w:val="TxBr_p10"/>
    <w:basedOn w:val="Normal"/>
    <w:rsid w:val="00AA3CD4"/>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25">
    <w:name w:val="TxBr_p25"/>
    <w:basedOn w:val="Normal"/>
    <w:rsid w:val="00AA3CD4"/>
    <w:pPr>
      <w:tabs>
        <w:tab w:val="left" w:pos="204"/>
      </w:tabs>
      <w:autoSpaceDE w:val="0"/>
      <w:autoSpaceDN w:val="0"/>
      <w:adjustRightInd w:val="0"/>
      <w:spacing w:line="300" w:lineRule="atLeast"/>
      <w:jc w:val="both"/>
    </w:pPr>
    <w:rPr>
      <w:rFonts w:ascii="Times New Roman" w:eastAsia="Times New Roman" w:hAnsi="Times New Roman"/>
    </w:rPr>
  </w:style>
  <w:style w:type="paragraph" w:customStyle="1" w:styleId="TxBrp8">
    <w:name w:val="TxBr_p8"/>
    <w:basedOn w:val="Normal"/>
    <w:rsid w:val="00AA3CD4"/>
    <w:pPr>
      <w:tabs>
        <w:tab w:val="left" w:pos="340"/>
      </w:tabs>
      <w:autoSpaceDE w:val="0"/>
      <w:autoSpaceDN w:val="0"/>
      <w:adjustRightInd w:val="0"/>
      <w:spacing w:line="300" w:lineRule="atLeast"/>
      <w:ind w:firstLine="340"/>
      <w:jc w:val="both"/>
    </w:pPr>
    <w:rPr>
      <w:rFonts w:ascii="Times New Roman" w:eastAsia="Times New Roman" w:hAnsi="Times New Roman"/>
    </w:rPr>
  </w:style>
  <w:style w:type="paragraph" w:customStyle="1" w:styleId="TxBrp12">
    <w:name w:val="TxBr_p12"/>
    <w:basedOn w:val="Normal"/>
    <w:rsid w:val="00AA3CD4"/>
    <w:pPr>
      <w:tabs>
        <w:tab w:val="left" w:pos="317"/>
      </w:tabs>
      <w:autoSpaceDE w:val="0"/>
      <w:autoSpaceDN w:val="0"/>
      <w:adjustRightInd w:val="0"/>
      <w:spacing w:line="300" w:lineRule="atLeast"/>
      <w:ind w:firstLine="318"/>
      <w:jc w:val="both"/>
    </w:pPr>
    <w:rPr>
      <w:rFonts w:ascii="Times New Roman" w:eastAsia="Times New Roman" w:hAnsi="Times New Roman"/>
    </w:rPr>
  </w:style>
  <w:style w:type="paragraph" w:customStyle="1" w:styleId="TxBrp9">
    <w:name w:val="TxBr_p9"/>
    <w:basedOn w:val="Normal"/>
    <w:rsid w:val="00AA3CD4"/>
    <w:pPr>
      <w:tabs>
        <w:tab w:val="left" w:pos="2931"/>
      </w:tabs>
      <w:autoSpaceDE w:val="0"/>
      <w:autoSpaceDN w:val="0"/>
      <w:adjustRightInd w:val="0"/>
      <w:spacing w:line="300" w:lineRule="atLeast"/>
      <w:ind w:left="2552"/>
      <w:jc w:val="both"/>
    </w:pPr>
    <w:rPr>
      <w:rFonts w:ascii="Times New Roman" w:eastAsia="Times New Roman" w:hAnsi="Times New Roman"/>
    </w:rPr>
  </w:style>
  <w:style w:type="character" w:customStyle="1" w:styleId="adtext124">
    <w:name w:val="adtext124"/>
    <w:rsid w:val="00AA3CD4"/>
    <w:rPr>
      <w:vanish w:val="0"/>
      <w:webHidden w:val="0"/>
      <w:color w:val="999999"/>
      <w:sz w:val="12"/>
      <w:szCs w:val="12"/>
      <w:specVanish/>
    </w:rPr>
  </w:style>
  <w:style w:type="paragraph" w:customStyle="1" w:styleId="CardsFont8pt">
    <w:name w:val="Cards + Font: 8 pt"/>
    <w:basedOn w:val="Normal"/>
    <w:rsid w:val="00AA3CD4"/>
    <w:pPr>
      <w:autoSpaceDE w:val="0"/>
      <w:autoSpaceDN w:val="0"/>
      <w:adjustRightInd w:val="0"/>
      <w:ind w:left="432" w:right="432"/>
      <w:jc w:val="both"/>
    </w:pPr>
    <w:rPr>
      <w:rFonts w:ascii="Times New Roman" w:eastAsia="Times New Roman" w:hAnsi="Times New Roman"/>
      <w:szCs w:val="20"/>
    </w:rPr>
  </w:style>
  <w:style w:type="character" w:customStyle="1" w:styleId="CardsFont8ptChar">
    <w:name w:val="Cards + Font: 8 pt Char"/>
    <w:rsid w:val="00AA3CD4"/>
    <w:rPr>
      <w:sz w:val="16"/>
    </w:rPr>
  </w:style>
  <w:style w:type="character" w:customStyle="1" w:styleId="TagLineCharChar">
    <w:name w:val="Tag Line Char Char"/>
    <w:rsid w:val="00AA3CD4"/>
    <w:rPr>
      <w:rFonts w:cs="Arial"/>
      <w:b/>
      <w:bCs/>
      <w:iCs/>
      <w:sz w:val="24"/>
      <w:szCs w:val="28"/>
      <w:lang w:val="en-US" w:eastAsia="en-US" w:bidi="ar-SA"/>
    </w:rPr>
  </w:style>
  <w:style w:type="paragraph" w:customStyle="1" w:styleId="published">
    <w:name w:val="published"/>
    <w:basedOn w:val="Normal"/>
    <w:rsid w:val="00AA3CD4"/>
    <w:pPr>
      <w:spacing w:before="100" w:beforeAutospacing="1" w:after="100" w:afterAutospacing="1"/>
    </w:pPr>
    <w:rPr>
      <w:rFonts w:ascii="Times New Roman" w:eastAsia="Times New Roman" w:hAnsi="Times New Roman"/>
    </w:rPr>
  </w:style>
  <w:style w:type="paragraph" w:customStyle="1" w:styleId="updated">
    <w:name w:val="updated"/>
    <w:basedOn w:val="Normal"/>
    <w:rsid w:val="00AA3CD4"/>
    <w:pPr>
      <w:spacing w:before="100" w:beforeAutospacing="1" w:after="100" w:afterAutospacing="1"/>
    </w:pPr>
    <w:rPr>
      <w:rFonts w:ascii="Times New Roman" w:eastAsia="Times New Roman" w:hAnsi="Times New Roman"/>
    </w:rPr>
  </w:style>
  <w:style w:type="character" w:customStyle="1" w:styleId="articlecommentcount">
    <w:name w:val="article_comment_count"/>
    <w:rsid w:val="00AA3CD4"/>
  </w:style>
  <w:style w:type="character" w:customStyle="1" w:styleId="articlerecommendcount">
    <w:name w:val="article_recommend_count"/>
    <w:rsid w:val="00AA3CD4"/>
  </w:style>
  <w:style w:type="character" w:customStyle="1" w:styleId="normaltext1">
    <w:name w:val="normal_text"/>
    <w:rsid w:val="00AA3CD4"/>
  </w:style>
  <w:style w:type="paragraph" w:customStyle="1" w:styleId="storytimestamp">
    <w:name w:val="storytimestamp"/>
    <w:basedOn w:val="Normal"/>
    <w:rsid w:val="00AA3CD4"/>
    <w:pPr>
      <w:spacing w:before="100" w:beforeAutospacing="1" w:after="100" w:afterAutospacing="1"/>
    </w:pPr>
    <w:rPr>
      <w:rFonts w:ascii="Times New Roman" w:eastAsia="Times New Roman" w:hAnsi="Times New Roman"/>
    </w:rPr>
  </w:style>
  <w:style w:type="character" w:customStyle="1" w:styleId="story-byline">
    <w:name w:val="story-byline"/>
    <w:rsid w:val="00AA3CD4"/>
  </w:style>
  <w:style w:type="character" w:customStyle="1" w:styleId="story-titleline">
    <w:name w:val="story-titleline"/>
    <w:rsid w:val="00AA3CD4"/>
  </w:style>
  <w:style w:type="paragraph" w:styleId="ListBullet2">
    <w:name w:val="List Bullet 2"/>
    <w:basedOn w:val="Normal"/>
    <w:rsid w:val="00AA3CD4"/>
    <w:pPr>
      <w:tabs>
        <w:tab w:val="num" w:pos="1440"/>
      </w:tabs>
      <w:ind w:left="1440" w:hanging="360"/>
    </w:pPr>
    <w:rPr>
      <w:rFonts w:ascii="Times New Roman" w:eastAsia="Times New Roman" w:hAnsi="Times New Roman" w:cs="Arial"/>
      <w:b/>
      <w:szCs w:val="44"/>
    </w:rPr>
  </w:style>
  <w:style w:type="paragraph" w:customStyle="1" w:styleId="Cardnotunderlined0">
    <w:name w:val="Card not underlined"/>
    <w:basedOn w:val="Normal"/>
    <w:rsid w:val="00AA3CD4"/>
    <w:rPr>
      <w:rFonts w:ascii="Times New Roman" w:eastAsia="Times New Roman" w:hAnsi="Times New Roman"/>
      <w:color w:val="000000"/>
      <w:sz w:val="10"/>
    </w:rPr>
  </w:style>
  <w:style w:type="character" w:customStyle="1" w:styleId="marron">
    <w:name w:val="marron"/>
    <w:rsid w:val="00AA3CD4"/>
  </w:style>
  <w:style w:type="paragraph" w:customStyle="1" w:styleId="boldcite">
    <w:name w:val="bold cite"/>
    <w:basedOn w:val="Heading1"/>
    <w:link w:val="boldciteChar4"/>
    <w:qFormat/>
    <w:rsid w:val="00AA3CD4"/>
    <w:pPr>
      <w:keepLines w:val="0"/>
      <w:pageBreakBefore w:val="0"/>
      <w:pBdr>
        <w:top w:val="none" w:sz="0" w:space="0" w:color="auto"/>
        <w:left w:val="none" w:sz="0" w:space="0" w:color="auto"/>
        <w:bottom w:val="none" w:sz="0" w:space="0" w:color="auto"/>
        <w:right w:val="none" w:sz="0" w:space="0" w:color="auto"/>
      </w:pBdr>
      <w:jc w:val="left"/>
      <w:outlineLvl w:val="9"/>
    </w:pPr>
    <w:rPr>
      <w:rFonts w:ascii="Arial" w:eastAsia="Times New Roman" w:hAnsi="Arial" w:cs="Arial"/>
      <w:caps/>
      <w:kern w:val="32"/>
      <w:sz w:val="24"/>
      <w:szCs w:val="24"/>
    </w:rPr>
  </w:style>
  <w:style w:type="character" w:customStyle="1" w:styleId="UnderlineCardChar0">
    <w:name w:val="Underline Card Char"/>
    <w:rsid w:val="00AA3CD4"/>
    <w:rPr>
      <w:sz w:val="22"/>
      <w:szCs w:val="24"/>
      <w:u w:val="single"/>
      <w:lang w:val="en-US" w:eastAsia="en-US" w:bidi="ar-SA"/>
    </w:rPr>
  </w:style>
  <w:style w:type="character" w:customStyle="1" w:styleId="SourcesCharChar1">
    <w:name w:val="Sources Char Char1"/>
    <w:rsid w:val="00AA3CD4"/>
    <w:rPr>
      <w:rFonts w:cs="Arial"/>
      <w:b/>
      <w:bCs/>
      <w:iCs/>
      <w:sz w:val="24"/>
      <w:szCs w:val="28"/>
      <w:lang w:val="en-US" w:eastAsia="en-US" w:bidi="ar-SA"/>
    </w:rPr>
  </w:style>
  <w:style w:type="character" w:customStyle="1" w:styleId="UnderlinesCharChar">
    <w:name w:val="Underlines Char Char"/>
    <w:rsid w:val="00AA3CD4"/>
    <w:rPr>
      <w:rFonts w:cs="Arial"/>
      <w:b/>
      <w:bCs/>
      <w:sz w:val="22"/>
      <w:szCs w:val="26"/>
      <w:u w:val="single"/>
      <w:lang w:val="en-US" w:eastAsia="en-US" w:bidi="ar-SA"/>
    </w:rPr>
  </w:style>
  <w:style w:type="paragraph" w:customStyle="1" w:styleId="OmniPage3">
    <w:name w:val="OmniPage #3"/>
    <w:basedOn w:val="Normal"/>
    <w:rsid w:val="00AA3CD4"/>
    <w:rPr>
      <w:rFonts w:ascii="Times New Roman" w:eastAsia="Times New Roman" w:hAnsi="Times New Roman"/>
      <w:color w:val="000000"/>
      <w:sz w:val="20"/>
      <w:szCs w:val="20"/>
    </w:rPr>
  </w:style>
  <w:style w:type="paragraph" w:customStyle="1" w:styleId="OmniPage16">
    <w:name w:val="OmniPage #16"/>
    <w:basedOn w:val="Normal"/>
    <w:rsid w:val="00AA3CD4"/>
    <w:rPr>
      <w:rFonts w:ascii="Times New Roman" w:eastAsia="Times New Roman" w:hAnsi="Times New Roman"/>
      <w:color w:val="000000"/>
      <w:sz w:val="20"/>
      <w:szCs w:val="20"/>
    </w:rPr>
  </w:style>
  <w:style w:type="paragraph" w:customStyle="1" w:styleId="OmniPage23">
    <w:name w:val="OmniPage #23"/>
    <w:basedOn w:val="Normal"/>
    <w:rsid w:val="00AA3CD4"/>
    <w:rPr>
      <w:rFonts w:ascii="Times New Roman" w:eastAsia="Times New Roman" w:hAnsi="Times New Roman"/>
      <w:color w:val="000000"/>
      <w:sz w:val="20"/>
      <w:szCs w:val="20"/>
    </w:rPr>
  </w:style>
  <w:style w:type="paragraph" w:customStyle="1" w:styleId="OmniPage24">
    <w:name w:val="OmniPage #24"/>
    <w:basedOn w:val="Normal"/>
    <w:rsid w:val="00AA3CD4"/>
    <w:rPr>
      <w:rFonts w:ascii="Times New Roman" w:eastAsia="Times New Roman" w:hAnsi="Times New Roman"/>
      <w:color w:val="000000"/>
      <w:sz w:val="20"/>
      <w:szCs w:val="20"/>
    </w:rPr>
  </w:style>
  <w:style w:type="paragraph" w:customStyle="1" w:styleId="OmniPage27">
    <w:name w:val="OmniPage #27"/>
    <w:basedOn w:val="Normal"/>
    <w:rsid w:val="00AA3CD4"/>
    <w:rPr>
      <w:rFonts w:ascii="Times New Roman" w:eastAsia="Times New Roman" w:hAnsi="Times New Roman"/>
      <w:color w:val="000000"/>
      <w:sz w:val="20"/>
      <w:szCs w:val="20"/>
    </w:rPr>
  </w:style>
  <w:style w:type="paragraph" w:customStyle="1" w:styleId="OmniPage28">
    <w:name w:val="OmniPage #28"/>
    <w:basedOn w:val="Normal"/>
    <w:rsid w:val="00AA3CD4"/>
    <w:rPr>
      <w:rFonts w:ascii="Times New Roman" w:eastAsia="Times New Roman" w:hAnsi="Times New Roman"/>
      <w:color w:val="000000"/>
      <w:sz w:val="20"/>
      <w:szCs w:val="20"/>
    </w:rPr>
  </w:style>
  <w:style w:type="paragraph" w:customStyle="1" w:styleId="OmniPage29">
    <w:name w:val="OmniPage #29"/>
    <w:basedOn w:val="Normal"/>
    <w:rsid w:val="00AA3CD4"/>
    <w:rPr>
      <w:rFonts w:ascii="Times New Roman" w:eastAsia="Times New Roman" w:hAnsi="Times New Roman"/>
      <w:color w:val="000000"/>
      <w:sz w:val="20"/>
      <w:szCs w:val="20"/>
    </w:rPr>
  </w:style>
  <w:style w:type="paragraph" w:customStyle="1" w:styleId="OmniPage30">
    <w:name w:val="OmniPage #30"/>
    <w:basedOn w:val="Normal"/>
    <w:rsid w:val="00AA3CD4"/>
    <w:rPr>
      <w:rFonts w:ascii="Times New Roman" w:eastAsia="Times New Roman" w:hAnsi="Times New Roman"/>
      <w:color w:val="000000"/>
      <w:sz w:val="20"/>
      <w:szCs w:val="20"/>
    </w:rPr>
  </w:style>
  <w:style w:type="paragraph" w:customStyle="1" w:styleId="OmniPage31">
    <w:name w:val="OmniPage #31"/>
    <w:basedOn w:val="Normal"/>
    <w:rsid w:val="00AA3CD4"/>
    <w:rPr>
      <w:rFonts w:ascii="Times New Roman" w:eastAsia="Times New Roman" w:hAnsi="Times New Roman"/>
      <w:color w:val="000000"/>
      <w:sz w:val="20"/>
      <w:szCs w:val="20"/>
    </w:rPr>
  </w:style>
  <w:style w:type="paragraph" w:customStyle="1" w:styleId="OmniPage32">
    <w:name w:val="OmniPage #32"/>
    <w:basedOn w:val="Normal"/>
    <w:rsid w:val="00AA3CD4"/>
    <w:rPr>
      <w:rFonts w:ascii="Times New Roman" w:eastAsia="Times New Roman" w:hAnsi="Times New Roman"/>
      <w:color w:val="000000"/>
      <w:sz w:val="20"/>
      <w:szCs w:val="20"/>
    </w:rPr>
  </w:style>
  <w:style w:type="paragraph" w:customStyle="1" w:styleId="OmniPage33">
    <w:name w:val="OmniPage #33"/>
    <w:basedOn w:val="Normal"/>
    <w:rsid w:val="00AA3CD4"/>
    <w:rPr>
      <w:rFonts w:ascii="Times New Roman" w:eastAsia="Times New Roman" w:hAnsi="Times New Roman"/>
      <w:color w:val="000000"/>
      <w:sz w:val="20"/>
      <w:szCs w:val="20"/>
    </w:rPr>
  </w:style>
  <w:style w:type="paragraph" w:customStyle="1" w:styleId="OmniPage34">
    <w:name w:val="OmniPage #34"/>
    <w:basedOn w:val="Normal"/>
    <w:rsid w:val="00AA3CD4"/>
    <w:rPr>
      <w:rFonts w:ascii="Times New Roman" w:eastAsia="Times New Roman" w:hAnsi="Times New Roman"/>
      <w:color w:val="000000"/>
      <w:sz w:val="20"/>
      <w:szCs w:val="20"/>
    </w:rPr>
  </w:style>
  <w:style w:type="paragraph" w:customStyle="1" w:styleId="OmniPage35">
    <w:name w:val="OmniPage #35"/>
    <w:basedOn w:val="Normal"/>
    <w:rsid w:val="00AA3CD4"/>
    <w:rPr>
      <w:rFonts w:ascii="Times New Roman" w:eastAsia="Times New Roman" w:hAnsi="Times New Roman"/>
      <w:color w:val="000000"/>
      <w:sz w:val="20"/>
      <w:szCs w:val="20"/>
    </w:rPr>
  </w:style>
  <w:style w:type="paragraph" w:customStyle="1" w:styleId="OmniPage36">
    <w:name w:val="OmniPage #36"/>
    <w:basedOn w:val="Normal"/>
    <w:rsid w:val="00AA3CD4"/>
    <w:rPr>
      <w:rFonts w:ascii="Times New Roman" w:eastAsia="Times New Roman" w:hAnsi="Times New Roman"/>
      <w:color w:val="000000"/>
      <w:sz w:val="20"/>
      <w:szCs w:val="20"/>
    </w:rPr>
  </w:style>
  <w:style w:type="paragraph" w:customStyle="1" w:styleId="OmniPage37">
    <w:name w:val="OmniPage #37"/>
    <w:basedOn w:val="Normal"/>
    <w:rsid w:val="00AA3CD4"/>
    <w:rPr>
      <w:rFonts w:ascii="Times New Roman" w:eastAsia="Times New Roman" w:hAnsi="Times New Roman"/>
      <w:color w:val="000000"/>
      <w:sz w:val="20"/>
      <w:szCs w:val="20"/>
    </w:rPr>
  </w:style>
  <w:style w:type="paragraph" w:customStyle="1" w:styleId="OmniPage38">
    <w:name w:val="OmniPage #38"/>
    <w:basedOn w:val="Normal"/>
    <w:rsid w:val="00AA3CD4"/>
    <w:rPr>
      <w:rFonts w:ascii="Times New Roman" w:eastAsia="Times New Roman" w:hAnsi="Times New Roman"/>
      <w:color w:val="000000"/>
      <w:sz w:val="20"/>
      <w:szCs w:val="20"/>
    </w:rPr>
  </w:style>
  <w:style w:type="paragraph" w:customStyle="1" w:styleId="OmniPage39">
    <w:name w:val="OmniPage #39"/>
    <w:basedOn w:val="Normal"/>
    <w:rsid w:val="00AA3CD4"/>
    <w:rPr>
      <w:rFonts w:ascii="Times New Roman" w:eastAsia="Times New Roman" w:hAnsi="Times New Roman"/>
      <w:color w:val="000000"/>
      <w:sz w:val="20"/>
      <w:szCs w:val="20"/>
    </w:rPr>
  </w:style>
  <w:style w:type="paragraph" w:customStyle="1" w:styleId="OmniPage40">
    <w:name w:val="OmniPage #40"/>
    <w:basedOn w:val="Normal"/>
    <w:rsid w:val="00AA3CD4"/>
    <w:rPr>
      <w:rFonts w:ascii="Times New Roman" w:eastAsia="Times New Roman" w:hAnsi="Times New Roman"/>
      <w:color w:val="000000"/>
      <w:sz w:val="20"/>
      <w:szCs w:val="20"/>
    </w:rPr>
  </w:style>
  <w:style w:type="paragraph" w:customStyle="1" w:styleId="OmniPage41">
    <w:name w:val="OmniPage #41"/>
    <w:basedOn w:val="Normal"/>
    <w:rsid w:val="00AA3CD4"/>
    <w:rPr>
      <w:rFonts w:ascii="Times New Roman" w:eastAsia="Times New Roman" w:hAnsi="Times New Roman"/>
      <w:color w:val="000000"/>
      <w:sz w:val="20"/>
      <w:szCs w:val="20"/>
    </w:rPr>
  </w:style>
  <w:style w:type="paragraph" w:customStyle="1" w:styleId="OmniPage42">
    <w:name w:val="OmniPage #42"/>
    <w:basedOn w:val="Normal"/>
    <w:rsid w:val="00AA3CD4"/>
    <w:rPr>
      <w:rFonts w:ascii="Times New Roman" w:eastAsia="Times New Roman" w:hAnsi="Times New Roman"/>
      <w:color w:val="000000"/>
      <w:sz w:val="20"/>
      <w:szCs w:val="20"/>
    </w:rPr>
  </w:style>
  <w:style w:type="paragraph" w:customStyle="1" w:styleId="OmniPage43">
    <w:name w:val="OmniPage #43"/>
    <w:basedOn w:val="Normal"/>
    <w:rsid w:val="00AA3CD4"/>
    <w:rPr>
      <w:rFonts w:ascii="Times New Roman" w:eastAsia="Times New Roman" w:hAnsi="Times New Roman"/>
      <w:color w:val="000000"/>
      <w:sz w:val="20"/>
      <w:szCs w:val="20"/>
    </w:rPr>
  </w:style>
  <w:style w:type="paragraph" w:customStyle="1" w:styleId="OmniPage44">
    <w:name w:val="OmniPage #44"/>
    <w:basedOn w:val="Normal"/>
    <w:rsid w:val="00AA3CD4"/>
    <w:rPr>
      <w:rFonts w:ascii="Times New Roman" w:eastAsia="Times New Roman" w:hAnsi="Times New Roman"/>
      <w:color w:val="000000"/>
      <w:sz w:val="20"/>
      <w:szCs w:val="20"/>
    </w:rPr>
  </w:style>
  <w:style w:type="paragraph" w:customStyle="1" w:styleId="OmniPage45">
    <w:name w:val="OmniPage #45"/>
    <w:basedOn w:val="Normal"/>
    <w:rsid w:val="00AA3CD4"/>
    <w:rPr>
      <w:rFonts w:ascii="Times New Roman" w:eastAsia="Times New Roman" w:hAnsi="Times New Roman"/>
      <w:color w:val="000000"/>
      <w:sz w:val="20"/>
      <w:szCs w:val="20"/>
    </w:rPr>
  </w:style>
  <w:style w:type="paragraph" w:customStyle="1" w:styleId="OmniPage46">
    <w:name w:val="OmniPage #46"/>
    <w:basedOn w:val="Normal"/>
    <w:rsid w:val="00AA3CD4"/>
    <w:rPr>
      <w:rFonts w:ascii="Times New Roman" w:eastAsia="Times New Roman" w:hAnsi="Times New Roman"/>
      <w:color w:val="000000"/>
      <w:sz w:val="20"/>
      <w:szCs w:val="20"/>
    </w:rPr>
  </w:style>
  <w:style w:type="paragraph" w:customStyle="1" w:styleId="OmniPage47">
    <w:name w:val="OmniPage #47"/>
    <w:basedOn w:val="Normal"/>
    <w:rsid w:val="00AA3CD4"/>
    <w:rPr>
      <w:rFonts w:ascii="Times New Roman" w:eastAsia="Times New Roman" w:hAnsi="Times New Roman"/>
      <w:color w:val="000000"/>
      <w:sz w:val="20"/>
      <w:szCs w:val="20"/>
    </w:rPr>
  </w:style>
  <w:style w:type="paragraph" w:customStyle="1" w:styleId="OmniPage48">
    <w:name w:val="OmniPage #48"/>
    <w:basedOn w:val="Normal"/>
    <w:rsid w:val="00AA3CD4"/>
    <w:rPr>
      <w:rFonts w:ascii="Times New Roman" w:eastAsia="Times New Roman" w:hAnsi="Times New Roman"/>
      <w:color w:val="000000"/>
      <w:sz w:val="20"/>
      <w:szCs w:val="20"/>
    </w:rPr>
  </w:style>
  <w:style w:type="paragraph" w:customStyle="1" w:styleId="OmniPage49">
    <w:name w:val="OmniPage #49"/>
    <w:basedOn w:val="Normal"/>
    <w:rsid w:val="00AA3CD4"/>
    <w:rPr>
      <w:rFonts w:ascii="Times New Roman" w:eastAsia="Times New Roman" w:hAnsi="Times New Roman"/>
      <w:color w:val="000000"/>
      <w:sz w:val="20"/>
      <w:szCs w:val="20"/>
    </w:rPr>
  </w:style>
  <w:style w:type="paragraph" w:customStyle="1" w:styleId="OmniPage50">
    <w:name w:val="OmniPage #50"/>
    <w:basedOn w:val="Normal"/>
    <w:rsid w:val="00AA3CD4"/>
    <w:rPr>
      <w:rFonts w:ascii="Times New Roman" w:eastAsia="Times New Roman" w:hAnsi="Times New Roman"/>
      <w:color w:val="000000"/>
      <w:sz w:val="20"/>
      <w:szCs w:val="20"/>
    </w:rPr>
  </w:style>
  <w:style w:type="paragraph" w:customStyle="1" w:styleId="OmniPage51">
    <w:name w:val="OmniPage #51"/>
    <w:basedOn w:val="Normal"/>
    <w:rsid w:val="00AA3CD4"/>
    <w:rPr>
      <w:rFonts w:ascii="Times New Roman" w:eastAsia="Times New Roman" w:hAnsi="Times New Roman"/>
      <w:color w:val="000000"/>
      <w:sz w:val="20"/>
      <w:szCs w:val="20"/>
    </w:rPr>
  </w:style>
  <w:style w:type="paragraph" w:customStyle="1" w:styleId="OmniPage52">
    <w:name w:val="OmniPage #52"/>
    <w:basedOn w:val="Normal"/>
    <w:rsid w:val="00AA3CD4"/>
    <w:rPr>
      <w:rFonts w:ascii="Times New Roman" w:eastAsia="Times New Roman" w:hAnsi="Times New Roman"/>
      <w:color w:val="000000"/>
      <w:sz w:val="20"/>
      <w:szCs w:val="20"/>
    </w:rPr>
  </w:style>
  <w:style w:type="paragraph" w:customStyle="1" w:styleId="OmniPage53">
    <w:name w:val="OmniPage #53"/>
    <w:basedOn w:val="Normal"/>
    <w:rsid w:val="00AA3CD4"/>
    <w:rPr>
      <w:rFonts w:ascii="Times New Roman" w:eastAsia="Times New Roman" w:hAnsi="Times New Roman"/>
      <w:color w:val="000000"/>
      <w:sz w:val="20"/>
      <w:szCs w:val="20"/>
    </w:rPr>
  </w:style>
  <w:style w:type="paragraph" w:customStyle="1" w:styleId="OmniPage54">
    <w:name w:val="OmniPage #54"/>
    <w:basedOn w:val="Normal"/>
    <w:rsid w:val="00AA3CD4"/>
    <w:rPr>
      <w:rFonts w:ascii="Times New Roman" w:eastAsia="Times New Roman" w:hAnsi="Times New Roman"/>
      <w:color w:val="000000"/>
      <w:sz w:val="20"/>
      <w:szCs w:val="20"/>
    </w:rPr>
  </w:style>
  <w:style w:type="paragraph" w:customStyle="1" w:styleId="OmniPage55">
    <w:name w:val="OmniPage #55"/>
    <w:basedOn w:val="Normal"/>
    <w:rsid w:val="00AA3CD4"/>
    <w:rPr>
      <w:rFonts w:ascii="Times New Roman" w:eastAsia="Times New Roman" w:hAnsi="Times New Roman"/>
      <w:color w:val="000000"/>
      <w:sz w:val="20"/>
      <w:szCs w:val="20"/>
    </w:rPr>
  </w:style>
  <w:style w:type="paragraph" w:customStyle="1" w:styleId="OmniPage56">
    <w:name w:val="OmniPage #56"/>
    <w:basedOn w:val="Normal"/>
    <w:rsid w:val="00AA3CD4"/>
    <w:rPr>
      <w:rFonts w:ascii="Times New Roman" w:eastAsia="Times New Roman" w:hAnsi="Times New Roman"/>
      <w:color w:val="000000"/>
      <w:sz w:val="20"/>
      <w:szCs w:val="20"/>
    </w:rPr>
  </w:style>
  <w:style w:type="paragraph" w:customStyle="1" w:styleId="OmniPage57">
    <w:name w:val="OmniPage #57"/>
    <w:basedOn w:val="Normal"/>
    <w:rsid w:val="00AA3CD4"/>
    <w:rPr>
      <w:rFonts w:ascii="Times New Roman" w:eastAsia="Times New Roman" w:hAnsi="Times New Roman"/>
      <w:color w:val="000000"/>
      <w:sz w:val="20"/>
      <w:szCs w:val="20"/>
    </w:rPr>
  </w:style>
  <w:style w:type="paragraph" w:customStyle="1" w:styleId="OmniPage58">
    <w:name w:val="OmniPage #58"/>
    <w:basedOn w:val="Normal"/>
    <w:rsid w:val="00AA3CD4"/>
    <w:rPr>
      <w:rFonts w:ascii="Times New Roman" w:eastAsia="Times New Roman" w:hAnsi="Times New Roman"/>
      <w:color w:val="000000"/>
      <w:sz w:val="20"/>
      <w:szCs w:val="20"/>
    </w:rPr>
  </w:style>
  <w:style w:type="paragraph" w:customStyle="1" w:styleId="OmniPage59">
    <w:name w:val="OmniPage #59"/>
    <w:basedOn w:val="Normal"/>
    <w:rsid w:val="00AA3CD4"/>
    <w:rPr>
      <w:rFonts w:ascii="Times New Roman" w:eastAsia="Times New Roman" w:hAnsi="Times New Roman"/>
      <w:color w:val="000000"/>
      <w:sz w:val="20"/>
      <w:szCs w:val="20"/>
    </w:rPr>
  </w:style>
  <w:style w:type="paragraph" w:customStyle="1" w:styleId="OmniPage60">
    <w:name w:val="OmniPage #60"/>
    <w:basedOn w:val="Normal"/>
    <w:rsid w:val="00AA3CD4"/>
    <w:rPr>
      <w:rFonts w:ascii="Times New Roman" w:eastAsia="Times New Roman" w:hAnsi="Times New Roman"/>
      <w:color w:val="000000"/>
      <w:sz w:val="20"/>
      <w:szCs w:val="20"/>
    </w:rPr>
  </w:style>
  <w:style w:type="paragraph" w:customStyle="1" w:styleId="OmniPage61">
    <w:name w:val="OmniPage #61"/>
    <w:basedOn w:val="Normal"/>
    <w:rsid w:val="00AA3CD4"/>
    <w:rPr>
      <w:rFonts w:ascii="Times New Roman" w:eastAsia="Times New Roman" w:hAnsi="Times New Roman"/>
      <w:color w:val="000000"/>
      <w:sz w:val="20"/>
      <w:szCs w:val="20"/>
    </w:rPr>
  </w:style>
  <w:style w:type="paragraph" w:customStyle="1" w:styleId="OmniPage62">
    <w:name w:val="OmniPage #62"/>
    <w:basedOn w:val="Normal"/>
    <w:rsid w:val="00AA3CD4"/>
    <w:rPr>
      <w:rFonts w:ascii="Times New Roman" w:eastAsia="Times New Roman" w:hAnsi="Times New Roman"/>
      <w:color w:val="000000"/>
      <w:sz w:val="20"/>
      <w:szCs w:val="20"/>
    </w:rPr>
  </w:style>
  <w:style w:type="paragraph" w:customStyle="1" w:styleId="OmniPage63">
    <w:name w:val="OmniPage #63"/>
    <w:basedOn w:val="Normal"/>
    <w:rsid w:val="00AA3CD4"/>
    <w:rPr>
      <w:rFonts w:ascii="Times New Roman" w:eastAsia="Times New Roman" w:hAnsi="Times New Roman"/>
      <w:color w:val="000000"/>
      <w:sz w:val="20"/>
      <w:szCs w:val="20"/>
    </w:rPr>
  </w:style>
  <w:style w:type="paragraph" w:customStyle="1" w:styleId="OmniPage64">
    <w:name w:val="OmniPage #64"/>
    <w:basedOn w:val="Normal"/>
    <w:rsid w:val="00AA3CD4"/>
    <w:rPr>
      <w:rFonts w:ascii="Times New Roman" w:eastAsia="Times New Roman" w:hAnsi="Times New Roman"/>
      <w:color w:val="000000"/>
      <w:sz w:val="20"/>
      <w:szCs w:val="20"/>
    </w:rPr>
  </w:style>
  <w:style w:type="paragraph" w:customStyle="1" w:styleId="OmniPage65">
    <w:name w:val="OmniPage #65"/>
    <w:basedOn w:val="Normal"/>
    <w:rsid w:val="00AA3CD4"/>
    <w:rPr>
      <w:rFonts w:ascii="Times New Roman" w:eastAsia="Times New Roman" w:hAnsi="Times New Roman"/>
      <w:color w:val="000000"/>
      <w:sz w:val="20"/>
      <w:szCs w:val="20"/>
    </w:rPr>
  </w:style>
  <w:style w:type="paragraph" w:customStyle="1" w:styleId="OmniPage66">
    <w:name w:val="OmniPage #66"/>
    <w:basedOn w:val="Normal"/>
    <w:rsid w:val="00AA3CD4"/>
    <w:rPr>
      <w:rFonts w:ascii="Times New Roman" w:eastAsia="Times New Roman" w:hAnsi="Times New Roman"/>
      <w:color w:val="000000"/>
      <w:sz w:val="20"/>
      <w:szCs w:val="20"/>
    </w:rPr>
  </w:style>
  <w:style w:type="paragraph" w:customStyle="1" w:styleId="OmniPage67">
    <w:name w:val="OmniPage #67"/>
    <w:basedOn w:val="Normal"/>
    <w:rsid w:val="00AA3CD4"/>
    <w:rPr>
      <w:rFonts w:ascii="Times New Roman" w:eastAsia="Times New Roman" w:hAnsi="Times New Roman"/>
      <w:color w:val="000000"/>
      <w:sz w:val="20"/>
      <w:szCs w:val="20"/>
    </w:rPr>
  </w:style>
  <w:style w:type="paragraph" w:customStyle="1" w:styleId="OmniPage68">
    <w:name w:val="OmniPage #68"/>
    <w:basedOn w:val="Normal"/>
    <w:rsid w:val="00AA3CD4"/>
    <w:rPr>
      <w:rFonts w:ascii="Times New Roman" w:eastAsia="Times New Roman" w:hAnsi="Times New Roman"/>
      <w:color w:val="000000"/>
      <w:sz w:val="20"/>
      <w:szCs w:val="20"/>
    </w:rPr>
  </w:style>
  <w:style w:type="paragraph" w:customStyle="1" w:styleId="OmniPage69">
    <w:name w:val="OmniPage #69"/>
    <w:basedOn w:val="Normal"/>
    <w:rsid w:val="00AA3CD4"/>
    <w:rPr>
      <w:rFonts w:ascii="Times New Roman" w:eastAsia="Times New Roman" w:hAnsi="Times New Roman"/>
      <w:color w:val="000000"/>
      <w:sz w:val="20"/>
      <w:szCs w:val="20"/>
    </w:rPr>
  </w:style>
  <w:style w:type="paragraph" w:customStyle="1" w:styleId="OmniPage70">
    <w:name w:val="OmniPage #70"/>
    <w:basedOn w:val="Normal"/>
    <w:rsid w:val="00AA3CD4"/>
    <w:rPr>
      <w:rFonts w:ascii="Times New Roman" w:eastAsia="Times New Roman" w:hAnsi="Times New Roman"/>
      <w:color w:val="000000"/>
      <w:sz w:val="20"/>
      <w:szCs w:val="20"/>
    </w:rPr>
  </w:style>
  <w:style w:type="paragraph" w:customStyle="1" w:styleId="OmniPage71">
    <w:name w:val="OmniPage #71"/>
    <w:basedOn w:val="Normal"/>
    <w:rsid w:val="00AA3CD4"/>
    <w:rPr>
      <w:rFonts w:ascii="Times New Roman" w:eastAsia="Times New Roman" w:hAnsi="Times New Roman"/>
      <w:color w:val="000000"/>
      <w:sz w:val="20"/>
      <w:szCs w:val="20"/>
    </w:rPr>
  </w:style>
  <w:style w:type="table" w:customStyle="1" w:styleId="MediumGrid22">
    <w:name w:val="Medium Grid 22"/>
    <w:basedOn w:val="TableNormal"/>
    <w:uiPriority w:val="68"/>
    <w:rsid w:val="00AA3CD4"/>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AA3CD4"/>
    <w:rPr>
      <w:rFonts w:ascii="Times New Roman" w:eastAsia="Times New Roman" w:hAnsi="Times New Roman" w:cs="Calibri"/>
      <w:sz w:val="16"/>
      <w:szCs w:val="20"/>
    </w:rPr>
  </w:style>
  <w:style w:type="character" w:customStyle="1" w:styleId="createby">
    <w:name w:val="createby"/>
    <w:rsid w:val="00AA3CD4"/>
  </w:style>
  <w:style w:type="character" w:customStyle="1" w:styleId="quote-right">
    <w:name w:val="quote-right"/>
    <w:rsid w:val="00AA3CD4"/>
  </w:style>
  <w:style w:type="character" w:customStyle="1" w:styleId="dropcap">
    <w:name w:val="dropcap"/>
    <w:rsid w:val="00AA3CD4"/>
  </w:style>
  <w:style w:type="character" w:customStyle="1" w:styleId="smallcase">
    <w:name w:val="smallcase"/>
    <w:rsid w:val="00AA3CD4"/>
  </w:style>
  <w:style w:type="character" w:customStyle="1" w:styleId="ft0">
    <w:name w:val="ft0"/>
    <w:rsid w:val="00AA3CD4"/>
  </w:style>
  <w:style w:type="character" w:customStyle="1" w:styleId="ft2">
    <w:name w:val="ft2"/>
    <w:rsid w:val="00AA3CD4"/>
  </w:style>
  <w:style w:type="character" w:customStyle="1" w:styleId="ft1">
    <w:name w:val="ft1"/>
    <w:rsid w:val="00AA3CD4"/>
  </w:style>
  <w:style w:type="character" w:customStyle="1" w:styleId="ft3">
    <w:name w:val="ft3"/>
    <w:rsid w:val="00AA3CD4"/>
  </w:style>
  <w:style w:type="character" w:customStyle="1" w:styleId="StyleTimesNewRoman12ptBold1">
    <w:name w:val="Style Times New Roman 12 pt Bold1"/>
    <w:rsid w:val="00AA3CD4"/>
    <w:rPr>
      <w:b/>
      <w:bCs/>
      <w:sz w:val="24"/>
    </w:rPr>
  </w:style>
  <w:style w:type="character" w:customStyle="1" w:styleId="UnderlinedChar2">
    <w:name w:val="Underlined Char2"/>
    <w:aliases w:val="Heading 4 Char2,body Char2"/>
    <w:qFormat/>
    <w:rsid w:val="00AA3CD4"/>
    <w:rPr>
      <w:rFonts w:eastAsia="MS Mincho"/>
      <w:szCs w:val="24"/>
      <w:u w:val="single"/>
      <w:lang w:val="en-US" w:eastAsia="ja-JP" w:bidi="ar-SA"/>
    </w:rPr>
  </w:style>
  <w:style w:type="character" w:customStyle="1" w:styleId="CircledChar2">
    <w:name w:val="Circled Char2"/>
    <w:rsid w:val="00AA3CD4"/>
    <w:rPr>
      <w:rFonts w:eastAsia="MS Mincho"/>
      <w:b/>
      <w:szCs w:val="24"/>
      <w:u w:val="single"/>
      <w:lang w:val="en-US" w:eastAsia="ja-JP" w:bidi="ar-SA"/>
    </w:rPr>
  </w:style>
  <w:style w:type="character" w:customStyle="1" w:styleId="SmallTextChar2">
    <w:name w:val="Small Text Char2"/>
    <w:rsid w:val="00AA3CD4"/>
    <w:rPr>
      <w:rFonts w:eastAsia="MS Mincho"/>
      <w:sz w:val="15"/>
      <w:szCs w:val="24"/>
      <w:lang w:val="en-US" w:eastAsia="ja-JP" w:bidi="ar-SA"/>
    </w:rPr>
  </w:style>
  <w:style w:type="character" w:customStyle="1" w:styleId="BoldandUnderlineCharCharCharCharChar1">
    <w:name w:val="Bold and Underline Char Char Char Char Char1"/>
    <w:rsid w:val="00AA3CD4"/>
    <w:rPr>
      <w:b/>
      <w:szCs w:val="24"/>
      <w:u w:val="single"/>
      <w:lang w:val="en-US" w:eastAsia="en-US" w:bidi="ar-SA"/>
    </w:rPr>
  </w:style>
  <w:style w:type="character" w:customStyle="1" w:styleId="SmallCardChar">
    <w:name w:val="Small Card Char"/>
    <w:rsid w:val="00AA3CD4"/>
    <w:rPr>
      <w:rFonts w:ascii="Palatino Linotype" w:eastAsia="Times New Roman" w:hAnsi="Palatino Linotype"/>
      <w:sz w:val="12"/>
      <w:szCs w:val="24"/>
    </w:rPr>
  </w:style>
  <w:style w:type="character" w:customStyle="1" w:styleId="StyleBoldUnderline10ptBold">
    <w:name w:val="Style Bold Underline + 10 pt Bold"/>
    <w:rsid w:val="00AA3CD4"/>
    <w:rPr>
      <w:b/>
      <w:bCs/>
      <w:sz w:val="20"/>
      <w:u w:val="thick"/>
    </w:rPr>
  </w:style>
  <w:style w:type="character" w:customStyle="1" w:styleId="separator">
    <w:name w:val="separator"/>
    <w:rsid w:val="00AA3CD4"/>
  </w:style>
  <w:style w:type="character" w:customStyle="1" w:styleId="PageHeaderChar">
    <w:name w:val="Page Header Char"/>
    <w:link w:val="PageHeader"/>
    <w:rsid w:val="00AA3CD4"/>
    <w:rPr>
      <w:rFonts w:ascii="Calibri" w:hAnsi="Calibri"/>
      <w:sz w:val="22"/>
    </w:rPr>
  </w:style>
  <w:style w:type="paragraph" w:customStyle="1" w:styleId="NormalUnderline0">
    <w:name w:val="Normal + Underline"/>
    <w:basedOn w:val="Normal"/>
    <w:link w:val="NormalUnderlineChar0"/>
    <w:rsid w:val="00AA3CD4"/>
    <w:pPr>
      <w:ind w:left="720"/>
    </w:pPr>
    <w:rPr>
      <w:rFonts w:ascii="Times New Roman" w:eastAsia="Times New Roman" w:hAnsi="Times New Roman"/>
      <w:b/>
      <w:u w:val="single"/>
    </w:rPr>
  </w:style>
  <w:style w:type="paragraph" w:customStyle="1" w:styleId="NormalNoUnderline">
    <w:name w:val="Normal + No Underline"/>
    <w:basedOn w:val="Normal"/>
    <w:link w:val="NormalNoUnderlineChar"/>
    <w:rsid w:val="00AA3CD4"/>
    <w:pPr>
      <w:ind w:left="720"/>
    </w:pPr>
    <w:rPr>
      <w:rFonts w:ascii="Times New Roman" w:eastAsia="Times New Roman" w:hAnsi="Times New Roman"/>
      <w:sz w:val="12"/>
    </w:rPr>
  </w:style>
  <w:style w:type="character" w:customStyle="1" w:styleId="NormalUnderlineChar0">
    <w:name w:val="Normal + Underline Char"/>
    <w:link w:val="NormalUnderline0"/>
    <w:rsid w:val="00AA3CD4"/>
    <w:rPr>
      <w:rFonts w:ascii="Times New Roman" w:eastAsia="Times New Roman" w:hAnsi="Times New Roman"/>
      <w:b/>
      <w:sz w:val="22"/>
      <w:u w:val="single"/>
    </w:rPr>
  </w:style>
  <w:style w:type="character" w:customStyle="1" w:styleId="NormalNoUnderlineChar">
    <w:name w:val="Normal + No Underline Char"/>
    <w:link w:val="NormalNoUnderline"/>
    <w:rsid w:val="00AA3CD4"/>
    <w:rPr>
      <w:rFonts w:ascii="Times New Roman" w:eastAsia="Times New Roman" w:hAnsi="Times New Roman"/>
      <w:sz w:val="12"/>
    </w:rPr>
  </w:style>
  <w:style w:type="paragraph" w:customStyle="1" w:styleId="TagCite2">
    <w:name w:val="Tag Cite"/>
    <w:basedOn w:val="PageHeader"/>
    <w:link w:val="TagCiteChar3"/>
    <w:qFormat/>
    <w:rsid w:val="00AA3CD4"/>
    <w:rPr>
      <w:rFonts w:ascii="Arial Narrow" w:eastAsia="SimSun" w:hAnsi="Arial Narrow"/>
      <w:b/>
      <w:lang w:eastAsia="zh-CN"/>
    </w:rPr>
  </w:style>
  <w:style w:type="character" w:customStyle="1" w:styleId="TagCiteChar3">
    <w:name w:val="Tag Cite Char"/>
    <w:link w:val="TagCite2"/>
    <w:rsid w:val="00AA3CD4"/>
    <w:rPr>
      <w:rFonts w:ascii="Arial Narrow" w:eastAsia="SimSun" w:hAnsi="Arial Narrow"/>
      <w:b/>
      <w:sz w:val="22"/>
      <w:lang w:eastAsia="zh-CN"/>
    </w:rPr>
  </w:style>
  <w:style w:type="character" w:customStyle="1" w:styleId="smalllink">
    <w:name w:val="smalllink"/>
    <w:rsid w:val="00AA3CD4"/>
  </w:style>
  <w:style w:type="character" w:customStyle="1" w:styleId="bighead1">
    <w:name w:val="bighead1"/>
    <w:rsid w:val="00AA3CD4"/>
    <w:rPr>
      <w:rFonts w:ascii="Verdana" w:hAnsi="Verdana" w:hint="default"/>
      <w:b/>
      <w:bCs/>
      <w:sz w:val="27"/>
      <w:szCs w:val="27"/>
    </w:rPr>
  </w:style>
  <w:style w:type="character" w:customStyle="1" w:styleId="Underline-WFU">
    <w:name w:val="Underline-WFU"/>
    <w:uiPriority w:val="1"/>
    <w:qFormat/>
    <w:rsid w:val="00AA3CD4"/>
    <w:rPr>
      <w:rFonts w:ascii="Cambria" w:hAnsi="Cambria"/>
      <w:sz w:val="21"/>
      <w:u w:val="single"/>
    </w:rPr>
  </w:style>
  <w:style w:type="paragraph" w:customStyle="1" w:styleId="Tiny-WFU">
    <w:name w:val="Tiny-WFU"/>
    <w:basedOn w:val="Normal"/>
    <w:qFormat/>
    <w:rsid w:val="00AA3CD4"/>
    <w:rPr>
      <w:rFonts w:ascii="Cambria" w:eastAsia="Malgun Gothic" w:hAnsi="Cambria"/>
      <w:sz w:val="12"/>
      <w:lang w:eastAsia="ko-KR"/>
    </w:rPr>
  </w:style>
  <w:style w:type="character" w:customStyle="1" w:styleId="b">
    <w:name w:val="b"/>
    <w:rsid w:val="00AA3CD4"/>
  </w:style>
  <w:style w:type="character" w:customStyle="1" w:styleId="CardTextCharChar">
    <w:name w:val="Card Text Char Char"/>
    <w:rsid w:val="00AA3CD4"/>
    <w:rPr>
      <w:rFonts w:ascii="Arial" w:hAnsi="Arial"/>
      <w:sz w:val="16"/>
      <w:szCs w:val="24"/>
    </w:rPr>
  </w:style>
  <w:style w:type="paragraph" w:customStyle="1" w:styleId="Indentation">
    <w:name w:val="Indentation"/>
    <w:basedOn w:val="Normal"/>
    <w:qFormat/>
    <w:rsid w:val="00AA3CD4"/>
    <w:pPr>
      <w:ind w:left="288" w:right="288"/>
    </w:pPr>
    <w:rPr>
      <w:rFonts w:ascii="Times New Roman" w:eastAsia="Calibri" w:hAnsi="Times New Roman"/>
    </w:rPr>
  </w:style>
  <w:style w:type="paragraph" w:customStyle="1" w:styleId="departments">
    <w:name w:val="departments"/>
    <w:basedOn w:val="Normal"/>
    <w:rsid w:val="00AA3CD4"/>
    <w:pPr>
      <w:spacing w:before="100" w:beforeAutospacing="1" w:after="100" w:afterAutospacing="1"/>
    </w:pPr>
    <w:rPr>
      <w:rFonts w:ascii="Times New Roman" w:eastAsia="Times New Roman" w:hAnsi="Times New Roman"/>
    </w:rPr>
  </w:style>
  <w:style w:type="character" w:customStyle="1" w:styleId="left-date1">
    <w:name w:val="left-date1"/>
    <w:rsid w:val="00AA3CD4"/>
    <w:rPr>
      <w:rFonts w:ascii="Verdana" w:hAnsi="Verdana" w:hint="default"/>
      <w:color w:val="666666"/>
      <w:sz w:val="14"/>
      <w:szCs w:val="14"/>
    </w:rPr>
  </w:style>
  <w:style w:type="character" w:customStyle="1" w:styleId="org">
    <w:name w:val="org"/>
    <w:basedOn w:val="DefaultParagraphFont"/>
    <w:rsid w:val="00AA3CD4"/>
  </w:style>
  <w:style w:type="paragraph" w:customStyle="1" w:styleId="seeall">
    <w:name w:val="seeall"/>
    <w:basedOn w:val="Normal"/>
    <w:rsid w:val="00AA3CD4"/>
    <w:pPr>
      <w:spacing w:before="100" w:beforeAutospacing="1" w:after="100" w:afterAutospacing="1"/>
    </w:pPr>
    <w:rPr>
      <w:rFonts w:ascii="Times New Roman" w:eastAsia="Times New Roman" w:hAnsi="Times New Roman" w:cs="Times New Roman"/>
    </w:rPr>
  </w:style>
  <w:style w:type="character" w:customStyle="1" w:styleId="list-comma">
    <w:name w:val="list-comma"/>
    <w:basedOn w:val="DefaultParagraphFont"/>
    <w:rsid w:val="00AA3CD4"/>
  </w:style>
  <w:style w:type="character" w:customStyle="1" w:styleId="livefyre-commentcount">
    <w:name w:val="livefyre-commentcount"/>
    <w:basedOn w:val="DefaultParagraphFont"/>
    <w:rsid w:val="00AA3CD4"/>
  </w:style>
  <w:style w:type="character" w:customStyle="1" w:styleId="rednegchange">
    <w:name w:val="red_neg_change"/>
    <w:basedOn w:val="DefaultParagraphFont"/>
    <w:rsid w:val="00AA3CD4"/>
  </w:style>
  <w:style w:type="character" w:customStyle="1" w:styleId="wsodqchgshow">
    <w:name w:val="wsodq_chgshow"/>
    <w:basedOn w:val="DefaultParagraphFont"/>
    <w:rsid w:val="00AA3CD4"/>
  </w:style>
  <w:style w:type="character" w:customStyle="1" w:styleId="greenposchange">
    <w:name w:val="green_pos_change"/>
    <w:basedOn w:val="DefaultParagraphFont"/>
    <w:rsid w:val="00AA3CD4"/>
  </w:style>
  <w:style w:type="paragraph" w:customStyle="1" w:styleId="image-caption">
    <w:name w:val="image-caption"/>
    <w:basedOn w:val="Normal"/>
    <w:rsid w:val="00AA3CD4"/>
    <w:pPr>
      <w:spacing w:before="100" w:beforeAutospacing="1" w:after="100" w:afterAutospacing="1"/>
    </w:pPr>
    <w:rPr>
      <w:rFonts w:ascii="Times New Roman" w:eastAsia="Times New Roman" w:hAnsi="Times New Roman" w:cs="Times New Roman"/>
    </w:rPr>
  </w:style>
  <w:style w:type="character" w:customStyle="1" w:styleId="image-credit">
    <w:name w:val="image-credit"/>
    <w:basedOn w:val="DefaultParagraphFont"/>
    <w:rsid w:val="00AA3CD4"/>
  </w:style>
  <w:style w:type="paragraph" w:customStyle="1" w:styleId="gascontcredit">
    <w:name w:val="gas_cont_credit"/>
    <w:basedOn w:val="Normal"/>
    <w:rsid w:val="00AA3CD4"/>
    <w:pPr>
      <w:spacing w:before="100" w:beforeAutospacing="1" w:after="100" w:afterAutospacing="1"/>
    </w:pPr>
    <w:rPr>
      <w:rFonts w:ascii="Times New Roman" w:eastAsia="Times New Roman" w:hAnsi="Times New Roman" w:cs="Times New Roman"/>
    </w:rPr>
  </w:style>
  <w:style w:type="character" w:customStyle="1" w:styleId="Heading2CharCharCharCharCharCharCharChar1">
    <w:name w:val="Heading 2 Char Char Char Char Char Char Char Char1"/>
    <w:aliases w:val="Heading 2 Char1 Char Char Char Char Char,Heading 2 Char Char Char Char Char Char Char Char"/>
    <w:rsid w:val="00AA3CD4"/>
    <w:rPr>
      <w:rFonts w:cs="Arial"/>
      <w:b/>
      <w:bCs/>
      <w:iCs/>
      <w:color w:val="000000"/>
      <w:szCs w:val="28"/>
      <w:lang w:val="en-US" w:eastAsia="en-US" w:bidi="ar-SA"/>
    </w:rPr>
  </w:style>
  <w:style w:type="character" w:customStyle="1" w:styleId="BoldandUnderlineChar6">
    <w:name w:val="Bold and Underline Char6"/>
    <w:basedOn w:val="DefaultParagraphFont"/>
    <w:rsid w:val="00AA3CD4"/>
    <w:rPr>
      <w:b/>
      <w:szCs w:val="24"/>
      <w:u w:val="single"/>
      <w:lang w:val="en-US" w:eastAsia="en-US" w:bidi="ar-SA"/>
    </w:rPr>
  </w:style>
  <w:style w:type="paragraph" w:customStyle="1" w:styleId="endarticle">
    <w:name w:val="endarticle"/>
    <w:basedOn w:val="Normal"/>
    <w:uiPriority w:val="99"/>
    <w:rsid w:val="00AA3CD4"/>
    <w:pPr>
      <w:spacing w:before="100" w:beforeAutospacing="1" w:after="100" w:afterAutospacing="1"/>
    </w:pPr>
    <w:rPr>
      <w:rFonts w:ascii="Times New Roman" w:eastAsia="Times New Roman" w:hAnsi="Times New Roman" w:cs="Times New Roman"/>
    </w:rPr>
  </w:style>
  <w:style w:type="paragraph" w:customStyle="1" w:styleId="a-body-text">
    <w:name w:val="a-body-text"/>
    <w:basedOn w:val="Normal"/>
    <w:uiPriority w:val="99"/>
    <w:rsid w:val="00AA3CD4"/>
    <w:pPr>
      <w:spacing w:before="100" w:beforeAutospacing="1" w:after="100" w:afterAutospacing="1"/>
    </w:pPr>
    <w:rPr>
      <w:rFonts w:ascii="Times New Roman" w:eastAsia="Times New Roman" w:hAnsi="Times New Roman" w:cs="Times New Roman"/>
    </w:rPr>
  </w:style>
  <w:style w:type="paragraph" w:customStyle="1" w:styleId="obgpara">
    <w:name w:val="obg_para"/>
    <w:basedOn w:val="Normal"/>
    <w:uiPriority w:val="99"/>
    <w:rsid w:val="00AA3CD4"/>
    <w:pPr>
      <w:spacing w:before="100" w:beforeAutospacing="1" w:after="100" w:afterAutospacing="1"/>
    </w:pPr>
    <w:rPr>
      <w:rFonts w:ascii="Times New Roman" w:eastAsia="Times New Roman" w:hAnsi="Times New Roman" w:cs="Times New Roman"/>
    </w:rPr>
  </w:style>
  <w:style w:type="character" w:customStyle="1" w:styleId="StyleUnderlineChar11pt3Char">
    <w:name w:val="Style Underline Char + 11 pt3 Char"/>
    <w:link w:val="StyleUnderlineChar11pt3"/>
    <w:locked/>
    <w:rsid w:val="00AA3CD4"/>
    <w:rPr>
      <w:rFonts w:ascii="Georgia" w:eastAsia="Calibri" w:hAnsi="Georgia" w:cs="Calibri"/>
      <w:u w:val="single"/>
    </w:rPr>
  </w:style>
  <w:style w:type="paragraph" w:customStyle="1" w:styleId="StyleUnderlineChar11pt3">
    <w:name w:val="Style Underline Char + 11 pt3"/>
    <w:basedOn w:val="Normal"/>
    <w:link w:val="StyleUnderlineChar11pt3Char"/>
    <w:qFormat/>
    <w:rsid w:val="00AA3CD4"/>
    <w:rPr>
      <w:rFonts w:ascii="Georgia" w:eastAsia="Calibri" w:hAnsi="Georgia" w:cs="Calibri"/>
      <w:sz w:val="24"/>
      <w:u w:val="single"/>
    </w:rPr>
  </w:style>
  <w:style w:type="character" w:customStyle="1" w:styleId="StyleUnderlineChar11ptBold3Char">
    <w:name w:val="Style Underline Char + 11 pt Bold3 Char"/>
    <w:link w:val="StyleUnderlineChar11ptBold3"/>
    <w:locked/>
    <w:rsid w:val="00AA3CD4"/>
    <w:rPr>
      <w:rFonts w:ascii="Georgia" w:eastAsia="Calibri" w:hAnsi="Georgia" w:cs="Calibri"/>
      <w:b/>
      <w:bCs/>
      <w:u w:val="single"/>
    </w:rPr>
  </w:style>
  <w:style w:type="paragraph" w:customStyle="1" w:styleId="StyleUnderlineChar11ptBold3">
    <w:name w:val="Style Underline Char + 11 pt Bold3"/>
    <w:basedOn w:val="Normal"/>
    <w:link w:val="StyleUnderlineChar11ptBold3Char"/>
    <w:qFormat/>
    <w:rsid w:val="00AA3CD4"/>
    <w:rPr>
      <w:rFonts w:ascii="Georgia" w:eastAsia="Calibri" w:hAnsi="Georgia" w:cs="Calibri"/>
      <w:b/>
      <w:bCs/>
      <w:sz w:val="24"/>
      <w:u w:val="single"/>
    </w:rPr>
  </w:style>
  <w:style w:type="character" w:customStyle="1" w:styleId="caption4">
    <w:name w:val="caption4"/>
    <w:basedOn w:val="DefaultParagraphFont"/>
    <w:rsid w:val="00AA3CD4"/>
  </w:style>
  <w:style w:type="character" w:customStyle="1" w:styleId="field-content">
    <w:name w:val="field-content"/>
    <w:basedOn w:val="DefaultParagraphFont"/>
    <w:rsid w:val="00AA3CD4"/>
  </w:style>
  <w:style w:type="character" w:customStyle="1" w:styleId="honorific-prefix">
    <w:name w:val="honorific-prefix"/>
    <w:basedOn w:val="DefaultParagraphFont"/>
    <w:rsid w:val="00AA3CD4"/>
  </w:style>
  <w:style w:type="character" w:customStyle="1" w:styleId="given-name">
    <w:name w:val="given-name"/>
    <w:basedOn w:val="DefaultParagraphFont"/>
    <w:rsid w:val="00AA3CD4"/>
  </w:style>
  <w:style w:type="character" w:customStyle="1" w:styleId="family-name">
    <w:name w:val="family-name"/>
    <w:basedOn w:val="DefaultParagraphFont"/>
    <w:rsid w:val="00AA3CD4"/>
  </w:style>
  <w:style w:type="character" w:customStyle="1" w:styleId="chead">
    <w:name w:val="chead"/>
    <w:basedOn w:val="DefaultParagraphFont"/>
    <w:rsid w:val="00AA3CD4"/>
  </w:style>
  <w:style w:type="character" w:customStyle="1" w:styleId="obgcapsstart">
    <w:name w:val="obg_caps_start"/>
    <w:basedOn w:val="DefaultParagraphFont"/>
    <w:rsid w:val="00AA3CD4"/>
  </w:style>
  <w:style w:type="character" w:customStyle="1" w:styleId="underlinedCharChar0">
    <w:name w:val="underlined Char Char"/>
    <w:basedOn w:val="DefaultParagraphFont"/>
    <w:rsid w:val="00AA3CD4"/>
    <w:rPr>
      <w:rFonts w:ascii="Times New Roman" w:eastAsia="Times New Roman" w:hAnsi="Times New Roman" w:cs="Times New Roman"/>
      <w:sz w:val="20"/>
      <w:szCs w:val="20"/>
      <w:u w:val="single"/>
    </w:rPr>
  </w:style>
  <w:style w:type="paragraph" w:customStyle="1" w:styleId="Language">
    <w:name w:val="Language"/>
    <w:next w:val="Normal"/>
    <w:link w:val="LanguageChar"/>
    <w:rsid w:val="00AA3CD4"/>
    <w:rPr>
      <w:strike/>
      <w:sz w:val="16"/>
      <w:szCs w:val="16"/>
    </w:rPr>
  </w:style>
  <w:style w:type="paragraph" w:customStyle="1" w:styleId="Pa4">
    <w:name w:val="Pa4"/>
    <w:basedOn w:val="Normal"/>
    <w:next w:val="Normal"/>
    <w:rsid w:val="00AA3CD4"/>
    <w:pPr>
      <w:autoSpaceDE w:val="0"/>
      <w:autoSpaceDN w:val="0"/>
      <w:adjustRightInd w:val="0"/>
      <w:spacing w:line="181" w:lineRule="atLeast"/>
    </w:pPr>
    <w:rPr>
      <w:rFonts w:eastAsia="Times New Roman"/>
    </w:rPr>
  </w:style>
  <w:style w:type="character" w:customStyle="1" w:styleId="subheader">
    <w:name w:val="subheader"/>
    <w:basedOn w:val="DefaultParagraphFont"/>
    <w:rsid w:val="00AA3CD4"/>
  </w:style>
  <w:style w:type="paragraph" w:customStyle="1" w:styleId="attribution">
    <w:name w:val="attribution"/>
    <w:basedOn w:val="Normal"/>
    <w:rsid w:val="00AA3CD4"/>
    <w:pPr>
      <w:spacing w:before="100" w:beforeAutospacing="1" w:after="100" w:afterAutospacing="1"/>
    </w:pPr>
    <w:rPr>
      <w:rFonts w:eastAsia="Times New Roman"/>
    </w:rPr>
  </w:style>
  <w:style w:type="paragraph" w:customStyle="1" w:styleId="text-textbodyhoustontexttext-dateline">
    <w:name w:val="text-textbody houstontext text-dateline"/>
    <w:basedOn w:val="Normal"/>
    <w:rsid w:val="00AA3CD4"/>
    <w:pPr>
      <w:spacing w:before="100" w:beforeAutospacing="1" w:after="100" w:afterAutospacing="1"/>
    </w:pPr>
    <w:rPr>
      <w:rFonts w:eastAsia="Times New Roman"/>
    </w:rPr>
  </w:style>
  <w:style w:type="paragraph" w:customStyle="1" w:styleId="text-textbodyhoustontext">
    <w:name w:val="text-textbody houstontext"/>
    <w:basedOn w:val="Normal"/>
    <w:rsid w:val="00AA3CD4"/>
    <w:pPr>
      <w:spacing w:before="100" w:beforeAutospacing="1" w:after="100" w:afterAutospacing="1"/>
    </w:pPr>
    <w:rPr>
      <w:rFonts w:eastAsia="Times New Roman"/>
    </w:rPr>
  </w:style>
  <w:style w:type="character" w:customStyle="1" w:styleId="text2">
    <w:name w:val="text2"/>
    <w:basedOn w:val="DefaultParagraphFont"/>
    <w:rsid w:val="00AA3CD4"/>
  </w:style>
  <w:style w:type="paragraph" w:customStyle="1" w:styleId="msolistparagraph0">
    <w:name w:val="msolistparagraph"/>
    <w:basedOn w:val="Normal"/>
    <w:rsid w:val="00AA3CD4"/>
    <w:pPr>
      <w:spacing w:before="100" w:beforeAutospacing="1" w:after="100" w:afterAutospacing="1"/>
    </w:pPr>
    <w:rPr>
      <w:rFonts w:eastAsia="Times New Roman"/>
    </w:rPr>
  </w:style>
  <w:style w:type="paragraph" w:customStyle="1" w:styleId="msolistparagraphcxsplast">
    <w:name w:val="msolistparagraphcxsplast"/>
    <w:basedOn w:val="Normal"/>
    <w:rsid w:val="00AA3CD4"/>
    <w:pPr>
      <w:spacing w:before="100" w:beforeAutospacing="1" w:after="100" w:afterAutospacing="1"/>
    </w:pPr>
    <w:rPr>
      <w:rFonts w:eastAsia="Times New Roman"/>
    </w:rPr>
  </w:style>
  <w:style w:type="character" w:customStyle="1" w:styleId="pmtermsel">
    <w:name w:val="pmtermsel"/>
    <w:basedOn w:val="DefaultParagraphFont"/>
    <w:rsid w:val="00AA3CD4"/>
  </w:style>
  <w:style w:type="character" w:customStyle="1" w:styleId="StyleUnderlineChar2CharChar11pt">
    <w:name w:val="Style Underline Char2 Char Char + 11 pt"/>
    <w:basedOn w:val="Style11pt"/>
    <w:rsid w:val="00AA3CD4"/>
    <w:rPr>
      <w:rFonts w:ascii="Times New Roman" w:hAnsi="Times New Roman"/>
      <w:sz w:val="20"/>
      <w:u w:val="single"/>
    </w:rPr>
  </w:style>
  <w:style w:type="character" w:customStyle="1" w:styleId="StyleStyleBoldUnderline11pt">
    <w:name w:val="Style Style Bold Underline + 11 pt"/>
    <w:basedOn w:val="DefaultParagraphFont"/>
    <w:rsid w:val="00AA3CD4"/>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rsid w:val="00AA3CD4"/>
    <w:rPr>
      <w:rFonts w:eastAsia="SimSun"/>
      <w:b/>
      <w:bCs/>
      <w:sz w:val="20"/>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AA3CD4"/>
    <w:rPr>
      <w:rFonts w:ascii="Calibri" w:eastAsia="SimSun" w:hAnsi="Calibri"/>
      <w:b/>
      <w:bCs/>
      <w:sz w:val="20"/>
      <w:u w:val="single"/>
      <w:lang w:eastAsia="zh-CN"/>
    </w:rPr>
  </w:style>
  <w:style w:type="character" w:customStyle="1" w:styleId="Styleunderline11pt">
    <w:name w:val="Style underline + 11 pt"/>
    <w:basedOn w:val="underline"/>
    <w:rsid w:val="00AA3CD4"/>
    <w:rPr>
      <w:rFonts w:ascii="Times New Roman" w:hAnsi="Times New Roman"/>
      <w:b w:val="0"/>
      <w:sz w:val="20"/>
      <w:u w:val="single"/>
      <w:lang w:val="en-US" w:eastAsia="en-US" w:bidi="ar-SA"/>
    </w:rPr>
  </w:style>
  <w:style w:type="character" w:customStyle="1" w:styleId="Styleunderline11ptBold">
    <w:name w:val="Style underline + 11 pt Bold"/>
    <w:basedOn w:val="underline"/>
    <w:rsid w:val="00AA3CD4"/>
    <w:rPr>
      <w:rFonts w:ascii="Times New Roman" w:hAnsi="Times New Roman"/>
      <w:b/>
      <w:bCs/>
      <w:sz w:val="20"/>
      <w:u w:val="single"/>
      <w:lang w:val="en-US" w:eastAsia="en-US" w:bidi="ar-SA"/>
    </w:rPr>
  </w:style>
  <w:style w:type="paragraph" w:customStyle="1" w:styleId="StyleStyle49pt10">
    <w:name w:val="Style Style4 + 9 pt10"/>
    <w:basedOn w:val="Style4"/>
    <w:link w:val="StyleStyle49pt10Char"/>
    <w:rsid w:val="00AA3CD4"/>
    <w:rPr>
      <w:sz w:val="20"/>
      <w:lang w:eastAsia="zh-CN"/>
    </w:rPr>
  </w:style>
  <w:style w:type="character" w:customStyle="1" w:styleId="StyleStyle49pt10Char">
    <w:name w:val="Style Style4 + 9 pt10 Char"/>
    <w:basedOn w:val="Style4Char"/>
    <w:link w:val="StyleStyle49pt10"/>
    <w:rsid w:val="00AA3CD4"/>
    <w:rPr>
      <w:rFonts w:ascii="Calibri" w:eastAsia="Times New Roman" w:hAnsi="Calibri"/>
      <w:sz w:val="20"/>
      <w:u w:val="single"/>
      <w:lang w:eastAsia="zh-CN"/>
    </w:rPr>
  </w:style>
  <w:style w:type="paragraph" w:customStyle="1" w:styleId="StyleStyle49ptBold7">
    <w:name w:val="Style Style4 + 9 pt Bold7"/>
    <w:basedOn w:val="Style4"/>
    <w:link w:val="StyleStyle49ptBold7Char"/>
    <w:rsid w:val="00AA3CD4"/>
    <w:rPr>
      <w:b/>
      <w:bCs/>
      <w:sz w:val="20"/>
      <w:lang w:eastAsia="zh-CN"/>
    </w:rPr>
  </w:style>
  <w:style w:type="character" w:customStyle="1" w:styleId="StyleStyle49ptBold7Char">
    <w:name w:val="Style Style4 + 9 pt Bold7 Char"/>
    <w:basedOn w:val="Style4Char"/>
    <w:link w:val="StyleStyle49ptBold7"/>
    <w:rsid w:val="00AA3CD4"/>
    <w:rPr>
      <w:rFonts w:ascii="Calibri" w:eastAsia="Times New Roman" w:hAnsi="Calibri"/>
      <w:b/>
      <w:bCs/>
      <w:sz w:val="20"/>
      <w:u w:val="single"/>
      <w:lang w:eastAsia="zh-CN"/>
    </w:rPr>
  </w:style>
  <w:style w:type="character" w:customStyle="1" w:styleId="StyleUnderlineChar9pt">
    <w:name w:val="Style Underline Char + 9 pt"/>
    <w:basedOn w:val="DefaultParagraphFont"/>
    <w:rsid w:val="00AA3CD4"/>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AA3CD4"/>
    <w:rPr>
      <w:rFonts w:ascii="Times New Roman" w:hAnsi="Times New Roman"/>
      <w:b/>
      <w:bCs/>
      <w:sz w:val="20"/>
      <w:u w:val="single"/>
      <w:lang w:val="en-US" w:eastAsia="en-US" w:bidi="ar-SA"/>
    </w:rPr>
  </w:style>
  <w:style w:type="character" w:customStyle="1" w:styleId="articlehead2">
    <w:name w:val="articlehead2"/>
    <w:basedOn w:val="DefaultParagraphFont"/>
    <w:rsid w:val="00AA3CD4"/>
  </w:style>
  <w:style w:type="character" w:customStyle="1" w:styleId="pronset">
    <w:name w:val="pronset"/>
    <w:basedOn w:val="DefaultParagraphFont"/>
    <w:rsid w:val="00AA3CD4"/>
  </w:style>
  <w:style w:type="character" w:customStyle="1" w:styleId="showipapr">
    <w:name w:val="show_ipapr"/>
    <w:basedOn w:val="DefaultParagraphFont"/>
    <w:rsid w:val="00AA3CD4"/>
  </w:style>
  <w:style w:type="character" w:customStyle="1" w:styleId="prondelim">
    <w:name w:val="prondelim"/>
    <w:basedOn w:val="DefaultParagraphFont"/>
    <w:rsid w:val="00AA3CD4"/>
  </w:style>
  <w:style w:type="character" w:customStyle="1" w:styleId="pron">
    <w:name w:val="pron"/>
    <w:basedOn w:val="DefaultParagraphFont"/>
    <w:rsid w:val="00AA3CD4"/>
  </w:style>
  <w:style w:type="character" w:customStyle="1" w:styleId="prontoggle">
    <w:name w:val="pron_toggle"/>
    <w:basedOn w:val="DefaultParagraphFont"/>
    <w:rsid w:val="00AA3CD4"/>
  </w:style>
  <w:style w:type="character" w:customStyle="1" w:styleId="showspellpr">
    <w:name w:val="show_spellpr"/>
    <w:basedOn w:val="DefaultParagraphFont"/>
    <w:rsid w:val="00AA3CD4"/>
  </w:style>
  <w:style w:type="character" w:customStyle="1" w:styleId="boldface">
    <w:name w:val="boldface"/>
    <w:basedOn w:val="DefaultParagraphFont"/>
    <w:rsid w:val="00AA3CD4"/>
  </w:style>
  <w:style w:type="character" w:customStyle="1" w:styleId="secondary-bf">
    <w:name w:val="secondary-bf"/>
    <w:basedOn w:val="DefaultParagraphFont"/>
    <w:rsid w:val="00AA3CD4"/>
  </w:style>
  <w:style w:type="character" w:customStyle="1" w:styleId="dnindex">
    <w:name w:val="dnindex"/>
    <w:basedOn w:val="DefaultParagraphFont"/>
    <w:rsid w:val="00AA3CD4"/>
  </w:style>
  <w:style w:type="character" w:customStyle="1" w:styleId="Styleterm111ptUnderline">
    <w:name w:val="Style term1 + 11 pt Underline"/>
    <w:basedOn w:val="term1"/>
    <w:rsid w:val="00AA3CD4"/>
    <w:rPr>
      <w:b/>
      <w:bCs/>
      <w:sz w:val="20"/>
      <w:u w:val="single"/>
    </w:rPr>
  </w:style>
  <w:style w:type="paragraph" w:customStyle="1" w:styleId="StyleMinimizedTextArialNarrow10pt">
    <w:name w:val="Style Minimized Text + Arial Narrow 10 pt"/>
    <w:basedOn w:val="MinimizedText"/>
    <w:link w:val="StyleMinimizedTextArialNarrow10ptChar"/>
    <w:rsid w:val="00AA3CD4"/>
    <w:rPr>
      <w:rFonts w:eastAsia="Times New Roman"/>
      <w:sz w:val="20"/>
    </w:rPr>
  </w:style>
  <w:style w:type="character" w:customStyle="1" w:styleId="StyleMinimizedTextArialNarrow10ptChar">
    <w:name w:val="Style Minimized Text + Arial Narrow 10 pt Char"/>
    <w:basedOn w:val="MinimizedTextChar"/>
    <w:link w:val="StyleMinimizedTextArialNarrow10pt"/>
    <w:rsid w:val="00AA3CD4"/>
    <w:rPr>
      <w:rFonts w:ascii="Calibri" w:eastAsia="Times New Roman" w:hAnsi="Calibri"/>
      <w:sz w:val="20"/>
    </w:rPr>
  </w:style>
  <w:style w:type="paragraph" w:customStyle="1" w:styleId="StyleStyle49pt3">
    <w:name w:val="Style Style4 + 9 pt3"/>
    <w:basedOn w:val="Style4"/>
    <w:link w:val="StyleStyle49pt3Char"/>
    <w:rsid w:val="00AA3CD4"/>
    <w:rPr>
      <w:sz w:val="20"/>
      <w:lang w:eastAsia="zh-CN"/>
    </w:rPr>
  </w:style>
  <w:style w:type="character" w:customStyle="1" w:styleId="StyleStyle49pt3Char">
    <w:name w:val="Style Style4 + 9 pt3 Char"/>
    <w:basedOn w:val="Style4Char"/>
    <w:link w:val="StyleStyle49pt3"/>
    <w:rsid w:val="00AA3CD4"/>
    <w:rPr>
      <w:rFonts w:ascii="Calibri" w:eastAsia="Times New Roman" w:hAnsi="Calibri"/>
      <w:sz w:val="20"/>
      <w:u w:val="single"/>
      <w:lang w:eastAsia="zh-CN"/>
    </w:rPr>
  </w:style>
  <w:style w:type="paragraph" w:customStyle="1" w:styleId="StyleStyle49ptBold3">
    <w:name w:val="Style Style4 + 9 pt Bold3"/>
    <w:basedOn w:val="Style4"/>
    <w:link w:val="StyleStyle49ptBold3Char"/>
    <w:qFormat/>
    <w:rsid w:val="00AA3CD4"/>
    <w:rPr>
      <w:b/>
      <w:bCs/>
      <w:sz w:val="20"/>
      <w:lang w:eastAsia="zh-CN"/>
    </w:rPr>
  </w:style>
  <w:style w:type="character" w:customStyle="1" w:styleId="StyleStyle49ptBold3Char">
    <w:name w:val="Style Style4 + 9 pt Bold3 Char"/>
    <w:basedOn w:val="Style4Char"/>
    <w:link w:val="StyleStyle49ptBold3"/>
    <w:rsid w:val="00AA3CD4"/>
    <w:rPr>
      <w:rFonts w:ascii="Calibri" w:eastAsia="Times New Roman" w:hAnsi="Calibri"/>
      <w:b/>
      <w:bCs/>
      <w:sz w:val="20"/>
      <w:u w:val="single"/>
      <w:lang w:eastAsia="zh-CN"/>
    </w:rPr>
  </w:style>
  <w:style w:type="character" w:customStyle="1" w:styleId="Style9ptUnderline6">
    <w:name w:val="Style 9 pt Underline6"/>
    <w:basedOn w:val="DefaultParagraphFont"/>
    <w:rsid w:val="00AA3CD4"/>
    <w:rPr>
      <w:sz w:val="20"/>
      <w:u w:val="single"/>
    </w:rPr>
  </w:style>
  <w:style w:type="character" w:customStyle="1" w:styleId="ct-with-fmlt">
    <w:name w:val="ct-with-fmlt"/>
    <w:basedOn w:val="DefaultParagraphFont"/>
    <w:rsid w:val="00AA3CD4"/>
  </w:style>
  <w:style w:type="character" w:customStyle="1" w:styleId="althead">
    <w:name w:val="althead"/>
    <w:basedOn w:val="DefaultParagraphFont"/>
    <w:rsid w:val="00AA3CD4"/>
  </w:style>
  <w:style w:type="character" w:customStyle="1" w:styleId="arbd1">
    <w:name w:val="arbd1"/>
    <w:basedOn w:val="DefaultParagraphFont"/>
    <w:rsid w:val="00AA3CD4"/>
  </w:style>
  <w:style w:type="character" w:customStyle="1" w:styleId="unx">
    <w:name w:val="unx"/>
    <w:basedOn w:val="DefaultParagraphFont"/>
    <w:rsid w:val="00AA3CD4"/>
  </w:style>
  <w:style w:type="character" w:customStyle="1" w:styleId="lrdctph">
    <w:name w:val="lr_dct_ph"/>
    <w:basedOn w:val="DefaultParagraphFont"/>
    <w:rsid w:val="00AA3CD4"/>
  </w:style>
  <w:style w:type="paragraph" w:customStyle="1" w:styleId="CardT1">
    <w:name w:val="CardT1"/>
    <w:basedOn w:val="Normal"/>
    <w:link w:val="CardT1Char"/>
    <w:qFormat/>
    <w:rsid w:val="00AA3CD4"/>
    <w:pPr>
      <w:jc w:val="both"/>
    </w:pPr>
    <w:rPr>
      <w:rFonts w:ascii="Arial" w:eastAsia="Calibri" w:hAnsi="Arial" w:cs="Arial"/>
      <w:kern w:val="2"/>
      <w:sz w:val="14"/>
      <w:szCs w:val="14"/>
      <w:lang w:eastAsia="zh-TW"/>
    </w:rPr>
  </w:style>
  <w:style w:type="character" w:customStyle="1" w:styleId="CardT1Char">
    <w:name w:val="CardT1 Char"/>
    <w:link w:val="CardT1"/>
    <w:rsid w:val="00AA3CD4"/>
    <w:rPr>
      <w:rFonts w:ascii="Arial" w:eastAsia="Calibri" w:hAnsi="Arial" w:cs="Arial"/>
      <w:kern w:val="2"/>
      <w:sz w:val="14"/>
      <w:szCs w:val="14"/>
      <w:lang w:eastAsia="zh-TW"/>
    </w:rPr>
  </w:style>
  <w:style w:type="character" w:customStyle="1" w:styleId="CardCite1">
    <w:name w:val="CardCite1"/>
    <w:qFormat/>
    <w:rsid w:val="00AA3CD4"/>
    <w:rPr>
      <w:rFonts w:ascii="Times New Roman" w:hAnsi="Times New Roman"/>
      <w:b/>
      <w:sz w:val="22"/>
      <w:szCs w:val="22"/>
      <w:u w:val="single"/>
      <w:lang w:val="en-US" w:eastAsia="en-US" w:bidi="ar-SA"/>
    </w:rPr>
  </w:style>
  <w:style w:type="character" w:customStyle="1" w:styleId="BoxX2">
    <w:name w:val="BoxX2"/>
    <w:qFormat/>
    <w:rsid w:val="00AA3CD4"/>
    <w:rPr>
      <w:rFonts w:ascii="Times New Roman" w:hAnsi="Times New Roman"/>
      <w:b/>
      <w:sz w:val="22"/>
      <w:u w:val="single"/>
      <w:bdr w:val="single" w:sz="4" w:space="0" w:color="auto"/>
    </w:rPr>
  </w:style>
  <w:style w:type="character" w:customStyle="1" w:styleId="StyleUnderlineBold">
    <w:name w:val="Style Underline + Bold"/>
    <w:rsid w:val="00AA3CD4"/>
    <w:rPr>
      <w:b/>
      <w:bCs/>
      <w:u w:val="single"/>
    </w:rPr>
  </w:style>
  <w:style w:type="character" w:customStyle="1" w:styleId="A-Underlining">
    <w:name w:val="A-Underlining"/>
    <w:basedOn w:val="DefaultParagraphFont"/>
    <w:rsid w:val="00AA3CD4"/>
    <w:rPr>
      <w:rFonts w:ascii="Garamond" w:hAnsi="Garamond"/>
      <w:color w:val="auto"/>
      <w:sz w:val="24"/>
      <w:u w:val="single"/>
    </w:rPr>
  </w:style>
  <w:style w:type="paragraph" w:customStyle="1" w:styleId="B-TagCite">
    <w:name w:val="B-TagCite"/>
    <w:rsid w:val="00AA3CD4"/>
    <w:pPr>
      <w:keepNext/>
      <w:widowControl w:val="0"/>
      <w:tabs>
        <w:tab w:val="num" w:pos="0"/>
      </w:tabs>
      <w:suppressAutoHyphens/>
    </w:pPr>
    <w:rPr>
      <w:rFonts w:ascii="Garamond" w:eastAsia="MS Gothic" w:hAnsi="Garamond" w:cs="Times New Roman"/>
      <w:b/>
      <w:lang w:eastAsia="ar-SA"/>
    </w:rPr>
  </w:style>
  <w:style w:type="character" w:customStyle="1" w:styleId="newsmain">
    <w:name w:val="news_main"/>
    <w:basedOn w:val="DefaultParagraphFont"/>
    <w:rsid w:val="00AA3CD4"/>
  </w:style>
  <w:style w:type="character" w:customStyle="1" w:styleId="articletitle0">
    <w:name w:val="articletitle"/>
    <w:rsid w:val="00AA3CD4"/>
    <w:rPr>
      <w:rFonts w:cs="Times New Roman"/>
    </w:rPr>
  </w:style>
  <w:style w:type="character" w:customStyle="1" w:styleId="6pointChar">
    <w:name w:val="6 point Char"/>
    <w:rsid w:val="00AA3CD4"/>
    <w:rPr>
      <w:rFonts w:cs="Times New Roman"/>
      <w:sz w:val="12"/>
      <w:lang w:val="en-US" w:eastAsia="en-US"/>
    </w:rPr>
  </w:style>
  <w:style w:type="character" w:customStyle="1" w:styleId="tagciteChar4">
    <w:name w:val="tag/cite Char"/>
    <w:basedOn w:val="DefaultParagraphFont"/>
    <w:rsid w:val="00AA3CD4"/>
    <w:rPr>
      <w:b/>
      <w:sz w:val="24"/>
      <w:lang w:val="en-US" w:eastAsia="en-US" w:bidi="ar-SA"/>
    </w:rPr>
  </w:style>
  <w:style w:type="character" w:customStyle="1" w:styleId="person-name">
    <w:name w:val="person-name"/>
    <w:basedOn w:val="DefaultParagraphFont"/>
    <w:rsid w:val="00AA3CD4"/>
  </w:style>
  <w:style w:type="paragraph" w:customStyle="1" w:styleId="TxBr41p1">
    <w:name w:val="TxBr_41p1"/>
    <w:basedOn w:val="Normal"/>
    <w:rsid w:val="00AA3CD4"/>
    <w:pPr>
      <w:tabs>
        <w:tab w:val="left" w:pos="204"/>
      </w:tabs>
      <w:autoSpaceDE w:val="0"/>
      <w:autoSpaceDN w:val="0"/>
      <w:adjustRightInd w:val="0"/>
      <w:spacing w:line="238" w:lineRule="atLeast"/>
      <w:jc w:val="both"/>
    </w:pPr>
    <w:rPr>
      <w:rFonts w:ascii="Times New Roman" w:eastAsia="Times New Roman" w:hAnsi="Times New Roman" w:cs="Times New Roman"/>
    </w:rPr>
  </w:style>
  <w:style w:type="character" w:customStyle="1" w:styleId="BlockTitleCharChar">
    <w:name w:val="Block Title Char Char"/>
    <w:rsid w:val="00AA3CD4"/>
    <w:rPr>
      <w:rFonts w:ascii="Georgia" w:eastAsia="Times New Roman" w:hAnsi="Georgia" w:cs="Arial" w:hint="default"/>
      <w:b/>
      <w:bCs/>
      <w:kern w:val="32"/>
      <w:sz w:val="28"/>
      <w:szCs w:val="32"/>
    </w:rPr>
  </w:style>
  <w:style w:type="character" w:customStyle="1" w:styleId="style3Char0">
    <w:name w:val="style 3 Char"/>
    <w:rsid w:val="00AA3CD4"/>
    <w:rPr>
      <w:sz w:val="18"/>
      <w:szCs w:val="24"/>
      <w:lang w:val="en-US" w:eastAsia="en-US" w:bidi="ar-SA"/>
    </w:rPr>
  </w:style>
  <w:style w:type="paragraph" w:customStyle="1" w:styleId="003Cite">
    <w:name w:val="003Cite"/>
    <w:basedOn w:val="Normal"/>
    <w:qFormat/>
    <w:rsid w:val="00AA3CD4"/>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AA3CD4"/>
    <w:pPr>
      <w:jc w:val="both"/>
    </w:pPr>
    <w:rPr>
      <w:b/>
      <w:color w:val="000000"/>
      <w:u w:val="single"/>
    </w:rPr>
  </w:style>
  <w:style w:type="character" w:customStyle="1" w:styleId="NormalBoldChar">
    <w:name w:val="Normal + Bold Char"/>
    <w:aliases w:val="Double Underline Char"/>
    <w:basedOn w:val="DefaultParagraphFont"/>
    <w:link w:val="NormalBold"/>
    <w:rsid w:val="00AA3CD4"/>
    <w:rPr>
      <w:rFonts w:ascii="Calibri" w:hAnsi="Calibri"/>
      <w:b/>
      <w:color w:val="000000"/>
      <w:sz w:val="22"/>
      <w:u w:val="single"/>
    </w:rPr>
  </w:style>
  <w:style w:type="character" w:customStyle="1" w:styleId="StyleBold1">
    <w:name w:val="Style Bold1"/>
    <w:rsid w:val="00AA3CD4"/>
    <w:rPr>
      <w:rFonts w:ascii="Georgia" w:hAnsi="Georgia"/>
      <w:b/>
      <w:bCs/>
      <w:sz w:val="22"/>
    </w:rPr>
  </w:style>
  <w:style w:type="character" w:customStyle="1" w:styleId="BlockHeadingsChar1">
    <w:name w:val="Block Headings Char1"/>
    <w:rsid w:val="00AA3CD4"/>
    <w:rPr>
      <w:b/>
      <w:caps/>
    </w:rPr>
  </w:style>
  <w:style w:type="character" w:customStyle="1" w:styleId="CARDChar2">
    <w:name w:val="CARD Char"/>
    <w:link w:val="CARD0"/>
    <w:rsid w:val="00AA3CD4"/>
    <w:rPr>
      <w:rFonts w:ascii="Calibri" w:hAnsi="Calibri"/>
      <w:sz w:val="22"/>
    </w:rPr>
  </w:style>
  <w:style w:type="character" w:customStyle="1" w:styleId="FontStyle170">
    <w:name w:val="Font Style170"/>
    <w:uiPriority w:val="99"/>
    <w:rsid w:val="00AA3CD4"/>
    <w:rPr>
      <w:rFonts w:ascii="Bookman Old Style" w:hAnsi="Bookman Old Style" w:cs="Bookman Old Style"/>
      <w:sz w:val="16"/>
      <w:szCs w:val="16"/>
    </w:rPr>
  </w:style>
  <w:style w:type="character" w:customStyle="1" w:styleId="FontStyle15">
    <w:name w:val="Font Style15"/>
    <w:uiPriority w:val="99"/>
    <w:rsid w:val="00AA3CD4"/>
    <w:rPr>
      <w:rFonts w:ascii="Book Antiqua" w:hAnsi="Book Antiqua" w:cs="Book Antiqua"/>
      <w:b/>
      <w:bCs/>
      <w:spacing w:val="10"/>
      <w:sz w:val="16"/>
      <w:szCs w:val="16"/>
    </w:rPr>
  </w:style>
  <w:style w:type="character" w:customStyle="1" w:styleId="FontStyle17">
    <w:name w:val="Font Style17"/>
    <w:uiPriority w:val="99"/>
    <w:rsid w:val="00AA3CD4"/>
    <w:rPr>
      <w:rFonts w:ascii="Book Antiqua" w:hAnsi="Book Antiqua" w:cs="Book Antiqua"/>
      <w:i/>
      <w:iCs/>
      <w:spacing w:val="10"/>
      <w:sz w:val="22"/>
      <w:szCs w:val="22"/>
    </w:rPr>
  </w:style>
  <w:style w:type="character" w:customStyle="1" w:styleId="label">
    <w:name w:val="label"/>
    <w:rsid w:val="00AA3CD4"/>
  </w:style>
  <w:style w:type="character" w:customStyle="1" w:styleId="articoloinside">
    <w:name w:val="articolo_inside"/>
    <w:rsid w:val="00AA3CD4"/>
  </w:style>
  <w:style w:type="paragraph" w:customStyle="1" w:styleId="pagetools">
    <w:name w:val="pagetools"/>
    <w:basedOn w:val="Normal"/>
    <w:rsid w:val="00AA3CD4"/>
    <w:pPr>
      <w:spacing w:before="100" w:beforeAutospacing="1" w:after="100" w:afterAutospacing="1"/>
    </w:pPr>
    <w:rPr>
      <w:rFonts w:ascii="Times New Roman" w:eastAsia="Times New Roman" w:hAnsi="Times New Roman"/>
    </w:rPr>
  </w:style>
  <w:style w:type="character" w:customStyle="1" w:styleId="job">
    <w:name w:val="job"/>
    <w:basedOn w:val="DefaultParagraphFont"/>
    <w:rsid w:val="00AA3CD4"/>
  </w:style>
  <w:style w:type="character" w:customStyle="1" w:styleId="company">
    <w:name w:val="company"/>
    <w:basedOn w:val="DefaultParagraphFont"/>
    <w:rsid w:val="00AA3CD4"/>
  </w:style>
  <w:style w:type="character" w:customStyle="1" w:styleId="publisher">
    <w:name w:val="publisher"/>
    <w:basedOn w:val="DefaultParagraphFont"/>
    <w:rsid w:val="00AA3CD4"/>
  </w:style>
  <w:style w:type="character" w:customStyle="1" w:styleId="pubyear">
    <w:name w:val="pubyear"/>
    <w:basedOn w:val="DefaultParagraphFont"/>
    <w:rsid w:val="00AA3CD4"/>
  </w:style>
  <w:style w:type="character" w:customStyle="1" w:styleId="pubcity">
    <w:name w:val="pubcity"/>
    <w:basedOn w:val="DefaultParagraphFont"/>
    <w:rsid w:val="00AA3CD4"/>
  </w:style>
  <w:style w:type="paragraph" w:customStyle="1" w:styleId="C-Text">
    <w:name w:val="C-Text"/>
    <w:basedOn w:val="Normal"/>
    <w:rsid w:val="00AA3CD4"/>
    <w:pPr>
      <w:tabs>
        <w:tab w:val="num" w:pos="720"/>
      </w:tabs>
      <w:ind w:left="720" w:hanging="360"/>
    </w:pPr>
    <w:rPr>
      <w:rFonts w:ascii="Garamond" w:hAnsi="Garamond"/>
    </w:rPr>
  </w:style>
  <w:style w:type="paragraph" w:customStyle="1" w:styleId="times">
    <w:name w:val="times"/>
    <w:basedOn w:val="Normal"/>
    <w:rsid w:val="00AA3CD4"/>
    <w:pPr>
      <w:spacing w:before="100" w:beforeAutospacing="1" w:after="100" w:afterAutospacing="1"/>
    </w:pPr>
  </w:style>
  <w:style w:type="character" w:customStyle="1" w:styleId="ecdate">
    <w:name w:val="ec_date"/>
    <w:basedOn w:val="DefaultParagraphFont"/>
    <w:rsid w:val="00AA3CD4"/>
    <w:rPr>
      <w:rFonts w:ascii="Verdana" w:hAnsi="Verdana" w:hint="default"/>
      <w:sz w:val="20"/>
      <w:szCs w:val="20"/>
      <w:shd w:val="clear" w:color="auto" w:fill="FFFFFF"/>
    </w:rPr>
  </w:style>
  <w:style w:type="paragraph" w:customStyle="1" w:styleId="ecmsonormal">
    <w:name w:val="ec_msonormal"/>
    <w:basedOn w:val="Normal"/>
    <w:rsid w:val="00AA3CD4"/>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AA3CD4"/>
  </w:style>
  <w:style w:type="character" w:customStyle="1" w:styleId="hittermhilite">
    <w:name w:val="hittermhilite"/>
    <w:basedOn w:val="DefaultParagraphFont"/>
    <w:rsid w:val="00AA3CD4"/>
  </w:style>
  <w:style w:type="paragraph" w:customStyle="1" w:styleId="u-intro">
    <w:name w:val="u-intro"/>
    <w:basedOn w:val="Normal"/>
    <w:rsid w:val="00AA3CD4"/>
    <w:pPr>
      <w:spacing w:before="100" w:beforeAutospacing="1" w:after="100" w:afterAutospacing="1"/>
    </w:pPr>
  </w:style>
  <w:style w:type="character" w:customStyle="1" w:styleId="u-byline">
    <w:name w:val="u-byline"/>
    <w:basedOn w:val="DefaultParagraphFont"/>
    <w:rsid w:val="00AA3CD4"/>
  </w:style>
  <w:style w:type="character" w:customStyle="1" w:styleId="story">
    <w:name w:val="story"/>
    <w:basedOn w:val="DefaultParagraphFont"/>
    <w:rsid w:val="00AA3CD4"/>
  </w:style>
  <w:style w:type="character" w:customStyle="1" w:styleId="articlebya">
    <w:name w:val="articleby_a"/>
    <w:basedOn w:val="DefaultParagraphFont"/>
    <w:rsid w:val="00AA3CD4"/>
  </w:style>
  <w:style w:type="character" w:customStyle="1" w:styleId="popupwinby">
    <w:name w:val="popupwinby"/>
    <w:basedOn w:val="DefaultParagraphFont"/>
    <w:rsid w:val="00AA3CD4"/>
  </w:style>
  <w:style w:type="character" w:customStyle="1" w:styleId="storyheader">
    <w:name w:val="storyheader"/>
    <w:basedOn w:val="DefaultParagraphFont"/>
    <w:rsid w:val="00AA3CD4"/>
  </w:style>
  <w:style w:type="character" w:customStyle="1" w:styleId="StyleNormalWeb10ptChar">
    <w:name w:val="Style Normal (Web) + 10 pt Char"/>
    <w:basedOn w:val="DefaultParagraphFont"/>
    <w:rsid w:val="00AA3CD4"/>
    <w:rPr>
      <w:szCs w:val="24"/>
      <w:lang w:val="en-US" w:eastAsia="en-US" w:bidi="ar-SA"/>
    </w:rPr>
  </w:style>
  <w:style w:type="paragraph" w:customStyle="1" w:styleId="TagCiteShells">
    <w:name w:val="Tag/Cite/Shells"/>
    <w:basedOn w:val="Normal"/>
    <w:rsid w:val="00AA3CD4"/>
    <w:rPr>
      <w:b/>
    </w:rPr>
  </w:style>
  <w:style w:type="paragraph" w:customStyle="1" w:styleId="DefinitionTerm">
    <w:name w:val="Definition Term"/>
    <w:basedOn w:val="Normal"/>
    <w:next w:val="Normal"/>
    <w:rsid w:val="00AA3CD4"/>
    <w:rPr>
      <w:snapToGrid w:val="0"/>
    </w:rPr>
  </w:style>
  <w:style w:type="character" w:customStyle="1" w:styleId="Style3CharChar">
    <w:name w:val="Style3 Char Char"/>
    <w:basedOn w:val="DefaultParagraphFont"/>
    <w:rsid w:val="00AA3CD4"/>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A3CD4"/>
    <w:pPr>
      <w:spacing w:after="60"/>
    </w:pPr>
    <w:rPr>
      <w:rFonts w:ascii="Georgia" w:eastAsia="SimSun" w:hAnsi="Georgia" w:cs="Times New Roman"/>
      <w:sz w:val="20"/>
      <w:lang w:eastAsia="zh-CN"/>
    </w:rPr>
  </w:style>
  <w:style w:type="character" w:customStyle="1" w:styleId="NormalChar">
    <w:name w:val="Normal Char"/>
    <w:basedOn w:val="DefaultParagraphFont"/>
    <w:rsid w:val="00AA3CD4"/>
    <w:rPr>
      <w:lang w:eastAsia="en-US"/>
    </w:rPr>
  </w:style>
  <w:style w:type="character" w:customStyle="1" w:styleId="BoldUnderlineChar2">
    <w:name w:val="Bold + Underline Char"/>
    <w:basedOn w:val="DefaultParagraphFont"/>
    <w:rsid w:val="00AA3CD4"/>
    <w:rPr>
      <w:rFonts w:ascii="Georgia" w:eastAsiaTheme="majorEastAsia" w:hAnsi="Georgia" w:cs="Arial"/>
      <w:b/>
      <w:bCs w:val="0"/>
      <w:sz w:val="28"/>
      <w:szCs w:val="36"/>
      <w:u w:val="single"/>
      <w:lang w:val="en-US" w:eastAsia="en-US" w:bidi="ar-SA"/>
    </w:rPr>
  </w:style>
  <w:style w:type="character" w:customStyle="1" w:styleId="citationiacgale">
    <w:name w:val="citation iac gale"/>
    <w:basedOn w:val="DefaultParagraphFont"/>
    <w:rsid w:val="00AA3CD4"/>
  </w:style>
  <w:style w:type="character" w:customStyle="1" w:styleId="CharacterStyle7">
    <w:name w:val="Character Style 7"/>
    <w:rsid w:val="00AA3CD4"/>
    <w:rPr>
      <w:rFonts w:ascii="Arial Narrow" w:hAnsi="Arial Narrow" w:cs="Arial Narrow"/>
      <w:sz w:val="20"/>
      <w:szCs w:val="20"/>
      <w:u w:val="single"/>
    </w:rPr>
  </w:style>
  <w:style w:type="character" w:customStyle="1" w:styleId="StyleStyle4Char">
    <w:name w:val="Style Style4 + Char"/>
    <w:basedOn w:val="DefaultParagraphFont"/>
    <w:rsid w:val="00AA3CD4"/>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AA3CD4"/>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rsid w:val="00AA3CD4"/>
    <w:rPr>
      <w:rFonts w:ascii="Verdana" w:hAnsi="Verdana"/>
      <w:sz w:val="21"/>
      <w:szCs w:val="21"/>
      <w:u w:val="thick"/>
    </w:rPr>
  </w:style>
  <w:style w:type="character" w:styleId="PlaceholderText">
    <w:name w:val="Placeholder Text"/>
    <w:basedOn w:val="DefaultParagraphFont"/>
    <w:uiPriority w:val="99"/>
    <w:rsid w:val="00AA3CD4"/>
    <w:rPr>
      <w:color w:val="808080"/>
    </w:rPr>
  </w:style>
  <w:style w:type="character" w:customStyle="1" w:styleId="Styleunderline12pt">
    <w:name w:val="Style underline + 12 pt"/>
    <w:rsid w:val="00AA3CD4"/>
    <w:rPr>
      <w:rFonts w:ascii="Times New Roman" w:hAnsi="Times New Roman"/>
      <w:bCs/>
      <w:sz w:val="20"/>
      <w:u w:val="single"/>
    </w:rPr>
  </w:style>
  <w:style w:type="character" w:customStyle="1" w:styleId="StyleUnderlineChar19pt">
    <w:name w:val="Style Underline Char1 + 9 pt"/>
    <w:basedOn w:val="UnderlineChar1"/>
    <w:rsid w:val="00AA3CD4"/>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AA3CD4"/>
    <w:rPr>
      <w:rFonts w:ascii="Times New Roman" w:hAnsi="Times New Roman"/>
      <w:b/>
      <w:bCs/>
      <w:sz w:val="20"/>
      <w:szCs w:val="24"/>
      <w:u w:val="single"/>
      <w:lang w:val="en-US" w:eastAsia="en-US" w:bidi="ar-SA"/>
    </w:rPr>
  </w:style>
  <w:style w:type="character" w:customStyle="1" w:styleId="StyleUnderlineChar1Bold">
    <w:name w:val="Style Underline Char1 + Bold"/>
    <w:rsid w:val="00AA3CD4"/>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AA3CD4"/>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A3CD4"/>
    <w:rPr>
      <w:rFonts w:ascii="Times New Roman" w:hAnsi="Times New Roman"/>
      <w:sz w:val="20"/>
      <w:szCs w:val="24"/>
      <w:u w:val="single"/>
      <w:lang w:val="en-US" w:eastAsia="en-US" w:bidi="ar-SA"/>
    </w:rPr>
  </w:style>
  <w:style w:type="character" w:customStyle="1" w:styleId="Style9ptBoldUnderline">
    <w:name w:val="Style 9 pt Bold Underline"/>
    <w:rsid w:val="00AA3CD4"/>
    <w:rPr>
      <w:b/>
      <w:bCs/>
      <w:sz w:val="20"/>
      <w:u w:val="single"/>
    </w:rPr>
  </w:style>
  <w:style w:type="paragraph" w:customStyle="1" w:styleId="StyleUnderline9pt">
    <w:name w:val="Style Underline + 9 pt"/>
    <w:link w:val="StyleUnderline9ptChar"/>
    <w:rsid w:val="00AA3CD4"/>
    <w:rPr>
      <w:rFonts w:ascii="Times New Roman" w:eastAsia="SimSun" w:hAnsi="Times New Roman" w:cs="Times New Roman"/>
      <w:sz w:val="20"/>
      <w:szCs w:val="20"/>
      <w:u w:val="single"/>
    </w:rPr>
  </w:style>
  <w:style w:type="character" w:customStyle="1" w:styleId="StyleUnderline9ptChar">
    <w:name w:val="Style Underline + 9 pt Char"/>
    <w:link w:val="StyleUnderline9pt"/>
    <w:rsid w:val="00AA3CD4"/>
    <w:rPr>
      <w:rFonts w:ascii="Times New Roman" w:eastAsia="SimSun" w:hAnsi="Times New Roman" w:cs="Times New Roman"/>
      <w:sz w:val="20"/>
      <w:szCs w:val="20"/>
      <w:u w:val="single"/>
    </w:rPr>
  </w:style>
  <w:style w:type="character" w:customStyle="1" w:styleId="StyleUnderlineChar19pt1">
    <w:name w:val="Style Underline Char1 + 9 pt1"/>
    <w:basedOn w:val="UnderlineChar1"/>
    <w:rsid w:val="00AA3CD4"/>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AA3CD4"/>
    <w:rPr>
      <w:rFonts w:ascii="Times New Roman" w:hAnsi="Times New Roman"/>
      <w:sz w:val="20"/>
      <w:u w:val="single"/>
      <w:lang w:val="en-US" w:eastAsia="en-US" w:bidi="ar-SA"/>
    </w:rPr>
  </w:style>
  <w:style w:type="paragraph" w:customStyle="1" w:styleId="StyleUnderline9pt1">
    <w:name w:val="Style Underline + 9 pt1"/>
    <w:rsid w:val="00AA3CD4"/>
    <w:rPr>
      <w:rFonts w:ascii="Times New Roman" w:eastAsia="SimSun" w:hAnsi="Times New Roman" w:cs="Times New Roman"/>
      <w:sz w:val="20"/>
      <w:szCs w:val="20"/>
      <w:u w:val="single"/>
    </w:rPr>
  </w:style>
  <w:style w:type="character" w:customStyle="1" w:styleId="Style9ptUnderline1">
    <w:name w:val="Style 9 pt Underline1"/>
    <w:rsid w:val="00AA3CD4"/>
    <w:rPr>
      <w:sz w:val="20"/>
      <w:u w:val="single"/>
    </w:rPr>
  </w:style>
  <w:style w:type="character" w:customStyle="1" w:styleId="StyleUnderlineChar19pt2">
    <w:name w:val="Style Underline Char1 + 9 pt2"/>
    <w:basedOn w:val="UnderlineChar1"/>
    <w:rsid w:val="00AA3CD4"/>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AA3CD4"/>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AA3CD4"/>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AA3CD4"/>
    <w:rPr>
      <w:rFonts w:ascii="Times New Roman" w:hAnsi="Times New Roman"/>
      <w:b/>
      <w:bCs/>
      <w:sz w:val="20"/>
      <w:szCs w:val="24"/>
      <w:u w:val="single"/>
      <w:lang w:val="en-US" w:eastAsia="en-US" w:bidi="ar-SA"/>
    </w:rPr>
  </w:style>
  <w:style w:type="character" w:customStyle="1" w:styleId="content">
    <w:name w:val="content"/>
    <w:basedOn w:val="DefaultParagraphFont"/>
    <w:rsid w:val="00AA3CD4"/>
  </w:style>
  <w:style w:type="character" w:customStyle="1" w:styleId="Style9ptUnderline2">
    <w:name w:val="Style 9 pt Underline2"/>
    <w:rsid w:val="00AA3CD4"/>
    <w:rPr>
      <w:sz w:val="20"/>
      <w:u w:val="single"/>
    </w:rPr>
  </w:style>
  <w:style w:type="character" w:customStyle="1" w:styleId="Style9ptBoldUnderline1">
    <w:name w:val="Style 9 pt Bold Underline1"/>
    <w:rsid w:val="00AA3CD4"/>
    <w:rPr>
      <w:b/>
      <w:bCs/>
      <w:sz w:val="20"/>
      <w:u w:val="single"/>
    </w:rPr>
  </w:style>
  <w:style w:type="paragraph" w:customStyle="1" w:styleId="StyleUnderline9pt2">
    <w:name w:val="Style Underline + 9 pt2"/>
    <w:link w:val="StyleUnderline9pt2Char"/>
    <w:rsid w:val="00AA3CD4"/>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AA3CD4"/>
    <w:rPr>
      <w:rFonts w:ascii="Times New Roman" w:eastAsia="SimSun" w:hAnsi="Times New Roman" w:cs="Times New Roman"/>
      <w:sz w:val="20"/>
      <w:szCs w:val="20"/>
      <w:u w:val="single"/>
    </w:rPr>
  </w:style>
  <w:style w:type="character" w:customStyle="1" w:styleId="tagCharCharCharChar">
    <w:name w:val="tag Char Char Char Char"/>
    <w:rsid w:val="00AA3CD4"/>
    <w:rPr>
      <w:rFonts w:ascii="Georgia" w:eastAsia="Calibri" w:hAnsi="Georgia" w:cs="Calibri"/>
      <w:b/>
      <w:sz w:val="24"/>
    </w:rPr>
  </w:style>
  <w:style w:type="character" w:customStyle="1" w:styleId="3">
    <w:name w:val="3"/>
    <w:rsid w:val="00AA3CD4"/>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AA3CD4"/>
    <w:rPr>
      <w:rFonts w:cs="Arial"/>
      <w:b/>
      <w:bCs/>
      <w:iCs/>
      <w:szCs w:val="28"/>
      <w:lang w:val="en-US" w:eastAsia="en-US" w:bidi="ar-SA"/>
    </w:rPr>
  </w:style>
  <w:style w:type="paragraph" w:customStyle="1" w:styleId="EmphasisText">
    <w:name w:val="Emphasis Text"/>
    <w:basedOn w:val="UnderlinedText"/>
    <w:link w:val="EmphasisTextChar"/>
    <w:rsid w:val="00AA3CD4"/>
    <w:rPr>
      <w:rFonts w:ascii="Times New Roman" w:eastAsia="SimSun" w:hAnsi="Times New Roman" w:cs="Times New Roman"/>
      <w:b/>
      <w:u w:val="single"/>
    </w:rPr>
  </w:style>
  <w:style w:type="character" w:customStyle="1" w:styleId="EmphasisTextChar">
    <w:name w:val="Emphasis Text Char"/>
    <w:link w:val="EmphasisText"/>
    <w:rsid w:val="00AA3CD4"/>
    <w:rPr>
      <w:rFonts w:ascii="Times New Roman" w:eastAsia="SimSun" w:hAnsi="Times New Roman" w:cs="Times New Roman"/>
      <w:b/>
      <w:sz w:val="22"/>
      <w:u w:val="single"/>
    </w:rPr>
  </w:style>
  <w:style w:type="character" w:customStyle="1" w:styleId="featuretitle">
    <w:name w:val="feature_title"/>
    <w:basedOn w:val="DefaultParagraphFont"/>
    <w:rsid w:val="00AA3CD4"/>
  </w:style>
  <w:style w:type="character" w:customStyle="1" w:styleId="6">
    <w:name w:val="6"/>
    <w:rsid w:val="00AA3CD4"/>
    <w:rPr>
      <w:rFonts w:cs="Arial"/>
      <w:bCs/>
      <w:sz w:val="20"/>
      <w:u w:val="single"/>
      <w:lang w:val="en-US" w:eastAsia="en-US" w:bidi="ar-SA"/>
    </w:rPr>
  </w:style>
  <w:style w:type="character" w:customStyle="1" w:styleId="7">
    <w:name w:val="7"/>
    <w:rsid w:val="00AA3CD4"/>
    <w:rPr>
      <w:rFonts w:cs="Arial"/>
      <w:bCs/>
      <w:sz w:val="20"/>
      <w:u w:val="single"/>
      <w:lang w:val="en-US" w:eastAsia="en-US" w:bidi="ar-SA"/>
    </w:rPr>
  </w:style>
  <w:style w:type="character" w:customStyle="1" w:styleId="StyleUnderlineChar19pt4">
    <w:name w:val="Style Underline Char1 + 9 pt4"/>
    <w:basedOn w:val="UnderlineChar1"/>
    <w:rsid w:val="00AA3CD4"/>
    <w:rPr>
      <w:rFonts w:ascii="Times New Roman" w:hAnsi="Times New Roman"/>
      <w:sz w:val="20"/>
      <w:szCs w:val="24"/>
      <w:u w:val="single"/>
      <w:lang w:val="en-US" w:eastAsia="en-US" w:bidi="ar-SA"/>
    </w:rPr>
  </w:style>
  <w:style w:type="character" w:customStyle="1" w:styleId="StyleUnderlineChar19ptBold1">
    <w:name w:val="Style Underline Char1 + 9 pt Bold1"/>
    <w:rsid w:val="00AA3CD4"/>
    <w:rPr>
      <w:rFonts w:ascii="Times New Roman" w:hAnsi="Times New Roman"/>
      <w:b/>
      <w:bCs/>
      <w:sz w:val="20"/>
      <w:szCs w:val="24"/>
      <w:u w:val="single"/>
      <w:lang w:val="en-US" w:eastAsia="en-US" w:bidi="ar-SA"/>
    </w:rPr>
  </w:style>
  <w:style w:type="character" w:customStyle="1" w:styleId="Style9ptUnderline3">
    <w:name w:val="Style 9 pt Underline3"/>
    <w:rsid w:val="00AA3CD4"/>
    <w:rPr>
      <w:sz w:val="20"/>
      <w:u w:val="single"/>
    </w:rPr>
  </w:style>
  <w:style w:type="paragraph" w:customStyle="1" w:styleId="Stylecard9pt">
    <w:name w:val="Style card + 9 pt"/>
    <w:basedOn w:val="Normal"/>
    <w:link w:val="Stylecard9ptChar"/>
    <w:rsid w:val="00AA3CD4"/>
    <w:pPr>
      <w:ind w:left="288" w:right="288"/>
    </w:pPr>
    <w:rPr>
      <w:rFonts w:eastAsia="Calibri" w:cs="Times New Roman"/>
      <w:kern w:val="32"/>
      <w:sz w:val="20"/>
      <w:szCs w:val="20"/>
      <w:u w:val="single"/>
      <w:lang w:val="x-none" w:eastAsia="x-none"/>
    </w:rPr>
  </w:style>
  <w:style w:type="character" w:customStyle="1" w:styleId="Stylecard9ptChar">
    <w:name w:val="Style card + 9 pt Char"/>
    <w:basedOn w:val="cardChar"/>
    <w:link w:val="Stylecard9pt"/>
    <w:rsid w:val="00AA3CD4"/>
    <w:rPr>
      <w:rFonts w:ascii="Calibri" w:eastAsia="Calibri" w:hAnsi="Calibri" w:cs="Times New Roman"/>
      <w:kern w:val="32"/>
      <w:sz w:val="20"/>
      <w:szCs w:val="20"/>
      <w:u w:val="single"/>
      <w:lang w:val="x-none" w:eastAsia="x-none"/>
    </w:rPr>
  </w:style>
  <w:style w:type="character" w:customStyle="1" w:styleId="Styleunderline9pt0">
    <w:name w:val="Style underline + 9 pt"/>
    <w:basedOn w:val="underline"/>
    <w:rsid w:val="00AA3CD4"/>
    <w:rPr>
      <w:rFonts w:ascii="Georgia" w:hAnsi="Georgia"/>
      <w:b w:val="0"/>
      <w:u w:val="single"/>
      <w:lang w:val="en-US" w:eastAsia="en-US" w:bidi="ar-SA"/>
    </w:rPr>
  </w:style>
  <w:style w:type="character" w:customStyle="1" w:styleId="Style9ptUnderline4">
    <w:name w:val="Style 9 pt Underline4"/>
    <w:rsid w:val="00AA3CD4"/>
    <w:rPr>
      <w:sz w:val="20"/>
      <w:u w:val="single"/>
    </w:rPr>
  </w:style>
  <w:style w:type="character" w:customStyle="1" w:styleId="55">
    <w:name w:val="55"/>
    <w:rsid w:val="00AA3CD4"/>
    <w:rPr>
      <w:rFonts w:cs="Arial"/>
      <w:bCs/>
      <w:sz w:val="20"/>
      <w:u w:val="single"/>
      <w:lang w:val="en-US" w:eastAsia="en-US" w:bidi="ar-SA"/>
    </w:rPr>
  </w:style>
  <w:style w:type="paragraph" w:customStyle="1" w:styleId="CardBody">
    <w:name w:val="Card Body"/>
    <w:basedOn w:val="Normal"/>
    <w:link w:val="CardBodyChar"/>
    <w:qFormat/>
    <w:rsid w:val="00AA3CD4"/>
    <w:rPr>
      <w:rFonts w:eastAsia="Calibri"/>
    </w:rPr>
  </w:style>
  <w:style w:type="character" w:customStyle="1" w:styleId="CardBodyChar">
    <w:name w:val="Card Body Char"/>
    <w:link w:val="CardBody"/>
    <w:rsid w:val="00AA3CD4"/>
    <w:rPr>
      <w:rFonts w:ascii="Calibri" w:eastAsia="Calibri" w:hAnsi="Calibri"/>
      <w:sz w:val="22"/>
    </w:rPr>
  </w:style>
  <w:style w:type="character" w:customStyle="1" w:styleId="Styleunderline9pt10">
    <w:name w:val="Style underline + 9 pt1"/>
    <w:basedOn w:val="underline"/>
    <w:rsid w:val="00AA3CD4"/>
    <w:rPr>
      <w:rFonts w:ascii="Georgia" w:hAnsi="Georgia"/>
      <w:b w:val="0"/>
      <w:u w:val="single"/>
      <w:lang w:val="en-US" w:eastAsia="en-US" w:bidi="ar-SA"/>
    </w:rPr>
  </w:style>
  <w:style w:type="character" w:customStyle="1" w:styleId="Styleunderline9ptBold">
    <w:name w:val="Style underline + 9 pt Bold"/>
    <w:rsid w:val="00AA3CD4"/>
    <w:rPr>
      <w:b/>
      <w:bCs/>
      <w:sz w:val="20"/>
      <w:u w:val="single"/>
    </w:rPr>
  </w:style>
  <w:style w:type="character" w:customStyle="1" w:styleId="StyleUnderliningChar9ptBold">
    <w:name w:val="Style Underlining Char + 9 pt Bold"/>
    <w:rsid w:val="00AA3CD4"/>
    <w:rPr>
      <w:rFonts w:ascii="Times New Roman" w:hAnsi="Times New Roman"/>
      <w:b/>
      <w:bCs/>
      <w:sz w:val="20"/>
      <w:szCs w:val="24"/>
      <w:u w:val="single"/>
      <w:lang w:val="en-US" w:eastAsia="en-US" w:bidi="ar-SA"/>
    </w:rPr>
  </w:style>
  <w:style w:type="character" w:customStyle="1" w:styleId="StyleUnderliningChar9pt">
    <w:name w:val="Style Underlining Char + 9 pt"/>
    <w:rsid w:val="00AA3CD4"/>
    <w:rPr>
      <w:rFonts w:ascii="Times New Roman" w:hAnsi="Times New Roman"/>
      <w:sz w:val="20"/>
      <w:szCs w:val="24"/>
      <w:u w:val="single"/>
      <w:lang w:val="en-US" w:eastAsia="en-US" w:bidi="ar-SA"/>
    </w:rPr>
  </w:style>
  <w:style w:type="character" w:customStyle="1" w:styleId="34">
    <w:name w:val="34"/>
    <w:rsid w:val="00AA3CD4"/>
    <w:rPr>
      <w:rFonts w:ascii="Times New Roman" w:hAnsi="Times New Roman" w:cs="Arial"/>
      <w:bCs/>
      <w:sz w:val="20"/>
      <w:u w:val="single"/>
      <w:lang w:val="en-US" w:eastAsia="en-US" w:bidi="ar-SA"/>
    </w:rPr>
  </w:style>
  <w:style w:type="character" w:customStyle="1" w:styleId="45">
    <w:name w:val="45"/>
    <w:rsid w:val="00AA3CD4"/>
    <w:rPr>
      <w:rFonts w:ascii="Times New Roman" w:hAnsi="Times New Roman" w:cs="Arial"/>
      <w:b/>
      <w:bCs/>
      <w:sz w:val="20"/>
      <w:u w:val="single"/>
      <w:lang w:val="en-US" w:eastAsia="en-US" w:bidi="ar-SA"/>
    </w:rPr>
  </w:style>
  <w:style w:type="character" w:customStyle="1" w:styleId="Style9ptUnderline5">
    <w:name w:val="Style 9 pt Underline5"/>
    <w:rsid w:val="00AA3CD4"/>
    <w:rPr>
      <w:rFonts w:ascii="Times New Roman" w:hAnsi="Times New Roman"/>
      <w:sz w:val="20"/>
      <w:u w:val="single"/>
    </w:rPr>
  </w:style>
  <w:style w:type="character" w:customStyle="1" w:styleId="Style9ptBoldUnderline2">
    <w:name w:val="Style 9 pt Bold Underline2"/>
    <w:rsid w:val="00AA3CD4"/>
    <w:rPr>
      <w:rFonts w:ascii="Times New Roman" w:hAnsi="Times New Roman"/>
      <w:b/>
      <w:bCs/>
      <w:sz w:val="20"/>
      <w:u w:val="single"/>
    </w:rPr>
  </w:style>
  <w:style w:type="character" w:customStyle="1" w:styleId="StyleBoldItalicUnderlineBorderSinglesolidlineAuto">
    <w:name w:val="Style Bold Italic Underline Border: : (Single solid line Auto ..."/>
    <w:rsid w:val="00AA3CD4"/>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AA3CD4"/>
    <w:rPr>
      <w:rFonts w:eastAsia="Calibri"/>
      <w:sz w:val="20"/>
      <w:lang w:eastAsia="zh-CN"/>
    </w:rPr>
  </w:style>
  <w:style w:type="character" w:customStyle="1" w:styleId="StyleStyle49pt1Char">
    <w:name w:val="Style Style4 + 9 pt1 Char"/>
    <w:basedOn w:val="Style4Char"/>
    <w:link w:val="StyleStyle49pt1"/>
    <w:rsid w:val="00AA3CD4"/>
    <w:rPr>
      <w:rFonts w:ascii="Calibri" w:eastAsia="Calibri" w:hAnsi="Calibri"/>
      <w:sz w:val="20"/>
      <w:u w:val="single"/>
      <w:lang w:eastAsia="zh-CN"/>
    </w:rPr>
  </w:style>
  <w:style w:type="paragraph" w:customStyle="1" w:styleId="StyleStyle49ptBold1">
    <w:name w:val="Style Style4 + 9 pt Bold1"/>
    <w:basedOn w:val="Style4"/>
    <w:link w:val="StyleStyle49ptBold1Char"/>
    <w:rsid w:val="00AA3CD4"/>
    <w:rPr>
      <w:rFonts w:eastAsia="Calibri"/>
      <w:b/>
      <w:bCs/>
      <w:szCs w:val="22"/>
    </w:rPr>
  </w:style>
  <w:style w:type="character" w:customStyle="1" w:styleId="StyleStyle49ptBold1Char">
    <w:name w:val="Style Style4 + 9 pt Bold1 Char"/>
    <w:link w:val="StyleStyle49ptBold1"/>
    <w:rsid w:val="00AA3CD4"/>
    <w:rPr>
      <w:rFonts w:ascii="Calibri" w:eastAsia="Calibri" w:hAnsi="Calibri"/>
      <w:b/>
      <w:bCs/>
      <w:sz w:val="22"/>
      <w:szCs w:val="22"/>
      <w:u w:val="single"/>
    </w:rPr>
  </w:style>
  <w:style w:type="paragraph" w:customStyle="1" w:styleId="StyleStyle49pt2">
    <w:name w:val="Style Style4 + 9 pt2"/>
    <w:basedOn w:val="Style4"/>
    <w:link w:val="StyleStyle49pt2Char"/>
    <w:rsid w:val="00AA3CD4"/>
    <w:rPr>
      <w:rFonts w:eastAsia="Calibri"/>
      <w:sz w:val="20"/>
      <w:lang w:eastAsia="zh-CN"/>
    </w:rPr>
  </w:style>
  <w:style w:type="character" w:customStyle="1" w:styleId="StyleStyle49pt2Char">
    <w:name w:val="Style Style4 + 9 pt2 Char"/>
    <w:basedOn w:val="Style4Char"/>
    <w:link w:val="StyleStyle49pt2"/>
    <w:rsid w:val="00AA3CD4"/>
    <w:rPr>
      <w:rFonts w:ascii="Calibri" w:eastAsia="Calibri" w:hAnsi="Calibri"/>
      <w:sz w:val="20"/>
      <w:u w:val="single"/>
      <w:lang w:eastAsia="zh-CN"/>
    </w:rPr>
  </w:style>
  <w:style w:type="paragraph" w:customStyle="1" w:styleId="StyleStyle49ptBold2">
    <w:name w:val="Style Style4 + 9 pt Bold2"/>
    <w:basedOn w:val="Style4"/>
    <w:link w:val="StyleStyle49ptBold2Char"/>
    <w:rsid w:val="00AA3CD4"/>
    <w:rPr>
      <w:rFonts w:eastAsia="Calibri"/>
      <w:b/>
      <w:bCs/>
      <w:szCs w:val="22"/>
    </w:rPr>
  </w:style>
  <w:style w:type="character" w:customStyle="1" w:styleId="StyleStyle49ptBold2Char">
    <w:name w:val="Style Style4 + 9 pt Bold2 Char"/>
    <w:link w:val="StyleStyle49ptBold2"/>
    <w:rsid w:val="00AA3CD4"/>
    <w:rPr>
      <w:rFonts w:ascii="Calibri" w:eastAsia="Calibri" w:hAnsi="Calibri"/>
      <w:b/>
      <w:bCs/>
      <w:sz w:val="22"/>
      <w:szCs w:val="22"/>
      <w:u w:val="single"/>
    </w:rPr>
  </w:style>
  <w:style w:type="character" w:customStyle="1" w:styleId="23">
    <w:name w:val="23"/>
    <w:rsid w:val="00AA3CD4"/>
    <w:rPr>
      <w:rFonts w:ascii="Times New Roman" w:hAnsi="Times New Roman" w:cs="Arial"/>
      <w:bCs/>
      <w:sz w:val="20"/>
      <w:u w:val="single"/>
      <w:lang w:val="en-US" w:eastAsia="en-US" w:bidi="ar-SA"/>
    </w:rPr>
  </w:style>
  <w:style w:type="character" w:customStyle="1" w:styleId="33">
    <w:name w:val="33"/>
    <w:rsid w:val="00AA3CD4"/>
    <w:rPr>
      <w:rFonts w:ascii="Times New Roman" w:hAnsi="Times New Roman" w:cs="Arial"/>
      <w:b/>
      <w:bCs/>
      <w:sz w:val="20"/>
      <w:u w:val="single"/>
      <w:lang w:val="en-US" w:eastAsia="en-US" w:bidi="ar-SA"/>
    </w:rPr>
  </w:style>
  <w:style w:type="character" w:customStyle="1" w:styleId="27">
    <w:name w:val="27"/>
    <w:rsid w:val="00AA3CD4"/>
    <w:rPr>
      <w:rFonts w:cs="Arial"/>
      <w:bCs/>
      <w:sz w:val="20"/>
      <w:u w:val="single"/>
      <w:lang w:val="en-US" w:eastAsia="en-US" w:bidi="ar-SA"/>
    </w:rPr>
  </w:style>
  <w:style w:type="character" w:customStyle="1" w:styleId="StyleArialNarrow9pt">
    <w:name w:val="Style Arial Narrow 9 pt"/>
    <w:rsid w:val="00AA3CD4"/>
    <w:rPr>
      <w:rFonts w:ascii="Times New Roman" w:hAnsi="Times New Roman"/>
      <w:sz w:val="20"/>
    </w:rPr>
  </w:style>
  <w:style w:type="paragraph" w:customStyle="1" w:styleId="CiteBody">
    <w:name w:val="Cite Body"/>
    <w:basedOn w:val="Normal"/>
    <w:link w:val="CiteBodyChar"/>
    <w:qFormat/>
    <w:rsid w:val="00AA3CD4"/>
    <w:rPr>
      <w:rFonts w:eastAsia="Calibri"/>
      <w:szCs w:val="16"/>
    </w:rPr>
  </w:style>
  <w:style w:type="paragraph" w:customStyle="1" w:styleId="CiteBold">
    <w:name w:val="Cite Bold"/>
    <w:basedOn w:val="CiteBody"/>
    <w:link w:val="CiteBoldChar"/>
    <w:qFormat/>
    <w:rsid w:val="00AA3CD4"/>
    <w:rPr>
      <w:b/>
    </w:rPr>
  </w:style>
  <w:style w:type="character" w:customStyle="1" w:styleId="CiteBodyChar">
    <w:name w:val="Cite Body Char"/>
    <w:link w:val="CiteBody"/>
    <w:rsid w:val="00AA3CD4"/>
    <w:rPr>
      <w:rFonts w:ascii="Calibri" w:eastAsia="Calibri" w:hAnsi="Calibri"/>
      <w:sz w:val="22"/>
      <w:szCs w:val="16"/>
    </w:rPr>
  </w:style>
  <w:style w:type="character" w:customStyle="1" w:styleId="CiteBoldChar">
    <w:name w:val="Cite Bold Char"/>
    <w:link w:val="CiteBold"/>
    <w:rsid w:val="00AA3CD4"/>
    <w:rPr>
      <w:rFonts w:ascii="Calibri" w:eastAsia="Calibri" w:hAnsi="Calibri"/>
      <w:b/>
      <w:sz w:val="22"/>
      <w:szCs w:val="16"/>
    </w:rPr>
  </w:style>
  <w:style w:type="paragraph" w:customStyle="1" w:styleId="StyleCardBody11ptUnderline">
    <w:name w:val="Style Card Body + 11 pt Underline"/>
    <w:basedOn w:val="CardBody"/>
    <w:link w:val="StyleCardBody11ptUnderlineChar"/>
    <w:rsid w:val="00AA3CD4"/>
    <w:rPr>
      <w:sz w:val="20"/>
      <w:u w:val="single"/>
    </w:rPr>
  </w:style>
  <w:style w:type="character" w:customStyle="1" w:styleId="StyleCardBody11ptUnderlineChar">
    <w:name w:val="Style Card Body + 11 pt Underline Char"/>
    <w:link w:val="StyleCardBody11ptUnderline"/>
    <w:rsid w:val="00AA3CD4"/>
    <w:rPr>
      <w:rFonts w:ascii="Calibri" w:eastAsia="Calibri" w:hAnsi="Calibri"/>
      <w:sz w:val="20"/>
      <w:u w:val="single"/>
    </w:rPr>
  </w:style>
  <w:style w:type="paragraph" w:customStyle="1" w:styleId="StyleStyle49pt4">
    <w:name w:val="Style Style4 + 9 pt4"/>
    <w:basedOn w:val="Style4"/>
    <w:link w:val="StyleStyle49pt4Char"/>
    <w:rsid w:val="00AA3CD4"/>
    <w:rPr>
      <w:rFonts w:eastAsia="Calibri"/>
      <w:sz w:val="20"/>
      <w:lang w:eastAsia="zh-CN"/>
    </w:rPr>
  </w:style>
  <w:style w:type="character" w:customStyle="1" w:styleId="StyleStyle49pt4Char">
    <w:name w:val="Style Style4 + 9 pt4 Char"/>
    <w:basedOn w:val="Style4Char"/>
    <w:link w:val="StyleStyle49pt4"/>
    <w:rsid w:val="00AA3CD4"/>
    <w:rPr>
      <w:rFonts w:ascii="Calibri" w:eastAsia="Calibri" w:hAnsi="Calibri"/>
      <w:sz w:val="20"/>
      <w:u w:val="single"/>
      <w:lang w:eastAsia="zh-CN"/>
    </w:rPr>
  </w:style>
  <w:style w:type="paragraph" w:customStyle="1" w:styleId="StyleStyle49ptBold4">
    <w:name w:val="Style Style4 + 9 pt Bold4"/>
    <w:basedOn w:val="Style4"/>
    <w:link w:val="StyleStyle49ptBold4Char"/>
    <w:rsid w:val="00AA3CD4"/>
    <w:rPr>
      <w:rFonts w:eastAsia="Calibri"/>
      <w:b/>
      <w:bCs/>
      <w:szCs w:val="22"/>
    </w:rPr>
  </w:style>
  <w:style w:type="character" w:customStyle="1" w:styleId="StyleStyle49ptBold4Char">
    <w:name w:val="Style Style4 + 9 pt Bold4 Char"/>
    <w:link w:val="StyleStyle49ptBold4"/>
    <w:rsid w:val="00AA3CD4"/>
    <w:rPr>
      <w:rFonts w:ascii="Calibri" w:eastAsia="Calibri" w:hAnsi="Calibri"/>
      <w:b/>
      <w:bCs/>
      <w:sz w:val="22"/>
      <w:szCs w:val="22"/>
      <w:u w:val="single"/>
    </w:rPr>
  </w:style>
  <w:style w:type="character" w:customStyle="1" w:styleId="StyleUnderlineCharChar9pt2">
    <w:name w:val="Style Underline Char Char + 9 pt2"/>
    <w:basedOn w:val="DefaultParagraphFont"/>
    <w:rsid w:val="00AA3CD4"/>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AA3CD4"/>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AA3CD4"/>
    <w:rPr>
      <w:b/>
      <w:bCs/>
      <w:sz w:val="20"/>
      <w:u w:val="single"/>
      <w:bdr w:val="single" w:sz="4" w:space="0" w:color="auto"/>
    </w:rPr>
  </w:style>
  <w:style w:type="character" w:customStyle="1" w:styleId="Style9ptUnderline7">
    <w:name w:val="Style 9 pt Underline7"/>
    <w:rsid w:val="00AA3CD4"/>
    <w:rPr>
      <w:sz w:val="20"/>
      <w:u w:val="single"/>
    </w:rPr>
  </w:style>
  <w:style w:type="character" w:customStyle="1" w:styleId="Style9ptBoldUnderline3">
    <w:name w:val="Style 9 pt Bold Underline3"/>
    <w:rsid w:val="00AA3CD4"/>
    <w:rPr>
      <w:b/>
      <w:bCs/>
      <w:sz w:val="20"/>
      <w:u w:val="single"/>
    </w:rPr>
  </w:style>
  <w:style w:type="character" w:customStyle="1" w:styleId="Style9ptUnderline8">
    <w:name w:val="Style 9 pt Underline8"/>
    <w:rsid w:val="00AA3CD4"/>
    <w:rPr>
      <w:sz w:val="20"/>
      <w:u w:val="single"/>
    </w:rPr>
  </w:style>
  <w:style w:type="paragraph" w:customStyle="1" w:styleId="StyleStyle49pt5">
    <w:name w:val="Style Style4 + 9 pt5"/>
    <w:basedOn w:val="Style4"/>
    <w:link w:val="StyleStyle49pt5Char"/>
    <w:rsid w:val="00AA3CD4"/>
    <w:rPr>
      <w:rFonts w:eastAsia="Calibri"/>
      <w:sz w:val="20"/>
      <w:lang w:eastAsia="zh-CN"/>
    </w:rPr>
  </w:style>
  <w:style w:type="character" w:customStyle="1" w:styleId="StyleStyle49pt5Char">
    <w:name w:val="Style Style4 + 9 pt5 Char"/>
    <w:basedOn w:val="Style4Char"/>
    <w:link w:val="StyleStyle49pt5"/>
    <w:rsid w:val="00AA3CD4"/>
    <w:rPr>
      <w:rFonts w:ascii="Calibri" w:eastAsia="Calibri" w:hAnsi="Calibri"/>
      <w:sz w:val="20"/>
      <w:u w:val="single"/>
      <w:lang w:eastAsia="zh-CN"/>
    </w:rPr>
  </w:style>
  <w:style w:type="paragraph" w:customStyle="1" w:styleId="StyleStyle49pt6">
    <w:name w:val="Style Style4 + 9 pt6"/>
    <w:basedOn w:val="Style4"/>
    <w:link w:val="StyleStyle49pt6Char"/>
    <w:rsid w:val="00AA3CD4"/>
    <w:rPr>
      <w:rFonts w:eastAsia="Calibri"/>
      <w:sz w:val="20"/>
      <w:lang w:eastAsia="zh-CN"/>
    </w:rPr>
  </w:style>
  <w:style w:type="character" w:customStyle="1" w:styleId="StyleStyle49pt6Char">
    <w:name w:val="Style Style4 + 9 pt6 Char"/>
    <w:basedOn w:val="Style4Char"/>
    <w:link w:val="StyleStyle49pt6"/>
    <w:rsid w:val="00AA3CD4"/>
    <w:rPr>
      <w:rFonts w:ascii="Calibri" w:eastAsia="Calibri" w:hAnsi="Calibri"/>
      <w:sz w:val="20"/>
      <w:u w:val="single"/>
      <w:lang w:eastAsia="zh-CN"/>
    </w:rPr>
  </w:style>
  <w:style w:type="character" w:customStyle="1" w:styleId="66">
    <w:name w:val="66"/>
    <w:rsid w:val="00AA3CD4"/>
    <w:rPr>
      <w:rFonts w:cs="Arial"/>
      <w:bCs/>
      <w:sz w:val="20"/>
      <w:u w:val="single"/>
      <w:lang w:val="en-US" w:eastAsia="en-US" w:bidi="ar-SA"/>
    </w:rPr>
  </w:style>
  <w:style w:type="character" w:customStyle="1" w:styleId="Style9ptUnderline9">
    <w:name w:val="Style 9 pt Underline9"/>
    <w:rsid w:val="00AA3CD4"/>
    <w:rPr>
      <w:sz w:val="20"/>
      <w:u w:val="single"/>
    </w:rPr>
  </w:style>
  <w:style w:type="paragraph" w:customStyle="1" w:styleId="StyleStyle49ptBold5">
    <w:name w:val="Style Style4 + 9 pt Bold5"/>
    <w:basedOn w:val="Style4"/>
    <w:link w:val="StyleStyle49ptBold5Char"/>
    <w:rsid w:val="00AA3CD4"/>
    <w:rPr>
      <w:rFonts w:eastAsia="Calibri"/>
      <w:b/>
      <w:bCs/>
      <w:szCs w:val="22"/>
    </w:rPr>
  </w:style>
  <w:style w:type="character" w:customStyle="1" w:styleId="StyleStyle49ptBold5Char">
    <w:name w:val="Style Style4 + 9 pt Bold5 Char"/>
    <w:link w:val="StyleStyle49ptBold5"/>
    <w:rsid w:val="00AA3CD4"/>
    <w:rPr>
      <w:rFonts w:ascii="Calibri" w:eastAsia="Calibri" w:hAnsi="Calibri"/>
      <w:b/>
      <w:bCs/>
      <w:sz w:val="22"/>
      <w:szCs w:val="22"/>
      <w:u w:val="single"/>
    </w:rPr>
  </w:style>
  <w:style w:type="character" w:customStyle="1" w:styleId="Style9ptBoldUnderline4">
    <w:name w:val="Style 9 pt Bold Underline4"/>
    <w:rsid w:val="00AA3CD4"/>
    <w:rPr>
      <w:b/>
      <w:bCs/>
      <w:sz w:val="20"/>
      <w:u w:val="single"/>
    </w:rPr>
  </w:style>
  <w:style w:type="paragraph" w:customStyle="1" w:styleId="StyleStyle49pt7">
    <w:name w:val="Style Style4 + 9 pt7"/>
    <w:basedOn w:val="Style4"/>
    <w:link w:val="StyleStyle49pt7Char"/>
    <w:rsid w:val="00AA3CD4"/>
    <w:rPr>
      <w:rFonts w:eastAsia="Calibri"/>
      <w:sz w:val="20"/>
      <w:lang w:eastAsia="zh-CN"/>
    </w:rPr>
  </w:style>
  <w:style w:type="character" w:customStyle="1" w:styleId="StyleStyle49pt7Char">
    <w:name w:val="Style Style4 + 9 pt7 Char"/>
    <w:basedOn w:val="Style4Char"/>
    <w:link w:val="StyleStyle49pt7"/>
    <w:rsid w:val="00AA3CD4"/>
    <w:rPr>
      <w:rFonts w:ascii="Calibri" w:eastAsia="Calibri" w:hAnsi="Calibri"/>
      <w:sz w:val="20"/>
      <w:u w:val="single"/>
      <w:lang w:eastAsia="zh-CN"/>
    </w:rPr>
  </w:style>
  <w:style w:type="character" w:customStyle="1" w:styleId="titleblue14">
    <w:name w:val="titleblue14"/>
    <w:basedOn w:val="DefaultParagraphFont"/>
    <w:rsid w:val="00AA3CD4"/>
  </w:style>
  <w:style w:type="character" w:customStyle="1" w:styleId="Style11ptUnderline1">
    <w:name w:val="Style 11 pt Underline1"/>
    <w:rsid w:val="00AA3CD4"/>
    <w:rPr>
      <w:sz w:val="20"/>
      <w:u w:val="single"/>
    </w:rPr>
  </w:style>
  <w:style w:type="character" w:customStyle="1" w:styleId="Style11ptBoldUnderline1">
    <w:name w:val="Style 11 pt Bold Underline1"/>
    <w:rsid w:val="00AA3CD4"/>
    <w:rPr>
      <w:b/>
      <w:bCs/>
      <w:sz w:val="20"/>
      <w:u w:val="single"/>
    </w:rPr>
  </w:style>
  <w:style w:type="paragraph" w:customStyle="1" w:styleId="FONT7">
    <w:name w:val="FONT 7"/>
    <w:qFormat/>
    <w:rsid w:val="00AA3CD4"/>
    <w:rPr>
      <w:rFonts w:ascii="Times New Roman" w:eastAsia="SimSun" w:hAnsi="Times New Roman" w:cs="Arial"/>
      <w:bCs/>
      <w:iCs/>
      <w:sz w:val="14"/>
      <w:szCs w:val="28"/>
    </w:rPr>
  </w:style>
  <w:style w:type="paragraph" w:customStyle="1" w:styleId="StyleStyle49pt8">
    <w:name w:val="Style Style4 + 9 pt8"/>
    <w:basedOn w:val="Style4"/>
    <w:rsid w:val="00AA3CD4"/>
    <w:rPr>
      <w:rFonts w:eastAsia="Calibri"/>
      <w:szCs w:val="22"/>
    </w:rPr>
  </w:style>
  <w:style w:type="character" w:customStyle="1" w:styleId="underlinecardChar1">
    <w:name w:val="underline card Char"/>
    <w:rsid w:val="00AA3CD4"/>
    <w:rPr>
      <w:rFonts w:ascii="Arial" w:hAnsi="Arial"/>
      <w:sz w:val="18"/>
      <w:szCs w:val="24"/>
      <w:u w:val="single"/>
      <w:lang w:val="en-US" w:eastAsia="en-US" w:bidi="ar-SA"/>
    </w:rPr>
  </w:style>
  <w:style w:type="paragraph" w:customStyle="1" w:styleId="StyleHeading2Underline">
    <w:name w:val="Style Heading 2 + Underline"/>
    <w:basedOn w:val="Heading2"/>
    <w:link w:val="StyleHeading2UnderlineChar"/>
    <w:rsid w:val="00AA3CD4"/>
    <w:pPr>
      <w:tabs>
        <w:tab w:val="right" w:leader="dot" w:pos="9360"/>
      </w:tabs>
      <w:spacing w:before="240" w:after="240"/>
      <w:ind w:left="-900" w:right="-900"/>
    </w:pPr>
    <w:rPr>
      <w:rFonts w:ascii="Georgia" w:eastAsia="Times New Roman" w:hAnsi="Georgia" w:cs="Times New Roman"/>
      <w:caps/>
      <w:sz w:val="24"/>
      <w:u w:val="single"/>
    </w:rPr>
  </w:style>
  <w:style w:type="character" w:customStyle="1" w:styleId="StyleHeading2UnderlineChar">
    <w:name w:val="Style Heading 2 + Underline Char"/>
    <w:link w:val="StyleHeading2Underline"/>
    <w:rsid w:val="00AA3CD4"/>
    <w:rPr>
      <w:rFonts w:ascii="Georgia" w:eastAsia="Times New Roman" w:hAnsi="Georgia" w:cs="Times New Roman"/>
      <w:b/>
      <w:bCs/>
      <w:caps/>
      <w:szCs w:val="44"/>
      <w:u w:val="single"/>
    </w:rPr>
  </w:style>
  <w:style w:type="paragraph" w:customStyle="1" w:styleId="StyleCardText11ptUnderline">
    <w:name w:val="Style Card Text + 11 pt Underline"/>
    <w:link w:val="StyleCardText11ptUnderlineChar"/>
    <w:rsid w:val="00AA3CD4"/>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AA3CD4"/>
    <w:rPr>
      <w:rFonts w:eastAsia="Calibri"/>
      <w:sz w:val="22"/>
      <w:u w:val="single"/>
    </w:rPr>
  </w:style>
  <w:style w:type="paragraph" w:customStyle="1" w:styleId="StyleCardText11ptBoldUnderline">
    <w:name w:val="Style Card Text + 11 pt Bold Underline"/>
    <w:link w:val="StyleCardText11ptBoldUnderlineChar"/>
    <w:rsid w:val="00AA3CD4"/>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AA3CD4"/>
    <w:rPr>
      <w:rFonts w:eastAsia="Calibri"/>
      <w:b/>
      <w:bCs/>
      <w:sz w:val="22"/>
      <w:u w:val="single"/>
    </w:rPr>
  </w:style>
  <w:style w:type="paragraph" w:customStyle="1" w:styleId="StyleMinimizedText11pt">
    <w:name w:val="Style Minimized Text + 11 pt"/>
    <w:basedOn w:val="MinimizedText"/>
    <w:link w:val="StyleMinimizedText11ptChar"/>
    <w:qFormat/>
    <w:rsid w:val="00AA3CD4"/>
    <w:pPr>
      <w:spacing w:after="200" w:line="276" w:lineRule="auto"/>
    </w:pPr>
    <w:rPr>
      <w:rFonts w:ascii="Times New Roman" w:eastAsia="Calibri" w:hAnsi="Times New Roman" w:cs="Times New Roman"/>
    </w:rPr>
  </w:style>
  <w:style w:type="character" w:customStyle="1" w:styleId="StyleMinimizedText11ptChar">
    <w:name w:val="Style Minimized Text + 11 pt Char"/>
    <w:basedOn w:val="MinimizedTextChar"/>
    <w:link w:val="StyleMinimizedText11pt"/>
    <w:rsid w:val="00AA3CD4"/>
    <w:rPr>
      <w:rFonts w:ascii="Times New Roman" w:eastAsia="Calibri" w:hAnsi="Times New Roman" w:cs="Times New Roman"/>
      <w:sz w:val="22"/>
    </w:rPr>
  </w:style>
  <w:style w:type="paragraph" w:customStyle="1" w:styleId="StyleStyle49ptBold6">
    <w:name w:val="Style Style4 + 9 pt Bold6"/>
    <w:basedOn w:val="Style4"/>
    <w:link w:val="StyleStyle49ptBold6Char"/>
    <w:rsid w:val="00AA3CD4"/>
    <w:rPr>
      <w:rFonts w:eastAsia="Calibri"/>
      <w:b/>
      <w:bCs/>
      <w:szCs w:val="22"/>
    </w:rPr>
  </w:style>
  <w:style w:type="character" w:customStyle="1" w:styleId="StyleStyle49ptBold6Char">
    <w:name w:val="Style Style4 + 9 pt Bold6 Char"/>
    <w:link w:val="StyleStyle49ptBold6"/>
    <w:rsid w:val="00AA3CD4"/>
    <w:rPr>
      <w:rFonts w:ascii="Calibri" w:eastAsia="Calibri" w:hAnsi="Calibri"/>
      <w:b/>
      <w:bCs/>
      <w:sz w:val="22"/>
      <w:szCs w:val="22"/>
      <w:u w:val="single"/>
    </w:rPr>
  </w:style>
  <w:style w:type="character" w:customStyle="1" w:styleId="Style11ptUnderline2">
    <w:name w:val="Style 11 pt Underline2"/>
    <w:rsid w:val="00AA3CD4"/>
    <w:rPr>
      <w:sz w:val="20"/>
      <w:u w:val="single"/>
    </w:rPr>
  </w:style>
  <w:style w:type="character" w:customStyle="1" w:styleId="Style11ptBoldUnderline2">
    <w:name w:val="Style 11 pt Bold Underline2"/>
    <w:rsid w:val="00AA3CD4"/>
    <w:rPr>
      <w:b/>
      <w:bCs/>
      <w:sz w:val="20"/>
      <w:u w:val="single"/>
    </w:rPr>
  </w:style>
  <w:style w:type="paragraph" w:customStyle="1" w:styleId="StyleUnderlined11pt">
    <w:name w:val="Style Underlined + 11 pt"/>
    <w:link w:val="StyleUnderlined11ptChar"/>
    <w:rsid w:val="00AA3CD4"/>
    <w:pPr>
      <w:spacing w:after="200" w:line="276" w:lineRule="auto"/>
    </w:pPr>
    <w:rPr>
      <w:rFonts w:ascii="Georgia" w:eastAsia="Calibri" w:hAnsi="Georgia" w:cs="Calibri"/>
      <w:sz w:val="22"/>
      <w:u w:val="single"/>
      <w:lang w:eastAsia="ja-JP"/>
    </w:rPr>
  </w:style>
  <w:style w:type="character" w:customStyle="1" w:styleId="StyleUnderlined11ptChar">
    <w:name w:val="Style Underlined + 11 pt Char"/>
    <w:basedOn w:val="UnderlinedChar0"/>
    <w:link w:val="StyleUnderlined11pt"/>
    <w:rsid w:val="00AA3CD4"/>
    <w:rPr>
      <w:rFonts w:ascii="Georgia" w:eastAsia="Calibri" w:hAnsi="Georgia" w:cs="Calibri"/>
      <w:sz w:val="22"/>
      <w:u w:val="single"/>
      <w:lang w:eastAsia="ja-JP"/>
    </w:rPr>
  </w:style>
  <w:style w:type="paragraph" w:customStyle="1" w:styleId="StyleCircled11pt">
    <w:name w:val="Style Circled + 11 pt"/>
    <w:basedOn w:val="Circled"/>
    <w:link w:val="StyleCircled11ptChar"/>
    <w:rsid w:val="00AA3CD4"/>
    <w:pPr>
      <w:spacing w:after="200" w:line="276" w:lineRule="auto"/>
    </w:pPr>
    <w:rPr>
      <w:rFonts w:asciiTheme="minorHAnsi" w:eastAsia="Calibri" w:hAnsiTheme="minorHAnsi"/>
      <w:b/>
      <w:bCs/>
      <w:u w:val="single"/>
    </w:rPr>
  </w:style>
  <w:style w:type="character" w:customStyle="1" w:styleId="StyleCircled11ptChar">
    <w:name w:val="Style Circled + 11 pt Char"/>
    <w:link w:val="StyleCircled11pt"/>
    <w:rsid w:val="00AA3CD4"/>
    <w:rPr>
      <w:rFonts w:eastAsia="Calibri"/>
      <w:b/>
      <w:bCs/>
      <w:sz w:val="22"/>
      <w:u w:val="single"/>
    </w:rPr>
  </w:style>
  <w:style w:type="paragraph" w:customStyle="1" w:styleId="StyleCircled11ptBorderSinglesolidlineAuto05pt">
    <w:name w:val="Style Circled + 11 pt Border: : (Single solid line Auto  0.5 pt ..."/>
    <w:basedOn w:val="Circled"/>
    <w:link w:val="StyleCircled11ptBorderSinglesolidlineAuto05ptChar"/>
    <w:rsid w:val="00AA3CD4"/>
    <w:pPr>
      <w:spacing w:after="200" w:line="276" w:lineRule="auto"/>
    </w:pPr>
    <w:rPr>
      <w:rFonts w:asciiTheme="minorHAnsi" w:eastAsia="Calibri" w:hAnsiTheme="minorHAnsi"/>
      <w:b/>
      <w:bCs/>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AA3CD4"/>
    <w:rPr>
      <w:rFonts w:eastAsia="Calibri"/>
      <w:b/>
      <w:bCs/>
      <w:sz w:val="22"/>
      <w:u w:val="single"/>
      <w:bdr w:val="single" w:sz="4" w:space="0" w:color="auto"/>
    </w:rPr>
  </w:style>
  <w:style w:type="paragraph" w:customStyle="1" w:styleId="StyleMinimizedText11pt1">
    <w:name w:val="Style Minimized Text + 11 pt1"/>
    <w:basedOn w:val="MinimizedText"/>
    <w:link w:val="StyleMinimizedText11pt1Char"/>
    <w:rsid w:val="00AA3CD4"/>
    <w:pPr>
      <w:spacing w:after="200" w:line="276" w:lineRule="auto"/>
    </w:pPr>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AA3CD4"/>
    <w:rPr>
      <w:rFonts w:ascii="Times New Roman" w:eastAsia="Calibri" w:hAnsi="Times New Roman" w:cs="Times New Roman"/>
      <w:sz w:val="22"/>
    </w:rPr>
  </w:style>
  <w:style w:type="paragraph" w:customStyle="1" w:styleId="Underlinestyle1">
    <w:name w:val="Underline style"/>
    <w:basedOn w:val="Normal"/>
    <w:rsid w:val="00AA3CD4"/>
    <w:rPr>
      <w:rFonts w:eastAsia="Calibri"/>
      <w:u w:val="single"/>
    </w:rPr>
  </w:style>
  <w:style w:type="character" w:customStyle="1" w:styleId="Style11ptUnderline3">
    <w:name w:val="Style 11 pt Underline3"/>
    <w:rsid w:val="00AA3CD4"/>
    <w:rPr>
      <w:sz w:val="20"/>
      <w:u w:val="single"/>
    </w:rPr>
  </w:style>
  <w:style w:type="character" w:customStyle="1" w:styleId="StyleUnderlineCharChar9pt3">
    <w:name w:val="Style Underline Char Char + 9 pt3"/>
    <w:basedOn w:val="DefaultParagraphFont"/>
    <w:rsid w:val="00AA3CD4"/>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AA3CD4"/>
    <w:rPr>
      <w:sz w:val="20"/>
      <w:u w:val="single"/>
    </w:rPr>
  </w:style>
  <w:style w:type="character" w:customStyle="1" w:styleId="Style9ptUnderline11">
    <w:name w:val="Style 9 pt Underline11"/>
    <w:rsid w:val="00AA3CD4"/>
    <w:rPr>
      <w:sz w:val="20"/>
      <w:u w:val="single"/>
    </w:rPr>
  </w:style>
  <w:style w:type="character" w:customStyle="1" w:styleId="Style9ptBoldUnderline5">
    <w:name w:val="Style 9 pt Bold Underline5"/>
    <w:rsid w:val="00AA3CD4"/>
    <w:rPr>
      <w:b/>
      <w:bCs/>
      <w:sz w:val="20"/>
      <w:u w:val="single"/>
    </w:rPr>
  </w:style>
  <w:style w:type="character" w:customStyle="1" w:styleId="UnderlineChar2CharChar">
    <w:name w:val="Underline Char2 Char Char"/>
    <w:rsid w:val="00AA3CD4"/>
    <w:rPr>
      <w:szCs w:val="24"/>
      <w:u w:val="single"/>
      <w:lang w:val="en-US" w:eastAsia="en-US" w:bidi="ar-SA"/>
    </w:rPr>
  </w:style>
  <w:style w:type="character" w:customStyle="1" w:styleId="BoldandUnderlineChar2CharCharChar">
    <w:name w:val="Bold and Underline Char2 Char Char Char"/>
    <w:rsid w:val="00AA3CD4"/>
    <w:rPr>
      <w:b/>
      <w:szCs w:val="24"/>
      <w:u w:val="single"/>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AA3CD4"/>
    <w:rPr>
      <w:rFonts w:asciiTheme="minorHAnsi" w:hAnsiTheme="minorHAnsi"/>
      <w:sz w:val="24"/>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AA3CD4"/>
    <w:rPr>
      <w:rFonts w:asciiTheme="minorHAnsi" w:hAnsiTheme="minorHAnsi"/>
      <w:sz w:val="24"/>
    </w:rPr>
  </w:style>
  <w:style w:type="paragraph" w:customStyle="1" w:styleId="textboldChar">
    <w:name w:val="text bold Char"/>
    <w:basedOn w:val="Normal"/>
    <w:link w:val="textboldCharChar"/>
    <w:rsid w:val="00AA3CD4"/>
    <w:pPr>
      <w:ind w:left="720"/>
    </w:pPr>
    <w:rPr>
      <w:rFonts w:eastAsia="Calibri"/>
      <w:b/>
      <w:u w:val="thick"/>
    </w:rPr>
  </w:style>
  <w:style w:type="character" w:customStyle="1" w:styleId="textboldCharChar">
    <w:name w:val="text bold Char Char"/>
    <w:link w:val="textboldChar"/>
    <w:rsid w:val="00AA3CD4"/>
    <w:rPr>
      <w:rFonts w:ascii="Calibri" w:eastAsia="Calibri" w:hAnsi="Calibri"/>
      <w:b/>
      <w:sz w:val="22"/>
      <w:u w:val="thick"/>
    </w:rPr>
  </w:style>
  <w:style w:type="character" w:customStyle="1" w:styleId="NormalUnderlineChar">
    <w:name w:val="Normal Underline Char"/>
    <w:link w:val="NormalUnderline"/>
    <w:rsid w:val="00AA3CD4"/>
    <w:rPr>
      <w:rFonts w:ascii="Calibri" w:hAnsi="Calibri"/>
      <w:sz w:val="22"/>
    </w:rPr>
  </w:style>
  <w:style w:type="character" w:customStyle="1" w:styleId="snapnoshots">
    <w:name w:val="snap_noshots"/>
    <w:basedOn w:val="DefaultParagraphFont"/>
    <w:rsid w:val="00AA3CD4"/>
  </w:style>
  <w:style w:type="character" w:customStyle="1" w:styleId="manchettebig2">
    <w:name w:val="manchettebig2"/>
    <w:basedOn w:val="DefaultParagraphFont"/>
    <w:rsid w:val="00AA3CD4"/>
  </w:style>
  <w:style w:type="character" w:customStyle="1" w:styleId="cnbcsbhdcomp">
    <w:name w:val="cnbc_sbhd_comp"/>
    <w:rsid w:val="00AA3CD4"/>
  </w:style>
  <w:style w:type="character" w:customStyle="1" w:styleId="blox-headline">
    <w:name w:val="blox-headline"/>
    <w:rsid w:val="00AA3CD4"/>
  </w:style>
  <w:style w:type="character" w:customStyle="1" w:styleId="SmallerReal">
    <w:name w:val="SmallerReal"/>
    <w:basedOn w:val="DefaultParagraphFont"/>
    <w:uiPriority w:val="1"/>
    <w:qFormat/>
    <w:rsid w:val="00AA3CD4"/>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AA3CD4"/>
    <w:rPr>
      <w:rFonts w:cs="Arial"/>
      <w:b/>
      <w:bCs/>
      <w:iCs/>
      <w:sz w:val="28"/>
      <w:lang w:val="en-US" w:eastAsia="en-US"/>
    </w:rPr>
  </w:style>
  <w:style w:type="character" w:customStyle="1" w:styleId="postsubtitle">
    <w:name w:val="post_subtitle"/>
    <w:basedOn w:val="DefaultParagraphFont"/>
    <w:rsid w:val="00AA3CD4"/>
  </w:style>
  <w:style w:type="character" w:customStyle="1" w:styleId="NoterefInText">
    <w:name w:val="_NoterefInText"/>
    <w:uiPriority w:val="99"/>
    <w:rsid w:val="00AA3CD4"/>
    <w:rPr>
      <w:rFonts w:cs="New Baskerville"/>
      <w:color w:val="000000"/>
    </w:rPr>
  </w:style>
  <w:style w:type="character" w:customStyle="1" w:styleId="postauthor">
    <w:name w:val="postauthor"/>
    <w:basedOn w:val="DefaultParagraphFont"/>
    <w:rsid w:val="00AA3CD4"/>
  </w:style>
  <w:style w:type="paragraph" w:customStyle="1" w:styleId="notes-source-hasnotes">
    <w:name w:val="notes-source-hasnotes"/>
    <w:basedOn w:val="Normal"/>
    <w:rsid w:val="00AA3CD4"/>
    <w:pPr>
      <w:spacing w:before="100" w:beforeAutospacing="1" w:after="100" w:afterAutospacing="1"/>
    </w:pPr>
    <w:rPr>
      <w:rFonts w:ascii="Times" w:hAnsi="Times"/>
      <w:sz w:val="20"/>
      <w:szCs w:val="20"/>
    </w:rPr>
  </w:style>
  <w:style w:type="character" w:customStyle="1" w:styleId="span">
    <w:name w:val="span"/>
    <w:basedOn w:val="DefaultParagraphFont"/>
    <w:rsid w:val="00AA3CD4"/>
  </w:style>
  <w:style w:type="character" w:customStyle="1" w:styleId="maintitle">
    <w:name w:val="maintitle"/>
    <w:basedOn w:val="DefaultParagraphFont"/>
    <w:rsid w:val="00AA3CD4"/>
  </w:style>
  <w:style w:type="character" w:customStyle="1" w:styleId="thirdparty-logo">
    <w:name w:val="thirdparty-logo"/>
    <w:basedOn w:val="DefaultParagraphFont"/>
    <w:rsid w:val="00AA3CD4"/>
  </w:style>
  <w:style w:type="paragraph" w:customStyle="1" w:styleId="articlemeta">
    <w:name w:val="articlemeta"/>
    <w:basedOn w:val="Normal"/>
    <w:rsid w:val="00AA3CD4"/>
    <w:pPr>
      <w:spacing w:before="100" w:beforeAutospacing="1" w:after="100" w:afterAutospacing="1"/>
    </w:pPr>
    <w:rPr>
      <w:rFonts w:ascii="Times" w:hAnsi="Times"/>
      <w:sz w:val="20"/>
      <w:szCs w:val="20"/>
    </w:rPr>
  </w:style>
  <w:style w:type="character" w:customStyle="1" w:styleId="vcard">
    <w:name w:val="vcard"/>
    <w:basedOn w:val="DefaultParagraphFont"/>
    <w:rsid w:val="00AA3CD4"/>
  </w:style>
  <w:style w:type="character" w:customStyle="1" w:styleId="print-footnote">
    <w:name w:val="print-footnote"/>
    <w:basedOn w:val="DefaultParagraphFont"/>
    <w:rsid w:val="00AA3CD4"/>
  </w:style>
  <w:style w:type="character" w:customStyle="1" w:styleId="datestring">
    <w:name w:val="datestring"/>
    <w:basedOn w:val="DefaultParagraphFont"/>
    <w:rsid w:val="00AA3CD4"/>
  </w:style>
  <w:style w:type="paragraph" w:customStyle="1" w:styleId="left">
    <w:name w:val="left"/>
    <w:basedOn w:val="Normal"/>
    <w:rsid w:val="00AA3CD4"/>
    <w:pPr>
      <w:spacing w:before="100" w:beforeAutospacing="1" w:after="100" w:afterAutospacing="1"/>
    </w:pPr>
    <w:rPr>
      <w:rFonts w:ascii="Times" w:hAnsi="Times"/>
      <w:sz w:val="20"/>
      <w:szCs w:val="20"/>
    </w:rPr>
  </w:style>
  <w:style w:type="paragraph" w:customStyle="1" w:styleId="right">
    <w:name w:val="right"/>
    <w:basedOn w:val="Normal"/>
    <w:rsid w:val="00AA3CD4"/>
    <w:pPr>
      <w:spacing w:before="100" w:beforeAutospacing="1" w:after="100" w:afterAutospacing="1"/>
    </w:pPr>
    <w:rPr>
      <w:rFonts w:ascii="Times" w:hAnsi="Times"/>
      <w:sz w:val="20"/>
      <w:szCs w:val="20"/>
    </w:rPr>
  </w:style>
  <w:style w:type="character" w:customStyle="1" w:styleId="gptad">
    <w:name w:val="gptad"/>
    <w:basedOn w:val="DefaultParagraphFont"/>
    <w:rsid w:val="00AA3CD4"/>
  </w:style>
  <w:style w:type="paragraph" w:customStyle="1" w:styleId="creditpostedmodified">
    <w:name w:val="credit_posted_modified"/>
    <w:basedOn w:val="Normal"/>
    <w:rsid w:val="00AA3CD4"/>
    <w:pPr>
      <w:spacing w:before="100" w:beforeAutospacing="1" w:after="100" w:afterAutospacing="1"/>
    </w:pPr>
    <w:rPr>
      <w:rFonts w:ascii="Times" w:hAnsi="Times"/>
      <w:sz w:val="20"/>
      <w:szCs w:val="20"/>
    </w:rPr>
  </w:style>
  <w:style w:type="character" w:customStyle="1" w:styleId="creditline">
    <w:name w:val="creditline"/>
    <w:basedOn w:val="DefaultParagraphFont"/>
    <w:rsid w:val="00AA3CD4"/>
  </w:style>
  <w:style w:type="character" w:customStyle="1" w:styleId="grd">
    <w:name w:val="grd"/>
    <w:basedOn w:val="DefaultParagraphFont"/>
    <w:rsid w:val="00AA3CD4"/>
  </w:style>
  <w:style w:type="paragraph" w:customStyle="1" w:styleId="hs-text-container">
    <w:name w:val="hs-text-container"/>
    <w:basedOn w:val="Normal"/>
    <w:rsid w:val="00AA3CD4"/>
    <w:pPr>
      <w:spacing w:before="100" w:beforeAutospacing="1" w:after="100" w:afterAutospacing="1"/>
    </w:pPr>
    <w:rPr>
      <w:rFonts w:ascii="Times" w:hAnsi="Times"/>
      <w:sz w:val="20"/>
      <w:szCs w:val="20"/>
    </w:rPr>
  </w:style>
  <w:style w:type="character" w:customStyle="1" w:styleId="changed">
    <w:name w:val="changed"/>
    <w:basedOn w:val="DefaultParagraphFont"/>
    <w:rsid w:val="00AA3CD4"/>
  </w:style>
  <w:style w:type="character" w:customStyle="1" w:styleId="article-author-name">
    <w:name w:val="article-author-name"/>
    <w:basedOn w:val="DefaultParagraphFont"/>
    <w:rsid w:val="00AA3CD4"/>
  </w:style>
  <w:style w:type="character" w:customStyle="1" w:styleId="bioexcerpt">
    <w:name w:val="bio_excerpt"/>
    <w:basedOn w:val="DefaultParagraphFont"/>
    <w:rsid w:val="00AA3CD4"/>
  </w:style>
  <w:style w:type="character" w:customStyle="1" w:styleId="commentcount">
    <w:name w:val="comment_count"/>
    <w:basedOn w:val="DefaultParagraphFont"/>
    <w:rsid w:val="00AA3CD4"/>
  </w:style>
  <w:style w:type="character" w:customStyle="1" w:styleId="searchtermshighlighted">
    <w:name w:val="searchtermshighlighted"/>
    <w:basedOn w:val="DefaultParagraphFont"/>
    <w:rsid w:val="00AA3CD4"/>
  </w:style>
  <w:style w:type="character" w:customStyle="1" w:styleId="contributornametrigger">
    <w:name w:val="contributornametrigger"/>
    <w:basedOn w:val="DefaultParagraphFont"/>
    <w:rsid w:val="00AA3CD4"/>
  </w:style>
  <w:style w:type="character" w:customStyle="1" w:styleId="bylinepipe">
    <w:name w:val="bylinepipe"/>
    <w:basedOn w:val="DefaultParagraphFont"/>
    <w:rsid w:val="00AA3CD4"/>
  </w:style>
  <w:style w:type="character" w:customStyle="1" w:styleId="lucenesearchresulturlb">
    <w:name w:val="lucene_search_result_url_b"/>
    <w:basedOn w:val="DefaultParagraphFont"/>
    <w:rsid w:val="00AA3CD4"/>
  </w:style>
  <w:style w:type="character" w:customStyle="1" w:styleId="faculty-title">
    <w:name w:val="faculty-title"/>
    <w:basedOn w:val="DefaultParagraphFont"/>
    <w:rsid w:val="00AA3CD4"/>
  </w:style>
  <w:style w:type="character" w:customStyle="1" w:styleId="volume">
    <w:name w:val="volume"/>
    <w:basedOn w:val="DefaultParagraphFont"/>
    <w:rsid w:val="00AA3CD4"/>
  </w:style>
  <w:style w:type="character" w:customStyle="1" w:styleId="issue">
    <w:name w:val="issue"/>
    <w:basedOn w:val="DefaultParagraphFont"/>
    <w:rsid w:val="00AA3CD4"/>
  </w:style>
  <w:style w:type="character" w:customStyle="1" w:styleId="pages">
    <w:name w:val="pages"/>
    <w:basedOn w:val="DefaultParagraphFont"/>
    <w:rsid w:val="00AA3CD4"/>
  </w:style>
  <w:style w:type="character" w:customStyle="1" w:styleId="person">
    <w:name w:val="person"/>
    <w:basedOn w:val="DefaultParagraphFont"/>
    <w:rsid w:val="00AA3CD4"/>
  </w:style>
  <w:style w:type="character" w:customStyle="1" w:styleId="corresponding">
    <w:name w:val="corresponding"/>
    <w:basedOn w:val="DefaultParagraphFont"/>
    <w:rsid w:val="00AA3CD4"/>
  </w:style>
  <w:style w:type="paragraph" w:customStyle="1" w:styleId="entry-meta">
    <w:name w:val="entry-meta"/>
    <w:basedOn w:val="Normal"/>
    <w:rsid w:val="00AA3CD4"/>
    <w:pPr>
      <w:spacing w:before="100" w:beforeAutospacing="1" w:after="100" w:afterAutospacing="1"/>
    </w:pPr>
    <w:rPr>
      <w:rFonts w:ascii="Times" w:hAnsi="Times"/>
      <w:sz w:val="20"/>
      <w:szCs w:val="20"/>
    </w:rPr>
  </w:style>
  <w:style w:type="character" w:customStyle="1" w:styleId="post-time">
    <w:name w:val="post-time"/>
    <w:basedOn w:val="DefaultParagraphFont"/>
    <w:rsid w:val="00AA3CD4"/>
  </w:style>
  <w:style w:type="character" w:customStyle="1" w:styleId="post-category">
    <w:name w:val="post-category"/>
    <w:basedOn w:val="DefaultParagraphFont"/>
    <w:rsid w:val="00AA3CD4"/>
  </w:style>
  <w:style w:type="paragraph" w:customStyle="1" w:styleId="articledetails">
    <w:name w:val="articledetails"/>
    <w:basedOn w:val="Normal"/>
    <w:rsid w:val="00AA3CD4"/>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AA3CD4"/>
  </w:style>
  <w:style w:type="paragraph" w:customStyle="1" w:styleId="aff">
    <w:name w:val="aff"/>
    <w:basedOn w:val="Normal"/>
    <w:rsid w:val="00AA3CD4"/>
    <w:pPr>
      <w:spacing w:before="100" w:beforeAutospacing="1" w:after="100" w:afterAutospacing="1"/>
    </w:pPr>
    <w:rPr>
      <w:rFonts w:ascii="Times" w:hAnsi="Times"/>
      <w:sz w:val="20"/>
      <w:szCs w:val="20"/>
    </w:rPr>
  </w:style>
  <w:style w:type="character" w:customStyle="1" w:styleId="entry-author">
    <w:name w:val="entry-author"/>
    <w:basedOn w:val="DefaultParagraphFont"/>
    <w:rsid w:val="00AA3CD4"/>
  </w:style>
  <w:style w:type="character" w:customStyle="1" w:styleId="entry-author-name">
    <w:name w:val="entry-author-name"/>
    <w:basedOn w:val="DefaultParagraphFont"/>
    <w:rsid w:val="00AA3CD4"/>
  </w:style>
  <w:style w:type="character" w:customStyle="1" w:styleId="contrib-degrees">
    <w:name w:val="contrib-degrees"/>
    <w:basedOn w:val="DefaultParagraphFont"/>
    <w:rsid w:val="00AA3CD4"/>
  </w:style>
  <w:style w:type="character" w:customStyle="1" w:styleId="contrib-on-behalf-of">
    <w:name w:val="contrib-on-behalf-of"/>
    <w:basedOn w:val="DefaultParagraphFont"/>
    <w:rsid w:val="00AA3CD4"/>
  </w:style>
  <w:style w:type="character" w:customStyle="1" w:styleId="pubtime">
    <w:name w:val="pubtime"/>
    <w:basedOn w:val="DefaultParagraphFont"/>
    <w:rsid w:val="00AA3CD4"/>
  </w:style>
  <w:style w:type="character" w:customStyle="1" w:styleId="fbcommentscount">
    <w:name w:val="fb_comments_count"/>
    <w:basedOn w:val="DefaultParagraphFont"/>
    <w:rsid w:val="00AA3CD4"/>
  </w:style>
  <w:style w:type="character" w:customStyle="1" w:styleId="stsharethiscustom">
    <w:name w:val="st_sharethis_custom"/>
    <w:basedOn w:val="DefaultParagraphFont"/>
    <w:rsid w:val="00AA3CD4"/>
  </w:style>
  <w:style w:type="paragraph" w:customStyle="1" w:styleId="permalinkable">
    <w:name w:val="permalinkable"/>
    <w:basedOn w:val="Normal"/>
    <w:rsid w:val="00AA3CD4"/>
    <w:pPr>
      <w:spacing w:before="100" w:beforeAutospacing="1" w:after="100" w:afterAutospacing="1"/>
    </w:pPr>
    <w:rPr>
      <w:rFonts w:ascii="Times" w:hAnsi="Times"/>
      <w:sz w:val="20"/>
      <w:szCs w:val="20"/>
    </w:rPr>
  </w:style>
  <w:style w:type="character" w:customStyle="1" w:styleId="post-date">
    <w:name w:val="post-date"/>
    <w:basedOn w:val="DefaultParagraphFont"/>
    <w:rsid w:val="00AA3CD4"/>
  </w:style>
  <w:style w:type="character" w:customStyle="1" w:styleId="link-external">
    <w:name w:val="link-external"/>
    <w:basedOn w:val="DefaultParagraphFont"/>
    <w:rsid w:val="00AA3CD4"/>
  </w:style>
  <w:style w:type="character" w:customStyle="1" w:styleId="articleauthor0">
    <w:name w:val="article_author"/>
    <w:basedOn w:val="DefaultParagraphFont"/>
    <w:rsid w:val="00AA3CD4"/>
  </w:style>
  <w:style w:type="character" w:customStyle="1" w:styleId="articleissue">
    <w:name w:val="article_issue"/>
    <w:basedOn w:val="DefaultParagraphFont"/>
    <w:rsid w:val="00AA3CD4"/>
  </w:style>
  <w:style w:type="character" w:customStyle="1" w:styleId="a-size-large">
    <w:name w:val="a-size-large"/>
    <w:basedOn w:val="DefaultParagraphFont"/>
    <w:rsid w:val="00AA3CD4"/>
  </w:style>
  <w:style w:type="character" w:customStyle="1" w:styleId="a-size-medium">
    <w:name w:val="a-size-medium"/>
    <w:basedOn w:val="DefaultParagraphFont"/>
    <w:rsid w:val="00AA3CD4"/>
  </w:style>
  <w:style w:type="character" w:customStyle="1" w:styleId="contribution">
    <w:name w:val="contribution"/>
    <w:basedOn w:val="DefaultParagraphFont"/>
    <w:rsid w:val="00AA3CD4"/>
  </w:style>
  <w:style w:type="character" w:customStyle="1" w:styleId="a-color-secondary">
    <w:name w:val="a-color-secondary"/>
    <w:basedOn w:val="DefaultParagraphFont"/>
    <w:rsid w:val="00AA3CD4"/>
  </w:style>
  <w:style w:type="paragraph" w:customStyle="1" w:styleId="sbyline">
    <w:name w:val="sbyline"/>
    <w:basedOn w:val="Normal"/>
    <w:rsid w:val="00AA3CD4"/>
    <w:pPr>
      <w:spacing w:before="100" w:beforeAutospacing="1" w:after="100" w:afterAutospacing="1"/>
    </w:pPr>
    <w:rPr>
      <w:rFonts w:ascii="Times" w:hAnsi="Times"/>
      <w:sz w:val="20"/>
      <w:szCs w:val="20"/>
    </w:rPr>
  </w:style>
  <w:style w:type="character" w:customStyle="1" w:styleId="ui-author">
    <w:name w:val="ui-author"/>
    <w:basedOn w:val="DefaultParagraphFont"/>
    <w:rsid w:val="00AA3CD4"/>
  </w:style>
  <w:style w:type="character" w:customStyle="1" w:styleId="ui-staffline">
    <w:name w:val="ui-staffline"/>
    <w:basedOn w:val="DefaultParagraphFont"/>
    <w:rsid w:val="00AA3CD4"/>
  </w:style>
  <w:style w:type="paragraph" w:customStyle="1" w:styleId="promotion-tag-p">
    <w:name w:val="promotion-tag-p"/>
    <w:basedOn w:val="Normal"/>
    <w:rsid w:val="00AA3CD4"/>
    <w:pPr>
      <w:spacing w:before="100" w:beforeAutospacing="1" w:after="100" w:afterAutospacing="1"/>
    </w:pPr>
    <w:rPr>
      <w:rFonts w:ascii="Times" w:hAnsi="Times"/>
      <w:sz w:val="20"/>
      <w:szCs w:val="20"/>
    </w:rPr>
  </w:style>
  <w:style w:type="character" w:customStyle="1" w:styleId="value">
    <w:name w:val="value"/>
    <w:basedOn w:val="DefaultParagraphFont"/>
    <w:rsid w:val="00AA3CD4"/>
  </w:style>
  <w:style w:type="character" w:customStyle="1" w:styleId="specialissuelabel">
    <w:name w:val="specialissuelabel"/>
    <w:basedOn w:val="DefaultParagraphFont"/>
    <w:rsid w:val="00AA3CD4"/>
  </w:style>
  <w:style w:type="character" w:customStyle="1" w:styleId="wp-smiley">
    <w:name w:val="wp-smiley"/>
    <w:basedOn w:val="DefaultParagraphFont"/>
    <w:rsid w:val="00AA3CD4"/>
  </w:style>
  <w:style w:type="character" w:customStyle="1" w:styleId="meta-prep">
    <w:name w:val="meta-prep"/>
    <w:basedOn w:val="DefaultParagraphFont"/>
    <w:rsid w:val="00AA3CD4"/>
  </w:style>
  <w:style w:type="character" w:customStyle="1" w:styleId="artjournal">
    <w:name w:val="art_journal"/>
    <w:basedOn w:val="DefaultParagraphFont"/>
    <w:rsid w:val="00AA3CD4"/>
  </w:style>
  <w:style w:type="character" w:customStyle="1" w:styleId="artdatevolumeissuepart">
    <w:name w:val="art_datevolumeissuepart"/>
    <w:basedOn w:val="DefaultParagraphFont"/>
    <w:rsid w:val="00AA3CD4"/>
  </w:style>
  <w:style w:type="character" w:customStyle="1" w:styleId="artpages">
    <w:name w:val="art_pages"/>
    <w:basedOn w:val="DefaultParagraphFont"/>
    <w:rsid w:val="00AA3CD4"/>
  </w:style>
  <w:style w:type="paragraph" w:customStyle="1" w:styleId="lede">
    <w:name w:val="lede"/>
    <w:basedOn w:val="Normal"/>
    <w:rsid w:val="00AA3CD4"/>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AA3CD4"/>
  </w:style>
  <w:style w:type="character" w:customStyle="1" w:styleId="degree">
    <w:name w:val="degree"/>
    <w:basedOn w:val="DefaultParagraphFont"/>
    <w:rsid w:val="00AA3CD4"/>
  </w:style>
  <w:style w:type="character" w:customStyle="1" w:styleId="major">
    <w:name w:val="major"/>
    <w:basedOn w:val="DefaultParagraphFont"/>
    <w:rsid w:val="00AA3CD4"/>
  </w:style>
  <w:style w:type="character" w:customStyle="1" w:styleId="views">
    <w:name w:val="views"/>
    <w:basedOn w:val="DefaultParagraphFont"/>
    <w:rsid w:val="00AA3CD4"/>
  </w:style>
  <w:style w:type="character" w:customStyle="1" w:styleId="stmainservices">
    <w:name w:val="stmainservices"/>
    <w:basedOn w:val="DefaultParagraphFont"/>
    <w:rsid w:val="00AA3CD4"/>
  </w:style>
  <w:style w:type="character" w:customStyle="1" w:styleId="stbubblehcount">
    <w:name w:val="stbubble_hcount"/>
    <w:basedOn w:val="DefaultParagraphFont"/>
    <w:rsid w:val="00AA3CD4"/>
  </w:style>
  <w:style w:type="paragraph" w:customStyle="1" w:styleId="Document">
    <w:name w:val="_Document"/>
    <w:basedOn w:val="Default"/>
    <w:next w:val="Default"/>
    <w:uiPriority w:val="99"/>
    <w:rsid w:val="00AA3CD4"/>
    <w:pPr>
      <w:autoSpaceDE w:val="0"/>
      <w:autoSpaceDN w:val="0"/>
      <w:adjustRightInd w:val="0"/>
    </w:pPr>
    <w:rPr>
      <w:rFonts w:ascii="New Baskerville" w:hAnsi="New Baskerville" w:cs="Times New Roman"/>
    </w:rPr>
  </w:style>
  <w:style w:type="paragraph" w:customStyle="1" w:styleId="SubHead1">
    <w:name w:val="_SubHead1"/>
    <w:basedOn w:val="Default"/>
    <w:next w:val="Default"/>
    <w:uiPriority w:val="99"/>
    <w:rsid w:val="00AA3CD4"/>
    <w:pPr>
      <w:autoSpaceDE w:val="0"/>
      <w:autoSpaceDN w:val="0"/>
      <w:adjustRightInd w:val="0"/>
    </w:pPr>
    <w:rPr>
      <w:rFonts w:ascii="New Baskerville" w:hAnsi="New Baskerville" w:cs="Times New Roman"/>
    </w:rPr>
  </w:style>
  <w:style w:type="paragraph" w:customStyle="1" w:styleId="SubHead2">
    <w:name w:val="_SubHead2"/>
    <w:basedOn w:val="Default"/>
    <w:next w:val="Default"/>
    <w:uiPriority w:val="99"/>
    <w:rsid w:val="00AA3CD4"/>
    <w:pPr>
      <w:autoSpaceDE w:val="0"/>
      <w:autoSpaceDN w:val="0"/>
      <w:adjustRightInd w:val="0"/>
    </w:pPr>
    <w:rPr>
      <w:rFonts w:ascii="New Baskerville" w:hAnsi="New Baskerville" w:cs="Times New Roman"/>
    </w:rPr>
  </w:style>
  <w:style w:type="paragraph" w:customStyle="1" w:styleId="collapsed-hide">
    <w:name w:val="collapsed-hide"/>
    <w:basedOn w:val="Normal"/>
    <w:rsid w:val="00AA3CD4"/>
    <w:pPr>
      <w:spacing w:before="100" w:beforeAutospacing="1" w:after="100" w:afterAutospacing="1"/>
    </w:pPr>
    <w:rPr>
      <w:rFonts w:ascii="Times" w:hAnsi="Times"/>
      <w:sz w:val="20"/>
      <w:szCs w:val="20"/>
    </w:rPr>
  </w:style>
  <w:style w:type="paragraph" w:customStyle="1" w:styleId="odd">
    <w:name w:val="odd"/>
    <w:basedOn w:val="Normal"/>
    <w:rsid w:val="00AA3CD4"/>
    <w:pPr>
      <w:spacing w:before="100" w:beforeAutospacing="1" w:after="100" w:afterAutospacing="1"/>
    </w:pPr>
    <w:rPr>
      <w:rFonts w:ascii="Times" w:hAnsi="Times"/>
      <w:sz w:val="20"/>
      <w:szCs w:val="20"/>
    </w:rPr>
  </w:style>
  <w:style w:type="character" w:customStyle="1" w:styleId="article-date">
    <w:name w:val="article-date"/>
    <w:basedOn w:val="DefaultParagraphFont"/>
    <w:rsid w:val="00AA3CD4"/>
  </w:style>
  <w:style w:type="character" w:customStyle="1" w:styleId="article-author">
    <w:name w:val="article-author"/>
    <w:basedOn w:val="DefaultParagraphFont"/>
    <w:rsid w:val="00AA3CD4"/>
  </w:style>
  <w:style w:type="character" w:customStyle="1" w:styleId="tolocaltime">
    <w:name w:val="tolocaltime"/>
    <w:basedOn w:val="DefaultParagraphFont"/>
    <w:rsid w:val="00AA3CD4"/>
  </w:style>
  <w:style w:type="character" w:customStyle="1" w:styleId="pb-byline">
    <w:name w:val="pb-byline"/>
    <w:basedOn w:val="DefaultParagraphFont"/>
    <w:rsid w:val="00AA3CD4"/>
  </w:style>
  <w:style w:type="character" w:customStyle="1" w:styleId="pb-timestamp">
    <w:name w:val="pb-timestamp"/>
    <w:basedOn w:val="DefaultParagraphFont"/>
    <w:rsid w:val="00AA3CD4"/>
  </w:style>
  <w:style w:type="paragraph" w:customStyle="1" w:styleId="Pa15">
    <w:name w:val="Pa15"/>
    <w:basedOn w:val="Default"/>
    <w:next w:val="Default"/>
    <w:uiPriority w:val="99"/>
    <w:rsid w:val="00AA3CD4"/>
    <w:pPr>
      <w:autoSpaceDE w:val="0"/>
      <w:autoSpaceDN w:val="0"/>
      <w:adjustRightInd w:val="0"/>
      <w:spacing w:line="201" w:lineRule="atLeast"/>
    </w:pPr>
    <w:rPr>
      <w:rFonts w:ascii="Avenir Book" w:hAnsi="Avenir Book" w:cs="Times New Roman"/>
    </w:rPr>
  </w:style>
  <w:style w:type="character" w:customStyle="1" w:styleId="posted-on">
    <w:name w:val="posted-on"/>
    <w:basedOn w:val="DefaultParagraphFont"/>
    <w:rsid w:val="00AA3CD4"/>
  </w:style>
  <w:style w:type="character" w:customStyle="1" w:styleId="even">
    <w:name w:val="even"/>
    <w:basedOn w:val="DefaultParagraphFont"/>
    <w:rsid w:val="00AA3CD4"/>
  </w:style>
  <w:style w:type="character" w:customStyle="1" w:styleId="foreground">
    <w:name w:val="foreground"/>
    <w:basedOn w:val="DefaultParagraphFont"/>
    <w:rsid w:val="00AA3CD4"/>
  </w:style>
  <w:style w:type="paragraph" w:customStyle="1" w:styleId="volissue">
    <w:name w:val="volissue"/>
    <w:basedOn w:val="Normal"/>
    <w:rsid w:val="00AA3CD4"/>
    <w:pPr>
      <w:spacing w:before="100" w:beforeAutospacing="1" w:after="100" w:afterAutospacing="1"/>
    </w:pPr>
    <w:rPr>
      <w:rFonts w:ascii="Times" w:hAnsi="Times"/>
      <w:sz w:val="20"/>
      <w:szCs w:val="20"/>
    </w:rPr>
  </w:style>
  <w:style w:type="character" w:customStyle="1" w:styleId="cat-date-line4">
    <w:name w:val="cat-date-line4"/>
    <w:basedOn w:val="DefaultParagraphFont"/>
    <w:rsid w:val="00AA3CD4"/>
  </w:style>
  <w:style w:type="character" w:customStyle="1" w:styleId="articledate">
    <w:name w:val="articledate"/>
    <w:basedOn w:val="DefaultParagraphFont"/>
    <w:rsid w:val="00AA3CD4"/>
  </w:style>
  <w:style w:type="character" w:customStyle="1" w:styleId="post-byline">
    <w:name w:val="post-byline"/>
    <w:basedOn w:val="DefaultParagraphFont"/>
    <w:rsid w:val="00AA3CD4"/>
  </w:style>
  <w:style w:type="character" w:customStyle="1" w:styleId="upper">
    <w:name w:val="upper"/>
    <w:basedOn w:val="DefaultParagraphFont"/>
    <w:rsid w:val="00AA3CD4"/>
  </w:style>
  <w:style w:type="character" w:customStyle="1" w:styleId="metadate">
    <w:name w:val="meta_date"/>
    <w:basedOn w:val="DefaultParagraphFont"/>
    <w:rsid w:val="00AA3CD4"/>
  </w:style>
  <w:style w:type="character" w:customStyle="1" w:styleId="fa">
    <w:name w:val="fa"/>
    <w:basedOn w:val="DefaultParagraphFont"/>
    <w:rsid w:val="00AA3CD4"/>
  </w:style>
  <w:style w:type="character" w:customStyle="1" w:styleId="longname">
    <w:name w:val="longname"/>
    <w:basedOn w:val="DefaultParagraphFont"/>
    <w:rsid w:val="00AA3CD4"/>
  </w:style>
  <w:style w:type="character" w:customStyle="1" w:styleId="echocontainer">
    <w:name w:val="echo_container"/>
    <w:basedOn w:val="DefaultParagraphFont"/>
    <w:rsid w:val="00AA3CD4"/>
  </w:style>
  <w:style w:type="character" w:customStyle="1" w:styleId="comment-display">
    <w:name w:val="comment-display"/>
    <w:basedOn w:val="DefaultParagraphFont"/>
    <w:rsid w:val="00AA3CD4"/>
  </w:style>
  <w:style w:type="paragraph" w:customStyle="1" w:styleId="comment-count-label">
    <w:name w:val="comment-count-label"/>
    <w:basedOn w:val="Normal"/>
    <w:rsid w:val="00AA3CD4"/>
    <w:pPr>
      <w:spacing w:before="100" w:beforeAutospacing="1" w:after="100" w:afterAutospacing="1"/>
    </w:pPr>
    <w:rPr>
      <w:rFonts w:ascii="Times" w:hAnsi="Times"/>
      <w:sz w:val="20"/>
      <w:szCs w:val="20"/>
    </w:rPr>
  </w:style>
  <w:style w:type="character" w:customStyle="1" w:styleId="echo-counter">
    <w:name w:val="echo-counter"/>
    <w:basedOn w:val="DefaultParagraphFont"/>
    <w:rsid w:val="00AA3CD4"/>
  </w:style>
  <w:style w:type="character" w:customStyle="1" w:styleId="discussion-policy">
    <w:name w:val="discussion-policy"/>
    <w:basedOn w:val="DefaultParagraphFont"/>
    <w:rsid w:val="00AA3CD4"/>
  </w:style>
  <w:style w:type="character" w:customStyle="1" w:styleId="echo-apps-conversations-streamcaption">
    <w:name w:val="echo-apps-conversations-streamcaption"/>
    <w:basedOn w:val="DefaultParagraphFont"/>
    <w:rsid w:val="00AA3CD4"/>
  </w:style>
  <w:style w:type="character" w:customStyle="1" w:styleId="echo-streamserver-controls-stream-item-text">
    <w:name w:val="echo-streamserver-controls-stream-item-text"/>
    <w:basedOn w:val="DefaultParagraphFont"/>
    <w:rsid w:val="00AA3CD4"/>
  </w:style>
  <w:style w:type="character" w:customStyle="1" w:styleId="echo-streamserver-controls-facepile-more">
    <w:name w:val="echo-streamserver-controls-facepile-more"/>
    <w:basedOn w:val="DefaultParagraphFont"/>
    <w:rsid w:val="00AA3CD4"/>
  </w:style>
  <w:style w:type="character" w:customStyle="1" w:styleId="echo-primaryfont">
    <w:name w:val="echo-primaryfont"/>
    <w:basedOn w:val="DefaultParagraphFont"/>
    <w:rsid w:val="00AA3CD4"/>
  </w:style>
  <w:style w:type="character" w:customStyle="1" w:styleId="section">
    <w:name w:val="section"/>
    <w:basedOn w:val="DefaultParagraphFont"/>
    <w:rsid w:val="00AA3CD4"/>
  </w:style>
  <w:style w:type="character" w:customStyle="1" w:styleId="wpsr-txt-headline">
    <w:name w:val="wpsr-txt-headline"/>
    <w:basedOn w:val="DefaultParagraphFont"/>
    <w:rsid w:val="00AA3CD4"/>
  </w:style>
  <w:style w:type="character" w:customStyle="1" w:styleId="asset-metabar-author">
    <w:name w:val="asset-metabar-author"/>
    <w:basedOn w:val="DefaultParagraphFont"/>
    <w:rsid w:val="00AA3CD4"/>
  </w:style>
  <w:style w:type="character" w:customStyle="1" w:styleId="asset-metabar-time">
    <w:name w:val="asset-metabar-time"/>
    <w:basedOn w:val="DefaultParagraphFont"/>
    <w:rsid w:val="00AA3CD4"/>
  </w:style>
  <w:style w:type="character" w:customStyle="1" w:styleId="eza-dateline">
    <w:name w:val="eza-dateline"/>
    <w:basedOn w:val="DefaultParagraphFont"/>
    <w:rsid w:val="00AA3CD4"/>
  </w:style>
  <w:style w:type="character" w:customStyle="1" w:styleId="eza-authors">
    <w:name w:val="eza-authors"/>
    <w:basedOn w:val="DefaultParagraphFont"/>
    <w:rsid w:val="00AA3CD4"/>
  </w:style>
  <w:style w:type="character" w:customStyle="1" w:styleId="csmstaff">
    <w:name w:val="csm_staff"/>
    <w:basedOn w:val="DefaultParagraphFont"/>
    <w:rsid w:val="00AA3CD4"/>
  </w:style>
  <w:style w:type="paragraph" w:customStyle="1" w:styleId="mol-para-with-font">
    <w:name w:val="mol-para-with-font"/>
    <w:basedOn w:val="Normal"/>
    <w:rsid w:val="00AA3CD4"/>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AA3CD4"/>
  </w:style>
  <w:style w:type="character" w:customStyle="1" w:styleId="byline-text">
    <w:name w:val="byline-text"/>
    <w:basedOn w:val="DefaultParagraphFont"/>
    <w:rsid w:val="00AA3CD4"/>
  </w:style>
  <w:style w:type="character" w:customStyle="1" w:styleId="itemauthor">
    <w:name w:val="itemauthor"/>
    <w:basedOn w:val="DefaultParagraphFont"/>
    <w:rsid w:val="00AA3CD4"/>
  </w:style>
  <w:style w:type="character" w:customStyle="1" w:styleId="itemdatecreated">
    <w:name w:val="itemdatecreated"/>
    <w:basedOn w:val="DefaultParagraphFont"/>
    <w:rsid w:val="00AA3CD4"/>
  </w:style>
  <w:style w:type="character" w:customStyle="1" w:styleId="slug-metadata-note">
    <w:name w:val="slug-metadata-note"/>
    <w:basedOn w:val="DefaultParagraphFont"/>
    <w:rsid w:val="00AA3CD4"/>
  </w:style>
  <w:style w:type="character" w:customStyle="1" w:styleId="drop-capped">
    <w:name w:val="drop-capped"/>
    <w:basedOn w:val="DefaultParagraphFont"/>
    <w:rsid w:val="00AA3CD4"/>
  </w:style>
  <w:style w:type="paragraph" w:customStyle="1" w:styleId="articleopinion-standfirst">
    <w:name w:val="articleopinion-standfirst"/>
    <w:basedOn w:val="Normal"/>
    <w:rsid w:val="00AA3CD4"/>
    <w:pPr>
      <w:spacing w:before="100" w:beforeAutospacing="1" w:after="100" w:afterAutospacing="1"/>
    </w:pPr>
    <w:rPr>
      <w:rFonts w:ascii="Times" w:hAnsi="Times"/>
      <w:sz w:val="20"/>
      <w:szCs w:val="20"/>
    </w:rPr>
  </w:style>
  <w:style w:type="paragraph" w:customStyle="1" w:styleId="snippet">
    <w:name w:val="snippet"/>
    <w:basedOn w:val="Normal"/>
    <w:rsid w:val="00AA3CD4"/>
    <w:pPr>
      <w:spacing w:before="100" w:beforeAutospacing="1" w:after="100" w:afterAutospacing="1"/>
    </w:pPr>
    <w:rPr>
      <w:rFonts w:ascii="Times" w:hAnsi="Times"/>
      <w:sz w:val="20"/>
      <w:szCs w:val="20"/>
    </w:rPr>
  </w:style>
  <w:style w:type="character" w:customStyle="1" w:styleId="thetitle">
    <w:name w:val="the_title"/>
    <w:basedOn w:val="DefaultParagraphFont"/>
    <w:rsid w:val="00AA3CD4"/>
  </w:style>
  <w:style w:type="character" w:customStyle="1" w:styleId="view-count">
    <w:name w:val="view-count"/>
    <w:basedOn w:val="DefaultParagraphFont"/>
    <w:rsid w:val="00AA3CD4"/>
  </w:style>
  <w:style w:type="character" w:customStyle="1" w:styleId="rupee">
    <w:name w:val="rupee"/>
    <w:basedOn w:val="DefaultParagraphFont"/>
    <w:rsid w:val="00AA3CD4"/>
  </w:style>
  <w:style w:type="character" w:customStyle="1" w:styleId="grey1">
    <w:name w:val="grey1"/>
    <w:basedOn w:val="DefaultParagraphFont"/>
    <w:rsid w:val="00AA3CD4"/>
  </w:style>
  <w:style w:type="paragraph" w:customStyle="1" w:styleId="Pa13">
    <w:name w:val="Pa13"/>
    <w:basedOn w:val="Default"/>
    <w:next w:val="Default"/>
    <w:uiPriority w:val="99"/>
    <w:rsid w:val="00AA3CD4"/>
    <w:pPr>
      <w:autoSpaceDE w:val="0"/>
      <w:autoSpaceDN w:val="0"/>
      <w:adjustRightInd w:val="0"/>
      <w:spacing w:line="201" w:lineRule="atLeast"/>
    </w:pPr>
    <w:rPr>
      <w:rFonts w:ascii="Times New Roman" w:hAnsi="Times New Roman" w:cs="Times New Roman"/>
    </w:rPr>
  </w:style>
  <w:style w:type="paragraph" w:customStyle="1" w:styleId="Pa14">
    <w:name w:val="Pa14"/>
    <w:basedOn w:val="Default"/>
    <w:next w:val="Default"/>
    <w:uiPriority w:val="99"/>
    <w:rsid w:val="00AA3CD4"/>
    <w:pPr>
      <w:autoSpaceDE w:val="0"/>
      <w:autoSpaceDN w:val="0"/>
      <w:adjustRightInd w:val="0"/>
      <w:spacing w:line="241" w:lineRule="atLeast"/>
    </w:pPr>
    <w:rPr>
      <w:rFonts w:ascii="Times New Roman" w:hAnsi="Times New Roman" w:cs="Times New Roman"/>
    </w:rPr>
  </w:style>
  <w:style w:type="paragraph" w:customStyle="1" w:styleId="Pa9">
    <w:name w:val="Pa9"/>
    <w:basedOn w:val="Default"/>
    <w:next w:val="Default"/>
    <w:uiPriority w:val="99"/>
    <w:rsid w:val="00AA3CD4"/>
    <w:pPr>
      <w:autoSpaceDE w:val="0"/>
      <w:autoSpaceDN w:val="0"/>
      <w:adjustRightInd w:val="0"/>
      <w:spacing w:line="241" w:lineRule="atLeast"/>
    </w:pPr>
    <w:rPr>
      <w:rFonts w:ascii="Gill Sans" w:hAnsi="Gill Sans" w:cs="Times New Roman"/>
    </w:rPr>
  </w:style>
  <w:style w:type="character" w:customStyle="1" w:styleId="bureau">
    <w:name w:val="bureau"/>
    <w:basedOn w:val="DefaultParagraphFont"/>
    <w:rsid w:val="00AA3CD4"/>
  </w:style>
  <w:style w:type="character" w:customStyle="1" w:styleId="reporttitle">
    <w:name w:val="report_title"/>
    <w:basedOn w:val="DefaultParagraphFont"/>
    <w:rsid w:val="00AA3CD4"/>
  </w:style>
  <w:style w:type="character" w:customStyle="1" w:styleId="documenttype-longreleases">
    <w:name w:val="document_type_-_long_releases"/>
    <w:basedOn w:val="DefaultParagraphFont"/>
    <w:rsid w:val="00AA3CD4"/>
  </w:style>
  <w:style w:type="character" w:customStyle="1" w:styleId="alt-date">
    <w:name w:val="alt-date"/>
    <w:basedOn w:val="DefaultParagraphFont"/>
    <w:rsid w:val="00AA3CD4"/>
  </w:style>
  <w:style w:type="character" w:customStyle="1" w:styleId="entry-byline">
    <w:name w:val="entry-byline"/>
    <w:basedOn w:val="DefaultParagraphFont"/>
    <w:rsid w:val="00AA3CD4"/>
  </w:style>
  <w:style w:type="character" w:customStyle="1" w:styleId="taglinecontrib">
    <w:name w:val="tagline_contrib"/>
    <w:basedOn w:val="DefaultParagraphFont"/>
    <w:rsid w:val="00AA3CD4"/>
  </w:style>
  <w:style w:type="character" w:customStyle="1" w:styleId="articledate0">
    <w:name w:val="article_date"/>
    <w:basedOn w:val="DefaultParagraphFont"/>
    <w:rsid w:val="00AA3CD4"/>
  </w:style>
  <w:style w:type="paragraph" w:customStyle="1" w:styleId="hg-daily">
    <w:name w:val="hg-daily"/>
    <w:basedOn w:val="Normal"/>
    <w:rsid w:val="00AA3CD4"/>
    <w:pPr>
      <w:spacing w:before="100" w:beforeAutospacing="1" w:after="100" w:afterAutospacing="1"/>
    </w:pPr>
    <w:rPr>
      <w:rFonts w:ascii="Times" w:hAnsi="Times"/>
      <w:sz w:val="20"/>
      <w:szCs w:val="20"/>
    </w:rPr>
  </w:style>
  <w:style w:type="character" w:customStyle="1" w:styleId="cit">
    <w:name w:val="cit"/>
    <w:basedOn w:val="DefaultParagraphFont"/>
    <w:rsid w:val="00AA3CD4"/>
  </w:style>
  <w:style w:type="paragraph" w:customStyle="1" w:styleId="buttonheading">
    <w:name w:val="buttonheading"/>
    <w:basedOn w:val="Normal"/>
    <w:rsid w:val="00AA3CD4"/>
    <w:pPr>
      <w:spacing w:before="100" w:beforeAutospacing="1" w:after="100" w:afterAutospacing="1"/>
    </w:pPr>
    <w:rPr>
      <w:rFonts w:ascii="Times" w:hAnsi="Times"/>
      <w:sz w:val="20"/>
      <w:szCs w:val="20"/>
    </w:rPr>
  </w:style>
  <w:style w:type="character" w:customStyle="1" w:styleId="createdate">
    <w:name w:val="createdate"/>
    <w:basedOn w:val="DefaultParagraphFont"/>
    <w:rsid w:val="00AA3CD4"/>
  </w:style>
  <w:style w:type="paragraph" w:customStyle="1" w:styleId="p">
    <w:name w:val="p"/>
    <w:basedOn w:val="Normal"/>
    <w:rsid w:val="00AA3CD4"/>
    <w:pPr>
      <w:spacing w:before="100" w:beforeAutospacing="1" w:after="100" w:afterAutospacing="1"/>
    </w:pPr>
    <w:rPr>
      <w:rFonts w:ascii="Times" w:hAnsi="Times"/>
      <w:sz w:val="20"/>
      <w:szCs w:val="20"/>
    </w:rPr>
  </w:style>
  <w:style w:type="character" w:customStyle="1" w:styleId="text-label">
    <w:name w:val="text-label"/>
    <w:basedOn w:val="DefaultParagraphFont"/>
    <w:rsid w:val="00AA3CD4"/>
  </w:style>
  <w:style w:type="character" w:customStyle="1" w:styleId="metad">
    <w:name w:val="metad"/>
    <w:rsid w:val="00AA3CD4"/>
  </w:style>
  <w:style w:type="character" w:customStyle="1" w:styleId="justify1">
    <w:name w:val="justify1"/>
    <w:rsid w:val="00AA3CD4"/>
  </w:style>
  <w:style w:type="paragraph" w:customStyle="1" w:styleId="TOC3Char">
    <w:name w:val="TOC 3 Char"/>
    <w:basedOn w:val="Normal"/>
    <w:next w:val="Normal"/>
    <w:rsid w:val="00AA3CD4"/>
    <w:rPr>
      <w:rFonts w:eastAsia="Times New Roman"/>
      <w:szCs w:val="20"/>
    </w:rPr>
  </w:style>
  <w:style w:type="paragraph" w:customStyle="1" w:styleId="TOC1Char">
    <w:name w:val="TOC 1 Char"/>
    <w:basedOn w:val="Normal"/>
    <w:next w:val="Normal"/>
    <w:rsid w:val="00AA3CD4"/>
    <w:rPr>
      <w:rFonts w:eastAsia="Times New Roman"/>
      <w:b/>
      <w:szCs w:val="20"/>
    </w:rPr>
  </w:style>
  <w:style w:type="character" w:customStyle="1" w:styleId="TagsChar1">
    <w:name w:val="Tags Char1"/>
    <w:aliases w:val="Tag Char2,TAG Char3,Heading 2 Char1 Char2,TAG Char1 Char2,Heading 2 Char Char Char2,Heading 2 Char1 Char Char Char2,Heading 2 Char Char Char Char Char2,Heading 2 Char1 Char Char Char Char Char2,Tag&amp;Ci Char"/>
    <w:qFormat/>
    <w:rsid w:val="00AA3CD4"/>
    <w:rPr>
      <w:b/>
      <w:noProof w:val="0"/>
      <w:sz w:val="24"/>
      <w:lang w:val="en-US" w:eastAsia="en-US" w:bidi="ar-SA"/>
    </w:rPr>
  </w:style>
  <w:style w:type="paragraph" w:customStyle="1" w:styleId="ColorfulList-Accent11">
    <w:name w:val="Colorful List - Accent 11"/>
    <w:basedOn w:val="Normal"/>
    <w:uiPriority w:val="34"/>
    <w:qFormat/>
    <w:rsid w:val="00AA3CD4"/>
    <w:pPr>
      <w:ind w:left="720"/>
      <w:contextualSpacing/>
      <w:jc w:val="both"/>
    </w:pPr>
    <w:rPr>
      <w:rFonts w:eastAsia="Times New Roman"/>
      <w:sz w:val="20"/>
      <w:szCs w:val="20"/>
    </w:rPr>
  </w:style>
  <w:style w:type="paragraph" w:customStyle="1" w:styleId="UnderlineStyle0">
    <w:name w:val="Underline Style"/>
    <w:basedOn w:val="Normal"/>
    <w:link w:val="UnderlineStyleChar"/>
    <w:rsid w:val="00AA3CD4"/>
    <w:rPr>
      <w:rFonts w:asciiTheme="minorHAnsi" w:hAnsiTheme="minorHAnsi"/>
      <w:sz w:val="24"/>
    </w:rPr>
  </w:style>
  <w:style w:type="paragraph" w:customStyle="1" w:styleId="ColorfulGrid-Accent11">
    <w:name w:val="Colorful Grid - Accent 11"/>
    <w:basedOn w:val="Normal"/>
    <w:next w:val="Normal"/>
    <w:link w:val="ColorfulGrid-Accent1Char"/>
    <w:uiPriority w:val="29"/>
    <w:qFormat/>
    <w:rsid w:val="00AA3CD4"/>
    <w:pPr>
      <w:jc w:val="both"/>
    </w:pPr>
    <w:rPr>
      <w:rFonts w:ascii="Times New Roman" w:eastAsia="Times New Roman" w:hAnsi="Times New Roman" w:cs="Times New Roman"/>
      <w:i/>
      <w:iCs/>
      <w:color w:val="000000"/>
      <w:sz w:val="24"/>
    </w:rPr>
  </w:style>
  <w:style w:type="character" w:customStyle="1" w:styleId="MediumGrid11">
    <w:name w:val="Medium Grid 11"/>
    <w:uiPriority w:val="99"/>
    <w:rsid w:val="00AA3CD4"/>
    <w:rPr>
      <w:color w:val="808080"/>
    </w:rPr>
  </w:style>
  <w:style w:type="paragraph" w:customStyle="1" w:styleId="PlaceholderText2">
    <w:name w:val="Placeholder Text2"/>
    <w:basedOn w:val="Normal"/>
    <w:uiPriority w:val="99"/>
    <w:rsid w:val="00AA3CD4"/>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AA3CD4"/>
    <w:pPr>
      <w:keepNext/>
      <w:tabs>
        <w:tab w:val="num" w:pos="1440"/>
      </w:tabs>
      <w:ind w:left="1800" w:hanging="360"/>
      <w:outlineLvl w:val="2"/>
    </w:pPr>
    <w:rPr>
      <w:rFonts w:eastAsia="MS Gothic"/>
    </w:rPr>
  </w:style>
  <w:style w:type="paragraph" w:customStyle="1" w:styleId="LightList1">
    <w:name w:val="Light List1"/>
    <w:basedOn w:val="Normal"/>
    <w:rsid w:val="00AA3CD4"/>
    <w:pPr>
      <w:keepNext/>
      <w:tabs>
        <w:tab w:val="num" w:pos="2160"/>
      </w:tabs>
      <w:ind w:left="2520" w:hanging="360"/>
      <w:outlineLvl w:val="3"/>
    </w:pPr>
    <w:rPr>
      <w:rFonts w:eastAsia="MS Gothic"/>
    </w:rPr>
  </w:style>
  <w:style w:type="paragraph" w:customStyle="1" w:styleId="LightGrid1">
    <w:name w:val="Light Grid1"/>
    <w:basedOn w:val="Normal"/>
    <w:rsid w:val="00AA3CD4"/>
    <w:pPr>
      <w:keepNext/>
      <w:tabs>
        <w:tab w:val="num" w:pos="2880"/>
      </w:tabs>
      <w:ind w:left="3240" w:hanging="360"/>
      <w:outlineLvl w:val="4"/>
    </w:pPr>
    <w:rPr>
      <w:rFonts w:eastAsia="MS Gothic"/>
    </w:rPr>
  </w:style>
  <w:style w:type="paragraph" w:customStyle="1" w:styleId="MediumShading11">
    <w:name w:val="Medium Shading 11"/>
    <w:basedOn w:val="Normal"/>
    <w:rsid w:val="00AA3CD4"/>
    <w:pPr>
      <w:keepNext/>
      <w:tabs>
        <w:tab w:val="num" w:pos="3600"/>
      </w:tabs>
      <w:ind w:left="3960" w:hanging="360"/>
      <w:outlineLvl w:val="5"/>
    </w:pPr>
    <w:rPr>
      <w:rFonts w:eastAsia="MS Gothic"/>
    </w:rPr>
  </w:style>
  <w:style w:type="paragraph" w:customStyle="1" w:styleId="MediumShading21">
    <w:name w:val="Medium Shading 21"/>
    <w:basedOn w:val="Normal"/>
    <w:rsid w:val="00AA3CD4"/>
    <w:pPr>
      <w:keepNext/>
      <w:tabs>
        <w:tab w:val="num" w:pos="4320"/>
      </w:tabs>
      <w:ind w:left="4680" w:hanging="360"/>
      <w:outlineLvl w:val="6"/>
    </w:pPr>
    <w:rPr>
      <w:rFonts w:eastAsia="MS Gothic"/>
    </w:rPr>
  </w:style>
  <w:style w:type="paragraph" w:customStyle="1" w:styleId="MediumList11">
    <w:name w:val="Medium List 11"/>
    <w:basedOn w:val="Normal"/>
    <w:rsid w:val="00AA3CD4"/>
    <w:pPr>
      <w:keepNext/>
      <w:tabs>
        <w:tab w:val="num" w:pos="5040"/>
      </w:tabs>
      <w:ind w:left="5400" w:hanging="360"/>
      <w:outlineLvl w:val="7"/>
    </w:pPr>
    <w:rPr>
      <w:rFonts w:eastAsia="MS Gothic"/>
    </w:rPr>
  </w:style>
  <w:style w:type="paragraph" w:customStyle="1" w:styleId="MediumList21">
    <w:name w:val="Medium List 21"/>
    <w:basedOn w:val="Normal"/>
    <w:rsid w:val="00AA3CD4"/>
    <w:pPr>
      <w:keepNext/>
      <w:tabs>
        <w:tab w:val="num" w:pos="5760"/>
      </w:tabs>
      <w:ind w:left="6120" w:hanging="360"/>
      <w:outlineLvl w:val="8"/>
    </w:pPr>
    <w:rPr>
      <w:rFonts w:eastAsia="MS Gothic"/>
    </w:rPr>
  </w:style>
  <w:style w:type="paragraph" w:customStyle="1" w:styleId="bylinejb">
    <w:name w:val="bylinejb"/>
    <w:basedOn w:val="Normal"/>
    <w:rsid w:val="00AA3CD4"/>
    <w:pPr>
      <w:spacing w:before="100" w:beforeAutospacing="1" w:after="100" w:afterAutospacing="1"/>
    </w:pPr>
    <w:rPr>
      <w:rFonts w:ascii="Times" w:hAnsi="Times"/>
      <w:sz w:val="20"/>
      <w:szCs w:val="20"/>
    </w:rPr>
  </w:style>
  <w:style w:type="paragraph" w:customStyle="1" w:styleId="bylineaffiliation">
    <w:name w:val="bylineaffiliation"/>
    <w:basedOn w:val="Normal"/>
    <w:rsid w:val="00AA3CD4"/>
    <w:pPr>
      <w:spacing w:before="100" w:beforeAutospacing="1" w:after="100" w:afterAutospacing="1"/>
    </w:pPr>
    <w:rPr>
      <w:rFonts w:ascii="Times" w:hAnsi="Times"/>
      <w:sz w:val="20"/>
      <w:szCs w:val="20"/>
    </w:rPr>
  </w:style>
  <w:style w:type="character" w:customStyle="1" w:styleId="apple-tab-span">
    <w:name w:val="apple-tab-span"/>
    <w:basedOn w:val="DefaultParagraphFont"/>
    <w:rsid w:val="00AA3CD4"/>
  </w:style>
  <w:style w:type="character" w:customStyle="1" w:styleId="s2">
    <w:name w:val="s2"/>
    <w:basedOn w:val="DefaultParagraphFont"/>
    <w:rsid w:val="00AA3CD4"/>
  </w:style>
  <w:style w:type="character" w:customStyle="1" w:styleId="s1">
    <w:name w:val="s1"/>
    <w:basedOn w:val="DefaultParagraphFont"/>
    <w:rsid w:val="00AA3CD4"/>
  </w:style>
  <w:style w:type="paragraph" w:customStyle="1" w:styleId="Style5">
    <w:name w:val="Style5"/>
    <w:basedOn w:val="Normal"/>
    <w:next w:val="Heading9"/>
    <w:link w:val="Style5Char"/>
    <w:uiPriority w:val="4"/>
    <w:qFormat/>
    <w:rsid w:val="00AA3CD4"/>
    <w:rPr>
      <w:rFonts w:eastAsia="Times New Roman"/>
      <w:b/>
      <w:bCs/>
      <w:u w:val="single"/>
    </w:rPr>
  </w:style>
  <w:style w:type="paragraph" w:customStyle="1" w:styleId="LanguageEditing">
    <w:name w:val="Language Editing"/>
    <w:basedOn w:val="Normal"/>
    <w:link w:val="LanguageEditingChar"/>
    <w:qFormat/>
    <w:rsid w:val="00AA3CD4"/>
    <w:rPr>
      <w:rFonts w:eastAsia="Times New Roman"/>
      <w:strike/>
    </w:rPr>
  </w:style>
  <w:style w:type="character" w:customStyle="1" w:styleId="LanguageEditingChar">
    <w:name w:val="Language Editing Char"/>
    <w:basedOn w:val="DefaultParagraphFont"/>
    <w:link w:val="LanguageEditing"/>
    <w:locked/>
    <w:rsid w:val="00AA3CD4"/>
    <w:rPr>
      <w:rFonts w:ascii="Calibri" w:eastAsia="Times New Roman" w:hAnsi="Calibri"/>
      <w:strike/>
      <w:sz w:val="22"/>
    </w:rPr>
  </w:style>
  <w:style w:type="character" w:customStyle="1" w:styleId="ShrinkText">
    <w:name w:val="Shrink Text"/>
    <w:rsid w:val="00AA3CD4"/>
    <w:rPr>
      <w:rFonts w:ascii="Times New Roman" w:hAnsi="Times New Roman"/>
      <w:sz w:val="16"/>
    </w:rPr>
  </w:style>
  <w:style w:type="character" w:customStyle="1" w:styleId="action-menu-toggled-item">
    <w:name w:val="action-menu-toggled-item"/>
    <w:basedOn w:val="DefaultParagraphFont"/>
    <w:rsid w:val="00AA3CD4"/>
    <w:rPr>
      <w:rFonts w:ascii="Times New Roman" w:hAnsi="Times New Roman"/>
    </w:rPr>
  </w:style>
  <w:style w:type="character" w:customStyle="1" w:styleId="1Tag">
    <w:name w:val="1) Tag"/>
    <w:rsid w:val="00AA3CD4"/>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AA3CD4"/>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AA3CD4"/>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AA3CD4"/>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AA3CD4"/>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AA3CD4"/>
    <w:pPr>
      <w:pBdr>
        <w:bottom w:val="single" w:sz="12" w:space="1" w:color="auto"/>
      </w:pBdr>
      <w:jc w:val="center"/>
      <w:outlineLvl w:val="0"/>
    </w:pPr>
    <w:rPr>
      <w:rFonts w:ascii="Arial" w:eastAsia="Times New Roman" w:hAnsi="Arial"/>
      <w:b/>
      <w:caps/>
      <w:sz w:val="40"/>
      <w:szCs w:val="40"/>
    </w:rPr>
  </w:style>
  <w:style w:type="character" w:customStyle="1" w:styleId="HeaderInitialChar">
    <w:name w:val="Header Initial Char"/>
    <w:link w:val="HeaderInitial"/>
    <w:rsid w:val="00AA3CD4"/>
    <w:rPr>
      <w:rFonts w:ascii="Arial" w:eastAsia="Times New Roman" w:hAnsi="Arial"/>
      <w:b/>
      <w:caps/>
      <w:sz w:val="40"/>
      <w:szCs w:val="40"/>
    </w:rPr>
  </w:style>
  <w:style w:type="paragraph" w:customStyle="1" w:styleId="Strikethrough0">
    <w:name w:val="Strikethrough"/>
    <w:basedOn w:val="Normal"/>
    <w:link w:val="StrikethroughChar"/>
    <w:qFormat/>
    <w:rsid w:val="00AA3CD4"/>
    <w:rPr>
      <w:strike/>
    </w:rPr>
  </w:style>
  <w:style w:type="character" w:customStyle="1" w:styleId="StrikethroughChar">
    <w:name w:val="Strikethrough Char"/>
    <w:basedOn w:val="DefaultParagraphFont"/>
    <w:link w:val="Strikethrough0"/>
    <w:rsid w:val="00AA3CD4"/>
    <w:rPr>
      <w:rFonts w:ascii="Calibri" w:hAnsi="Calibri"/>
      <w:strike/>
      <w:sz w:val="22"/>
    </w:rPr>
  </w:style>
  <w:style w:type="character" w:styleId="SubtleReference">
    <w:name w:val="Subtle Reference"/>
    <w:basedOn w:val="DefaultParagraphFont"/>
    <w:uiPriority w:val="31"/>
    <w:rsid w:val="00AA3CD4"/>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AA3CD4"/>
    <w:rPr>
      <w:rFonts w:asciiTheme="minorHAnsi" w:hAnsiTheme="minorHAnsi"/>
      <w:bCs/>
    </w:rPr>
  </w:style>
  <w:style w:type="paragraph" w:customStyle="1" w:styleId="Cardd">
    <w:name w:val="Cardd"/>
    <w:basedOn w:val="Normal"/>
    <w:uiPriority w:val="4"/>
    <w:qFormat/>
    <w:rsid w:val="00AA3CD4"/>
    <w:pPr>
      <w:ind w:left="288" w:right="288"/>
    </w:pPr>
  </w:style>
  <w:style w:type="character" w:customStyle="1" w:styleId="BoxBoldUnderline">
    <w:name w:val="Box Bold Underline"/>
    <w:rsid w:val="00AA3CD4"/>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AA3CD4"/>
    <w:rPr>
      <w:rFonts w:eastAsia="Times New Roman"/>
    </w:rPr>
  </w:style>
  <w:style w:type="character" w:customStyle="1" w:styleId="NormalF6Char">
    <w:name w:val="Normal F6 Char"/>
    <w:link w:val="NormalF6"/>
    <w:rsid w:val="00AA3CD4"/>
    <w:rPr>
      <w:rFonts w:ascii="Calibri" w:eastAsia="Times New Roman" w:hAnsi="Calibri"/>
      <w:sz w:val="22"/>
    </w:rPr>
  </w:style>
  <w:style w:type="paragraph" w:customStyle="1" w:styleId="TagNew">
    <w:name w:val="Tag New"/>
    <w:qFormat/>
    <w:rsid w:val="00AA3CD4"/>
    <w:rPr>
      <w:rFonts w:ascii="Times New Roman" w:hAnsi="Times New Roman" w:cs="Times New Roman"/>
      <w:b/>
      <w:szCs w:val="20"/>
    </w:rPr>
  </w:style>
  <w:style w:type="character" w:customStyle="1" w:styleId="Styleunderline11ptBoldBorderSinglesolidlineAuto">
    <w:name w:val="Style underline + 11 pt Bold Border: : (Single solid line Auto ..."/>
    <w:rsid w:val="00AA3CD4"/>
    <w:rPr>
      <w:b/>
      <w:bCs/>
      <w:sz w:val="20"/>
      <w:u w:val="single"/>
      <w:bdr w:val="single" w:sz="4" w:space="0" w:color="auto"/>
    </w:rPr>
  </w:style>
  <w:style w:type="character" w:customStyle="1" w:styleId="postby">
    <w:name w:val="post_by"/>
    <w:rsid w:val="00AA3CD4"/>
  </w:style>
  <w:style w:type="character" w:customStyle="1" w:styleId="postdate">
    <w:name w:val="post_date"/>
    <w:rsid w:val="00AA3CD4"/>
  </w:style>
  <w:style w:type="character" w:customStyle="1" w:styleId="moretop">
    <w:name w:val="more_top"/>
    <w:rsid w:val="00AA3CD4"/>
  </w:style>
  <w:style w:type="character" w:customStyle="1" w:styleId="Style11ptBoldUnderlineBorderSinglesolidlineAuto">
    <w:name w:val="Style 11 pt Bold Underline Border: : (Single solid line Auto  ..."/>
    <w:rsid w:val="00AA3CD4"/>
    <w:rPr>
      <w:b/>
      <w:bCs/>
      <w:sz w:val="20"/>
      <w:u w:val="single"/>
      <w:bdr w:val="single" w:sz="4" w:space="0" w:color="auto"/>
    </w:rPr>
  </w:style>
  <w:style w:type="paragraph" w:customStyle="1" w:styleId="TagNew0">
    <w:name w:val="Tag_New"/>
    <w:qFormat/>
    <w:rsid w:val="00AA3CD4"/>
    <w:rPr>
      <w:rFonts w:ascii="Times New Roman" w:eastAsia="Malgun Gothic" w:hAnsi="Times New Roman" w:cs="Times New Roman"/>
      <w:b/>
      <w:bCs/>
      <w:szCs w:val="26"/>
    </w:rPr>
  </w:style>
  <w:style w:type="paragraph" w:customStyle="1" w:styleId="TagNew1">
    <w:name w:val="Tag+New"/>
    <w:qFormat/>
    <w:rsid w:val="00AA3CD4"/>
    <w:rPr>
      <w:rFonts w:ascii="Times New Roman" w:eastAsia="Calibri" w:hAnsi="Times New Roman" w:cs="Times New Roman"/>
      <w:b/>
      <w:szCs w:val="22"/>
    </w:rPr>
  </w:style>
  <w:style w:type="paragraph" w:customStyle="1" w:styleId="FreeForm">
    <w:name w:val="Free Form"/>
    <w:autoRedefine/>
    <w:qFormat/>
    <w:rsid w:val="00AA3CD4"/>
    <w:rPr>
      <w:rFonts w:ascii="Times New Roman" w:eastAsia="ヒラギノ角ゴ Pro W3" w:hAnsi="Times New Roman" w:cs="Times New Roman"/>
      <w:color w:val="000000"/>
      <w:sz w:val="20"/>
      <w:szCs w:val="20"/>
    </w:rPr>
  </w:style>
  <w:style w:type="character" w:customStyle="1" w:styleId="AuthorDateChar0">
    <w:name w:val="Author/Date Char"/>
    <w:link w:val="AuthorDate2"/>
    <w:locked/>
    <w:rsid w:val="00AA3CD4"/>
    <w:rPr>
      <w:rFonts w:ascii="Times New Roman" w:eastAsia="Calibri" w:hAnsi="Times New Roman" w:cs="Times New Roman"/>
      <w:b/>
      <w:u w:val="single"/>
    </w:rPr>
  </w:style>
  <w:style w:type="paragraph" w:customStyle="1" w:styleId="AuthorDate2">
    <w:name w:val="Author/Date"/>
    <w:basedOn w:val="Normal"/>
    <w:link w:val="AuthorDateChar0"/>
    <w:qFormat/>
    <w:rsid w:val="00AA3CD4"/>
    <w:rPr>
      <w:rFonts w:ascii="Times New Roman" w:eastAsia="Calibri" w:hAnsi="Times New Roman" w:cs="Times New Roman"/>
      <w:b/>
      <w:sz w:val="24"/>
      <w:u w:val="single"/>
    </w:rPr>
  </w:style>
  <w:style w:type="paragraph" w:customStyle="1" w:styleId="cnnstorypgraphtxt">
    <w:name w:val="cnn_storypgraphtxt"/>
    <w:basedOn w:val="Normal"/>
    <w:rsid w:val="00AA3CD4"/>
    <w:pPr>
      <w:spacing w:before="100" w:beforeAutospacing="1" w:after="100" w:afterAutospacing="1"/>
    </w:pPr>
    <w:rPr>
      <w:rFonts w:eastAsia="Times New Roman"/>
    </w:rPr>
  </w:style>
  <w:style w:type="character" w:customStyle="1" w:styleId="Boxing-New">
    <w:name w:val="Boxing - New"/>
    <w:basedOn w:val="DefaultParagraphFont"/>
    <w:rsid w:val="00AA3CD4"/>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AA3CD4"/>
    <w:rPr>
      <w:rFonts w:ascii="Times New Roman" w:hAnsi="Times New Roman"/>
      <w:sz w:val="20"/>
      <w:szCs w:val="20"/>
      <w:u w:val="single"/>
    </w:rPr>
  </w:style>
  <w:style w:type="character" w:customStyle="1" w:styleId="ssl01">
    <w:name w:val="ss_l01"/>
    <w:rsid w:val="00AA3CD4"/>
    <w:rPr>
      <w:color w:val="000000"/>
      <w:sz w:val="32"/>
      <w:szCs w:val="32"/>
    </w:rPr>
  </w:style>
  <w:style w:type="character" w:customStyle="1" w:styleId="Style11Char0">
    <w:name w:val="Style11 Char"/>
    <w:link w:val="Style11"/>
    <w:rsid w:val="00AA3CD4"/>
    <w:rPr>
      <w:b/>
      <w:u w:val="thick"/>
    </w:rPr>
  </w:style>
  <w:style w:type="character" w:customStyle="1" w:styleId="allocatoragentsleft">
    <w:name w:val="al_locatoragentsleft"/>
    <w:basedOn w:val="DefaultParagraphFont"/>
    <w:rsid w:val="00AA3CD4"/>
  </w:style>
  <w:style w:type="character" w:customStyle="1" w:styleId="Style12ptBoldUnderline1">
    <w:name w:val="Style 12 pt Bold Underline1"/>
    <w:rsid w:val="00AA3CD4"/>
    <w:rPr>
      <w:b/>
      <w:bCs/>
      <w:sz w:val="24"/>
      <w:u w:val="single"/>
    </w:rPr>
  </w:style>
  <w:style w:type="paragraph" w:customStyle="1" w:styleId="Carding">
    <w:name w:val="Carding"/>
    <w:basedOn w:val="Normal"/>
    <w:rsid w:val="00AA3CD4"/>
    <w:rPr>
      <w:rFonts w:eastAsia="Times New Roman"/>
      <w:sz w:val="18"/>
    </w:rPr>
  </w:style>
  <w:style w:type="character" w:customStyle="1" w:styleId="aunderline1">
    <w:name w:val="aunderline"/>
    <w:qFormat/>
    <w:rsid w:val="00AA3CD4"/>
    <w:rPr>
      <w:rFonts w:ascii="Times New Roman" w:hAnsi="Times New Roman"/>
      <w:sz w:val="20"/>
      <w:szCs w:val="24"/>
      <w:u w:val="thick"/>
    </w:rPr>
  </w:style>
  <w:style w:type="character" w:customStyle="1" w:styleId="StyleStyle4CharTimesNewRoman11ptBold">
    <w:name w:val="Style Style4 Char + Times New Roman 11 pt Bold"/>
    <w:rsid w:val="00AA3CD4"/>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AA3CD4"/>
  </w:style>
  <w:style w:type="character" w:customStyle="1" w:styleId="sensecontent">
    <w:name w:val="sense_content"/>
    <w:basedOn w:val="DefaultParagraphFont"/>
    <w:rsid w:val="00AA3CD4"/>
  </w:style>
  <w:style w:type="character" w:customStyle="1" w:styleId="vi">
    <w:name w:val="vi"/>
    <w:basedOn w:val="DefaultParagraphFont"/>
    <w:rsid w:val="00AA3CD4"/>
  </w:style>
  <w:style w:type="character" w:customStyle="1" w:styleId="pagetitle">
    <w:name w:val="pagetitle"/>
    <w:basedOn w:val="DefaultParagraphFont"/>
    <w:rsid w:val="00AA3CD4"/>
  </w:style>
  <w:style w:type="character" w:customStyle="1" w:styleId="TagsCharCharChar">
    <w:name w:val="Tags Char Char Char"/>
    <w:rsid w:val="00AA3CD4"/>
    <w:rPr>
      <w:rFonts w:ascii="Times" w:eastAsia="Times" w:hAnsi="Times"/>
      <w:b/>
      <w:noProof w:val="0"/>
      <w:sz w:val="24"/>
      <w:szCs w:val="24"/>
      <w:lang w:val="en-US" w:eastAsia="en-US" w:bidi="ar-SA"/>
    </w:rPr>
  </w:style>
  <w:style w:type="paragraph" w:customStyle="1" w:styleId="NormalWeb8">
    <w:name w:val="Normal (Web)8"/>
    <w:basedOn w:val="Normal"/>
    <w:rsid w:val="00AA3CD4"/>
    <w:pPr>
      <w:spacing w:before="100" w:beforeAutospacing="1" w:after="100" w:afterAutospacing="1"/>
    </w:pPr>
    <w:rPr>
      <w:rFonts w:eastAsia="Times New Roman"/>
      <w:sz w:val="18"/>
      <w:szCs w:val="18"/>
    </w:rPr>
  </w:style>
  <w:style w:type="character" w:customStyle="1" w:styleId="Heading2Char1CharCharCharCharCharC">
    <w:name w:val="Heading 2 Char1 Char Char Char Char Char C"/>
    <w:rsid w:val="00AA3CD4"/>
    <w:rPr>
      <w:rFonts w:cs="Arial"/>
      <w:b/>
      <w:bCs/>
      <w:iCs/>
      <w:sz w:val="24"/>
      <w:szCs w:val="28"/>
      <w:lang w:val="en-US" w:eastAsia="en-US" w:bidi="ar-SA"/>
    </w:rPr>
  </w:style>
  <w:style w:type="character" w:customStyle="1" w:styleId="StyleUnderlineCharTimesBold">
    <w:name w:val="Style Underline Char + Times Bold"/>
    <w:rsid w:val="00AA3CD4"/>
    <w:rPr>
      <w:rFonts w:ascii="Times" w:hAnsi="Times"/>
      <w:b w:val="0"/>
      <w:bCs/>
      <w:sz w:val="20"/>
      <w:u w:val="single"/>
    </w:rPr>
  </w:style>
  <w:style w:type="character" w:customStyle="1" w:styleId="blubigktbiz">
    <w:name w:val="blubigktbiz"/>
    <w:rsid w:val="00AA3CD4"/>
  </w:style>
  <w:style w:type="character" w:customStyle="1" w:styleId="Style4CharChar">
    <w:name w:val="Style4 Char Char"/>
    <w:rsid w:val="00AA3CD4"/>
    <w:rPr>
      <w:rFonts w:ascii="Arial Narrow" w:hAnsi="Arial Narrow"/>
      <w:noProof w:val="0"/>
      <w:szCs w:val="24"/>
      <w:u w:val="single"/>
      <w:lang w:val="en-US" w:eastAsia="en-US" w:bidi="ar-SA"/>
    </w:rPr>
  </w:style>
  <w:style w:type="character" w:customStyle="1" w:styleId="StyleUnderline4">
    <w:name w:val="Style Underline4"/>
    <w:rsid w:val="00AA3CD4"/>
    <w:rPr>
      <w:u w:val="single"/>
    </w:rPr>
  </w:style>
  <w:style w:type="character" w:customStyle="1" w:styleId="StyleEmphasisArial12ptBold">
    <w:name w:val="Style Emphasis + Arial 12 pt Bold"/>
    <w:rsid w:val="00AA3CD4"/>
    <w:rPr>
      <w:rFonts w:ascii="Arial" w:hAnsi="Arial"/>
      <w:b/>
      <w:bCs/>
      <w:i/>
      <w:iCs/>
      <w:sz w:val="24"/>
    </w:rPr>
  </w:style>
  <w:style w:type="character" w:customStyle="1" w:styleId="super">
    <w:name w:val="super"/>
    <w:rsid w:val="00AA3CD4"/>
  </w:style>
  <w:style w:type="character" w:customStyle="1" w:styleId="text30">
    <w:name w:val="text30"/>
    <w:rsid w:val="00AA3CD4"/>
  </w:style>
  <w:style w:type="character" w:customStyle="1" w:styleId="uppercase">
    <w:name w:val="uppercase"/>
    <w:rsid w:val="00AA3CD4"/>
  </w:style>
  <w:style w:type="character" w:customStyle="1" w:styleId="mainbody1">
    <w:name w:val="mainbody1"/>
    <w:rsid w:val="00AA3CD4"/>
    <w:rPr>
      <w:rFonts w:ascii="Verdana" w:hAnsi="Verdana" w:hint="default"/>
      <w:color w:val="000000"/>
      <w:sz w:val="22"/>
      <w:szCs w:val="22"/>
    </w:rPr>
  </w:style>
  <w:style w:type="paragraph" w:customStyle="1" w:styleId="author-credentials">
    <w:name w:val="author-credentials"/>
    <w:basedOn w:val="Normal"/>
    <w:rsid w:val="00AA3CD4"/>
    <w:pPr>
      <w:spacing w:before="100" w:beforeAutospacing="1" w:after="100" w:afterAutospacing="1"/>
    </w:pPr>
    <w:rPr>
      <w:rFonts w:eastAsia="Times New Roman"/>
    </w:rPr>
  </w:style>
  <w:style w:type="paragraph" w:customStyle="1" w:styleId="Style23">
    <w:name w:val="Style23"/>
    <w:basedOn w:val="Normal"/>
    <w:uiPriority w:val="99"/>
    <w:rsid w:val="00AA3CD4"/>
    <w:pPr>
      <w:autoSpaceDE w:val="0"/>
      <w:autoSpaceDN w:val="0"/>
      <w:adjustRightInd w:val="0"/>
      <w:spacing w:line="209" w:lineRule="exact"/>
    </w:pPr>
    <w:rPr>
      <w:rFonts w:eastAsia="SimSun"/>
    </w:rPr>
  </w:style>
  <w:style w:type="character" w:customStyle="1" w:styleId="StyleUnderlined11ptBoldChar">
    <w:name w:val="Style Underlined + 11 pt Bold Char"/>
    <w:basedOn w:val="DefaultParagraphFont"/>
    <w:link w:val="StyleUnderlined11ptBold"/>
    <w:locked/>
    <w:rsid w:val="00AA3CD4"/>
    <w:rPr>
      <w:b/>
      <w:bCs/>
      <w:u w:val="single"/>
    </w:rPr>
  </w:style>
  <w:style w:type="paragraph" w:customStyle="1" w:styleId="StyleUnderlined11ptBold">
    <w:name w:val="Style Underlined + 11 pt Bold"/>
    <w:basedOn w:val="underlined"/>
    <w:link w:val="StyleUnderlined11ptBoldChar"/>
    <w:rsid w:val="00AA3CD4"/>
    <w:pPr>
      <w:contextualSpacing w:val="0"/>
    </w:pPr>
    <w:rPr>
      <w:rFonts w:asciiTheme="minorHAnsi" w:eastAsiaTheme="minorEastAsia" w:hAnsiTheme="minorHAnsi" w:cstheme="minorBidi"/>
      <w:b/>
      <w:bCs/>
      <w:sz w:val="24"/>
    </w:rPr>
  </w:style>
  <w:style w:type="character" w:customStyle="1" w:styleId="StyleStyle11ptBoldUnderlineBorderSinglesolidlineAuto">
    <w:name w:val="Style Style 11 pt Bold Underline Border: : (Single solid line Auto ..."/>
    <w:basedOn w:val="DefaultParagraphFont"/>
    <w:rsid w:val="00AA3CD4"/>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AA3CD4"/>
    <w:rPr>
      <w:rFonts w:cs="Arial"/>
      <w:bCs/>
      <w:szCs w:val="26"/>
      <w:u w:val="single"/>
      <w:lang w:val="en-US" w:eastAsia="en-US" w:bidi="ar-SA"/>
    </w:rPr>
  </w:style>
  <w:style w:type="character" w:customStyle="1" w:styleId="StyleUnderlinePatternClearYellow">
    <w:name w:val="Style Underline Pattern: Clear (Yellow)"/>
    <w:basedOn w:val="DefaultParagraphFont"/>
    <w:rsid w:val="00AA3CD4"/>
    <w:rPr>
      <w:u w:val="single"/>
      <w:shd w:val="clear" w:color="auto" w:fill="00FF00"/>
    </w:rPr>
  </w:style>
  <w:style w:type="paragraph" w:customStyle="1" w:styleId="StyleCardTextTimesNewRoman11ptUnderline">
    <w:name w:val="Style Card Text + Times New Roman 11 pt Underline"/>
    <w:link w:val="StyleCardTextTimesNewRoman11ptUnderlineChar"/>
    <w:rsid w:val="00AA3CD4"/>
    <w:pPr>
      <w:spacing w:after="200" w:line="276" w:lineRule="auto"/>
      <w:contextualSpacing/>
    </w:pPr>
    <w:rPr>
      <w:rFonts w:eastAsia="Calibri"/>
      <w:sz w:val="22"/>
      <w:szCs w:val="22"/>
      <w:u w:val="single"/>
    </w:rPr>
  </w:style>
  <w:style w:type="character" w:customStyle="1" w:styleId="StyleCardTextTimesNewRoman11ptUnderlineChar">
    <w:name w:val="Style Card Text + Times New Roman 11 pt Underline Char"/>
    <w:link w:val="StyleCardTextTimesNewRoman11ptUnderline"/>
    <w:rsid w:val="00AA3CD4"/>
    <w:rPr>
      <w:rFonts w:eastAsia="Calibri"/>
      <w:sz w:val="22"/>
      <w:szCs w:val="22"/>
      <w:u w:val="single"/>
    </w:rPr>
  </w:style>
  <w:style w:type="paragraph" w:customStyle="1" w:styleId="StyleStyleStyleCNA9ptBefore1pt8ptPatternClear">
    <w:name w:val="Style Style Style CN A + 9 pt Before:  1 pt + 8 pt + Pattern: Clear..."/>
    <w:basedOn w:val="Normal"/>
    <w:autoRedefine/>
    <w:rsid w:val="00AA3CD4"/>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FontStyle11">
    <w:name w:val="Font Style11"/>
    <w:uiPriority w:val="99"/>
    <w:rsid w:val="00AA3CD4"/>
    <w:rPr>
      <w:rFonts w:ascii="Times New Roman" w:hAnsi="Times New Roman" w:cs="Times New Roman" w:hint="default"/>
      <w:sz w:val="20"/>
      <w:szCs w:val="20"/>
    </w:rPr>
  </w:style>
  <w:style w:type="character" w:customStyle="1" w:styleId="FontStyle12">
    <w:name w:val="Font Style12"/>
    <w:uiPriority w:val="99"/>
    <w:rsid w:val="00AA3CD4"/>
    <w:rPr>
      <w:rFonts w:ascii="Times New Roman" w:hAnsi="Times New Roman" w:cs="Times New Roman" w:hint="default"/>
      <w:sz w:val="16"/>
      <w:szCs w:val="16"/>
    </w:rPr>
  </w:style>
  <w:style w:type="character" w:customStyle="1" w:styleId="formatp">
    <w:name w:val="formatp"/>
    <w:rsid w:val="00AA3CD4"/>
  </w:style>
  <w:style w:type="character" w:customStyle="1" w:styleId="yshortcutscs4-ndcor">
    <w:name w:val="yshortcuts cs4-ndcor"/>
    <w:rsid w:val="00AA3CD4"/>
  </w:style>
  <w:style w:type="character" w:customStyle="1" w:styleId="price">
    <w:name w:val="price"/>
    <w:rsid w:val="00AA3CD4"/>
  </w:style>
  <w:style w:type="character" w:customStyle="1" w:styleId="price-change">
    <w:name w:val="price-change"/>
    <w:rsid w:val="00AA3CD4"/>
  </w:style>
  <w:style w:type="character" w:customStyle="1" w:styleId="percent-change">
    <w:name w:val="percent-change"/>
    <w:rsid w:val="00AA3CD4"/>
  </w:style>
  <w:style w:type="character" w:customStyle="1" w:styleId="bibfont">
    <w:name w:val="bibfont"/>
    <w:rsid w:val="00AA3CD4"/>
    <w:rPr>
      <w:rFonts w:cs="Times New Roman"/>
    </w:rPr>
  </w:style>
  <w:style w:type="character" w:customStyle="1" w:styleId="bps-topic-ident">
    <w:name w:val="bps-topic-ident"/>
    <w:rsid w:val="00AA3CD4"/>
  </w:style>
  <w:style w:type="paragraph" w:customStyle="1" w:styleId="underlined1">
    <w:name w:val="underlined1"/>
    <w:next w:val="Normal"/>
    <w:autoRedefine/>
    <w:rsid w:val="00AA3CD4"/>
    <w:pPr>
      <w:contextualSpacing/>
    </w:pPr>
    <w:rPr>
      <w:rFonts w:ascii="Times New Roman" w:eastAsia="Malgun Gothic" w:hAnsi="Times New Roman" w:cs="Times New Roman"/>
      <w:sz w:val="21"/>
      <w:u w:val="single"/>
    </w:rPr>
  </w:style>
  <w:style w:type="paragraph" w:customStyle="1" w:styleId="SourceBolded">
    <w:name w:val="Source Bolded"/>
    <w:basedOn w:val="Normaltext0"/>
    <w:next w:val="Normaltext0"/>
    <w:link w:val="SourceBoldedChar"/>
    <w:autoRedefine/>
    <w:rsid w:val="00AA3CD4"/>
    <w:rPr>
      <w:rFonts w:eastAsia="Times New Roman"/>
      <w:b/>
      <w:lang w:val="x-none" w:eastAsia="x-none"/>
    </w:rPr>
  </w:style>
  <w:style w:type="character" w:customStyle="1" w:styleId="SourceBoldedChar">
    <w:name w:val="Source Bolded Char"/>
    <w:link w:val="SourceBolded"/>
    <w:rsid w:val="00AA3CD4"/>
    <w:rPr>
      <w:rFonts w:ascii="Calibri" w:eastAsia="Times New Roman" w:hAnsi="Calibri"/>
      <w:b/>
      <w:sz w:val="22"/>
      <w:lang w:val="x-none" w:eastAsia="x-none"/>
    </w:rPr>
  </w:style>
  <w:style w:type="paragraph" w:customStyle="1" w:styleId="CardDownSize">
    <w:name w:val="CardDownSize"/>
    <w:basedOn w:val="Normal"/>
    <w:link w:val="CardDownSizeChar"/>
    <w:rsid w:val="00AA3CD4"/>
    <w:rPr>
      <w:rFonts w:eastAsia="Calibri"/>
      <w:szCs w:val="20"/>
      <w:lang w:val="x-none" w:eastAsia="x-none"/>
    </w:rPr>
  </w:style>
  <w:style w:type="character" w:customStyle="1" w:styleId="CardDownSizeChar">
    <w:name w:val="CardDownSize Char"/>
    <w:link w:val="CardDownSize"/>
    <w:rsid w:val="00AA3CD4"/>
    <w:rPr>
      <w:rFonts w:ascii="Calibri" w:eastAsia="Calibri" w:hAnsi="Calibri"/>
      <w:sz w:val="22"/>
      <w:szCs w:val="20"/>
      <w:lang w:val="x-none" w:eastAsia="x-none"/>
    </w:rPr>
  </w:style>
  <w:style w:type="paragraph" w:customStyle="1" w:styleId="Citation10">
    <w:name w:val="Citation1"/>
    <w:basedOn w:val="Normal"/>
    <w:link w:val="Citation1Char"/>
    <w:qFormat/>
    <w:rsid w:val="00AA3CD4"/>
    <w:rPr>
      <w:rFonts w:eastAsia="Calibri"/>
      <w:b/>
      <w:u w:val="single"/>
      <w:lang w:val="x-none" w:eastAsia="x-none"/>
    </w:rPr>
  </w:style>
  <w:style w:type="character" w:customStyle="1" w:styleId="Citation1Char">
    <w:name w:val="Citation1 Char"/>
    <w:link w:val="Citation10"/>
    <w:rsid w:val="00AA3CD4"/>
    <w:rPr>
      <w:rFonts w:ascii="Calibri" w:eastAsia="Calibri" w:hAnsi="Calibri"/>
      <w:b/>
      <w:sz w:val="22"/>
      <w:u w:val="single"/>
      <w:lang w:val="x-none" w:eastAsia="x-none"/>
    </w:rPr>
  </w:style>
  <w:style w:type="paragraph" w:customStyle="1" w:styleId="Tagline1">
    <w:name w:val="Tagline"/>
    <w:basedOn w:val="Normal"/>
    <w:link w:val="TaglineChar"/>
    <w:qFormat/>
    <w:rsid w:val="00AA3CD4"/>
    <w:rPr>
      <w:rFonts w:eastAsia="Calibri"/>
      <w:b/>
      <w:lang w:val="x-none" w:eastAsia="x-none"/>
    </w:rPr>
  </w:style>
  <w:style w:type="character" w:customStyle="1" w:styleId="TaglineChar">
    <w:name w:val="Tagline Char"/>
    <w:link w:val="Tagline1"/>
    <w:rsid w:val="00AA3CD4"/>
    <w:rPr>
      <w:rFonts w:ascii="Calibri" w:eastAsia="Calibri" w:hAnsi="Calibri"/>
      <w:b/>
      <w:sz w:val="22"/>
      <w:lang w:val="x-none" w:eastAsia="x-none"/>
    </w:rPr>
  </w:style>
  <w:style w:type="character" w:customStyle="1" w:styleId="boldciteChar1">
    <w:name w:val="bold cite Char1"/>
    <w:rsid w:val="00AA3CD4"/>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AA3CD4"/>
  </w:style>
  <w:style w:type="character" w:customStyle="1" w:styleId="leveluptitle">
    <w:name w:val="leveluptitle"/>
    <w:basedOn w:val="DefaultParagraphFont"/>
    <w:rsid w:val="00AA3CD4"/>
  </w:style>
  <w:style w:type="paragraph" w:customStyle="1" w:styleId="Irrelevant6font">
    <w:name w:val="Irrelevant (6 font)"/>
    <w:basedOn w:val="Normal"/>
    <w:link w:val="Irrelevant6fontChar"/>
    <w:qFormat/>
    <w:rsid w:val="00AA3CD4"/>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AA3CD4"/>
    <w:rPr>
      <w:rFonts w:ascii="Calibri" w:eastAsia="Times New Roman" w:hAnsi="Calibri"/>
      <w:sz w:val="12"/>
      <w:szCs w:val="12"/>
    </w:rPr>
  </w:style>
  <w:style w:type="numbering" w:customStyle="1" w:styleId="NoList1111">
    <w:name w:val="No List1111"/>
    <w:next w:val="NoList"/>
    <w:uiPriority w:val="99"/>
    <w:semiHidden/>
    <w:unhideWhenUsed/>
    <w:rsid w:val="00AA3CD4"/>
  </w:style>
  <w:style w:type="numbering" w:customStyle="1" w:styleId="NoList11111">
    <w:name w:val="No List11111"/>
    <w:next w:val="NoList"/>
    <w:uiPriority w:val="99"/>
    <w:semiHidden/>
    <w:unhideWhenUsed/>
    <w:rsid w:val="00AA3CD4"/>
  </w:style>
  <w:style w:type="paragraph" w:customStyle="1" w:styleId="Non-NavPanelTag">
    <w:name w:val="Non-Nav Panel Tag"/>
    <w:basedOn w:val="Normal"/>
    <w:qFormat/>
    <w:rsid w:val="00AA3CD4"/>
    <w:rPr>
      <w:b/>
      <w:sz w:val="26"/>
    </w:rPr>
  </w:style>
  <w:style w:type="character" w:customStyle="1" w:styleId="Hyperlink3">
    <w:name w:val="Hyperlink.3"/>
    <w:basedOn w:val="DefaultParagraphFont"/>
    <w:rsid w:val="00AA3CD4"/>
    <w:rPr>
      <w:sz w:val="18"/>
      <w:szCs w:val="18"/>
    </w:rPr>
  </w:style>
  <w:style w:type="character" w:customStyle="1" w:styleId="Hyperlink4">
    <w:name w:val="Hyperlink.4"/>
    <w:basedOn w:val="DefaultParagraphFont"/>
    <w:rsid w:val="00AA3CD4"/>
    <w:rPr>
      <w:sz w:val="18"/>
      <w:szCs w:val="18"/>
    </w:rPr>
  </w:style>
  <w:style w:type="character" w:customStyle="1" w:styleId="SmallCharChar">
    <w:name w:val="Small Char Char"/>
    <w:basedOn w:val="DefaultParagraphFont"/>
    <w:rsid w:val="00AA3CD4"/>
    <w:rPr>
      <w:sz w:val="17"/>
      <w:szCs w:val="24"/>
      <w:lang w:val="en-US" w:eastAsia="en-US" w:bidi="ar-SA"/>
    </w:rPr>
  </w:style>
  <w:style w:type="paragraph" w:customStyle="1" w:styleId="TagsFutura">
    <w:name w:val="TagsFutura"/>
    <w:basedOn w:val="Normal"/>
    <w:next w:val="Cites0"/>
    <w:rsid w:val="00AA3CD4"/>
    <w:rPr>
      <w:rFonts w:ascii="Futura" w:eastAsia="Times" w:hAnsi="Futura"/>
      <w:b/>
      <w:caps/>
      <w:sz w:val="18"/>
      <w:szCs w:val="20"/>
    </w:rPr>
  </w:style>
  <w:style w:type="paragraph" w:customStyle="1" w:styleId="DebateTag0">
    <w:name w:val="DebateTag"/>
    <w:basedOn w:val="Normal"/>
    <w:qFormat/>
    <w:rsid w:val="00AA3CD4"/>
    <w:rPr>
      <w:rFonts w:eastAsia="Calibri"/>
      <w:b/>
    </w:rPr>
  </w:style>
  <w:style w:type="character" w:customStyle="1" w:styleId="UnderlinedChar1">
    <w:name w:val="Underlined Char1"/>
    <w:basedOn w:val="DefaultParagraphFont"/>
    <w:rsid w:val="00AA3CD4"/>
    <w:rPr>
      <w:rFonts w:ascii="Century Gothic" w:hAnsi="Century Gothic"/>
      <w:sz w:val="24"/>
      <w:u w:val="thick"/>
    </w:rPr>
  </w:style>
  <w:style w:type="character" w:customStyle="1" w:styleId="Intemphasis">
    <w:name w:val="Intemphasis"/>
    <w:uiPriority w:val="1"/>
    <w:qFormat/>
    <w:rsid w:val="00AA3CD4"/>
    <w:rPr>
      <w:rFonts w:ascii="Cambria" w:hAnsi="Cambria"/>
      <w:b/>
      <w:sz w:val="20"/>
      <w:u w:val="single"/>
      <w:bdr w:val="single" w:sz="4" w:space="0" w:color="auto"/>
      <w:shd w:val="pct25" w:color="auto" w:fill="auto"/>
    </w:rPr>
  </w:style>
  <w:style w:type="paragraph" w:customStyle="1" w:styleId="Heading42">
    <w:name w:val="Heading 42"/>
    <w:basedOn w:val="Normal"/>
    <w:rsid w:val="00AA3CD4"/>
    <w:rPr>
      <w:rFonts w:ascii="Arial" w:eastAsia="Times New Roman" w:hAnsi="Arial" w:cs="Arial"/>
    </w:rPr>
  </w:style>
  <w:style w:type="paragraph" w:customStyle="1" w:styleId="DebateNormal">
    <w:name w:val="DebateNormal"/>
    <w:basedOn w:val="Normal"/>
    <w:link w:val="DebateNormalChar"/>
    <w:qFormat/>
    <w:rsid w:val="00AA3CD4"/>
    <w:pPr>
      <w:spacing w:line="276" w:lineRule="auto"/>
    </w:pPr>
    <w:rPr>
      <w:rFonts w:eastAsia="Calibri"/>
      <w:szCs w:val="20"/>
    </w:rPr>
  </w:style>
  <w:style w:type="character" w:customStyle="1" w:styleId="DebateNormalChar">
    <w:name w:val="DebateNormal Char"/>
    <w:basedOn w:val="DefaultParagraphFont"/>
    <w:link w:val="DebateNormal"/>
    <w:rsid w:val="00AA3CD4"/>
    <w:rPr>
      <w:rFonts w:ascii="Calibri" w:eastAsia="Calibri" w:hAnsi="Calibri"/>
      <w:sz w:val="22"/>
      <w:szCs w:val="20"/>
    </w:rPr>
  </w:style>
  <w:style w:type="paragraph" w:customStyle="1" w:styleId="DebateEmphasis">
    <w:name w:val="DebateEmphasis"/>
    <w:basedOn w:val="Normal"/>
    <w:link w:val="DebateEmphasisChar"/>
    <w:qFormat/>
    <w:rsid w:val="00AA3CD4"/>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A3CD4"/>
    <w:rPr>
      <w:rFonts w:ascii="Calibri" w:eastAsia="Calibri" w:hAnsi="Calibri"/>
      <w:b/>
      <w:sz w:val="22"/>
      <w:szCs w:val="20"/>
      <w:u w:val="single"/>
    </w:rPr>
  </w:style>
  <w:style w:type="paragraph" w:customStyle="1" w:styleId="NormalCite">
    <w:name w:val="NormalCite"/>
    <w:link w:val="NormalCiteChar"/>
    <w:qFormat/>
    <w:rsid w:val="00AA3CD4"/>
    <w:rPr>
      <w:rFonts w:ascii="Times New Roman" w:eastAsiaTheme="minorHAnsi" w:hAnsi="Times New Roman" w:cs="Times New Roman"/>
      <w:sz w:val="18"/>
      <w:szCs w:val="22"/>
    </w:rPr>
  </w:style>
  <w:style w:type="character" w:customStyle="1" w:styleId="NormalCiteChar">
    <w:name w:val="NormalCite Char"/>
    <w:basedOn w:val="DefaultParagraphFont"/>
    <w:link w:val="NormalCite"/>
    <w:rsid w:val="00AA3CD4"/>
    <w:rPr>
      <w:rFonts w:ascii="Times New Roman" w:eastAsiaTheme="minorHAnsi" w:hAnsi="Times New Roman" w:cs="Times New Roman"/>
      <w:sz w:val="18"/>
      <w:szCs w:val="22"/>
    </w:rPr>
  </w:style>
  <w:style w:type="paragraph" w:customStyle="1" w:styleId="StyleUnderlineChar11pt2">
    <w:name w:val="Style Underline Char + 11 pt2"/>
    <w:link w:val="StyleUnderlineChar11pt2Char"/>
    <w:rsid w:val="00AA3CD4"/>
    <w:pPr>
      <w:spacing w:after="160"/>
    </w:pPr>
    <w:rPr>
      <w:rFonts w:ascii="Arial Narrow" w:eastAsia="Times New Roman" w:hAnsi="Arial Narrow" w:cs="Calibri"/>
      <w:sz w:val="22"/>
      <w:u w:val="single"/>
    </w:rPr>
  </w:style>
  <w:style w:type="character" w:customStyle="1" w:styleId="StyleUnderlineChar11pt2Char">
    <w:name w:val="Style Underline Char + 11 pt2 Char"/>
    <w:basedOn w:val="UnderlineCharChar"/>
    <w:link w:val="StyleUnderlineChar11pt2"/>
    <w:rsid w:val="00AA3CD4"/>
    <w:rPr>
      <w:rFonts w:ascii="Arial Narrow" w:eastAsia="Times New Roman" w:hAnsi="Arial Narrow" w:cs="Calibri"/>
      <w:sz w:val="22"/>
      <w:szCs w:val="24"/>
      <w:u w:val="single"/>
      <w:lang w:val="en-US" w:eastAsia="en-US" w:bidi="ar-SA"/>
    </w:rPr>
  </w:style>
  <w:style w:type="paragraph" w:customStyle="1" w:styleId="StyleUnderlineChar11ptBorderSinglesolidlineAuto">
    <w:name w:val="Style Underline Char + 11 pt Border: : (Single solid line Auto  ..."/>
    <w:link w:val="StyleUnderlineChar11ptBorderSinglesolidlineAutoChar"/>
    <w:rsid w:val="00AA3CD4"/>
    <w:pPr>
      <w:spacing w:after="160"/>
    </w:pPr>
    <w:rPr>
      <w:rFonts w:eastAsia="Times New Roman" w:cs="Calibri"/>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A3CD4"/>
    <w:rPr>
      <w:rFonts w:eastAsia="Times New Roman" w:cs="Calibri"/>
      <w:sz w:val="22"/>
      <w:u w:val="single"/>
      <w:bdr w:val="single" w:sz="4" w:space="0" w:color="auto"/>
    </w:rPr>
  </w:style>
  <w:style w:type="character" w:customStyle="1" w:styleId="Heading3CharCharChar2">
    <w:name w:val="Heading 3 Char Char Char2"/>
    <w:aliases w:val=" Char Char Char3,Heading 3 Char Char Char3,Char Char Char3"/>
    <w:basedOn w:val="DefaultParagraphFont"/>
    <w:rsid w:val="00AA3CD4"/>
    <w:rPr>
      <w:rFonts w:cs="Arial"/>
      <w:bCs/>
      <w:szCs w:val="26"/>
      <w:u w:val="single"/>
      <w:lang w:val="en-US" w:eastAsia="en-US" w:bidi="ar-SA"/>
    </w:rPr>
  </w:style>
  <w:style w:type="character" w:customStyle="1" w:styleId="Style9pt">
    <w:name w:val="Style 9 pt"/>
    <w:basedOn w:val="DefaultParagraphFont"/>
    <w:rsid w:val="00AA3CD4"/>
    <w:rPr>
      <w:rFonts w:ascii="Times New Roman" w:hAnsi="Times New Roman"/>
      <w:sz w:val="20"/>
    </w:rPr>
  </w:style>
  <w:style w:type="character" w:customStyle="1" w:styleId="StyleunderlineArialNarrow9ptBold">
    <w:name w:val="Style underline + Arial Narrow 9 pt Bold"/>
    <w:basedOn w:val="underline"/>
    <w:rsid w:val="00AA3CD4"/>
    <w:rPr>
      <w:rFonts w:ascii="Times New Roman" w:hAnsi="Times New Roman" w:cs="Times New Roman"/>
      <w:b/>
      <w:bCs/>
      <w:sz w:val="20"/>
      <w:u w:val="single"/>
      <w:lang w:val="en-US" w:eastAsia="en-US" w:bidi="ar-SA"/>
    </w:rPr>
  </w:style>
  <w:style w:type="paragraph" w:customStyle="1" w:styleId="StylecardCharCharArialNarrow9pt">
    <w:name w:val="Style card Char Char + Arial Narrow 9 pt"/>
    <w:basedOn w:val="cardCharChar0"/>
    <w:link w:val="StylecardCharCharArialNarrow9ptChar"/>
    <w:rsid w:val="00AA3CD4"/>
    <w:pPr>
      <w:ind w:left="288" w:right="288"/>
    </w:pPr>
    <w:rPr>
      <w:rFonts w:eastAsia="Times New Roman"/>
      <w:szCs w:val="20"/>
    </w:rPr>
  </w:style>
  <w:style w:type="character" w:customStyle="1" w:styleId="StylecardCharCharArialNarrow9ptChar">
    <w:name w:val="Style card Char Char + Arial Narrow 9 pt Char"/>
    <w:basedOn w:val="cardCharCharChar0"/>
    <w:link w:val="StylecardCharCharArialNarrow9pt"/>
    <w:rsid w:val="00AA3CD4"/>
    <w:rPr>
      <w:rFonts w:ascii="Calibri" w:eastAsia="Times New Roman" w:hAnsi="Calibri"/>
      <w:sz w:val="22"/>
      <w:szCs w:val="20"/>
    </w:rPr>
  </w:style>
  <w:style w:type="paragraph" w:customStyle="1" w:styleId="StyleCardTextArialNarrow9pt">
    <w:name w:val="Style Card Text + Arial Narrow 9 pt"/>
    <w:link w:val="StyleCardTextArialNarrow9ptChar"/>
    <w:rsid w:val="00AA3CD4"/>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AA3CD4"/>
    <w:rPr>
      <w:rFonts w:eastAsia="Times New Roman"/>
      <w:sz w:val="22"/>
    </w:rPr>
  </w:style>
  <w:style w:type="character" w:customStyle="1" w:styleId="StyleBoldandUnderlineCharCharCharChar9pt">
    <w:name w:val="Style Bold and Underline Char Char Char Char + 9 pt"/>
    <w:basedOn w:val="DefaultParagraphFont"/>
    <w:rsid w:val="00AA3CD4"/>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AA3CD4"/>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AA3CD4"/>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rsid w:val="00AA3CD4"/>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AA3CD4"/>
    <w:rPr>
      <w:rFonts w:eastAsia="Times New Roman"/>
      <w:sz w:val="22"/>
    </w:rPr>
  </w:style>
  <w:style w:type="paragraph" w:customStyle="1" w:styleId="StyleMinimizedTextArialNarrow9pt">
    <w:name w:val="Style Minimized Text + Arial Narrow 9 pt"/>
    <w:basedOn w:val="Normal"/>
    <w:link w:val="StyleMinimizedTextArialNarrow9ptChar"/>
    <w:rsid w:val="00AA3CD4"/>
    <w:rPr>
      <w:rFonts w:eastAsia="Times New Roman"/>
    </w:rPr>
  </w:style>
  <w:style w:type="character" w:customStyle="1" w:styleId="StyleMinimizedTextArialNarrow9ptChar">
    <w:name w:val="Style Minimized Text + Arial Narrow 9 pt Char"/>
    <w:basedOn w:val="DefaultParagraphFont"/>
    <w:link w:val="StyleMinimizedTextArialNarrow9pt"/>
    <w:rsid w:val="00AA3CD4"/>
    <w:rPr>
      <w:rFonts w:ascii="Calibri" w:eastAsia="Times New Roman" w:hAnsi="Calibri"/>
      <w:sz w:val="22"/>
    </w:rPr>
  </w:style>
  <w:style w:type="paragraph" w:customStyle="1" w:styleId="StyleBoldandUnderlineChar11ptNotBold">
    <w:name w:val="Style Bold and Underline Char + 11 pt Not Bold"/>
    <w:link w:val="StyleBoldandUnderlineChar11ptNotBoldChar"/>
    <w:rsid w:val="00AA3CD4"/>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A3CD4"/>
    <w:rPr>
      <w:rFonts w:eastAsia="Times New Roman" w:cs="Times New Roman"/>
      <w:sz w:val="22"/>
      <w:szCs w:val="20"/>
      <w:u w:val="single"/>
    </w:rPr>
  </w:style>
  <w:style w:type="character" w:customStyle="1" w:styleId="StyleUnderlineCharChar111ptBorderSinglesolidlineA">
    <w:name w:val="Style Underline Char Char1 + 11 pt Border: : (Single solid line A..."/>
    <w:basedOn w:val="UnderlineCharChar1"/>
    <w:rsid w:val="00AA3CD4"/>
    <w:rPr>
      <w:rFonts w:ascii="Times New Roman" w:hAnsi="Times New Roman"/>
      <w:sz w:val="20"/>
      <w:u w:val="single"/>
      <w:bdr w:val="single" w:sz="4" w:space="0" w:color="auto"/>
      <w:lang w:val="en-US" w:eastAsia="en-US" w:bidi="ar-SA"/>
    </w:rPr>
  </w:style>
  <w:style w:type="paragraph" w:customStyle="1" w:styleId="StyleStyle112pt">
    <w:name w:val="Style Style1 + 12 pt"/>
    <w:basedOn w:val="Normal"/>
    <w:link w:val="StyleStyle112ptChar"/>
    <w:rsid w:val="00AA3CD4"/>
    <w:rPr>
      <w:rFonts w:eastAsia="SimSun"/>
      <w:u w:val="single"/>
      <w:lang w:eastAsia="zh-CN"/>
    </w:rPr>
  </w:style>
  <w:style w:type="character" w:customStyle="1" w:styleId="StyleStyle112ptChar">
    <w:name w:val="Style Style1 + 12 pt Char"/>
    <w:basedOn w:val="DefaultParagraphFont"/>
    <w:link w:val="StyleStyle112pt"/>
    <w:rsid w:val="00AA3CD4"/>
    <w:rPr>
      <w:rFonts w:ascii="Calibri" w:eastAsia="SimSun" w:hAnsi="Calibri"/>
      <w:sz w:val="22"/>
      <w:u w:val="single"/>
      <w:lang w:eastAsia="zh-CN"/>
    </w:rPr>
  </w:style>
  <w:style w:type="paragraph" w:customStyle="1" w:styleId="StyleStyle111ptBorderSinglesolidlineAuto05ptL">
    <w:name w:val="Style Style1 + 11 pt Border: : (Single solid line Auto  0.5 pt L..."/>
    <w:link w:val="StyleStyle111ptBorderSinglesolidlineAuto05ptLChar"/>
    <w:rsid w:val="00AA3CD4"/>
    <w:pPr>
      <w:spacing w:after="160"/>
    </w:pPr>
    <w:rPr>
      <w:rFonts w:ascii="Times New Roman" w:eastAsia="SimSun" w:hAnsi="Times New Roman" w:cs="Calibri"/>
      <w:sz w:val="20"/>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A3CD4"/>
    <w:rPr>
      <w:rFonts w:ascii="Times New Roman" w:eastAsia="SimSun" w:hAnsi="Times New Roman" w:cs="Calibri"/>
      <w:sz w:val="20"/>
      <w:szCs w:val="24"/>
      <w:u w:val="single"/>
      <w:bdr w:val="single" w:sz="4" w:space="0" w:color="auto"/>
      <w:lang w:eastAsia="zh-CN"/>
    </w:rPr>
  </w:style>
  <w:style w:type="character" w:customStyle="1" w:styleId="CharChar111">
    <w:name w:val="Char Char111"/>
    <w:basedOn w:val="DefaultParagraphFont"/>
    <w:rsid w:val="00AA3CD4"/>
    <w:rPr>
      <w:rFonts w:cs="Arial"/>
      <w:bCs/>
      <w:szCs w:val="26"/>
      <w:u w:val="single"/>
      <w:lang w:val="en-US" w:eastAsia="en-US" w:bidi="ar-SA"/>
    </w:rPr>
  </w:style>
  <w:style w:type="character" w:customStyle="1" w:styleId="AUnterdline">
    <w:name w:val="AUnterdline"/>
    <w:qFormat/>
    <w:rsid w:val="00AA3CD4"/>
    <w:rPr>
      <w:rFonts w:ascii="Times New Roman" w:hAnsi="Times New Roman"/>
      <w:sz w:val="20"/>
      <w:u w:val="single"/>
    </w:rPr>
  </w:style>
  <w:style w:type="character" w:customStyle="1" w:styleId="DontRead">
    <w:name w:val="Don't Read"/>
    <w:qFormat/>
    <w:rsid w:val="00AA3CD4"/>
    <w:rPr>
      <w:rFonts w:ascii="Times New Roman" w:hAnsi="Times New Roman"/>
      <w:sz w:val="16"/>
    </w:rPr>
  </w:style>
  <w:style w:type="character" w:customStyle="1" w:styleId="CharChar113">
    <w:name w:val="Char Char113"/>
    <w:basedOn w:val="DefaultParagraphFont"/>
    <w:rsid w:val="00AA3CD4"/>
    <w:rPr>
      <w:rFonts w:cs="Arial"/>
      <w:bCs/>
      <w:szCs w:val="26"/>
      <w:u w:val="single"/>
      <w:lang w:val="en-US" w:eastAsia="en-US" w:bidi="ar-SA"/>
    </w:rPr>
  </w:style>
  <w:style w:type="character" w:customStyle="1" w:styleId="StyleunderlineBold0">
    <w:name w:val="Style underline + Bold"/>
    <w:basedOn w:val="underline"/>
    <w:rsid w:val="00AA3CD4"/>
    <w:rPr>
      <w:rFonts w:ascii="Times New Roman" w:hAnsi="Times New Roman" w:cs="Times New Roman"/>
      <w:b w:val="0"/>
      <w:bCs/>
      <w:sz w:val="20"/>
      <w:u w:val="single"/>
      <w:lang w:val="en-US" w:eastAsia="en-US" w:bidi="ar-SA"/>
    </w:rPr>
  </w:style>
  <w:style w:type="character" w:customStyle="1" w:styleId="StyleunderlineCharNotBold">
    <w:name w:val="Style underline Char + Not Bold"/>
    <w:basedOn w:val="underlineChar"/>
    <w:rsid w:val="00AA3CD4"/>
    <w:rPr>
      <w:rFonts w:ascii="Times New Roman" w:hAnsi="Times New Roman"/>
      <w:b/>
      <w:sz w:val="20"/>
      <w:szCs w:val="24"/>
      <w:u w:val="single"/>
      <w:lang w:val="en-US" w:eastAsia="en-US" w:bidi="ar-SA"/>
    </w:rPr>
  </w:style>
  <w:style w:type="paragraph" w:customStyle="1" w:styleId="BoldandUnderline">
    <w:name w:val="Bold and Underline"/>
    <w:basedOn w:val="Normal"/>
    <w:rsid w:val="00AA3CD4"/>
    <w:rPr>
      <w:rFonts w:eastAsia="Times New Roman"/>
      <w:b/>
      <w:u w:val="single"/>
    </w:rPr>
  </w:style>
  <w:style w:type="character" w:customStyle="1" w:styleId="UnderlineChar5Char">
    <w:name w:val="Underline Char5 Char"/>
    <w:basedOn w:val="DefaultParagraphFont"/>
    <w:rsid w:val="00AA3CD4"/>
    <w:rPr>
      <w:szCs w:val="24"/>
      <w:u w:val="single"/>
      <w:lang w:val="en-US" w:eastAsia="en-US" w:bidi="ar-SA"/>
    </w:rPr>
  </w:style>
  <w:style w:type="paragraph" w:customStyle="1" w:styleId="UnderlineChar4">
    <w:name w:val="Underline Char4"/>
    <w:basedOn w:val="Normal"/>
    <w:link w:val="UnderlineChar4Char"/>
    <w:rsid w:val="00AA3CD4"/>
    <w:rPr>
      <w:rFonts w:asciiTheme="minorHAnsi" w:hAnsiTheme="minorHAnsi"/>
      <w:sz w:val="24"/>
      <w:u w:val="single"/>
    </w:rPr>
  </w:style>
  <w:style w:type="paragraph" w:customStyle="1" w:styleId="BoldandUnderlineChar3">
    <w:name w:val="Bold and Underline Char3"/>
    <w:basedOn w:val="Normal"/>
    <w:link w:val="BoldandUnderlineChar3Char2"/>
    <w:rsid w:val="00AA3CD4"/>
    <w:rPr>
      <w:rFonts w:asciiTheme="minorHAnsi" w:hAnsiTheme="minorHAnsi"/>
      <w:b/>
      <w:sz w:val="24"/>
      <w:u w:val="single"/>
    </w:rPr>
  </w:style>
  <w:style w:type="paragraph" w:customStyle="1" w:styleId="UnderlineChar3">
    <w:name w:val="Underline Char3"/>
    <w:basedOn w:val="Normal"/>
    <w:link w:val="UnderlineChar3Char"/>
    <w:rsid w:val="00AA3CD4"/>
    <w:rPr>
      <w:rFonts w:eastAsia="Times New Roman"/>
      <w:u w:val="single"/>
    </w:rPr>
  </w:style>
  <w:style w:type="character" w:customStyle="1" w:styleId="UnderlineChar3Char">
    <w:name w:val="Underline Char3 Char"/>
    <w:basedOn w:val="DefaultParagraphFont"/>
    <w:link w:val="UnderlineChar3"/>
    <w:rsid w:val="00AA3CD4"/>
    <w:rPr>
      <w:rFonts w:ascii="Calibri" w:eastAsia="Times New Roman" w:hAnsi="Calibri"/>
      <w:sz w:val="22"/>
      <w:u w:val="single"/>
    </w:rPr>
  </w:style>
  <w:style w:type="paragraph" w:customStyle="1" w:styleId="BoldandUnderlineChar3Char">
    <w:name w:val="Bold and Underline Char3 Char"/>
    <w:basedOn w:val="Normal"/>
    <w:link w:val="BoldandUnderlineChar3CharChar"/>
    <w:rsid w:val="00AA3CD4"/>
    <w:rPr>
      <w:rFonts w:eastAsia="Times New Roman"/>
      <w:b/>
      <w:u w:val="single"/>
    </w:rPr>
  </w:style>
  <w:style w:type="character" w:customStyle="1" w:styleId="BoldandUnderlineChar3CharChar">
    <w:name w:val="Bold and Underline Char3 Char Char"/>
    <w:basedOn w:val="DefaultParagraphFont"/>
    <w:link w:val="BoldandUnderlineChar3Char"/>
    <w:rsid w:val="00AA3CD4"/>
    <w:rPr>
      <w:rFonts w:ascii="Calibri" w:eastAsia="Times New Roman" w:hAnsi="Calibri"/>
      <w:b/>
      <w:sz w:val="22"/>
      <w:u w:val="single"/>
    </w:rPr>
  </w:style>
  <w:style w:type="character" w:customStyle="1" w:styleId="base">
    <w:name w:val="base"/>
    <w:basedOn w:val="DefaultParagraphFont"/>
    <w:rsid w:val="00AA3CD4"/>
  </w:style>
  <w:style w:type="character" w:customStyle="1" w:styleId="part-of-speech">
    <w:name w:val="part-of-speech"/>
    <w:basedOn w:val="DefaultParagraphFont"/>
    <w:rsid w:val="00AA3CD4"/>
  </w:style>
  <w:style w:type="paragraph" w:customStyle="1" w:styleId="UnderlineBoldIndent">
    <w:name w:val="Underline + Bold Indent"/>
    <w:basedOn w:val="Normal"/>
    <w:link w:val="UnderlineBoldIndentCharChar"/>
    <w:rsid w:val="00AA3CD4"/>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A3CD4"/>
    <w:rPr>
      <w:rFonts w:ascii="Calibri" w:eastAsia="Times New Roman" w:hAnsi="Calibri"/>
      <w:sz w:val="22"/>
      <w:szCs w:val="20"/>
      <w:u w:val="thick"/>
    </w:rPr>
  </w:style>
  <w:style w:type="paragraph" w:customStyle="1" w:styleId="StyleUnderlineBoldIndent11pt">
    <w:name w:val="Style Underline + Bold Indent + 11 pt"/>
    <w:basedOn w:val="UnderlineBoldIndent"/>
    <w:link w:val="StyleUnderlineBoldIndent11ptChar"/>
    <w:rsid w:val="00AA3CD4"/>
    <w:rPr>
      <w:u w:val="single"/>
    </w:rPr>
  </w:style>
  <w:style w:type="character" w:customStyle="1" w:styleId="StyleUnderlineBoldIndent11ptChar">
    <w:name w:val="Style Underline + Bold Indent + 11 pt Char"/>
    <w:link w:val="StyleUnderlineBoldIndent11pt"/>
    <w:rsid w:val="00AA3CD4"/>
    <w:rPr>
      <w:rFonts w:ascii="Calibri" w:eastAsia="Times New Roman" w:hAnsi="Calibri"/>
      <w:sz w:val="22"/>
      <w:szCs w:val="20"/>
      <w:u w:val="single"/>
    </w:rPr>
  </w:style>
  <w:style w:type="paragraph" w:customStyle="1" w:styleId="StyleUnderlineBoldIndent11ptBold">
    <w:name w:val="Style Underline + Bold Indent + 11 pt Bold"/>
    <w:basedOn w:val="UnderlineBoldIndent"/>
    <w:link w:val="StyleUnderlineBoldIndent11ptBoldChar"/>
    <w:rsid w:val="00AA3CD4"/>
    <w:rPr>
      <w:b/>
      <w:bCs/>
      <w:u w:val="single"/>
    </w:rPr>
  </w:style>
  <w:style w:type="character" w:customStyle="1" w:styleId="StyleUnderlineBoldIndent11ptBoldChar">
    <w:name w:val="Style Underline + Bold Indent + 11 pt Bold Char"/>
    <w:link w:val="StyleUnderlineBoldIndent11ptBold"/>
    <w:rsid w:val="00AA3CD4"/>
    <w:rPr>
      <w:rFonts w:ascii="Calibri" w:eastAsia="Times New Roman" w:hAnsi="Calibri"/>
      <w:b/>
      <w:bCs/>
      <w:sz w:val="22"/>
      <w:szCs w:val="20"/>
      <w:u w:val="single"/>
    </w:rPr>
  </w:style>
  <w:style w:type="character" w:customStyle="1" w:styleId="FontStyle177">
    <w:name w:val="Font Style177"/>
    <w:basedOn w:val="DefaultParagraphFont"/>
    <w:uiPriority w:val="99"/>
    <w:rsid w:val="00AA3CD4"/>
    <w:rPr>
      <w:rFonts w:ascii="Times New Roman" w:hAnsi="Times New Roman" w:cs="Times New Roman"/>
      <w:sz w:val="20"/>
      <w:szCs w:val="20"/>
    </w:rPr>
  </w:style>
  <w:style w:type="character" w:customStyle="1" w:styleId="FontStyle173">
    <w:name w:val="Font Style173"/>
    <w:basedOn w:val="DefaultParagraphFont"/>
    <w:uiPriority w:val="99"/>
    <w:rsid w:val="00AA3CD4"/>
    <w:rPr>
      <w:rFonts w:ascii="Times New Roman" w:hAnsi="Times New Roman" w:cs="Times New Roman"/>
      <w:sz w:val="14"/>
      <w:szCs w:val="14"/>
    </w:rPr>
  </w:style>
  <w:style w:type="character" w:customStyle="1" w:styleId="FontStyle151">
    <w:name w:val="Font Style151"/>
    <w:basedOn w:val="DefaultParagraphFont"/>
    <w:uiPriority w:val="99"/>
    <w:rsid w:val="00AA3CD4"/>
    <w:rPr>
      <w:rFonts w:ascii="Arial Narrow" w:hAnsi="Arial Narrow" w:cs="Arial Narrow"/>
      <w:b/>
      <w:bCs/>
      <w:sz w:val="12"/>
      <w:szCs w:val="12"/>
    </w:rPr>
  </w:style>
  <w:style w:type="character" w:customStyle="1" w:styleId="FontStyle156">
    <w:name w:val="Font Style156"/>
    <w:basedOn w:val="DefaultParagraphFont"/>
    <w:uiPriority w:val="99"/>
    <w:rsid w:val="00AA3CD4"/>
    <w:rPr>
      <w:rFonts w:ascii="Arial Narrow" w:hAnsi="Arial Narrow" w:cs="Arial Narrow"/>
      <w:sz w:val="8"/>
      <w:szCs w:val="8"/>
    </w:rPr>
  </w:style>
  <w:style w:type="character" w:customStyle="1" w:styleId="FontStyle160">
    <w:name w:val="Font Style160"/>
    <w:basedOn w:val="DefaultParagraphFont"/>
    <w:uiPriority w:val="99"/>
    <w:rsid w:val="00AA3CD4"/>
    <w:rPr>
      <w:rFonts w:ascii="Times New Roman" w:hAnsi="Times New Roman" w:cs="Times New Roman"/>
      <w:b/>
      <w:bCs/>
      <w:sz w:val="20"/>
      <w:szCs w:val="20"/>
    </w:rPr>
  </w:style>
  <w:style w:type="character" w:customStyle="1" w:styleId="FontStyle178">
    <w:name w:val="Font Style178"/>
    <w:basedOn w:val="DefaultParagraphFont"/>
    <w:uiPriority w:val="99"/>
    <w:rsid w:val="00AA3CD4"/>
    <w:rPr>
      <w:rFonts w:ascii="Times New Roman" w:hAnsi="Times New Roman" w:cs="Times New Roman"/>
      <w:sz w:val="18"/>
      <w:szCs w:val="18"/>
    </w:rPr>
  </w:style>
  <w:style w:type="paragraph" w:customStyle="1" w:styleId="Style140">
    <w:name w:val="Style14"/>
    <w:basedOn w:val="Normal"/>
    <w:uiPriority w:val="99"/>
    <w:rsid w:val="00AA3CD4"/>
    <w:pPr>
      <w:autoSpaceDE w:val="0"/>
      <w:autoSpaceDN w:val="0"/>
      <w:adjustRightInd w:val="0"/>
      <w:spacing w:line="278" w:lineRule="exact"/>
      <w:jc w:val="both"/>
    </w:pPr>
    <w:rPr>
      <w:rFonts w:eastAsia="Times New Roman"/>
    </w:rPr>
  </w:style>
  <w:style w:type="paragraph" w:customStyle="1" w:styleId="Style160">
    <w:name w:val="Style16"/>
    <w:basedOn w:val="Normal"/>
    <w:uiPriority w:val="99"/>
    <w:rsid w:val="00AA3CD4"/>
    <w:pPr>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AA3CD4"/>
    <w:rPr>
      <w:rFonts w:ascii="Times New Roman" w:hAnsi="Times New Roman" w:cs="Times New Roman"/>
      <w:sz w:val="12"/>
      <w:szCs w:val="12"/>
    </w:rPr>
  </w:style>
  <w:style w:type="paragraph" w:customStyle="1" w:styleId="Style90">
    <w:name w:val="Style9"/>
    <w:basedOn w:val="Normal"/>
    <w:uiPriority w:val="99"/>
    <w:rsid w:val="00AA3CD4"/>
    <w:pPr>
      <w:autoSpaceDE w:val="0"/>
      <w:autoSpaceDN w:val="0"/>
      <w:adjustRightInd w:val="0"/>
      <w:spacing w:line="134" w:lineRule="exact"/>
      <w:jc w:val="both"/>
    </w:pPr>
    <w:rPr>
      <w:rFonts w:eastAsia="Times New Roman"/>
    </w:rPr>
  </w:style>
  <w:style w:type="paragraph" w:customStyle="1" w:styleId="Style44">
    <w:name w:val="Style44"/>
    <w:basedOn w:val="Normal"/>
    <w:uiPriority w:val="99"/>
    <w:rsid w:val="00AA3CD4"/>
    <w:pPr>
      <w:autoSpaceDE w:val="0"/>
      <w:autoSpaceDN w:val="0"/>
      <w:adjustRightInd w:val="0"/>
      <w:spacing w:line="216" w:lineRule="exact"/>
      <w:jc w:val="both"/>
    </w:pPr>
    <w:rPr>
      <w:rFonts w:eastAsia="Times New Roman"/>
    </w:rPr>
  </w:style>
  <w:style w:type="paragraph" w:customStyle="1" w:styleId="Style19">
    <w:name w:val="Style19"/>
    <w:basedOn w:val="Normal"/>
    <w:uiPriority w:val="99"/>
    <w:rsid w:val="00AA3CD4"/>
    <w:pPr>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AA3CD4"/>
    <w:rPr>
      <w:rFonts w:ascii="Times New Roman" w:hAnsi="Times New Roman" w:cs="Times New Roman"/>
      <w:sz w:val="16"/>
      <w:szCs w:val="16"/>
    </w:rPr>
  </w:style>
  <w:style w:type="paragraph" w:customStyle="1" w:styleId="Stylecard11pt">
    <w:name w:val="Style card + 11 pt"/>
    <w:basedOn w:val="Normal"/>
    <w:link w:val="Stylecard11ptChar"/>
    <w:qFormat/>
    <w:rsid w:val="00AA3CD4"/>
    <w:pPr>
      <w:ind w:left="288" w:right="288"/>
    </w:pPr>
    <w:rPr>
      <w:rFonts w:eastAsia="SimSun"/>
      <w:sz w:val="20"/>
      <w:lang w:eastAsia="zh-CN"/>
    </w:rPr>
  </w:style>
  <w:style w:type="character" w:customStyle="1" w:styleId="Stylecard11ptChar">
    <w:name w:val="Style card + 11 pt Char"/>
    <w:link w:val="Stylecard11pt"/>
    <w:rsid w:val="00AA3CD4"/>
    <w:rPr>
      <w:rFonts w:ascii="Calibri" w:eastAsia="SimSun" w:hAnsi="Calibri"/>
      <w:sz w:val="20"/>
      <w:lang w:eastAsia="zh-CN"/>
    </w:rPr>
  </w:style>
  <w:style w:type="character" w:customStyle="1" w:styleId="globalcontentbody">
    <w:name w:val="globalcontentbody"/>
    <w:basedOn w:val="DefaultParagraphFont"/>
    <w:rsid w:val="00AA3CD4"/>
  </w:style>
  <w:style w:type="character" w:customStyle="1" w:styleId="authorbio">
    <w:name w:val="authorbio"/>
    <w:basedOn w:val="DefaultParagraphFont"/>
    <w:rsid w:val="00AA3CD4"/>
  </w:style>
  <w:style w:type="character" w:customStyle="1" w:styleId="StyleUnderline3">
    <w:name w:val="Style Underline3"/>
    <w:basedOn w:val="DefaultParagraphFont"/>
    <w:rsid w:val="00AA3CD4"/>
    <w:rPr>
      <w:u w:val="single"/>
    </w:rPr>
  </w:style>
  <w:style w:type="character" w:customStyle="1" w:styleId="StyleBoldandUnderlineCharChar11pt">
    <w:name w:val="Style Bold and Underline Char Char + 11 pt"/>
    <w:basedOn w:val="DefaultParagraphFont"/>
    <w:rsid w:val="00AA3CD4"/>
    <w:rPr>
      <w:b/>
      <w:bCs/>
      <w:noProof w:val="0"/>
      <w:sz w:val="20"/>
      <w:u w:val="single"/>
      <w:lang w:val="en-US" w:eastAsia="en-US" w:bidi="ar-SA"/>
    </w:rPr>
  </w:style>
  <w:style w:type="character" w:customStyle="1" w:styleId="Hyperlink23">
    <w:name w:val="Hyperlink23"/>
    <w:basedOn w:val="DefaultParagraphFont"/>
    <w:rsid w:val="00AA3CD4"/>
    <w:rPr>
      <w:color w:val="3300CC"/>
      <w:u w:val="single"/>
    </w:rPr>
  </w:style>
  <w:style w:type="character" w:customStyle="1" w:styleId="CharChar114">
    <w:name w:val="Char Char114"/>
    <w:basedOn w:val="DefaultParagraphFont"/>
    <w:rsid w:val="00AA3CD4"/>
    <w:rPr>
      <w:rFonts w:cs="Arial"/>
      <w:bCs/>
      <w:szCs w:val="26"/>
      <w:u w:val="single"/>
      <w:lang w:val="en-US" w:eastAsia="en-US" w:bidi="ar-SA"/>
    </w:rPr>
  </w:style>
  <w:style w:type="character" w:customStyle="1" w:styleId="CharChar112">
    <w:name w:val="Char Char112"/>
    <w:basedOn w:val="DefaultParagraphFont"/>
    <w:rsid w:val="00AA3CD4"/>
    <w:rPr>
      <w:rFonts w:cs="Arial"/>
      <w:bCs/>
      <w:szCs w:val="26"/>
      <w:u w:val="single"/>
      <w:lang w:val="en-US" w:eastAsia="en-US" w:bidi="ar-SA"/>
    </w:rPr>
  </w:style>
  <w:style w:type="paragraph" w:customStyle="1" w:styleId="WW-Default1">
    <w:name w:val="WW-Default1"/>
    <w:basedOn w:val="Normal"/>
    <w:rsid w:val="00AA3CD4"/>
    <w:pPr>
      <w:suppressAutoHyphens/>
    </w:pPr>
    <w:rPr>
      <w:rFonts w:eastAsia="Times New Roman"/>
      <w:b/>
      <w:bCs/>
      <w:szCs w:val="20"/>
      <w:lang w:eastAsia="ar-SA"/>
    </w:rPr>
  </w:style>
  <w:style w:type="character" w:customStyle="1" w:styleId="zoomme">
    <w:name w:val="zoomme"/>
    <w:basedOn w:val="DefaultParagraphFont"/>
    <w:rsid w:val="00AA3CD4"/>
  </w:style>
  <w:style w:type="character" w:customStyle="1" w:styleId="classauthor">
    <w:name w:val="class=&quot;author&quot;"/>
    <w:basedOn w:val="DefaultParagraphFont"/>
    <w:rsid w:val="00AA3CD4"/>
  </w:style>
  <w:style w:type="paragraph" w:customStyle="1" w:styleId="Stylecard11ptUnderline">
    <w:name w:val="Style card + 11 pt Underline"/>
    <w:basedOn w:val="Normal"/>
    <w:link w:val="Stylecard11ptUnderlineChar"/>
    <w:rsid w:val="00AA3CD4"/>
    <w:pPr>
      <w:ind w:left="288" w:right="288"/>
    </w:pPr>
    <w:rPr>
      <w:rFonts w:ascii="Times New Roman" w:eastAsia="SimSun" w:hAnsi="Times New Roman" w:cs="Times New Roman"/>
      <w:sz w:val="20"/>
      <w:u w:val="single"/>
      <w:lang w:eastAsia="zh-CN"/>
    </w:rPr>
  </w:style>
  <w:style w:type="character" w:customStyle="1" w:styleId="Stylecard11ptUnderlineChar">
    <w:name w:val="Style card + 11 pt Underline Char"/>
    <w:link w:val="Stylecard11ptUnderline"/>
    <w:rsid w:val="00AA3CD4"/>
    <w:rPr>
      <w:rFonts w:ascii="Times New Roman" w:eastAsia="SimSun" w:hAnsi="Times New Roman" w:cs="Times New Roman"/>
      <w:sz w:val="20"/>
      <w:u w:val="single"/>
      <w:lang w:eastAsia="zh-CN"/>
    </w:rPr>
  </w:style>
  <w:style w:type="character" w:customStyle="1" w:styleId="officialstitle-">
    <w:name w:val="official_s_title-"/>
    <w:basedOn w:val="DefaultParagraphFont"/>
    <w:rsid w:val="00AA3CD4"/>
  </w:style>
  <w:style w:type="character" w:customStyle="1" w:styleId="officialsbureau">
    <w:name w:val="official_s_bureau"/>
    <w:basedOn w:val="DefaultParagraphFont"/>
    <w:rsid w:val="00AA3CD4"/>
  </w:style>
  <w:style w:type="paragraph" w:customStyle="1" w:styleId="StyleHeading2Heading2CharCharCharCharCharCharCharCharC">
    <w:name w:val="Style Heading 2Heading 2 CharChar Char Char CharChar Char Char C..."/>
    <w:basedOn w:val="Heading2"/>
    <w:link w:val="StyleHeading2Heading2CharCharCharCharCharCharCharCharCChar"/>
    <w:rsid w:val="00AA3CD4"/>
    <w:pPr>
      <w:keepLines w:val="0"/>
      <w:pageBreakBefore w:val="0"/>
      <w:spacing w:before="240" w:after="60"/>
      <w:jc w:val="left"/>
    </w:pPr>
    <w:rPr>
      <w:rFonts w:ascii="Georgia" w:eastAsia="Times New Roman" w:hAnsi="Georgia" w:cs="Arial"/>
      <w:bCs w:val="0"/>
      <w:cap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AA3CD4"/>
    <w:rPr>
      <w:rFonts w:ascii="Georgia" w:eastAsia="Times New Roman" w:hAnsi="Georgia" w:cs="Arial"/>
      <w:b/>
      <w:caps/>
      <w:szCs w:val="28"/>
    </w:rPr>
  </w:style>
  <w:style w:type="character" w:customStyle="1" w:styleId="gray">
    <w:name w:val="gray"/>
    <w:basedOn w:val="DefaultParagraphFont"/>
    <w:rsid w:val="00AA3CD4"/>
  </w:style>
  <w:style w:type="character" w:customStyle="1" w:styleId="Styleunderline11ptBorderSinglesolidlineAuto05p">
    <w:name w:val="Style underline + 11 pt Border: : (Single solid line Auto  0.5 p..."/>
    <w:rsid w:val="00AA3CD4"/>
    <w:rPr>
      <w:sz w:val="20"/>
      <w:u w:val="single"/>
      <w:bdr w:val="single" w:sz="4" w:space="0" w:color="auto"/>
    </w:rPr>
  </w:style>
  <w:style w:type="character" w:customStyle="1" w:styleId="Citation-CompleteChar">
    <w:name w:val="Citation - Complete Char"/>
    <w:basedOn w:val="DefaultParagraphFont"/>
    <w:link w:val="Citation-Complete"/>
    <w:locked/>
    <w:rsid w:val="00AA3CD4"/>
    <w:rPr>
      <w:rFonts w:ascii="Calibri" w:hAnsi="Calibri"/>
      <w:sz w:val="22"/>
    </w:rPr>
  </w:style>
  <w:style w:type="paragraph" w:customStyle="1" w:styleId="StyleStyle49ptBoldItalic">
    <w:name w:val="Style Style4 + 9 pt Bold Italic"/>
    <w:basedOn w:val="Normal"/>
    <w:link w:val="StyleStyle49ptBoldItalicChar"/>
    <w:rsid w:val="00AA3CD4"/>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A3CD4"/>
    <w:rPr>
      <w:rFonts w:ascii="Calibri" w:eastAsia="Times New Roman" w:hAnsi="Calibri"/>
      <w:b/>
      <w:bCs/>
      <w:i/>
      <w:iCs/>
      <w:sz w:val="22"/>
      <w:u w:val="single"/>
    </w:rPr>
  </w:style>
  <w:style w:type="character" w:customStyle="1" w:styleId="newscontent">
    <w:name w:val="newscontent"/>
    <w:rsid w:val="00AA3CD4"/>
  </w:style>
  <w:style w:type="character" w:customStyle="1" w:styleId="FontStyle172">
    <w:name w:val="Font Style172"/>
    <w:basedOn w:val="DefaultParagraphFont"/>
    <w:uiPriority w:val="99"/>
    <w:rsid w:val="00AA3CD4"/>
    <w:rPr>
      <w:rFonts w:ascii="Times New Roman" w:hAnsi="Times New Roman" w:cs="Times New Roman"/>
      <w:b/>
      <w:bCs/>
      <w:sz w:val="16"/>
      <w:szCs w:val="16"/>
    </w:rPr>
  </w:style>
  <w:style w:type="paragraph" w:customStyle="1" w:styleId="Style180">
    <w:name w:val="Style18"/>
    <w:basedOn w:val="Normal"/>
    <w:uiPriority w:val="99"/>
    <w:rsid w:val="00AA3CD4"/>
    <w:pPr>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AA3CD4"/>
    <w:rPr>
      <w:rFonts w:ascii="Times New Roman" w:hAnsi="Times New Roman" w:cs="Times New Roman"/>
      <w:i/>
      <w:iCs/>
      <w:sz w:val="16"/>
      <w:szCs w:val="16"/>
    </w:rPr>
  </w:style>
  <w:style w:type="character" w:customStyle="1" w:styleId="FontStyle162">
    <w:name w:val="Font Style162"/>
    <w:basedOn w:val="DefaultParagraphFont"/>
    <w:uiPriority w:val="99"/>
    <w:rsid w:val="00AA3CD4"/>
    <w:rPr>
      <w:rFonts w:ascii="Times New Roman" w:hAnsi="Times New Roman" w:cs="Times New Roman"/>
      <w:b/>
      <w:bCs/>
      <w:sz w:val="18"/>
      <w:szCs w:val="18"/>
    </w:rPr>
  </w:style>
  <w:style w:type="character" w:customStyle="1" w:styleId="FontStyle167">
    <w:name w:val="Font Style167"/>
    <w:basedOn w:val="DefaultParagraphFont"/>
    <w:uiPriority w:val="99"/>
    <w:rsid w:val="00AA3CD4"/>
    <w:rPr>
      <w:rFonts w:ascii="Times New Roman" w:hAnsi="Times New Roman" w:cs="Times New Roman"/>
      <w:sz w:val="10"/>
      <w:szCs w:val="10"/>
    </w:rPr>
  </w:style>
  <w:style w:type="character" w:customStyle="1" w:styleId="FontStyle174">
    <w:name w:val="Font Style174"/>
    <w:basedOn w:val="DefaultParagraphFont"/>
    <w:uiPriority w:val="99"/>
    <w:rsid w:val="00AA3CD4"/>
    <w:rPr>
      <w:rFonts w:ascii="Arial Narrow" w:hAnsi="Arial Narrow" w:cs="Arial Narrow"/>
      <w:b/>
      <w:bCs/>
      <w:sz w:val="18"/>
      <w:szCs w:val="18"/>
    </w:rPr>
  </w:style>
  <w:style w:type="paragraph" w:customStyle="1" w:styleId="Style47">
    <w:name w:val="Style47"/>
    <w:basedOn w:val="Normal"/>
    <w:uiPriority w:val="99"/>
    <w:rsid w:val="00AA3CD4"/>
    <w:pPr>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AA3CD4"/>
    <w:rPr>
      <w:rFonts w:ascii="Times New Roman" w:hAnsi="Times New Roman" w:cs="Times New Roman"/>
      <w:sz w:val="12"/>
      <w:szCs w:val="12"/>
    </w:rPr>
  </w:style>
  <w:style w:type="paragraph" w:customStyle="1" w:styleId="Style24">
    <w:name w:val="Style24"/>
    <w:basedOn w:val="Normal"/>
    <w:uiPriority w:val="99"/>
    <w:rsid w:val="00AA3CD4"/>
    <w:pPr>
      <w:autoSpaceDE w:val="0"/>
      <w:autoSpaceDN w:val="0"/>
      <w:adjustRightInd w:val="0"/>
      <w:spacing w:line="276" w:lineRule="exact"/>
    </w:pPr>
    <w:rPr>
      <w:rFonts w:eastAsia="Times New Roman"/>
    </w:rPr>
  </w:style>
  <w:style w:type="paragraph" w:customStyle="1" w:styleId="Style99">
    <w:name w:val="Style99"/>
    <w:basedOn w:val="Normal"/>
    <w:uiPriority w:val="99"/>
    <w:rsid w:val="00AA3CD4"/>
    <w:pPr>
      <w:autoSpaceDE w:val="0"/>
      <w:autoSpaceDN w:val="0"/>
      <w:adjustRightInd w:val="0"/>
      <w:spacing w:line="182" w:lineRule="exact"/>
      <w:jc w:val="both"/>
    </w:pPr>
    <w:rPr>
      <w:rFonts w:eastAsia="Times New Roman"/>
    </w:rPr>
  </w:style>
  <w:style w:type="paragraph" w:customStyle="1" w:styleId="Style26">
    <w:name w:val="Style26"/>
    <w:basedOn w:val="Normal"/>
    <w:uiPriority w:val="99"/>
    <w:rsid w:val="00AA3CD4"/>
    <w:pPr>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AA3CD4"/>
    <w:rPr>
      <w:rFonts w:ascii="Times New Roman" w:hAnsi="Times New Roman" w:cs="Times New Roman"/>
      <w:b/>
      <w:bCs/>
      <w:sz w:val="18"/>
      <w:szCs w:val="18"/>
    </w:rPr>
  </w:style>
  <w:style w:type="paragraph" w:customStyle="1" w:styleId="Style21">
    <w:name w:val="Style21"/>
    <w:basedOn w:val="Normal"/>
    <w:uiPriority w:val="99"/>
    <w:rsid w:val="00AA3CD4"/>
    <w:pPr>
      <w:autoSpaceDE w:val="0"/>
      <w:autoSpaceDN w:val="0"/>
      <w:adjustRightInd w:val="0"/>
      <w:spacing w:line="216" w:lineRule="exact"/>
      <w:jc w:val="both"/>
    </w:pPr>
    <w:rPr>
      <w:rFonts w:eastAsia="Times New Roman"/>
    </w:rPr>
  </w:style>
  <w:style w:type="paragraph" w:customStyle="1" w:styleId="Style50">
    <w:name w:val="Style50"/>
    <w:basedOn w:val="Normal"/>
    <w:uiPriority w:val="99"/>
    <w:rsid w:val="00AA3CD4"/>
    <w:pPr>
      <w:autoSpaceDE w:val="0"/>
      <w:autoSpaceDN w:val="0"/>
      <w:adjustRightInd w:val="0"/>
      <w:spacing w:line="198" w:lineRule="exact"/>
    </w:pPr>
    <w:rPr>
      <w:rFonts w:eastAsia="Times New Roman"/>
    </w:rPr>
  </w:style>
  <w:style w:type="paragraph" w:customStyle="1" w:styleId="StyleHeading4TagNotBold">
    <w:name w:val="Style Heading 4Tag + Not Bold"/>
    <w:basedOn w:val="Heading4"/>
    <w:rsid w:val="00AA3CD4"/>
    <w:rPr>
      <w:rFonts w:ascii="Georgia" w:hAnsi="Georgia"/>
      <w:bCs w:val="0"/>
      <w:iCs/>
      <w:sz w:val="22"/>
    </w:rPr>
  </w:style>
  <w:style w:type="paragraph" w:customStyle="1" w:styleId="Aa">
    <w:name w:val="A"/>
    <w:basedOn w:val="Default"/>
    <w:next w:val="Default"/>
    <w:rsid w:val="00AA3CD4"/>
    <w:pPr>
      <w:autoSpaceDE w:val="0"/>
      <w:autoSpaceDN w:val="0"/>
      <w:adjustRightInd w:val="0"/>
    </w:pPr>
    <w:rPr>
      <w:rFonts w:ascii="Times New Roman" w:eastAsia="Times New Roman" w:hAnsi="Times New Roman" w:cs="Times New Roman"/>
      <w:lang w:bidi="en-US"/>
    </w:rPr>
  </w:style>
  <w:style w:type="character" w:customStyle="1" w:styleId="ac">
    <w:name w:val="••••"/>
    <w:rsid w:val="00AA3CD4"/>
    <w:rPr>
      <w:color w:val="000000"/>
    </w:rPr>
  </w:style>
  <w:style w:type="character" w:customStyle="1" w:styleId="UL-Bold">
    <w:name w:val="UL-Bold"/>
    <w:basedOn w:val="DefaultParagraphFont"/>
    <w:rsid w:val="00AA3CD4"/>
    <w:rPr>
      <w:u w:val="thick"/>
    </w:rPr>
  </w:style>
  <w:style w:type="character" w:customStyle="1" w:styleId="UL-None">
    <w:name w:val="UL-None"/>
    <w:basedOn w:val="DefaultParagraphFont"/>
    <w:rsid w:val="00AA3CD4"/>
    <w:rPr>
      <w:u w:val="none"/>
    </w:rPr>
  </w:style>
  <w:style w:type="character" w:customStyle="1" w:styleId="styletimesnewroman12ptbold0">
    <w:name w:val="styletimesnewroman12ptbold"/>
    <w:basedOn w:val="DefaultParagraphFont"/>
    <w:rsid w:val="00AA3CD4"/>
  </w:style>
  <w:style w:type="character" w:customStyle="1" w:styleId="FontStyle19">
    <w:name w:val="Font Style19"/>
    <w:basedOn w:val="DefaultParagraphFont"/>
    <w:uiPriority w:val="99"/>
    <w:rsid w:val="00AA3CD4"/>
    <w:rPr>
      <w:rFonts w:ascii="Times New Roman" w:hAnsi="Times New Roman" w:cs="Times New Roman"/>
      <w:sz w:val="18"/>
      <w:szCs w:val="18"/>
    </w:rPr>
  </w:style>
  <w:style w:type="character" w:customStyle="1" w:styleId="UnderlineBox">
    <w:name w:val="Underline + Box"/>
    <w:uiPriority w:val="1"/>
    <w:qFormat/>
    <w:rsid w:val="00AA3CD4"/>
    <w:rPr>
      <w:rFonts w:ascii="Georgia" w:hAnsi="Georgia"/>
      <w:b w:val="0"/>
      <w:sz w:val="22"/>
      <w:u w:val="single"/>
      <w:bdr w:val="single" w:sz="4" w:space="0" w:color="auto"/>
    </w:rPr>
  </w:style>
  <w:style w:type="character" w:customStyle="1" w:styleId="10ptnotbold">
    <w:name w:val="10ptnotbold"/>
    <w:basedOn w:val="DefaultParagraphFont"/>
    <w:rsid w:val="00AA3CD4"/>
    <w:rPr>
      <w:sz w:val="20"/>
    </w:rPr>
  </w:style>
  <w:style w:type="paragraph" w:customStyle="1" w:styleId="ALLCAPS">
    <w:name w:val="ALL CAPS"/>
    <w:basedOn w:val="Normal"/>
    <w:rsid w:val="00AA3CD4"/>
    <w:rPr>
      <w:rFonts w:eastAsia="Times New Roman"/>
      <w:b/>
      <w:caps/>
      <w:szCs w:val="20"/>
    </w:rPr>
  </w:style>
  <w:style w:type="character" w:customStyle="1" w:styleId="kn">
    <w:name w:val="kn"/>
    <w:basedOn w:val="DefaultParagraphFont"/>
    <w:rsid w:val="00AA3CD4"/>
  </w:style>
  <w:style w:type="paragraph" w:customStyle="1" w:styleId="StyleCardworksLinespacingsingle">
    <w:name w:val="Style Card works + Line spacing:  single"/>
    <w:basedOn w:val="Normal"/>
    <w:link w:val="StyleCardworksLinespacingsingleChar"/>
    <w:rsid w:val="00AA3CD4"/>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AA3CD4"/>
    <w:rPr>
      <w:rFonts w:ascii="Calibri" w:eastAsia="Times New Roman" w:hAnsi="Calibri"/>
      <w:spacing w:val="-3"/>
      <w:sz w:val="22"/>
      <w:szCs w:val="20"/>
    </w:rPr>
  </w:style>
  <w:style w:type="paragraph" w:customStyle="1" w:styleId="BriefTitleWorks">
    <w:name w:val="Brief Title Works"/>
    <w:basedOn w:val="Heading1"/>
    <w:link w:val="BriefTitleWorksChar"/>
    <w:rsid w:val="00AA3CD4"/>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caps/>
      <w:kern w:val="32"/>
      <w:sz w:val="24"/>
      <w:u w:val="single"/>
    </w:rPr>
  </w:style>
  <w:style w:type="character" w:customStyle="1" w:styleId="BriefTitleWorksChar">
    <w:name w:val="Brief Title Works Char"/>
    <w:basedOn w:val="DefaultParagraphFont"/>
    <w:link w:val="BriefTitleWorks"/>
    <w:rsid w:val="00AA3CD4"/>
    <w:rPr>
      <w:rFonts w:ascii="Georgia" w:eastAsia="Times New Roman" w:hAnsi="Georgia" w:cs="Arial"/>
      <w:b/>
      <w:bCs/>
      <w:caps/>
      <w:kern w:val="32"/>
      <w:szCs w:val="32"/>
      <w:u w:val="single"/>
    </w:rPr>
  </w:style>
  <w:style w:type="character" w:customStyle="1" w:styleId="twelptblackblack1">
    <w:name w:val="twelptblackblack1"/>
    <w:basedOn w:val="DefaultParagraphFont"/>
    <w:rsid w:val="00AA3CD4"/>
    <w:rPr>
      <w:rFonts w:ascii="Verdana" w:hAnsi="Verdana" w:hint="default"/>
      <w:color w:val="000000"/>
      <w:sz w:val="16"/>
      <w:szCs w:val="16"/>
    </w:rPr>
  </w:style>
  <w:style w:type="character" w:customStyle="1" w:styleId="TagCharCharCharChar0">
    <w:name w:val="Tag Char Char Char Char"/>
    <w:basedOn w:val="DefaultParagraphFont"/>
    <w:rsid w:val="00AA3CD4"/>
    <w:rPr>
      <w:rFonts w:ascii="Times New Roman" w:eastAsia="Times New Roman" w:hAnsi="Times New Roman" w:cs="Times New Roman"/>
      <w:b/>
      <w:sz w:val="24"/>
      <w:szCs w:val="20"/>
    </w:rPr>
  </w:style>
  <w:style w:type="character" w:customStyle="1" w:styleId="BoldandUnderlineChar1">
    <w:name w:val="Bold and Underline Char1"/>
    <w:basedOn w:val="DefaultParagraphFont"/>
    <w:rsid w:val="00AA3CD4"/>
  </w:style>
  <w:style w:type="character" w:customStyle="1" w:styleId="UnderlineChar1Char">
    <w:name w:val="Underline Char1 Char"/>
    <w:basedOn w:val="DefaultParagraphFont"/>
    <w:rsid w:val="00AA3CD4"/>
  </w:style>
  <w:style w:type="character" w:customStyle="1" w:styleId="BoldandUnderlineChar1Char2">
    <w:name w:val="Bold and Underline Char1 Char2"/>
    <w:basedOn w:val="DefaultParagraphFont"/>
    <w:rsid w:val="00AA3CD4"/>
  </w:style>
  <w:style w:type="character" w:customStyle="1" w:styleId="BoldandUnderlineCharChar1">
    <w:name w:val="Bold and Underline Char Char1"/>
    <w:basedOn w:val="DefaultParagraphFont"/>
    <w:rsid w:val="00AA3CD4"/>
  </w:style>
  <w:style w:type="character" w:customStyle="1" w:styleId="review">
    <w:name w:val="review"/>
    <w:basedOn w:val="DefaultParagraphFont"/>
    <w:rsid w:val="00AA3CD4"/>
  </w:style>
  <w:style w:type="character" w:customStyle="1" w:styleId="feature2caption">
    <w:name w:val="feature2caption"/>
    <w:basedOn w:val="DefaultParagraphFont"/>
    <w:rsid w:val="00AA3CD4"/>
  </w:style>
  <w:style w:type="character" w:customStyle="1" w:styleId="style22">
    <w:name w:val="style2"/>
    <w:basedOn w:val="DefaultParagraphFont"/>
    <w:rsid w:val="00AA3CD4"/>
  </w:style>
  <w:style w:type="character" w:customStyle="1" w:styleId="StyleStyleBoldUnderlineUnderlineIntenseEmphasis1apple-style-2">
    <w:name w:val="Style Style Bold UnderlineUnderlineIntense Emphasis1apple-style-...2"/>
    <w:basedOn w:val="DefaultParagraphFont"/>
    <w:rsid w:val="00AA3CD4"/>
  </w:style>
  <w:style w:type="character" w:customStyle="1" w:styleId="StyleStyleBoldUnderlineUnderlineIntenseEmphasis1apple-style-1">
    <w:name w:val="Style Style Bold UnderlineUnderlineIntense Emphasis1apple-style-...1"/>
    <w:basedOn w:val="DefaultParagraphFont"/>
    <w:rsid w:val="00AA3CD4"/>
    <w:rPr>
      <w:b w:val="0"/>
      <w:bCs w:val="0"/>
      <w:sz w:val="14"/>
      <w:u w:val="none"/>
    </w:rPr>
  </w:style>
  <w:style w:type="character" w:customStyle="1" w:styleId="StyleStyleBoldUnderlineIntenseEmphasisUnderlineapple-style-s">
    <w:name w:val="Style Style Bold UnderlineIntense EmphasisUnderlineapple-style-s..."/>
    <w:basedOn w:val="DefaultParagraphFont"/>
    <w:rsid w:val="00AA3CD4"/>
    <w:rPr>
      <w:b w:val="0"/>
      <w:bCs w:val="0"/>
      <w:sz w:val="22"/>
      <w:u w:val="single"/>
      <w:bdr w:val="none" w:sz="0" w:space="0" w:color="auto"/>
    </w:rPr>
  </w:style>
  <w:style w:type="character" w:customStyle="1" w:styleId="lrdctspkr">
    <w:name w:val="lr_dct_spkr"/>
    <w:basedOn w:val="DefaultParagraphFont"/>
    <w:rsid w:val="00AA3CD4"/>
  </w:style>
  <w:style w:type="character" w:customStyle="1" w:styleId="lrdctlblinl">
    <w:name w:val="lr_dct_lbl_inl"/>
    <w:basedOn w:val="DefaultParagraphFont"/>
    <w:rsid w:val="00AA3CD4"/>
  </w:style>
  <w:style w:type="character" w:customStyle="1" w:styleId="lrdctlblblk">
    <w:name w:val="lr_dct_lbl_blk"/>
    <w:basedOn w:val="DefaultParagraphFont"/>
    <w:rsid w:val="00AA3CD4"/>
  </w:style>
  <w:style w:type="character" w:customStyle="1" w:styleId="bnp-articles-title1">
    <w:name w:val="bnp-articles-title1"/>
    <w:basedOn w:val="DefaultParagraphFont"/>
    <w:rsid w:val="00AA3CD4"/>
    <w:rPr>
      <w:rFonts w:ascii="Verdana" w:hAnsi="Verdana" w:hint="default"/>
      <w:b/>
      <w:bCs/>
      <w:color w:val="545454"/>
      <w:sz w:val="12"/>
      <w:szCs w:val="12"/>
    </w:rPr>
  </w:style>
  <w:style w:type="character" w:customStyle="1" w:styleId="featuretext">
    <w:name w:val="featuretext"/>
    <w:basedOn w:val="DefaultParagraphFont"/>
    <w:rsid w:val="00AA3CD4"/>
  </w:style>
  <w:style w:type="character" w:customStyle="1" w:styleId="relatedtext">
    <w:name w:val="related_text"/>
    <w:basedOn w:val="DefaultParagraphFont"/>
    <w:rsid w:val="00AA3CD4"/>
  </w:style>
  <w:style w:type="character" w:customStyle="1" w:styleId="fullpost">
    <w:name w:val="fullpost"/>
    <w:basedOn w:val="DefaultParagraphFont"/>
    <w:rsid w:val="00AA3CD4"/>
  </w:style>
  <w:style w:type="character" w:customStyle="1" w:styleId="bcktital">
    <w:name w:val="bcktital"/>
    <w:basedOn w:val="DefaultParagraphFont"/>
    <w:rsid w:val="00AA3CD4"/>
  </w:style>
  <w:style w:type="character" w:customStyle="1" w:styleId="bcktital0">
    <w:name w:val="bckt_ital"/>
    <w:basedOn w:val="DefaultParagraphFont"/>
    <w:rsid w:val="00AA3CD4"/>
  </w:style>
  <w:style w:type="paragraph" w:styleId="TOAHeading">
    <w:name w:val="toa heading"/>
    <w:basedOn w:val="Normal"/>
    <w:next w:val="Normal"/>
    <w:semiHidden/>
    <w:rsid w:val="00AA3CD4"/>
    <w:pPr>
      <w:spacing w:before="120"/>
    </w:pPr>
  </w:style>
  <w:style w:type="paragraph" w:customStyle="1" w:styleId="Number">
    <w:name w:val="Number"/>
    <w:basedOn w:val="Heading2"/>
    <w:rsid w:val="00AA3CD4"/>
    <w:pPr>
      <w:tabs>
        <w:tab w:val="left" w:pos="144"/>
        <w:tab w:val="num" w:pos="360"/>
      </w:tabs>
      <w:spacing w:before="240" w:after="240"/>
      <w:ind w:left="360" w:hanging="360"/>
    </w:pPr>
    <w:rPr>
      <w:rFonts w:ascii="Georgia" w:eastAsia="SimSun" w:hAnsi="Georgia" w:cs="Arial"/>
      <w:bCs w:val="0"/>
      <w:iCs/>
      <w:caps/>
      <w:sz w:val="24"/>
      <w:szCs w:val="20"/>
      <w:lang w:eastAsia="zh-CN"/>
    </w:rPr>
  </w:style>
  <w:style w:type="character" w:customStyle="1" w:styleId="fwanimclass">
    <w:name w:val="fwanim_class"/>
    <w:basedOn w:val="DefaultParagraphFont"/>
    <w:rsid w:val="00AA3CD4"/>
  </w:style>
  <w:style w:type="character" w:customStyle="1" w:styleId="CharChar8">
    <w:name w:val="Char Char8"/>
    <w:basedOn w:val="DefaultParagraphFont"/>
    <w:rsid w:val="00AA3CD4"/>
    <w:rPr>
      <w:rFonts w:ascii="Lucida Grande" w:hAnsi="Lucida Grande" w:cs="Times New Roman"/>
    </w:rPr>
  </w:style>
  <w:style w:type="paragraph" w:customStyle="1" w:styleId="DebateUnderline0">
    <w:name w:val="DebateUnderline"/>
    <w:basedOn w:val="DebateNormal"/>
    <w:qFormat/>
    <w:rsid w:val="00AA3CD4"/>
    <w:rPr>
      <w:rFonts w:eastAsiaTheme="minorHAnsi"/>
      <w:szCs w:val="24"/>
      <w:u w:val="single"/>
    </w:rPr>
  </w:style>
  <w:style w:type="character" w:customStyle="1" w:styleId="DebateUnderlineChar">
    <w:name w:val="DebateUnderline Char"/>
    <w:basedOn w:val="DebateNormalChar"/>
    <w:rsid w:val="00AA3CD4"/>
    <w:rPr>
      <w:rFonts w:ascii="Calibri" w:eastAsia="Calibri" w:hAnsi="Calibri"/>
      <w:sz w:val="22"/>
      <w:szCs w:val="24"/>
      <w:u w:val="single"/>
      <w:lang w:val="en-US" w:eastAsia="en-US" w:bidi="ar-SA"/>
    </w:rPr>
  </w:style>
  <w:style w:type="character" w:customStyle="1" w:styleId="DebateTagChar0">
    <w:name w:val="DebateTag Char"/>
    <w:basedOn w:val="DefaultParagraphFont"/>
    <w:rsid w:val="00AA3CD4"/>
    <w:rPr>
      <w:rFonts w:eastAsia="Calibri"/>
      <w:b/>
      <w:sz w:val="24"/>
      <w:szCs w:val="24"/>
      <w:lang w:val="en-US" w:eastAsia="en-US" w:bidi="ar-SA"/>
    </w:rPr>
  </w:style>
  <w:style w:type="paragraph" w:customStyle="1" w:styleId="DebateHeaderFinal">
    <w:name w:val="DebateHeaderFinal"/>
    <w:basedOn w:val="Heading1"/>
    <w:qFormat/>
    <w:rsid w:val="00AA3CD4"/>
    <w:pPr>
      <w:spacing w:line="276" w:lineRule="auto"/>
      <w:jc w:val="left"/>
    </w:pPr>
    <w:rPr>
      <w:rFonts w:ascii="Georgia" w:eastAsia="Times New Roman" w:hAnsi="Georgia" w:cs="Times New Roman"/>
      <w:bCs w:val="0"/>
      <w:sz w:val="36"/>
      <w:szCs w:val="36"/>
    </w:rPr>
  </w:style>
  <w:style w:type="character" w:customStyle="1" w:styleId="DebateHeaderFinalChar">
    <w:name w:val="DebateHeaderFinal Char"/>
    <w:rsid w:val="00AA3CD4"/>
    <w:rPr>
      <w:b/>
      <w:bCs/>
      <w:sz w:val="36"/>
      <w:szCs w:val="36"/>
      <w:u w:val="single"/>
      <w:lang w:val="en-US" w:eastAsia="en-US" w:bidi="ar-SA"/>
    </w:rPr>
  </w:style>
  <w:style w:type="paragraph" w:customStyle="1" w:styleId="HeaderInitial0">
    <w:name w:val="HeaderInitial"/>
    <w:basedOn w:val="Normal"/>
    <w:rsid w:val="00AA3CD4"/>
    <w:pPr>
      <w:jc w:val="center"/>
      <w:outlineLvl w:val="0"/>
    </w:pPr>
    <w:rPr>
      <w:rFonts w:ascii="Garamond" w:hAnsi="Garamond"/>
      <w:b/>
      <w:caps/>
      <w:sz w:val="28"/>
    </w:rPr>
  </w:style>
  <w:style w:type="character" w:customStyle="1" w:styleId="FooterChar2">
    <w:name w:val="Footer Char2"/>
    <w:basedOn w:val="DefaultParagraphFont"/>
    <w:rsid w:val="00AA3CD4"/>
    <w:rPr>
      <w:rFonts w:eastAsia="MS Mincho"/>
      <w:sz w:val="24"/>
      <w:szCs w:val="24"/>
      <w:lang w:val="en-US" w:eastAsia="ja-JP" w:bidi="ar-SA"/>
    </w:rPr>
  </w:style>
  <w:style w:type="character" w:customStyle="1" w:styleId="BalloonTextChar2">
    <w:name w:val="Balloon Text Char2"/>
    <w:basedOn w:val="DefaultParagraphFont"/>
    <w:rsid w:val="00AA3CD4"/>
    <w:rPr>
      <w:rFonts w:ascii="Tahoma" w:eastAsia="MS Mincho" w:hAnsi="Tahoma" w:cs="Tahoma"/>
      <w:sz w:val="16"/>
      <w:szCs w:val="16"/>
      <w:lang w:val="en-US" w:eastAsia="ja-JP" w:bidi="ar-SA"/>
    </w:rPr>
  </w:style>
  <w:style w:type="paragraph" w:customStyle="1" w:styleId="StyleLinespacingDouble">
    <w:name w:val="Style Line spacing:  Double"/>
    <w:basedOn w:val="Normal"/>
    <w:rsid w:val="00AA3CD4"/>
    <w:pPr>
      <w:spacing w:after="240" w:line="480" w:lineRule="auto"/>
    </w:pPr>
    <w:rPr>
      <w:rFonts w:ascii="Cambria" w:hAnsi="Cambria"/>
      <w:szCs w:val="20"/>
    </w:rPr>
  </w:style>
  <w:style w:type="character" w:customStyle="1" w:styleId="StyleLinespacingDoubleChar">
    <w:name w:val="Style Line spacing:  Double Char"/>
    <w:basedOn w:val="DefaultParagraphFont"/>
    <w:rsid w:val="00AA3CD4"/>
    <w:rPr>
      <w:rFonts w:ascii="Cambria" w:hAnsi="Cambria"/>
      <w:sz w:val="24"/>
      <w:lang w:val="en-US" w:eastAsia="en-US" w:bidi="ar-SA"/>
    </w:rPr>
  </w:style>
  <w:style w:type="paragraph" w:customStyle="1" w:styleId="Normalspacing">
    <w:name w:val="Normal + spacing"/>
    <w:basedOn w:val="StyleLinespacingDouble"/>
    <w:qFormat/>
    <w:rsid w:val="00AA3CD4"/>
  </w:style>
  <w:style w:type="character" w:customStyle="1" w:styleId="NormalspacingChar">
    <w:name w:val="Normal + spacing Char"/>
    <w:basedOn w:val="StyleLinespacingDoubleChar"/>
    <w:rsid w:val="00AA3CD4"/>
    <w:rPr>
      <w:rFonts w:ascii="Cambria" w:hAnsi="Cambria"/>
      <w:sz w:val="24"/>
      <w:lang w:val="en-US" w:eastAsia="en-US" w:bidi="ar-SA"/>
    </w:rPr>
  </w:style>
  <w:style w:type="character" w:customStyle="1" w:styleId="textbold0">
    <w:name w:val="textbold"/>
    <w:basedOn w:val="DefaultParagraphFont"/>
    <w:rsid w:val="00AA3CD4"/>
  </w:style>
  <w:style w:type="character" w:customStyle="1" w:styleId="textitalics">
    <w:name w:val="textitalics"/>
    <w:basedOn w:val="DefaultParagraphFont"/>
    <w:rsid w:val="00AA3CD4"/>
  </w:style>
  <w:style w:type="paragraph" w:customStyle="1" w:styleId="lastpar">
    <w:name w:val="lastpar"/>
    <w:basedOn w:val="Normal"/>
    <w:rsid w:val="00AA3CD4"/>
    <w:pPr>
      <w:spacing w:before="100" w:beforeAutospacing="1" w:after="100" w:afterAutospacing="1"/>
    </w:pPr>
  </w:style>
  <w:style w:type="character" w:customStyle="1" w:styleId="hit1">
    <w:name w:val="hit1"/>
    <w:basedOn w:val="DefaultParagraphFont"/>
    <w:rsid w:val="00AA3CD4"/>
    <w:rPr>
      <w:b/>
      <w:bCs/>
      <w:color w:val="CC0033"/>
    </w:rPr>
  </w:style>
  <w:style w:type="table" w:styleId="TableClassic1">
    <w:name w:val="Table Classic 1"/>
    <w:basedOn w:val="TableNormal"/>
    <w:rsid w:val="00AA3CD4"/>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AA3CD4"/>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AA3CD4"/>
    <w:rPr>
      <w:rFonts w:ascii="Cambria" w:eastAsia="Times New Roman" w:hAnsi="Cambria" w:cs="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ummary">
    <w:name w:val="summary"/>
    <w:basedOn w:val="Normal"/>
    <w:rsid w:val="00AA3CD4"/>
    <w:pPr>
      <w:tabs>
        <w:tab w:val="left" w:pos="9450"/>
      </w:tabs>
      <w:spacing w:before="100" w:beforeAutospacing="1" w:after="100" w:afterAutospacing="1"/>
    </w:pPr>
    <w:rPr>
      <w:rFonts w:ascii="Verdana" w:eastAsia="SimSun" w:hAnsi="Verdana"/>
      <w:color w:val="646464"/>
      <w:szCs w:val="18"/>
      <w:lang w:eastAsia="zh-CN"/>
    </w:rPr>
  </w:style>
  <w:style w:type="paragraph" w:customStyle="1" w:styleId="links">
    <w:name w:val="links"/>
    <w:basedOn w:val="Normal"/>
    <w:rsid w:val="00AA3CD4"/>
    <w:pPr>
      <w:tabs>
        <w:tab w:val="left" w:pos="9450"/>
      </w:tabs>
      <w:spacing w:before="100" w:beforeAutospacing="1" w:after="100" w:afterAutospacing="1"/>
    </w:pPr>
  </w:style>
  <w:style w:type="paragraph" w:customStyle="1" w:styleId="NoteLevel22">
    <w:name w:val="Note Level 22"/>
    <w:basedOn w:val="Normal"/>
    <w:rsid w:val="00AA3CD4"/>
    <w:pPr>
      <w:keepNext/>
      <w:tabs>
        <w:tab w:val="num" w:pos="720"/>
        <w:tab w:val="left" w:pos="9450"/>
      </w:tabs>
      <w:ind w:left="1080" w:hanging="360"/>
      <w:outlineLvl w:val="1"/>
    </w:pPr>
    <w:rPr>
      <w:rFonts w:ascii="Verdana" w:eastAsia="MS Gothic" w:hAnsi="Verdana"/>
    </w:rPr>
  </w:style>
  <w:style w:type="character" w:customStyle="1" w:styleId="CharacterStyle8">
    <w:name w:val="Character Style 8"/>
    <w:rsid w:val="00AA3CD4"/>
    <w:rPr>
      <w:sz w:val="22"/>
      <w:szCs w:val="22"/>
    </w:rPr>
  </w:style>
  <w:style w:type="paragraph" w:customStyle="1" w:styleId="Style110">
    <w:name w:val="Style 11"/>
    <w:rsid w:val="00AA3CD4"/>
    <w:pPr>
      <w:widowControl w:val="0"/>
      <w:autoSpaceDE w:val="0"/>
      <w:autoSpaceDN w:val="0"/>
      <w:spacing w:before="36"/>
      <w:ind w:right="72"/>
      <w:jc w:val="both"/>
    </w:pPr>
    <w:rPr>
      <w:rFonts w:ascii="Garamond" w:eastAsia="Times New Roman" w:hAnsi="Garamond" w:cs="Garamond"/>
      <w:sz w:val="20"/>
      <w:szCs w:val="20"/>
    </w:rPr>
  </w:style>
  <w:style w:type="paragraph" w:customStyle="1" w:styleId="Style8">
    <w:name w:val="Style 8"/>
    <w:rsid w:val="00AA3CD4"/>
    <w:pPr>
      <w:widowControl w:val="0"/>
      <w:autoSpaceDE w:val="0"/>
      <w:autoSpaceDN w:val="0"/>
      <w:spacing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AA3CD4"/>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AA3CD4"/>
    <w:rPr>
      <w:rFonts w:ascii="Arial Narrow" w:hAnsi="Arial Narrow"/>
      <w:color w:val="000000"/>
      <w:sz w:val="22"/>
      <w:szCs w:val="22"/>
      <w:u w:val="single"/>
      <w:lang w:val="en-US" w:eastAsia="en-US" w:bidi="ar-SA"/>
    </w:rPr>
  </w:style>
  <w:style w:type="paragraph" w:customStyle="1" w:styleId="Style51">
    <w:name w:val="Style 5"/>
    <w:rsid w:val="00AA3CD4"/>
    <w:pPr>
      <w:widowControl w:val="0"/>
      <w:autoSpaceDE w:val="0"/>
      <w:autoSpaceDN w:val="0"/>
      <w:adjustRightInd w:val="0"/>
    </w:pPr>
    <w:rPr>
      <w:rFonts w:ascii="Times New Roman" w:eastAsia="Times New Roman" w:hAnsi="Times New Roman" w:cs="Times New Roman"/>
      <w:sz w:val="20"/>
      <w:szCs w:val="20"/>
    </w:rPr>
  </w:style>
  <w:style w:type="character" w:customStyle="1" w:styleId="BigCiteChar">
    <w:name w:val="Big Cite Char"/>
    <w:basedOn w:val="CitesChar"/>
    <w:rsid w:val="00AA3CD4"/>
    <w:rPr>
      <w:b/>
      <w:bCs/>
      <w:sz w:val="24"/>
      <w:szCs w:val="24"/>
      <w:lang w:val="en-US" w:eastAsia="en-US" w:bidi="ar-SA"/>
    </w:rPr>
  </w:style>
  <w:style w:type="paragraph" w:customStyle="1" w:styleId="Boldunderline1">
    <w:name w:val="Bold/underline"/>
    <w:basedOn w:val="Normal"/>
    <w:autoRedefine/>
    <w:rsid w:val="00AA3CD4"/>
    <w:pPr>
      <w:tabs>
        <w:tab w:val="left" w:pos="9450"/>
      </w:tabs>
    </w:pPr>
    <w:rPr>
      <w:rFonts w:eastAsia="SimSun"/>
      <w:b/>
    </w:rPr>
  </w:style>
  <w:style w:type="character" w:customStyle="1" w:styleId="BoldunderlineChar3">
    <w:name w:val="Bold/underline Char"/>
    <w:basedOn w:val="DefaultParagraphFont"/>
    <w:rsid w:val="00AA3CD4"/>
    <w:rPr>
      <w:rFonts w:eastAsia="SimSun"/>
      <w:b/>
      <w:sz w:val="24"/>
      <w:szCs w:val="24"/>
      <w:lang w:val="en-US" w:eastAsia="en-US" w:bidi="ar-SA"/>
    </w:rPr>
  </w:style>
  <w:style w:type="character" w:customStyle="1" w:styleId="ClearChar">
    <w:name w:val="Clear Char"/>
    <w:basedOn w:val="DefaultParagraphFont"/>
    <w:rsid w:val="00AA3CD4"/>
    <w:rPr>
      <w:rFonts w:eastAsia="SimSun"/>
      <w:sz w:val="24"/>
      <w:szCs w:val="24"/>
      <w:lang w:val="en-US" w:eastAsia="zh-CN" w:bidi="ar-SA"/>
    </w:rPr>
  </w:style>
  <w:style w:type="paragraph" w:customStyle="1" w:styleId="TableContents">
    <w:name w:val="Table Contents"/>
    <w:basedOn w:val="Normal"/>
    <w:rsid w:val="00AA3CD4"/>
    <w:pPr>
      <w:suppressLineNumbers/>
      <w:tabs>
        <w:tab w:val="left" w:pos="9450"/>
      </w:tabs>
      <w:suppressAutoHyphens/>
    </w:pPr>
    <w:rPr>
      <w:rFonts w:eastAsia="Arial Unicode MS"/>
      <w:kern w:val="1"/>
    </w:rPr>
  </w:style>
  <w:style w:type="paragraph" w:customStyle="1" w:styleId="faketag">
    <w:name w:val="fake tag"/>
    <w:basedOn w:val="Heading1"/>
    <w:rsid w:val="00AA3CD4"/>
    <w:pPr>
      <w:tabs>
        <w:tab w:val="left" w:pos="9450"/>
      </w:tabs>
    </w:pPr>
    <w:rPr>
      <w:rFonts w:ascii="Arial Rounded MT Bold" w:eastAsia="Times New Roman" w:hAnsi="Arial Rounded MT Bold" w:cs="Arial"/>
      <w:b w:val="0"/>
      <w:bCs w:val="0"/>
      <w:smallCaps/>
    </w:rPr>
  </w:style>
  <w:style w:type="paragraph" w:customStyle="1" w:styleId="Heading1fake">
    <w:name w:val="Heading 1 fake"/>
    <w:basedOn w:val="Normal"/>
    <w:autoRedefine/>
    <w:rsid w:val="00AA3CD4"/>
    <w:pPr>
      <w:tabs>
        <w:tab w:val="left" w:pos="9450"/>
      </w:tabs>
      <w:jc w:val="center"/>
    </w:pPr>
    <w:rPr>
      <w:rFonts w:ascii="Verdana" w:hAnsi="Verdana"/>
    </w:rPr>
  </w:style>
  <w:style w:type="paragraph" w:customStyle="1" w:styleId="heading1fake0">
    <w:name w:val="heading 1 fake"/>
    <w:basedOn w:val="Heading1"/>
    <w:autoRedefine/>
    <w:rsid w:val="00AA3CD4"/>
    <w:pPr>
      <w:tabs>
        <w:tab w:val="left" w:pos="9450"/>
      </w:tabs>
      <w:outlineLvl w:val="9"/>
    </w:pPr>
    <w:rPr>
      <w:rFonts w:ascii="Verdana" w:eastAsia="Times New Roman" w:hAnsi="Verdana" w:cs="Arial"/>
      <w:bCs w:val="0"/>
      <w:smallCaps/>
    </w:rPr>
  </w:style>
  <w:style w:type="paragraph" w:customStyle="1" w:styleId="text1Char">
    <w:name w:val="text1 Char"/>
    <w:basedOn w:val="Normal"/>
    <w:autoRedefine/>
    <w:rsid w:val="00AA3CD4"/>
    <w:pPr>
      <w:tabs>
        <w:tab w:val="left" w:pos="9450"/>
      </w:tabs>
    </w:pPr>
    <w:rPr>
      <w:szCs w:val="20"/>
    </w:rPr>
  </w:style>
  <w:style w:type="character" w:customStyle="1" w:styleId="textCharChar1">
    <w:name w:val="text Char Char1"/>
    <w:basedOn w:val="DefaultParagraphFont"/>
    <w:rsid w:val="00AA3CD4"/>
    <w:rPr>
      <w:sz w:val="18"/>
      <w:szCs w:val="24"/>
      <w:lang w:val="en-US" w:eastAsia="en-US" w:bidi="ar-SA"/>
    </w:rPr>
  </w:style>
  <w:style w:type="character" w:customStyle="1" w:styleId="text1CharChar">
    <w:name w:val="text1 Char Char"/>
    <w:basedOn w:val="DefaultParagraphFont"/>
    <w:rsid w:val="00AA3CD4"/>
    <w:rPr>
      <w:lang w:val="en-US" w:eastAsia="en-US" w:bidi="ar-SA"/>
    </w:rPr>
  </w:style>
  <w:style w:type="character" w:customStyle="1" w:styleId="textCharChar">
    <w:name w:val="text Char Char"/>
    <w:basedOn w:val="DefaultParagraphFont"/>
    <w:rsid w:val="00AA3CD4"/>
    <w:rPr>
      <w:sz w:val="18"/>
      <w:szCs w:val="24"/>
      <w:lang w:val="en-US" w:eastAsia="en-US" w:bidi="ar-SA"/>
    </w:rPr>
  </w:style>
  <w:style w:type="character" w:customStyle="1" w:styleId="normalloose1">
    <w:name w:val="normalloose1"/>
    <w:basedOn w:val="DefaultParagraphFont"/>
    <w:rsid w:val="00AA3CD4"/>
    <w:rPr>
      <w:sz w:val="20"/>
      <w:szCs w:val="20"/>
    </w:rPr>
  </w:style>
  <w:style w:type="paragraph" w:customStyle="1" w:styleId="printerheadline">
    <w:name w:val="printer_headline"/>
    <w:basedOn w:val="Normal"/>
    <w:rsid w:val="00AA3CD4"/>
    <w:pPr>
      <w:tabs>
        <w:tab w:val="left" w:pos="9450"/>
      </w:tabs>
      <w:spacing w:before="100" w:beforeAutospacing="1" w:after="100" w:afterAutospacing="1"/>
    </w:pPr>
  </w:style>
  <w:style w:type="paragraph" w:customStyle="1" w:styleId="help">
    <w:name w:val="help"/>
    <w:basedOn w:val="Normal"/>
    <w:rsid w:val="00AA3CD4"/>
    <w:pPr>
      <w:tabs>
        <w:tab w:val="left" w:pos="9450"/>
      </w:tabs>
      <w:spacing w:before="100" w:beforeAutospacing="1" w:after="100" w:afterAutospacing="1"/>
    </w:pPr>
  </w:style>
  <w:style w:type="character" w:customStyle="1" w:styleId="sponsoredadtext">
    <w:name w:val="sponsoredadtext"/>
    <w:basedOn w:val="DefaultParagraphFont"/>
    <w:rsid w:val="00AA3CD4"/>
  </w:style>
  <w:style w:type="character" w:customStyle="1" w:styleId="georgia">
    <w:name w:val="georgia"/>
    <w:basedOn w:val="DefaultParagraphFont"/>
    <w:rsid w:val="00AA3CD4"/>
  </w:style>
  <w:style w:type="character" w:customStyle="1" w:styleId="isdefault">
    <w:name w:val="isdefault"/>
    <w:basedOn w:val="DefaultParagraphFont"/>
    <w:rsid w:val="00AA3CD4"/>
  </w:style>
  <w:style w:type="character" w:customStyle="1" w:styleId="arial">
    <w:name w:val="arial"/>
    <w:basedOn w:val="DefaultParagraphFont"/>
    <w:rsid w:val="00AA3CD4"/>
  </w:style>
  <w:style w:type="character" w:customStyle="1" w:styleId="pipe">
    <w:name w:val="pipe"/>
    <w:basedOn w:val="DefaultParagraphFont"/>
    <w:rsid w:val="00AA3CD4"/>
  </w:style>
  <w:style w:type="paragraph" w:customStyle="1" w:styleId="dtlcomment">
    <w:name w:val="dtlcomment"/>
    <w:basedOn w:val="Normal"/>
    <w:rsid w:val="00AA3CD4"/>
    <w:pPr>
      <w:tabs>
        <w:tab w:val="left" w:pos="9450"/>
      </w:tabs>
      <w:spacing w:before="100" w:beforeAutospacing="1" w:after="100" w:afterAutospacing="1"/>
    </w:pPr>
  </w:style>
  <w:style w:type="character" w:customStyle="1" w:styleId="writername">
    <w:name w:val="writername"/>
    <w:basedOn w:val="DefaultParagraphFont"/>
    <w:rsid w:val="00AA3CD4"/>
  </w:style>
  <w:style w:type="character" w:customStyle="1" w:styleId="CharChar18">
    <w:name w:val="Char Char18"/>
    <w:basedOn w:val="DefaultParagraphFont"/>
    <w:rsid w:val="00AA3CD4"/>
    <w:rPr>
      <w:sz w:val="16"/>
      <w:szCs w:val="24"/>
      <w:lang w:val="en-US" w:eastAsia="en-US" w:bidi="ar-SA"/>
    </w:rPr>
  </w:style>
  <w:style w:type="character" w:customStyle="1" w:styleId="CharChar24">
    <w:name w:val="Char Char24"/>
    <w:basedOn w:val="DefaultParagraphFont"/>
    <w:rsid w:val="00AA3CD4"/>
    <w:rPr>
      <w:b/>
      <w:bCs/>
      <w:sz w:val="28"/>
      <w:szCs w:val="28"/>
      <w:lang w:val="en-US" w:eastAsia="en-US" w:bidi="ar-SA"/>
    </w:rPr>
  </w:style>
  <w:style w:type="character" w:customStyle="1" w:styleId="ln2">
    <w:name w:val="ln2"/>
    <w:basedOn w:val="DefaultParagraphFont"/>
    <w:rsid w:val="00AA3CD4"/>
  </w:style>
  <w:style w:type="paragraph" w:customStyle="1" w:styleId="StyleStyle1">
    <w:name w:val="Style Style1 +"/>
    <w:basedOn w:val="Normal"/>
    <w:rsid w:val="00AA3CD4"/>
  </w:style>
  <w:style w:type="character" w:customStyle="1" w:styleId="StyleStyle1Char">
    <w:name w:val="Style Style1 + Char"/>
    <w:basedOn w:val="Style1Char"/>
    <w:rsid w:val="00AA3CD4"/>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AA3CD4"/>
  </w:style>
  <w:style w:type="character" w:customStyle="1" w:styleId="CharChar16">
    <w:name w:val="Char Char16"/>
    <w:basedOn w:val="DefaultParagraphFont"/>
    <w:rsid w:val="00AA3CD4"/>
    <w:rPr>
      <w:rFonts w:ascii="Cambria" w:hAnsi="Cambria"/>
      <w:lang w:val="en-US" w:eastAsia="en-US" w:bidi="ar-SA"/>
    </w:rPr>
  </w:style>
  <w:style w:type="character" w:customStyle="1" w:styleId="CharChar15">
    <w:name w:val="Char Char15"/>
    <w:basedOn w:val="CharChar16"/>
    <w:rsid w:val="00AA3CD4"/>
    <w:rPr>
      <w:rFonts w:ascii="Cambria" w:hAnsi="Cambria"/>
      <w:b/>
      <w:bCs/>
      <w:lang w:val="en-US" w:eastAsia="en-US" w:bidi="ar-SA"/>
    </w:rPr>
  </w:style>
  <w:style w:type="character" w:customStyle="1" w:styleId="CharChar14">
    <w:name w:val="Char Char14"/>
    <w:basedOn w:val="DefaultParagraphFont"/>
    <w:rsid w:val="00AA3CD4"/>
    <w:rPr>
      <w:rFonts w:ascii="Tahoma" w:hAnsi="Tahoma" w:cs="Tahoma"/>
      <w:sz w:val="16"/>
      <w:szCs w:val="16"/>
      <w:lang w:val="en-US" w:eastAsia="en-US" w:bidi="ar-SA"/>
    </w:rPr>
  </w:style>
  <w:style w:type="character" w:customStyle="1" w:styleId="CharChar13">
    <w:name w:val="Char Char13"/>
    <w:basedOn w:val="DefaultParagraphFont"/>
    <w:rsid w:val="00AA3CD4"/>
    <w:rPr>
      <w:rFonts w:ascii="Cambria" w:hAnsi="Cambria"/>
      <w:lang w:val="en-US" w:eastAsia="en-US" w:bidi="ar-SA"/>
    </w:rPr>
  </w:style>
  <w:style w:type="paragraph" w:customStyle="1" w:styleId="normalChar0">
    <w:name w:val="normal Char"/>
    <w:basedOn w:val="Normal"/>
    <w:rsid w:val="00AA3CD4"/>
  </w:style>
  <w:style w:type="character" w:customStyle="1" w:styleId="cardtextsmallCharChar">
    <w:name w:val="card text small Char Char"/>
    <w:basedOn w:val="DefaultParagraphFont"/>
    <w:rsid w:val="00AA3CD4"/>
    <w:rPr>
      <w:rFonts w:ascii="Arial Narrow" w:hAnsi="Arial Narrow" w:cs="Times New Roman"/>
      <w:sz w:val="16"/>
    </w:rPr>
  </w:style>
  <w:style w:type="character" w:customStyle="1" w:styleId="reportbody1">
    <w:name w:val="reportbody1"/>
    <w:basedOn w:val="DefaultParagraphFont"/>
    <w:rsid w:val="00AA3CD4"/>
    <w:rPr>
      <w:rFonts w:ascii="Tahoma" w:hAnsi="Tahoma" w:cs="Tahoma" w:hint="default"/>
      <w:color w:val="000000"/>
      <w:sz w:val="14"/>
      <w:szCs w:val="14"/>
    </w:rPr>
  </w:style>
  <w:style w:type="character" w:customStyle="1" w:styleId="TagChar4">
    <w:name w:val="Tag Char4"/>
    <w:basedOn w:val="DefaultParagraphFont"/>
    <w:rsid w:val="00AA3CD4"/>
    <w:rPr>
      <w:b/>
      <w:sz w:val="26"/>
      <w:szCs w:val="24"/>
      <w:lang w:val="en-US" w:eastAsia="en-US" w:bidi="ar-SA"/>
    </w:rPr>
  </w:style>
  <w:style w:type="paragraph" w:customStyle="1" w:styleId="SmallTextGaramond">
    <w:name w:val="Small Text Garamond"/>
    <w:basedOn w:val="Normal"/>
    <w:rsid w:val="00AA3CD4"/>
    <w:pPr>
      <w:suppressAutoHyphens/>
      <w:contextualSpacing/>
    </w:pPr>
    <w:rPr>
      <w:rFonts w:ascii="Garamond" w:hAnsi="Garamond"/>
      <w:szCs w:val="18"/>
    </w:rPr>
  </w:style>
  <w:style w:type="paragraph" w:customStyle="1" w:styleId="Taglines">
    <w:name w:val="Taglines"/>
    <w:basedOn w:val="Heading2"/>
    <w:rsid w:val="00AA3CD4"/>
    <w:pPr>
      <w:suppressAutoHyphens/>
      <w:spacing w:before="240"/>
      <w:contextualSpacing/>
    </w:pPr>
    <w:rPr>
      <w:rFonts w:ascii="Georgia" w:eastAsia="Calibri" w:hAnsi="Georgia" w:cs="Arial"/>
      <w:b w:val="0"/>
      <w:bCs w:val="0"/>
      <w:iCs/>
      <w:caps/>
      <w:szCs w:val="22"/>
    </w:rPr>
  </w:style>
  <w:style w:type="character" w:customStyle="1" w:styleId="TaglinesChar">
    <w:name w:val="Taglines Char"/>
    <w:basedOn w:val="DefaultParagraphFont"/>
    <w:rsid w:val="00AA3CD4"/>
    <w:rPr>
      <w:rFonts w:cs="Arial"/>
      <w:bCs/>
      <w:iCs/>
      <w:szCs w:val="22"/>
      <w:lang w:val="en-US" w:eastAsia="en-US" w:bidi="ar-SA"/>
    </w:rPr>
  </w:style>
  <w:style w:type="paragraph" w:customStyle="1" w:styleId="bodytextfp">
    <w:name w:val="bodytextfp"/>
    <w:basedOn w:val="Normal"/>
    <w:rsid w:val="00AA3CD4"/>
    <w:pPr>
      <w:spacing w:before="100" w:beforeAutospacing="1" w:after="100" w:afterAutospacing="1"/>
    </w:pPr>
  </w:style>
  <w:style w:type="paragraph" w:customStyle="1" w:styleId="listterm">
    <w:name w:val="listterm"/>
    <w:basedOn w:val="Normal"/>
    <w:rsid w:val="00AA3CD4"/>
    <w:pPr>
      <w:spacing w:before="100" w:beforeAutospacing="1" w:after="100" w:afterAutospacing="1"/>
    </w:pPr>
  </w:style>
  <w:style w:type="paragraph" w:customStyle="1" w:styleId="more">
    <w:name w:val="more"/>
    <w:basedOn w:val="Normal"/>
    <w:rsid w:val="00AA3CD4"/>
    <w:pPr>
      <w:spacing w:before="100" w:beforeAutospacing="1" w:after="100" w:afterAutospacing="1"/>
    </w:pPr>
  </w:style>
  <w:style w:type="character" w:customStyle="1" w:styleId="WW8Num2z0">
    <w:name w:val="WW8Num2z0"/>
    <w:rsid w:val="00AA3CD4"/>
    <w:rPr>
      <w:rFonts w:ascii="Garamond" w:hAnsi="Garamond"/>
    </w:rPr>
  </w:style>
  <w:style w:type="character" w:customStyle="1" w:styleId="WW8Num3z0">
    <w:name w:val="WW8Num3z0"/>
    <w:rsid w:val="00AA3CD4"/>
    <w:rPr>
      <w:rFonts w:ascii="Garamond" w:hAnsi="Garamond"/>
    </w:rPr>
  </w:style>
  <w:style w:type="character" w:customStyle="1" w:styleId="WW8Num4z1">
    <w:name w:val="WW8Num4z1"/>
    <w:rsid w:val="00AA3CD4"/>
    <w:rPr>
      <w:rFonts w:ascii="Garamond" w:hAnsi="Garamond"/>
    </w:rPr>
  </w:style>
  <w:style w:type="character" w:customStyle="1" w:styleId="WW8Num5z0">
    <w:name w:val="WW8Num5z0"/>
    <w:rsid w:val="00AA3CD4"/>
    <w:rPr>
      <w:rFonts w:ascii="Garamond" w:hAnsi="Garamond"/>
    </w:rPr>
  </w:style>
  <w:style w:type="character" w:customStyle="1" w:styleId="WW8Num6z0">
    <w:name w:val="WW8Num6z0"/>
    <w:rsid w:val="00AA3CD4"/>
    <w:rPr>
      <w:rFonts w:ascii="Symbol" w:hAnsi="Symbol"/>
    </w:rPr>
  </w:style>
  <w:style w:type="character" w:customStyle="1" w:styleId="WW8Num7z0">
    <w:name w:val="WW8Num7z0"/>
    <w:rsid w:val="00AA3CD4"/>
    <w:rPr>
      <w:rFonts w:ascii="Symbol" w:hAnsi="Symbol"/>
    </w:rPr>
  </w:style>
  <w:style w:type="character" w:customStyle="1" w:styleId="WW8Num8z0">
    <w:name w:val="WW8Num8z0"/>
    <w:rsid w:val="00AA3CD4"/>
    <w:rPr>
      <w:rFonts w:ascii="Symbol" w:hAnsi="Symbol"/>
    </w:rPr>
  </w:style>
  <w:style w:type="character" w:customStyle="1" w:styleId="WW8Num9z0">
    <w:name w:val="WW8Num9z0"/>
    <w:rsid w:val="00AA3CD4"/>
    <w:rPr>
      <w:rFonts w:ascii="Symbol" w:hAnsi="Symbol"/>
    </w:rPr>
  </w:style>
  <w:style w:type="character" w:customStyle="1" w:styleId="WW8Num10z0">
    <w:name w:val="WW8Num10z0"/>
    <w:rsid w:val="00AA3CD4"/>
    <w:rPr>
      <w:rFonts w:ascii="Garamond" w:hAnsi="Garamond"/>
    </w:rPr>
  </w:style>
  <w:style w:type="character" w:customStyle="1" w:styleId="WW8Num11z1">
    <w:name w:val="WW8Num11z1"/>
    <w:rsid w:val="00AA3CD4"/>
    <w:rPr>
      <w:rFonts w:ascii="Garamond" w:hAnsi="Garamond"/>
    </w:rPr>
  </w:style>
  <w:style w:type="character" w:customStyle="1" w:styleId="Absatz-Standardschriftart">
    <w:name w:val="Absatz-Standardschriftart"/>
    <w:rsid w:val="00AA3CD4"/>
  </w:style>
  <w:style w:type="character" w:customStyle="1" w:styleId="WW-Absatz-Standardschriftart">
    <w:name w:val="WW-Absatz-Standardschriftart"/>
    <w:rsid w:val="00AA3CD4"/>
  </w:style>
  <w:style w:type="character" w:customStyle="1" w:styleId="WW-Absatz-Standardschriftart1">
    <w:name w:val="WW-Absatz-Standardschriftart1"/>
    <w:rsid w:val="00AA3CD4"/>
  </w:style>
  <w:style w:type="character" w:customStyle="1" w:styleId="EndnoteCharacters">
    <w:name w:val="Endnote Characters"/>
    <w:basedOn w:val="DefaultParagraphFont"/>
    <w:rsid w:val="00AA3CD4"/>
    <w:rPr>
      <w:position w:val="0"/>
      <w:sz w:val="24"/>
      <w:vertAlign w:val="baseline"/>
    </w:rPr>
  </w:style>
  <w:style w:type="character" w:customStyle="1" w:styleId="WW8Num1z0">
    <w:name w:val="WW8Num1z0"/>
    <w:rsid w:val="00AA3CD4"/>
    <w:rPr>
      <w:rFonts w:ascii="Symbol" w:hAnsi="Symbol"/>
    </w:rPr>
  </w:style>
  <w:style w:type="character" w:customStyle="1" w:styleId="WW8Num1z2">
    <w:name w:val="WW8Num1z2"/>
    <w:rsid w:val="00AA3CD4"/>
    <w:rPr>
      <w:rFonts w:ascii="Courier New" w:hAnsi="Courier New"/>
    </w:rPr>
  </w:style>
  <w:style w:type="character" w:customStyle="1" w:styleId="WW8Num1z3">
    <w:name w:val="WW8Num1z3"/>
    <w:rsid w:val="00AA3CD4"/>
    <w:rPr>
      <w:rFonts w:ascii="Wingdings" w:hAnsi="Wingdings"/>
    </w:rPr>
  </w:style>
  <w:style w:type="character" w:customStyle="1" w:styleId="WW8Num11z0">
    <w:name w:val="WW8Num11z0"/>
    <w:rsid w:val="00AA3CD4"/>
    <w:rPr>
      <w:rFonts w:ascii="Symbol" w:hAnsi="Symbol"/>
    </w:rPr>
  </w:style>
  <w:style w:type="character" w:customStyle="1" w:styleId="WW8Num83z0">
    <w:name w:val="WW8Num83z0"/>
    <w:rsid w:val="00AA3CD4"/>
    <w:rPr>
      <w:rFonts w:ascii="Symbol" w:hAnsi="Symbol"/>
    </w:rPr>
  </w:style>
  <w:style w:type="character" w:customStyle="1" w:styleId="WW8Num83z1">
    <w:name w:val="WW8Num83z1"/>
    <w:rsid w:val="00AA3CD4"/>
    <w:rPr>
      <w:rFonts w:ascii="Courier New" w:hAnsi="Courier New"/>
    </w:rPr>
  </w:style>
  <w:style w:type="character" w:customStyle="1" w:styleId="WW8Num83z2">
    <w:name w:val="WW8Num83z2"/>
    <w:rsid w:val="00AA3CD4"/>
    <w:rPr>
      <w:rFonts w:ascii="Wingdings" w:hAnsi="Wingdings"/>
    </w:rPr>
  </w:style>
  <w:style w:type="character" w:customStyle="1" w:styleId="WW8Num89z0">
    <w:name w:val="WW8Num89z0"/>
    <w:rsid w:val="00AA3CD4"/>
    <w:rPr>
      <w:rFonts w:ascii="Symbol" w:hAnsi="Symbol"/>
      <w:sz w:val="20"/>
    </w:rPr>
  </w:style>
  <w:style w:type="character" w:customStyle="1" w:styleId="WW8Num90z0">
    <w:name w:val="WW8Num90z0"/>
    <w:rsid w:val="00AA3CD4"/>
    <w:rPr>
      <w:rFonts w:ascii="Times New Roman" w:eastAsia="Times New Roman" w:hAnsi="Times New Roman" w:cs="Times New Roman"/>
    </w:rPr>
  </w:style>
  <w:style w:type="character" w:customStyle="1" w:styleId="WW8Num92z0">
    <w:name w:val="WW8Num92z0"/>
    <w:rsid w:val="00AA3CD4"/>
    <w:rPr>
      <w:rFonts w:ascii="Symbol" w:eastAsia="Times New Roman" w:hAnsi="Symbol"/>
    </w:rPr>
  </w:style>
  <w:style w:type="character" w:customStyle="1" w:styleId="WW8Num92z1">
    <w:name w:val="WW8Num92z1"/>
    <w:rsid w:val="00AA3CD4"/>
    <w:rPr>
      <w:rFonts w:ascii="Courier New" w:hAnsi="Courier New"/>
    </w:rPr>
  </w:style>
  <w:style w:type="character" w:customStyle="1" w:styleId="WW8Num92z2">
    <w:name w:val="WW8Num92z2"/>
    <w:rsid w:val="00AA3CD4"/>
    <w:rPr>
      <w:rFonts w:ascii="Wingdings" w:hAnsi="Wingdings"/>
    </w:rPr>
  </w:style>
  <w:style w:type="character" w:customStyle="1" w:styleId="WW8Num92z3">
    <w:name w:val="WW8Num92z3"/>
    <w:rsid w:val="00AA3CD4"/>
    <w:rPr>
      <w:rFonts w:ascii="Symbol" w:hAnsi="Symbol"/>
    </w:rPr>
  </w:style>
  <w:style w:type="character" w:customStyle="1" w:styleId="WW8Num96z0">
    <w:name w:val="WW8Num96z0"/>
    <w:rsid w:val="00AA3CD4"/>
    <w:rPr>
      <w:rFonts w:ascii="Symbol" w:hAnsi="Symbol"/>
      <w:sz w:val="20"/>
    </w:rPr>
  </w:style>
  <w:style w:type="character" w:customStyle="1" w:styleId="WW8Num96z1">
    <w:name w:val="WW8Num96z1"/>
    <w:rsid w:val="00AA3CD4"/>
    <w:rPr>
      <w:rFonts w:ascii="Courier New" w:hAnsi="Courier New"/>
      <w:sz w:val="20"/>
    </w:rPr>
  </w:style>
  <w:style w:type="character" w:customStyle="1" w:styleId="WW8Num96z2">
    <w:name w:val="WW8Num96z2"/>
    <w:rsid w:val="00AA3CD4"/>
    <w:rPr>
      <w:rFonts w:ascii="Wingdings" w:hAnsi="Wingdings"/>
      <w:sz w:val="20"/>
    </w:rPr>
  </w:style>
  <w:style w:type="character" w:customStyle="1" w:styleId="WW8Num103z0">
    <w:name w:val="WW8Num103z0"/>
    <w:rsid w:val="00AA3CD4"/>
    <w:rPr>
      <w:rFonts w:ascii="Symbol" w:hAnsi="Symbol"/>
      <w:sz w:val="20"/>
    </w:rPr>
  </w:style>
  <w:style w:type="character" w:customStyle="1" w:styleId="WW8Num103z1">
    <w:name w:val="WW8Num103z1"/>
    <w:rsid w:val="00AA3CD4"/>
    <w:rPr>
      <w:rFonts w:ascii="Courier New" w:hAnsi="Courier New"/>
      <w:sz w:val="20"/>
    </w:rPr>
  </w:style>
  <w:style w:type="character" w:customStyle="1" w:styleId="WW8Num103z2">
    <w:name w:val="WW8Num103z2"/>
    <w:rsid w:val="00AA3CD4"/>
    <w:rPr>
      <w:rFonts w:ascii="Wingdings" w:hAnsi="Wingdings"/>
      <w:sz w:val="20"/>
    </w:rPr>
  </w:style>
  <w:style w:type="character" w:customStyle="1" w:styleId="WW8Num108z0">
    <w:name w:val="WW8Num108z0"/>
    <w:rsid w:val="00AA3CD4"/>
    <w:rPr>
      <w:rFonts w:ascii="Symbol" w:hAnsi="Symbol"/>
      <w:sz w:val="20"/>
    </w:rPr>
  </w:style>
  <w:style w:type="character" w:customStyle="1" w:styleId="WW8Num108z1">
    <w:name w:val="WW8Num108z1"/>
    <w:rsid w:val="00AA3CD4"/>
    <w:rPr>
      <w:rFonts w:ascii="Courier New" w:hAnsi="Courier New"/>
      <w:sz w:val="20"/>
    </w:rPr>
  </w:style>
  <w:style w:type="character" w:customStyle="1" w:styleId="WW8Num108z2">
    <w:name w:val="WW8Num108z2"/>
    <w:rsid w:val="00AA3CD4"/>
    <w:rPr>
      <w:rFonts w:ascii="Wingdings" w:hAnsi="Wingdings"/>
      <w:sz w:val="20"/>
    </w:rPr>
  </w:style>
  <w:style w:type="character" w:customStyle="1" w:styleId="WW8Num109z0">
    <w:name w:val="WW8Num109z0"/>
    <w:rsid w:val="00AA3CD4"/>
    <w:rPr>
      <w:rFonts w:ascii="Symbol" w:eastAsia="Times New Roman" w:hAnsi="Symbol"/>
    </w:rPr>
  </w:style>
  <w:style w:type="character" w:customStyle="1" w:styleId="WW8Num109z1">
    <w:name w:val="WW8Num109z1"/>
    <w:rsid w:val="00AA3CD4"/>
    <w:rPr>
      <w:rFonts w:ascii="Courier New" w:hAnsi="Courier New"/>
    </w:rPr>
  </w:style>
  <w:style w:type="character" w:customStyle="1" w:styleId="WW8Num109z2">
    <w:name w:val="WW8Num109z2"/>
    <w:rsid w:val="00AA3CD4"/>
    <w:rPr>
      <w:rFonts w:ascii="Wingdings" w:hAnsi="Wingdings"/>
    </w:rPr>
  </w:style>
  <w:style w:type="character" w:customStyle="1" w:styleId="WW8Num109z3">
    <w:name w:val="WW8Num109z3"/>
    <w:rsid w:val="00AA3CD4"/>
    <w:rPr>
      <w:rFonts w:ascii="Symbol" w:hAnsi="Symbol"/>
    </w:rPr>
  </w:style>
  <w:style w:type="character" w:customStyle="1" w:styleId="WW8Num111z0">
    <w:name w:val="WW8Num111z0"/>
    <w:rsid w:val="00AA3CD4"/>
    <w:rPr>
      <w:rFonts w:ascii="Symbol" w:hAnsi="Symbol"/>
      <w:sz w:val="20"/>
    </w:rPr>
  </w:style>
  <w:style w:type="character" w:customStyle="1" w:styleId="WW8Num111z1">
    <w:name w:val="WW8Num111z1"/>
    <w:rsid w:val="00AA3CD4"/>
    <w:rPr>
      <w:rFonts w:ascii="Courier New" w:hAnsi="Courier New"/>
      <w:sz w:val="20"/>
    </w:rPr>
  </w:style>
  <w:style w:type="character" w:customStyle="1" w:styleId="WW8Num111z2">
    <w:name w:val="WW8Num111z2"/>
    <w:rsid w:val="00AA3CD4"/>
    <w:rPr>
      <w:rFonts w:ascii="Wingdings" w:hAnsi="Wingdings"/>
      <w:sz w:val="20"/>
    </w:rPr>
  </w:style>
  <w:style w:type="character" w:customStyle="1" w:styleId="WW8Num117z0">
    <w:name w:val="WW8Num117z0"/>
    <w:rsid w:val="00AA3CD4"/>
    <w:rPr>
      <w:rFonts w:ascii="Symbol" w:eastAsia="Times New Roman" w:hAnsi="Symbol"/>
    </w:rPr>
  </w:style>
  <w:style w:type="character" w:customStyle="1" w:styleId="WW8Num117z1">
    <w:name w:val="WW8Num117z1"/>
    <w:rsid w:val="00AA3CD4"/>
    <w:rPr>
      <w:rFonts w:ascii="Courier New" w:hAnsi="Courier New"/>
    </w:rPr>
  </w:style>
  <w:style w:type="character" w:customStyle="1" w:styleId="WW8Num117z2">
    <w:name w:val="WW8Num117z2"/>
    <w:rsid w:val="00AA3CD4"/>
    <w:rPr>
      <w:rFonts w:ascii="Wingdings" w:hAnsi="Wingdings"/>
    </w:rPr>
  </w:style>
  <w:style w:type="character" w:customStyle="1" w:styleId="WW8Num117z3">
    <w:name w:val="WW8Num117z3"/>
    <w:rsid w:val="00AA3CD4"/>
    <w:rPr>
      <w:rFonts w:ascii="Symbol" w:hAnsi="Symbol"/>
    </w:rPr>
  </w:style>
  <w:style w:type="character" w:customStyle="1" w:styleId="WW8Num126z0">
    <w:name w:val="WW8Num126z0"/>
    <w:rsid w:val="00AA3CD4"/>
    <w:rPr>
      <w:rFonts w:ascii="Symbol" w:eastAsia="SimSun" w:hAnsi="Symbol"/>
    </w:rPr>
  </w:style>
  <w:style w:type="character" w:customStyle="1" w:styleId="WW8Num126z1">
    <w:name w:val="WW8Num126z1"/>
    <w:rsid w:val="00AA3CD4"/>
    <w:rPr>
      <w:rFonts w:ascii="Courier New" w:hAnsi="Courier New"/>
    </w:rPr>
  </w:style>
  <w:style w:type="character" w:customStyle="1" w:styleId="WW8Num126z2">
    <w:name w:val="WW8Num126z2"/>
    <w:rsid w:val="00AA3CD4"/>
    <w:rPr>
      <w:rFonts w:ascii="Wingdings" w:hAnsi="Wingdings"/>
    </w:rPr>
  </w:style>
  <w:style w:type="character" w:customStyle="1" w:styleId="WW8Num126z3">
    <w:name w:val="WW8Num126z3"/>
    <w:rsid w:val="00AA3CD4"/>
    <w:rPr>
      <w:rFonts w:ascii="Symbol" w:hAnsi="Symbol"/>
    </w:rPr>
  </w:style>
  <w:style w:type="character" w:customStyle="1" w:styleId="WW8Num128z0">
    <w:name w:val="WW8Num128z0"/>
    <w:rsid w:val="00AA3CD4"/>
    <w:rPr>
      <w:rFonts w:ascii="Symbol" w:eastAsia="Times New Roman" w:hAnsi="Symbol"/>
    </w:rPr>
  </w:style>
  <w:style w:type="character" w:customStyle="1" w:styleId="WW8Num128z1">
    <w:name w:val="WW8Num128z1"/>
    <w:rsid w:val="00AA3CD4"/>
    <w:rPr>
      <w:rFonts w:ascii="Courier New" w:hAnsi="Courier New"/>
    </w:rPr>
  </w:style>
  <w:style w:type="character" w:customStyle="1" w:styleId="WW8Num128z2">
    <w:name w:val="WW8Num128z2"/>
    <w:rsid w:val="00AA3CD4"/>
    <w:rPr>
      <w:rFonts w:ascii="Wingdings" w:hAnsi="Wingdings"/>
    </w:rPr>
  </w:style>
  <w:style w:type="character" w:customStyle="1" w:styleId="WW8Num128z3">
    <w:name w:val="WW8Num128z3"/>
    <w:rsid w:val="00AA3CD4"/>
    <w:rPr>
      <w:rFonts w:ascii="Symbol" w:hAnsi="Symbol"/>
    </w:rPr>
  </w:style>
  <w:style w:type="character" w:customStyle="1" w:styleId="WW8Num138z0">
    <w:name w:val="WW8Num138z0"/>
    <w:rsid w:val="00AA3CD4"/>
    <w:rPr>
      <w:rFonts w:ascii="Times-Italic" w:eastAsia="Times New Roman" w:hAnsi="Times-Italic"/>
    </w:rPr>
  </w:style>
  <w:style w:type="character" w:customStyle="1" w:styleId="WW8Num138z1">
    <w:name w:val="WW8Num138z1"/>
    <w:rsid w:val="00AA3CD4"/>
    <w:rPr>
      <w:rFonts w:ascii="Courier New" w:hAnsi="Courier New"/>
    </w:rPr>
  </w:style>
  <w:style w:type="character" w:customStyle="1" w:styleId="WW8Num138z2">
    <w:name w:val="WW8Num138z2"/>
    <w:rsid w:val="00AA3CD4"/>
    <w:rPr>
      <w:rFonts w:ascii="Wingdings" w:hAnsi="Wingdings"/>
    </w:rPr>
  </w:style>
  <w:style w:type="character" w:customStyle="1" w:styleId="WW8Num138z3">
    <w:name w:val="WW8Num138z3"/>
    <w:rsid w:val="00AA3CD4"/>
    <w:rPr>
      <w:rFonts w:ascii="Symbol" w:hAnsi="Symbol"/>
    </w:rPr>
  </w:style>
  <w:style w:type="character" w:customStyle="1" w:styleId="WW8Num143z0">
    <w:name w:val="WW8Num143z0"/>
    <w:rsid w:val="00AA3CD4"/>
    <w:rPr>
      <w:rFonts w:ascii="Times New Roman" w:eastAsia="Times New Roman" w:hAnsi="Times New Roman" w:cs="Times New Roman"/>
    </w:rPr>
  </w:style>
  <w:style w:type="character" w:customStyle="1" w:styleId="WW8Num148z0">
    <w:name w:val="WW8Num148z0"/>
    <w:rsid w:val="00AA3CD4"/>
    <w:rPr>
      <w:rFonts w:ascii="Symbol" w:hAnsi="Symbol"/>
      <w:sz w:val="20"/>
    </w:rPr>
  </w:style>
  <w:style w:type="character" w:customStyle="1" w:styleId="WW8Num148z1">
    <w:name w:val="WW8Num148z1"/>
    <w:rsid w:val="00AA3CD4"/>
    <w:rPr>
      <w:rFonts w:ascii="Courier New" w:hAnsi="Courier New"/>
      <w:sz w:val="20"/>
    </w:rPr>
  </w:style>
  <w:style w:type="character" w:customStyle="1" w:styleId="WW8Num148z2">
    <w:name w:val="WW8Num148z2"/>
    <w:rsid w:val="00AA3CD4"/>
    <w:rPr>
      <w:rFonts w:ascii="Wingdings" w:hAnsi="Wingdings"/>
      <w:sz w:val="20"/>
    </w:rPr>
  </w:style>
  <w:style w:type="character" w:customStyle="1" w:styleId="WW8Num151z0">
    <w:name w:val="WW8Num151z0"/>
    <w:rsid w:val="00AA3CD4"/>
    <w:rPr>
      <w:rFonts w:ascii="Times New Roman" w:eastAsia="Times New Roman" w:hAnsi="Times New Roman" w:cs="Times New Roman"/>
    </w:rPr>
  </w:style>
  <w:style w:type="character" w:customStyle="1" w:styleId="WW8Num152z0">
    <w:name w:val="WW8Num152z0"/>
    <w:rsid w:val="00AA3CD4"/>
    <w:rPr>
      <w:rFonts w:ascii="Symbol" w:hAnsi="Symbol"/>
      <w:sz w:val="20"/>
    </w:rPr>
  </w:style>
  <w:style w:type="character" w:customStyle="1" w:styleId="WW8Num152z1">
    <w:name w:val="WW8Num152z1"/>
    <w:rsid w:val="00AA3CD4"/>
    <w:rPr>
      <w:rFonts w:ascii="Courier New" w:hAnsi="Courier New"/>
      <w:sz w:val="20"/>
    </w:rPr>
  </w:style>
  <w:style w:type="character" w:customStyle="1" w:styleId="WW8Num152z2">
    <w:name w:val="WW8Num152z2"/>
    <w:rsid w:val="00AA3CD4"/>
    <w:rPr>
      <w:rFonts w:ascii="Wingdings" w:hAnsi="Wingdings"/>
      <w:sz w:val="20"/>
    </w:rPr>
  </w:style>
  <w:style w:type="character" w:customStyle="1" w:styleId="WW8Num153z0">
    <w:name w:val="WW8Num153z0"/>
    <w:rsid w:val="00AA3CD4"/>
    <w:rPr>
      <w:sz w:val="24"/>
    </w:rPr>
  </w:style>
  <w:style w:type="character" w:customStyle="1" w:styleId="WW8Num155z0">
    <w:name w:val="WW8Num155z0"/>
    <w:rsid w:val="00AA3CD4"/>
    <w:rPr>
      <w:rFonts w:ascii="Times New Roman" w:eastAsia="Times New Roman" w:hAnsi="Times New Roman" w:cs="Times New Roman"/>
    </w:rPr>
  </w:style>
  <w:style w:type="character" w:customStyle="1" w:styleId="WW8Num157z0">
    <w:name w:val="WW8Num157z0"/>
    <w:rsid w:val="00AA3CD4"/>
    <w:rPr>
      <w:rFonts w:ascii="Symbol" w:hAnsi="Symbol"/>
      <w:sz w:val="20"/>
    </w:rPr>
  </w:style>
  <w:style w:type="character" w:customStyle="1" w:styleId="WW8Num157z1">
    <w:name w:val="WW8Num157z1"/>
    <w:rsid w:val="00AA3CD4"/>
    <w:rPr>
      <w:rFonts w:ascii="Courier New" w:hAnsi="Courier New"/>
      <w:sz w:val="20"/>
    </w:rPr>
  </w:style>
  <w:style w:type="character" w:customStyle="1" w:styleId="WW8Num157z2">
    <w:name w:val="WW8Num157z2"/>
    <w:rsid w:val="00AA3CD4"/>
    <w:rPr>
      <w:rFonts w:ascii="Wingdings" w:hAnsi="Wingdings"/>
      <w:sz w:val="20"/>
    </w:rPr>
  </w:style>
  <w:style w:type="character" w:customStyle="1" w:styleId="WW8Num163z0">
    <w:name w:val="WW8Num163z0"/>
    <w:rsid w:val="00AA3CD4"/>
    <w:rPr>
      <w:rFonts w:ascii="Symbol" w:hAnsi="Symbol"/>
      <w:sz w:val="20"/>
    </w:rPr>
  </w:style>
  <w:style w:type="character" w:customStyle="1" w:styleId="WW8Num163z1">
    <w:name w:val="WW8Num163z1"/>
    <w:rsid w:val="00AA3CD4"/>
    <w:rPr>
      <w:rFonts w:ascii="Courier New" w:hAnsi="Courier New"/>
      <w:sz w:val="20"/>
    </w:rPr>
  </w:style>
  <w:style w:type="character" w:customStyle="1" w:styleId="WW8Num163z2">
    <w:name w:val="WW8Num163z2"/>
    <w:rsid w:val="00AA3CD4"/>
    <w:rPr>
      <w:rFonts w:ascii="Wingdings" w:hAnsi="Wingdings"/>
      <w:sz w:val="20"/>
    </w:rPr>
  </w:style>
  <w:style w:type="character" w:customStyle="1" w:styleId="WW8Num170z0">
    <w:name w:val="WW8Num170z0"/>
    <w:rsid w:val="00AA3CD4"/>
    <w:rPr>
      <w:rFonts w:ascii="Symbol" w:eastAsia="Times New Roman" w:hAnsi="Symbol"/>
    </w:rPr>
  </w:style>
  <w:style w:type="character" w:customStyle="1" w:styleId="WW8Num170z1">
    <w:name w:val="WW8Num170z1"/>
    <w:rsid w:val="00AA3CD4"/>
    <w:rPr>
      <w:rFonts w:ascii="Courier New" w:hAnsi="Courier New"/>
    </w:rPr>
  </w:style>
  <w:style w:type="character" w:customStyle="1" w:styleId="WW8Num170z2">
    <w:name w:val="WW8Num170z2"/>
    <w:rsid w:val="00AA3CD4"/>
    <w:rPr>
      <w:rFonts w:ascii="Wingdings" w:hAnsi="Wingdings"/>
    </w:rPr>
  </w:style>
  <w:style w:type="character" w:customStyle="1" w:styleId="WW8Num170z3">
    <w:name w:val="WW8Num170z3"/>
    <w:rsid w:val="00AA3CD4"/>
    <w:rPr>
      <w:rFonts w:ascii="Symbol" w:hAnsi="Symbol"/>
    </w:rPr>
  </w:style>
  <w:style w:type="character" w:customStyle="1" w:styleId="WW8Num177z0">
    <w:name w:val="WW8Num177z0"/>
    <w:rsid w:val="00AA3CD4"/>
    <w:rPr>
      <w:rFonts w:ascii="Symbol" w:hAnsi="Symbol"/>
      <w:sz w:val="20"/>
    </w:rPr>
  </w:style>
  <w:style w:type="character" w:customStyle="1" w:styleId="WW8Num177z1">
    <w:name w:val="WW8Num177z1"/>
    <w:rsid w:val="00AA3CD4"/>
    <w:rPr>
      <w:rFonts w:ascii="Courier New" w:hAnsi="Courier New"/>
      <w:sz w:val="20"/>
    </w:rPr>
  </w:style>
  <w:style w:type="character" w:customStyle="1" w:styleId="WW8Num177z2">
    <w:name w:val="WW8Num177z2"/>
    <w:rsid w:val="00AA3CD4"/>
    <w:rPr>
      <w:rFonts w:ascii="Wingdings" w:hAnsi="Wingdings"/>
      <w:sz w:val="20"/>
    </w:rPr>
  </w:style>
  <w:style w:type="character" w:customStyle="1" w:styleId="WW8Num181z0">
    <w:name w:val="WW8Num181z0"/>
    <w:rsid w:val="00AA3CD4"/>
    <w:rPr>
      <w:rFonts w:ascii="Symbol" w:eastAsia="Times New Roman" w:hAnsi="Symbol"/>
    </w:rPr>
  </w:style>
  <w:style w:type="character" w:customStyle="1" w:styleId="WW8Num181z1">
    <w:name w:val="WW8Num181z1"/>
    <w:rsid w:val="00AA3CD4"/>
    <w:rPr>
      <w:rFonts w:ascii="Courier New" w:hAnsi="Courier New"/>
    </w:rPr>
  </w:style>
  <w:style w:type="character" w:customStyle="1" w:styleId="WW8Num181z2">
    <w:name w:val="WW8Num181z2"/>
    <w:rsid w:val="00AA3CD4"/>
    <w:rPr>
      <w:rFonts w:ascii="Wingdings" w:hAnsi="Wingdings"/>
    </w:rPr>
  </w:style>
  <w:style w:type="character" w:customStyle="1" w:styleId="WW8Num181z3">
    <w:name w:val="WW8Num181z3"/>
    <w:rsid w:val="00AA3CD4"/>
    <w:rPr>
      <w:rFonts w:ascii="Symbol" w:hAnsi="Symbol"/>
    </w:rPr>
  </w:style>
  <w:style w:type="character" w:customStyle="1" w:styleId="WW8Num185z0">
    <w:name w:val="WW8Num185z0"/>
    <w:rsid w:val="00AA3CD4"/>
    <w:rPr>
      <w:rFonts w:ascii="Symbol" w:eastAsia="Times New Roman" w:hAnsi="Symbol"/>
    </w:rPr>
  </w:style>
  <w:style w:type="character" w:customStyle="1" w:styleId="WW8Num185z1">
    <w:name w:val="WW8Num185z1"/>
    <w:rsid w:val="00AA3CD4"/>
    <w:rPr>
      <w:rFonts w:ascii="Courier New" w:hAnsi="Courier New"/>
    </w:rPr>
  </w:style>
  <w:style w:type="character" w:customStyle="1" w:styleId="WW8Num185z2">
    <w:name w:val="WW8Num185z2"/>
    <w:rsid w:val="00AA3CD4"/>
    <w:rPr>
      <w:rFonts w:ascii="Wingdings" w:hAnsi="Wingdings"/>
    </w:rPr>
  </w:style>
  <w:style w:type="character" w:customStyle="1" w:styleId="WW8Num185z3">
    <w:name w:val="WW8Num185z3"/>
    <w:rsid w:val="00AA3CD4"/>
    <w:rPr>
      <w:rFonts w:ascii="Symbol" w:hAnsi="Symbol"/>
    </w:rPr>
  </w:style>
  <w:style w:type="character" w:customStyle="1" w:styleId="WW8Num186z0">
    <w:name w:val="WW8Num186z0"/>
    <w:rsid w:val="00AA3CD4"/>
    <w:rPr>
      <w:rFonts w:ascii="Symbol" w:hAnsi="Symbol"/>
      <w:sz w:val="20"/>
    </w:rPr>
  </w:style>
  <w:style w:type="character" w:customStyle="1" w:styleId="WW8Num186z1">
    <w:name w:val="WW8Num186z1"/>
    <w:rsid w:val="00AA3CD4"/>
    <w:rPr>
      <w:rFonts w:ascii="Courier New" w:hAnsi="Courier New"/>
      <w:sz w:val="20"/>
    </w:rPr>
  </w:style>
  <w:style w:type="character" w:customStyle="1" w:styleId="WW8Num186z2">
    <w:name w:val="WW8Num186z2"/>
    <w:rsid w:val="00AA3CD4"/>
    <w:rPr>
      <w:rFonts w:ascii="Wingdings" w:hAnsi="Wingdings"/>
      <w:sz w:val="20"/>
    </w:rPr>
  </w:style>
  <w:style w:type="character" w:customStyle="1" w:styleId="WW8Num192z0">
    <w:name w:val="WW8Num192z0"/>
    <w:rsid w:val="00AA3CD4"/>
    <w:rPr>
      <w:rFonts w:ascii="Symbol" w:hAnsi="Symbol"/>
    </w:rPr>
  </w:style>
  <w:style w:type="character" w:customStyle="1" w:styleId="WW8Num192z1">
    <w:name w:val="WW8Num192z1"/>
    <w:rsid w:val="00AA3CD4"/>
    <w:rPr>
      <w:rFonts w:ascii="Courier New" w:hAnsi="Courier New"/>
    </w:rPr>
  </w:style>
  <w:style w:type="character" w:customStyle="1" w:styleId="WW8Num192z2">
    <w:name w:val="WW8Num192z2"/>
    <w:rsid w:val="00AA3CD4"/>
    <w:rPr>
      <w:rFonts w:ascii="Wingdings" w:hAnsi="Wingdings"/>
    </w:rPr>
  </w:style>
  <w:style w:type="character" w:customStyle="1" w:styleId="WW8Num194z0">
    <w:name w:val="WW8Num194z0"/>
    <w:rsid w:val="00AA3CD4"/>
    <w:rPr>
      <w:rFonts w:ascii="Times-Roman" w:eastAsia="Times New Roman" w:hAnsi="Times-Roman"/>
      <w:i w:val="0"/>
    </w:rPr>
  </w:style>
  <w:style w:type="character" w:customStyle="1" w:styleId="WW8Num194z1">
    <w:name w:val="WW8Num194z1"/>
    <w:rsid w:val="00AA3CD4"/>
    <w:rPr>
      <w:rFonts w:ascii="Courier New" w:hAnsi="Courier New"/>
    </w:rPr>
  </w:style>
  <w:style w:type="character" w:customStyle="1" w:styleId="WW8Num194z2">
    <w:name w:val="WW8Num194z2"/>
    <w:rsid w:val="00AA3CD4"/>
    <w:rPr>
      <w:rFonts w:ascii="Wingdings" w:hAnsi="Wingdings"/>
    </w:rPr>
  </w:style>
  <w:style w:type="character" w:customStyle="1" w:styleId="WW8Num194z3">
    <w:name w:val="WW8Num194z3"/>
    <w:rsid w:val="00AA3CD4"/>
    <w:rPr>
      <w:rFonts w:ascii="Symbol" w:hAnsi="Symbol"/>
    </w:rPr>
  </w:style>
  <w:style w:type="character" w:customStyle="1" w:styleId="WW8Num203z0">
    <w:name w:val="WW8Num203z0"/>
    <w:rsid w:val="00AA3CD4"/>
    <w:rPr>
      <w:rFonts w:ascii="Wingdings" w:eastAsia="Times New Roman" w:hAnsi="Wingdings"/>
    </w:rPr>
  </w:style>
  <w:style w:type="character" w:customStyle="1" w:styleId="WW8Num203z1">
    <w:name w:val="WW8Num203z1"/>
    <w:rsid w:val="00AA3CD4"/>
    <w:rPr>
      <w:rFonts w:ascii="Courier New" w:hAnsi="Courier New"/>
    </w:rPr>
  </w:style>
  <w:style w:type="character" w:customStyle="1" w:styleId="WW8Num203z2">
    <w:name w:val="WW8Num203z2"/>
    <w:rsid w:val="00AA3CD4"/>
    <w:rPr>
      <w:rFonts w:ascii="Wingdings" w:hAnsi="Wingdings"/>
    </w:rPr>
  </w:style>
  <w:style w:type="character" w:customStyle="1" w:styleId="WW8Num203z3">
    <w:name w:val="WW8Num203z3"/>
    <w:rsid w:val="00AA3CD4"/>
    <w:rPr>
      <w:rFonts w:ascii="Symbol" w:hAnsi="Symbol"/>
    </w:rPr>
  </w:style>
  <w:style w:type="character" w:customStyle="1" w:styleId="WW8Num204z1">
    <w:name w:val="WW8Num204z1"/>
    <w:rsid w:val="00AA3CD4"/>
    <w:rPr>
      <w:b/>
    </w:rPr>
  </w:style>
  <w:style w:type="character" w:customStyle="1" w:styleId="WW8Num206z0">
    <w:name w:val="WW8Num206z0"/>
    <w:rsid w:val="00AA3CD4"/>
    <w:rPr>
      <w:rFonts w:ascii="Symbol" w:eastAsia="Times New Roman" w:hAnsi="Symbol"/>
    </w:rPr>
  </w:style>
  <w:style w:type="character" w:customStyle="1" w:styleId="WW8Num206z1">
    <w:name w:val="WW8Num206z1"/>
    <w:rsid w:val="00AA3CD4"/>
    <w:rPr>
      <w:rFonts w:ascii="Courier New" w:hAnsi="Courier New"/>
    </w:rPr>
  </w:style>
  <w:style w:type="character" w:customStyle="1" w:styleId="WW8Num206z2">
    <w:name w:val="WW8Num206z2"/>
    <w:rsid w:val="00AA3CD4"/>
    <w:rPr>
      <w:rFonts w:ascii="Wingdings" w:hAnsi="Wingdings"/>
    </w:rPr>
  </w:style>
  <w:style w:type="character" w:customStyle="1" w:styleId="WW8Num206z3">
    <w:name w:val="WW8Num206z3"/>
    <w:rsid w:val="00AA3CD4"/>
    <w:rPr>
      <w:rFonts w:ascii="Symbol" w:hAnsi="Symbol"/>
    </w:rPr>
  </w:style>
  <w:style w:type="character" w:customStyle="1" w:styleId="WW8Num207z0">
    <w:name w:val="WW8Num207z0"/>
    <w:rsid w:val="00AA3CD4"/>
    <w:rPr>
      <w:rFonts w:ascii="Symbol" w:hAnsi="Symbol"/>
      <w:sz w:val="20"/>
    </w:rPr>
  </w:style>
  <w:style w:type="character" w:customStyle="1" w:styleId="WW8Num213z0">
    <w:name w:val="WW8Num213z0"/>
    <w:rsid w:val="00AA3CD4"/>
    <w:rPr>
      <w:rFonts w:ascii="Symbol" w:hAnsi="Symbol"/>
      <w:sz w:val="20"/>
    </w:rPr>
  </w:style>
  <w:style w:type="character" w:customStyle="1" w:styleId="WW8Num214z0">
    <w:name w:val="WW8Num214z0"/>
    <w:rsid w:val="00AA3CD4"/>
    <w:rPr>
      <w:rFonts w:ascii="Symbol" w:hAnsi="Symbol"/>
    </w:rPr>
  </w:style>
  <w:style w:type="character" w:customStyle="1" w:styleId="WW8Num214z1">
    <w:name w:val="WW8Num214z1"/>
    <w:rsid w:val="00AA3CD4"/>
    <w:rPr>
      <w:rFonts w:ascii="Courier New" w:hAnsi="Courier New"/>
    </w:rPr>
  </w:style>
  <w:style w:type="character" w:customStyle="1" w:styleId="WW8Num220z0">
    <w:name w:val="WW8Num220z0"/>
    <w:rsid w:val="00AA3CD4"/>
    <w:rPr>
      <w:u w:val="single"/>
    </w:rPr>
  </w:style>
  <w:style w:type="character" w:customStyle="1" w:styleId="WW8Num228z0">
    <w:name w:val="WW8Num228z0"/>
    <w:rsid w:val="00AA3CD4"/>
    <w:rPr>
      <w:rFonts w:ascii="Symbol" w:hAnsi="Symbol"/>
      <w:sz w:val="20"/>
    </w:rPr>
  </w:style>
  <w:style w:type="character" w:customStyle="1" w:styleId="WW8Num228z1">
    <w:name w:val="WW8Num228z1"/>
    <w:rsid w:val="00AA3CD4"/>
    <w:rPr>
      <w:rFonts w:ascii="Courier New" w:hAnsi="Courier New"/>
      <w:sz w:val="20"/>
    </w:rPr>
  </w:style>
  <w:style w:type="character" w:customStyle="1" w:styleId="WW8Num228z2">
    <w:name w:val="WW8Num228z2"/>
    <w:rsid w:val="00AA3CD4"/>
    <w:rPr>
      <w:rFonts w:ascii="Wingdings" w:hAnsi="Wingdings"/>
      <w:sz w:val="20"/>
    </w:rPr>
  </w:style>
  <w:style w:type="character" w:customStyle="1" w:styleId="WW8Num236z0">
    <w:name w:val="WW8Num236z0"/>
    <w:rsid w:val="00AA3CD4"/>
    <w:rPr>
      <w:rFonts w:ascii="Symbol" w:eastAsia="Times New Roman" w:hAnsi="Symbol"/>
    </w:rPr>
  </w:style>
  <w:style w:type="character" w:customStyle="1" w:styleId="WW8Num236z1">
    <w:name w:val="WW8Num236z1"/>
    <w:rsid w:val="00AA3CD4"/>
    <w:rPr>
      <w:rFonts w:ascii="Courier New" w:hAnsi="Courier New"/>
    </w:rPr>
  </w:style>
  <w:style w:type="character" w:customStyle="1" w:styleId="WW8Num236z2">
    <w:name w:val="WW8Num236z2"/>
    <w:rsid w:val="00AA3CD4"/>
    <w:rPr>
      <w:rFonts w:ascii="Wingdings" w:hAnsi="Wingdings"/>
    </w:rPr>
  </w:style>
  <w:style w:type="character" w:customStyle="1" w:styleId="WW8Num236z3">
    <w:name w:val="WW8Num236z3"/>
    <w:rsid w:val="00AA3CD4"/>
    <w:rPr>
      <w:rFonts w:ascii="Symbol" w:hAnsi="Symbol"/>
    </w:rPr>
  </w:style>
  <w:style w:type="character" w:customStyle="1" w:styleId="WW8Num239z0">
    <w:name w:val="WW8Num239z0"/>
    <w:rsid w:val="00AA3CD4"/>
    <w:rPr>
      <w:rFonts w:ascii="Times New Roman" w:eastAsia="Times New Roman" w:hAnsi="Times New Roman" w:cs="Times New Roman"/>
    </w:rPr>
  </w:style>
  <w:style w:type="character" w:customStyle="1" w:styleId="WW8Num239z1">
    <w:name w:val="WW8Num239z1"/>
    <w:rsid w:val="00AA3CD4"/>
    <w:rPr>
      <w:rFonts w:ascii="Courier New" w:hAnsi="Courier New"/>
    </w:rPr>
  </w:style>
  <w:style w:type="character" w:customStyle="1" w:styleId="WW8Num239z2">
    <w:name w:val="WW8Num239z2"/>
    <w:rsid w:val="00AA3CD4"/>
    <w:rPr>
      <w:rFonts w:ascii="Wingdings" w:hAnsi="Wingdings"/>
    </w:rPr>
  </w:style>
  <w:style w:type="character" w:customStyle="1" w:styleId="WW8Num239z3">
    <w:name w:val="WW8Num239z3"/>
    <w:rsid w:val="00AA3CD4"/>
    <w:rPr>
      <w:rFonts w:ascii="Symbol" w:hAnsi="Symbol"/>
    </w:rPr>
  </w:style>
  <w:style w:type="character" w:customStyle="1" w:styleId="NumberingSymbols">
    <w:name w:val="Numbering Symbols"/>
    <w:rsid w:val="00AA3CD4"/>
    <w:rPr>
      <w:rFonts w:ascii="Garamond" w:hAnsi="Garamond"/>
    </w:rPr>
  </w:style>
  <w:style w:type="character" w:customStyle="1" w:styleId="Bullets">
    <w:name w:val="Bullets"/>
    <w:rsid w:val="00AA3CD4"/>
    <w:rPr>
      <w:rFonts w:ascii="StarSymbol" w:eastAsia="StarSymbol" w:hAnsi="StarSymbol" w:cs="StarSymbol"/>
      <w:sz w:val="18"/>
      <w:szCs w:val="18"/>
    </w:rPr>
  </w:style>
  <w:style w:type="paragraph" w:customStyle="1" w:styleId="NoteLevel12">
    <w:name w:val="Note Level 12"/>
    <w:basedOn w:val="Normal"/>
    <w:rsid w:val="00AA3CD4"/>
    <w:pPr>
      <w:keepNext/>
      <w:tabs>
        <w:tab w:val="left" w:pos="0"/>
      </w:tabs>
      <w:suppressAutoHyphens/>
    </w:pPr>
    <w:rPr>
      <w:rFonts w:ascii="Verdana" w:eastAsia="MS Gothic" w:hAnsi="Verdana"/>
      <w:szCs w:val="26"/>
      <w:lang w:eastAsia="ar-SA"/>
    </w:rPr>
  </w:style>
  <w:style w:type="paragraph" w:customStyle="1" w:styleId="NoteLevel32">
    <w:name w:val="Note Level 32"/>
    <w:basedOn w:val="Normal"/>
    <w:rsid w:val="00AA3CD4"/>
    <w:pPr>
      <w:keepNext/>
      <w:tabs>
        <w:tab w:val="left" w:pos="1440"/>
      </w:tabs>
      <w:suppressAutoHyphens/>
      <w:ind w:left="1800" w:hanging="360"/>
    </w:pPr>
    <w:rPr>
      <w:rFonts w:ascii="Verdana" w:eastAsia="MS Gothic" w:hAnsi="Verdana"/>
      <w:szCs w:val="26"/>
      <w:lang w:eastAsia="ar-SA"/>
    </w:rPr>
  </w:style>
  <w:style w:type="paragraph" w:customStyle="1" w:styleId="NoteLevel42">
    <w:name w:val="Note Level 42"/>
    <w:basedOn w:val="Normal"/>
    <w:rsid w:val="00AA3CD4"/>
    <w:pPr>
      <w:keepNext/>
      <w:tabs>
        <w:tab w:val="left" w:pos="2160"/>
      </w:tabs>
      <w:suppressAutoHyphens/>
      <w:ind w:left="2520" w:hanging="360"/>
    </w:pPr>
    <w:rPr>
      <w:rFonts w:ascii="Verdana" w:eastAsia="MS Gothic" w:hAnsi="Verdana"/>
      <w:szCs w:val="26"/>
      <w:lang w:eastAsia="ar-SA"/>
    </w:rPr>
  </w:style>
  <w:style w:type="paragraph" w:customStyle="1" w:styleId="NoteLevel52">
    <w:name w:val="Note Level 52"/>
    <w:basedOn w:val="Normal"/>
    <w:rsid w:val="00AA3CD4"/>
    <w:pPr>
      <w:keepNext/>
      <w:tabs>
        <w:tab w:val="left" w:pos="2880"/>
      </w:tabs>
      <w:suppressAutoHyphens/>
      <w:ind w:left="3240" w:hanging="360"/>
    </w:pPr>
    <w:rPr>
      <w:rFonts w:ascii="Verdana" w:eastAsia="MS Gothic" w:hAnsi="Verdana"/>
      <w:szCs w:val="26"/>
      <w:lang w:eastAsia="ar-SA"/>
    </w:rPr>
  </w:style>
  <w:style w:type="paragraph" w:customStyle="1" w:styleId="NoteLevel62">
    <w:name w:val="Note Level 62"/>
    <w:basedOn w:val="Normal"/>
    <w:rsid w:val="00AA3CD4"/>
    <w:pPr>
      <w:keepNext/>
      <w:tabs>
        <w:tab w:val="left" w:pos="3600"/>
      </w:tabs>
      <w:suppressAutoHyphens/>
      <w:ind w:left="3960" w:hanging="360"/>
    </w:pPr>
    <w:rPr>
      <w:rFonts w:ascii="Verdana" w:eastAsia="MS Gothic" w:hAnsi="Verdana"/>
      <w:szCs w:val="26"/>
      <w:lang w:eastAsia="ar-SA"/>
    </w:rPr>
  </w:style>
  <w:style w:type="paragraph" w:customStyle="1" w:styleId="NoteLevel72">
    <w:name w:val="Note Level 72"/>
    <w:basedOn w:val="Normal"/>
    <w:rsid w:val="00AA3CD4"/>
    <w:pPr>
      <w:keepNext/>
      <w:tabs>
        <w:tab w:val="left" w:pos="4320"/>
      </w:tabs>
      <w:suppressAutoHyphens/>
      <w:ind w:left="4680" w:hanging="360"/>
    </w:pPr>
    <w:rPr>
      <w:rFonts w:ascii="Verdana" w:eastAsia="MS Gothic" w:hAnsi="Verdana"/>
      <w:szCs w:val="26"/>
      <w:lang w:eastAsia="ar-SA"/>
    </w:rPr>
  </w:style>
  <w:style w:type="paragraph" w:customStyle="1" w:styleId="NoteLevel82">
    <w:name w:val="Note Level 82"/>
    <w:basedOn w:val="Normal"/>
    <w:rsid w:val="00AA3CD4"/>
    <w:pPr>
      <w:keepNext/>
      <w:tabs>
        <w:tab w:val="left" w:pos="5040"/>
      </w:tabs>
      <w:suppressAutoHyphens/>
      <w:ind w:left="5400" w:hanging="360"/>
    </w:pPr>
    <w:rPr>
      <w:rFonts w:ascii="Verdana" w:eastAsia="MS Gothic" w:hAnsi="Verdana"/>
      <w:szCs w:val="26"/>
      <w:lang w:eastAsia="ar-SA"/>
    </w:rPr>
  </w:style>
  <w:style w:type="paragraph" w:customStyle="1" w:styleId="NoteLevel92">
    <w:name w:val="Note Level 92"/>
    <w:basedOn w:val="Normal"/>
    <w:rsid w:val="00AA3CD4"/>
    <w:pPr>
      <w:keepNext/>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AA3CD4"/>
    <w:pPr>
      <w:suppressAutoHyphens/>
      <w:spacing w:after="120"/>
      <w:contextualSpacing/>
      <w:jc w:val="left"/>
      <w:outlineLvl w:val="9"/>
    </w:pPr>
    <w:rPr>
      <w:rFonts w:ascii="Arial" w:eastAsia="Lucida Sans Unicode" w:hAnsi="Arial" w:cs="Tahoma"/>
      <w:bCs w:val="0"/>
      <w:sz w:val="21"/>
      <w:szCs w:val="21"/>
      <w:lang w:bidi="en-US"/>
    </w:rPr>
  </w:style>
  <w:style w:type="paragraph" w:customStyle="1" w:styleId="Quotations">
    <w:name w:val="Quotations"/>
    <w:basedOn w:val="Normal"/>
    <w:rsid w:val="00AA3CD4"/>
    <w:pPr>
      <w:suppressAutoHyphens/>
      <w:spacing w:after="283"/>
      <w:ind w:left="567" w:right="567"/>
    </w:pPr>
    <w:rPr>
      <w:rFonts w:ascii="Garamond" w:hAnsi="Garamond"/>
      <w:lang w:bidi="en-US"/>
    </w:rPr>
  </w:style>
  <w:style w:type="paragraph" w:customStyle="1" w:styleId="HorizontalLine">
    <w:name w:val="Horizontal Line"/>
    <w:basedOn w:val="Normal"/>
    <w:next w:val="BodyText"/>
    <w:rsid w:val="00AA3CD4"/>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rsid w:val="00AA3CD4"/>
    <w:pPr>
      <w:tabs>
        <w:tab w:val="clear" w:pos="9450"/>
      </w:tabs>
      <w:jc w:val="center"/>
    </w:pPr>
    <w:rPr>
      <w:rFonts w:ascii="Garamond" w:eastAsia="Times New Roman" w:hAnsi="Garamond"/>
      <w:b/>
      <w:bCs/>
      <w:kern w:val="0"/>
      <w:lang w:bidi="en-US"/>
    </w:rPr>
  </w:style>
  <w:style w:type="character" w:customStyle="1" w:styleId="a12">
    <w:name w:val="a1"/>
    <w:basedOn w:val="DefaultParagraphFont"/>
    <w:rsid w:val="00AA3CD4"/>
    <w:rPr>
      <w:color w:val="008000"/>
    </w:rPr>
  </w:style>
  <w:style w:type="paragraph" w:customStyle="1" w:styleId="Repeatblockheading0">
    <w:name w:val="Repeat block heading"/>
    <w:basedOn w:val="Title"/>
    <w:rsid w:val="00AA3CD4"/>
    <w:pPr>
      <w:widowControl w:val="0"/>
      <w:pBdr>
        <w:bottom w:val="single" w:sz="12" w:space="1" w:color="auto"/>
      </w:pBdr>
      <w:ind w:left="0"/>
      <w:jc w:val="center"/>
      <w:outlineLvl w:val="1"/>
    </w:pPr>
    <w:rPr>
      <w:rFonts w:ascii="Estrangelo Edessa" w:eastAsia="Times New Roman" w:hAnsi="Estrangelo Edessa" w:cs="Times New Roman"/>
      <w:b/>
      <w:bCs w:val="0"/>
      <w:sz w:val="48"/>
      <w:szCs w:val="48"/>
      <w:u w:val="none"/>
    </w:rPr>
  </w:style>
  <w:style w:type="character" w:customStyle="1" w:styleId="lqqtgroup">
    <w:name w:val="lqqtgroup"/>
    <w:basedOn w:val="DefaultParagraphFont"/>
    <w:rsid w:val="00AA3CD4"/>
  </w:style>
  <w:style w:type="character" w:customStyle="1" w:styleId="quotedtooltip">
    <w:name w:val="quotedtooltip"/>
    <w:basedOn w:val="DefaultParagraphFont"/>
    <w:rsid w:val="00AA3CD4"/>
  </w:style>
  <w:style w:type="character" w:customStyle="1" w:styleId="quotedtooltipbox">
    <w:name w:val="quotedtooltipbox"/>
    <w:basedOn w:val="DefaultParagraphFont"/>
    <w:rsid w:val="00AA3CD4"/>
  </w:style>
  <w:style w:type="character" w:customStyle="1" w:styleId="mwlivequotes">
    <w:name w:val="mwlivequotes"/>
    <w:basedOn w:val="DefaultParagraphFont"/>
    <w:rsid w:val="00AA3CD4"/>
  </w:style>
  <w:style w:type="character" w:customStyle="1" w:styleId="lastlabel">
    <w:name w:val="lastlabel"/>
    <w:basedOn w:val="DefaultParagraphFont"/>
    <w:rsid w:val="00AA3CD4"/>
  </w:style>
  <w:style w:type="character" w:customStyle="1" w:styleId="lb07">
    <w:name w:val="lb07"/>
    <w:basedOn w:val="DefaultParagraphFont"/>
    <w:rsid w:val="00AA3CD4"/>
  </w:style>
  <w:style w:type="character" w:customStyle="1" w:styleId="qted">
    <w:name w:val="qted"/>
    <w:basedOn w:val="DefaultParagraphFont"/>
    <w:rsid w:val="00AA3CD4"/>
  </w:style>
  <w:style w:type="character" w:customStyle="1" w:styleId="t14">
    <w:name w:val="t14"/>
    <w:basedOn w:val="DefaultParagraphFont"/>
    <w:rsid w:val="00AA3CD4"/>
  </w:style>
  <w:style w:type="paragraph" w:customStyle="1" w:styleId="format-body">
    <w:name w:val="format-body"/>
    <w:basedOn w:val="Normal"/>
    <w:rsid w:val="00AA3CD4"/>
    <w:pPr>
      <w:spacing w:before="100" w:beforeAutospacing="1" w:after="100" w:afterAutospacing="1"/>
    </w:pPr>
  </w:style>
  <w:style w:type="character" w:customStyle="1" w:styleId="searchtermbold">
    <w:name w:val="searchtermbold"/>
    <w:basedOn w:val="DefaultParagraphFont"/>
    <w:rsid w:val="00AA3CD4"/>
  </w:style>
  <w:style w:type="character" w:customStyle="1" w:styleId="spanstyle">
    <w:name w:val="spanstyle"/>
    <w:basedOn w:val="DefaultParagraphFont"/>
    <w:rsid w:val="00AA3CD4"/>
  </w:style>
  <w:style w:type="character" w:customStyle="1" w:styleId="nfakpe">
    <w:name w:val="nfakpe"/>
    <w:basedOn w:val="DefaultParagraphFont"/>
    <w:rsid w:val="00AA3CD4"/>
  </w:style>
  <w:style w:type="character" w:customStyle="1" w:styleId="DebateBlockCharChar">
    <w:name w:val="Debate Block Char Char"/>
    <w:basedOn w:val="DefaultParagraphFont"/>
    <w:rsid w:val="00AA3CD4"/>
    <w:rPr>
      <w:rFonts w:cs="Arial"/>
      <w:b/>
      <w:bCs/>
      <w:kern w:val="32"/>
      <w:sz w:val="36"/>
      <w:szCs w:val="32"/>
      <w:u w:val="single"/>
    </w:rPr>
  </w:style>
  <w:style w:type="character" w:customStyle="1" w:styleId="citsource">
    <w:name w:val="citsource"/>
    <w:basedOn w:val="DefaultParagraphFont"/>
    <w:rsid w:val="00AA3CD4"/>
  </w:style>
  <w:style w:type="character" w:customStyle="1" w:styleId="sc">
    <w:name w:val="sc"/>
    <w:basedOn w:val="DefaultParagraphFont"/>
    <w:rsid w:val="00AA3CD4"/>
  </w:style>
  <w:style w:type="character" w:customStyle="1" w:styleId="atime">
    <w:name w:val="atime"/>
    <w:basedOn w:val="DefaultParagraphFont"/>
    <w:rsid w:val="00AA3CD4"/>
  </w:style>
  <w:style w:type="character" w:customStyle="1" w:styleId="ReadText">
    <w:name w:val="Read Text"/>
    <w:basedOn w:val="DefaultParagraphFont"/>
    <w:rsid w:val="00AA3CD4"/>
    <w:rPr>
      <w:rFonts w:ascii="Times New Roman" w:hAnsi="Times New Roman"/>
      <w:b/>
      <w:bCs/>
      <w:sz w:val="24"/>
      <w:u w:val="single"/>
    </w:rPr>
  </w:style>
  <w:style w:type="paragraph" w:customStyle="1" w:styleId="unread">
    <w:name w:val="unread"/>
    <w:basedOn w:val="Normal"/>
    <w:rsid w:val="00AA3CD4"/>
  </w:style>
  <w:style w:type="character" w:customStyle="1" w:styleId="unreadChar">
    <w:name w:val="unread Char"/>
    <w:basedOn w:val="DefaultParagraphFont"/>
    <w:rsid w:val="00AA3CD4"/>
    <w:rPr>
      <w:szCs w:val="24"/>
      <w:lang w:val="en-US" w:eastAsia="en-US" w:bidi="ar-SA"/>
    </w:rPr>
  </w:style>
  <w:style w:type="paragraph" w:customStyle="1" w:styleId="cardunderlined0">
    <w:name w:val="card underlined"/>
    <w:basedOn w:val="Normal"/>
    <w:rsid w:val="00AA3CD4"/>
    <w:rPr>
      <w:rFonts w:ascii="Arial" w:hAnsi="Arial"/>
      <w:u w:val="single"/>
    </w:rPr>
  </w:style>
  <w:style w:type="character" w:customStyle="1" w:styleId="Internetlink1">
    <w:name w:val="Internet link1"/>
    <w:rsid w:val="00AA3CD4"/>
    <w:rPr>
      <w:color w:val="000080"/>
      <w:u w:val="single"/>
    </w:rPr>
  </w:style>
  <w:style w:type="character" w:customStyle="1" w:styleId="underliningChar3">
    <w:name w:val="underlining Char"/>
    <w:basedOn w:val="DefaultParagraphFont"/>
    <w:rsid w:val="00AA3CD4"/>
    <w:rPr>
      <w:b/>
      <w:szCs w:val="24"/>
      <w:u w:val="single"/>
      <w:lang w:val="en-US" w:eastAsia="en-US" w:bidi="ar-SA"/>
    </w:rPr>
  </w:style>
  <w:style w:type="character" w:customStyle="1" w:styleId="notreadChar">
    <w:name w:val="not read Char"/>
    <w:basedOn w:val="DefaultParagraphFont"/>
    <w:rsid w:val="00AA3CD4"/>
    <w:rPr>
      <w:sz w:val="18"/>
      <w:szCs w:val="24"/>
      <w:lang w:val="en-US" w:eastAsia="en-US" w:bidi="ar-SA"/>
    </w:rPr>
  </w:style>
  <w:style w:type="character" w:customStyle="1" w:styleId="journalname">
    <w:name w:val="journalname"/>
    <w:basedOn w:val="DefaultParagraphFont"/>
    <w:rsid w:val="00AA3CD4"/>
  </w:style>
  <w:style w:type="character" w:customStyle="1" w:styleId="insideheadline">
    <w:name w:val="insideheadline"/>
    <w:basedOn w:val="DefaultParagraphFont"/>
    <w:rsid w:val="00AA3CD4"/>
  </w:style>
  <w:style w:type="paragraph" w:customStyle="1" w:styleId="article-text">
    <w:name w:val="article-text"/>
    <w:basedOn w:val="Normal"/>
    <w:rsid w:val="00AA3CD4"/>
    <w:pPr>
      <w:spacing w:before="100" w:beforeAutospacing="1" w:after="100" w:afterAutospacing="1"/>
    </w:pPr>
    <w:rPr>
      <w:rFonts w:eastAsia="SimSun"/>
      <w:lang w:eastAsia="zh-CN"/>
    </w:rPr>
  </w:style>
  <w:style w:type="character" w:customStyle="1" w:styleId="mwlivequotesupdelayed">
    <w:name w:val="mwlivequotes up delayed"/>
    <w:basedOn w:val="DefaultParagraphFont"/>
    <w:rsid w:val="00AA3CD4"/>
  </w:style>
  <w:style w:type="character" w:customStyle="1" w:styleId="mwlivequotesdowndelayed">
    <w:name w:val="mwlivequotes down delayed"/>
    <w:basedOn w:val="DefaultParagraphFont"/>
    <w:rsid w:val="00AA3CD4"/>
  </w:style>
  <w:style w:type="character" w:customStyle="1" w:styleId="shirttail">
    <w:name w:val="shirttail"/>
    <w:basedOn w:val="DefaultParagraphFont"/>
    <w:rsid w:val="00AA3CD4"/>
  </w:style>
  <w:style w:type="character" w:customStyle="1" w:styleId="definition">
    <w:name w:val="definition"/>
    <w:basedOn w:val="DefaultParagraphFont"/>
    <w:rsid w:val="00AA3CD4"/>
  </w:style>
  <w:style w:type="character" w:customStyle="1" w:styleId="CardTextCharCharChar">
    <w:name w:val="Card Text Char Char Char"/>
    <w:basedOn w:val="DefaultParagraphFont"/>
    <w:rsid w:val="00AA3CD4"/>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AA3CD4"/>
    <w:rPr>
      <w:rFonts w:ascii="Arial Narrow" w:hAnsi="Arial Narrow"/>
      <w:sz w:val="18"/>
      <w:u w:val="single"/>
    </w:rPr>
  </w:style>
  <w:style w:type="character" w:customStyle="1" w:styleId="UnderlineStyleCharCharChar">
    <w:name w:val="Underline Style Char Char Char"/>
    <w:basedOn w:val="DefaultParagraphFont"/>
    <w:rsid w:val="00AA3CD4"/>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AA3CD4"/>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AA3CD4"/>
    <w:pPr>
      <w:autoSpaceDE w:val="0"/>
      <w:autoSpaceDN w:val="0"/>
      <w:adjustRightInd w:val="0"/>
      <w:spacing w:after="200" w:line="276" w:lineRule="auto"/>
    </w:pPr>
    <w:rPr>
      <w:rFonts w:cs="AKDPE C+ Utopia"/>
    </w:rPr>
  </w:style>
  <w:style w:type="character" w:customStyle="1" w:styleId="backcontent">
    <w:name w:val="backcontent"/>
    <w:basedOn w:val="DefaultParagraphFont"/>
    <w:rsid w:val="00AA3CD4"/>
  </w:style>
  <w:style w:type="character" w:customStyle="1" w:styleId="articlesheader1">
    <w:name w:val="articles_header1"/>
    <w:basedOn w:val="DefaultParagraphFont"/>
    <w:rsid w:val="00AA3CD4"/>
    <w:rPr>
      <w:rFonts w:ascii="Arial" w:hAnsi="Arial" w:cs="Arial" w:hint="default"/>
      <w:b/>
      <w:bCs/>
      <w:color w:val="990000"/>
      <w:sz w:val="26"/>
      <w:szCs w:val="26"/>
    </w:rPr>
  </w:style>
  <w:style w:type="character" w:customStyle="1" w:styleId="bodytitle1">
    <w:name w:val="bodytitle1"/>
    <w:basedOn w:val="DefaultParagraphFont"/>
    <w:rsid w:val="00AA3CD4"/>
    <w:rPr>
      <w:rFonts w:ascii="Arial" w:hAnsi="Arial" w:cs="Arial" w:hint="default"/>
      <w:b/>
      <w:bCs/>
      <w:smallCaps w:val="0"/>
      <w:color w:val="000000"/>
      <w:sz w:val="28"/>
      <w:szCs w:val="28"/>
    </w:rPr>
  </w:style>
  <w:style w:type="character" w:customStyle="1" w:styleId="dquo">
    <w:name w:val="dquo"/>
    <w:basedOn w:val="DefaultParagraphFont"/>
    <w:rsid w:val="00AA3CD4"/>
  </w:style>
  <w:style w:type="character" w:customStyle="1" w:styleId="caps2">
    <w:name w:val="caps2"/>
    <w:basedOn w:val="DefaultParagraphFont"/>
    <w:rsid w:val="00AA3CD4"/>
    <w:rPr>
      <w:sz w:val="23"/>
      <w:szCs w:val="23"/>
    </w:rPr>
  </w:style>
  <w:style w:type="paragraph" w:customStyle="1" w:styleId="style109">
    <w:name w:val="style109"/>
    <w:basedOn w:val="Normal"/>
    <w:rsid w:val="00AA3CD4"/>
    <w:pPr>
      <w:spacing w:before="100" w:beforeAutospacing="1" w:after="100" w:afterAutospacing="1"/>
    </w:pPr>
  </w:style>
  <w:style w:type="paragraph" w:customStyle="1" w:styleId="style1100">
    <w:name w:val="style110"/>
    <w:basedOn w:val="Normal"/>
    <w:rsid w:val="00AA3CD4"/>
    <w:pPr>
      <w:spacing w:before="100" w:beforeAutospacing="1" w:after="100" w:afterAutospacing="1"/>
    </w:pPr>
  </w:style>
  <w:style w:type="paragraph" w:customStyle="1" w:styleId="captionpaddingstyle114">
    <w:name w:val="captionpadding style114"/>
    <w:basedOn w:val="Normal"/>
    <w:rsid w:val="00AA3CD4"/>
    <w:pPr>
      <w:spacing w:before="100" w:beforeAutospacing="1" w:after="100" w:afterAutospacing="1"/>
    </w:pPr>
  </w:style>
  <w:style w:type="character" w:customStyle="1" w:styleId="captionpaddingstyle1141">
    <w:name w:val="captionpadding style1141"/>
    <w:basedOn w:val="DefaultParagraphFont"/>
    <w:rsid w:val="00AA3CD4"/>
  </w:style>
  <w:style w:type="character" w:customStyle="1" w:styleId="style114style118">
    <w:name w:val="style114 style118"/>
    <w:basedOn w:val="DefaultParagraphFont"/>
    <w:rsid w:val="00AA3CD4"/>
  </w:style>
  <w:style w:type="paragraph" w:customStyle="1" w:styleId="mainstorybody">
    <w:name w:val="mainstorybody"/>
    <w:basedOn w:val="Normal"/>
    <w:rsid w:val="00AA3CD4"/>
    <w:pPr>
      <w:spacing w:before="100" w:beforeAutospacing="1" w:after="100" w:afterAutospacing="1"/>
    </w:pPr>
  </w:style>
  <w:style w:type="character" w:customStyle="1" w:styleId="hint">
    <w:name w:val="hint"/>
    <w:basedOn w:val="DefaultParagraphFont"/>
    <w:rsid w:val="00AA3CD4"/>
  </w:style>
  <w:style w:type="character" w:customStyle="1" w:styleId="flw">
    <w:name w:val="flw"/>
    <w:basedOn w:val="DefaultParagraphFont"/>
    <w:rsid w:val="00AA3CD4"/>
  </w:style>
  <w:style w:type="character" w:customStyle="1" w:styleId="hw">
    <w:name w:val="hw"/>
    <w:basedOn w:val="DefaultParagraphFont"/>
    <w:rsid w:val="00AA3CD4"/>
  </w:style>
  <w:style w:type="character" w:customStyle="1" w:styleId="illustration">
    <w:name w:val="illustration"/>
    <w:basedOn w:val="DefaultParagraphFont"/>
    <w:rsid w:val="00AA3CD4"/>
  </w:style>
  <w:style w:type="paragraph" w:customStyle="1" w:styleId="ga">
    <w:name w:val="ga"/>
    <w:basedOn w:val="Normal"/>
    <w:rsid w:val="00AA3CD4"/>
    <w:rPr>
      <w:rFonts w:ascii="Times" w:hAnsi="Times"/>
      <w:color w:val="231F20"/>
      <w:sz w:val="18"/>
      <w:szCs w:val="18"/>
    </w:rPr>
  </w:style>
  <w:style w:type="character" w:customStyle="1" w:styleId="StyleArialNarrowBoldThickunderline">
    <w:name w:val="Style Arial Narrow Bold Thick underline"/>
    <w:basedOn w:val="DefaultParagraphFont"/>
    <w:rsid w:val="00AA3CD4"/>
    <w:rPr>
      <w:rFonts w:ascii="Arial Narrow" w:hAnsi="Arial Narrow"/>
      <w:b/>
      <w:bCs/>
      <w:u w:val="thick"/>
    </w:rPr>
  </w:style>
  <w:style w:type="paragraph" w:customStyle="1" w:styleId="tag1">
    <w:name w:val="tag1"/>
    <w:basedOn w:val="Heading2"/>
    <w:qFormat/>
    <w:rsid w:val="00AA3CD4"/>
    <w:pPr>
      <w:outlineLvl w:val="9"/>
    </w:pPr>
    <w:rPr>
      <w:rFonts w:ascii="Georgia" w:eastAsia="Calibri" w:hAnsi="Georgia" w:cs="Times New Roman"/>
      <w:caps/>
      <w:sz w:val="24"/>
      <w:szCs w:val="20"/>
    </w:rPr>
  </w:style>
  <w:style w:type="paragraph" w:customStyle="1" w:styleId="tagcite3">
    <w:name w:val="tagcite"/>
    <w:basedOn w:val="TagCite"/>
    <w:qFormat/>
    <w:rsid w:val="00AA3CD4"/>
    <w:rPr>
      <w:rFonts w:ascii="Garamond" w:hAnsi="Garamond"/>
      <w:b/>
    </w:rPr>
  </w:style>
  <w:style w:type="character" w:customStyle="1" w:styleId="tag1Char">
    <w:name w:val="tag1 Char"/>
    <w:basedOn w:val="DefaultParagraphFont"/>
    <w:rsid w:val="00AA3CD4"/>
    <w:rPr>
      <w:b/>
      <w:sz w:val="24"/>
    </w:rPr>
  </w:style>
  <w:style w:type="paragraph" w:customStyle="1" w:styleId="SmallFontCharCharChar">
    <w:name w:val="Small Font Char Char Char"/>
    <w:basedOn w:val="Normal"/>
    <w:qFormat/>
    <w:rsid w:val="00AA3CD4"/>
    <w:rPr>
      <w:rFonts w:ascii="Arial" w:hAnsi="Arial"/>
      <w:sz w:val="12"/>
    </w:rPr>
  </w:style>
  <w:style w:type="character" w:customStyle="1" w:styleId="SmallFontCharCharCharChar">
    <w:name w:val="Small Font Char Char Char Char"/>
    <w:basedOn w:val="DefaultParagraphFont"/>
    <w:rsid w:val="00AA3CD4"/>
    <w:rPr>
      <w:rFonts w:ascii="Arial" w:hAnsi="Arial"/>
      <w:sz w:val="12"/>
      <w:szCs w:val="24"/>
    </w:rPr>
  </w:style>
  <w:style w:type="character" w:customStyle="1" w:styleId="TagCiteChar5">
    <w:name w:val="TagCite Char"/>
    <w:basedOn w:val="DefaultParagraphFont"/>
    <w:rsid w:val="00AA3CD4"/>
    <w:rPr>
      <w:rFonts w:ascii="Garamond" w:hAnsi="Garamond"/>
      <w:b/>
      <w:sz w:val="24"/>
      <w:szCs w:val="24"/>
    </w:rPr>
  </w:style>
  <w:style w:type="character" w:customStyle="1" w:styleId="subtitlesarticles1">
    <w:name w:val="subtitles_articles1"/>
    <w:basedOn w:val="DefaultParagraphFont"/>
    <w:rsid w:val="00AA3CD4"/>
    <w:rPr>
      <w:rFonts w:ascii="Verdana" w:hAnsi="Verdana" w:cs="Times New Roman"/>
      <w:b/>
      <w:bCs/>
      <w:color w:val="000000"/>
      <w:sz w:val="20"/>
      <w:szCs w:val="20"/>
    </w:rPr>
  </w:style>
  <w:style w:type="character" w:customStyle="1" w:styleId="StyleArial12ptBlack">
    <w:name w:val="Style Arial 12 pt Black"/>
    <w:basedOn w:val="DefaultParagraphFont"/>
    <w:rsid w:val="00AA3CD4"/>
    <w:rPr>
      <w:rFonts w:ascii="Garamond" w:hAnsi="Garamond"/>
      <w:color w:val="000000"/>
      <w:sz w:val="20"/>
      <w:u w:val="single"/>
    </w:rPr>
  </w:style>
  <w:style w:type="character" w:customStyle="1" w:styleId="StyleArialBlack">
    <w:name w:val="Style Arial Black"/>
    <w:basedOn w:val="DefaultParagraphFont"/>
    <w:rsid w:val="00AA3CD4"/>
    <w:rPr>
      <w:rFonts w:ascii="Garamond" w:hAnsi="Garamond"/>
      <w:color w:val="000000"/>
      <w:sz w:val="14"/>
    </w:rPr>
  </w:style>
  <w:style w:type="character" w:customStyle="1" w:styleId="3TagCite">
    <w:name w:val="3 Tag/Cite"/>
    <w:basedOn w:val="DefaultParagraphFont"/>
    <w:rsid w:val="00AA3CD4"/>
    <w:rPr>
      <w:rFonts w:ascii="Times New Roman" w:hAnsi="Times New Roman"/>
      <w:b/>
      <w:color w:val="FF0000"/>
      <w:sz w:val="22"/>
    </w:rPr>
  </w:style>
  <w:style w:type="character" w:customStyle="1" w:styleId="mediatype">
    <w:name w:val="mediatype"/>
    <w:basedOn w:val="DefaultParagraphFont"/>
    <w:rsid w:val="00AA3CD4"/>
  </w:style>
  <w:style w:type="character" w:customStyle="1" w:styleId="detailtitle">
    <w:name w:val="detailtitle"/>
    <w:basedOn w:val="DefaultParagraphFont"/>
    <w:rsid w:val="00AA3CD4"/>
  </w:style>
  <w:style w:type="character" w:customStyle="1" w:styleId="story-author">
    <w:name w:val="story-author"/>
    <w:basedOn w:val="DefaultParagraphFont"/>
    <w:rsid w:val="00AA3CD4"/>
  </w:style>
  <w:style w:type="paragraph" w:customStyle="1" w:styleId="type">
    <w:name w:val="type"/>
    <w:basedOn w:val="Normal"/>
    <w:rsid w:val="00AA3CD4"/>
    <w:pPr>
      <w:spacing w:before="100" w:beforeAutospacing="1" w:after="100" w:afterAutospacing="1"/>
    </w:pPr>
    <w:rPr>
      <w:rFonts w:ascii="Times New Roman" w:eastAsia="Times New Roman" w:hAnsi="Times New Roman" w:cs="Times New Roman"/>
    </w:rPr>
  </w:style>
  <w:style w:type="character" w:customStyle="1" w:styleId="FontStyle13">
    <w:name w:val="Font Style13"/>
    <w:basedOn w:val="DefaultParagraphFont"/>
    <w:uiPriority w:val="99"/>
    <w:rsid w:val="00AA3CD4"/>
    <w:rPr>
      <w:rFonts w:ascii="Constantia" w:hAnsi="Constantia" w:cs="Constantia"/>
      <w:sz w:val="18"/>
      <w:szCs w:val="18"/>
    </w:rPr>
  </w:style>
  <w:style w:type="character" w:customStyle="1" w:styleId="Heading2CharCharCharChar">
    <w:name w:val="Heading 2 Char Char Char Char"/>
    <w:basedOn w:val="DefaultParagraphFont"/>
    <w:rsid w:val="00AA3CD4"/>
    <w:rPr>
      <w:rFonts w:cs="Arial"/>
      <w:b/>
      <w:bCs/>
      <w:iCs/>
      <w:szCs w:val="28"/>
    </w:rPr>
  </w:style>
  <w:style w:type="paragraph" w:customStyle="1" w:styleId="ReduceText">
    <w:name w:val="Reduce Text"/>
    <w:basedOn w:val="Normal"/>
    <w:autoRedefine/>
    <w:rsid w:val="00AA3CD4"/>
    <w:pPr>
      <w:ind w:right="720"/>
    </w:pPr>
    <w:rPr>
      <w:rFonts w:eastAsia="Times New Roman"/>
      <w:sz w:val="20"/>
      <w:szCs w:val="20"/>
    </w:rPr>
  </w:style>
  <w:style w:type="character" w:customStyle="1" w:styleId="m3305018628354387823inbox-inbox-style13ptbold">
    <w:name w:val="m_3305018628354387823inbox-inbox-style13ptbold"/>
    <w:basedOn w:val="DefaultParagraphFont"/>
    <w:rsid w:val="00AA3CD4"/>
  </w:style>
  <w:style w:type="character" w:customStyle="1" w:styleId="m3305018628354387823inbox-inbox-styleunderline">
    <w:name w:val="m_3305018628354387823inbox-inbox-styleunderline"/>
    <w:basedOn w:val="DefaultParagraphFont"/>
    <w:rsid w:val="00AA3CD4"/>
  </w:style>
  <w:style w:type="paragraph" w:customStyle="1" w:styleId="analytic0">
    <w:name w:val="analytic"/>
    <w:basedOn w:val="Normal"/>
    <w:link w:val="analyticChar0"/>
    <w:uiPriority w:val="4"/>
    <w:qFormat/>
    <w:rsid w:val="00AA3CD4"/>
    <w:pPr>
      <w:spacing w:before="120"/>
    </w:pPr>
    <w:rPr>
      <w:rFonts w:ascii="Arial" w:hAnsi="Arial"/>
      <w:b/>
      <w:sz w:val="20"/>
    </w:rPr>
  </w:style>
  <w:style w:type="character" w:customStyle="1" w:styleId="analyticChar0">
    <w:name w:val="analytic Char"/>
    <w:basedOn w:val="DefaultParagraphFont"/>
    <w:link w:val="analytic0"/>
    <w:uiPriority w:val="4"/>
    <w:rsid w:val="00AA3CD4"/>
    <w:rPr>
      <w:rFonts w:ascii="Arial" w:hAnsi="Arial"/>
      <w:b/>
      <w:sz w:val="20"/>
    </w:rPr>
  </w:style>
  <w:style w:type="character" w:customStyle="1" w:styleId="getmorearticleslink">
    <w:name w:val="getmorearticleslink"/>
    <w:basedOn w:val="DefaultParagraphFont"/>
    <w:rsid w:val="00AA3CD4"/>
  </w:style>
  <w:style w:type="character" w:customStyle="1" w:styleId="UnresolvedMention1">
    <w:name w:val="Unresolved Mention1"/>
    <w:basedOn w:val="DefaultParagraphFont"/>
    <w:uiPriority w:val="99"/>
    <w:semiHidden/>
    <w:unhideWhenUsed/>
    <w:rsid w:val="00AA3CD4"/>
    <w:rPr>
      <w:color w:val="808080"/>
      <w:shd w:val="clear" w:color="auto" w:fill="E6E6E6"/>
    </w:rPr>
  </w:style>
  <w:style w:type="character" w:customStyle="1" w:styleId="swauthor">
    <w:name w:val="sw_author"/>
    <w:rsid w:val="00AA3CD4"/>
  </w:style>
  <w:style w:type="character" w:customStyle="1" w:styleId="Mention1">
    <w:name w:val="Mention1"/>
    <w:basedOn w:val="DefaultParagraphFont"/>
    <w:uiPriority w:val="99"/>
    <w:semiHidden/>
    <w:unhideWhenUsed/>
    <w:rsid w:val="00AA3CD4"/>
    <w:rPr>
      <w:color w:val="2B579A"/>
      <w:shd w:val="clear" w:color="auto" w:fill="E6E6E6"/>
    </w:rPr>
  </w:style>
  <w:style w:type="paragraph" w:customStyle="1" w:styleId="PhoTag">
    <w:name w:val="PhoTag"/>
    <w:basedOn w:val="Normal"/>
    <w:next w:val="Normal"/>
    <w:autoRedefine/>
    <w:qFormat/>
    <w:rsid w:val="00AA3CD4"/>
    <w:rPr>
      <w:b/>
    </w:rPr>
  </w:style>
  <w:style w:type="character" w:customStyle="1" w:styleId="boldunderlineChar4">
    <w:name w:val="bold underline Char"/>
    <w:basedOn w:val="DefaultParagraphFont"/>
    <w:rsid w:val="00AA3CD4"/>
    <w:rPr>
      <w:rFonts w:ascii="Times New Roman" w:eastAsia="Times New Roman" w:hAnsi="Times New Roman" w:cs="Arial"/>
      <w:b/>
      <w:bCs/>
      <w:sz w:val="24"/>
      <w:szCs w:val="24"/>
      <w:u w:val="single"/>
      <w:lang w:eastAsia="zh-CN"/>
    </w:rPr>
  </w:style>
  <w:style w:type="character" w:customStyle="1" w:styleId="TagGreg">
    <w:name w:val="TagGreg"/>
    <w:basedOn w:val="DefaultParagraphFont"/>
    <w:uiPriority w:val="1"/>
    <w:qFormat/>
    <w:rsid w:val="00AA3CD4"/>
    <w:rPr>
      <w:b/>
      <w:sz w:val="24"/>
    </w:rPr>
  </w:style>
  <w:style w:type="paragraph" w:customStyle="1" w:styleId="ReallySmall">
    <w:name w:val="Really Small"/>
    <w:basedOn w:val="Normal"/>
    <w:link w:val="ReallySmallChar"/>
    <w:rsid w:val="00AA3CD4"/>
    <w:rPr>
      <w:rFonts w:eastAsia="Times New Roman"/>
      <w:szCs w:val="20"/>
    </w:rPr>
  </w:style>
  <w:style w:type="character" w:customStyle="1" w:styleId="ReallySmallChar">
    <w:name w:val="Really Small Char"/>
    <w:basedOn w:val="DefaultParagraphFont"/>
    <w:link w:val="ReallySmall"/>
    <w:rsid w:val="00AA3CD4"/>
    <w:rPr>
      <w:rFonts w:ascii="Calibri" w:eastAsia="Times New Roman" w:hAnsi="Calibri"/>
      <w:sz w:val="22"/>
      <w:szCs w:val="20"/>
    </w:rPr>
  </w:style>
  <w:style w:type="paragraph" w:customStyle="1" w:styleId="PageTitle0">
    <w:name w:val="Page Title"/>
    <w:basedOn w:val="Normal"/>
    <w:next w:val="Normal"/>
    <w:qFormat/>
    <w:rsid w:val="00AA3CD4"/>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AA3CD4"/>
    <w:rPr>
      <w:rFonts w:eastAsia="Calibri"/>
      <w:b/>
      <w:color w:val="000000"/>
      <w:u w:val="single"/>
    </w:rPr>
  </w:style>
  <w:style w:type="character" w:customStyle="1" w:styleId="UnderlineEmphasisChar">
    <w:name w:val="Underline + Emphasis Char"/>
    <w:link w:val="UnderlineEmphasis"/>
    <w:rsid w:val="00AA3CD4"/>
    <w:rPr>
      <w:rFonts w:ascii="Calibri" w:eastAsia="Calibri" w:hAnsi="Calibri"/>
      <w:b/>
      <w:color w:val="000000"/>
      <w:sz w:val="22"/>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AA3CD4"/>
    <w:pPr>
      <w:keepLines w:val="0"/>
      <w:pageBreakBefore w:val="0"/>
      <w:spacing w:before="0" w:after="60"/>
      <w:jc w:val="left"/>
    </w:pPr>
    <w:rPr>
      <w:rFonts w:ascii="Georgia" w:eastAsia="Times New Roman" w:hAnsi="Georgia" w:cs="Times New Roman"/>
      <w:bCs w:val="0"/>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AA3CD4"/>
    <w:pPr>
      <w:keepLines w:val="0"/>
      <w:spacing w:before="0" w:after="120"/>
    </w:pPr>
    <w:rPr>
      <w:rFonts w:ascii="Georgia" w:eastAsia="Times New Roman" w:hAnsi="Georgia" w:cs="Times New Roman"/>
      <w:b w:val="0"/>
      <w:bCs w:val="0"/>
      <w:iCs/>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AA3CD4"/>
    <w:rPr>
      <w:rFonts w:ascii="Georgia" w:eastAsia="Times New Roman" w:hAnsi="Georgia"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AA3CD4"/>
    <w:rPr>
      <w:rFonts w:ascii="Georgia" w:eastAsia="Times New Roman" w:hAnsi="Georgia" w:cs="Times New Roman"/>
      <w:iCs/>
      <w:color w:val="000000"/>
      <w:sz w:val="16"/>
      <w:szCs w:val="28"/>
    </w:rPr>
  </w:style>
  <w:style w:type="paragraph" w:customStyle="1" w:styleId="TxBr5p1">
    <w:name w:val="TxBr_5p1"/>
    <w:basedOn w:val="Normal"/>
    <w:rsid w:val="00AA3CD4"/>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AA3CD4"/>
    <w:pPr>
      <w:ind w:left="400"/>
    </w:pPr>
    <w:rPr>
      <w:rFonts w:eastAsia="Calibri"/>
      <w:color w:val="000000"/>
    </w:rPr>
  </w:style>
  <w:style w:type="numbering" w:customStyle="1" w:styleId="NoList211">
    <w:name w:val="No List211"/>
    <w:next w:val="NoList"/>
    <w:uiPriority w:val="99"/>
    <w:semiHidden/>
    <w:unhideWhenUsed/>
    <w:rsid w:val="00AA3CD4"/>
  </w:style>
  <w:style w:type="character" w:customStyle="1" w:styleId="flagicon">
    <w:name w:val="flagicon"/>
    <w:basedOn w:val="DefaultParagraphFont"/>
    <w:rsid w:val="00AA3CD4"/>
  </w:style>
  <w:style w:type="character" w:customStyle="1" w:styleId="A120">
    <w:name w:val="A12"/>
    <w:uiPriority w:val="99"/>
    <w:rsid w:val="00AA3CD4"/>
    <w:rPr>
      <w:rFonts w:ascii="Minion Pro" w:hAnsi="Minion Pro" w:cs="Minion Pro" w:hint="default"/>
      <w:color w:val="211D1E"/>
      <w:sz w:val="22"/>
      <w:szCs w:val="22"/>
    </w:rPr>
  </w:style>
  <w:style w:type="character" w:customStyle="1" w:styleId="CitationChar1">
    <w:name w:val="Citation Char1"/>
    <w:basedOn w:val="DefaultParagraphFont"/>
    <w:rsid w:val="00AA3CD4"/>
    <w:rPr>
      <w:rFonts w:ascii="Times New Roman" w:eastAsia="Times New Roman" w:hAnsi="Times New Roman" w:cs="Arial"/>
      <w:b/>
      <w:sz w:val="20"/>
      <w:szCs w:val="36"/>
    </w:rPr>
  </w:style>
  <w:style w:type="character" w:customStyle="1" w:styleId="bold-italic-sub-c">
    <w:name w:val="bold-italic-sub-c"/>
    <w:basedOn w:val="DefaultParagraphFont"/>
    <w:rsid w:val="00AA3CD4"/>
  </w:style>
  <w:style w:type="character" w:customStyle="1" w:styleId="charoverride-4">
    <w:name w:val="charoverride-4"/>
    <w:basedOn w:val="DefaultParagraphFont"/>
    <w:rsid w:val="00AA3CD4"/>
  </w:style>
  <w:style w:type="character" w:customStyle="1" w:styleId="charoverride-3">
    <w:name w:val="charoverride-3"/>
    <w:basedOn w:val="DefaultParagraphFont"/>
    <w:rsid w:val="00AA3CD4"/>
  </w:style>
  <w:style w:type="character" w:customStyle="1" w:styleId="BlockTitle2Char">
    <w:name w:val="Block Title2 Char"/>
    <w:link w:val="BlockTitle2"/>
    <w:rsid w:val="00AA3CD4"/>
    <w:rPr>
      <w:rFonts w:ascii="Calibri" w:hAnsi="Calibri"/>
      <w:sz w:val="22"/>
    </w:rPr>
  </w:style>
  <w:style w:type="character" w:customStyle="1" w:styleId="HilightChar">
    <w:name w:val="Hilight Char"/>
    <w:rsid w:val="00AA3CD4"/>
    <w:rPr>
      <w:rFonts w:eastAsia="Calibri"/>
      <w:b/>
      <w:noProof w:val="0"/>
      <w:sz w:val="22"/>
      <w:szCs w:val="22"/>
      <w:u w:val="single"/>
      <w:lang w:val="en-US" w:eastAsia="ar-SA" w:bidi="ar-SA"/>
    </w:rPr>
  </w:style>
  <w:style w:type="character" w:customStyle="1" w:styleId="StyleUnderlineCharChar">
    <w:name w:val="Style Underline Char Char"/>
    <w:rsid w:val="00AA3CD4"/>
    <w:rPr>
      <w:rFonts w:ascii="Times New Roman" w:eastAsia="Times New Roman" w:hAnsi="Times New Roman" w:cs="Times New Roman"/>
      <w:sz w:val="20"/>
      <w:szCs w:val="20"/>
      <w:u w:val="single"/>
    </w:rPr>
  </w:style>
  <w:style w:type="character" w:customStyle="1" w:styleId="c1">
    <w:name w:val="c1"/>
    <w:rsid w:val="00AA3CD4"/>
  </w:style>
  <w:style w:type="paragraph" w:customStyle="1" w:styleId="Hat2">
    <w:name w:val="Hat2"/>
    <w:basedOn w:val="Heading2"/>
    <w:next w:val="Heading2"/>
    <w:autoRedefine/>
    <w:uiPriority w:val="99"/>
    <w:qFormat/>
    <w:rsid w:val="00AA3CD4"/>
    <w:pPr>
      <w:keepNext w:val="0"/>
      <w:keepLines w:val="0"/>
      <w:pageBreakBefore w:val="0"/>
      <w:jc w:val="left"/>
    </w:pPr>
    <w:rPr>
      <w:rFonts w:ascii="Arial Narrow" w:eastAsia="Calibri" w:hAnsi="Arial Narrow" w:cs="Times New Roman"/>
      <w:sz w:val="20"/>
      <w:u w:val="none"/>
    </w:rPr>
  </w:style>
  <w:style w:type="paragraph" w:customStyle="1" w:styleId="StyleCardTextUnderline3">
    <w:name w:val="Style Card Text + Underline3"/>
    <w:link w:val="StyleCardTextUnderline3Char"/>
    <w:qFormat/>
    <w:rsid w:val="00AA3CD4"/>
    <w:pPr>
      <w:spacing w:after="200" w:line="276" w:lineRule="auto"/>
    </w:pPr>
  </w:style>
  <w:style w:type="character" w:customStyle="1" w:styleId="Underline4">
    <w:name w:val="*Underline*"/>
    <w:rsid w:val="00AA3CD4"/>
    <w:rPr>
      <w:rFonts w:ascii="Times New Roman" w:hAnsi="Times New Roman"/>
      <w:b/>
      <w:sz w:val="24"/>
      <w:u w:val="single"/>
    </w:rPr>
  </w:style>
  <w:style w:type="paragraph" w:customStyle="1" w:styleId="TxBr33p1">
    <w:name w:val="TxBr_33p1"/>
    <w:basedOn w:val="Normal"/>
    <w:uiPriority w:val="99"/>
    <w:qFormat/>
    <w:rsid w:val="00AA3CD4"/>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AA3CD4"/>
    <w:rPr>
      <w:rFonts w:eastAsia="SimSun"/>
      <w:lang w:eastAsia="zh-CN"/>
    </w:rPr>
  </w:style>
  <w:style w:type="character" w:customStyle="1" w:styleId="comments-post">
    <w:name w:val="comments-post"/>
    <w:rsid w:val="00AA3CD4"/>
  </w:style>
  <w:style w:type="character" w:customStyle="1" w:styleId="boldciteChar4">
    <w:name w:val="bold cite Char4"/>
    <w:link w:val="boldcite"/>
    <w:locked/>
    <w:rsid w:val="00AA3CD4"/>
    <w:rPr>
      <w:rFonts w:ascii="Arial" w:eastAsia="Times New Roman" w:hAnsi="Arial" w:cs="Arial"/>
      <w:b/>
      <w:bCs/>
      <w:caps/>
      <w:kern w:val="32"/>
    </w:rPr>
  </w:style>
  <w:style w:type="character" w:customStyle="1" w:styleId="Irrelevant5fontChar">
    <w:name w:val="Irrelevant (5 font) Char"/>
    <w:rsid w:val="00AA3CD4"/>
    <w:rPr>
      <w:sz w:val="10"/>
      <w:szCs w:val="10"/>
      <w:lang w:val="en-US" w:eastAsia="en-US" w:bidi="ar-SA"/>
    </w:rPr>
  </w:style>
  <w:style w:type="character" w:customStyle="1" w:styleId="Hyperlink13">
    <w:name w:val="Hyperlink13"/>
    <w:rsid w:val="00AA3CD4"/>
    <w:rPr>
      <w:b w:val="0"/>
      <w:bCs w:val="0"/>
      <w:strike w:val="0"/>
      <w:dstrike w:val="0"/>
      <w:color w:val="008000"/>
      <w:sz w:val="20"/>
      <w:szCs w:val="20"/>
      <w:u w:val="none"/>
      <w:effect w:val="none"/>
    </w:rPr>
  </w:style>
  <w:style w:type="character" w:customStyle="1" w:styleId="standardcontent1">
    <w:name w:val="standardcontent1"/>
    <w:rsid w:val="00AA3CD4"/>
    <w:rPr>
      <w:rFonts w:ascii="Arial" w:hAnsi="Arial" w:cs="Arial" w:hint="default"/>
      <w:strike w:val="0"/>
      <w:dstrike w:val="0"/>
      <w:sz w:val="24"/>
      <w:szCs w:val="24"/>
      <w:u w:val="none"/>
      <w:effect w:val="none"/>
    </w:rPr>
  </w:style>
  <w:style w:type="character" w:customStyle="1" w:styleId="Hyperlink40">
    <w:name w:val="Hyperlink4"/>
    <w:rsid w:val="00AA3CD4"/>
    <w:rPr>
      <w:color w:val="000066"/>
      <w:u w:val="single"/>
    </w:rPr>
  </w:style>
  <w:style w:type="paragraph" w:customStyle="1" w:styleId="rddateline">
    <w:name w:val="rddateline"/>
    <w:basedOn w:val="Normal"/>
    <w:uiPriority w:val="99"/>
    <w:qFormat/>
    <w:rsid w:val="00AA3CD4"/>
    <w:rPr>
      <w:rFonts w:eastAsia="Calibri"/>
      <w:szCs w:val="20"/>
    </w:rPr>
  </w:style>
  <w:style w:type="paragraph" w:customStyle="1" w:styleId="rdheadline">
    <w:name w:val="rdheadline"/>
    <w:basedOn w:val="Normal"/>
    <w:uiPriority w:val="99"/>
    <w:qFormat/>
    <w:rsid w:val="00AA3CD4"/>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AA3CD4"/>
    <w:pPr>
      <w:spacing w:after="100" w:afterAutospacing="1"/>
    </w:pPr>
    <w:rPr>
      <w:rFonts w:ascii="Verdana" w:eastAsia="Calibri" w:hAnsi="Verdana"/>
      <w:szCs w:val="20"/>
    </w:rPr>
  </w:style>
  <w:style w:type="character" w:customStyle="1" w:styleId="rddeckline1">
    <w:name w:val="rddeckline1"/>
    <w:rsid w:val="00AA3CD4"/>
    <w:rPr>
      <w:rFonts w:ascii="Verdana" w:hAnsi="Verdana" w:hint="default"/>
      <w:b/>
      <w:bCs/>
      <w:sz w:val="22"/>
      <w:szCs w:val="22"/>
    </w:rPr>
  </w:style>
  <w:style w:type="character" w:customStyle="1" w:styleId="contact1">
    <w:name w:val="contact1"/>
    <w:rsid w:val="00AA3CD4"/>
    <w:rPr>
      <w:rFonts w:ascii="Tahoma" w:hAnsi="Tahoma" w:cs="Tahoma" w:hint="default"/>
      <w:color w:val="999999"/>
      <w:sz w:val="20"/>
      <w:szCs w:val="20"/>
    </w:rPr>
  </w:style>
  <w:style w:type="character" w:customStyle="1" w:styleId="credits1">
    <w:name w:val="credits1"/>
    <w:rsid w:val="00AA3CD4"/>
    <w:rPr>
      <w:rFonts w:ascii="Tahoma" w:hAnsi="Tahoma" w:cs="Tahoma" w:hint="default"/>
      <w:color w:val="999999"/>
      <w:sz w:val="16"/>
      <w:szCs w:val="16"/>
    </w:rPr>
  </w:style>
  <w:style w:type="paragraph" w:customStyle="1" w:styleId="Heading20">
    <w:name w:val="Heading2"/>
    <w:basedOn w:val="Normal"/>
    <w:link w:val="Heading2Char2"/>
    <w:qFormat/>
    <w:rsid w:val="00AA3CD4"/>
    <w:pPr>
      <w:jc w:val="center"/>
    </w:pPr>
    <w:rPr>
      <w:rFonts w:eastAsia="Times New Roman"/>
      <w:b/>
      <w:caps/>
    </w:rPr>
  </w:style>
  <w:style w:type="character" w:customStyle="1" w:styleId="Heading2Char2">
    <w:name w:val="Heading2 Char"/>
    <w:link w:val="Heading20"/>
    <w:rsid w:val="00AA3CD4"/>
    <w:rPr>
      <w:rFonts w:ascii="Calibri" w:eastAsia="Times New Roman" w:hAnsi="Calibri"/>
      <w:b/>
      <w:caps/>
      <w:sz w:val="22"/>
    </w:rPr>
  </w:style>
  <w:style w:type="paragraph" w:customStyle="1" w:styleId="Header2">
    <w:name w:val="Header2"/>
    <w:basedOn w:val="Heading20"/>
    <w:link w:val="Header2Char"/>
    <w:qFormat/>
    <w:rsid w:val="00AA3CD4"/>
  </w:style>
  <w:style w:type="character" w:customStyle="1" w:styleId="Header2Char">
    <w:name w:val="Header2 Char"/>
    <w:link w:val="Header2"/>
    <w:rsid w:val="00AA3CD4"/>
    <w:rPr>
      <w:rFonts w:ascii="Calibri" w:eastAsia="Times New Roman" w:hAnsi="Calibri"/>
      <w:b/>
      <w:caps/>
      <w:sz w:val="22"/>
    </w:rPr>
  </w:style>
  <w:style w:type="paragraph" w:customStyle="1" w:styleId="Underlinedcard1">
    <w:name w:val="Underlined card"/>
    <w:basedOn w:val="Normal"/>
    <w:link w:val="UnderlinedcardChar1"/>
    <w:autoRedefine/>
    <w:qFormat/>
    <w:rsid w:val="00AA3CD4"/>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AA3CD4"/>
    <w:rPr>
      <w:rFonts w:ascii="Calibri" w:eastAsia="Times New Roman" w:hAnsi="Calibri"/>
      <w:sz w:val="22"/>
      <w:u w:val="thick"/>
    </w:rPr>
  </w:style>
  <w:style w:type="paragraph" w:customStyle="1" w:styleId="StyleHeading212pt">
    <w:name w:val="Style Heading2 + 12 pt"/>
    <w:basedOn w:val="Heading20"/>
    <w:link w:val="StyleHeading212ptChar"/>
    <w:qFormat/>
    <w:rsid w:val="00AA3CD4"/>
    <w:rPr>
      <w:bCs/>
    </w:rPr>
  </w:style>
  <w:style w:type="character" w:customStyle="1" w:styleId="StyleHeading212ptChar">
    <w:name w:val="Style Heading2 + 12 pt Char"/>
    <w:link w:val="StyleHeading212pt"/>
    <w:rsid w:val="00AA3CD4"/>
    <w:rPr>
      <w:rFonts w:ascii="Calibri" w:eastAsia="Times New Roman" w:hAnsi="Calibri"/>
      <w:b/>
      <w:bCs/>
      <w:caps/>
      <w:sz w:val="22"/>
    </w:rPr>
  </w:style>
  <w:style w:type="paragraph" w:customStyle="1" w:styleId="Heading212pt">
    <w:name w:val="Heading2 + 12 pt"/>
    <w:basedOn w:val="StyleHeading212pt"/>
    <w:link w:val="Heading212ptChar"/>
    <w:qFormat/>
    <w:rsid w:val="00AA3CD4"/>
  </w:style>
  <w:style w:type="character" w:customStyle="1" w:styleId="Heading212ptChar">
    <w:name w:val="Heading2 + 12 pt Char"/>
    <w:link w:val="Heading212pt"/>
    <w:rsid w:val="00AA3CD4"/>
    <w:rPr>
      <w:rFonts w:ascii="Calibri" w:eastAsia="Times New Roman" w:hAnsi="Calibri"/>
      <w:b/>
      <w:bCs/>
      <w:caps/>
      <w:sz w:val="22"/>
    </w:rPr>
  </w:style>
  <w:style w:type="character" w:customStyle="1" w:styleId="StyleBoldText12pt10ptNotBoldKernat16pt">
    <w:name w:val="Style Bold Text 12 pt + 10 pt Not Bold Kern at 16 pt"/>
    <w:rsid w:val="00AA3CD4"/>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AA3CD4"/>
  </w:style>
  <w:style w:type="paragraph" w:customStyle="1" w:styleId="highlightcardtext">
    <w:name w:val="highlight card text"/>
    <w:basedOn w:val="evidencetext"/>
    <w:uiPriority w:val="99"/>
    <w:qFormat/>
    <w:rsid w:val="00AA3CD4"/>
    <w:pPr>
      <w:framePr w:hSpace="187" w:vSpace="187" w:wrap="around" w:vAnchor="text" w:hAnchor="text" w:y="1"/>
      <w:shd w:val="pct10" w:color="3366FF" w:fill="3366FF"/>
      <w:ind w:left="1440" w:right="2016"/>
    </w:pPr>
    <w:rPr>
      <w:rFonts w:ascii="Calibri" w:eastAsia="Calibri" w:hAnsi="Calibri" w:cs="Calibri"/>
      <w:sz w:val="18"/>
      <w:u w:val="single"/>
    </w:rPr>
  </w:style>
  <w:style w:type="paragraph" w:customStyle="1" w:styleId="underlineevidencetext">
    <w:name w:val="underline evidence text"/>
    <w:basedOn w:val="evidencetext"/>
    <w:uiPriority w:val="99"/>
    <w:qFormat/>
    <w:rsid w:val="00AA3CD4"/>
    <w:pPr>
      <w:ind w:left="1440" w:right="2016"/>
    </w:pPr>
    <w:rPr>
      <w:rFonts w:ascii="Calibri" w:eastAsia="Calibri" w:hAnsi="Calibri" w:cs="Calibri"/>
      <w:sz w:val="18"/>
      <w:u w:val="single"/>
    </w:rPr>
  </w:style>
  <w:style w:type="paragraph" w:customStyle="1" w:styleId="underlinecard1">
    <w:name w:val="underline card"/>
    <w:basedOn w:val="Normal"/>
    <w:uiPriority w:val="99"/>
    <w:qFormat/>
    <w:rsid w:val="00AA3CD4"/>
    <w:pPr>
      <w:ind w:left="1728" w:right="1728"/>
    </w:pPr>
    <w:rPr>
      <w:rFonts w:eastAsia="Calibri"/>
      <w:sz w:val="18"/>
      <w:u w:val="single"/>
    </w:rPr>
  </w:style>
  <w:style w:type="paragraph" w:customStyle="1" w:styleId="CardsChar2">
    <w:name w:val="Cards Char2"/>
    <w:basedOn w:val="Normal"/>
    <w:uiPriority w:val="99"/>
    <w:qFormat/>
    <w:rsid w:val="00AA3CD4"/>
    <w:pPr>
      <w:autoSpaceDE w:val="0"/>
      <w:autoSpaceDN w:val="0"/>
      <w:adjustRightInd w:val="0"/>
      <w:ind w:left="432" w:right="432"/>
      <w:jc w:val="both"/>
    </w:pPr>
    <w:rPr>
      <w:rFonts w:eastAsia="Calibri"/>
      <w:szCs w:val="20"/>
    </w:rPr>
  </w:style>
  <w:style w:type="character" w:customStyle="1" w:styleId="UnderlinedCards">
    <w:name w:val="Underlined Cards"/>
    <w:rsid w:val="00AA3CD4"/>
    <w:rPr>
      <w:sz w:val="24"/>
      <w:szCs w:val="24"/>
      <w:u w:val="thick"/>
      <w:lang w:val="en-US" w:eastAsia="en-US" w:bidi="ar-SA"/>
    </w:rPr>
  </w:style>
  <w:style w:type="character" w:customStyle="1" w:styleId="highlightcardtextChar">
    <w:name w:val="highlight card text Char"/>
    <w:rsid w:val="00AA3CD4"/>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AA3CD4"/>
    <w:pPr>
      <w:ind w:left="1728" w:right="1728"/>
    </w:pPr>
    <w:rPr>
      <w:rFonts w:eastAsia="Times New Roman"/>
      <w:sz w:val="18"/>
    </w:rPr>
  </w:style>
  <w:style w:type="character" w:customStyle="1" w:styleId="CardTextCharCharCharCharChar">
    <w:name w:val="Card Text Char Char Char Char Char"/>
    <w:link w:val="CardTextCharCharCharChar"/>
    <w:rsid w:val="00AA3CD4"/>
    <w:rPr>
      <w:rFonts w:ascii="Calibri" w:eastAsia="Times New Roman" w:hAnsi="Calibri"/>
      <w:sz w:val="18"/>
    </w:rPr>
  </w:style>
  <w:style w:type="character" w:customStyle="1" w:styleId="TagsChar4">
    <w:name w:val="Tags Char4"/>
    <w:rsid w:val="00AA3CD4"/>
    <w:rPr>
      <w:b/>
      <w:lang w:val="en-US" w:eastAsia="en-US" w:bidi="ar-SA"/>
    </w:rPr>
  </w:style>
  <w:style w:type="character" w:customStyle="1" w:styleId="tightinline1">
    <w:name w:val="tightinline1"/>
    <w:rsid w:val="00AA3CD4"/>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AA3CD4"/>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ascii="Georgia" w:eastAsia="Times New Roman" w:hAnsi="Georgia" w:cs="Times New Roman"/>
      <w:sz w:val="24"/>
      <w:szCs w:val="24"/>
    </w:rPr>
  </w:style>
  <w:style w:type="character" w:customStyle="1" w:styleId="blsp-spelling-corrected">
    <w:name w:val="blsp-spelling-corrected"/>
    <w:rsid w:val="00AA3CD4"/>
  </w:style>
  <w:style w:type="character" w:customStyle="1" w:styleId="blsp-spelling-error">
    <w:name w:val="blsp-spelling-error"/>
    <w:rsid w:val="00AA3CD4"/>
  </w:style>
  <w:style w:type="character" w:customStyle="1" w:styleId="sup">
    <w:name w:val="sup"/>
    <w:rsid w:val="00AA3CD4"/>
  </w:style>
  <w:style w:type="character" w:customStyle="1" w:styleId="pgnum">
    <w:name w:val="pgnum"/>
    <w:rsid w:val="00AA3CD4"/>
  </w:style>
  <w:style w:type="character" w:customStyle="1" w:styleId="SmallFontCharChar">
    <w:name w:val="Small Font Char Char"/>
    <w:rsid w:val="00AA3CD4"/>
    <w:rPr>
      <w:rFonts w:ascii="Arial" w:hAnsi="Arial"/>
      <w:sz w:val="12"/>
      <w:szCs w:val="24"/>
      <w:lang w:val="en-US" w:eastAsia="en-US" w:bidi="ar-SA"/>
    </w:rPr>
  </w:style>
  <w:style w:type="paragraph" w:customStyle="1" w:styleId="textmargin">
    <w:name w:val="textmargin"/>
    <w:basedOn w:val="Normal"/>
    <w:uiPriority w:val="99"/>
    <w:qFormat/>
    <w:rsid w:val="00AA3CD4"/>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AA3CD4"/>
    <w:pPr>
      <w:spacing w:before="100" w:beforeAutospacing="1" w:after="100" w:afterAutospacing="1"/>
    </w:pPr>
    <w:rPr>
      <w:rFonts w:eastAsia="Calibri"/>
      <w:color w:val="000000"/>
    </w:rPr>
  </w:style>
  <w:style w:type="paragraph" w:customStyle="1" w:styleId="header10">
    <w:name w:val="header1"/>
    <w:basedOn w:val="Normal"/>
    <w:uiPriority w:val="99"/>
    <w:qFormat/>
    <w:rsid w:val="00AA3CD4"/>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AA3CD4"/>
    <w:rPr>
      <w:rFonts w:ascii="Arial Narrow" w:eastAsia="Calibri" w:hAnsi="Arial Narrow"/>
      <w:color w:val="000000"/>
    </w:rPr>
  </w:style>
  <w:style w:type="paragraph" w:customStyle="1" w:styleId="bc2">
    <w:name w:val="bc_2"/>
    <w:basedOn w:val="Normal"/>
    <w:uiPriority w:val="99"/>
    <w:qFormat/>
    <w:rsid w:val="00AA3CD4"/>
    <w:pPr>
      <w:spacing w:before="100" w:beforeAutospacing="1" w:after="100" w:afterAutospacing="1"/>
    </w:pPr>
    <w:rPr>
      <w:rFonts w:eastAsia="Calibri"/>
      <w:color w:val="000000"/>
    </w:rPr>
  </w:style>
  <w:style w:type="character" w:customStyle="1" w:styleId="bc21">
    <w:name w:val="bc_21"/>
    <w:rsid w:val="00AA3CD4"/>
  </w:style>
  <w:style w:type="paragraph" w:customStyle="1" w:styleId="quote20">
    <w:name w:val="quote2"/>
    <w:basedOn w:val="Normal"/>
    <w:uiPriority w:val="99"/>
    <w:qFormat/>
    <w:rsid w:val="00AA3CD4"/>
    <w:rPr>
      <w:rFonts w:ascii="Verdana" w:eastAsia="Calibri" w:hAnsi="Verdana"/>
      <w:szCs w:val="20"/>
    </w:rPr>
  </w:style>
  <w:style w:type="character" w:customStyle="1" w:styleId="copystyle">
    <w:name w:val="copystyle"/>
    <w:rsid w:val="00AA3CD4"/>
  </w:style>
  <w:style w:type="character" w:customStyle="1" w:styleId="boldciteCharChar1">
    <w:name w:val="bold cite Char Char1"/>
    <w:rsid w:val="00AA3CD4"/>
    <w:rPr>
      <w:rFonts w:ascii="Arial" w:hAnsi="Arial" w:cs="Arial"/>
      <w:b/>
      <w:bCs/>
      <w:kern w:val="32"/>
      <w:sz w:val="24"/>
      <w:szCs w:val="24"/>
      <w:lang w:val="en-US" w:eastAsia="en-US" w:bidi="ar-SA"/>
    </w:rPr>
  </w:style>
  <w:style w:type="character" w:customStyle="1" w:styleId="ReadUnderline">
    <w:name w:val="Read Underline"/>
    <w:rsid w:val="00AA3CD4"/>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AA3CD4"/>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AA3CD4"/>
    <w:rPr>
      <w:rFonts w:ascii="Century Gothic" w:eastAsia="Times New Roman" w:hAnsi="Century Gothic" w:cs="Arial"/>
      <w:bCs/>
      <w:spacing w:val="-20"/>
      <w:kern w:val="32"/>
      <w:sz w:val="36"/>
      <w:szCs w:val="32"/>
    </w:rPr>
  </w:style>
  <w:style w:type="paragraph" w:customStyle="1" w:styleId="F4">
    <w:name w:val="F4"/>
    <w:basedOn w:val="Normal"/>
    <w:link w:val="F4Char"/>
    <w:qFormat/>
    <w:rsid w:val="00AA3CD4"/>
    <w:pPr>
      <w:ind w:left="288" w:right="288"/>
    </w:pPr>
    <w:rPr>
      <w:rFonts w:ascii="Arial Narrow" w:eastAsia="Times New Roman" w:hAnsi="Arial Narrow"/>
      <w:szCs w:val="20"/>
      <w:u w:val="single"/>
    </w:rPr>
  </w:style>
  <w:style w:type="character" w:customStyle="1" w:styleId="F4Char">
    <w:name w:val="F4 Char"/>
    <w:link w:val="F4"/>
    <w:rsid w:val="00AA3CD4"/>
    <w:rPr>
      <w:rFonts w:ascii="Arial Narrow" w:eastAsia="Times New Roman" w:hAnsi="Arial Narrow"/>
      <w:sz w:val="22"/>
      <w:szCs w:val="20"/>
      <w:u w:val="single"/>
    </w:rPr>
  </w:style>
  <w:style w:type="paragraph" w:customStyle="1" w:styleId="StyleCARD">
    <w:name w:val="Style CARD +"/>
    <w:basedOn w:val="Normal"/>
    <w:link w:val="StyleCARDChar"/>
    <w:qFormat/>
    <w:rsid w:val="00AA3CD4"/>
    <w:pPr>
      <w:ind w:left="300" w:right="288"/>
    </w:pPr>
    <w:rPr>
      <w:rFonts w:ascii="Arial Narrow" w:eastAsia="Times New Roman" w:hAnsi="Arial Narrow"/>
      <w:szCs w:val="20"/>
    </w:rPr>
  </w:style>
  <w:style w:type="character" w:customStyle="1" w:styleId="StyleCARDChar">
    <w:name w:val="Style CARD + Char"/>
    <w:link w:val="StyleCARD"/>
    <w:rsid w:val="00AA3CD4"/>
    <w:rPr>
      <w:rFonts w:ascii="Arial Narrow" w:eastAsia="Times New Roman" w:hAnsi="Arial Narrow"/>
      <w:sz w:val="22"/>
      <w:szCs w:val="20"/>
    </w:rPr>
  </w:style>
  <w:style w:type="character" w:customStyle="1" w:styleId="noiconheadline">
    <w:name w:val="noicon_headline"/>
    <w:rsid w:val="00AA3CD4"/>
  </w:style>
  <w:style w:type="paragraph" w:styleId="MacroText">
    <w:name w:val="macro"/>
    <w:link w:val="MacroTextChar"/>
    <w:rsid w:val="00AA3CD4"/>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AA3CD4"/>
    <w:rPr>
      <w:rFonts w:ascii="Courier New" w:eastAsia="Times New Roman" w:hAnsi="Courier New" w:cs="Courier New"/>
      <w:sz w:val="20"/>
      <w:szCs w:val="20"/>
    </w:rPr>
  </w:style>
  <w:style w:type="character" w:customStyle="1" w:styleId="pp1">
    <w:name w:val="pp1"/>
    <w:rsid w:val="00AA3CD4"/>
    <w:rPr>
      <w:rFonts w:ascii="Times New Roman" w:hAnsi="Times New Roman" w:cs="Times New Roman" w:hint="default"/>
      <w:i w:val="0"/>
      <w:iCs w:val="0"/>
      <w:smallCaps w:val="0"/>
      <w:sz w:val="30"/>
      <w:szCs w:val="30"/>
    </w:rPr>
  </w:style>
  <w:style w:type="character" w:customStyle="1" w:styleId="prbodytext1">
    <w:name w:val="pr_bodytext1"/>
    <w:rsid w:val="00AA3CD4"/>
    <w:rPr>
      <w:rFonts w:ascii="Arial" w:hAnsi="Arial" w:cs="Arial" w:hint="default"/>
      <w:sz w:val="20"/>
      <w:szCs w:val="20"/>
    </w:rPr>
  </w:style>
  <w:style w:type="character" w:customStyle="1" w:styleId="articlehead">
    <w:name w:val="articlehead"/>
    <w:rsid w:val="00AA3CD4"/>
  </w:style>
  <w:style w:type="character" w:customStyle="1" w:styleId="blue3">
    <w:name w:val="blue3"/>
    <w:rsid w:val="00AA3CD4"/>
  </w:style>
  <w:style w:type="paragraph" w:customStyle="1" w:styleId="issuedetails">
    <w:name w:val="issue_details"/>
    <w:basedOn w:val="Normal"/>
    <w:uiPriority w:val="99"/>
    <w:qFormat/>
    <w:rsid w:val="00AA3CD4"/>
    <w:pPr>
      <w:spacing w:before="100" w:beforeAutospacing="1" w:after="100" w:afterAutospacing="1"/>
    </w:pPr>
    <w:rPr>
      <w:rFonts w:eastAsia="Times New Roman"/>
    </w:rPr>
  </w:style>
  <w:style w:type="character" w:customStyle="1" w:styleId="over-title">
    <w:name w:val="over-title"/>
    <w:rsid w:val="00AA3CD4"/>
  </w:style>
  <w:style w:type="character" w:customStyle="1" w:styleId="contentheader">
    <w:name w:val="contentheader"/>
    <w:rsid w:val="00AA3CD4"/>
  </w:style>
  <w:style w:type="character" w:customStyle="1" w:styleId="Stylecites10ptNotBoldChar">
    <w:name w:val="Style cites + 10 pt Not Bold Char"/>
    <w:rsid w:val="00AA3CD4"/>
    <w:rPr>
      <w:rFonts w:eastAsia="SimSun"/>
      <w:szCs w:val="24"/>
      <w:lang w:val="en-US" w:eastAsia="zh-CN" w:bidi="ar-SA"/>
    </w:rPr>
  </w:style>
  <w:style w:type="character" w:customStyle="1" w:styleId="tagscharchar0">
    <w:name w:val="tagscharchar"/>
    <w:rsid w:val="00AA3CD4"/>
  </w:style>
  <w:style w:type="character" w:customStyle="1" w:styleId="bhl">
    <w:name w:val="bhl"/>
    <w:rsid w:val="00AA3CD4"/>
  </w:style>
  <w:style w:type="character" w:customStyle="1" w:styleId="FontStyle16">
    <w:name w:val="Font Style16"/>
    <w:uiPriority w:val="99"/>
    <w:rsid w:val="00AA3CD4"/>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AA3CD4"/>
    <w:pPr>
      <w:spacing w:before="100" w:beforeAutospacing="1" w:after="100" w:afterAutospacing="1"/>
    </w:pPr>
    <w:rPr>
      <w:rFonts w:eastAsia="Times New Roman"/>
    </w:rPr>
  </w:style>
  <w:style w:type="paragraph" w:customStyle="1" w:styleId="tussenkop">
    <w:name w:val="tussenkop"/>
    <w:basedOn w:val="Normal"/>
    <w:uiPriority w:val="99"/>
    <w:qFormat/>
    <w:rsid w:val="00AA3CD4"/>
    <w:pPr>
      <w:spacing w:before="100" w:beforeAutospacing="1" w:after="100" w:afterAutospacing="1"/>
    </w:pPr>
    <w:rPr>
      <w:rFonts w:eastAsia="Times New Roman"/>
    </w:rPr>
  </w:style>
  <w:style w:type="character" w:customStyle="1" w:styleId="docnumbertitle">
    <w:name w:val="doc_number_title"/>
    <w:basedOn w:val="DefaultParagraphFont"/>
    <w:rsid w:val="00AA3CD4"/>
  </w:style>
  <w:style w:type="paragraph" w:customStyle="1" w:styleId="Style11">
    <w:name w:val="Style11"/>
    <w:basedOn w:val="Normal"/>
    <w:link w:val="Style11Char0"/>
    <w:qFormat/>
    <w:rsid w:val="00AA3CD4"/>
    <w:rPr>
      <w:rFonts w:asciiTheme="minorHAnsi" w:hAnsiTheme="minorHAnsi"/>
      <w:b/>
      <w:sz w:val="24"/>
      <w:u w:val="thick"/>
    </w:rPr>
  </w:style>
  <w:style w:type="paragraph" w:customStyle="1" w:styleId="Style120">
    <w:name w:val="Style12"/>
    <w:basedOn w:val="Normal"/>
    <w:link w:val="Style12Char"/>
    <w:qFormat/>
    <w:rsid w:val="00AA3CD4"/>
    <w:rPr>
      <w:rFonts w:asciiTheme="minorHAnsi" w:hAnsiTheme="minorHAnsi"/>
      <w:b/>
      <w:sz w:val="24"/>
      <w:u w:val="thick"/>
    </w:rPr>
  </w:style>
  <w:style w:type="character" w:customStyle="1" w:styleId="StyleUnderlineChar9ptBorderSinglesolidlineAuto0">
    <w:name w:val="Style Underline Char + 9 pt Border: : (Single solid line Auto  0..."/>
    <w:basedOn w:val="DefaultParagraphFont"/>
    <w:rsid w:val="00AA3CD4"/>
    <w:rPr>
      <w:rFonts w:ascii="Times New Roman" w:hAnsi="Times New Roman"/>
      <w:sz w:val="20"/>
      <w:u w:val="single"/>
      <w:bdr w:val="single" w:sz="4" w:space="0" w:color="auto" w:frame="1"/>
      <w:lang w:val="en-US" w:eastAsia="en-US" w:bidi="ar-SA"/>
    </w:rPr>
  </w:style>
  <w:style w:type="character" w:customStyle="1" w:styleId="Heading6Char1">
    <w:name w:val="Heading 6 Char1"/>
    <w:aliases w:val="Title (no index) Char1"/>
    <w:basedOn w:val="DefaultParagraphFont"/>
    <w:uiPriority w:val="9"/>
    <w:semiHidden/>
    <w:rsid w:val="00AA3CD4"/>
    <w:rPr>
      <w:rFonts w:asciiTheme="majorHAnsi" w:eastAsiaTheme="majorEastAsia" w:hAnsiTheme="majorHAnsi" w:cstheme="majorBidi"/>
      <w:color w:val="243F60" w:themeColor="accent1" w:themeShade="7F"/>
      <w:sz w:val="22"/>
      <w:szCs w:val="22"/>
    </w:rPr>
  </w:style>
  <w:style w:type="character" w:customStyle="1" w:styleId="MacroTextChar1">
    <w:name w:val="Macro Text Char1"/>
    <w:basedOn w:val="DefaultParagraphFont"/>
    <w:semiHidden/>
    <w:rsid w:val="00AA3CD4"/>
    <w:rPr>
      <w:rFonts w:ascii="Consolas" w:hAnsi="Consolas" w:cs="Consolas"/>
      <w:sz w:val="20"/>
      <w:szCs w:val="20"/>
    </w:rPr>
  </w:style>
  <w:style w:type="character" w:customStyle="1" w:styleId="hidden">
    <w:name w:val="hidden"/>
    <w:basedOn w:val="DefaultParagraphFont"/>
    <w:uiPriority w:val="99"/>
    <w:rsid w:val="00AA3CD4"/>
  </w:style>
  <w:style w:type="paragraph" w:customStyle="1" w:styleId="StyleHeading3BlockLatinBodyCalibri">
    <w:name w:val="Style Heading 3Block + (Latin) +Body (Calibri)"/>
    <w:basedOn w:val="Heading3"/>
    <w:rsid w:val="00AA3CD4"/>
    <w:rPr>
      <w:rFonts w:ascii="Georgia" w:hAnsi="Georgia"/>
    </w:rPr>
  </w:style>
  <w:style w:type="character" w:customStyle="1" w:styleId="StyleStyleBoldUnderlineIntenseEmphasisUnderlineStyleapple-s1">
    <w:name w:val="Style Style Bold UnderlineIntense EmphasisUnderlineStyleapple-s...1"/>
    <w:basedOn w:val="DefaultParagraphFont"/>
    <w:rsid w:val="00AA3CD4"/>
    <w:rPr>
      <w:rFonts w:ascii="Garamond" w:hAnsi="Garamond"/>
      <w:b w:val="0"/>
      <w:bCs w:val="0"/>
      <w:sz w:val="24"/>
      <w:u w:val="single"/>
    </w:rPr>
  </w:style>
  <w:style w:type="character" w:customStyle="1" w:styleId="bodysubtoc">
    <w:name w:val="bodysubtoc"/>
    <w:basedOn w:val="DefaultParagraphFont"/>
    <w:rsid w:val="00AA3CD4"/>
  </w:style>
  <w:style w:type="character" w:customStyle="1" w:styleId="lefttitlesmaller">
    <w:name w:val="lefttitlesmaller"/>
    <w:basedOn w:val="DefaultParagraphFont"/>
    <w:rsid w:val="00AA3CD4"/>
  </w:style>
  <w:style w:type="character" w:customStyle="1" w:styleId="submitted-time">
    <w:name w:val="submitted-time"/>
    <w:basedOn w:val="DefaultParagraphFont"/>
    <w:rsid w:val="00AA3CD4"/>
  </w:style>
  <w:style w:type="paragraph" w:customStyle="1" w:styleId="date-comments">
    <w:name w:val="date-comments"/>
    <w:basedOn w:val="Normal"/>
    <w:rsid w:val="00AA3CD4"/>
    <w:pPr>
      <w:spacing w:before="100" w:beforeAutospacing="1" w:after="100" w:afterAutospacing="1"/>
    </w:pPr>
    <w:rPr>
      <w:rFonts w:ascii="Times" w:hAnsi="Times"/>
      <w:szCs w:val="20"/>
    </w:rPr>
  </w:style>
  <w:style w:type="character" w:customStyle="1" w:styleId="searchword">
    <w:name w:val="searchword"/>
    <w:basedOn w:val="DefaultParagraphFont"/>
    <w:rsid w:val="00AA3CD4"/>
  </w:style>
  <w:style w:type="paragraph" w:customStyle="1" w:styleId="Shrink6">
    <w:name w:val="Shrink 6"/>
    <w:basedOn w:val="Normal"/>
    <w:qFormat/>
    <w:rsid w:val="00AA3CD4"/>
    <w:rPr>
      <w:rFonts w:eastAsia="Calibri"/>
      <w:sz w:val="12"/>
    </w:rPr>
  </w:style>
  <w:style w:type="paragraph" w:customStyle="1" w:styleId="10ptfont">
    <w:name w:val="10pt font"/>
    <w:basedOn w:val="Normal"/>
    <w:link w:val="10ptfontChar"/>
    <w:autoRedefine/>
    <w:rsid w:val="00AA3CD4"/>
    <w:rPr>
      <w:rFonts w:eastAsia="Times New Roman"/>
      <w:sz w:val="20"/>
    </w:rPr>
  </w:style>
  <w:style w:type="character" w:customStyle="1" w:styleId="10ptfontChar">
    <w:name w:val="10pt font Char"/>
    <w:link w:val="10ptfont"/>
    <w:rsid w:val="00AA3CD4"/>
    <w:rPr>
      <w:rFonts w:ascii="Calibri" w:eastAsia="Times New Roman" w:hAnsi="Calibri"/>
      <w:sz w:val="20"/>
    </w:rPr>
  </w:style>
  <w:style w:type="character" w:customStyle="1" w:styleId="StyleIntenseReferenceGaramond">
    <w:name w:val="Style Intense Reference + Garamond"/>
    <w:rsid w:val="00AA3CD4"/>
    <w:rPr>
      <w:rFonts w:ascii="Garamond" w:hAnsi="Garamond"/>
      <w:bCs/>
      <w:color w:val="auto"/>
      <w:spacing w:val="5"/>
      <w:sz w:val="20"/>
      <w:u w:val="single"/>
    </w:rPr>
  </w:style>
  <w:style w:type="character" w:customStyle="1" w:styleId="StyleIntenseReferenceGaramondBold">
    <w:name w:val="Style Intense Reference + Garamond Bold"/>
    <w:rsid w:val="00AA3CD4"/>
    <w:rPr>
      <w:rFonts w:ascii="Garamond" w:hAnsi="Garamond"/>
      <w:b/>
      <w:bCs/>
      <w:color w:val="auto"/>
      <w:spacing w:val="5"/>
      <w:sz w:val="20"/>
      <w:u w:val="single"/>
    </w:rPr>
  </w:style>
  <w:style w:type="character" w:customStyle="1" w:styleId="newstime">
    <w:name w:val="newstime"/>
    <w:basedOn w:val="DefaultParagraphFont"/>
    <w:rsid w:val="00AA3CD4"/>
  </w:style>
  <w:style w:type="character" w:customStyle="1" w:styleId="IntenseReference1">
    <w:name w:val="Intense Reference1"/>
    <w:qFormat/>
    <w:rsid w:val="00AA3CD4"/>
    <w:rPr>
      <w:rFonts w:ascii="Arial" w:hAnsi="Arial"/>
      <w:bCs/>
      <w:color w:val="auto"/>
      <w:spacing w:val="5"/>
      <w:sz w:val="20"/>
      <w:u w:val="thick"/>
    </w:rPr>
  </w:style>
  <w:style w:type="character" w:customStyle="1" w:styleId="ilad1">
    <w:name w:val="il_ad1"/>
    <w:rsid w:val="00AA3CD4"/>
    <w:rPr>
      <w:vanish/>
      <w:webHidden w:val="0"/>
      <w:color w:val="000000"/>
      <w:u w:val="single"/>
      <w:specVanish/>
    </w:rPr>
  </w:style>
  <w:style w:type="paragraph" w:customStyle="1" w:styleId="analytics0">
    <w:name w:val="analytics"/>
    <w:basedOn w:val="Heading4"/>
    <w:link w:val="analyticsChar0"/>
    <w:uiPriority w:val="4"/>
    <w:qFormat/>
    <w:rsid w:val="00AA3CD4"/>
    <w:rPr>
      <w:rFonts w:ascii="Georgia" w:hAnsi="Georgia"/>
      <w:sz w:val="22"/>
    </w:rPr>
  </w:style>
  <w:style w:type="character" w:customStyle="1" w:styleId="tx">
    <w:name w:val="tx"/>
    <w:basedOn w:val="DefaultParagraphFont"/>
    <w:rsid w:val="00AA3CD4"/>
  </w:style>
  <w:style w:type="character" w:customStyle="1" w:styleId="oneclick-link">
    <w:name w:val="oneclick-link"/>
    <w:basedOn w:val="DefaultParagraphFont"/>
    <w:rsid w:val="00AA3CD4"/>
  </w:style>
  <w:style w:type="character" w:customStyle="1" w:styleId="FontStyle505">
    <w:name w:val="Font Style505"/>
    <w:basedOn w:val="DefaultParagraphFont"/>
    <w:uiPriority w:val="99"/>
    <w:rsid w:val="00AA3CD4"/>
    <w:rPr>
      <w:rFonts w:ascii="Times New Roman" w:hAnsi="Times New Roman" w:cs="Times New Roman"/>
      <w:sz w:val="18"/>
      <w:szCs w:val="18"/>
    </w:rPr>
  </w:style>
  <w:style w:type="character" w:customStyle="1" w:styleId="Bodytext116">
    <w:name w:val="Body text (11)"/>
    <w:rsid w:val="00AA3CD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AA3CD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AA3CD4"/>
  </w:style>
  <w:style w:type="character" w:customStyle="1" w:styleId="Style5Char">
    <w:name w:val="Style5 Char"/>
    <w:link w:val="Style5"/>
    <w:uiPriority w:val="4"/>
    <w:rsid w:val="00AA3CD4"/>
    <w:rPr>
      <w:rFonts w:ascii="Calibri" w:eastAsia="Times New Roman" w:hAnsi="Calibri"/>
      <w:b/>
      <w:bCs/>
      <w:sz w:val="22"/>
      <w:u w:val="single"/>
    </w:rPr>
  </w:style>
  <w:style w:type="paragraph" w:customStyle="1" w:styleId="Style100">
    <w:name w:val="Style10"/>
    <w:basedOn w:val="Normal"/>
    <w:link w:val="Style10Char"/>
    <w:qFormat/>
    <w:rsid w:val="00AA3CD4"/>
    <w:pPr>
      <w:ind w:right="432"/>
    </w:pPr>
    <w:rPr>
      <w:rFonts w:ascii="Times New Roman" w:eastAsia="Times New Roman" w:hAnsi="Times New Roman" w:cs="Times New Roman"/>
      <w:b/>
    </w:rPr>
  </w:style>
  <w:style w:type="character" w:customStyle="1" w:styleId="Style10Char">
    <w:name w:val="Style10 Char"/>
    <w:link w:val="Style100"/>
    <w:rsid w:val="00AA3CD4"/>
    <w:rPr>
      <w:rFonts w:ascii="Times New Roman" w:eastAsia="Times New Roman" w:hAnsi="Times New Roman" w:cs="Times New Roman"/>
      <w:b/>
      <w:sz w:val="22"/>
    </w:rPr>
  </w:style>
  <w:style w:type="character" w:customStyle="1" w:styleId="StyleStyleBoldUnderlineUnderlineapple-style-span6ptBoldK">
    <w:name w:val="Style Style Bold UnderlineUnderlineapple-style-span + 6 ptBoldK..."/>
    <w:basedOn w:val="DefaultParagraphFont"/>
    <w:rsid w:val="00AA3CD4"/>
    <w:rPr>
      <w:b w:val="0"/>
      <w:bCs w:val="0"/>
      <w:sz w:val="22"/>
      <w:u w:val="single"/>
      <w:bdr w:val="none" w:sz="0" w:space="0" w:color="auto"/>
    </w:rPr>
  </w:style>
  <w:style w:type="paragraph" w:customStyle="1" w:styleId="UnderlinedEv">
    <w:name w:val="Underlined Ev"/>
    <w:basedOn w:val="Normal"/>
    <w:next w:val="Normal"/>
    <w:link w:val="UnderlinedEvChar"/>
    <w:qFormat/>
    <w:rsid w:val="00AA3CD4"/>
    <w:rPr>
      <w:rFonts w:ascii="Garamond" w:eastAsia="Calibri" w:hAnsi="Garamond" w:cs="Times New Roman"/>
      <w:szCs w:val="20"/>
      <w:u w:val="single"/>
    </w:rPr>
  </w:style>
  <w:style w:type="character" w:customStyle="1" w:styleId="UnderlinedEvChar">
    <w:name w:val="Underlined Ev Char"/>
    <w:basedOn w:val="DefaultParagraphFont"/>
    <w:link w:val="UnderlinedEv"/>
    <w:rsid w:val="00AA3CD4"/>
    <w:rPr>
      <w:rFonts w:ascii="Garamond" w:eastAsia="Calibri" w:hAnsi="Garamond" w:cs="Times New Roman"/>
      <w:sz w:val="22"/>
      <w:szCs w:val="20"/>
      <w:u w:val="single"/>
    </w:rPr>
  </w:style>
  <w:style w:type="character" w:customStyle="1" w:styleId="StyleUnderlineBorderSinglesolidlineAuto225ptLine">
    <w:name w:val="Style Underline Border: : (Single solid line Auto  2.25 pt Line ..."/>
    <w:basedOn w:val="DefaultParagraphFont"/>
    <w:rsid w:val="00AA3CD4"/>
    <w:rPr>
      <w:u w:val="single"/>
      <w:bdr w:val="none" w:sz="0" w:space="0" w:color="auto"/>
    </w:rPr>
  </w:style>
  <w:style w:type="character" w:customStyle="1" w:styleId="cit-title">
    <w:name w:val="cit-title"/>
    <w:basedOn w:val="DefaultParagraphFont"/>
    <w:rsid w:val="00AA3CD4"/>
  </w:style>
  <w:style w:type="paragraph" w:customStyle="1" w:styleId="txttitle">
    <w:name w:val="txttitle"/>
    <w:basedOn w:val="Normal"/>
    <w:rsid w:val="00AA3CD4"/>
    <w:pPr>
      <w:spacing w:before="100" w:beforeAutospacing="1" w:after="100" w:afterAutospacing="1"/>
    </w:pPr>
    <w:rPr>
      <w:rFonts w:ascii="Times New Roman" w:hAnsi="Times New Roman"/>
    </w:rPr>
  </w:style>
  <w:style w:type="character" w:customStyle="1" w:styleId="z3988">
    <w:name w:val="z3988"/>
    <w:basedOn w:val="DefaultParagraphFont"/>
    <w:rsid w:val="00AA3CD4"/>
  </w:style>
  <w:style w:type="character" w:customStyle="1" w:styleId="nowrap">
    <w:name w:val="nowrap"/>
    <w:basedOn w:val="DefaultParagraphFont"/>
    <w:rsid w:val="00AA3CD4"/>
  </w:style>
  <w:style w:type="paragraph" w:customStyle="1" w:styleId="SmallCards">
    <w:name w:val="Small Cards"/>
    <w:basedOn w:val="Normal"/>
    <w:autoRedefine/>
    <w:rsid w:val="00AA3CD4"/>
    <w:rPr>
      <w:rFonts w:ascii="Times New Roman" w:eastAsia="Times New Roman" w:hAnsi="Times New Roman" w:cs="Times New Roman"/>
      <w:szCs w:val="20"/>
    </w:rPr>
  </w:style>
  <w:style w:type="character" w:customStyle="1" w:styleId="freeaccess">
    <w:name w:val="freeaccess"/>
    <w:basedOn w:val="DefaultParagraphFont"/>
    <w:rsid w:val="00AA3CD4"/>
  </w:style>
  <w:style w:type="paragraph" w:customStyle="1" w:styleId="CITE1">
    <w:name w:val="CITE"/>
    <w:basedOn w:val="Heading2"/>
    <w:autoRedefine/>
    <w:rsid w:val="00AA3CD4"/>
    <w:pPr>
      <w:keepLines w:val="0"/>
      <w:pageBreakBefore w:val="0"/>
      <w:spacing w:after="160"/>
      <w:contextualSpacing/>
      <w:jc w:val="left"/>
    </w:pPr>
    <w:rPr>
      <w:rFonts w:ascii="Georgia" w:eastAsia="Times New Roman" w:hAnsi="Georgia" w:cs="Arial"/>
      <w:b w:val="0"/>
      <w:iCs/>
      <w:sz w:val="20"/>
      <w:szCs w:val="20"/>
      <w:u w:val="none"/>
    </w:rPr>
  </w:style>
  <w:style w:type="character" w:customStyle="1" w:styleId="CharacterStyle14">
    <w:name w:val="Character Style 14"/>
    <w:rsid w:val="00AA3CD4"/>
    <w:rPr>
      <w:sz w:val="30"/>
      <w:szCs w:val="30"/>
    </w:rPr>
  </w:style>
  <w:style w:type="character" w:customStyle="1" w:styleId="CharacterStyle13">
    <w:name w:val="Character Style 13"/>
    <w:rsid w:val="00AA3CD4"/>
    <w:rPr>
      <w:i/>
      <w:iCs/>
      <w:sz w:val="17"/>
      <w:szCs w:val="17"/>
    </w:rPr>
  </w:style>
  <w:style w:type="character" w:customStyle="1" w:styleId="CardsNotUnderlined">
    <w:name w:val="Cards Not Underlined"/>
    <w:rsid w:val="00AA3CD4"/>
    <w:rPr>
      <w:rFonts w:ascii="Times New Roman" w:hAnsi="Times New Roman"/>
      <w:sz w:val="16"/>
    </w:rPr>
  </w:style>
  <w:style w:type="paragraph" w:customStyle="1" w:styleId="Fifth">
    <w:name w:val="Fifth"/>
    <w:basedOn w:val="Normal"/>
    <w:link w:val="FifthChar"/>
    <w:rsid w:val="00AA3CD4"/>
    <w:rPr>
      <w:rFonts w:eastAsia="Times New Roman"/>
      <w:sz w:val="20"/>
      <w:lang w:val="x-none" w:eastAsia="x-none"/>
    </w:rPr>
  </w:style>
  <w:style w:type="character" w:customStyle="1" w:styleId="FifthChar">
    <w:name w:val="Fifth Char"/>
    <w:link w:val="Fifth"/>
    <w:rsid w:val="00AA3CD4"/>
    <w:rPr>
      <w:rFonts w:ascii="Calibri" w:eastAsia="Times New Roman" w:hAnsi="Calibri"/>
      <w:sz w:val="20"/>
      <w:lang w:val="x-none" w:eastAsia="x-none"/>
    </w:rPr>
  </w:style>
  <w:style w:type="character" w:customStyle="1" w:styleId="mandelbrotrefrag">
    <w:name w:val="mandelbrot_refrag"/>
    <w:rsid w:val="00AA3CD4"/>
  </w:style>
  <w:style w:type="character" w:customStyle="1" w:styleId="imgcreditcaption">
    <w:name w:val="imgcreditcaption"/>
    <w:rsid w:val="00AA3CD4"/>
  </w:style>
  <w:style w:type="character" w:customStyle="1" w:styleId="current-article">
    <w:name w:val="current-article"/>
    <w:rsid w:val="00AA3CD4"/>
  </w:style>
  <w:style w:type="character" w:customStyle="1" w:styleId="hps">
    <w:name w:val="hps"/>
    <w:rsid w:val="00AA3CD4"/>
  </w:style>
  <w:style w:type="paragraph" w:customStyle="1" w:styleId="introduction">
    <w:name w:val="introduction"/>
    <w:basedOn w:val="Normal"/>
    <w:rsid w:val="00AA3CD4"/>
    <w:pPr>
      <w:spacing w:before="100" w:beforeAutospacing="1" w:after="100" w:afterAutospacing="1"/>
    </w:pPr>
    <w:rPr>
      <w:rFonts w:ascii="Times New Roman" w:eastAsia="Times New Roman" w:hAnsi="Times New Roman"/>
    </w:rPr>
  </w:style>
  <w:style w:type="paragraph" w:customStyle="1" w:styleId="TashmaHeader2">
    <w:name w:val="Tashma_Header2"/>
    <w:basedOn w:val="Heading2"/>
    <w:uiPriority w:val="99"/>
    <w:qFormat/>
    <w:rsid w:val="00AA3CD4"/>
    <w:pPr>
      <w:spacing w:after="160"/>
    </w:pPr>
    <w:rPr>
      <w:rFonts w:ascii="Georgia" w:eastAsia="SimSun" w:hAnsi="Georgia" w:cstheme="minorBidi"/>
      <w:caps/>
    </w:rPr>
  </w:style>
  <w:style w:type="paragraph" w:customStyle="1" w:styleId="TashmaHeading1">
    <w:name w:val="Tashma_Heading1"/>
    <w:basedOn w:val="Heading1"/>
    <w:uiPriority w:val="99"/>
    <w:qFormat/>
    <w:rsid w:val="00AA3CD4"/>
    <w:pPr>
      <w:spacing w:after="160"/>
    </w:pPr>
    <w:rPr>
      <w:rFonts w:ascii="Georgia" w:eastAsia="Times New Roman" w:hAnsi="Georgia" w:cstheme="minorBidi"/>
    </w:rPr>
  </w:style>
  <w:style w:type="character" w:customStyle="1" w:styleId="CitationCharCharCharCharCharCharCharChar">
    <w:name w:val="Citation Char Char Char Char Char Char Char Char"/>
    <w:link w:val="CitationCharCharCharCharCharCharChar"/>
    <w:locked/>
    <w:rsid w:val="00AA3CD4"/>
    <w:rPr>
      <w:rFonts w:cs="Calibri"/>
    </w:rPr>
  </w:style>
  <w:style w:type="paragraph" w:customStyle="1" w:styleId="CitationCharCharCharCharCharCharChar">
    <w:name w:val="Citation Char Char Char Char Char Char Char"/>
    <w:basedOn w:val="Normal"/>
    <w:link w:val="CitationCharCharCharCharCharCharCharChar"/>
    <w:rsid w:val="00AA3CD4"/>
    <w:pPr>
      <w:ind w:left="1440" w:right="1440"/>
    </w:pPr>
    <w:rPr>
      <w:rFonts w:asciiTheme="minorHAnsi" w:hAnsiTheme="minorHAnsi" w:cs="Calibri"/>
      <w:sz w:val="24"/>
    </w:rPr>
  </w:style>
  <w:style w:type="paragraph" w:customStyle="1" w:styleId="pagpag1">
    <w:name w:val="pagpag1"/>
    <w:basedOn w:val="Normal"/>
    <w:uiPriority w:val="99"/>
    <w:rsid w:val="00AA3CD4"/>
    <w:pPr>
      <w:spacing w:before="100" w:beforeAutospacing="1" w:after="100" w:afterAutospacing="1"/>
    </w:pPr>
    <w:rPr>
      <w:rFonts w:ascii="Times New Roman" w:eastAsia="Times New Roman" w:hAnsi="Times New Roman"/>
    </w:rPr>
  </w:style>
  <w:style w:type="paragraph" w:customStyle="1" w:styleId="pagpag2">
    <w:name w:val="pagpag2"/>
    <w:basedOn w:val="Normal"/>
    <w:uiPriority w:val="99"/>
    <w:rsid w:val="00AA3CD4"/>
    <w:pPr>
      <w:spacing w:before="100" w:beforeAutospacing="1" w:after="100" w:afterAutospacing="1"/>
    </w:pPr>
    <w:rPr>
      <w:rFonts w:ascii="Times New Roman" w:eastAsia="Times New Roman" w:hAnsi="Times New Roman"/>
    </w:rPr>
  </w:style>
  <w:style w:type="character" w:customStyle="1" w:styleId="source-org">
    <w:name w:val="source-org"/>
    <w:rsid w:val="00AA3CD4"/>
  </w:style>
  <w:style w:type="paragraph" w:customStyle="1" w:styleId="BodyText311">
    <w:name w:val="Body Text 31"/>
    <w:basedOn w:val="Normal"/>
    <w:next w:val="BodyText30"/>
    <w:unhideWhenUsed/>
    <w:rsid w:val="00AA3CD4"/>
    <w:pPr>
      <w:spacing w:after="120"/>
    </w:pPr>
    <w:rPr>
      <w:bCs/>
      <w:color w:val="000000"/>
    </w:rPr>
  </w:style>
  <w:style w:type="paragraph" w:customStyle="1" w:styleId="BodyText210">
    <w:name w:val="Body Text 21"/>
    <w:basedOn w:val="Normal"/>
    <w:next w:val="BodyText20"/>
    <w:unhideWhenUsed/>
    <w:rsid w:val="00AA3CD4"/>
    <w:pPr>
      <w:spacing w:after="120" w:line="480" w:lineRule="auto"/>
    </w:pPr>
    <w:rPr>
      <w:sz w:val="12"/>
    </w:rPr>
  </w:style>
  <w:style w:type="paragraph" w:customStyle="1" w:styleId="BodyTextIndent1">
    <w:name w:val="Body Text Indent1"/>
    <w:basedOn w:val="Normal"/>
    <w:next w:val="BodyTextIndent"/>
    <w:unhideWhenUsed/>
    <w:rsid w:val="00AA3CD4"/>
    <w:pPr>
      <w:spacing w:after="120"/>
      <w:ind w:left="360"/>
    </w:pPr>
  </w:style>
  <w:style w:type="paragraph" w:customStyle="1" w:styleId="BodyTextIndent31">
    <w:name w:val="Body Text Indent 31"/>
    <w:basedOn w:val="Normal"/>
    <w:next w:val="BodyTextIndent3"/>
    <w:semiHidden/>
    <w:unhideWhenUsed/>
    <w:rsid w:val="00AA3CD4"/>
    <w:pPr>
      <w:spacing w:after="120"/>
      <w:ind w:left="360"/>
    </w:pPr>
    <w:rPr>
      <w:sz w:val="14"/>
    </w:rPr>
  </w:style>
  <w:style w:type="paragraph" w:customStyle="1" w:styleId="BodyTextIndent21">
    <w:name w:val="Body Text Indent 21"/>
    <w:basedOn w:val="Normal"/>
    <w:next w:val="BodyTextIndent2"/>
    <w:unhideWhenUsed/>
    <w:rsid w:val="00AA3CD4"/>
    <w:pPr>
      <w:spacing w:after="120" w:line="480" w:lineRule="auto"/>
      <w:ind w:left="360"/>
    </w:pPr>
  </w:style>
  <w:style w:type="character" w:customStyle="1" w:styleId="Caption11">
    <w:name w:val="Caption11"/>
    <w:rsid w:val="00AA3CD4"/>
  </w:style>
  <w:style w:type="paragraph" w:customStyle="1" w:styleId="z-BottomofForm1">
    <w:name w:val="z-Bottom of Form1"/>
    <w:basedOn w:val="Normal"/>
    <w:next w:val="Normal"/>
    <w:hidden/>
    <w:unhideWhenUsed/>
    <w:rsid w:val="00AA3CD4"/>
    <w:pPr>
      <w:pBdr>
        <w:top w:val="single" w:sz="6" w:space="1" w:color="auto"/>
      </w:pBdr>
      <w:jc w:val="center"/>
    </w:pPr>
    <w:rPr>
      <w:rFonts w:eastAsia="Times New Roman"/>
      <w:vanish/>
      <w:szCs w:val="16"/>
    </w:rPr>
  </w:style>
  <w:style w:type="paragraph" w:customStyle="1" w:styleId="arcticletext">
    <w:name w:val="arcticle_text"/>
    <w:basedOn w:val="Normal"/>
    <w:rsid w:val="00AA3CD4"/>
    <w:pPr>
      <w:spacing w:before="100" w:beforeAutospacing="1" w:after="100" w:afterAutospacing="1"/>
    </w:pPr>
    <w:rPr>
      <w:rFonts w:ascii="Times New Roman" w:eastAsia="Times New Roman" w:hAnsi="Times New Roman"/>
    </w:rPr>
  </w:style>
  <w:style w:type="paragraph" w:customStyle="1" w:styleId="cptchblock">
    <w:name w:val="cptch_block"/>
    <w:basedOn w:val="Normal"/>
    <w:rsid w:val="00AA3CD4"/>
    <w:pPr>
      <w:spacing w:before="100" w:beforeAutospacing="1" w:after="100" w:afterAutospacing="1"/>
    </w:pPr>
    <w:rPr>
      <w:rFonts w:ascii="Times New Roman" w:eastAsia="Times New Roman" w:hAnsi="Times New Roman"/>
    </w:rPr>
  </w:style>
  <w:style w:type="paragraph" w:customStyle="1" w:styleId="publisheddate">
    <w:name w:val="published_date"/>
    <w:basedOn w:val="Normal"/>
    <w:rsid w:val="00AA3CD4"/>
    <w:pPr>
      <w:spacing w:before="100" w:beforeAutospacing="1" w:after="100" w:afterAutospacing="1"/>
    </w:pPr>
    <w:rPr>
      <w:rFonts w:ascii="Times New Roman" w:eastAsia="Times New Roman" w:hAnsi="Times New Roman"/>
    </w:rPr>
  </w:style>
  <w:style w:type="paragraph" w:customStyle="1" w:styleId="headline-title">
    <w:name w:val="headline-title"/>
    <w:basedOn w:val="Normal"/>
    <w:rsid w:val="00AA3CD4"/>
    <w:pPr>
      <w:spacing w:before="100" w:beforeAutospacing="1" w:after="100" w:afterAutospacing="1"/>
    </w:pPr>
    <w:rPr>
      <w:rFonts w:ascii="Times New Roman" w:eastAsia="Times New Roman" w:hAnsi="Times New Roman"/>
    </w:rPr>
  </w:style>
  <w:style w:type="character" w:customStyle="1" w:styleId="mainheading">
    <w:name w:val="mainheading"/>
    <w:rsid w:val="00AA3CD4"/>
  </w:style>
  <w:style w:type="character" w:customStyle="1" w:styleId="StyleStyleunderlineBold11pt">
    <w:name w:val="Style Style underline + Bold + 11 pt"/>
    <w:rsid w:val="00AA3CD4"/>
    <w:rPr>
      <w:bCs/>
      <w:sz w:val="20"/>
      <w:u w:val="single"/>
    </w:rPr>
  </w:style>
  <w:style w:type="character" w:customStyle="1" w:styleId="StyleunderlineAsianTimesNewRomanBold">
    <w:name w:val="Style underline + (Asian) Times New Roman Bold"/>
    <w:rsid w:val="00AA3CD4"/>
    <w:rPr>
      <w:rFonts w:ascii="Times New Roman" w:eastAsia="Times New Roman" w:hAnsi="Times New Roman" w:cs="Times New Roman"/>
      <w:bCs/>
      <w:sz w:val="24"/>
      <w:u w:val="single"/>
    </w:rPr>
  </w:style>
  <w:style w:type="character" w:customStyle="1" w:styleId="Style13ptBoldUnderlineBorderSinglesolidlineAuto">
    <w:name w:val="Style 13 pt Bold Underline Border: : (Single solid line Auto  ..."/>
    <w:rsid w:val="00AA3CD4"/>
    <w:rPr>
      <w:b/>
      <w:bCs/>
      <w:sz w:val="20"/>
      <w:u w:val="single"/>
      <w:bdr w:val="single" w:sz="4" w:space="0" w:color="auto"/>
    </w:rPr>
  </w:style>
  <w:style w:type="paragraph" w:customStyle="1" w:styleId="BoldandUnderlineCharCharCharCharChar">
    <w:name w:val="Bold and Underline Char Char Char Char Char"/>
    <w:basedOn w:val="Normal"/>
    <w:link w:val="BoldandUnderlineCharCharCharCharCharChar"/>
    <w:rsid w:val="00AA3CD4"/>
    <w:rPr>
      <w:rFonts w:ascii="Times New Roman" w:eastAsia="Times New Roman" w:hAnsi="Times New Roman"/>
      <w:b/>
      <w:sz w:val="20"/>
      <w:u w:val="single"/>
      <w:lang w:val="x-none" w:eastAsia="x-none"/>
    </w:rPr>
  </w:style>
  <w:style w:type="character" w:customStyle="1" w:styleId="BoldandUnderlineCharCharCharCharCharChar">
    <w:name w:val="Bold and Underline Char Char Char Char Char Char"/>
    <w:link w:val="BoldandUnderlineCharCharCharCharChar"/>
    <w:rsid w:val="00AA3CD4"/>
    <w:rPr>
      <w:rFonts w:ascii="Times New Roman" w:eastAsia="Times New Roman" w:hAnsi="Times New Roman"/>
      <w:b/>
      <w:sz w:val="20"/>
      <w:u w:val="single"/>
      <w:lang w:val="x-none" w:eastAsia="x-none"/>
    </w:rPr>
  </w:style>
  <w:style w:type="character" w:customStyle="1" w:styleId="Style11ptBoldUnderlineBorderSinglesolidlineAuto1">
    <w:name w:val="Style 11 pt Bold Underline Border: : (Single solid line Auto  ...1"/>
    <w:rsid w:val="00AA3CD4"/>
    <w:rPr>
      <w:b/>
      <w:bCs/>
      <w:sz w:val="20"/>
      <w:u w:val="single"/>
      <w:bdr w:val="single" w:sz="4" w:space="0" w:color="auto"/>
    </w:rPr>
  </w:style>
  <w:style w:type="paragraph" w:customStyle="1" w:styleId="emactive">
    <w:name w:val="emactive"/>
    <w:basedOn w:val="Normal"/>
    <w:uiPriority w:val="99"/>
    <w:rsid w:val="00AA3CD4"/>
    <w:pPr>
      <w:spacing w:before="100" w:beforeAutospacing="1" w:after="100" w:afterAutospacing="1"/>
    </w:pPr>
    <w:rPr>
      <w:rFonts w:eastAsia="Times New Roman"/>
      <w:lang w:eastAsia="ja-JP"/>
    </w:rPr>
  </w:style>
  <w:style w:type="paragraph" w:customStyle="1" w:styleId="emready">
    <w:name w:val="emready"/>
    <w:basedOn w:val="Normal"/>
    <w:uiPriority w:val="99"/>
    <w:rsid w:val="00AA3CD4"/>
    <w:pPr>
      <w:spacing w:before="100" w:beforeAutospacing="1" w:after="100" w:afterAutospacing="1"/>
    </w:pPr>
    <w:rPr>
      <w:rFonts w:eastAsia="Times New Roman"/>
      <w:lang w:eastAsia="ja-JP"/>
    </w:rPr>
  </w:style>
  <w:style w:type="character" w:customStyle="1" w:styleId="CardHighlightChar">
    <w:name w:val="Card Highlight Char"/>
    <w:link w:val="CardHighlight"/>
    <w:locked/>
    <w:rsid w:val="00AA3CD4"/>
    <w:rPr>
      <w:rFonts w:cs="Calibri"/>
      <w:u w:val="single"/>
      <w:shd w:val="clear" w:color="auto" w:fill="66FFFF"/>
    </w:rPr>
  </w:style>
  <w:style w:type="paragraph" w:customStyle="1" w:styleId="CardHighlight">
    <w:name w:val="Card Highlight"/>
    <w:basedOn w:val="Normal"/>
    <w:link w:val="CardHighlightChar"/>
    <w:qFormat/>
    <w:rsid w:val="00AA3CD4"/>
    <w:pPr>
      <w:shd w:val="clear" w:color="auto" w:fill="66FFFF"/>
    </w:pPr>
    <w:rPr>
      <w:rFonts w:asciiTheme="minorHAnsi" w:hAnsiTheme="minorHAnsi" w:cs="Calibri"/>
      <w:sz w:val="24"/>
      <w:u w:val="single"/>
    </w:rPr>
  </w:style>
  <w:style w:type="paragraph" w:customStyle="1" w:styleId="norma">
    <w:name w:val="norma"/>
    <w:basedOn w:val="Heading3"/>
    <w:uiPriority w:val="99"/>
    <w:rsid w:val="00AA3CD4"/>
    <w:rPr>
      <w:rFonts w:ascii="Georgia" w:eastAsia="MS Gothic" w:hAnsi="Georgia" w:cs="Arial"/>
      <w:lang w:eastAsia="zh-CN"/>
    </w:rPr>
  </w:style>
  <w:style w:type="character" w:customStyle="1" w:styleId="metaorigin">
    <w:name w:val="meta_origin"/>
    <w:rsid w:val="00AA3CD4"/>
  </w:style>
  <w:style w:type="character" w:customStyle="1" w:styleId="eminfo">
    <w:name w:val="eminfo"/>
    <w:rsid w:val="00AA3CD4"/>
  </w:style>
  <w:style w:type="character" w:customStyle="1" w:styleId="emhighlight">
    <w:name w:val="emhighlight"/>
    <w:rsid w:val="00AA3CD4"/>
  </w:style>
  <w:style w:type="character" w:customStyle="1" w:styleId="last">
    <w:name w:val="last"/>
    <w:rsid w:val="00AA3CD4"/>
  </w:style>
  <w:style w:type="character" w:customStyle="1" w:styleId="institution">
    <w:name w:val="institution"/>
    <w:rsid w:val="00AA3CD4"/>
  </w:style>
  <w:style w:type="character" w:customStyle="1" w:styleId="NormalCard">
    <w:name w:val="Normal Card"/>
    <w:uiPriority w:val="1"/>
    <w:qFormat/>
    <w:rsid w:val="00AA3CD4"/>
    <w:rPr>
      <w:rFonts w:ascii="Times New Roman" w:hAnsi="Times New Roman" w:cs="Times New Roman" w:hint="default"/>
      <w:sz w:val="24"/>
    </w:rPr>
  </w:style>
  <w:style w:type="character" w:customStyle="1" w:styleId="timebox">
    <w:name w:val="timebox"/>
    <w:rsid w:val="00AA3CD4"/>
  </w:style>
  <w:style w:type="character" w:customStyle="1" w:styleId="Heading2Subtext">
    <w:name w:val="Heading 2 Subtext"/>
    <w:rsid w:val="00AA3CD4"/>
    <w:rPr>
      <w:rFonts w:ascii="Times New Roman" w:hAnsi="Times New Roman" w:cs="Times New Roman" w:hint="default"/>
      <w:sz w:val="16"/>
    </w:rPr>
  </w:style>
  <w:style w:type="table" w:styleId="MediumGrid1">
    <w:name w:val="Medium Grid 1"/>
    <w:basedOn w:val="TableNormal"/>
    <w:uiPriority w:val="67"/>
    <w:rsid w:val="00AA3CD4"/>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nromal">
    <w:name w:val="nromal"/>
    <w:basedOn w:val="Normal"/>
    <w:uiPriority w:val="99"/>
    <w:rsid w:val="00AA3CD4"/>
    <w:pPr>
      <w:keepNext/>
      <w:keepLines/>
      <w:spacing w:before="200"/>
      <w:outlineLvl w:val="3"/>
    </w:pPr>
    <w:rPr>
      <w:rFonts w:ascii="Times New Roman" w:eastAsia="Times New Roman" w:hAnsi="Times New Roman" w:cs="Cambria"/>
      <w:b/>
      <w:bCs/>
      <w:iCs/>
    </w:rPr>
  </w:style>
  <w:style w:type="paragraph" w:customStyle="1" w:styleId="natural">
    <w:name w:val="natural"/>
    <w:basedOn w:val="Normal"/>
    <w:uiPriority w:val="99"/>
    <w:rsid w:val="00AA3CD4"/>
    <w:pPr>
      <w:keepNext/>
      <w:keepLines/>
      <w:spacing w:before="200"/>
      <w:outlineLvl w:val="3"/>
    </w:pPr>
    <w:rPr>
      <w:rFonts w:eastAsia="Times New Roman"/>
      <w:b/>
      <w:bCs/>
      <w:iCs/>
    </w:rPr>
  </w:style>
  <w:style w:type="paragraph" w:customStyle="1" w:styleId="nroaml">
    <w:name w:val="nroaml"/>
    <w:basedOn w:val="Normal"/>
    <w:uiPriority w:val="99"/>
    <w:rsid w:val="00AA3CD4"/>
    <w:pPr>
      <w:keepNext/>
      <w:keepLines/>
      <w:spacing w:before="200"/>
      <w:outlineLvl w:val="3"/>
    </w:pPr>
    <w:rPr>
      <w:rFonts w:eastAsia="Times New Roman"/>
      <w:b/>
      <w:bCs/>
      <w:iCs/>
    </w:rPr>
  </w:style>
  <w:style w:type="paragraph" w:customStyle="1" w:styleId="noraml">
    <w:name w:val="noraml"/>
    <w:basedOn w:val="Normal"/>
    <w:uiPriority w:val="99"/>
    <w:rsid w:val="00AA3CD4"/>
    <w:pPr>
      <w:keepNext/>
      <w:keepLines/>
      <w:spacing w:before="200"/>
      <w:outlineLvl w:val="3"/>
    </w:pPr>
    <w:rPr>
      <w:rFonts w:ascii="Times New Roman" w:eastAsia="Times New Roman" w:hAnsi="Times New Roman"/>
      <w:b/>
      <w:bCs/>
      <w:iCs/>
    </w:rPr>
  </w:style>
  <w:style w:type="character" w:customStyle="1" w:styleId="PageHeaderLine2Char">
    <w:name w:val="PageHeaderLine2 Char"/>
    <w:link w:val="PageHeaderLine2"/>
    <w:rsid w:val="00AA3CD4"/>
    <w:rPr>
      <w:rFonts w:ascii="Calibri" w:hAnsi="Calibri"/>
      <w:sz w:val="22"/>
    </w:rPr>
  </w:style>
  <w:style w:type="character" w:customStyle="1" w:styleId="caps-label">
    <w:name w:val="caps-label"/>
    <w:rsid w:val="00AA3CD4"/>
  </w:style>
  <w:style w:type="paragraph" w:customStyle="1" w:styleId="firstletter">
    <w:name w:val="firstletter"/>
    <w:basedOn w:val="Normal"/>
    <w:rsid w:val="00AA3CD4"/>
    <w:pPr>
      <w:spacing w:before="100" w:beforeAutospacing="1" w:after="100" w:afterAutospacing="1"/>
    </w:pPr>
    <w:rPr>
      <w:rFonts w:eastAsia="Times New Roman"/>
    </w:rPr>
  </w:style>
  <w:style w:type="character" w:customStyle="1" w:styleId="cardshighlight0">
    <w:name w:val="cardshighlight"/>
    <w:rsid w:val="00AA3CD4"/>
  </w:style>
  <w:style w:type="character" w:customStyle="1" w:styleId="cardsfont12pt1">
    <w:name w:val="cardsfont12pt"/>
    <w:rsid w:val="00AA3CD4"/>
  </w:style>
  <w:style w:type="paragraph" w:customStyle="1" w:styleId="H1numbered">
    <w:name w:val="H1 numbered"/>
    <w:basedOn w:val="Normal"/>
    <w:rsid w:val="00AA3CD4"/>
    <w:pPr>
      <w:pageBreakBefore/>
      <w:numPr>
        <w:numId w:val="18"/>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rsid w:val="00AA3CD4"/>
    <w:pPr>
      <w:numPr>
        <w:ilvl w:val="1"/>
        <w:numId w:val="18"/>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AA3CD4"/>
  </w:style>
  <w:style w:type="character" w:customStyle="1" w:styleId="daystmp">
    <w:name w:val="daystmp"/>
    <w:rsid w:val="00AA3CD4"/>
  </w:style>
  <w:style w:type="paragraph" w:customStyle="1" w:styleId="in">
    <w:name w:val="in"/>
    <w:basedOn w:val="Normal"/>
    <w:rsid w:val="00AA3CD4"/>
    <w:pPr>
      <w:spacing w:before="100" w:beforeAutospacing="1" w:after="100" w:afterAutospacing="1"/>
    </w:pPr>
    <w:rPr>
      <w:rFonts w:eastAsia="Times New Roman"/>
    </w:rPr>
  </w:style>
  <w:style w:type="character" w:customStyle="1" w:styleId="cardsfont12ptchar">
    <w:name w:val="cardsfont12ptchar"/>
    <w:rsid w:val="00AA3CD4"/>
  </w:style>
  <w:style w:type="character" w:customStyle="1" w:styleId="gal">
    <w:name w:val="gal"/>
    <w:rsid w:val="00AA3CD4"/>
  </w:style>
  <w:style w:type="paragraph" w:customStyle="1" w:styleId="imagecontain">
    <w:name w:val="imagecontain"/>
    <w:basedOn w:val="Normal"/>
    <w:rsid w:val="00AA3CD4"/>
    <w:pPr>
      <w:spacing w:before="100" w:beforeAutospacing="1" w:after="100" w:afterAutospacing="1"/>
    </w:pPr>
    <w:rPr>
      <w:rFonts w:eastAsia="Times New Roman"/>
    </w:rPr>
  </w:style>
  <w:style w:type="character" w:customStyle="1" w:styleId="imagedateline">
    <w:name w:val="image_dateline"/>
    <w:rsid w:val="00AA3CD4"/>
  </w:style>
  <w:style w:type="character" w:customStyle="1" w:styleId="authordatecharchar">
    <w:name w:val="authordatecharchar"/>
    <w:rsid w:val="00AA3CD4"/>
  </w:style>
  <w:style w:type="character" w:customStyle="1" w:styleId="style1char0">
    <w:name w:val="style1char"/>
    <w:rsid w:val="00AA3CD4"/>
  </w:style>
  <w:style w:type="character" w:customStyle="1" w:styleId="tagcharchar0">
    <w:name w:val="tagcharchar"/>
    <w:rsid w:val="00AA3CD4"/>
  </w:style>
  <w:style w:type="character" w:customStyle="1" w:styleId="underlinedcharchar2">
    <w:name w:val="underlinedcharchar"/>
    <w:rsid w:val="00AA3CD4"/>
  </w:style>
  <w:style w:type="paragraph" w:customStyle="1" w:styleId="CM62">
    <w:name w:val="CM62"/>
    <w:basedOn w:val="Normal"/>
    <w:next w:val="Normal"/>
    <w:rsid w:val="00AA3CD4"/>
    <w:pPr>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rsid w:val="00AA3CD4"/>
    <w:pPr>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rsid w:val="00AA3CD4"/>
    <w:pPr>
      <w:autoSpaceDE w:val="0"/>
      <w:autoSpaceDN w:val="0"/>
      <w:adjustRightInd w:val="0"/>
      <w:spacing w:after="63"/>
    </w:pPr>
    <w:rPr>
      <w:rFonts w:ascii="Arial" w:eastAsia="Times New Roman" w:hAnsi="Arial" w:cs="Times New Roman"/>
      <w:lang w:eastAsia="zh-CN"/>
    </w:rPr>
  </w:style>
  <w:style w:type="paragraph" w:customStyle="1" w:styleId="CM35">
    <w:name w:val="CM35"/>
    <w:basedOn w:val="Default"/>
    <w:next w:val="Default"/>
    <w:rsid w:val="00AA3CD4"/>
    <w:pPr>
      <w:autoSpaceDE w:val="0"/>
      <w:autoSpaceDN w:val="0"/>
      <w:adjustRightInd w:val="0"/>
      <w:spacing w:line="228" w:lineRule="atLeast"/>
    </w:pPr>
    <w:rPr>
      <w:rFonts w:ascii="Showcard Gothic" w:eastAsia="Times New Roman" w:hAnsi="Showcard Gothic" w:cs="Times New Roman"/>
      <w:lang w:eastAsia="zh-CN"/>
    </w:rPr>
  </w:style>
  <w:style w:type="paragraph" w:customStyle="1" w:styleId="CM60">
    <w:name w:val="CM60"/>
    <w:basedOn w:val="Default"/>
    <w:next w:val="Default"/>
    <w:rsid w:val="00AA3CD4"/>
    <w:pPr>
      <w:autoSpaceDE w:val="0"/>
      <w:autoSpaceDN w:val="0"/>
      <w:adjustRightInd w:val="0"/>
      <w:spacing w:line="228" w:lineRule="atLeast"/>
    </w:pPr>
    <w:rPr>
      <w:rFonts w:ascii="Showcard Gothic" w:eastAsia="Times New Roman" w:hAnsi="Showcard Gothic" w:cs="Times New Roman"/>
      <w:lang w:eastAsia="zh-CN"/>
    </w:rPr>
  </w:style>
  <w:style w:type="character" w:customStyle="1" w:styleId="BoxedChar">
    <w:name w:val="Boxed Char"/>
    <w:rsid w:val="00AA3CD4"/>
    <w:rPr>
      <w:rFonts w:ascii="Arial Narrow" w:hAnsi="Arial Narrow"/>
      <w:b/>
      <w:sz w:val="18"/>
      <w:bdr w:val="single" w:sz="6" w:space="0" w:color="auto"/>
    </w:rPr>
  </w:style>
  <w:style w:type="paragraph" w:customStyle="1" w:styleId="StylecardCharCharChar11pt">
    <w:name w:val="Style card Char Char Char + 11 pt"/>
    <w:link w:val="StylecardCharCharChar11ptChar"/>
    <w:rsid w:val="00AA3CD4"/>
    <w:pPr>
      <w:spacing w:after="200" w:line="276" w:lineRule="auto"/>
      <w:ind w:left="288" w:right="288"/>
    </w:pPr>
    <w:rPr>
      <w:rFonts w:ascii="Calibri" w:eastAsia="Times New Roman" w:hAnsi="Calibri" w:cs="Times New Roman"/>
      <w:sz w:val="22"/>
      <w:szCs w:val="22"/>
    </w:rPr>
  </w:style>
  <w:style w:type="character" w:customStyle="1" w:styleId="StylecardCharCharChar11ptChar">
    <w:name w:val="Style card Char Char Char + 11 pt Char"/>
    <w:link w:val="StylecardCharCharChar11pt"/>
    <w:rsid w:val="00AA3CD4"/>
    <w:rPr>
      <w:rFonts w:ascii="Calibri" w:eastAsia="Times New Roman" w:hAnsi="Calibri" w:cs="Times New Roman"/>
      <w:sz w:val="22"/>
      <w:szCs w:val="22"/>
    </w:rPr>
  </w:style>
  <w:style w:type="paragraph" w:customStyle="1" w:styleId="StyleCards11pt">
    <w:name w:val="Style Cards + 11 pt"/>
    <w:basedOn w:val="Cards"/>
    <w:link w:val="StyleCards11ptChar"/>
    <w:rsid w:val="00AA3CD4"/>
    <w:pPr>
      <w:widowControl/>
      <w:autoSpaceDE w:val="0"/>
      <w:autoSpaceDN w:val="0"/>
      <w:adjustRightInd w:val="0"/>
      <w:jc w:val="both"/>
    </w:pPr>
    <w:rPr>
      <w:rFonts w:ascii="Calibri" w:hAnsi="Calibri" w:cs="Calibri"/>
      <w:sz w:val="16"/>
      <w:lang w:val="x-none" w:eastAsia="x-none"/>
    </w:rPr>
  </w:style>
  <w:style w:type="character" w:customStyle="1" w:styleId="StyleCards11ptChar">
    <w:name w:val="Style Cards + 11 pt Char"/>
    <w:link w:val="StyleCards11pt"/>
    <w:rsid w:val="00AA3CD4"/>
    <w:rPr>
      <w:rFonts w:ascii="Calibri" w:eastAsia="Times New Roman" w:hAnsi="Calibri" w:cs="Calibri"/>
      <w:sz w:val="16"/>
      <w:lang w:val="x-none" w:eastAsia="x-none"/>
    </w:rPr>
  </w:style>
  <w:style w:type="paragraph" w:customStyle="1" w:styleId="StyleCards11ptUnderline">
    <w:name w:val="Style Cards + 11 pt Underline"/>
    <w:basedOn w:val="Cards"/>
    <w:link w:val="StyleCards11ptUnderlineChar"/>
    <w:rsid w:val="00AA3CD4"/>
    <w:pPr>
      <w:widowControl/>
      <w:autoSpaceDE w:val="0"/>
      <w:autoSpaceDN w:val="0"/>
      <w:adjustRightInd w:val="0"/>
      <w:jc w:val="both"/>
    </w:pPr>
    <w:rPr>
      <w:rFonts w:ascii="Calibri" w:hAnsi="Calibri" w:cs="Calibri"/>
      <w:sz w:val="16"/>
      <w:szCs w:val="20"/>
      <w:u w:val="single"/>
      <w:lang w:val="x-none" w:eastAsia="x-none"/>
    </w:rPr>
  </w:style>
  <w:style w:type="character" w:customStyle="1" w:styleId="StyleCards11ptUnderlineChar">
    <w:name w:val="Style Cards + 11 pt Underline Char"/>
    <w:link w:val="StyleCards11ptUnderline"/>
    <w:rsid w:val="00AA3CD4"/>
    <w:rPr>
      <w:rFonts w:ascii="Calibri" w:eastAsia="Times New Roman" w:hAnsi="Calibri" w:cs="Calibri"/>
      <w:sz w:val="16"/>
      <w:szCs w:val="20"/>
      <w:u w:val="single"/>
      <w:lang w:val="x-none" w:eastAsia="x-none"/>
    </w:rPr>
  </w:style>
  <w:style w:type="paragraph" w:customStyle="1" w:styleId="StyleCards11ptBoldUnderline">
    <w:name w:val="Style Cards + 11 pt Bold Underline"/>
    <w:basedOn w:val="Cards"/>
    <w:link w:val="StyleCards11ptBoldUnderlineChar"/>
    <w:rsid w:val="00AA3CD4"/>
    <w:pPr>
      <w:widowControl/>
      <w:autoSpaceDE w:val="0"/>
      <w:autoSpaceDN w:val="0"/>
      <w:adjustRightInd w:val="0"/>
      <w:jc w:val="both"/>
    </w:pPr>
    <w:rPr>
      <w:rFonts w:ascii="Calibri" w:hAnsi="Calibri" w:cs="Calibri"/>
      <w:b/>
      <w:bCs/>
      <w:sz w:val="16"/>
      <w:szCs w:val="20"/>
      <w:u w:val="single"/>
      <w:lang w:val="x-none" w:eastAsia="x-none"/>
    </w:rPr>
  </w:style>
  <w:style w:type="character" w:customStyle="1" w:styleId="StyleCards11ptBoldUnderlineChar">
    <w:name w:val="Style Cards + 11 pt Bold Underline Char"/>
    <w:link w:val="StyleCards11ptBoldUnderline"/>
    <w:rsid w:val="00AA3CD4"/>
    <w:rPr>
      <w:rFonts w:ascii="Calibri" w:eastAsia="Times New Roman" w:hAnsi="Calibri" w:cs="Calibri"/>
      <w:b/>
      <w:bCs/>
      <w:sz w:val="16"/>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rsid w:val="00AA3CD4"/>
    <w:pPr>
      <w:widowControl/>
      <w:autoSpaceDE w:val="0"/>
      <w:autoSpaceDN w:val="0"/>
      <w:adjustRightInd w:val="0"/>
      <w:jc w:val="both"/>
    </w:pPr>
    <w:rPr>
      <w:rFonts w:ascii="Calibri" w:hAnsi="Calibri" w:cs="Calibri"/>
      <w:b/>
      <w:bCs/>
      <w:sz w:val="16"/>
      <w:szCs w:val="20"/>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AA3CD4"/>
    <w:rPr>
      <w:rFonts w:ascii="Calibri" w:eastAsia="Times New Roman" w:hAnsi="Calibri" w:cs="Calibri"/>
      <w:b/>
      <w:bCs/>
      <w:sz w:val="16"/>
      <w:szCs w:val="20"/>
      <w:u w:val="single"/>
      <w:bdr w:val="single" w:sz="4" w:space="0" w:color="auto"/>
      <w:lang w:val="x-none" w:eastAsia="x-none"/>
    </w:rPr>
  </w:style>
  <w:style w:type="paragraph" w:customStyle="1" w:styleId="StylecardCharChar11pt">
    <w:name w:val="Style card Char Char + 11 pt"/>
    <w:link w:val="StylecardCharChar11ptChar"/>
    <w:rsid w:val="00AA3CD4"/>
    <w:pPr>
      <w:spacing w:after="160" w:line="259" w:lineRule="auto"/>
      <w:ind w:left="288" w:right="288"/>
    </w:pPr>
    <w:rPr>
      <w:rFonts w:eastAsia="Times New Roman"/>
      <w:sz w:val="20"/>
      <w:szCs w:val="20"/>
      <w:lang w:val="x-none" w:eastAsia="x-none"/>
    </w:rPr>
  </w:style>
  <w:style w:type="character" w:customStyle="1" w:styleId="cardCharCharChar1">
    <w:name w:val="card Char Char Char1"/>
    <w:rsid w:val="00AA3CD4"/>
    <w:rPr>
      <w:lang w:val="en-US" w:eastAsia="en-US" w:bidi="ar-SA"/>
    </w:rPr>
  </w:style>
  <w:style w:type="character" w:customStyle="1" w:styleId="StylecardCharChar11ptChar">
    <w:name w:val="Style card Char Char + 11 pt Char"/>
    <w:link w:val="StylecardCharChar11pt"/>
    <w:rsid w:val="00AA3CD4"/>
    <w:rPr>
      <w:rFonts w:eastAsia="Times New Roman"/>
      <w:sz w:val="20"/>
      <w:szCs w:val="20"/>
      <w:lang w:val="x-none" w:eastAsia="x-none"/>
    </w:rPr>
  </w:style>
  <w:style w:type="paragraph" w:customStyle="1" w:styleId="NormalFont">
    <w:name w:val="Normal Font"/>
    <w:link w:val="NormalFontChar"/>
    <w:rsid w:val="00AA3CD4"/>
    <w:rPr>
      <w:rFonts w:ascii="Times New Roman" w:eastAsia="Times New Roman" w:hAnsi="Times New Roman" w:cs="Times New Roman"/>
      <w:sz w:val="20"/>
      <w:szCs w:val="20"/>
    </w:rPr>
  </w:style>
  <w:style w:type="paragraph" w:customStyle="1" w:styleId="StyleSmall11pt">
    <w:name w:val="Style Small + 11 pt"/>
    <w:rsid w:val="00AA3CD4"/>
    <w:pPr>
      <w:spacing w:after="200" w:line="276" w:lineRule="auto"/>
    </w:pPr>
    <w:rPr>
      <w:rFonts w:ascii="Times" w:eastAsia="Times New Roman" w:hAnsi="Times" w:cs="Times New Roman"/>
      <w:sz w:val="20"/>
      <w:szCs w:val="22"/>
    </w:rPr>
  </w:style>
  <w:style w:type="character" w:customStyle="1" w:styleId="Style11ptThickunderline">
    <w:name w:val="Style 11 pt Thick underline"/>
    <w:rsid w:val="00AA3CD4"/>
    <w:rPr>
      <w:sz w:val="20"/>
      <w:u w:val="thick"/>
    </w:rPr>
  </w:style>
  <w:style w:type="character" w:customStyle="1" w:styleId="Style11ptBoldThickunderline">
    <w:name w:val="Style 11 pt Bold Thick underline"/>
    <w:rsid w:val="00AA3CD4"/>
    <w:rPr>
      <w:b/>
      <w:bCs/>
      <w:sz w:val="20"/>
      <w:u w:val="thick"/>
    </w:rPr>
  </w:style>
  <w:style w:type="paragraph" w:customStyle="1" w:styleId="StyleNormalFont11ptUnderline">
    <w:name w:val="Style Normal Font + 11 pt Underline"/>
    <w:basedOn w:val="NormalFont"/>
    <w:link w:val="StyleNormalFont11ptUnderlineChar"/>
    <w:rsid w:val="00AA3CD4"/>
    <w:rPr>
      <w:u w:val="single"/>
      <w:lang w:val="x-none" w:eastAsia="x-none"/>
    </w:rPr>
  </w:style>
  <w:style w:type="character" w:customStyle="1" w:styleId="NormalFontChar">
    <w:name w:val="Normal Font Char"/>
    <w:link w:val="NormalFont"/>
    <w:rsid w:val="00AA3CD4"/>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AA3CD4"/>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rsid w:val="00AA3CD4"/>
    <w:rPr>
      <w:b/>
      <w:bCs/>
      <w:u w:val="single"/>
      <w:lang w:val="x-none" w:eastAsia="x-none"/>
    </w:rPr>
  </w:style>
  <w:style w:type="character" w:customStyle="1" w:styleId="StyleNormalFont11ptBoldUnderlineChar">
    <w:name w:val="Style Normal Font + 11 pt Bold Underline Char"/>
    <w:link w:val="StyleNormalFont11ptBoldUnderline"/>
    <w:rsid w:val="00AA3CD4"/>
    <w:rPr>
      <w:rFonts w:ascii="Times New Roman" w:eastAsia="Times New Roman" w:hAnsi="Times New Roman" w:cs="Times New Roman"/>
      <w:b/>
      <w:bCs/>
      <w:sz w:val="20"/>
      <w:szCs w:val="20"/>
      <w:u w:val="single"/>
      <w:lang w:val="x-none" w:eastAsia="x-none"/>
    </w:rPr>
  </w:style>
  <w:style w:type="paragraph" w:customStyle="1" w:styleId="StyleHeading2LatinArialMT13pt">
    <w:name w:val="Style Heading 2 + (Latin) ArialMT 13 pt"/>
    <w:basedOn w:val="Heading2"/>
    <w:next w:val="Heading2"/>
    <w:rsid w:val="00AA3CD4"/>
    <w:pPr>
      <w:keepLines w:val="0"/>
      <w:pageBreakBefore w:val="0"/>
      <w:spacing w:after="160"/>
      <w:jc w:val="left"/>
    </w:pPr>
    <w:rPr>
      <w:rFonts w:ascii="Georgia" w:eastAsiaTheme="minorHAnsi" w:hAnsi="Georgia" w:cstheme="minorBidi"/>
      <w:b w:val="0"/>
      <w:sz w:val="24"/>
      <w:u w:val="none"/>
      <w:lang w:eastAsia="zh-CN"/>
    </w:rPr>
  </w:style>
  <w:style w:type="paragraph" w:customStyle="1" w:styleId="Smallfont0">
    <w:name w:val="Smallfont"/>
    <w:basedOn w:val="Normal"/>
    <w:rsid w:val="00AA3CD4"/>
    <w:rPr>
      <w:rFonts w:eastAsia="Times New Roman"/>
      <w:sz w:val="15"/>
    </w:rPr>
  </w:style>
  <w:style w:type="character" w:customStyle="1" w:styleId="authors1">
    <w:name w:val="authors1"/>
    <w:rsid w:val="00AA3CD4"/>
    <w:rPr>
      <w:rFonts w:ascii="Verdana" w:hAnsi="Verdana" w:hint="default"/>
      <w:b/>
      <w:bCs/>
      <w:color w:val="006699"/>
      <w:sz w:val="20"/>
      <w:szCs w:val="20"/>
    </w:rPr>
  </w:style>
  <w:style w:type="character" w:customStyle="1" w:styleId="headlinesectionlarge">
    <w:name w:val="headline_section_large"/>
    <w:rsid w:val="00AA3CD4"/>
  </w:style>
  <w:style w:type="paragraph" w:customStyle="1" w:styleId="formatvorlage2">
    <w:name w:val="formatvorlage2"/>
    <w:basedOn w:val="Normal"/>
    <w:rsid w:val="00AA3CD4"/>
    <w:pPr>
      <w:spacing w:before="100" w:beforeAutospacing="1" w:after="100" w:afterAutospacing="1"/>
    </w:pPr>
  </w:style>
  <w:style w:type="character" w:customStyle="1" w:styleId="Styleunderline11ptBlack">
    <w:name w:val="Style underline + 11 pt Black"/>
    <w:rsid w:val="00AA3CD4"/>
    <w:rPr>
      <w:color w:val="000000"/>
      <w:sz w:val="20"/>
      <w:u w:val="single"/>
    </w:rPr>
  </w:style>
  <w:style w:type="character" w:customStyle="1" w:styleId="Styleunderline11ptBoldBlack">
    <w:name w:val="Style underline + 11 pt Bold Black"/>
    <w:rsid w:val="00AA3CD4"/>
    <w:rPr>
      <w:b/>
      <w:bCs/>
      <w:color w:val="000000"/>
      <w:sz w:val="20"/>
      <w:u w:val="single"/>
    </w:rPr>
  </w:style>
  <w:style w:type="paragraph" w:customStyle="1" w:styleId="StyleTitle11ptNotBold">
    <w:name w:val="Style Title + 11 pt Not Bold"/>
    <w:basedOn w:val="Title"/>
    <w:link w:val="StyleTitle11ptNotBoldChar"/>
    <w:rsid w:val="00AA3CD4"/>
    <w:pPr>
      <w:ind w:left="0"/>
      <w:jc w:val="center"/>
      <w:outlineLvl w:val="9"/>
    </w:pPr>
    <w:rPr>
      <w:rFonts w:ascii="Georgia" w:eastAsia="Times New Roman" w:hAnsi="Georgia"/>
      <w:b/>
      <w:bCs w:val="0"/>
      <w:lang w:val="x-none" w:eastAsia="x-none"/>
    </w:rPr>
  </w:style>
  <w:style w:type="character" w:customStyle="1" w:styleId="StyleTitle11ptNotBoldChar">
    <w:name w:val="Style Title + 11 pt Not Bold Char"/>
    <w:link w:val="StyleTitle11ptNotBold"/>
    <w:rsid w:val="00AA3CD4"/>
    <w:rPr>
      <w:rFonts w:ascii="Georgia" w:eastAsia="Times New Roman" w:hAnsi="Georgia"/>
      <w:b/>
      <w:sz w:val="22"/>
      <w:u w:val="single"/>
      <w:lang w:val="x-none" w:eastAsia="x-none"/>
    </w:rPr>
  </w:style>
  <w:style w:type="paragraph" w:customStyle="1" w:styleId="StyleTitle11ptNotBoldNounderline">
    <w:name w:val="Style Title + 11 pt Not Bold No underline"/>
    <w:basedOn w:val="Title"/>
    <w:link w:val="StyleTitle11ptNotBoldNounderlineChar"/>
    <w:rsid w:val="00AA3CD4"/>
    <w:pPr>
      <w:ind w:left="0"/>
      <w:jc w:val="center"/>
      <w:outlineLvl w:val="9"/>
    </w:pPr>
    <w:rPr>
      <w:rFonts w:ascii="Georgia" w:eastAsia="Times New Roman" w:hAnsi="Georgia"/>
      <w:bCs w:val="0"/>
      <w:lang w:val="x-none" w:eastAsia="x-none"/>
    </w:rPr>
  </w:style>
  <w:style w:type="character" w:customStyle="1" w:styleId="StyleTitle11ptNotBoldNounderlineChar">
    <w:name w:val="Style Title + 11 pt Not Bold No underline Char"/>
    <w:link w:val="StyleTitle11ptNotBoldNounderline"/>
    <w:rsid w:val="00AA3CD4"/>
    <w:rPr>
      <w:rFonts w:ascii="Georgia" w:eastAsia="Times New Roman" w:hAnsi="Georgia"/>
      <w:sz w:val="22"/>
      <w:u w:val="single"/>
      <w:lang w:val="x-none" w:eastAsia="x-none"/>
    </w:rPr>
  </w:style>
  <w:style w:type="character" w:customStyle="1" w:styleId="Style11ptBoldBlackUnderline">
    <w:name w:val="Style 11 pt Bold Black Underline"/>
    <w:rsid w:val="00AA3CD4"/>
    <w:rPr>
      <w:b/>
      <w:bCs/>
      <w:color w:val="000000"/>
      <w:sz w:val="20"/>
      <w:u w:val="single"/>
    </w:rPr>
  </w:style>
  <w:style w:type="character" w:customStyle="1" w:styleId="Style11ptBoldBlackUnderlineBorderSinglesolidline">
    <w:name w:val="Style 11 pt Bold Black Underline Border: : (Single solid line ..."/>
    <w:rsid w:val="00AA3CD4"/>
    <w:rPr>
      <w:b/>
      <w:bCs/>
      <w:color w:val="000000"/>
      <w:sz w:val="20"/>
      <w:u w:val="single"/>
      <w:bdr w:val="single" w:sz="4" w:space="0" w:color="auto"/>
    </w:rPr>
  </w:style>
  <w:style w:type="character" w:customStyle="1" w:styleId="StyleLatinMeridien-Italic11ptItalicUnderline">
    <w:name w:val="Style (Latin) Meridien-Italic 11 pt Italic Underline"/>
    <w:rsid w:val="00AA3CD4"/>
    <w:rPr>
      <w:rFonts w:ascii="Meridien-Italic" w:hAnsi="Meridien-Italic"/>
      <w:i/>
      <w:iCs/>
      <w:sz w:val="20"/>
      <w:u w:val="single"/>
    </w:rPr>
  </w:style>
  <w:style w:type="character" w:customStyle="1" w:styleId="underlinestylechar0">
    <w:name w:val="underlinestylechar"/>
    <w:rsid w:val="00AA3CD4"/>
  </w:style>
  <w:style w:type="character" w:customStyle="1" w:styleId="StyleCards12ptThickunderlineChar1">
    <w:name w:val="Style Cards + 12 pt Thick underline Char1"/>
    <w:rsid w:val="00AA3CD4"/>
    <w:rPr>
      <w:sz w:val="24"/>
      <w:szCs w:val="24"/>
      <w:u w:val="thick"/>
    </w:rPr>
  </w:style>
  <w:style w:type="character" w:customStyle="1" w:styleId="BodyTextIndentChar2">
    <w:name w:val="Body Text Indent Char2"/>
    <w:basedOn w:val="DefaultParagraphFont"/>
    <w:uiPriority w:val="99"/>
    <w:semiHidden/>
    <w:rsid w:val="00AA3CD4"/>
    <w:rPr>
      <w:rFonts w:ascii="Georgia" w:hAnsi="Georgia"/>
      <w:sz w:val="22"/>
      <w:szCs w:val="22"/>
    </w:rPr>
  </w:style>
  <w:style w:type="character" w:customStyle="1" w:styleId="BodyText2Char2">
    <w:name w:val="Body Text 2 Char2"/>
    <w:basedOn w:val="DefaultParagraphFont"/>
    <w:uiPriority w:val="99"/>
    <w:semiHidden/>
    <w:rsid w:val="00AA3CD4"/>
    <w:rPr>
      <w:rFonts w:ascii="Georgia" w:hAnsi="Georgia"/>
      <w:sz w:val="22"/>
      <w:szCs w:val="22"/>
    </w:rPr>
  </w:style>
  <w:style w:type="character" w:customStyle="1" w:styleId="BodyText3Char2">
    <w:name w:val="Body Text 3 Char2"/>
    <w:basedOn w:val="DefaultParagraphFont"/>
    <w:uiPriority w:val="99"/>
    <w:semiHidden/>
    <w:rsid w:val="00AA3CD4"/>
    <w:rPr>
      <w:rFonts w:ascii="Georgia" w:hAnsi="Georgia"/>
      <w:sz w:val="16"/>
      <w:szCs w:val="16"/>
    </w:rPr>
  </w:style>
  <w:style w:type="character" w:customStyle="1" w:styleId="BodyTextIndent2Char2">
    <w:name w:val="Body Text Indent 2 Char2"/>
    <w:basedOn w:val="DefaultParagraphFont"/>
    <w:uiPriority w:val="99"/>
    <w:semiHidden/>
    <w:rsid w:val="00AA3CD4"/>
    <w:rPr>
      <w:rFonts w:ascii="Georgia" w:hAnsi="Georgia"/>
      <w:sz w:val="22"/>
      <w:szCs w:val="22"/>
    </w:rPr>
  </w:style>
  <w:style w:type="character" w:customStyle="1" w:styleId="BodyTextIndent3Char2">
    <w:name w:val="Body Text Indent 3 Char2"/>
    <w:basedOn w:val="DefaultParagraphFont"/>
    <w:uiPriority w:val="99"/>
    <w:semiHidden/>
    <w:rsid w:val="00AA3CD4"/>
    <w:rPr>
      <w:rFonts w:ascii="Georgia" w:hAnsi="Georgia"/>
      <w:sz w:val="16"/>
      <w:szCs w:val="16"/>
    </w:rPr>
  </w:style>
  <w:style w:type="character" w:customStyle="1" w:styleId="z-BottomofFormChar2">
    <w:name w:val="z-Bottom of Form Char2"/>
    <w:basedOn w:val="DefaultParagraphFont"/>
    <w:uiPriority w:val="99"/>
    <w:semiHidden/>
    <w:rsid w:val="00AA3CD4"/>
    <w:rPr>
      <w:rFonts w:ascii="Arial" w:hAnsi="Arial" w:cs="Arial"/>
      <w:vanish/>
      <w:sz w:val="16"/>
      <w:szCs w:val="16"/>
    </w:rPr>
  </w:style>
  <w:style w:type="paragraph" w:customStyle="1" w:styleId="BodyA">
    <w:name w:val="Body A"/>
    <w:autoRedefine/>
    <w:rsid w:val="00AA3CD4"/>
    <w:rPr>
      <w:rFonts w:ascii="Helvetica" w:eastAsia="ヒラギノ角ゴ Pro W3" w:hAnsi="Helvetica" w:cs="Times New Roman"/>
      <w:color w:val="000000"/>
      <w:szCs w:val="20"/>
    </w:rPr>
  </w:style>
  <w:style w:type="paragraph" w:customStyle="1" w:styleId="StyleHotRouteLatinGaramond10pt">
    <w:name w:val="Style Hot Route + (Latin) Garamond 10 pt"/>
    <w:basedOn w:val="HotRoute0"/>
    <w:link w:val="StyleHotRouteLatinGaramond10ptChar"/>
    <w:rsid w:val="00AA3CD4"/>
    <w:rPr>
      <w:rFonts w:ascii="Garamond" w:eastAsia="Cambria" w:hAnsi="Garamond" w:cs="Times New Roman"/>
      <w:sz w:val="20"/>
    </w:rPr>
  </w:style>
  <w:style w:type="character" w:customStyle="1" w:styleId="StyleHotRouteLatinGaramond10ptChar">
    <w:name w:val="Style Hot Route + (Latin) Garamond 10 pt Char"/>
    <w:basedOn w:val="DefaultParagraphFont"/>
    <w:link w:val="StyleHotRouteLatinGaramond10pt"/>
    <w:rsid w:val="00AA3CD4"/>
    <w:rPr>
      <w:rFonts w:ascii="Garamond" w:eastAsia="Cambria" w:hAnsi="Garamond" w:cs="Times New Roman"/>
      <w:sz w:val="20"/>
    </w:rPr>
  </w:style>
  <w:style w:type="paragraph" w:customStyle="1" w:styleId="StyleHotRouteLatinGaramond10ptUnderline">
    <w:name w:val="Style Hot Route + (Latin) Garamond 10 pt Underline"/>
    <w:basedOn w:val="HotRoute0"/>
    <w:link w:val="StyleHotRouteLatinGaramond10ptUnderlineChar"/>
    <w:rsid w:val="00AA3CD4"/>
    <w:rPr>
      <w:rFonts w:ascii="Garamond" w:eastAsia="Cambria" w:hAnsi="Garamond" w:cs="Times New Roman"/>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AA3CD4"/>
    <w:rPr>
      <w:rFonts w:ascii="Garamond" w:eastAsia="Cambria" w:hAnsi="Garamond" w:cs="Times New Roman"/>
      <w:sz w:val="20"/>
      <w:u w:val="single"/>
    </w:rPr>
  </w:style>
  <w:style w:type="character" w:customStyle="1" w:styleId="m5686307894942199640gmail-style13ptbold">
    <w:name w:val="m_5686307894942199640gmail-style13ptbold"/>
    <w:basedOn w:val="DefaultParagraphFont"/>
    <w:rsid w:val="00AA3CD4"/>
  </w:style>
  <w:style w:type="character" w:customStyle="1" w:styleId="m5686307894942199640gmail-styleunderline">
    <w:name w:val="m_5686307894942199640gmail-styleunderline"/>
    <w:basedOn w:val="DefaultParagraphFont"/>
    <w:rsid w:val="00AA3CD4"/>
  </w:style>
  <w:style w:type="character" w:customStyle="1" w:styleId="Emph">
    <w:name w:val="Emph"/>
    <w:basedOn w:val="DefaultParagraphFont"/>
    <w:uiPriority w:val="1"/>
    <w:qFormat/>
    <w:rsid w:val="00AA3CD4"/>
    <w:rPr>
      <w:rFonts w:ascii="Arial" w:hAnsi="Arial"/>
      <w:b/>
      <w:sz w:val="20"/>
      <w:u w:val="single"/>
      <w:bdr w:val="single" w:sz="8" w:space="0" w:color="auto"/>
    </w:rPr>
  </w:style>
  <w:style w:type="character" w:customStyle="1" w:styleId="UnderlineCharCharChar">
    <w:name w:val="Underline Char Char Char"/>
    <w:rsid w:val="00AA3CD4"/>
    <w:rPr>
      <w:noProof w:val="0"/>
      <w:u w:val="single"/>
      <w:lang w:val="en-US" w:eastAsia="en-US" w:bidi="ar-SA"/>
    </w:rPr>
  </w:style>
  <w:style w:type="paragraph" w:customStyle="1" w:styleId="Hyperlink2">
    <w:name w:val="Hyperlink2"/>
    <w:basedOn w:val="Normal"/>
    <w:qFormat/>
    <w:rsid w:val="00AA3CD4"/>
    <w:rPr>
      <w:rFonts w:ascii="Arial" w:eastAsia="Calibri" w:hAnsi="Arial" w:cs="Arial"/>
      <w:color w:val="00B0F0"/>
      <w:sz w:val="20"/>
      <w:u w:val="single" w:color="00B0F0"/>
    </w:rPr>
  </w:style>
  <w:style w:type="character" w:customStyle="1" w:styleId="messagecontent">
    <w:name w:val="message_content"/>
    <w:rsid w:val="00AA3CD4"/>
  </w:style>
  <w:style w:type="paragraph" w:customStyle="1" w:styleId="UnderlineCharCharCharCharCharCharCharCharChar">
    <w:name w:val="Underline Char Char Char Char Char Char Char Char Char"/>
    <w:link w:val="UnderlineCharCharCharCharCharCharCharCharCharChar"/>
    <w:rsid w:val="00AA3CD4"/>
    <w:rPr>
      <w:rFonts w:ascii="Times New Roman" w:eastAsia="Times New Roman" w:hAnsi="Times New Roman" w:cs="Times New Roman"/>
      <w:u w:val="thick"/>
    </w:rPr>
  </w:style>
  <w:style w:type="paragraph" w:customStyle="1" w:styleId="BoldUnderlineCharCharCharCharChar">
    <w:name w:val="BoldUnderline Char Char Char Char Char"/>
    <w:link w:val="BoldUnderlineCharCharCharCharCharChar"/>
    <w:rsid w:val="00AA3CD4"/>
    <w:rPr>
      <w:rFonts w:ascii="Times New Roman" w:eastAsia="Times New Roman" w:hAnsi="Times New Roman" w:cs="Times New Roman"/>
      <w:b/>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AA3CD4"/>
    <w:rPr>
      <w:rFonts w:ascii="Times New Roman" w:eastAsia="Times New Roman" w:hAnsi="Times New Roman" w:cs="Times New Roman"/>
      <w:u w:val="thick"/>
    </w:rPr>
  </w:style>
  <w:style w:type="character" w:customStyle="1" w:styleId="BoldUnderlineCharCharCharCharCharChar">
    <w:name w:val="BoldUnderline Char Char Char Char Char Char"/>
    <w:basedOn w:val="DefaultParagraphFont"/>
    <w:link w:val="BoldUnderlineCharCharCharCharChar"/>
    <w:rsid w:val="00AA3CD4"/>
    <w:rPr>
      <w:rFonts w:ascii="Times New Roman" w:eastAsia="Times New Roman" w:hAnsi="Times New Roman" w:cs="Times New Roman"/>
      <w:b/>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AA3CD4"/>
    <w:rPr>
      <w:rFonts w:ascii="Times New Roman" w:eastAsia="SimSun" w:hAnsi="Times New Roman" w:cs="Times New Roman"/>
      <w:sz w:val="24"/>
      <w:szCs w:val="24"/>
      <w:lang w:eastAsia="zh-CN"/>
    </w:rPr>
  </w:style>
  <w:style w:type="paragraph" w:customStyle="1" w:styleId="UnderlineCharCharCharChar">
    <w:name w:val="Underline Char Char Char Char"/>
    <w:basedOn w:val="Normal"/>
    <w:rsid w:val="00AA3CD4"/>
    <w:rPr>
      <w:rFonts w:ascii="Times New Roman" w:eastAsia="Times New Roman" w:hAnsi="Times New Roman"/>
      <w:sz w:val="20"/>
      <w:u w:val="single"/>
    </w:rPr>
  </w:style>
  <w:style w:type="character" w:customStyle="1" w:styleId="UnresolvedMention2">
    <w:name w:val="Unresolved Mention2"/>
    <w:basedOn w:val="DefaultParagraphFont"/>
    <w:uiPriority w:val="99"/>
    <w:semiHidden/>
    <w:unhideWhenUsed/>
    <w:rsid w:val="00AA3CD4"/>
    <w:rPr>
      <w:color w:val="605E5C"/>
      <w:shd w:val="clear" w:color="auto" w:fill="E1DFDD"/>
    </w:rPr>
  </w:style>
  <w:style w:type="paragraph" w:customStyle="1" w:styleId="AnalyticsGBN">
    <w:name w:val="AnalyticsGBN"/>
    <w:basedOn w:val="Normal"/>
    <w:link w:val="AnalyticsGBNChar"/>
    <w:uiPriority w:val="4"/>
    <w:qFormat/>
    <w:rsid w:val="00AA3CD4"/>
    <w:pPr>
      <w:keepNext/>
      <w:keepLines/>
      <w:spacing w:before="200"/>
      <w:outlineLvl w:val="3"/>
    </w:pPr>
    <w:rPr>
      <w:rFonts w:eastAsiaTheme="majorEastAsia" w:cstheme="majorBidi"/>
      <w:b/>
      <w:iCs/>
      <w:color w:val="365F91" w:themeColor="accent1" w:themeShade="BF"/>
      <w:sz w:val="28"/>
      <w:szCs w:val="28"/>
    </w:rPr>
  </w:style>
  <w:style w:type="character" w:customStyle="1" w:styleId="AnalyticsGBNChar">
    <w:name w:val="AnalyticsGBN Char"/>
    <w:basedOn w:val="DefaultParagraphFont"/>
    <w:link w:val="AnalyticsGBN"/>
    <w:uiPriority w:val="4"/>
    <w:rsid w:val="00AA3CD4"/>
    <w:rPr>
      <w:rFonts w:ascii="Calibri" w:eastAsiaTheme="majorEastAsia" w:hAnsi="Calibri" w:cstheme="majorBidi"/>
      <w:b/>
      <w:iCs/>
      <w:color w:val="365F91" w:themeColor="accent1" w:themeShade="BF"/>
      <w:sz w:val="28"/>
      <w:szCs w:val="28"/>
    </w:rPr>
  </w:style>
  <w:style w:type="character" w:customStyle="1" w:styleId="c-bylineitem">
    <w:name w:val="c-byline__item"/>
    <w:basedOn w:val="DefaultParagraphFont"/>
    <w:rsid w:val="00AA3CD4"/>
  </w:style>
  <w:style w:type="character" w:customStyle="1" w:styleId="m-7451345966334058868gmail-styleunderline">
    <w:name w:val="m_-7451345966334058868gmail-styleunderline"/>
    <w:basedOn w:val="DefaultParagraphFont"/>
    <w:rsid w:val="00AA3CD4"/>
  </w:style>
  <w:style w:type="character" w:customStyle="1" w:styleId="m535442411518568617gmail-styleunderline">
    <w:name w:val="m_535442411518568617gmail-styleunderline"/>
    <w:basedOn w:val="DefaultParagraphFont"/>
    <w:rsid w:val="00AA3CD4"/>
  </w:style>
  <w:style w:type="character" w:customStyle="1" w:styleId="UnresolvedMention3">
    <w:name w:val="Unresolved Mention3"/>
    <w:basedOn w:val="DefaultParagraphFont"/>
    <w:uiPriority w:val="99"/>
    <w:unhideWhenUsed/>
    <w:rsid w:val="00AA3CD4"/>
    <w:rPr>
      <w:color w:val="605E5C"/>
      <w:shd w:val="clear" w:color="auto" w:fill="E1DFDD"/>
    </w:rPr>
  </w:style>
  <w:style w:type="character" w:customStyle="1" w:styleId="m4575830247971856040gmail-styleunderline">
    <w:name w:val="m_4575830247971856040gmail-styleunderline"/>
    <w:basedOn w:val="DefaultParagraphFont"/>
    <w:rsid w:val="00AA3CD4"/>
  </w:style>
  <w:style w:type="character" w:customStyle="1" w:styleId="m4575830247971856040gmail-boldunderlinechar">
    <w:name w:val="m_4575830247971856040gmail-boldunderlinechar"/>
    <w:basedOn w:val="DefaultParagraphFont"/>
    <w:rsid w:val="00AA3CD4"/>
  </w:style>
  <w:style w:type="character" w:customStyle="1" w:styleId="gray-dark">
    <w:name w:val="gray-dark"/>
    <w:basedOn w:val="DefaultParagraphFont"/>
    <w:rsid w:val="00AA3CD4"/>
  </w:style>
  <w:style w:type="paragraph" w:customStyle="1" w:styleId="Analytic1">
    <w:name w:val="Analytic1"/>
    <w:basedOn w:val="Normal"/>
    <w:link w:val="Analytic1Char"/>
    <w:uiPriority w:val="4"/>
    <w:qFormat/>
    <w:rsid w:val="00AA3CD4"/>
    <w:rPr>
      <w:b/>
      <w:bCs/>
      <w:color w:val="3399FF"/>
    </w:rPr>
  </w:style>
  <w:style w:type="character" w:customStyle="1" w:styleId="Analytic1Char">
    <w:name w:val="Analytic1 Char"/>
    <w:basedOn w:val="DefaultParagraphFont"/>
    <w:link w:val="Analytic1"/>
    <w:uiPriority w:val="4"/>
    <w:rsid w:val="00AA3CD4"/>
    <w:rPr>
      <w:rFonts w:ascii="Calibri" w:hAnsi="Calibri"/>
      <w:b/>
      <w:bCs/>
      <w:color w:val="3399FF"/>
      <w:sz w:val="22"/>
    </w:rPr>
  </w:style>
  <w:style w:type="character" w:customStyle="1" w:styleId="analyticsChar0">
    <w:name w:val="analytics Char"/>
    <w:basedOn w:val="DefaultParagraphFont"/>
    <w:link w:val="analytics0"/>
    <w:uiPriority w:val="4"/>
    <w:rsid w:val="00AA3CD4"/>
    <w:rPr>
      <w:rFonts w:ascii="Georgia" w:eastAsiaTheme="majorEastAsia" w:hAnsi="Georgia" w:cstheme="majorBidi"/>
      <w:b/>
      <w:bCs/>
      <w:sz w:val="22"/>
      <w:szCs w:val="26"/>
    </w:rPr>
  </w:style>
  <w:style w:type="paragraph" w:customStyle="1" w:styleId="AnalyticsNoC">
    <w:name w:val="Analytics [NoC]"/>
    <w:basedOn w:val="Heading4"/>
    <w:link w:val="AnalyticsNoCChar"/>
    <w:autoRedefine/>
    <w:uiPriority w:val="4"/>
    <w:qFormat/>
    <w:rsid w:val="00AA3CD4"/>
    <w:rPr>
      <w:rFonts w:cs="Calibri"/>
      <w:bCs w:val="0"/>
      <w:color w:val="000000" w:themeColor="text1"/>
      <w:szCs w:val="16"/>
    </w:rPr>
  </w:style>
  <w:style w:type="character" w:customStyle="1" w:styleId="AnalyticsNoCChar">
    <w:name w:val="Analytics [NoC] Char"/>
    <w:basedOn w:val="DefaultParagraphFont"/>
    <w:link w:val="AnalyticsNoC"/>
    <w:uiPriority w:val="4"/>
    <w:rsid w:val="00AA3CD4"/>
    <w:rPr>
      <w:rFonts w:ascii="Calibri" w:eastAsiaTheme="majorEastAsia" w:hAnsi="Calibri" w:cs="Calibri"/>
      <w:b/>
      <w:color w:val="000000" w:themeColor="text1"/>
      <w:sz w:val="26"/>
      <w:szCs w:val="16"/>
    </w:rPr>
  </w:style>
  <w:style w:type="paragraph" w:customStyle="1" w:styleId="Analytik">
    <w:name w:val="Analytik"/>
    <w:basedOn w:val="Normal"/>
    <w:link w:val="AnalytikChar"/>
    <w:autoRedefine/>
    <w:uiPriority w:val="4"/>
    <w:qFormat/>
    <w:rsid w:val="00AA3CD4"/>
    <w:rPr>
      <w:b/>
      <w14:ligatures w14:val="standard"/>
    </w:rPr>
  </w:style>
  <w:style w:type="character" w:customStyle="1" w:styleId="AnalytikChar">
    <w:name w:val="Analytik Char"/>
    <w:basedOn w:val="DefaultParagraphFont"/>
    <w:link w:val="Analytik"/>
    <w:uiPriority w:val="4"/>
    <w:rsid w:val="00AA3CD4"/>
    <w:rPr>
      <w:rFonts w:ascii="Calibri" w:hAnsi="Calibri"/>
      <w:b/>
      <w:sz w:val="22"/>
      <w14:ligatures w14:val="standard"/>
    </w:rPr>
  </w:style>
  <w:style w:type="paragraph" w:customStyle="1" w:styleId="footnotedescription">
    <w:name w:val="footnote description"/>
    <w:next w:val="Normal"/>
    <w:link w:val="footnotedescriptionChar"/>
    <w:hidden/>
    <w:rsid w:val="00AA3CD4"/>
    <w:pPr>
      <w:spacing w:after="70" w:line="305" w:lineRule="auto"/>
    </w:pPr>
    <w:rPr>
      <w:rFonts w:ascii="Times New Roman" w:eastAsia="Times New Roman" w:hAnsi="Times New Roman" w:cs="Times New Roman"/>
      <w:color w:val="000000"/>
      <w:sz w:val="20"/>
      <w:szCs w:val="22"/>
    </w:rPr>
  </w:style>
  <w:style w:type="character" w:customStyle="1" w:styleId="footnotedescriptionChar">
    <w:name w:val="footnote description Char"/>
    <w:link w:val="footnotedescription"/>
    <w:rsid w:val="00AA3CD4"/>
    <w:rPr>
      <w:rFonts w:ascii="Times New Roman" w:eastAsia="Times New Roman" w:hAnsi="Times New Roman" w:cs="Times New Roman"/>
      <w:color w:val="000000"/>
      <w:sz w:val="20"/>
      <w:szCs w:val="22"/>
    </w:rPr>
  </w:style>
  <w:style w:type="character" w:customStyle="1" w:styleId="footnotemark">
    <w:name w:val="footnote mark"/>
    <w:hidden/>
    <w:rsid w:val="00AA3CD4"/>
    <w:rPr>
      <w:rFonts w:ascii="Times New Roman" w:eastAsia="Times New Roman" w:hAnsi="Times New Roman" w:cs="Times New Roman"/>
      <w:color w:val="000000"/>
      <w:sz w:val="20"/>
      <w:vertAlign w:val="superscript"/>
    </w:rPr>
  </w:style>
  <w:style w:type="paragraph" w:customStyle="1" w:styleId="cardbody0">
    <w:name w:val="cardbody"/>
    <w:basedOn w:val="Normal"/>
    <w:rsid w:val="00AA3CD4"/>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US/tsa-faa-workers-strike-end-shutdown/story?id=6054007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ews.bloomberglaw.com/daily-labor-report/landmark-labor-law-overhaul-passes-house-but-senate-fate-unclea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ve.md/pDGm0" TargetMode="External"/><Relationship Id="rId5" Type="http://schemas.openxmlformats.org/officeDocument/2006/relationships/numbering" Target="numbering.xml"/><Relationship Id="rId15" Type="http://schemas.openxmlformats.org/officeDocument/2006/relationships/hyperlink" Target="https://www.worldpoliticsreview.com/articles/28843/how-covid-19-could-increase-the-risk-of-war" TargetMode="External"/><Relationship Id="rId10" Type="http://schemas.openxmlformats.org/officeDocument/2006/relationships/hyperlink" Target="https://www.msnbc.com/rachel-maddow-show/schumer-readies-vote-does-freedom-vote-act-have-chance-n1281546"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hyperlink" Target="https://www.globenewswire.com/en/news-release/2021/09/16/2298189/28124/en/Global-Terminal-Tractor-Market-2021-to-2026-Advancements-in-Terminal-Tractors-Presents-Opportuniti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21306</Words>
  <Characters>121448</Characters>
  <Application>Microsoft Office Word</Application>
  <DocSecurity>0</DocSecurity>
  <Lines>1012</Lines>
  <Paragraphs>284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142470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1</cp:revision>
  <dcterms:created xsi:type="dcterms:W3CDTF">2021-12-04T13:48:00Z</dcterms:created>
  <dcterms:modified xsi:type="dcterms:W3CDTF">2021-12-04T14:20:00Z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