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A313E" w14:textId="77777777" w:rsidR="00FB3B91" w:rsidRDefault="00FB3B91" w:rsidP="00FB3B91">
      <w:pPr>
        <w:pStyle w:val="Heading3"/>
      </w:pPr>
      <w:r>
        <w:t>1AC: Plan</w:t>
      </w:r>
    </w:p>
    <w:p w14:paraId="236FEAEC" w14:textId="77777777" w:rsidR="00FB3B91" w:rsidRDefault="00FB3B91" w:rsidP="00FB3B91">
      <w:pPr>
        <w:pStyle w:val="Heading4"/>
      </w:pPr>
      <w:r>
        <w:t xml:space="preserve">We Affirm the Whole Resolution – </w:t>
      </w:r>
      <w:r w:rsidRPr="005A48E1">
        <w:t>Resolved: In a democracy, a free press ought to prioritize objectivity over advocacy.</w:t>
      </w:r>
    </w:p>
    <w:p w14:paraId="17941995" w14:textId="77777777" w:rsidR="00FB3B91" w:rsidRPr="005A48E1" w:rsidRDefault="00FB3B91" w:rsidP="00FB3B91">
      <w:pPr>
        <w:pStyle w:val="Heading4"/>
      </w:pPr>
      <w:r>
        <w:t xml:space="preserve">Objective Journalism lies in Objectivity of its </w:t>
      </w:r>
      <w:r>
        <w:rPr>
          <w:u w:val="single"/>
        </w:rPr>
        <w:t>methodology</w:t>
      </w:r>
      <w:r>
        <w:t xml:space="preserve">. </w:t>
      </w:r>
    </w:p>
    <w:p w14:paraId="27A6254C" w14:textId="77777777" w:rsidR="00FB3B91" w:rsidRPr="005A48E1" w:rsidRDefault="00FB3B91" w:rsidP="00FB3B91">
      <w:r w:rsidRPr="005A48E1">
        <w:rPr>
          <w:rStyle w:val="Style13ptBold"/>
        </w:rPr>
        <w:t>Jones 9</w:t>
      </w:r>
      <w:r w:rsidRPr="005A48E1">
        <w:t xml:space="preserve"> Alex Jones 9-15-2009 "An Argument Why Journalists Should Not Abandon Objectivity"</w:t>
      </w:r>
      <w:r>
        <w:t xml:space="preserve"> </w:t>
      </w:r>
      <w:hyperlink r:id="rId9"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2BF1A8FB" w14:textId="77777777" w:rsidR="00FB3B91" w:rsidRDefault="00FB3B91" w:rsidP="00FB3B91">
      <w:pPr>
        <w:rPr>
          <w:sz w:val="16"/>
        </w:rPr>
      </w:pPr>
      <w:r w:rsidRPr="002B1835">
        <w:rPr>
          <w:sz w:val="16"/>
        </w:rPr>
        <w:t xml:space="preserve">In their book “The Elements of Journalism: What Newspeople Should Know and the Public Should Expect,” </w:t>
      </w:r>
      <w:r w:rsidRPr="002B1835">
        <w:rPr>
          <w:rStyle w:val="StyleUnderline"/>
        </w:rPr>
        <w:t>Bill Kovach and Tom Rosenstiel, describe what they call “</w:t>
      </w:r>
      <w:r w:rsidRPr="002B1835">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2B1835">
        <w:rPr>
          <w:rStyle w:val="Emphasis"/>
          <w:highlight w:val="green"/>
        </w:rPr>
        <w:t>as the</w:t>
      </w:r>
      <w:r w:rsidRPr="002B1835">
        <w:rPr>
          <w:rStyle w:val="StyleUnderline"/>
          <w:highlight w:val="green"/>
        </w:rPr>
        <w:t xml:space="preserve"> </w:t>
      </w:r>
      <w:r w:rsidRPr="002B1835">
        <w:rPr>
          <w:rStyle w:val="StyleUnderline"/>
        </w:rPr>
        <w:t xml:space="preserve">American </w:t>
      </w:r>
      <w:r w:rsidRPr="002B1835">
        <w:rPr>
          <w:rStyle w:val="Emphasis"/>
          <w:highlight w:val="green"/>
        </w:rPr>
        <w:t>journalistic standard was 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1835">
        <w:rPr>
          <w:rStyle w:val="Emphasis"/>
          <w:highlight w:val="green"/>
        </w:rPr>
        <w:t>Their objective, scientific 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2B1835">
        <w:rPr>
          <w:rStyle w:val="Emphasis"/>
          <w:highlight w:val="green"/>
        </w:rPr>
        <w:t>has to</w:t>
      </w:r>
      <w:proofErr w:type="gramEnd"/>
      <w:r w:rsidRPr="002B1835">
        <w:rPr>
          <w:rStyle w:val="Emphasis"/>
          <w:highlight w:val="green"/>
        </w:rPr>
        <w:t xml:space="preserve"> stand up to evidence and results</w:t>
      </w:r>
      <w:r w:rsidRPr="002B1835">
        <w:rPr>
          <w:sz w:val="16"/>
        </w:rPr>
        <w:t xml:space="preserve">. </w:t>
      </w:r>
      <w:r w:rsidRPr="002B1835">
        <w:rPr>
          <w:u w:val="single"/>
        </w:rPr>
        <w:t xml:space="preserve">This is the </w:t>
      </w:r>
      <w:r w:rsidRPr="002B1835">
        <w:rPr>
          <w:rStyle w:val="Emphasis"/>
          <w:highlight w:val="green"/>
        </w:rPr>
        <w:t>sensible and realistic approach</w:t>
      </w:r>
      <w:r w:rsidRPr="002B1835">
        <w:rPr>
          <w:highlight w:val="green"/>
          <w:u w:val="single"/>
        </w:rPr>
        <w:t xml:space="preserve"> </w:t>
      </w:r>
      <w:r w:rsidRPr="002B1835">
        <w:rPr>
          <w:u w:val="single"/>
        </w:rPr>
        <w:t xml:space="preserve">to objectivity </w:t>
      </w:r>
      <w:r w:rsidRPr="002B1835">
        <w:rPr>
          <w:rStyle w:val="Emphasis"/>
          <w:highlight w:val="green"/>
        </w:rPr>
        <w:t xml:space="preserve">that might be 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journalists have bias</w:t>
      </w:r>
      <w:r w:rsidRPr="002B1835">
        <w:rPr>
          <w:u w:val="single"/>
        </w:rPr>
        <w:t xml:space="preserve">, </w:t>
      </w:r>
      <w:r w:rsidRPr="002B1835">
        <w:rPr>
          <w:rStyle w:val="Emphasis"/>
          <w:highlight w:val="green"/>
        </w:rPr>
        <w:t>and</w:t>
      </w:r>
      <w:r w:rsidRPr="002B1835">
        <w:rPr>
          <w:highlight w:val="green"/>
          <w:u w:val="single"/>
        </w:rPr>
        <w:t xml:space="preserve"> </w:t>
      </w:r>
      <w:r w:rsidRPr="002B1835">
        <w:rPr>
          <w:u w:val="single"/>
        </w:rPr>
        <w:t xml:space="preserve">that their </w:t>
      </w:r>
      <w:r w:rsidRPr="002B1835">
        <w:rPr>
          <w:rStyle w:val="Emphasis"/>
          <w:highlight w:val="green"/>
        </w:rPr>
        <w:t xml:space="preserve">bias </w:t>
      </w:r>
      <w:proofErr w:type="gramStart"/>
      <w:r w:rsidRPr="002B1835">
        <w:rPr>
          <w:rStyle w:val="Emphasis"/>
          <w:highlight w:val="green"/>
        </w:rPr>
        <w:t>has to</w:t>
      </w:r>
      <w:proofErr w:type="gramEnd"/>
      <w:r w:rsidRPr="002B1835">
        <w:rPr>
          <w:rStyle w:val="Emphasis"/>
          <w:highlight w:val="green"/>
        </w:rPr>
        <w:t xml:space="preserve"> be tested and challenged by gathering facts and information that will either support it or knock it down</w:t>
      </w:r>
      <w:r w:rsidRPr="002B1835">
        <w:rPr>
          <w:sz w:val="16"/>
        </w:rPr>
        <w:t xml:space="preserve">. Often, </w:t>
      </w:r>
      <w:r w:rsidRPr="002B1835">
        <w:rPr>
          <w:rStyle w:val="Emphasis"/>
          <w:highlight w:val="green"/>
        </w:rPr>
        <w:t xml:space="preserve">there is information that does both, 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70EC6CE3" w14:textId="77777777" w:rsidR="00FB3B91" w:rsidRDefault="00FB3B91" w:rsidP="00FB3B91">
      <w:pPr>
        <w:pStyle w:val="Heading4"/>
      </w:pPr>
      <w:r>
        <w:t xml:space="preserve">Even if objectivity is not </w:t>
      </w:r>
      <w:r>
        <w:rPr>
          <w:u w:val="single"/>
        </w:rPr>
        <w:t>perfectly achievable</w:t>
      </w:r>
      <w:r>
        <w:t xml:space="preserve">, striving for it is </w:t>
      </w:r>
      <w:r>
        <w:rPr>
          <w:u w:val="single"/>
        </w:rPr>
        <w:t>uniquely valuable</w:t>
      </w:r>
      <w:r>
        <w:t xml:space="preserve"> – this card is </w:t>
      </w:r>
      <w:r>
        <w:rPr>
          <w:u w:val="single"/>
        </w:rPr>
        <w:t>fantastic</w:t>
      </w:r>
      <w:r>
        <w:t xml:space="preserve"> and answers </w:t>
      </w:r>
      <w:proofErr w:type="gramStart"/>
      <w:r>
        <w:rPr>
          <w:u w:val="single"/>
        </w:rPr>
        <w:t>all of</w:t>
      </w:r>
      <w:proofErr w:type="gramEnd"/>
      <w:r>
        <w:rPr>
          <w:u w:val="single"/>
        </w:rPr>
        <w:t xml:space="preserve"> their turns</w:t>
      </w:r>
      <w:r>
        <w:t>.</w:t>
      </w:r>
    </w:p>
    <w:p w14:paraId="391A3A26" w14:textId="77777777" w:rsidR="00FB3B91" w:rsidRPr="00023E93" w:rsidRDefault="00FB3B91" w:rsidP="00FB3B91">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0"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3E359D0B" w14:textId="77777777" w:rsidR="00FB3B91" w:rsidRDefault="00FB3B91" w:rsidP="00FB3B91">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70726C">
        <w:rPr>
          <w:rStyle w:val="Emphasis"/>
          <w:highlight w:val="green"/>
        </w:rPr>
        <w:t>To some, objectivity</w:t>
      </w:r>
      <w:r w:rsidRPr="003F4DFE">
        <w:rPr>
          <w:sz w:val="16"/>
          <w:highlight w:val="green"/>
        </w:rPr>
        <w:t xml:space="preserve"> </w:t>
      </w:r>
      <w:r w:rsidRPr="0070726C">
        <w:rPr>
          <w:rStyle w:val="Emphasis"/>
          <w:highlight w:val="green"/>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r w:rsidRPr="0070726C">
        <w:rPr>
          <w:rStyle w:val="Emphasis"/>
          <w:highlight w:val="green"/>
        </w:rPr>
        <w:t>wedded to “balance</w:t>
      </w:r>
      <w:r w:rsidRPr="0070726C">
        <w:rPr>
          <w:rStyle w:val="StyleUnderline"/>
        </w:rPr>
        <w:t>” that it cannot distinguish between legitimate and lunatic opinion, between scientific truth and trash.</w:t>
      </w:r>
      <w:r w:rsidRPr="003F4DFE">
        <w:rPr>
          <w:sz w:val="16"/>
        </w:rPr>
        <w:t xml:space="preserve"> </w:t>
      </w:r>
      <w:r w:rsidRPr="00192A6C">
        <w:rPr>
          <w:rStyle w:val="Emphasis"/>
          <w:highlight w:val="green"/>
        </w:rPr>
        <w:t xml:space="preserve">Others 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70726C">
        <w:rPr>
          <w:rStyle w:val="Emphasis"/>
          <w:highlight w:val="green"/>
        </w:rPr>
        <w:t>others 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70726C">
        <w:rPr>
          <w:rStyle w:val="Emphasis"/>
          <w:highlight w:val="green"/>
        </w:rPr>
        <w:t xml:space="preserve">Our </w:t>
      </w:r>
      <w:r w:rsidRPr="00192A6C">
        <w:rPr>
          <w:rStyle w:val="Emphasis"/>
          <w:highlight w:val="green"/>
        </w:rPr>
        <w:t>view is that 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192A6C">
        <w:rPr>
          <w:rStyle w:val="Emphasis"/>
          <w:highlight w:val="green"/>
        </w:rPr>
        <w:t>play by</w:t>
      </w:r>
      <w:r w:rsidRPr="00192A6C">
        <w:rPr>
          <w:rStyle w:val="Emphasis"/>
        </w:rPr>
        <w:t xml:space="preserve"> the </w:t>
      </w:r>
      <w:r w:rsidRPr="00192A6C">
        <w:rPr>
          <w:rStyle w:val="Emphasis"/>
          <w:highlight w:val="green"/>
        </w:rPr>
        <w:t>percentages</w:t>
      </w:r>
      <w:r w:rsidRPr="00192A6C">
        <w:rPr>
          <w:rStyle w:val="Emphasis"/>
        </w:rPr>
        <w:t xml:space="preserve"> in everything</w:t>
      </w:r>
      <w:r w:rsidRPr="003F4DFE">
        <w:rPr>
          <w:sz w:val="16"/>
        </w:rPr>
        <w:t xml:space="preserve">. </w:t>
      </w:r>
      <w:r w:rsidRPr="00192A6C">
        <w:rPr>
          <w:rStyle w:val="Emphasis"/>
          <w:highlight w:val="green"/>
        </w:rPr>
        <w:t>And</w:t>
      </w:r>
      <w:r w:rsidRPr="003F4DFE">
        <w:rPr>
          <w:sz w:val="16"/>
        </w:rPr>
        <w:t xml:space="preserve"> the </w:t>
      </w:r>
      <w:r w:rsidRPr="00515B4F">
        <w:rPr>
          <w:rStyle w:val="Emphasis"/>
          <w:highlight w:val="green"/>
        </w:rPr>
        <w:t>percentages favor</w:t>
      </w:r>
      <w:r w:rsidRPr="008B495F">
        <w:rPr>
          <w:rStyle w:val="Emphasis"/>
        </w:rPr>
        <w:t xml:space="preserve">ing </w:t>
      </w:r>
      <w:r w:rsidRPr="00515B4F">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515B4F">
        <w:rPr>
          <w:rStyle w:val="Emphasis"/>
          <w:highlight w:val="green"/>
        </w:rPr>
        <w:t>and 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515B4F">
        <w:rPr>
          <w:rStyle w:val="Emphasis"/>
          <w:highlight w:val="green"/>
        </w:rPr>
        <w:t>Those who see</w:t>
      </w:r>
      <w:r w:rsidRPr="003F4DFE">
        <w:rPr>
          <w:sz w:val="16"/>
          <w:highlight w:val="green"/>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8B495F">
        <w:rPr>
          <w:rStyle w:val="Emphasis"/>
          <w:highlight w:val="green"/>
        </w:rPr>
        <w:t>have the picture</w:t>
      </w:r>
      <w:r w:rsidRPr="003F4DFE">
        <w:rPr>
          <w:sz w:val="16"/>
        </w:rPr>
        <w:t xml:space="preserve"> precisely </w:t>
      </w:r>
      <w:r w:rsidRPr="00515B4F">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515B4F">
        <w:rPr>
          <w:rStyle w:val="Emphasis"/>
          <w:highlight w:val="green"/>
          <w:bdr w:val="single" w:sz="18" w:space="0" w:color="auto"/>
        </w:rPr>
        <w:t xml:space="preserve">fast, </w:t>
      </w:r>
      <w:proofErr w:type="gramStart"/>
      <w:r w:rsidRPr="00515B4F">
        <w:rPr>
          <w:rStyle w:val="Emphasis"/>
          <w:highlight w:val="green"/>
          <w:bdr w:val="single" w:sz="18" w:space="0" w:color="auto"/>
        </w:rPr>
        <w:t>concise</w:t>
      </w:r>
      <w:proofErr w:type="gramEnd"/>
      <w:r w:rsidRPr="00515B4F">
        <w:rPr>
          <w:rStyle w:val="Emphasis"/>
          <w:highlight w:val="green"/>
          <w:bdr w:val="single" w:sz="18" w:space="0" w:color="auto"/>
        </w:rPr>
        <w:t xml:space="preserve"> and 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166BCC">
        <w:rPr>
          <w:rStyle w:val="Emphasis"/>
          <w:highlight w:val="green"/>
        </w:rPr>
        <w:t xml:space="preserve">claim that covering </w:t>
      </w:r>
      <w:r w:rsidRPr="00515B4F">
        <w:rPr>
          <w:rStyle w:val="Emphasis"/>
          <w:highlight w:val="green"/>
        </w:rPr>
        <w:t>both sides</w:t>
      </w:r>
      <w:r w:rsidRPr="00515B4F">
        <w:rPr>
          <w:rStyle w:val="StyleUnderline"/>
        </w:rPr>
        <w:t xml:space="preserve"> of the story </w:t>
      </w:r>
      <w:r w:rsidRPr="008B495F">
        <w:rPr>
          <w:rStyle w:val="Emphasis"/>
          <w:highlight w:val="green"/>
          <w:bdr w:val="single" w:sz="18" w:space="0" w:color="auto"/>
        </w:rPr>
        <w:t>leads objective journalists to equate truth and nonsense</w:t>
      </w:r>
      <w:r w:rsidRPr="00515B4F">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833060">
        <w:rPr>
          <w:rStyle w:val="Emphasis"/>
          <w:highlight w:val="green"/>
        </w:rPr>
        <w:t>Since</w:t>
      </w:r>
      <w:r w:rsidRPr="00833060">
        <w:rPr>
          <w:rStyle w:val="Emphasis"/>
        </w:rPr>
        <w:t xml:space="preserve"> the</w:t>
      </w:r>
      <w:r w:rsidRPr="00833060">
        <w:rPr>
          <w:sz w:val="16"/>
        </w:rPr>
        <w:t xml:space="preserve"> </w:t>
      </w:r>
      <w:r w:rsidRPr="003F4DFE">
        <w:rPr>
          <w:sz w:val="16"/>
        </w:rPr>
        <w:t xml:space="preserve">vast </w:t>
      </w:r>
      <w:r w:rsidRPr="00515B4F">
        <w:rPr>
          <w:rStyle w:val="Emphasis"/>
          <w:highlight w:val="green"/>
        </w:rPr>
        <w:t xml:space="preserve">majority of </w:t>
      </w:r>
      <w:r w:rsidRPr="00833060">
        <w:rPr>
          <w:rStyle w:val="Emphasis"/>
        </w:rPr>
        <w:t xml:space="preserve">the world’s </w:t>
      </w:r>
      <w:r w:rsidRPr="00515B4F">
        <w:rPr>
          <w:rStyle w:val="Emphasis"/>
          <w:highlight w:val="green"/>
        </w:rPr>
        <w:t>scientists</w:t>
      </w:r>
      <w:r w:rsidRPr="003F4DFE">
        <w:rPr>
          <w:sz w:val="16"/>
          <w:highlight w:val="green"/>
        </w:rPr>
        <w:t xml:space="preserve"> </w:t>
      </w:r>
      <w:r w:rsidRPr="00515B4F">
        <w:rPr>
          <w:rStyle w:val="Emphasis"/>
          <w:highlight w:val="green"/>
        </w:rPr>
        <w:t xml:space="preserve">believe </w:t>
      </w:r>
      <w:r w:rsidRPr="00833060">
        <w:rPr>
          <w:rStyle w:val="Emphasis"/>
        </w:rPr>
        <w:t xml:space="preserve">the </w:t>
      </w:r>
      <w:r w:rsidRPr="00515B4F">
        <w:rPr>
          <w:rStyle w:val="Emphasis"/>
          <w:highlight w:val="green"/>
        </w:rPr>
        <w:t>globe is heating</w:t>
      </w:r>
      <w:r w:rsidRPr="00833060">
        <w:rPr>
          <w:rStyle w:val="Emphasis"/>
        </w:rPr>
        <w:t xml:space="preserve"> up, </w:t>
      </w:r>
      <w:r w:rsidRPr="00515B4F">
        <w:rPr>
          <w:rStyle w:val="Emphasis"/>
          <w:highlight w:val="green"/>
          <w:bdr w:val="single" w:sz="18" w:space="0" w:color="auto"/>
        </w:rPr>
        <w:t xml:space="preserve">few </w:t>
      </w:r>
      <w:r w:rsidRPr="00833060">
        <w:rPr>
          <w:rStyle w:val="Emphasis"/>
          <w:bdr w:val="single" w:sz="18" w:space="0" w:color="auto"/>
        </w:rPr>
        <w:t xml:space="preserve">news </w:t>
      </w:r>
      <w:r w:rsidRPr="00515B4F">
        <w:rPr>
          <w:rStyle w:val="Emphasis"/>
          <w:highlight w:val="green"/>
          <w:bdr w:val="single" w:sz="18" w:space="0" w:color="auto"/>
        </w:rPr>
        <w:t xml:space="preserve">stories </w:t>
      </w:r>
      <w:r w:rsidRPr="00833060">
        <w:rPr>
          <w:rStyle w:val="Emphasis"/>
          <w:bdr w:val="single" w:sz="18" w:space="0" w:color="auto"/>
        </w:rPr>
        <w:t xml:space="preserve">on the subject </w:t>
      </w:r>
      <w:r w:rsidRPr="00515B4F">
        <w:rPr>
          <w:rStyle w:val="Emphasis"/>
          <w:highlight w:val="green"/>
          <w:bdr w:val="single" w:sz="18" w:space="0" w:color="auto"/>
        </w:rPr>
        <w:t xml:space="preserve">devote </w:t>
      </w:r>
      <w:r w:rsidRPr="00833060">
        <w:rPr>
          <w:rStyle w:val="Emphasis"/>
          <w:bdr w:val="single" w:sz="18" w:space="0" w:color="auto"/>
        </w:rPr>
        <w:t xml:space="preserve">substantial </w:t>
      </w:r>
      <w:r w:rsidRPr="00515B4F">
        <w:rPr>
          <w:rStyle w:val="Emphasis"/>
          <w:highlight w:val="green"/>
          <w:bdr w:val="single" w:sz="18" w:space="0" w:color="auto"/>
        </w:rPr>
        <w:t xml:space="preserve">space to </w:t>
      </w:r>
      <w:r w:rsidRPr="00833060">
        <w:rPr>
          <w:rStyle w:val="Emphasis"/>
          <w:bdr w:val="single" w:sz="18" w:space="0" w:color="auto"/>
        </w:rPr>
        <w:t xml:space="preserve">those who </w:t>
      </w:r>
      <w:r w:rsidRPr="00515B4F">
        <w:rPr>
          <w:rStyle w:val="Emphasis"/>
          <w:highlight w:val="green"/>
          <w:bdr w:val="single" w:sz="18" w:space="0" w:color="auto"/>
        </w:rPr>
        <w:t>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3F4DFE">
        <w:rPr>
          <w:rStyle w:val="Emphasis"/>
          <w:highlight w:val="green"/>
        </w:rPr>
        <w:t>statements</w:t>
      </w:r>
      <w:r w:rsidRPr="003F4DFE">
        <w:rPr>
          <w:sz w:val="16"/>
          <w:highlight w:val="green"/>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3F4DFE">
        <w:rPr>
          <w:rStyle w:val="Emphasis"/>
          <w:highlight w:val="green"/>
        </w:rPr>
        <w:t>objectivity</w:t>
      </w:r>
      <w:r w:rsidRPr="003F4DFE">
        <w:rPr>
          <w:rStyle w:val="StyleUnderline"/>
          <w:highlight w:val="green"/>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nothing robotic</w:t>
      </w:r>
      <w:r w:rsidRPr="003F4DFE">
        <w:rPr>
          <w:sz w:val="16"/>
          <w:highlight w:val="green"/>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defence.</w:t>
      </w:r>
    </w:p>
    <w:p w14:paraId="29D695A6" w14:textId="77777777" w:rsidR="00FB3B91" w:rsidRDefault="00FB3B91" w:rsidP="00FB3B91">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2837D54D" w14:textId="77777777" w:rsidR="00FB3B91" w:rsidRPr="0047477E" w:rsidRDefault="00FB3B91" w:rsidP="00FB3B91">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1"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00FEB634" w14:textId="77777777" w:rsidR="00FB3B91" w:rsidRPr="00046167" w:rsidRDefault="00FB3B91" w:rsidP="00FB3B91">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046167">
        <w:rPr>
          <w:rStyle w:val="Emphasis"/>
          <w:highlight w:val="green"/>
        </w:rPr>
        <w:t>The 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046167">
        <w:rPr>
          <w:rStyle w:val="Emphasis"/>
          <w:highlight w:val="green"/>
          <w:bdr w:val="single" w:sz="18" w:space="0" w:color="auto"/>
        </w:rPr>
        <w:t>is not necessarily 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046167">
        <w:rPr>
          <w:rStyle w:val="Emphasis"/>
          <w:highlight w:val="green"/>
          <w:bdr w:val="single" w:sz="18" w:space="0" w:color="auto"/>
        </w:rPr>
        <w:t>there is only one credible side to a debate</w:t>
      </w:r>
      <w:r w:rsidRPr="00046167">
        <w:rPr>
          <w:sz w:val="16"/>
        </w:rPr>
        <w:t xml:space="preserve">. </w:t>
      </w:r>
      <w:r w:rsidRPr="00046167">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046167">
        <w:rPr>
          <w:rStyle w:val="Emphasis"/>
          <w:highlight w:val="green"/>
        </w:rPr>
        <w:t>Humans evolved</w:t>
      </w:r>
      <w:r w:rsidRPr="00046167">
        <w:rPr>
          <w:rStyle w:val="StyleUnderline"/>
          <w:highlight w:val="green"/>
        </w:rPr>
        <w:t xml:space="preserve"> </w:t>
      </w:r>
      <w:r w:rsidRPr="00046167">
        <w:rPr>
          <w:rStyle w:val="StyleUnderline"/>
        </w:rPr>
        <w:t xml:space="preserve">from apes. You cannot cut taxes by 20 percent and close enough loopholes to be revenue neutral without raising taxes on the middle class. </w:t>
      </w:r>
      <w:r w:rsidRPr="00046167">
        <w:rPr>
          <w:rStyle w:val="Emphasis"/>
          <w:highlight w:val="green"/>
        </w:rPr>
        <w:t>Study</w:t>
      </w:r>
      <w:r w:rsidRPr="00046167">
        <w:rPr>
          <w:rStyle w:val="StyleUnderline"/>
          <w:highlight w:val="green"/>
        </w:rPr>
        <w:t xml:space="preserve"> </w:t>
      </w:r>
      <w:r w:rsidRPr="00046167">
        <w:rPr>
          <w:rStyle w:val="Emphasis"/>
          <w:highlight w:val="green"/>
        </w:rPr>
        <w:t>after</w:t>
      </w:r>
      <w:r w:rsidRPr="00046167">
        <w:rPr>
          <w:rStyle w:val="StyleUnderline"/>
          <w:highlight w:val="green"/>
        </w:rPr>
        <w:t xml:space="preserve"> </w:t>
      </w:r>
      <w:r w:rsidRPr="00046167">
        <w:rPr>
          <w:rStyle w:val="StyleUnderline"/>
        </w:rPr>
        <w:t xml:space="preserve">reputable </w:t>
      </w:r>
      <w:r w:rsidRPr="00046167">
        <w:rPr>
          <w:rStyle w:val="Emphasis"/>
          <w:highlight w:val="green"/>
        </w:rPr>
        <w:t>study</w:t>
      </w:r>
      <w:r w:rsidRPr="00046167">
        <w:rPr>
          <w:rStyle w:val="StyleUnderline"/>
          <w:highlight w:val="green"/>
        </w:rPr>
        <w:t xml:space="preserve"> </w:t>
      </w:r>
      <w:r w:rsidRPr="00046167">
        <w:rPr>
          <w:rStyle w:val="Emphasis"/>
          <w:highlight w:val="green"/>
        </w:rPr>
        <w:t>has shown</w:t>
      </w:r>
      <w:r w:rsidRPr="00046167">
        <w:rPr>
          <w:rStyle w:val="StyleUnderline"/>
          <w:highlight w:val="green"/>
        </w:rPr>
        <w:t xml:space="preserve"> </w:t>
      </w:r>
      <w:r w:rsidRPr="00046167">
        <w:rPr>
          <w:rStyle w:val="Emphasis"/>
          <w:highlight w:val="green"/>
        </w:rPr>
        <w:t>these</w:t>
      </w:r>
      <w:r w:rsidRPr="00046167">
        <w:rPr>
          <w:rStyle w:val="StyleUnderline"/>
          <w:highlight w:val="green"/>
        </w:rPr>
        <w:t xml:space="preserve"> </w:t>
      </w:r>
      <w:r w:rsidRPr="00046167">
        <w:rPr>
          <w:rStyle w:val="Emphasis"/>
          <w:highlight w:val="green"/>
          <w:bdr w:val="single" w:sz="18" w:space="0" w:color="auto"/>
        </w:rPr>
        <w:t>statements to be 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046167">
        <w:rPr>
          <w:rStyle w:val="Emphasis"/>
          <w:highlight w:val="green"/>
        </w:rPr>
        <w:t>is</w:t>
      </w:r>
      <w:r w:rsidRPr="00046167">
        <w:rPr>
          <w:rStyle w:val="StyleUnderline"/>
          <w:highlight w:val="green"/>
        </w:rPr>
        <w:t xml:space="preserve"> </w:t>
      </w:r>
      <w:r w:rsidRPr="00046167">
        <w:rPr>
          <w:rStyle w:val="StyleUnderline"/>
        </w:rPr>
        <w:t xml:space="preserve">sometimes </w:t>
      </w:r>
      <w:r w:rsidRPr="00046167">
        <w:rPr>
          <w:rStyle w:val="Emphasis"/>
          <w:highlight w:val="green"/>
        </w:rPr>
        <w:t>labeled as a bias towards objectivity</w:t>
      </w:r>
      <w:r w:rsidRPr="00046167">
        <w:rPr>
          <w:sz w:val="16"/>
        </w:rPr>
        <w:t xml:space="preserve">. </w:t>
      </w:r>
      <w:r w:rsidRPr="00046167">
        <w:rPr>
          <w:rStyle w:val="Emphasis"/>
          <w:highlight w:val="green"/>
          <w:bdr w:val="single" w:sz="18" w:space="0" w:color="auto"/>
        </w:rPr>
        <w:t xml:space="preserve">This is a false and misleading turn of phrase. </w:t>
      </w:r>
      <w:r w:rsidRPr="00046167">
        <w:rPr>
          <w:rStyle w:val="StyleUnderline"/>
        </w:rPr>
        <w:t xml:space="preserve">Journalists should always exhibit a bias towards objectivity. </w:t>
      </w:r>
      <w:r w:rsidRPr="00046167">
        <w:rPr>
          <w:rStyle w:val="Emphasis"/>
          <w:highlight w:val="green"/>
        </w:rPr>
        <w:t>Being objective</w:t>
      </w:r>
      <w:r w:rsidRPr="00046167">
        <w:rPr>
          <w:rStyle w:val="StyleUnderline"/>
          <w:highlight w:val="green"/>
        </w:rPr>
        <w:t xml:space="preserve"> </w:t>
      </w:r>
      <w:r w:rsidRPr="00046167">
        <w:rPr>
          <w:rStyle w:val="StyleUnderline"/>
        </w:rPr>
        <w:t xml:space="preserve">-- dealing with facts or conditions as perceived without distortion by personal feelings -- </w:t>
      </w:r>
      <w:r w:rsidRPr="00046167">
        <w:rPr>
          <w:rStyle w:val="Emphasis"/>
          <w:highlight w:val="green"/>
        </w:rPr>
        <w:t>is always the goal</w:t>
      </w:r>
      <w:r w:rsidRPr="00046167">
        <w:rPr>
          <w:rStyle w:val="StyleUnderline"/>
        </w:rPr>
        <w:t xml:space="preserve">. </w:t>
      </w:r>
      <w:r w:rsidRPr="00046167">
        <w:rPr>
          <w:rStyle w:val="Emphasis"/>
          <w:highlight w:val="green"/>
        </w:rPr>
        <w:t xml:space="preserve">The trouble 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046167">
        <w:rPr>
          <w:rStyle w:val="Emphasis"/>
          <w:highlight w:val="green"/>
        </w:rPr>
        <w:t>It is 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046167">
        <w:rPr>
          <w:rStyle w:val="Emphasis"/>
          <w:highlight w:val="green"/>
        </w:rPr>
        <w:t>careful 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one concludes that the truth lies on one side of the argument.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046167">
        <w:rPr>
          <w:rStyle w:val="Emphasis"/>
          <w:highlight w:val="green"/>
          <w:bdr w:val="single" w:sz="18" w:space="0" w:color="auto"/>
        </w:rPr>
        <w:t>The 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46A0AA74" w14:textId="77777777" w:rsidR="00FB3B91" w:rsidRDefault="00FB3B91" w:rsidP="00FB3B91">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1CB7FB83" w14:textId="77777777" w:rsidR="00FB3B91" w:rsidRPr="00274B44" w:rsidRDefault="00FB3B91" w:rsidP="00FB3B91">
      <w:r w:rsidRPr="00274B44">
        <w:rPr>
          <w:rStyle w:val="Style13ptBold"/>
        </w:rPr>
        <w:t>Ingram 18</w:t>
      </w:r>
      <w:r w:rsidRPr="00274B44">
        <w:t xml:space="preserve"> Matthew Ingram 6-14-2018 "Advocates are becoming journalists. Is that a good thing?"</w:t>
      </w:r>
      <w:r>
        <w:t xml:space="preserve"> </w:t>
      </w:r>
      <w:hyperlink r:id="rId12"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59388796" w14:textId="77777777" w:rsidR="00FB3B91" w:rsidRPr="006C47CA" w:rsidRDefault="00FB3B91" w:rsidP="00FB3B91">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marshall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842839">
        <w:rPr>
          <w:rStyle w:val="Emphasis"/>
          <w:highlight w:val="green"/>
        </w:rPr>
        <w:t>even those leading</w:t>
      </w:r>
      <w:r w:rsidRPr="006C47CA">
        <w:rPr>
          <w:sz w:val="16"/>
          <w:highlight w:val="green"/>
        </w:rPr>
        <w:t xml:space="preserve"> </w:t>
      </w:r>
      <w:r w:rsidRPr="00842839">
        <w:rPr>
          <w:rStyle w:val="StyleUnderline"/>
        </w:rPr>
        <w:t>the</w:t>
      </w:r>
      <w:r w:rsidRPr="006C47CA">
        <w:rPr>
          <w:sz w:val="16"/>
        </w:rPr>
        <w:t xml:space="preserve"> </w:t>
      </w:r>
      <w:r w:rsidRPr="00842839">
        <w:rPr>
          <w:rStyle w:val="Emphasis"/>
          <w:highlight w:val="green"/>
        </w:rPr>
        <w:t>new NGO-as-muckraker efforts</w:t>
      </w:r>
      <w:r w:rsidRPr="006C47CA">
        <w:rPr>
          <w:sz w:val="16"/>
          <w:highlight w:val="green"/>
        </w:rPr>
        <w:t xml:space="preserve"> </w:t>
      </w:r>
      <w:r w:rsidRPr="00842839">
        <w:rPr>
          <w:rStyle w:val="Emphasis"/>
          <w:highlight w:val="green"/>
        </w:rPr>
        <w:t>acknowledge</w:t>
      </w:r>
      <w:r w:rsidRPr="006C47CA">
        <w:rPr>
          <w:sz w:val="16"/>
          <w:highlight w:val="green"/>
        </w:rPr>
        <w:t xml:space="preserve"> </w:t>
      </w:r>
      <w:r w:rsidRPr="00842839">
        <w:rPr>
          <w:rStyle w:val="StyleUnderline"/>
        </w:rPr>
        <w:t>that</w:t>
      </w:r>
      <w:r w:rsidRPr="006C47CA">
        <w:rPr>
          <w:sz w:val="16"/>
        </w:rPr>
        <w:t xml:space="preserve"> </w:t>
      </w:r>
      <w:r w:rsidRPr="00842839">
        <w:rPr>
          <w:rStyle w:val="Emphasis"/>
          <w:highlight w:val="green"/>
          <w:bdr w:val="single" w:sz="18" w:space="0" w:color="auto"/>
        </w:rPr>
        <w:t>they’re no replacement for traditional news 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842839">
        <w:rPr>
          <w:rStyle w:val="Emphasis"/>
          <w:highlight w:val="green"/>
        </w:rPr>
        <w:t>we can help supplement</w:t>
      </w:r>
      <w:r w:rsidRPr="006C47CA">
        <w:rPr>
          <w:sz w:val="16"/>
          <w:highlight w:val="green"/>
        </w:rPr>
        <w:t xml:space="preserve"> </w:t>
      </w:r>
      <w:r w:rsidRPr="00842839">
        <w:rPr>
          <w:rStyle w:val="Emphasis"/>
          <w:highlight w:val="green"/>
        </w:rPr>
        <w:t>that work and</w:t>
      </w:r>
      <w:r w:rsidRPr="006C47CA">
        <w:rPr>
          <w:sz w:val="16"/>
          <w:highlight w:val="green"/>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842839">
        <w:rPr>
          <w:rStyle w:val="Emphasis"/>
          <w:highlight w:val="green"/>
        </w:rPr>
        <w:t xml:space="preserve">these groups 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842839">
        <w:rPr>
          <w:rStyle w:val="Emphasis"/>
          <w:highlight w:val="green"/>
        </w:rPr>
        <w:t>they</w:t>
      </w:r>
      <w:r w:rsidRPr="006C47CA">
        <w:rPr>
          <w:sz w:val="16"/>
          <w:highlight w:val="green"/>
        </w:rPr>
        <w:t xml:space="preserve"> </w:t>
      </w:r>
      <w:r w:rsidRPr="00842839">
        <w:rPr>
          <w:rStyle w:val="Emphasis"/>
          <w:highlight w:val="green"/>
        </w:rPr>
        <w:t>are advocacy groups</w:t>
      </w:r>
      <w:r w:rsidRPr="006C47CA">
        <w:rPr>
          <w:sz w:val="16"/>
        </w:rPr>
        <w:t xml:space="preserve">, </w:t>
      </w:r>
      <w:r w:rsidRPr="00842839">
        <w:rPr>
          <w:rStyle w:val="Emphasis"/>
          <w:highlight w:val="green"/>
        </w:rPr>
        <w:t>and</w:t>
      </w:r>
      <w:r w:rsidRPr="006C47CA">
        <w:rPr>
          <w:sz w:val="16"/>
          <w:highlight w:val="green"/>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may coincide with the 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842839">
        <w:rPr>
          <w:rStyle w:val="Emphasis"/>
          <w:highlight w:val="green"/>
        </w:rPr>
        <w:t>cases the 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842839">
        <w:rPr>
          <w:rStyle w:val="Emphasis"/>
          <w:highlight w:val="green"/>
        </w:rPr>
        <w:t>policy</w:t>
      </w:r>
      <w:proofErr w:type="gramEnd"/>
      <w:r w:rsidRPr="00842839">
        <w:rPr>
          <w:rStyle w:val="Emphasis"/>
          <w:highlight w:val="green"/>
        </w:rPr>
        <w:t xml:space="preserve">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not information or the 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842839">
        <w:rPr>
          <w:rStyle w:val="Emphasis"/>
          <w:highlight w:val="green"/>
        </w:rPr>
        <w:t>it’s</w:t>
      </w:r>
      <w:r w:rsidRPr="00842839">
        <w:rPr>
          <w:rStyle w:val="StyleUnderline"/>
          <w:highlight w:val="green"/>
        </w:rPr>
        <w:t xml:space="preserve"> </w:t>
      </w:r>
      <w:r w:rsidRPr="00842839">
        <w:rPr>
          <w:rStyle w:val="StyleUnderline"/>
        </w:rPr>
        <w:t xml:space="preserve">also </w:t>
      </w:r>
      <w:r w:rsidRPr="00842839">
        <w:rPr>
          <w:rStyle w:val="Emphasis"/>
          <w:highlight w:val="green"/>
        </w:rPr>
        <w:t>easy to</w:t>
      </w:r>
      <w:r w:rsidRPr="00842839">
        <w:rPr>
          <w:rStyle w:val="StyleUnderline"/>
          <w:highlight w:val="green"/>
        </w:rPr>
        <w:t xml:space="preserve"> </w:t>
      </w:r>
      <w:r w:rsidRPr="00842839">
        <w:rPr>
          <w:rStyle w:val="Emphasis"/>
          <w:highlight w:val="green"/>
        </w:rPr>
        <w:t>imagine</w:t>
      </w:r>
      <w:r w:rsidRPr="00842839">
        <w:rPr>
          <w:rStyle w:val="StyleUnderline"/>
          <w:highlight w:val="green"/>
        </w:rPr>
        <w:t xml:space="preserve"> </w:t>
      </w:r>
      <w:r w:rsidRPr="00842839">
        <w:rPr>
          <w:rStyle w:val="StyleUnderline"/>
        </w:rPr>
        <w:t xml:space="preserve">a </w:t>
      </w:r>
      <w:r w:rsidRPr="00842839">
        <w:rPr>
          <w:rStyle w:val="Emphasis"/>
          <w:highlight w:val="green"/>
        </w:rPr>
        <w:t>world where this causes problems</w:t>
      </w:r>
      <w:r w:rsidRPr="00842839">
        <w:rPr>
          <w:rStyle w:val="StyleUnderline"/>
        </w:rPr>
        <w:t xml:space="preserve">, </w:t>
      </w:r>
      <w:r w:rsidRPr="00842839">
        <w:rPr>
          <w:rStyle w:val="Emphasis"/>
          <w:highlight w:val="green"/>
        </w:rPr>
        <w:t xml:space="preserve">where journalism could become a platform </w:t>
      </w:r>
      <w:r w:rsidRPr="00842839">
        <w:rPr>
          <w:rStyle w:val="Emphasis"/>
          <w:highlight w:val="green"/>
          <w:bdr w:val="single" w:sz="18" w:space="0" w:color="auto"/>
        </w:rPr>
        <w:t>for advocacy purposes and for 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longterm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6C47CA">
        <w:rPr>
          <w:rStyle w:val="Emphasis"/>
          <w:highlight w:val="green"/>
        </w:rPr>
        <w:t>Greenpeace’s</w:t>
      </w:r>
      <w:r w:rsidRPr="006C47CA">
        <w:rPr>
          <w:rStyle w:val="StyleUnderline"/>
          <w:highlight w:val="green"/>
        </w:rPr>
        <w:t xml:space="preserve"> </w:t>
      </w:r>
      <w:r w:rsidRPr="006C47CA">
        <w:rPr>
          <w:rStyle w:val="StyleUnderline"/>
        </w:rPr>
        <w:t xml:space="preserve">Unearthed site </w:t>
      </w:r>
      <w:r w:rsidRPr="006C47CA">
        <w:rPr>
          <w:rStyle w:val="Emphasis"/>
          <w:highlight w:val="green"/>
        </w:rPr>
        <w:t>did a 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advocacy element will outweigh the journalistic 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their </w:t>
      </w:r>
      <w:r w:rsidRPr="006C47CA">
        <w:rPr>
          <w:rStyle w:val="Emphasis"/>
          <w:highlight w:val="green"/>
          <w:bdr w:val="single" w:sz="18" w:space="0" w:color="auto"/>
        </w:rPr>
        <w:t>detriment when it comes to trust</w:t>
      </w:r>
      <w:r w:rsidRPr="006C47CA">
        <w:rPr>
          <w:sz w:val="16"/>
        </w:rPr>
        <w:t xml:space="preserve">.” Damian Kahya,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Kahya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overstated the spread of AIDS</w:t>
      </w:r>
      <w:r w:rsidRPr="006C47CA">
        <w:rPr>
          <w:sz w:val="16"/>
        </w:rPr>
        <w:t xml:space="preserve">. Critics said the organization </w:t>
      </w:r>
      <w:r w:rsidRPr="006C47CA">
        <w:rPr>
          <w:rStyle w:val="Emphasis"/>
          <w:highlight w:val="green"/>
          <w:bdr w:val="single" w:sz="18" w:space="0" w:color="auto"/>
        </w:rPr>
        <w:t>misstated the 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become intertwined with NGOs</w:t>
      </w:r>
      <w:r w:rsidRPr="006C47CA">
        <w:rPr>
          <w:rStyle w:val="StyleUnderline"/>
          <w:highlight w:val="green"/>
        </w:rPr>
        <w:t xml:space="preserve"> </w:t>
      </w:r>
      <w:r w:rsidRPr="006C47CA">
        <w:rPr>
          <w:rStyle w:val="StyleUnderline"/>
        </w:rPr>
        <w:t xml:space="preserve">or advocacy groups </w:t>
      </w:r>
      <w:r w:rsidRPr="006C47CA">
        <w:rPr>
          <w:rStyle w:val="Emphasis"/>
          <w:highlight w:val="green"/>
          <w:bdr w:val="single" w:sz="18" w:space="0" w:color="auto"/>
        </w:rPr>
        <w:t>won’t devote the same kind of scrutiny to those groups as they would 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68B66BC4" w14:textId="77777777" w:rsidR="00FB3B91" w:rsidRDefault="00FB3B91" w:rsidP="00FB3B91">
      <w:pPr>
        <w:pStyle w:val="Heading3"/>
      </w:pPr>
      <w:r>
        <w:t>1AC: Democracy</w:t>
      </w:r>
    </w:p>
    <w:p w14:paraId="39513C15" w14:textId="77777777" w:rsidR="00FB3B91" w:rsidRDefault="00FB3B91" w:rsidP="00FB3B91">
      <w:pPr>
        <w:pStyle w:val="Heading4"/>
      </w:pPr>
      <w:r>
        <w:t>Advantage 1 is Democracy</w:t>
      </w:r>
    </w:p>
    <w:p w14:paraId="7C7AD175" w14:textId="77777777" w:rsidR="00FB3B91" w:rsidRDefault="00FB3B91" w:rsidP="00FB3B91">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0EC281EC" w14:textId="77777777" w:rsidR="00FB3B91" w:rsidRPr="00043E3A" w:rsidRDefault="00FB3B91" w:rsidP="00FB3B91">
      <w:r w:rsidRPr="00043E3A">
        <w:rPr>
          <w:rStyle w:val="Style13ptBold"/>
        </w:rPr>
        <w:t>Omenugha</w:t>
      </w:r>
      <w:r>
        <w:rPr>
          <w:rStyle w:val="Style13ptBold"/>
        </w:rPr>
        <w:t xml:space="preserve"> et Al 8</w:t>
      </w:r>
      <w:r w:rsidRPr="00043E3A">
        <w:t xml:space="preserve">, Kate Azuka, and Majority Oji. "News commercialization, ethics and objectivity in journalism practice in Nigeria: strange </w:t>
      </w:r>
      <w:proofErr w:type="gramStart"/>
      <w:r w:rsidRPr="00043E3A">
        <w:t>bedfellows?.</w:t>
      </w:r>
      <w:proofErr w:type="gramEnd"/>
      <w:r w:rsidRPr="00043E3A">
        <w:t>" Revista Estudos em Comunicação-Communication Studies (2008).</w:t>
      </w:r>
      <w:r>
        <w:t xml:space="preserve"> (</w:t>
      </w:r>
      <w:r w:rsidRPr="00D258BD">
        <w:t>Nnamdi Azikiwe University, Nigeria</w:t>
      </w:r>
      <w:r>
        <w:t xml:space="preserve">)//Elmer </w:t>
      </w:r>
    </w:p>
    <w:p w14:paraId="56FEFD7F" w14:textId="77777777" w:rsidR="00FB3B91" w:rsidRPr="00656601" w:rsidRDefault="00FB3B91" w:rsidP="00FB3B91">
      <w:pPr>
        <w:rPr>
          <w:sz w:val="16"/>
        </w:rPr>
      </w:pPr>
      <w:r w:rsidRPr="00EA0BEC">
        <w:rPr>
          <w:rStyle w:val="StyleUnderline"/>
        </w:rPr>
        <w:t xml:space="preserve">What is news commercialization? UNESCO (1980:152) alluded to the commercialization of news when it wrote: </w:t>
      </w:r>
      <w:r w:rsidRPr="00EA0BEC">
        <w:rPr>
          <w:rStyle w:val="Emphasis"/>
          <w:highlight w:val="green"/>
        </w:rPr>
        <w:t>The news has become 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pushed aside by unimportant, even trivial news 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News is</w:t>
      </w:r>
      <w:r w:rsidRPr="00EA0BEC">
        <w:rPr>
          <w:rStyle w:val="StyleUnderline"/>
          <w:highlight w:val="green"/>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broadcast or reports</w:t>
      </w:r>
      <w:r w:rsidRPr="00EA0BEC">
        <w:rPr>
          <w:rStyle w:val="StyleUnderline"/>
          <w:highlight w:val="green"/>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Nnorom (1994 cited in Ekwo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656601">
        <w:rPr>
          <w:rStyle w:val="Emphasis"/>
          <w:highlight w:val="green"/>
        </w:rPr>
        <w:t xml:space="preserve">the audience the impression </w:t>
      </w:r>
      <w:r w:rsidRPr="00656601">
        <w:rPr>
          <w:rStyle w:val="Emphasis"/>
          <w:highlight w:val="green"/>
          <w:bdr w:val="single" w:sz="18" w:space="0" w:color="auto"/>
        </w:rPr>
        <w:t>that news is fair, objective 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EA0BEC">
        <w:rPr>
          <w:rStyle w:val="Emphasis"/>
          <w:highlight w:val="green"/>
        </w:rPr>
        <w:t>News 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656601">
        <w:rPr>
          <w:rStyle w:val="Emphasis"/>
          <w:highlight w:val="green"/>
        </w:rPr>
        <w:t>where</w:t>
      </w:r>
      <w:r w:rsidRPr="00656601">
        <w:rPr>
          <w:rStyle w:val="StyleUnderline"/>
          <w:highlight w:val="green"/>
        </w:rPr>
        <w:t xml:space="preserve"> </w:t>
      </w:r>
      <w:r w:rsidRPr="00656601">
        <w:rPr>
          <w:rStyle w:val="Emphasis"/>
          <w:highlight w:val="green"/>
        </w:rPr>
        <w:t xml:space="preserve">charges are `officially' placed </w:t>
      </w:r>
      <w:r w:rsidRPr="00656601">
        <w:rPr>
          <w:rStyle w:val="Emphasis"/>
          <w:highlight w:val="green"/>
          <w:bdr w:val="single" w:sz="18" w:space="0" w:color="auto"/>
        </w:rPr>
        <w:t>for sponsored news programmes</w:t>
      </w:r>
      <w:r w:rsidRPr="00EA0BEC">
        <w:rPr>
          <w:rStyle w:val="StyleUnderline"/>
        </w:rPr>
        <w:t>. For example, the Delta Broadcasting Service, Warri charges N20, 000 [80 pounds] for religious programme, N36, 000 [144 pounds] for corporate coverage and N25, 000 [100 pounds] for social events.</w:t>
      </w:r>
      <w:r w:rsidRPr="00656601">
        <w:rPr>
          <w:sz w:val="16"/>
        </w:rPr>
        <w:t xml:space="preserve"> Ogbuoshi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commercial-oriented 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taking the 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supposed to be concerned not with profits but</w:t>
      </w:r>
      <w:r w:rsidRPr="00656601">
        <w:rPr>
          <w:rStyle w:val="StyleUnderline"/>
        </w:rPr>
        <w:t xml:space="preserve"> rather </w:t>
      </w:r>
      <w:r w:rsidRPr="00656601">
        <w:rPr>
          <w:rStyle w:val="Emphasis"/>
          <w:highlight w:val="green"/>
        </w:rPr>
        <w:t>with reporting the news as best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Adaba, a </w:t>
      </w:r>
      <w:proofErr w:type="gramStart"/>
      <w:r w:rsidRPr="00656601">
        <w:rPr>
          <w:sz w:val="16"/>
        </w:rPr>
        <w:t>one time</w:t>
      </w:r>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(Adaba 2001:110). The NBC code makes explicit that: "commercial in news and public affairs programme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0F4FC4E9" w14:textId="77777777" w:rsidR="00FB3B91" w:rsidRPr="00C2725B" w:rsidRDefault="00FB3B91" w:rsidP="00FB3B91">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0241D4F9" w14:textId="77777777" w:rsidR="00FB3B91" w:rsidRPr="00D258BD" w:rsidRDefault="00FB3B91" w:rsidP="00FB3B91">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3293FC05" w14:textId="77777777" w:rsidR="00FB3B91" w:rsidRPr="002034E6" w:rsidRDefault="00FB3B91" w:rsidP="00FB3B91">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656601">
        <w:rPr>
          <w:rStyle w:val="Emphasis"/>
          <w:highlight w:val="green"/>
          <w:bdr w:val="single" w:sz="18" w:space="0" w:color="auto"/>
        </w:rPr>
        <w:t>A THREAT TO SUSTAINABLE DEVELOPMENT</w:t>
      </w:r>
      <w:r w:rsidRPr="00656601">
        <w:rPr>
          <w:rStyle w:val="StyleUnderline"/>
          <w:highlight w:val="green"/>
        </w:rPr>
        <w:t xml:space="preserve"> </w:t>
      </w:r>
      <w:r w:rsidRPr="00656601">
        <w:rPr>
          <w:rStyle w:val="Emphasis"/>
          <w:highlight w:val="green"/>
        </w:rPr>
        <w:t>News is 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the people, </w:t>
      </w:r>
      <w:r w:rsidRPr="002034E6">
        <w:rPr>
          <w:rStyle w:val="Emphasis"/>
          <w:highlight w:val="green"/>
          <w:bdr w:val="single" w:sz="18" w:space="0" w:color="auto"/>
        </w:rPr>
        <w:t>but reverse is the case</w:t>
      </w:r>
      <w:r w:rsidRPr="002034E6">
        <w:rPr>
          <w:sz w:val="16"/>
        </w:rPr>
        <w:t xml:space="preserve">. </w:t>
      </w:r>
      <w:r w:rsidRPr="00656601">
        <w:rPr>
          <w:rStyle w:val="StyleUnderline"/>
        </w:rPr>
        <w:t xml:space="preserve">News </w:t>
      </w:r>
      <w:r w:rsidRPr="00656601">
        <w:rPr>
          <w:rStyle w:val="Emphasis"/>
          <w:highlight w:val="green"/>
        </w:rPr>
        <w:t>commercialisation</w:t>
      </w:r>
      <w:r w:rsidRPr="00656601">
        <w:rPr>
          <w:rStyle w:val="StyleUnderline"/>
          <w:highlight w:val="green"/>
        </w:rPr>
        <w:t xml:space="preserve"> </w:t>
      </w:r>
      <w:r w:rsidRPr="00656601">
        <w:rPr>
          <w:rStyle w:val="StyleUnderline"/>
        </w:rPr>
        <w:t xml:space="preserve">has </w:t>
      </w:r>
      <w:r w:rsidRPr="009F6013">
        <w:rPr>
          <w:rStyle w:val="Emphasis"/>
          <w:highlight w:val="green"/>
        </w:rPr>
        <w:t xml:space="preserve">made </w:t>
      </w:r>
      <w:r w:rsidRPr="00656601">
        <w:rPr>
          <w:rStyle w:val="Emphasis"/>
          <w:highlight w:val="green"/>
        </w:rPr>
        <w:t xml:space="preserve">the media </w:t>
      </w:r>
      <w:r w:rsidRPr="009F6013">
        <w:rPr>
          <w:rStyle w:val="Emphasis"/>
          <w:highlight w:val="green"/>
        </w:rPr>
        <w:t>to 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for political patronage 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false shade to the 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favour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Ekwo, in Nwosu and Ekwo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commercialisation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Ekwo’s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audiencemembers</w:t>
      </w:r>
      <w:r w:rsidRPr="00190FF8">
        <w:rPr>
          <w:sz w:val="16"/>
        </w:rPr>
        <w:t xml:space="preserve">. This development, which according to Ekwo, in Nwosu and Ekwo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034E6">
        <w:rPr>
          <w:rStyle w:val="Emphasis"/>
          <w:highlight w:val="green"/>
        </w:rPr>
        <w:t>it becomes difficult for</w:t>
      </w:r>
      <w:r w:rsidRPr="002034E6">
        <w:rPr>
          <w:rStyle w:val="StyleUnderline"/>
          <w:highlight w:val="green"/>
        </w:rPr>
        <w:t xml:space="preserve"> </w:t>
      </w:r>
      <w:r w:rsidRPr="00190FF8">
        <w:rPr>
          <w:rStyle w:val="Emphasis"/>
          <w:highlight w:val="green"/>
        </w:rPr>
        <w:t>the poor and illiterate</w:t>
      </w:r>
      <w:r w:rsidRPr="00190FF8">
        <w:rPr>
          <w:rStyle w:val="StyleUnderline"/>
          <w:highlight w:val="green"/>
        </w:rPr>
        <w:t xml:space="preserve"> </w:t>
      </w:r>
      <w:r w:rsidRPr="002034E6">
        <w:rPr>
          <w:rStyle w:val="Emphasis"/>
          <w:highlight w:val="green"/>
        </w:rPr>
        <w:t>people</w:t>
      </w:r>
      <w:r w:rsidRPr="002034E6">
        <w:rPr>
          <w:rStyle w:val="StyleUnderline"/>
          <w:highlight w:val="green"/>
        </w:rPr>
        <w:t xml:space="preserve"> </w:t>
      </w:r>
      <w:r w:rsidRPr="00190FF8">
        <w:rPr>
          <w:rStyle w:val="Emphasis"/>
          <w:highlight w:val="green"/>
        </w:rPr>
        <w:t>who are</w:t>
      </w:r>
      <w:r w:rsidRPr="00190FF8">
        <w:rPr>
          <w:rStyle w:val="StyleUnderline"/>
          <w:highlight w:val="green"/>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034E6">
        <w:rPr>
          <w:rStyle w:val="StyleUnderline"/>
        </w:rPr>
        <w:t xml:space="preserve">of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034E6">
        <w:rPr>
          <w:rStyle w:val="Emphasis"/>
          <w:highlight w:val="green"/>
          <w:bdr w:val="single" w:sz="18" w:space="0" w:color="auto"/>
        </w:rPr>
        <w:t>are denied of their rights</w:t>
      </w:r>
      <w:r w:rsidRPr="002034E6">
        <w:rPr>
          <w:rStyle w:val="StyleUnderline"/>
          <w:highlight w:val="green"/>
        </w:rPr>
        <w:t xml:space="preserve"> </w:t>
      </w:r>
      <w:r w:rsidRPr="00190FF8">
        <w:rPr>
          <w:rStyle w:val="Emphasis"/>
          <w:highlight w:val="green"/>
        </w:rPr>
        <w:t>because they cannot afford to pay 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This explains why MacBride (1980), cited by Ekwo in Nwosu and Ekw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Nnorom (1994), cited by Ekwo, in Nwosu and Ekwo (1996</w:t>
      </w:r>
      <w:r w:rsidRPr="002034E6">
        <w:rPr>
          <w:rStyle w:val="StyleUnderline"/>
        </w:rPr>
        <w:t>) describes news commercialisation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2034E6">
        <w:rPr>
          <w:rStyle w:val="Emphasis"/>
          <w:highlight w:val="green"/>
        </w:rPr>
        <w:t>impacts</w:t>
      </w:r>
      <w:r w:rsidRPr="002034E6">
        <w:rPr>
          <w:sz w:val="16"/>
          <w:highlight w:val="green"/>
        </w:rPr>
        <w:t xml:space="preserve"> </w:t>
      </w:r>
      <w:r w:rsidRPr="002034E6">
        <w:rPr>
          <w:sz w:val="16"/>
        </w:rPr>
        <w:t xml:space="preserve">as noted by Asemah (2011, p.34) </w:t>
      </w:r>
      <w:r w:rsidRPr="002034E6">
        <w:rPr>
          <w:rStyle w:val="StyleUnderline"/>
        </w:rPr>
        <w:t>are: a. it has</w:t>
      </w:r>
      <w:r w:rsidRPr="002034E6">
        <w:rPr>
          <w:sz w:val="16"/>
        </w:rPr>
        <w:t xml:space="preserve"> </w:t>
      </w:r>
      <w:r w:rsidRPr="002034E6">
        <w:rPr>
          <w:rStyle w:val="Emphasis"/>
          <w:highlight w:val="green"/>
        </w:rPr>
        <w:t xml:space="preserve">given birth to a situation whereby news is narrowly defined against the </w:t>
      </w:r>
      <w:r w:rsidRPr="002034E6">
        <w:rPr>
          <w:rStyle w:val="Emphasis"/>
          <w:highlight w:val="green"/>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censorship and gate keeping</w:t>
      </w:r>
      <w:r w:rsidRPr="002034E6">
        <w:rPr>
          <w:rStyle w:val="StyleUnderline"/>
          <w:highlight w:val="green"/>
        </w:rPr>
        <w:t xml:space="preserve"> </w:t>
      </w:r>
      <w:r w:rsidRPr="002034E6">
        <w:rPr>
          <w:rStyle w:val="StyleUnderline"/>
        </w:rPr>
        <w:t>problem, which news commercialisation constitutes for the editor.</w:t>
      </w:r>
      <w:r w:rsidRPr="002034E6">
        <w:rPr>
          <w:sz w:val="16"/>
        </w:rPr>
        <w:t xml:space="preserve"> The editor is handicapped under the commercialisation policy. </w:t>
      </w:r>
      <w:r w:rsidRPr="002034E6">
        <w:rPr>
          <w:rStyle w:val="StyleUnderline"/>
        </w:rPr>
        <w:t>It is the duty of the editor to always edit stories, but, under the news commercialisation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favour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commercialisation policy has made journalists to lose credibility because, </w:t>
      </w:r>
      <w:r w:rsidRPr="002034E6">
        <w:rPr>
          <w:rStyle w:val="Emphasis"/>
          <w:highlight w:val="green"/>
        </w:rPr>
        <w:t>it is</w:t>
      </w:r>
      <w:r w:rsidRPr="002034E6">
        <w:rPr>
          <w:rStyle w:val="StyleUnderline"/>
          <w:highlight w:val="green"/>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the wealthy people </w:t>
      </w:r>
      <w:r w:rsidRPr="002034E6">
        <w:rPr>
          <w:rStyle w:val="Emphasis"/>
          <w:highlight w:val="green"/>
          <w:bdr w:val="single" w:sz="18" w:space="0" w:color="auto"/>
        </w:rPr>
        <w:t>who can pay 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favourable news items about its policies and programmes, even when they are inimical to public interest.</w:t>
      </w:r>
    </w:p>
    <w:p w14:paraId="7238220F" w14:textId="77777777" w:rsidR="00FB3B91" w:rsidRDefault="00FB3B91" w:rsidP="00FB3B91">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6E7F8CE9" w14:textId="77777777" w:rsidR="00FB3B91" w:rsidRDefault="00FB3B91" w:rsidP="00FB3B91">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2E4DC367" w14:textId="77777777" w:rsidR="00FB3B91" w:rsidRPr="00190FF8" w:rsidRDefault="00FB3B91" w:rsidP="00FB3B91">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2034E6">
        <w:rPr>
          <w:rStyle w:val="Emphasis"/>
          <w:highlight w:val="green"/>
        </w:rPr>
        <w:t xml:space="preserve">Journalism </w:t>
      </w:r>
      <w:r w:rsidRPr="00833060">
        <w:rPr>
          <w:rStyle w:val="Emphasis"/>
        </w:rPr>
        <w:t xml:space="preserve">has a lot to </w:t>
      </w:r>
      <w:r w:rsidRPr="002034E6">
        <w:rPr>
          <w:rStyle w:val="Emphasis"/>
          <w:highlight w:val="green"/>
        </w:rPr>
        <w:t>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journalist should 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375F1D">
        <w:rPr>
          <w:rStyle w:val="Emphasis"/>
          <w:highlight w:val="green"/>
          <w:bdr w:val="single" w:sz="18" w:space="0" w:color="auto"/>
        </w:rPr>
        <w:t>it 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375F1D">
        <w:rPr>
          <w:rStyle w:val="Emphasis"/>
          <w:highlight w:val="green"/>
        </w:rPr>
        <w:t>If journalism</w:t>
      </w:r>
      <w:r w:rsidRPr="00833060">
        <w:rPr>
          <w:rStyle w:val="Emphasis"/>
        </w:rPr>
        <w:t xml:space="preserve"> is to </w:t>
      </w:r>
      <w:r w:rsidRPr="00375F1D">
        <w:rPr>
          <w:rStyle w:val="Emphasis"/>
          <w:highlight w:val="green"/>
        </w:rPr>
        <w:t>serve humanity</w:t>
      </w:r>
      <w:r w:rsidRPr="0029146C">
        <w:rPr>
          <w:sz w:val="16"/>
        </w:rPr>
        <w:t xml:space="preserve">, </w:t>
      </w:r>
      <w:r w:rsidRPr="00375F1D">
        <w:rPr>
          <w:rStyle w:val="Emphasis"/>
          <w:highlight w:val="green"/>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375F1D">
        <w:rPr>
          <w:rStyle w:val="Emphasis"/>
          <w:highlight w:val="green"/>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375F1D">
        <w:rPr>
          <w:rStyle w:val="Emphasis"/>
          <w:highlight w:val="green"/>
          <w:bdr w:val="single" w:sz="18" w:space="0" w:color="auto"/>
        </w:rPr>
        <w:t>values</w:t>
      </w:r>
      <w:proofErr w:type="gramEnd"/>
      <w:r w:rsidRPr="00375F1D">
        <w:rPr>
          <w:rStyle w:val="Emphasis"/>
          <w:highlight w:val="green"/>
          <w:bdr w:val="single" w:sz="18" w:space="0" w:color="auto"/>
        </w:rPr>
        <w:t xml:space="preserve"> and perspectives on </w:t>
      </w:r>
      <w:r w:rsidRPr="00833060">
        <w:rPr>
          <w:rStyle w:val="Emphasis"/>
          <w:bdr w:val="single" w:sz="18" w:space="0" w:color="auto"/>
        </w:rPr>
        <w:t xml:space="preserve">public </w:t>
      </w:r>
      <w:r w:rsidRPr="00375F1D">
        <w:rPr>
          <w:rStyle w:val="Emphasis"/>
          <w:highlight w:val="green"/>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should 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of the 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C532F5">
        <w:rPr>
          <w:rStyle w:val="Emphasis"/>
          <w:highlight w:val="green"/>
        </w:rPr>
        <w:t xml:space="preserve">have </w:t>
      </w:r>
      <w:r w:rsidRPr="00327AF7">
        <w:rPr>
          <w:rStyle w:val="Emphasis"/>
        </w:rPr>
        <w:t xml:space="preserve">a role to play </w:t>
      </w:r>
      <w:r w:rsidRPr="00C532F5">
        <w:rPr>
          <w:rStyle w:val="Emphasis"/>
          <w:highlight w:val="green"/>
        </w:rPr>
        <w:t>in the 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C532F5">
        <w:rPr>
          <w:rStyle w:val="Emphasis"/>
          <w:highlight w:val="green"/>
        </w:rPr>
        <w:t xml:space="preserve">an 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Ogor, in NBC (2002, p.74) notes that </w:t>
      </w:r>
      <w:r w:rsidRPr="00327AF7">
        <w:rPr>
          <w:rStyle w:val="Emphasis"/>
          <w:highlight w:val="green"/>
        </w:rPr>
        <w:t xml:space="preserve">broadcasting </w:t>
      </w:r>
      <w:r w:rsidRPr="00327AF7">
        <w:rPr>
          <w:rStyle w:val="Emphasis"/>
          <w:highlight w:val="green"/>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r w:rsidRPr="00327AF7">
        <w:rPr>
          <w:rStyle w:val="StyleUnderline"/>
        </w:rPr>
        <w:t>Ogor further notes that it is the responsibility of the broadcast media to help increase the level of general awareness and mobilisation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Ogor,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Ogor’s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information 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the 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socialisation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centred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784E0A86" w14:textId="77777777" w:rsidR="00FB3B91" w:rsidRDefault="00FB3B91" w:rsidP="00FB3B91">
      <w:pPr>
        <w:pStyle w:val="Heading4"/>
      </w:pPr>
      <w:r>
        <w:t xml:space="preserve">Studies prove Perception of Corporate-Media Ties </w:t>
      </w:r>
      <w:r>
        <w:rPr>
          <w:u w:val="single"/>
        </w:rPr>
        <w:t>hurts</w:t>
      </w:r>
      <w:r>
        <w:t xml:space="preserve"> News Credibility. </w:t>
      </w:r>
    </w:p>
    <w:p w14:paraId="64F6BB27" w14:textId="77777777" w:rsidR="00FB3B91" w:rsidRPr="00201021" w:rsidRDefault="00FB3B91" w:rsidP="00FB3B91">
      <w:r w:rsidRPr="00201021">
        <w:rPr>
          <w:rStyle w:val="Style13ptBold"/>
        </w:rPr>
        <w:t>Oberiri</w:t>
      </w:r>
      <w:r>
        <w:rPr>
          <w:rStyle w:val="Style13ptBold"/>
        </w:rPr>
        <w:t xml:space="preserve"> 16</w:t>
      </w:r>
      <w:r w:rsidRPr="00201021">
        <w:t>, Apuke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6876A666" w14:textId="77777777" w:rsidR="00FB3B91" w:rsidRPr="00D57C4C" w:rsidRDefault="00FB3B91" w:rsidP="00FB3B91">
      <w:pPr>
        <w:rPr>
          <w:rStyle w:val="StyleUnderline"/>
        </w:rPr>
      </w:pPr>
      <w:r w:rsidRPr="00D57C4C">
        <w:rPr>
          <w:sz w:val="16"/>
        </w:rPr>
        <w:t>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news papers, magazine, digital TV, face book, you tube, 2 go and other numerous social media to a heterogeneous audience simultaneously or about the same time” Ogunkwo (1999) in Suntai and Vakkai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tilt away from objectivity and balance in reporting</w:t>
      </w:r>
      <w:r w:rsidRPr="0029146C">
        <w:rPr>
          <w:rStyle w:val="StyleUnderline"/>
        </w:rPr>
        <w:t>.</w:t>
      </w:r>
      <w:r w:rsidRPr="00D57C4C">
        <w:rPr>
          <w:sz w:val="16"/>
        </w:rPr>
        <w:t xml:space="preserve"> </w:t>
      </w:r>
      <w:r w:rsidRPr="00D57C4C">
        <w:rPr>
          <w:rStyle w:val="StyleUnderline"/>
        </w:rPr>
        <w:t xml:space="preserve">The </w:t>
      </w:r>
      <w:r w:rsidRPr="00D57C4C">
        <w:rPr>
          <w:rStyle w:val="Emphasis"/>
          <w:highlight w:val="green"/>
        </w:rPr>
        <w:t>media</w:t>
      </w:r>
      <w:r w:rsidRPr="00D57C4C">
        <w:rPr>
          <w:rStyle w:val="StyleUnderline"/>
          <w:highlight w:val="green"/>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D57C4C">
        <w:rPr>
          <w:rStyle w:val="Emphasis"/>
          <w:highlight w:val="green"/>
        </w:rPr>
        <w:t>have</w:t>
      </w:r>
      <w:r w:rsidRPr="00D57C4C">
        <w:rPr>
          <w:rStyle w:val="StyleUnderline"/>
          <w:highlight w:val="green"/>
        </w:rPr>
        <w:t xml:space="preserve"> </w:t>
      </w:r>
      <w:r w:rsidRPr="00D57C4C">
        <w:rPr>
          <w:rStyle w:val="Emphasis"/>
          <w:highlight w:val="green"/>
          <w:bdr w:val="single" w:sz="18" w:space="0" w:color="auto"/>
        </w:rPr>
        <w:t>lost their 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Asogwa &amp; Asemah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Onoja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Chioma (2013) sees news commercialization “as a tactful strategy through which the media relegates its responsibility of surveying the society”. Johnson (2001, p. 2), cited in Okigbo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Odorume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Nwodu (2006) in National Open University of Nigeria (nd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payed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Ekeanyanwu and Obianigwe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Asogwa &amp; Asemah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Ekerikevwe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Adejola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(Chioma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i. To ascertain the perception of Journalist in Jalingo metroplois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Jalingo Metropolis. iv. To examine what journalists perceive as reasons responsible for News commercialization. 4. RESEARCH QUESTIONS This study is guided by the following research questions: i. What is the perception of Journalist in Jalingo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Jalingo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programmes and a decline in education and development programmes.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Udomisor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Papathanassopoulos (2001) in Kenneth &amp; Odorume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Okunna’s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sensationalization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Oluagbade (2003), cited in Asemah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Jalingo chapter which are about 293 (Source: NUJ Jalingo chapter). </w:t>
      </w:r>
      <w:proofErr w:type="gramStart"/>
      <w:r w:rsidRPr="00D57C4C">
        <w:rPr>
          <w:sz w:val="12"/>
          <w:szCs w:val="12"/>
        </w:rPr>
        <w:t>Therefore</w:t>
      </w:r>
      <w:proofErr w:type="gramEnd"/>
      <w:r w:rsidRPr="00D57C4C">
        <w:rPr>
          <w:sz w:val="12"/>
          <w:szCs w:val="12"/>
        </w:rPr>
        <w:t xml:space="preserve"> to ascertain the sample size of the study the Taro Yamane’s formula was used thus: N N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Jalingo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Jalingo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46.7%)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2ADA9217" w14:textId="77777777" w:rsidR="00FB3B91" w:rsidRDefault="00FB3B91" w:rsidP="00FB3B91">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1E233993" w14:textId="77777777" w:rsidR="00FB3B91" w:rsidRPr="00A0602A" w:rsidRDefault="00FB3B91" w:rsidP="00FB3B91">
      <w:r w:rsidRPr="00A0602A">
        <w:rPr>
          <w:rStyle w:val="Style13ptBold"/>
        </w:rPr>
        <w:t>Sands 20</w:t>
      </w:r>
      <w:r w:rsidRPr="00A0602A">
        <w:t xml:space="preserve"> John Sands 8-4-2020 "Americans are losing faith in an objective media. A new Gallup/Knight study explores why."</w:t>
      </w:r>
      <w:r>
        <w:t xml:space="preserve"> </w:t>
      </w:r>
      <w:hyperlink r:id="rId13" w:history="1">
        <w:r w:rsidRPr="00466FC1">
          <w:rPr>
            <w:rStyle w:val="Hyperlink"/>
          </w:rPr>
          <w:t>https://knightfoundation.org/articles/americans-are-losing-faith-in-an-objective-media-a-new-gallup-knight-study-explores-why/</w:t>
        </w:r>
      </w:hyperlink>
      <w:r>
        <w:t xml:space="preserve"> (Researcher at the Knights Foundation)//Elmer </w:t>
      </w:r>
    </w:p>
    <w:p w14:paraId="48647F3D" w14:textId="77777777" w:rsidR="00FB3B91" w:rsidRPr="00705AC6" w:rsidRDefault="00FB3B91" w:rsidP="00FB3B91">
      <w:pPr>
        <w:rPr>
          <w:rStyle w:val="StyleUnderline"/>
        </w:rPr>
      </w:pPr>
      <w:r w:rsidRPr="002B1835">
        <w:rPr>
          <w:rStyle w:val="Emphasis"/>
          <w:highlight w:val="green"/>
        </w:rPr>
        <w:t xml:space="preserve">Americans have high aspirations for the news media to </w:t>
      </w:r>
      <w:r w:rsidRPr="002B1835">
        <w:rPr>
          <w:rStyle w:val="Emphasis"/>
          <w:highlight w:val="green"/>
          <w:bdr w:val="single" w:sz="18" w:space="0" w:color="auto"/>
        </w:rPr>
        <w:t>be a trusted, independent watchdog</w:t>
      </w:r>
      <w:r w:rsidRPr="00705AC6">
        <w:rPr>
          <w:sz w:val="16"/>
          <w:highlight w:val="green"/>
        </w:rPr>
        <w:t xml:space="preserve"> </w:t>
      </w:r>
      <w:r w:rsidRPr="002B1835">
        <w:rPr>
          <w:rStyle w:val="Emphasis"/>
          <w:highlight w:val="green"/>
        </w:rPr>
        <w:t>that holds the powerful to account</w:t>
      </w:r>
      <w:r w:rsidRPr="00705AC6">
        <w:rPr>
          <w:sz w:val="16"/>
        </w:rPr>
        <w:t xml:space="preserve">. </w:t>
      </w:r>
      <w:r w:rsidRPr="009E3A54">
        <w:rPr>
          <w:u w:val="single"/>
        </w:rPr>
        <w:t xml:space="preserve">But </w:t>
      </w:r>
      <w:r w:rsidRPr="009E3A54">
        <w:rPr>
          <w:rStyle w:val="Emphasis"/>
          <w:highlight w:val="green"/>
        </w:rPr>
        <w:t>in a 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9E3A54">
        <w:rPr>
          <w:rStyle w:val="Emphasis"/>
          <w:highlight w:val="green"/>
        </w:rPr>
        <w:t>the gap is 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what Americans expect from</w:t>
      </w:r>
      <w:r w:rsidRPr="009E3A54">
        <w:rPr>
          <w:highlight w:val="green"/>
          <w:u w:val="single"/>
        </w:rPr>
        <w:t xml:space="preserve"> </w:t>
      </w:r>
      <w:r w:rsidRPr="009E3A54">
        <w:rPr>
          <w:u w:val="single"/>
        </w:rPr>
        <w:t xml:space="preserve">the </w:t>
      </w:r>
      <w:r w:rsidRPr="009E3A54">
        <w:rPr>
          <w:rStyle w:val="Emphasis"/>
          <w:highlight w:val="green"/>
        </w:rPr>
        <w:t>news</w:t>
      </w:r>
      <w:r w:rsidRPr="009E3A54">
        <w:rPr>
          <w:highlight w:val="green"/>
          <w:u w:val="single"/>
        </w:rPr>
        <w:t xml:space="preserve"> </w:t>
      </w:r>
      <w:r w:rsidRPr="009E3A54">
        <w:rPr>
          <w:rStyle w:val="Emphasis"/>
          <w:highlight w:val="green"/>
        </w:rPr>
        <w:t>and what they think they are getting</w:t>
      </w:r>
      <w:r w:rsidRPr="009E3A54">
        <w:rPr>
          <w:u w:val="single"/>
        </w:rPr>
        <w:t xml:space="preserve">. </w:t>
      </w:r>
      <w:r w:rsidRPr="009E3A54">
        <w:rPr>
          <w:rStyle w:val="Emphasis"/>
          <w:highlight w:val="green"/>
          <w:bdr w:val="single" w:sz="18" w:space="0" w:color="auto"/>
        </w:rPr>
        <w:t>Perceptions of bias are increasing</w:t>
      </w:r>
      <w:r w:rsidRPr="009E3A54">
        <w:rPr>
          <w:highlight w:val="green"/>
          <w:u w:val="single"/>
        </w:rPr>
        <w:t xml:space="preserve"> </w:t>
      </w:r>
      <w:r w:rsidRPr="009E3A54">
        <w:rPr>
          <w:u w:val="single"/>
        </w:rPr>
        <w:t xml:space="preserve">too, </w:t>
      </w:r>
      <w:r w:rsidRPr="009E3A54">
        <w:rPr>
          <w:rStyle w:val="Emphasis"/>
          <w:highlight w:val="green"/>
        </w:rPr>
        <w:t>which</w:t>
      </w:r>
      <w:r w:rsidRPr="009E3A54">
        <w:rPr>
          <w:highlight w:val="green"/>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media’s ability to deliver on its promise to our 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9E3A54">
        <w:rPr>
          <w:rStyle w:val="Emphasis"/>
          <w:highlight w:val="green"/>
        </w:rPr>
        <w:t>Americans’ hope for an 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9E3A54">
        <w:rPr>
          <w:rStyle w:val="Emphasis"/>
          <w:highlight w:val="green"/>
        </w:rPr>
        <w:t>they see an</w:t>
      </w:r>
      <w:r w:rsidRPr="00705AC6">
        <w:rPr>
          <w:sz w:val="16"/>
          <w:highlight w:val="green"/>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9E3A54">
        <w:rPr>
          <w:rStyle w:val="Emphasis"/>
          <w:highlight w:val="green"/>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9E3A54">
        <w:rPr>
          <w:rStyle w:val="Emphasis"/>
          <w:highlight w:val="green"/>
        </w:rPr>
        <w:t>One</w:t>
      </w:r>
      <w:r w:rsidRPr="009E3A54">
        <w:rPr>
          <w:rStyle w:val="StyleUnderline"/>
          <w:highlight w:val="green"/>
        </w:rPr>
        <w:t xml:space="preserve"> </w:t>
      </w:r>
      <w:r w:rsidRPr="009E3A54">
        <w:rPr>
          <w:rStyle w:val="StyleUnderline"/>
        </w:rPr>
        <w:t xml:space="preserve">of the primary </w:t>
      </w:r>
      <w:r w:rsidRPr="009E3A54">
        <w:rPr>
          <w:rStyle w:val="Emphasis"/>
          <w:highlight w:val="green"/>
        </w:rPr>
        <w:t>reasons</w:t>
      </w:r>
      <w:r w:rsidRPr="009E3A54">
        <w:rPr>
          <w:rStyle w:val="StyleUnderline"/>
          <w:highlight w:val="green"/>
        </w:rPr>
        <w:t xml:space="preserve"> </w:t>
      </w:r>
      <w:r w:rsidRPr="009E3A54">
        <w:rPr>
          <w:rStyle w:val="Emphasis"/>
          <w:highlight w:val="green"/>
        </w:rPr>
        <w:t>Americans</w:t>
      </w:r>
      <w:r w:rsidRPr="009E3A54">
        <w:rPr>
          <w:rStyle w:val="StyleUnderline"/>
          <w:highlight w:val="green"/>
        </w:rPr>
        <w:t xml:space="preserve"> </w:t>
      </w:r>
      <w:r w:rsidRPr="009E3A54">
        <w:rPr>
          <w:rStyle w:val="Emphasis"/>
          <w:highlight w:val="green"/>
        </w:rPr>
        <w:t>don’t think the media works</w:t>
      </w:r>
      <w:r w:rsidRPr="009E3A54">
        <w:rPr>
          <w:rStyle w:val="StyleUnderline"/>
          <w:highlight w:val="green"/>
        </w:rPr>
        <w:t xml:space="preserve"> </w:t>
      </w:r>
      <w:r w:rsidRPr="009E3A54">
        <w:rPr>
          <w:rStyle w:val="StyleUnderline"/>
        </w:rPr>
        <w:t xml:space="preserve">for </w:t>
      </w:r>
      <w:r w:rsidRPr="009E3A54">
        <w:rPr>
          <w:rStyle w:val="Emphasis"/>
          <w:highlight w:val="green"/>
        </w:rPr>
        <w:t>them is because of</w:t>
      </w:r>
      <w:r w:rsidRPr="009E3A54">
        <w:rPr>
          <w:rStyle w:val="StyleUnderline"/>
          <w:highlight w:val="green"/>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7 in 10 Americans</w:t>
      </w:r>
      <w:r w:rsidRPr="009E3A54">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trying to persuade people to adopt a certain opinion</w:t>
      </w:r>
      <w:r w:rsidRPr="00705AC6">
        <w:rPr>
          <w:rStyle w:val="StyleUnderline"/>
        </w:rPr>
        <w:t>.</w:t>
      </w:r>
    </w:p>
    <w:p w14:paraId="527221E6" w14:textId="77777777" w:rsidR="00FB3B91" w:rsidRDefault="00FB3B91" w:rsidP="00FB3B91">
      <w:pPr>
        <w:pStyle w:val="Heading4"/>
      </w:pPr>
      <w:r>
        <w:t xml:space="preserve">Accountability is critical to a </w:t>
      </w:r>
      <w:r>
        <w:rPr>
          <w:u w:val="single"/>
        </w:rPr>
        <w:t>functioning democracy</w:t>
      </w:r>
      <w:r>
        <w:t xml:space="preserve"> – specifically by an Objective Press.</w:t>
      </w:r>
    </w:p>
    <w:p w14:paraId="7F8B4D1E" w14:textId="77777777" w:rsidR="00FB3B91" w:rsidRPr="000905E1" w:rsidRDefault="00FB3B91" w:rsidP="00FB3B91">
      <w:r w:rsidRPr="000905E1">
        <w:rPr>
          <w:rStyle w:val="Style13ptBold"/>
        </w:rPr>
        <w:t>Hamilton and Krosnick 20</w:t>
      </w:r>
      <w:r>
        <w:t xml:space="preserve"> </w:t>
      </w:r>
      <w:hyperlink r:id="rId14" w:history="1">
        <w:r w:rsidRPr="000905E1">
          <w:rPr>
            <w:rStyle w:val="Hyperlink"/>
          </w:rPr>
          <w:t>James Hamilton</w:t>
        </w:r>
      </w:hyperlink>
      <w:r w:rsidRPr="000905E1">
        <w:t> and </w:t>
      </w:r>
      <w:hyperlink r:id="rId15" w:history="1">
        <w:r w:rsidRPr="000905E1">
          <w:rPr>
            <w:rStyle w:val="Hyperlink"/>
          </w:rPr>
          <w:t>Jon Krosnick</w:t>
        </w:r>
      </w:hyperlink>
      <w:r>
        <w:t xml:space="preserve"> </w:t>
      </w:r>
      <w:r w:rsidRPr="000905E1">
        <w:t xml:space="preserve">2-27-2020 "Stanford researchers discuss journalism and democracy in lead up to Super Tuesday" </w:t>
      </w:r>
      <w:hyperlink r:id="rId16"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1E1A6C90" w14:textId="77777777" w:rsidR="00FB3B91" w:rsidRPr="00705AC6" w:rsidRDefault="00FB3B91" w:rsidP="00FB3B91">
      <w:pPr>
        <w:rPr>
          <w:rStyle w:val="StyleUnderline"/>
        </w:rPr>
      </w:pPr>
      <w:r w:rsidRPr="00705AC6">
        <w:rPr>
          <w:rStyle w:val="Emphasis"/>
          <w:highlight w:val="green"/>
        </w:rPr>
        <w:t>How important is an objective media for a 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attacks by politicians on the credibility of</w:t>
      </w:r>
      <w:r w:rsidRPr="00705AC6">
        <w:rPr>
          <w:sz w:val="16"/>
          <w:highlight w:val="green"/>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705AC6">
        <w:rPr>
          <w:rStyle w:val="Emphasis"/>
          <w:highlight w:val="green"/>
        </w:rPr>
        <w:t>have been 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705AC6">
        <w:rPr>
          <w:rStyle w:val="Emphasis"/>
          <w:highlight w:val="green"/>
          <w:bdr w:val="single" w:sz="18" w:space="0" w:color="auto"/>
        </w:rPr>
        <w:t>the accountability function of reporters</w:t>
      </w:r>
      <w:r w:rsidRPr="00705AC6">
        <w:rPr>
          <w:sz w:val="16"/>
        </w:rPr>
        <w:t xml:space="preserve">. For example, </w:t>
      </w:r>
      <w:r w:rsidRPr="00705AC6">
        <w:rPr>
          <w:rStyle w:val="StyleUnderline"/>
        </w:rPr>
        <w:t xml:space="preserve">attacks on the media as biased </w:t>
      </w:r>
      <w:r w:rsidRPr="00705AC6">
        <w:rPr>
          <w:rStyle w:val="Emphasis"/>
          <w:highlight w:val="green"/>
        </w:rPr>
        <w:t>during</w:t>
      </w:r>
      <w:r w:rsidRPr="00705AC6">
        <w:rPr>
          <w:rStyle w:val="StyleUnderline"/>
          <w:highlight w:val="green"/>
        </w:rPr>
        <w:t xml:space="preserve"> </w:t>
      </w:r>
      <w:r w:rsidRPr="00705AC6">
        <w:rPr>
          <w:rStyle w:val="StyleUnderline"/>
        </w:rPr>
        <w:t xml:space="preserve">President Richard </w:t>
      </w:r>
      <w:r w:rsidRPr="00705AC6">
        <w:rPr>
          <w:rStyle w:val="Emphasis"/>
          <w:highlight w:val="green"/>
        </w:rPr>
        <w:t>Nixon’s administration</w:t>
      </w:r>
      <w:r w:rsidRPr="00705AC6">
        <w:rPr>
          <w:rStyle w:val="StyleUnderline"/>
        </w:rPr>
        <w:t>, especially by Vice President Spiro Agnew, were frequent and virulent</w:t>
      </w:r>
      <w:r w:rsidRPr="00705AC6">
        <w:rPr>
          <w:sz w:val="16"/>
        </w:rPr>
        <w:t xml:space="preserve">. Krosnick: </w:t>
      </w:r>
      <w:r w:rsidRPr="00705AC6">
        <w:rPr>
          <w:rStyle w:val="Emphasis"/>
          <w:highlight w:val="green"/>
        </w:rPr>
        <w:t>In recent years, we have seen</w:t>
      </w:r>
      <w:r w:rsidRPr="00705AC6">
        <w:rPr>
          <w:sz w:val="16"/>
          <w:highlight w:val="green"/>
        </w:rPr>
        <w:t xml:space="preserve"> </w:t>
      </w:r>
      <w:r w:rsidRPr="00705AC6">
        <w:rPr>
          <w:sz w:val="16"/>
        </w:rPr>
        <w:t xml:space="preserve">a </w:t>
      </w:r>
      <w:r w:rsidRPr="00705AC6">
        <w:rPr>
          <w:rStyle w:val="Emphasis"/>
          <w:highlight w:val="green"/>
        </w:rPr>
        <w:t>collapse of</w:t>
      </w:r>
      <w:r w:rsidRPr="00705AC6">
        <w:rPr>
          <w:sz w:val="16"/>
          <w:highlight w:val="green"/>
        </w:rPr>
        <w:t xml:space="preserve"> </w:t>
      </w:r>
      <w:r w:rsidRPr="00705AC6">
        <w:rPr>
          <w:sz w:val="16"/>
        </w:rPr>
        <w:t xml:space="preserve">the </w:t>
      </w:r>
      <w:r w:rsidRPr="00705AC6">
        <w:rPr>
          <w:rStyle w:val="Emphasis"/>
          <w:highlight w:val="green"/>
        </w:rPr>
        <w:t>notion that</w:t>
      </w:r>
      <w:r w:rsidRPr="00705AC6">
        <w:rPr>
          <w:sz w:val="16"/>
          <w:highlight w:val="green"/>
        </w:rPr>
        <w:t xml:space="preserve"> </w:t>
      </w:r>
      <w:r w:rsidRPr="00705AC6">
        <w:rPr>
          <w:rStyle w:val="Emphasis"/>
          <w:highlight w:val="green"/>
        </w:rPr>
        <w:t>politically relevant facts can be discerned by news professionals</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voters uncertain about whether</w:t>
      </w:r>
      <w:r w:rsidRPr="00705AC6">
        <w:rPr>
          <w:sz w:val="16"/>
          <w:highlight w:val="green"/>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Social media has allowed</w:t>
      </w:r>
      <w:r w:rsidRPr="00705AC6">
        <w:rPr>
          <w:sz w:val="16"/>
          <w:highlight w:val="green"/>
        </w:rPr>
        <w:t xml:space="preserve"> </w:t>
      </w:r>
      <w:r w:rsidRPr="00705AC6">
        <w:rPr>
          <w:rStyle w:val="Emphasis"/>
          <w:highlight w:val="green"/>
        </w:rPr>
        <w:t>individuals</w:t>
      </w:r>
      <w:r w:rsidRPr="00705AC6">
        <w:rPr>
          <w:sz w:val="16"/>
          <w:highlight w:val="green"/>
        </w:rPr>
        <w:t xml:space="preserve"> </w:t>
      </w:r>
      <w:r w:rsidRPr="00705AC6">
        <w:rPr>
          <w:sz w:val="16"/>
        </w:rPr>
        <w:t xml:space="preserve">and small organizations </w:t>
      </w:r>
      <w:r w:rsidRPr="00705AC6">
        <w:rPr>
          <w:rStyle w:val="Emphasis"/>
          <w:highlight w:val="green"/>
        </w:rPr>
        <w:t>to 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directly to voters, unmediated by major 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705AC6">
        <w:rPr>
          <w:rStyle w:val="Emphasis"/>
          <w:highlight w:val="green"/>
        </w:rPr>
        <w:t>because different news sources are 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will </w:t>
      </w:r>
      <w:r w:rsidRPr="00705AC6">
        <w:rPr>
          <w:rStyle w:val="StyleUnderline"/>
        </w:rPr>
        <w:t xml:space="preserve">now </w:t>
      </w:r>
      <w:r w:rsidRPr="00705AC6">
        <w:rPr>
          <w:rStyle w:val="Emphasis"/>
          <w:highlight w:val="green"/>
          <w:bdr w:val="single" w:sz="18" w:space="0" w:color="auto"/>
        </w:rPr>
        <w:t>end up with more disparate views of reality</w:t>
      </w:r>
      <w:r w:rsidRPr="00705AC6">
        <w:rPr>
          <w:rStyle w:val="StyleUnderline"/>
          <w:highlight w:val="green"/>
        </w:rPr>
        <w:t xml:space="preserve"> </w:t>
      </w:r>
      <w:r w:rsidRPr="00705AC6">
        <w:rPr>
          <w:rStyle w:val="StyleUnderline"/>
        </w:rPr>
        <w:t>than was the case decades ago.</w:t>
      </w:r>
    </w:p>
    <w:p w14:paraId="76C3A31B" w14:textId="77777777" w:rsidR="00FB3B91" w:rsidRDefault="00FB3B91" w:rsidP="00FB3B91">
      <w:pPr>
        <w:pStyle w:val="Heading4"/>
      </w:pPr>
      <w:r>
        <w:t xml:space="preserve">Democracy solves </w:t>
      </w:r>
      <w:r>
        <w:rPr>
          <w:u w:val="single"/>
        </w:rPr>
        <w:t>Nuclear War</w:t>
      </w:r>
      <w:r>
        <w:t>.</w:t>
      </w:r>
    </w:p>
    <w:p w14:paraId="4A5537FF" w14:textId="77777777" w:rsidR="00FB3B91" w:rsidRPr="00970852" w:rsidRDefault="00FB3B91" w:rsidP="00FB3B91">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42520EC6" w14:textId="77777777" w:rsidR="00FB3B91" w:rsidRDefault="00FB3B91" w:rsidP="00FB3B91">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610D934D" w14:textId="77777777" w:rsidR="00FB3B91" w:rsidRDefault="00FB3B91" w:rsidP="00FB3B91">
      <w:pPr>
        <w:pStyle w:val="Heading4"/>
      </w:pPr>
      <w:r>
        <w:t xml:space="preserve">Nuke war causes extinction AND outweighs </w:t>
      </w:r>
      <w:r w:rsidRPr="00C339DB">
        <w:rPr>
          <w:u w:val="single"/>
        </w:rPr>
        <w:t>other</w:t>
      </w:r>
      <w:r>
        <w:t xml:space="preserve"> existential risks</w:t>
      </w:r>
    </w:p>
    <w:p w14:paraId="60D8D4DA" w14:textId="77777777" w:rsidR="00FB3B91" w:rsidRPr="00E530E8" w:rsidRDefault="00FB3B91" w:rsidP="00FB3B91">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796A8DE7" w14:textId="77777777" w:rsidR="00FB3B91" w:rsidRDefault="00FB3B91" w:rsidP="00FB3B91">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7D2C78A" w14:textId="77777777" w:rsidR="00FB3B91" w:rsidRPr="0019145B" w:rsidRDefault="00FB3B91" w:rsidP="00FB3B91">
      <w:pPr>
        <w:pStyle w:val="Heading4"/>
      </w:pPr>
      <w:r>
        <w:t xml:space="preserve">Democratic Peace Theory is </w:t>
      </w:r>
      <w:r>
        <w:rPr>
          <w:u w:val="single"/>
        </w:rPr>
        <w:t>robustly valid</w:t>
      </w:r>
      <w:r>
        <w:t>.</w:t>
      </w:r>
    </w:p>
    <w:p w14:paraId="3C3DACE9" w14:textId="77777777" w:rsidR="00FB3B91" w:rsidRPr="00464409" w:rsidRDefault="00FB3B91" w:rsidP="00FB3B91">
      <w:r w:rsidRPr="00464409">
        <w:rPr>
          <w:rStyle w:val="Style13ptBold"/>
        </w:rPr>
        <w:t>Bingham 12</w:t>
      </w:r>
      <w:r>
        <w:t xml:space="preserve"> </w:t>
      </w:r>
      <w:r w:rsidRPr="00464409">
        <w:t>James Bingham. Jun 1</w:t>
      </w:r>
      <w:proofErr w:type="gramStart"/>
      <w:r w:rsidRPr="00464409">
        <w:t xml:space="preserve"> 2012</w:t>
      </w:r>
      <w:proofErr w:type="gramEnd"/>
      <w:r w:rsidRPr="00464409">
        <w:t>. How Accurate is Democratic Peace Theory? https://www.e-ir.info/2012/06/01/how-accurate-is-democratic-peace-theory/?fbclid=IwAR1-4lj6dJSRGPYsKrJq6Jv_2TY_NjrmxYHfP93Y2Lq1JX_ipfByeGOQ3aE</w:t>
      </w:r>
    </w:p>
    <w:p w14:paraId="251F2DD4" w14:textId="77777777" w:rsidR="00FB3B91" w:rsidRPr="00E403C3" w:rsidRDefault="00FB3B91" w:rsidP="00FB3B91">
      <w:pPr>
        <w:rPr>
          <w:sz w:val="16"/>
        </w:rPr>
      </w:pPr>
      <w:r w:rsidRPr="00007C02">
        <w:rPr>
          <w:sz w:val="16"/>
        </w:rPr>
        <w:t xml:space="preserve">Democratic peace theory is reliant on the ideology of liberalism. The liberal ideology of civil liberties such as personal and political freedoms, </w:t>
      </w:r>
      <w:proofErr w:type="gramStart"/>
      <w:r w:rsidRPr="00007C02">
        <w:rPr>
          <w:sz w:val="16"/>
        </w:rPr>
        <w:t>democracy</w:t>
      </w:r>
      <w:proofErr w:type="gramEnd"/>
      <w:r w:rsidRPr="00007C02">
        <w:rPr>
          <w:sz w:val="16"/>
        </w:rPr>
        <w:t xml:space="preserve"> and economic growth, are paired with the concepts of democratic institutions and fairly elected governments that have been selected from a choice of political groups. A liberal democracy can therefore be defined as ‘a state that instantiates liberal ideas, one where liberalism is the dominant ideology and citizens have leverage over war decisions.’</w:t>
      </w:r>
      <w:hyperlink r:id="rId18" w:anchor="_ftn9" w:history="1">
        <w:r w:rsidRPr="00007C02">
          <w:rPr>
            <w:rStyle w:val="Hyperlink"/>
            <w:sz w:val="16"/>
          </w:rPr>
          <w:t>[9]</w:t>
        </w:r>
      </w:hyperlink>
      <w:r w:rsidRPr="00007C02">
        <w:rPr>
          <w:sz w:val="16"/>
        </w:rPr>
        <w:t xml:space="preserve"> </w:t>
      </w:r>
      <w:r w:rsidRPr="00007C02">
        <w:rPr>
          <w:rStyle w:val="StyleUnderline"/>
        </w:rPr>
        <w:t xml:space="preserve">Democratic peace is the theory that liberal </w:t>
      </w:r>
      <w:r w:rsidRPr="00007C02">
        <w:rPr>
          <w:rStyle w:val="StyleUnderline"/>
          <w:highlight w:val="green"/>
        </w:rPr>
        <w:t>democracies are less likely to go to war</w:t>
      </w:r>
      <w:r w:rsidRPr="00007C02">
        <w:rPr>
          <w:rStyle w:val="StyleUnderline"/>
        </w:rPr>
        <w:t xml:space="preserve"> with one another as with other forms of government, specifically </w:t>
      </w:r>
      <w:r w:rsidRPr="00464409">
        <w:rPr>
          <w:rStyle w:val="Emphasis"/>
          <w:highlight w:val="green"/>
        </w:rPr>
        <w:t>due to</w:t>
      </w:r>
      <w:r w:rsidRPr="00464409">
        <w:rPr>
          <w:rStyle w:val="StyleUnderline"/>
          <w:highlight w:val="green"/>
        </w:rPr>
        <w:t xml:space="preserve"> </w:t>
      </w:r>
      <w:r w:rsidRPr="00007C02">
        <w:rPr>
          <w:rStyle w:val="StyleUnderline"/>
        </w:rPr>
        <w:t xml:space="preserve">the </w:t>
      </w:r>
      <w:r w:rsidRPr="00464409">
        <w:rPr>
          <w:rStyle w:val="Emphasis"/>
          <w:highlight w:val="green"/>
          <w:bdr w:val="single" w:sz="18" w:space="0" w:color="auto"/>
        </w:rPr>
        <w:t>nature of liberal political ideology</w:t>
      </w:r>
      <w:r w:rsidRPr="00464409">
        <w:rPr>
          <w:rStyle w:val="StyleUnderline"/>
          <w:highlight w:val="green"/>
        </w:rPr>
        <w:t xml:space="preserve"> </w:t>
      </w:r>
      <w:r w:rsidRPr="00464409">
        <w:rPr>
          <w:rStyle w:val="Emphasis"/>
          <w:highlight w:val="green"/>
        </w:rPr>
        <w:t>and</w:t>
      </w:r>
      <w:r w:rsidRPr="00464409">
        <w:rPr>
          <w:rStyle w:val="StyleUnderline"/>
          <w:highlight w:val="green"/>
        </w:rPr>
        <w:t xml:space="preserve"> </w:t>
      </w:r>
      <w:r w:rsidRPr="00464409">
        <w:rPr>
          <w:rStyle w:val="StyleUnderline"/>
        </w:rPr>
        <w:t xml:space="preserve">the </w:t>
      </w:r>
      <w:r w:rsidRPr="00464409">
        <w:rPr>
          <w:rStyle w:val="Emphasis"/>
          <w:highlight w:val="green"/>
        </w:rPr>
        <w:t>pacifying influence of democracy</w:t>
      </w:r>
      <w:r w:rsidRPr="00464409">
        <w:rPr>
          <w:rStyle w:val="StyleUnderline"/>
        </w:rPr>
        <w:t xml:space="preserve">. </w:t>
      </w:r>
      <w:r w:rsidRPr="00464409">
        <w:rPr>
          <w:sz w:val="16"/>
        </w:rPr>
        <w:t xml:space="preserve">The premise of the theory is that liberals believe that individuals, regardless of government, are fundamentally the same; that going to war against a </w:t>
      </w:r>
      <w:r w:rsidRPr="00464409">
        <w:rPr>
          <w:rStyle w:val="StyleUnderline"/>
        </w:rPr>
        <w:t>fellow liberal democracy would be harmful to one’s own well-being due to the damage to the peace necessary for liberal democracies to economically exist in</w:t>
      </w:r>
      <w:r w:rsidRPr="00464409">
        <w:rPr>
          <w:sz w:val="16"/>
        </w:rPr>
        <w:t xml:space="preserve">. Peace is to be maintained through political negotiation and war only used against illiberal and undemocratic states </w:t>
      </w:r>
      <w:proofErr w:type="gramStart"/>
      <w:r w:rsidRPr="00464409">
        <w:rPr>
          <w:sz w:val="16"/>
        </w:rPr>
        <w:t>in order to</w:t>
      </w:r>
      <w:proofErr w:type="gramEnd"/>
      <w:r w:rsidRPr="00464409">
        <w:rPr>
          <w:sz w:val="16"/>
        </w:rPr>
        <w:t xml:space="preserve"> maintain the peaceful status quo. </w:t>
      </w:r>
      <w:r w:rsidRPr="00464409">
        <w:rPr>
          <w:rStyle w:val="StyleUnderline"/>
        </w:rPr>
        <w:t>Peace is a prerequisite for self-determination and material gain, key liberal concepts, and hence it is argued, by proponents of the theory, that liberal democracies are less likely to break this peace unless to restore their own liberal status – war against another liberal</w:t>
      </w:r>
      <w:r w:rsidRPr="00464409">
        <w:rPr>
          <w:sz w:val="16"/>
        </w:rPr>
        <w:t xml:space="preserve"> democracy therefore would unnecessarily break the peace necessary for liberalism to exist. </w:t>
      </w:r>
      <w:r w:rsidRPr="00464409">
        <w:rPr>
          <w:rStyle w:val="StyleUnderline"/>
        </w:rPr>
        <w:t>Relations between liberal and illiberal states may be less stable, but the</w:t>
      </w:r>
      <w:r w:rsidRPr="00007C02">
        <w:rPr>
          <w:rStyle w:val="StyleUnderline"/>
        </w:rPr>
        <w:t xml:space="preserve"> democratic peace theory argues that </w:t>
      </w:r>
      <w:proofErr w:type="gramStart"/>
      <w:r w:rsidRPr="00007C02">
        <w:rPr>
          <w:rStyle w:val="StyleUnderline"/>
        </w:rPr>
        <w:t>as long as</w:t>
      </w:r>
      <w:proofErr w:type="gramEnd"/>
      <w:r w:rsidRPr="00007C02">
        <w:rPr>
          <w:rStyle w:val="StyleUnderline"/>
        </w:rPr>
        <w:t xml:space="preserve"> both are free democracies, then war is more likely to be avoided than when a liberal democracy is confronted with a non-democratic state.</w:t>
      </w:r>
      <w:r>
        <w:rPr>
          <w:rStyle w:val="StyleUnderline"/>
        </w:rPr>
        <w:t xml:space="preserve"> </w:t>
      </w:r>
      <w:r w:rsidRPr="00007C02">
        <w:rPr>
          <w:sz w:val="16"/>
        </w:rPr>
        <w:t xml:space="preserve">Two strands of thought surrounding the theory exist in </w:t>
      </w:r>
      <w:proofErr w:type="gramStart"/>
      <w:r w:rsidRPr="00007C02">
        <w:rPr>
          <w:sz w:val="16"/>
        </w:rPr>
        <w:t>parallel;</w:t>
      </w:r>
      <w:proofErr w:type="gramEnd"/>
      <w:r w:rsidRPr="00007C02">
        <w:rPr>
          <w:sz w:val="16"/>
        </w:rPr>
        <w:t xml:space="preserve"> structural and normative theories. The structural side of the democratic peace theory is concerned with how liberal institutions within a state encourage and participate in free debate, in theory removing the capacity of leaders to follow ambitions outside of the public interest. </w:t>
      </w:r>
      <w:r w:rsidRPr="00007C02">
        <w:rPr>
          <w:rStyle w:val="StyleUnderline"/>
        </w:rPr>
        <w:t xml:space="preserve">The </w:t>
      </w:r>
      <w:r w:rsidRPr="00007C02">
        <w:rPr>
          <w:rStyle w:val="StyleUnderline"/>
          <w:highlight w:val="green"/>
        </w:rPr>
        <w:t>decision to</w:t>
      </w:r>
      <w:r w:rsidRPr="00007C02">
        <w:rPr>
          <w:rStyle w:val="StyleUnderline"/>
        </w:rPr>
        <w:t xml:space="preserve"> go to </w:t>
      </w:r>
      <w:r w:rsidRPr="00007C02">
        <w:rPr>
          <w:rStyle w:val="StyleUnderline"/>
          <w:highlight w:val="green"/>
        </w:rPr>
        <w:t>war</w:t>
      </w:r>
      <w:r w:rsidRPr="00007C02">
        <w:rPr>
          <w:rStyle w:val="StyleUnderline"/>
        </w:rPr>
        <w:t xml:space="preserve"> taken within a liberal democracy </w:t>
      </w:r>
      <w:r w:rsidRPr="00007C02">
        <w:rPr>
          <w:rStyle w:val="StyleUnderline"/>
          <w:highlight w:val="green"/>
        </w:rPr>
        <w:t>must</w:t>
      </w:r>
      <w:r w:rsidRPr="00007C02">
        <w:rPr>
          <w:rStyle w:val="StyleUnderline"/>
        </w:rPr>
        <w:t xml:space="preserve"> first </w:t>
      </w:r>
      <w:r w:rsidRPr="00C414B6">
        <w:rPr>
          <w:rStyle w:val="Emphasis"/>
          <w:highlight w:val="green"/>
          <w:bdr w:val="single" w:sz="18" w:space="0" w:color="auto"/>
        </w:rPr>
        <w:t>pass through several constitutional institutions</w:t>
      </w:r>
      <w:r w:rsidRPr="00C414B6">
        <w:rPr>
          <w:rStyle w:val="Emphasis"/>
          <w:bdr w:val="single" w:sz="18" w:space="0" w:color="auto"/>
        </w:rPr>
        <w:t xml:space="preserve"> </w:t>
      </w:r>
      <w:r w:rsidRPr="00007C02">
        <w:rPr>
          <w:rStyle w:val="StyleUnderline"/>
        </w:rPr>
        <w:t>that place constraints on the ability to take quick, single-minded decisions. Hence, the liberal democracy is deemed rational and (in theory) allows the public to effectively control the decision to go to war.</w:t>
      </w:r>
      <w:r>
        <w:rPr>
          <w:rStyle w:val="StyleUnderline"/>
        </w:rPr>
        <w:t xml:space="preserve"> </w:t>
      </w:r>
      <w:r w:rsidRPr="00007C02">
        <w:rPr>
          <w:sz w:val="16"/>
        </w:rPr>
        <w:t>The second strand is more abstract; – the normative side of the democratic peace theory argues that it is the liberal ideology that prevents wars between liberal democratic states. Wars against fellow liberal states would be unjust and disrupt the peace that liberal democracies regard as essential to individual development. The importance of perception in highlighted here; states may not regard another state as either liberal or democratic and hence their attitude towards such a state is altered, often towards a more aggressive stance. An example of this is the War of 1812, fought when ‘almost no Americans considered England a democracy.’</w:t>
      </w:r>
      <w:hyperlink r:id="rId19" w:anchor="_ftn10" w:history="1">
        <w:r w:rsidRPr="00007C02">
          <w:rPr>
            <w:rStyle w:val="Hyperlink"/>
            <w:sz w:val="16"/>
          </w:rPr>
          <w:t>[10]</w:t>
        </w:r>
      </w:hyperlink>
      <w:r w:rsidRPr="00007C02">
        <w:rPr>
          <w:sz w:val="16"/>
        </w:rPr>
        <w:t xml:space="preserve"> These two strands of the democratic peace theory work in tandem (a ‘synergy’</w:t>
      </w:r>
      <w:hyperlink r:id="rId20" w:anchor="_ftn11" w:history="1">
        <w:r w:rsidRPr="00007C02">
          <w:rPr>
            <w:rStyle w:val="Hyperlink"/>
            <w:sz w:val="16"/>
          </w:rPr>
          <w:t>[11]</w:t>
        </w:r>
      </w:hyperlink>
      <w:r w:rsidRPr="00007C02">
        <w:rPr>
          <w:sz w:val="16"/>
        </w:rPr>
        <w:t xml:space="preserve">) to influence foreign policy decisions; – it is the democratic constraints and ideological pressures that contribute to leaders’ unwillingness to go to war with fellow liberal democracies. There are many supporting arguments in favour of the democratic peace theory, drawing from multiple academic areas. </w:t>
      </w:r>
      <w:r w:rsidRPr="00007C02">
        <w:rPr>
          <w:rStyle w:val="StyleUnderline"/>
        </w:rPr>
        <w:t xml:space="preserve">The use of </w:t>
      </w:r>
      <w:r w:rsidRPr="00007C02">
        <w:rPr>
          <w:rStyle w:val="Emphasis"/>
          <w:highlight w:val="green"/>
        </w:rPr>
        <w:t>statistical analysis</w:t>
      </w:r>
      <w:r w:rsidRPr="00007C02">
        <w:rPr>
          <w:rStyle w:val="StyleUnderline"/>
        </w:rPr>
        <w:t xml:space="preserve"> by proponents of the theory has </w:t>
      </w:r>
      <w:r w:rsidRPr="00007C02">
        <w:rPr>
          <w:rStyle w:val="StyleUnderline"/>
          <w:highlight w:val="green"/>
        </w:rPr>
        <w:t>indicated</w:t>
      </w:r>
      <w:r w:rsidRPr="00007C02">
        <w:rPr>
          <w:rStyle w:val="StyleUnderline"/>
        </w:rPr>
        <w:t xml:space="preserve"> that </w:t>
      </w:r>
      <w:r w:rsidRPr="00007C02">
        <w:rPr>
          <w:rStyle w:val="StyleUnderline"/>
          <w:highlight w:val="green"/>
        </w:rPr>
        <w:t>historically</w:t>
      </w:r>
      <w:r w:rsidRPr="00007C02">
        <w:rPr>
          <w:rStyle w:val="StyleUnderline"/>
        </w:rPr>
        <w:t xml:space="preserve">, </w:t>
      </w:r>
      <w:r w:rsidRPr="00007C02">
        <w:rPr>
          <w:rStyle w:val="Emphasis"/>
          <w:highlight w:val="green"/>
        </w:rPr>
        <w:t>there have been fewer wars between liberal democracies</w:t>
      </w:r>
      <w:r w:rsidRPr="00007C02">
        <w:rPr>
          <w:rStyle w:val="StyleUnderline"/>
        </w:rPr>
        <w:t xml:space="preserve"> than between different types of governments</w:t>
      </w:r>
      <w:r w:rsidRPr="00007C02">
        <w:rPr>
          <w:sz w:val="16"/>
        </w:rPr>
        <w:t>. The academic Bremer states; ‘</w:t>
      </w:r>
      <w:r w:rsidRPr="00007C02">
        <w:rPr>
          <w:rStyle w:val="StyleUnderline"/>
          <w:highlight w:val="green"/>
        </w:rPr>
        <w:t xml:space="preserve">even after </w:t>
      </w:r>
      <w:r w:rsidRPr="00C414B6">
        <w:rPr>
          <w:rStyle w:val="Emphasis"/>
          <w:highlight w:val="green"/>
          <w:bdr w:val="single" w:sz="18" w:space="0" w:color="auto"/>
        </w:rPr>
        <w:t>controlling for a large number of factors</w:t>
      </w:r>
      <w:r w:rsidRPr="00007C02">
        <w:rPr>
          <w:rStyle w:val="StyleUnderline"/>
        </w:rPr>
        <w:t>… democracy’s conflict-reducing effect remains strong</w:t>
      </w:r>
      <w:r w:rsidRPr="00007C02">
        <w:rPr>
          <w:sz w:val="16"/>
        </w:rPr>
        <w:t>.’</w:t>
      </w:r>
      <w:hyperlink r:id="rId21" w:anchor="_ftn12" w:history="1">
        <w:r w:rsidRPr="00007C02">
          <w:rPr>
            <w:rStyle w:val="Hyperlink"/>
            <w:sz w:val="16"/>
          </w:rPr>
          <w:t>[12]</w:t>
        </w:r>
      </w:hyperlink>
      <w:r w:rsidRPr="00007C02">
        <w:rPr>
          <w:sz w:val="16"/>
        </w:rPr>
        <w:t xml:space="preserve"> This statistical analysis took into account the possible influences of factors such as </w:t>
      </w:r>
      <w:r w:rsidRPr="00007C02">
        <w:rPr>
          <w:rStyle w:val="StyleUnderline"/>
          <w:highlight w:val="green"/>
        </w:rPr>
        <w:t>alliance structures</w:t>
      </w:r>
      <w:r w:rsidRPr="00007C02">
        <w:rPr>
          <w:rStyle w:val="StyleUnderline"/>
        </w:rPr>
        <w:t xml:space="preserve">, economic </w:t>
      </w:r>
      <w:r w:rsidRPr="00007C02">
        <w:rPr>
          <w:rStyle w:val="StyleUnderline"/>
          <w:highlight w:val="green"/>
        </w:rPr>
        <w:t>wealth</w:t>
      </w:r>
      <w:r w:rsidRPr="00007C02">
        <w:rPr>
          <w:rStyle w:val="StyleUnderline"/>
        </w:rPr>
        <w:t xml:space="preserve"> and political </w:t>
      </w:r>
      <w:r w:rsidRPr="00007C02">
        <w:rPr>
          <w:rStyle w:val="StyleUnderline"/>
          <w:highlight w:val="green"/>
        </w:rPr>
        <w:t>stability</w:t>
      </w:r>
      <w:r w:rsidRPr="00007C02">
        <w:rPr>
          <w:sz w:val="16"/>
        </w:rPr>
        <w:t xml:space="preserve"> to produce a </w:t>
      </w:r>
      <w:r w:rsidRPr="00007C02">
        <w:rPr>
          <w:rStyle w:val="Emphasis"/>
        </w:rPr>
        <w:t>comprehensive statistical analysis</w:t>
      </w:r>
      <w:r w:rsidRPr="00007C02">
        <w:rPr>
          <w:sz w:val="16"/>
        </w:rPr>
        <w:t xml:space="preserve"> of the ‘conflict-proneness’</w:t>
      </w:r>
      <w:hyperlink r:id="rId22" w:anchor="_ftn13" w:history="1">
        <w:r w:rsidRPr="00007C02">
          <w:rPr>
            <w:rStyle w:val="Hyperlink"/>
            <w:sz w:val="16"/>
          </w:rPr>
          <w:t>[13]</w:t>
        </w:r>
      </w:hyperlink>
      <w:r w:rsidRPr="00007C02">
        <w:rPr>
          <w:sz w:val="16"/>
        </w:rPr>
        <w:t xml:space="preserve"> of democratic governments. Democracies have made up a small percentage of the total number of state powers on the world stage until relatively recently, hence although the total number of military engagements between democratic state has increased, this </w:t>
      </w:r>
      <w:proofErr w:type="gramStart"/>
      <w:r w:rsidRPr="00007C02">
        <w:rPr>
          <w:sz w:val="16"/>
        </w:rPr>
        <w:t>has to</w:t>
      </w:r>
      <w:proofErr w:type="gramEnd"/>
      <w:r w:rsidRPr="00007C02">
        <w:rPr>
          <w:sz w:val="16"/>
        </w:rPr>
        <w:t xml:space="preserve"> be tempered with the knowledge that as the number of engagements has increased, the frequency of such engagements has not kept up to speed with the increasing number of democracies. Hence, it is argued that this disparity between the expected number of inter-democratic engagements and the rising number of democratic states is accounted for by the democratic peace theory. Arguments against this research have focused on the argument that much of the evidence used to support the statistical analyses was taken from the Cold-War era. As argued by opponents to the theory such as Farber &amp; Gowa</w:t>
      </w:r>
      <w:hyperlink r:id="rId23" w:anchor="_ftn14" w:history="1">
        <w:r w:rsidRPr="00007C02">
          <w:rPr>
            <w:rStyle w:val="Hyperlink"/>
            <w:sz w:val="16"/>
          </w:rPr>
          <w:t>[14]</w:t>
        </w:r>
      </w:hyperlink>
      <w:r w:rsidRPr="00007C02">
        <w:rPr>
          <w:sz w:val="16"/>
        </w:rPr>
        <w:t>, democracies only avoided confrontation in order to oppose the larger threat of the Soviet Union and the spread of authoritarianism, hence skewing the data in favour of the democratic peace theory. The counter-argument made is that through multi-variable analysis of historical statistical data</w:t>
      </w:r>
      <w:hyperlink r:id="rId24" w:anchor="_ftn15" w:history="1">
        <w:r w:rsidRPr="00007C02">
          <w:rPr>
            <w:rStyle w:val="Hyperlink"/>
            <w:sz w:val="16"/>
          </w:rPr>
          <w:t>[15]</w:t>
        </w:r>
      </w:hyperlink>
      <w:r w:rsidRPr="00007C02">
        <w:rPr>
          <w:sz w:val="16"/>
        </w:rPr>
        <w:t xml:space="preserve">, this can be ruled out as an influencing factor as the political environment has been accommodated for in research; this is problematic, as translating complex political context into quantitative measurements is inherently open to different interpretations. </w:t>
      </w:r>
      <w:r w:rsidRPr="00007C02">
        <w:rPr>
          <w:rStyle w:val="StyleUnderline"/>
        </w:rPr>
        <w:t>However, the work of Bremer</w:t>
      </w:r>
      <w:hyperlink r:id="rId25" w:anchor="_ftn16" w:history="1">
        <w:r w:rsidRPr="00007C02">
          <w:rPr>
            <w:rStyle w:val="StyleUnderline"/>
          </w:rPr>
          <w:t>[16]</w:t>
        </w:r>
      </w:hyperlink>
      <w:r>
        <w:rPr>
          <w:rStyle w:val="StyleUnderline"/>
        </w:rPr>
        <w:t xml:space="preserve"> </w:t>
      </w:r>
      <w:r w:rsidRPr="00007C02">
        <w:rPr>
          <w:rStyle w:val="StyleUnderline"/>
        </w:rPr>
        <w:t>and Maoz &amp; Russett</w:t>
      </w:r>
      <w:hyperlink r:id="rId26" w:anchor="_ftn17" w:history="1">
        <w:r w:rsidRPr="00007C02">
          <w:rPr>
            <w:rStyle w:val="StyleUnderline"/>
          </w:rPr>
          <w:t>[17]</w:t>
        </w:r>
      </w:hyperlink>
      <w:r>
        <w:rPr>
          <w:rStyle w:val="StyleUnderline"/>
        </w:rPr>
        <w:t xml:space="preserve"> </w:t>
      </w:r>
      <w:r w:rsidRPr="00007C02">
        <w:rPr>
          <w:rStyle w:val="StyleUnderline"/>
        </w:rPr>
        <w:t>‘convincingly demonstrates’</w:t>
      </w:r>
      <w:hyperlink r:id="rId27" w:anchor="_ftn18" w:history="1">
        <w:r w:rsidRPr="00007C02">
          <w:rPr>
            <w:rStyle w:val="StyleUnderline"/>
          </w:rPr>
          <w:t>[18]</w:t>
        </w:r>
      </w:hyperlink>
      <w:r>
        <w:rPr>
          <w:rStyle w:val="StyleUnderline"/>
        </w:rPr>
        <w:t xml:space="preserve"> </w:t>
      </w:r>
      <w:r w:rsidRPr="00007C02">
        <w:rPr>
          <w:rStyle w:val="StyleUnderline"/>
        </w:rPr>
        <w:t>the ‘</w:t>
      </w:r>
      <w:r w:rsidRPr="00C414B6">
        <w:rPr>
          <w:rStyle w:val="StyleUnderline"/>
        </w:rPr>
        <w:t>tendency for democratic pairs of states to be less likely than other pairs to become involved in serious, militarised disputes.’</w:t>
      </w:r>
      <w:hyperlink r:id="rId28" w:anchor="_ftn19" w:history="1">
        <w:r w:rsidRPr="00C414B6">
          <w:rPr>
            <w:rStyle w:val="StyleUnderline"/>
          </w:rPr>
          <w:t>[19]</w:t>
        </w:r>
      </w:hyperlink>
      <w:r w:rsidRPr="00C414B6">
        <w:rPr>
          <w:rStyle w:val="StyleUnderline"/>
        </w:rPr>
        <w:t xml:space="preserve"> </w:t>
      </w:r>
      <w:r w:rsidRPr="00C414B6">
        <w:rPr>
          <w:sz w:val="16"/>
        </w:rPr>
        <w:t xml:space="preserve">Another source of support for the democratic peace theory has come from the theoretical base argued for by Bueno de Mequita; that going to war affects the chances of a democratic government’s leader being re-elected. </w:t>
      </w:r>
      <w:r w:rsidRPr="00C414B6">
        <w:rPr>
          <w:rStyle w:val="Emphasis"/>
        </w:rPr>
        <w:t>The premise of this argument</w:t>
      </w:r>
      <w:r w:rsidRPr="00007C02">
        <w:rPr>
          <w:rStyle w:val="Emphasis"/>
        </w:rPr>
        <w:t xml:space="preserve"> is that the </w:t>
      </w:r>
      <w:r w:rsidRPr="00007C02">
        <w:rPr>
          <w:rStyle w:val="Emphasis"/>
          <w:highlight w:val="green"/>
        </w:rPr>
        <w:t>probability of</w:t>
      </w:r>
      <w:r w:rsidRPr="00007C02">
        <w:rPr>
          <w:rStyle w:val="Emphasis"/>
        </w:rPr>
        <w:t xml:space="preserve"> a liberal </w:t>
      </w:r>
      <w:r w:rsidRPr="00007C02">
        <w:rPr>
          <w:rStyle w:val="Emphasis"/>
          <w:highlight w:val="green"/>
        </w:rPr>
        <w:t>democratic leader</w:t>
      </w:r>
      <w:r w:rsidRPr="00007C02">
        <w:rPr>
          <w:rStyle w:val="Emphasis"/>
        </w:rPr>
        <w:t xml:space="preserve"> </w:t>
      </w:r>
      <w:r w:rsidRPr="00007C02">
        <w:rPr>
          <w:rStyle w:val="Emphasis"/>
          <w:highlight w:val="green"/>
        </w:rPr>
        <w:t>falling from power</w:t>
      </w:r>
      <w:r w:rsidRPr="00007C02">
        <w:rPr>
          <w:rStyle w:val="Emphasis"/>
        </w:rPr>
        <w:t xml:space="preserve"> </w:t>
      </w:r>
      <w:r w:rsidRPr="00007C02">
        <w:rPr>
          <w:rStyle w:val="Emphasis"/>
          <w:highlight w:val="green"/>
        </w:rPr>
        <w:t>in the wake of a war</w:t>
      </w:r>
      <w:r w:rsidRPr="00007C02">
        <w:rPr>
          <w:rStyle w:val="Emphasis"/>
        </w:rPr>
        <w:t xml:space="preserve"> is </w:t>
      </w:r>
      <w:r w:rsidRPr="00007C02">
        <w:rPr>
          <w:rStyle w:val="Emphasis"/>
          <w:highlight w:val="green"/>
        </w:rPr>
        <w:t>significantly higher</w:t>
      </w:r>
      <w:r w:rsidRPr="00007C02">
        <w:rPr>
          <w:rStyle w:val="Emphasis"/>
        </w:rPr>
        <w:t xml:space="preserve"> than in other forms of government, namely authoritarian or single-party states</w:t>
      </w:r>
      <w:r w:rsidRPr="00007C02">
        <w:rPr>
          <w:sz w:val="16"/>
        </w:rPr>
        <w:t>. As Bueno de Mequita puts it, leaders ‘desire to remain in office.’</w:t>
      </w:r>
      <w:hyperlink r:id="rId29" w:anchor="_ftn20" w:history="1">
        <w:r w:rsidRPr="00007C02">
          <w:rPr>
            <w:rStyle w:val="Hyperlink"/>
            <w:sz w:val="16"/>
          </w:rPr>
          <w:t>[20]</w:t>
        </w:r>
      </w:hyperlink>
      <w:r w:rsidRPr="00007C02">
        <w:rPr>
          <w:sz w:val="16"/>
        </w:rPr>
        <w:t xml:space="preserve"> The related argument </w:t>
      </w:r>
      <w:r w:rsidRPr="00C414B6">
        <w:rPr>
          <w:sz w:val="16"/>
        </w:rPr>
        <w:t>made by Lake</w:t>
      </w:r>
      <w:hyperlink r:id="rId30" w:anchor="_ftn21" w:history="1">
        <w:r w:rsidRPr="00C414B6">
          <w:rPr>
            <w:rStyle w:val="Hyperlink"/>
            <w:sz w:val="16"/>
          </w:rPr>
          <w:t>[21]</w:t>
        </w:r>
      </w:hyperlink>
      <w:r w:rsidRPr="00C414B6">
        <w:rPr>
          <w:sz w:val="16"/>
        </w:rPr>
        <w:t xml:space="preserve"> is that due to the relative economic wealth and </w:t>
      </w:r>
      <w:r w:rsidRPr="00C414B6">
        <w:rPr>
          <w:rStyle w:val="StyleUnderline"/>
        </w:rPr>
        <w:t>political stability in most democracies, such states are able to allocate more resources to national security;</w:t>
      </w:r>
      <w:r w:rsidRPr="00C414B6">
        <w:rPr>
          <w:sz w:val="16"/>
        </w:rPr>
        <w:t xml:space="preserve"> hence most democracies form ‘formidable targets’</w:t>
      </w:r>
      <w:hyperlink r:id="rId31" w:anchor="_ftn22" w:history="1">
        <w:r w:rsidRPr="00C414B6">
          <w:rPr>
            <w:rStyle w:val="Hyperlink"/>
            <w:sz w:val="16"/>
          </w:rPr>
          <w:t>[22]</w:t>
        </w:r>
      </w:hyperlink>
      <w:r w:rsidRPr="00C414B6">
        <w:rPr>
          <w:sz w:val="16"/>
        </w:rPr>
        <w:t xml:space="preserve"> in the eyes of democratic leaders, targets viewed as too strong to go to war against for fear of a costly military engagement and the associated negative impact on the personal political success of the state’s leaders. Hence, as Silverson</w:t>
      </w:r>
      <w:hyperlink r:id="rId32" w:anchor="_ftn23" w:history="1">
        <w:r w:rsidRPr="00C414B6">
          <w:rPr>
            <w:rStyle w:val="Hyperlink"/>
            <w:sz w:val="16"/>
          </w:rPr>
          <w:t>[23]</w:t>
        </w:r>
      </w:hyperlink>
      <w:r w:rsidRPr="00C414B6">
        <w:rPr>
          <w:sz w:val="16"/>
        </w:rPr>
        <w:t xml:space="preserve"> argues, democracies have tended to go to war against states that they have a high probability of beating militarily; such states tend to be an alternative form of government. A recent example would be the 2003 US/British invasion of Iraq. Opponents to the theory state that although this may be theoretically true, the theory fails to </w:t>
      </w:r>
      <w:proofErr w:type="gramStart"/>
      <w:r w:rsidRPr="00C414B6">
        <w:rPr>
          <w:sz w:val="16"/>
        </w:rPr>
        <w:t>take into account</w:t>
      </w:r>
      <w:proofErr w:type="gramEnd"/>
      <w:r w:rsidRPr="00C414B6">
        <w:rPr>
          <w:sz w:val="16"/>
        </w:rPr>
        <w:t xml:space="preserve"> intra-state influences, such as religious divisions. An example of this is the 2006 conflict between Israel and the </w:t>
      </w:r>
      <w:proofErr w:type="gramStart"/>
      <w:r w:rsidRPr="00C414B6">
        <w:rPr>
          <w:sz w:val="16"/>
        </w:rPr>
        <w:t>democratically-elected</w:t>
      </w:r>
      <w:proofErr w:type="gramEnd"/>
      <w:r w:rsidRPr="00C414B6">
        <w:rPr>
          <w:sz w:val="16"/>
        </w:rPr>
        <w:t xml:space="preserve"> (but by no means liberal) Hamas government of Gaza; the Palestinian-Israeli conflict’s religious undertones were a key factor in determining the outbreak of conflict, despite the fact that both governments were democratically elected. Therefore, it must be </w:t>
      </w:r>
      <w:proofErr w:type="gramStart"/>
      <w:r w:rsidRPr="00C414B6">
        <w:rPr>
          <w:sz w:val="16"/>
        </w:rPr>
        <w:t>remember</w:t>
      </w:r>
      <w:proofErr w:type="gramEnd"/>
      <w:r w:rsidRPr="00C414B6">
        <w:rPr>
          <w:sz w:val="16"/>
        </w:rPr>
        <w:t xml:space="preserve"> that the leaders of democracies are elected by the people of that state; this may mean that a particularly hawkish and war-mongering electorate may install a leader that is more likely to use military force to pursue policy aims in order to satisfy their voter base. The democratic peace theory cannot be viewed as a template for guiding political action; simply because two states are lib</w:t>
      </w:r>
      <w:r w:rsidRPr="00007C02">
        <w:rPr>
          <w:sz w:val="16"/>
        </w:rPr>
        <w:t xml:space="preserve">eral democracies by no means rules out the possibility of war between them. </w:t>
      </w:r>
      <w:r w:rsidRPr="00007C02">
        <w:rPr>
          <w:rStyle w:val="StyleUnderline"/>
        </w:rPr>
        <w:t xml:space="preserve">However, due to the </w:t>
      </w:r>
      <w:r w:rsidRPr="00007C02">
        <w:rPr>
          <w:rStyle w:val="StyleUnderline"/>
          <w:highlight w:val="green"/>
        </w:rPr>
        <w:t xml:space="preserve">normative </w:t>
      </w:r>
      <w:r w:rsidRPr="00C414B6">
        <w:rPr>
          <w:rStyle w:val="StyleUnderline"/>
        </w:rPr>
        <w:t>influence on liberal democracies (the</w:t>
      </w:r>
      <w:r w:rsidRPr="00007C02">
        <w:rPr>
          <w:rStyle w:val="StyleUnderline"/>
        </w:rPr>
        <w:t xml:space="preserve"> </w:t>
      </w:r>
      <w:r w:rsidRPr="00007C02">
        <w:rPr>
          <w:rStyle w:val="StyleUnderline"/>
          <w:highlight w:val="green"/>
        </w:rPr>
        <w:t>liberal ideologie</w:t>
      </w:r>
      <w:r w:rsidRPr="00007C02">
        <w:rPr>
          <w:rStyle w:val="StyleUnderline"/>
        </w:rPr>
        <w:t xml:space="preserve">s, as stated previously, that </w:t>
      </w:r>
      <w:r w:rsidRPr="00007C02">
        <w:rPr>
          <w:rStyle w:val="StyleUnderline"/>
          <w:highlight w:val="green"/>
        </w:rPr>
        <w:t>guide and shape both foreign policy</w:t>
      </w:r>
      <w:r w:rsidRPr="00007C02">
        <w:rPr>
          <w:rStyle w:val="StyleUnderline"/>
        </w:rPr>
        <w:t xml:space="preserve"> and the state’s outlook towards the rest of the world), liberal democracies are theoretically </w:t>
      </w:r>
      <w:r w:rsidRPr="00007C02">
        <w:rPr>
          <w:rStyle w:val="StyleUnderline"/>
          <w:highlight w:val="green"/>
        </w:rPr>
        <w:t>less likely to</w:t>
      </w:r>
      <w:r w:rsidRPr="00007C02">
        <w:rPr>
          <w:rStyle w:val="StyleUnderline"/>
        </w:rPr>
        <w:t xml:space="preserve"> go to </w:t>
      </w:r>
      <w:r w:rsidRPr="00007C02">
        <w:rPr>
          <w:rStyle w:val="StyleUnderline"/>
          <w:highlight w:val="green"/>
        </w:rPr>
        <w:t>war</w:t>
      </w:r>
      <w:r w:rsidRPr="00007C02">
        <w:rPr>
          <w:rStyle w:val="StyleUnderline"/>
        </w:rPr>
        <w:t xml:space="preserve"> with one another</w:t>
      </w:r>
      <w:r w:rsidRPr="00007C02">
        <w:rPr>
          <w:sz w:val="16"/>
        </w:rPr>
        <w:t xml:space="preserve">. </w:t>
      </w:r>
      <w:proofErr w:type="gramStart"/>
      <w:r w:rsidRPr="00007C02">
        <w:rPr>
          <w:sz w:val="16"/>
        </w:rPr>
        <w:t>Indeed</w:t>
      </w:r>
      <w:proofErr w:type="gramEnd"/>
      <w:r w:rsidRPr="00007C02">
        <w:rPr>
          <w:sz w:val="16"/>
        </w:rPr>
        <w:t xml:space="preserve"> it is this normative theory, rooted in the idea that liberals are not inclined to go to war with fellow liberals, that has become the focal point of many researchers. Chan, for example, states; ‘normative explanations of the democratic peace theory have been shown to be persuasive than structural ones.’</w:t>
      </w:r>
      <w:hyperlink r:id="rId33" w:anchor="_ftn24" w:history="1">
        <w:r w:rsidRPr="00007C02">
          <w:rPr>
            <w:rStyle w:val="Hyperlink"/>
            <w:sz w:val="16"/>
          </w:rPr>
          <w:t>[24]</w:t>
        </w:r>
      </w:hyperlink>
      <w:r w:rsidRPr="00007C02">
        <w:rPr>
          <w:sz w:val="16"/>
        </w:rPr>
        <w:t xml:space="preserve"> The theory can be falsified; the focus of many supporters of the theory has been the ability to classify conflicts and states, (although there has been debate over the dividing lines of terminology), into conflicts between democracies and conflicts not between democracies. ‘…well developed theoretical bases reinforce a lengthy list of systematic empirical analyses in support of that proposition [democratic peace theory]’</w:t>
      </w:r>
      <w:hyperlink r:id="rId34" w:anchor="_ftn25" w:history="1">
        <w:r w:rsidRPr="00007C02">
          <w:rPr>
            <w:rStyle w:val="Hyperlink"/>
            <w:sz w:val="16"/>
          </w:rPr>
          <w:t>[25]</w:t>
        </w:r>
      </w:hyperlink>
      <w:r w:rsidRPr="00007C02">
        <w:rPr>
          <w:sz w:val="16"/>
        </w:rPr>
        <w:t xml:space="preserve">; </w:t>
      </w:r>
      <w:r w:rsidRPr="00007C02">
        <w:rPr>
          <w:rStyle w:val="Emphasis"/>
        </w:rPr>
        <w:t xml:space="preserve">Ray, having formulated an </w:t>
      </w:r>
      <w:r w:rsidRPr="00007C02">
        <w:rPr>
          <w:rStyle w:val="Emphasis"/>
          <w:highlight w:val="green"/>
        </w:rPr>
        <w:t>extensive and thorough analysis</w:t>
      </w:r>
      <w:r w:rsidRPr="00007C02">
        <w:rPr>
          <w:rStyle w:val="Emphasis"/>
        </w:rPr>
        <w:t xml:space="preserve"> of the democratic peace theory, states that when viewed holistically the </w:t>
      </w:r>
      <w:r w:rsidRPr="00C414B6">
        <w:rPr>
          <w:rStyle w:val="Emphasis"/>
          <w:highlight w:val="green"/>
        </w:rPr>
        <w:t xml:space="preserve">balance </w:t>
      </w:r>
      <w:r w:rsidRPr="00007C02">
        <w:rPr>
          <w:rStyle w:val="Emphasis"/>
          <w:highlight w:val="green"/>
        </w:rPr>
        <w:t>tips in favour of support for the theory.</w:t>
      </w:r>
      <w:r w:rsidRPr="00007C02">
        <w:rPr>
          <w:rStyle w:val="Emphasis"/>
        </w:rPr>
        <w:t xml:space="preserve"> </w:t>
      </w:r>
      <w:r w:rsidRPr="00007C02">
        <w:rPr>
          <w:sz w:val="16"/>
        </w:rPr>
        <w:t xml:space="preserve">Indeed, when analysed through the multiple analytical lenses that Ray cites, credible </w:t>
      </w:r>
      <w:proofErr w:type="gramStart"/>
      <w:r w:rsidRPr="00007C02">
        <w:rPr>
          <w:sz w:val="16"/>
        </w:rPr>
        <w:t>counter-arguments</w:t>
      </w:r>
      <w:proofErr w:type="gramEnd"/>
      <w:r w:rsidRPr="00007C02">
        <w:rPr>
          <w:sz w:val="16"/>
        </w:rPr>
        <w:t xml:space="preserve"> emerge to the democratic peace theory. However, despite the relative strength of these arguments, proponents of the theory have sufficiently defended their academic position; the democratic peace theory is far from a clear-cut scientific theory, however when asked ‘is peace between democracies more likely than peace between differing political leaderships?’ the answer must be given as a conditional yes. </w:t>
      </w:r>
    </w:p>
    <w:p w14:paraId="382DE6EC" w14:textId="77777777" w:rsidR="00FB3B91" w:rsidRDefault="00FB3B91" w:rsidP="00FB3B91">
      <w:pPr>
        <w:pStyle w:val="Heading4"/>
      </w:pPr>
      <w:r>
        <w:t xml:space="preserve">The Alternatives to Democracy are </w:t>
      </w:r>
      <w:r>
        <w:rPr>
          <w:u w:val="single"/>
        </w:rPr>
        <w:t>far-worse</w:t>
      </w:r>
      <w:r>
        <w:t xml:space="preserve"> – back-sliding causes </w:t>
      </w:r>
      <w:r>
        <w:rPr>
          <w:u w:val="single"/>
        </w:rPr>
        <w:t>authoritative</w:t>
      </w:r>
      <w:r>
        <w:t xml:space="preserve"> governance to fill-in. </w:t>
      </w:r>
    </w:p>
    <w:p w14:paraId="5400BB75" w14:textId="77777777" w:rsidR="00FB3B91" w:rsidRPr="000905E1" w:rsidRDefault="00FB3B91" w:rsidP="00FB3B91">
      <w:r w:rsidRPr="000905E1">
        <w:rPr>
          <w:rStyle w:val="Style13ptBold"/>
        </w:rPr>
        <w:t>Gat</w:t>
      </w:r>
      <w:r>
        <w:rPr>
          <w:rStyle w:val="Style13ptBold"/>
        </w:rPr>
        <w:t xml:space="preserve"> 11</w:t>
      </w:r>
      <w:r w:rsidRPr="000905E1">
        <w:t>, Azar. "The changing character of war." (2011).</w:t>
      </w:r>
      <w:r>
        <w:t xml:space="preserve"> (</w:t>
      </w:r>
      <w:r w:rsidRPr="003D52AB">
        <w:t>Professor at Tel Aviv University, Ezer Weizman Professor of National Security at Tel Aviv University</w:t>
      </w:r>
      <w:r>
        <w:t xml:space="preserve">)//Elmer </w:t>
      </w:r>
    </w:p>
    <w:p w14:paraId="3B245B89" w14:textId="77777777" w:rsidR="00FB3B91" w:rsidRDefault="00FB3B91" w:rsidP="00FB3B91">
      <w:pPr>
        <w:ind w:right="288"/>
        <w:rPr>
          <w:color w:val="000000" w:themeColor="text1"/>
          <w:sz w:val="12"/>
        </w:rPr>
      </w:pPr>
      <w:r w:rsidRPr="003D52AB">
        <w:rPr>
          <w:color w:val="000000" w:themeColor="text1"/>
          <w:sz w:val="12"/>
        </w:rPr>
        <w:t xml:space="preserve">Since 1945, </w:t>
      </w:r>
      <w:r w:rsidRPr="003D52AB">
        <w:rPr>
          <w:b/>
          <w:bCs/>
          <w:color w:val="000000" w:themeColor="text1"/>
          <w:u w:val="single"/>
        </w:rPr>
        <w:t xml:space="preserve">the </w:t>
      </w:r>
      <w:r w:rsidRPr="00FF2566">
        <w:rPr>
          <w:b/>
          <w:bCs/>
          <w:color w:val="000000" w:themeColor="text1"/>
          <w:highlight w:val="green"/>
          <w:u w:val="single"/>
        </w:rPr>
        <w:t xml:space="preserve">decline of </w:t>
      </w:r>
      <w:r w:rsidRPr="003D52AB">
        <w:rPr>
          <w:b/>
          <w:bCs/>
          <w:color w:val="000000" w:themeColor="text1"/>
          <w:u w:val="single"/>
        </w:rPr>
        <w:t xml:space="preserve">major </w:t>
      </w:r>
      <w:r w:rsidRPr="00FF2566">
        <w:rPr>
          <w:b/>
          <w:bCs/>
          <w:color w:val="000000" w:themeColor="text1"/>
          <w:highlight w:val="green"/>
          <w:u w:val="single"/>
        </w:rPr>
        <w:t xml:space="preserve">great power war </w:t>
      </w:r>
      <w:r w:rsidRPr="003D52AB">
        <w:rPr>
          <w:b/>
          <w:bCs/>
          <w:color w:val="000000" w:themeColor="text1"/>
          <w:u w:val="single"/>
        </w:rPr>
        <w:t xml:space="preserve">has </w:t>
      </w:r>
      <w:r w:rsidRPr="00FF2566">
        <w:rPr>
          <w:b/>
          <w:bCs/>
          <w:color w:val="000000" w:themeColor="text1"/>
          <w:highlight w:val="green"/>
          <w:u w:val="single"/>
        </w:rPr>
        <w:t>deepened</w:t>
      </w:r>
      <w:r w:rsidRPr="003D52AB">
        <w:rPr>
          <w:color w:val="000000" w:themeColor="text1"/>
          <w:sz w:val="12"/>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parts of the world constitute a ‘zone of peace’. </w:t>
      </w:r>
      <w:r w:rsidRPr="003D52AB">
        <w:rPr>
          <w:b/>
          <w:bCs/>
          <w:color w:val="000000" w:themeColor="text1"/>
          <w:u w:val="single"/>
        </w:rPr>
        <w:t>War now seems to be conﬁned to the less-developed parts of the globe, the world’s ‘zone of war’,</w:t>
      </w:r>
      <w:r w:rsidRPr="003D52AB">
        <w:rPr>
          <w:color w:val="000000" w:themeColor="text1"/>
          <w:sz w:val="12"/>
        </w:rPr>
        <w:t xml:space="preserve"> </w:t>
      </w:r>
      <w:r w:rsidRPr="003D52AB">
        <w:rPr>
          <w:b/>
          <w:bCs/>
          <w:color w:val="000000" w:themeColor="text1"/>
          <w:u w:val="single"/>
        </w:rPr>
        <w:t>where countries that have</w:t>
      </w:r>
      <w:r w:rsidRPr="003D52AB">
        <w:rPr>
          <w:color w:val="000000" w:themeColor="text1"/>
          <w:sz w:val="12"/>
        </w:rPr>
        <w:t xml:space="preserve"> so far </w:t>
      </w:r>
      <w:r w:rsidRPr="003D52AB">
        <w:rPr>
          <w:b/>
          <w:bCs/>
          <w:color w:val="000000" w:themeColor="text1"/>
          <w:u w:val="single"/>
        </w:rPr>
        <w:t>failed to embrace modernization and its pacifying spin-off effects continue to be engaged in wars</w:t>
      </w:r>
      <w:r w:rsidRPr="003D52AB">
        <w:rPr>
          <w:color w:val="000000" w:themeColor="text1"/>
          <w:sz w:val="12"/>
        </w:rPr>
        <w:t xml:space="preserve"> among themselves, as well as with developed countries. While the trend is very real, </w:t>
      </w:r>
      <w:r w:rsidRPr="003D52AB">
        <w:rPr>
          <w:b/>
          <w:bCs/>
          <w:color w:val="000000" w:themeColor="text1"/>
          <w:u w:val="single"/>
        </w:rPr>
        <w:t>one wonders if the</w:t>
      </w:r>
      <w:r w:rsidRPr="003D52AB">
        <w:rPr>
          <w:color w:val="000000" w:themeColor="text1"/>
          <w:sz w:val="12"/>
        </w:rPr>
        <w:t xml:space="preserve"> near </w:t>
      </w:r>
      <w:r w:rsidRPr="003D52AB">
        <w:rPr>
          <w:b/>
          <w:bCs/>
          <w:color w:val="000000" w:themeColor="text1"/>
          <w:u w:val="single"/>
        </w:rPr>
        <w:t>disappearance of armed conﬂict within the developed world is likely to</w:t>
      </w:r>
      <w:r w:rsidRPr="003D52AB">
        <w:rPr>
          <w:color w:val="000000" w:themeColor="text1"/>
          <w:sz w:val="12"/>
        </w:rPr>
        <w:t xml:space="preserve"> </w:t>
      </w:r>
      <w:r w:rsidRPr="003D52AB">
        <w:rPr>
          <w:b/>
          <w:iCs/>
          <w:color w:val="000000" w:themeColor="text1"/>
          <w:u w:val="single"/>
          <w:bdr w:val="single" w:sz="18" w:space="0" w:color="auto"/>
        </w:rPr>
        <w:t>remain as stark</w:t>
      </w:r>
      <w:r w:rsidRPr="003D52AB">
        <w:rPr>
          <w:color w:val="000000" w:themeColor="text1"/>
          <w:sz w:val="12"/>
        </w:rPr>
        <w:t xml:space="preserve"> </w:t>
      </w:r>
      <w:r w:rsidRPr="003D52AB">
        <w:rPr>
          <w:b/>
          <w:bCs/>
          <w:color w:val="000000" w:themeColor="text1"/>
          <w:u w:val="single"/>
        </w:rPr>
        <w:t>as it has been since the collapse of communism</w:t>
      </w:r>
      <w:r w:rsidRPr="003D52AB">
        <w:rPr>
          <w:color w:val="000000" w:themeColor="text1"/>
          <w:sz w:val="12"/>
        </w:rPr>
        <w:t xml:space="preserve">. </w:t>
      </w:r>
      <w:r w:rsidRPr="003D52AB">
        <w:rPr>
          <w:b/>
          <w:bCs/>
          <w:color w:val="000000" w:themeColor="text1"/>
          <w:u w:val="single"/>
        </w:rPr>
        <w:t>The post-Cold War moment</w:t>
      </w:r>
      <w:r w:rsidRPr="003D52AB">
        <w:rPr>
          <w:color w:val="000000" w:themeColor="text1"/>
          <w:sz w:val="12"/>
        </w:rPr>
        <w:t xml:space="preserve"> may turn out to </w:t>
      </w:r>
      <w:r w:rsidRPr="003D52AB">
        <w:rPr>
          <w:b/>
          <w:bCs/>
          <w:color w:val="000000" w:themeColor="text1"/>
          <w:u w:val="single"/>
        </w:rPr>
        <w:t>be</w:t>
      </w:r>
      <w:r w:rsidRPr="003D52AB">
        <w:rPr>
          <w:color w:val="000000" w:themeColor="text1"/>
          <w:sz w:val="12"/>
        </w:rPr>
        <w:t xml:space="preserve"> a </w:t>
      </w:r>
      <w:r w:rsidRPr="003D52AB">
        <w:rPr>
          <w:b/>
          <w:iCs/>
          <w:color w:val="000000" w:themeColor="text1"/>
          <w:u w:val="single"/>
          <w:bdr w:val="single" w:sz="18" w:space="0" w:color="auto"/>
        </w:rPr>
        <w:t>ﬂeeting</w:t>
      </w:r>
      <w:r w:rsidRPr="003D52AB">
        <w:rPr>
          <w:color w:val="000000" w:themeColor="text1"/>
          <w:sz w:val="12"/>
        </w:rPr>
        <w:t xml:space="preserve"> one. </w:t>
      </w:r>
      <w:r w:rsidRPr="003D52AB">
        <w:rPr>
          <w:b/>
          <w:bCs/>
          <w:color w:val="000000" w:themeColor="text1"/>
          <w:u w:val="single"/>
        </w:rPr>
        <w:t xml:space="preserve">The </w:t>
      </w:r>
      <w:r w:rsidRPr="00FF2566">
        <w:rPr>
          <w:b/>
          <w:bCs/>
          <w:color w:val="000000" w:themeColor="text1"/>
          <w:highlight w:val="green"/>
          <w:u w:val="single"/>
        </w:rPr>
        <w:t xml:space="preserve">probability of major wars </w:t>
      </w:r>
      <w:r w:rsidRPr="003D52AB">
        <w:rPr>
          <w:b/>
          <w:bCs/>
          <w:color w:val="000000" w:themeColor="text1"/>
          <w:u w:val="single"/>
        </w:rPr>
        <w:t xml:space="preserve">within the developed world </w:t>
      </w:r>
      <w:r w:rsidRPr="00FF2566">
        <w:rPr>
          <w:b/>
          <w:bCs/>
          <w:color w:val="000000" w:themeColor="text1"/>
          <w:highlight w:val="green"/>
          <w:u w:val="single"/>
        </w:rPr>
        <w:t>remains low</w:t>
      </w:r>
      <w:r w:rsidRPr="003D52AB">
        <w:rPr>
          <w:color w:val="000000" w:themeColor="text1"/>
          <w:sz w:val="12"/>
        </w:rPr>
        <w:t xml:space="preserve">—because of the factors already mentioned: increasing wealth, economic openness and interdependence, and nuclear deterrence. </w:t>
      </w:r>
      <w:r w:rsidRPr="003D52AB">
        <w:rPr>
          <w:b/>
          <w:bCs/>
          <w:color w:val="000000" w:themeColor="text1"/>
          <w:u w:val="single"/>
        </w:rPr>
        <w:t>But the deep sense of change</w:t>
      </w:r>
      <w:r w:rsidRPr="003D52AB">
        <w:rPr>
          <w:color w:val="000000" w:themeColor="text1"/>
          <w:sz w:val="12"/>
        </w:rPr>
        <w:t xml:space="preserve"> prevailing since 1989 </w:t>
      </w:r>
      <w:r w:rsidRPr="003D52AB">
        <w:rPr>
          <w:b/>
          <w:bCs/>
          <w:color w:val="000000" w:themeColor="text1"/>
          <w:u w:val="single"/>
        </w:rPr>
        <w:t>has been based on the far more radical notion that the triumph of capitalism</w:t>
      </w:r>
      <w:r w:rsidRPr="003D52AB">
        <w:rPr>
          <w:color w:val="000000" w:themeColor="text1"/>
          <w:sz w:val="12"/>
        </w:rPr>
        <w:t xml:space="preserve"> also </w:t>
      </w:r>
      <w:r w:rsidRPr="003D52AB">
        <w:rPr>
          <w:b/>
          <w:bCs/>
          <w:color w:val="000000" w:themeColor="text1"/>
          <w:u w:val="single"/>
        </w:rPr>
        <w:t xml:space="preserve">spelled </w:t>
      </w:r>
      <w:r w:rsidRPr="00FF2566">
        <w:rPr>
          <w:b/>
          <w:bCs/>
          <w:color w:val="000000" w:themeColor="text1"/>
          <w:highlight w:val="green"/>
          <w:u w:val="single"/>
        </w:rPr>
        <w:t xml:space="preserve">the </w:t>
      </w:r>
      <w:r w:rsidRPr="003D52AB">
        <w:rPr>
          <w:b/>
          <w:bCs/>
          <w:color w:val="000000" w:themeColor="text1"/>
          <w:u w:val="single"/>
        </w:rPr>
        <w:t xml:space="preserve">irresistible ultimate </w:t>
      </w:r>
      <w:r w:rsidRPr="00FF2566">
        <w:rPr>
          <w:b/>
          <w:bCs/>
          <w:color w:val="000000" w:themeColor="text1"/>
          <w:highlight w:val="green"/>
          <w:u w:val="single"/>
        </w:rPr>
        <w:t>victory of democracy</w:t>
      </w:r>
      <w:r w:rsidRPr="003D52AB">
        <w:rPr>
          <w:color w:val="000000" w:themeColor="text1"/>
          <w:sz w:val="12"/>
        </w:rPr>
        <w:t xml:space="preserve">; and that in an afﬂuent and democratic world, major conﬂict no longer needs to be feared or seriously prepared for. </w:t>
      </w:r>
      <w:r w:rsidRPr="003D52AB">
        <w:rPr>
          <w:b/>
          <w:bCs/>
          <w:color w:val="000000" w:themeColor="text1"/>
          <w:u w:val="single"/>
        </w:rPr>
        <w:t>This notion</w:t>
      </w:r>
      <w:r w:rsidRPr="003D52AB">
        <w:rPr>
          <w:color w:val="000000" w:themeColor="text1"/>
          <w:sz w:val="12"/>
        </w:rPr>
        <w:t xml:space="preserve">, however, </w:t>
      </w:r>
      <w:r w:rsidRPr="00FF2566">
        <w:rPr>
          <w:b/>
          <w:bCs/>
          <w:color w:val="000000" w:themeColor="text1"/>
          <w:highlight w:val="green"/>
          <w:u w:val="single"/>
        </w:rPr>
        <w:t>is</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fast eroding</w:t>
      </w:r>
      <w:r w:rsidRPr="00FF2566">
        <w:rPr>
          <w:color w:val="000000" w:themeColor="text1"/>
          <w:sz w:val="12"/>
          <w:highlight w:val="green"/>
        </w:rPr>
        <w:t xml:space="preserve"> </w:t>
      </w:r>
      <w:r w:rsidRPr="00FF2566">
        <w:rPr>
          <w:b/>
          <w:bCs/>
          <w:color w:val="000000" w:themeColor="text1"/>
          <w:highlight w:val="green"/>
          <w:u w:val="single"/>
        </w:rPr>
        <w:t xml:space="preserve">with </w:t>
      </w:r>
      <w:r w:rsidRPr="003D52AB">
        <w:rPr>
          <w:b/>
          <w:bCs/>
          <w:color w:val="000000" w:themeColor="text1"/>
          <w:u w:val="single"/>
        </w:rPr>
        <w:t xml:space="preserve">the </w:t>
      </w:r>
      <w:r w:rsidRPr="00FF2566">
        <w:rPr>
          <w:b/>
          <w:bCs/>
          <w:color w:val="000000" w:themeColor="text1"/>
          <w:highlight w:val="green"/>
          <w:u w:val="single"/>
        </w:rPr>
        <w:t xml:space="preserve">return of </w:t>
      </w:r>
      <w:r w:rsidRPr="003D52AB">
        <w:rPr>
          <w:b/>
          <w:bCs/>
          <w:color w:val="000000" w:themeColor="text1"/>
          <w:u w:val="single"/>
        </w:rPr>
        <w:t xml:space="preserve">capitalist </w:t>
      </w:r>
      <w:r w:rsidRPr="00FF2566">
        <w:rPr>
          <w:b/>
          <w:bCs/>
          <w:color w:val="000000" w:themeColor="text1"/>
          <w:highlight w:val="green"/>
          <w:u w:val="single"/>
        </w:rPr>
        <w:t xml:space="preserve">non-democratic </w:t>
      </w:r>
      <w:r w:rsidRPr="003D52AB">
        <w:rPr>
          <w:b/>
          <w:bCs/>
          <w:color w:val="000000" w:themeColor="text1"/>
          <w:u w:val="single"/>
        </w:rPr>
        <w:t xml:space="preserve">great </w:t>
      </w:r>
      <w:r w:rsidRPr="00FF2566">
        <w:rPr>
          <w:b/>
          <w:bCs/>
          <w:color w:val="000000" w:themeColor="text1"/>
          <w:highlight w:val="green"/>
          <w:u w:val="single"/>
        </w:rPr>
        <w:t xml:space="preserve">powers </w:t>
      </w:r>
      <w:r w:rsidRPr="003D52AB">
        <w:rPr>
          <w:b/>
          <w:bCs/>
          <w:color w:val="000000" w:themeColor="text1"/>
          <w:u w:val="single"/>
        </w:rPr>
        <w:t>that have been absent from the international system since 1945</w:t>
      </w:r>
      <w:r w:rsidRPr="003D52AB">
        <w:rPr>
          <w:color w:val="000000" w:themeColor="text1"/>
          <w:sz w:val="12"/>
        </w:rPr>
        <w:t xml:space="preserve">. Above all, there is the formerly communist and fast industrializing authoritarian-capitalist </w:t>
      </w:r>
      <w:r w:rsidRPr="00FF2566">
        <w:rPr>
          <w:b/>
          <w:bCs/>
          <w:color w:val="000000" w:themeColor="text1"/>
          <w:highlight w:val="green"/>
          <w:u w:val="single"/>
        </w:rPr>
        <w:t>China</w:t>
      </w:r>
      <w:r w:rsidRPr="003D52AB">
        <w:rPr>
          <w:color w:val="000000" w:themeColor="text1"/>
          <w:sz w:val="12"/>
        </w:rPr>
        <w:t xml:space="preserve">, whose massive growth </w:t>
      </w:r>
      <w:r w:rsidRPr="00FF2566">
        <w:rPr>
          <w:b/>
          <w:bCs/>
          <w:color w:val="000000" w:themeColor="text1"/>
          <w:highlight w:val="green"/>
          <w:u w:val="single"/>
        </w:rPr>
        <w:t>represents the greatest change in</w:t>
      </w:r>
      <w:r w:rsidRPr="003D52AB">
        <w:rPr>
          <w:b/>
          <w:bCs/>
          <w:color w:val="000000" w:themeColor="text1"/>
          <w:u w:val="single"/>
        </w:rPr>
        <w:t xml:space="preserve"> the global balance of power. </w:t>
      </w:r>
      <w:r w:rsidRPr="00FF2566">
        <w:rPr>
          <w:b/>
          <w:bCs/>
          <w:color w:val="000000" w:themeColor="text1"/>
          <w:highlight w:val="green"/>
          <w:u w:val="single"/>
        </w:rPr>
        <w:t>Russia</w:t>
      </w:r>
      <w:r w:rsidRPr="00FF2566">
        <w:rPr>
          <w:color w:val="000000" w:themeColor="text1"/>
          <w:sz w:val="12"/>
          <w:highlight w:val="green"/>
        </w:rPr>
        <w:t xml:space="preserve">, </w:t>
      </w:r>
      <w:r w:rsidRPr="003D52AB">
        <w:rPr>
          <w:color w:val="000000" w:themeColor="text1"/>
          <w:sz w:val="12"/>
        </w:rPr>
        <w:t xml:space="preserve">too, </w:t>
      </w:r>
      <w:r w:rsidRPr="00FF2566">
        <w:rPr>
          <w:b/>
          <w:bCs/>
          <w:color w:val="000000" w:themeColor="text1"/>
          <w:highlight w:val="green"/>
          <w:u w:val="single"/>
        </w:rPr>
        <w:t>is retreating</w:t>
      </w:r>
      <w:r w:rsidRPr="003D52AB">
        <w:rPr>
          <w:b/>
          <w:bCs/>
          <w:color w:val="000000" w:themeColor="text1"/>
          <w:u w:val="single"/>
        </w:rPr>
        <w:t xml:space="preserve"> from its postcommunist liberalism and assuming an increasingly authoritarian </w:t>
      </w:r>
      <w:proofErr w:type="gramStart"/>
      <w:r w:rsidRPr="003D52AB">
        <w:rPr>
          <w:b/>
          <w:bCs/>
          <w:color w:val="000000" w:themeColor="text1"/>
          <w:u w:val="single"/>
        </w:rPr>
        <w:t>character</w:t>
      </w:r>
      <w:r w:rsidRPr="003D52AB">
        <w:rPr>
          <w:color w:val="000000" w:themeColor="text1"/>
          <w:sz w:val="12"/>
        </w:rPr>
        <w:t>.¶</w:t>
      </w:r>
      <w:proofErr w:type="gramEnd"/>
      <w:r w:rsidRPr="003D52AB">
        <w:rPr>
          <w:color w:val="000000" w:themeColor="text1"/>
          <w:sz w:val="12"/>
        </w:rPr>
        <w:t xml:space="preserve"> </w:t>
      </w:r>
      <w:r w:rsidRPr="00FF2566">
        <w:rPr>
          <w:b/>
          <w:bCs/>
          <w:color w:val="000000" w:themeColor="text1"/>
          <w:highlight w:val="green"/>
          <w:u w:val="single"/>
        </w:rPr>
        <w:t xml:space="preserve">Authoritarian capitalism may be </w:t>
      </w:r>
      <w:r w:rsidRPr="00FF2566">
        <w:rPr>
          <w:b/>
          <w:iCs/>
          <w:color w:val="000000" w:themeColor="text1"/>
          <w:highlight w:val="green"/>
          <w:u w:val="single"/>
          <w:bdr w:val="single" w:sz="18" w:space="0" w:color="auto"/>
        </w:rPr>
        <w:t xml:space="preserve">more viable </w:t>
      </w:r>
      <w:r w:rsidRPr="003D52AB">
        <w:rPr>
          <w:b/>
          <w:iCs/>
          <w:color w:val="000000" w:themeColor="text1"/>
          <w:u w:val="single"/>
          <w:bdr w:val="single" w:sz="18" w:space="0" w:color="auto"/>
        </w:rPr>
        <w:t>than people tend to assume</w:t>
      </w:r>
      <w:r w:rsidRPr="003D52AB">
        <w:rPr>
          <w:color w:val="000000" w:themeColor="text1"/>
          <w:sz w:val="12"/>
        </w:rPr>
        <w:t xml:space="preserve">. 8 The communist great powers failed even though they were potentially larger than the democracies, because their economic systems failed them. By contrast, the </w:t>
      </w:r>
      <w:r w:rsidRPr="003D52AB">
        <w:rPr>
          <w:b/>
          <w:bCs/>
          <w:color w:val="000000" w:themeColor="text1"/>
          <w:u w:val="single"/>
        </w:rPr>
        <w:t>capitalist authoritarian/totalitarian powers during the ﬁrst half of the twentieth century, Germany and Japan</w:t>
      </w:r>
      <w:r w:rsidRPr="003D52AB">
        <w:rPr>
          <w:color w:val="000000" w:themeColor="text1"/>
          <w:sz w:val="12"/>
        </w:rPr>
        <w:t xml:space="preserve">, particularly the former, </w:t>
      </w:r>
      <w:r w:rsidRPr="003D52AB">
        <w:rPr>
          <w:b/>
          <w:bCs/>
          <w:color w:val="000000" w:themeColor="text1"/>
          <w:u w:val="single"/>
        </w:rPr>
        <w:t>were as efﬁcient economically as</w:t>
      </w:r>
      <w:r w:rsidRPr="003D52AB">
        <w:rPr>
          <w:color w:val="000000" w:themeColor="text1"/>
          <w:sz w:val="12"/>
        </w:rPr>
        <w:t xml:space="preserve">, </w:t>
      </w:r>
      <w:r w:rsidRPr="003D52AB">
        <w:rPr>
          <w:b/>
          <w:bCs/>
          <w:color w:val="000000" w:themeColor="text1"/>
          <w:u w:val="single"/>
        </w:rPr>
        <w:t>and</w:t>
      </w:r>
      <w:r w:rsidRPr="003D52AB">
        <w:rPr>
          <w:color w:val="000000" w:themeColor="text1"/>
          <w:sz w:val="12"/>
        </w:rPr>
        <w:t xml:space="preserve"> if </w:t>
      </w:r>
      <w:proofErr w:type="gramStart"/>
      <w:r w:rsidRPr="003D52AB">
        <w:rPr>
          <w:color w:val="000000" w:themeColor="text1"/>
          <w:sz w:val="12"/>
        </w:rPr>
        <w:t>anything</w:t>
      </w:r>
      <w:proofErr w:type="gramEnd"/>
      <w:r w:rsidRPr="003D52AB">
        <w:rPr>
          <w:color w:val="000000" w:themeColor="text1"/>
          <w:sz w:val="12"/>
        </w:rPr>
        <w:t xml:space="preserve"> </w:t>
      </w:r>
      <w:r w:rsidRPr="003D52AB">
        <w:rPr>
          <w:b/>
          <w:bCs/>
          <w:color w:val="000000" w:themeColor="text1"/>
          <w:u w:val="single"/>
        </w:rPr>
        <w:t>more successful militarily than,</w:t>
      </w:r>
      <w:r w:rsidRPr="003D52AB">
        <w:rPr>
          <w:color w:val="000000" w:themeColor="text1"/>
          <w:sz w:val="12"/>
        </w:rPr>
        <w:t xml:space="preserve"> </w:t>
      </w:r>
      <w:r w:rsidRPr="003D52AB">
        <w:rPr>
          <w:b/>
          <w:bCs/>
          <w:color w:val="000000" w:themeColor="text1"/>
          <w:u w:val="single"/>
        </w:rPr>
        <w:t>their democratic counterparts</w:t>
      </w:r>
      <w:r w:rsidRPr="003D52AB">
        <w:rPr>
          <w:color w:val="000000" w:themeColor="text1"/>
          <w:sz w:val="12"/>
        </w:rPr>
        <w:t xml:space="preserve">. They were defeated in war mainly because they were too small and ultimately succumbed to the exceptional continental size of the United States (in alliance with the communist Soviet Union during the Second World War). However, the </w:t>
      </w:r>
      <w:r w:rsidRPr="003D52AB">
        <w:rPr>
          <w:b/>
          <w:bCs/>
          <w:color w:val="000000" w:themeColor="text1"/>
          <w:u w:val="single"/>
        </w:rPr>
        <w:t>new non-democratic powers are both</w:t>
      </w:r>
      <w:r w:rsidRPr="003D52AB">
        <w:rPr>
          <w:color w:val="000000" w:themeColor="text1"/>
          <w:sz w:val="12"/>
        </w:rPr>
        <w:t xml:space="preserve"> </w:t>
      </w:r>
      <w:r w:rsidRPr="003D52AB">
        <w:rPr>
          <w:b/>
          <w:bCs/>
          <w:color w:val="000000" w:themeColor="text1"/>
          <w:u w:val="single"/>
        </w:rPr>
        <w:t>large and capitalist.</w:t>
      </w:r>
      <w:r w:rsidRPr="003D52AB">
        <w:rPr>
          <w:color w:val="000000" w:themeColor="text1"/>
          <w:sz w:val="12"/>
        </w:rPr>
        <w:t xml:space="preserve"> </w:t>
      </w:r>
      <w:r w:rsidRPr="003D52AB">
        <w:rPr>
          <w:b/>
          <w:bCs/>
          <w:color w:val="000000" w:themeColor="text1"/>
          <w:u w:val="single"/>
        </w:rPr>
        <w:t>China</w:t>
      </w:r>
      <w:r w:rsidRPr="003D52AB">
        <w:rPr>
          <w:color w:val="000000" w:themeColor="text1"/>
          <w:sz w:val="12"/>
        </w:rPr>
        <w:t xml:space="preserve"> </w:t>
      </w:r>
      <w:proofErr w:type="gramStart"/>
      <w:r w:rsidRPr="003D52AB">
        <w:rPr>
          <w:color w:val="000000" w:themeColor="text1"/>
          <w:sz w:val="12"/>
        </w:rPr>
        <w:t xml:space="preserve">in particular </w:t>
      </w:r>
      <w:r w:rsidRPr="003D52AB">
        <w:rPr>
          <w:b/>
          <w:bCs/>
          <w:color w:val="000000" w:themeColor="text1"/>
          <w:u w:val="single"/>
        </w:rPr>
        <w:t>is</w:t>
      </w:r>
      <w:proofErr w:type="gramEnd"/>
      <w:r w:rsidRPr="003D52AB">
        <w:rPr>
          <w:b/>
          <w:bCs/>
          <w:color w:val="000000" w:themeColor="text1"/>
          <w:u w:val="single"/>
        </w:rPr>
        <w:t xml:space="preserve"> the largest player in the international system in terms of population and is showing spectacular economic growth</w:t>
      </w:r>
      <w:r w:rsidRPr="003D52AB">
        <w:rPr>
          <w:color w:val="000000" w:themeColor="text1"/>
          <w:sz w:val="12"/>
        </w:rPr>
        <w:t xml:space="preserve"> that within a generation or two is likely to make it a true non-democratic superpower.</w:t>
      </w:r>
      <w:r>
        <w:rPr>
          <w:color w:val="000000" w:themeColor="text1"/>
          <w:sz w:val="12"/>
        </w:rPr>
        <w:t xml:space="preserve"> </w:t>
      </w:r>
      <w:r w:rsidRPr="003D52AB">
        <w:rPr>
          <w:color w:val="000000" w:themeColor="text1"/>
          <w:sz w:val="12"/>
        </w:rPr>
        <w:t xml:space="preserve">Although </w:t>
      </w:r>
      <w:r w:rsidRPr="003D52AB">
        <w:rPr>
          <w:b/>
          <w:bCs/>
          <w:color w:val="000000" w:themeColor="text1"/>
          <w:u w:val="single"/>
        </w:rPr>
        <w:t>the return of capitalist non-democratic great powers</w:t>
      </w:r>
      <w:r w:rsidRPr="003D52AB">
        <w:rPr>
          <w:color w:val="000000" w:themeColor="text1"/>
          <w:sz w:val="12"/>
        </w:rPr>
        <w:t xml:space="preserve"> does not necessarily imply open conﬂict or war, it </w:t>
      </w:r>
      <w:r w:rsidRPr="003D52AB">
        <w:rPr>
          <w:b/>
          <w:bCs/>
          <w:color w:val="000000" w:themeColor="text1"/>
          <w:u w:val="single"/>
        </w:rPr>
        <w:t xml:space="preserve">might indicate that the </w:t>
      </w:r>
      <w:r w:rsidRPr="00FF2566">
        <w:rPr>
          <w:b/>
          <w:bCs/>
          <w:color w:val="000000" w:themeColor="text1"/>
          <w:highlight w:val="green"/>
          <w:u w:val="single"/>
        </w:rPr>
        <w:t>democratic hegemony</w:t>
      </w:r>
      <w:r w:rsidRPr="003D52AB">
        <w:rPr>
          <w:b/>
          <w:bCs/>
          <w:color w:val="000000" w:themeColor="text1"/>
          <w:u w:val="single"/>
        </w:rPr>
        <w:t xml:space="preserve"> since the Soviet Union’s collapse </w:t>
      </w:r>
      <w:r w:rsidRPr="00FF2566">
        <w:rPr>
          <w:b/>
          <w:bCs/>
          <w:color w:val="000000" w:themeColor="text1"/>
          <w:highlight w:val="green"/>
          <w:u w:val="single"/>
        </w:rPr>
        <w:t>could be</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short-lived</w:t>
      </w:r>
      <w:r w:rsidRPr="00FF2566">
        <w:rPr>
          <w:color w:val="000000" w:themeColor="text1"/>
          <w:sz w:val="12"/>
          <w:highlight w:val="green"/>
        </w:rPr>
        <w:t xml:space="preserve"> </w:t>
      </w:r>
      <w:r w:rsidRPr="00FF2566">
        <w:rPr>
          <w:b/>
          <w:bCs/>
          <w:color w:val="000000" w:themeColor="text1"/>
          <w:highlight w:val="green"/>
          <w:u w:val="single"/>
        </w:rPr>
        <w:t>and</w:t>
      </w:r>
      <w:r w:rsidRPr="003D52AB">
        <w:rPr>
          <w:b/>
          <w:bCs/>
          <w:color w:val="000000" w:themeColor="text1"/>
          <w:u w:val="single"/>
        </w:rPr>
        <w:t xml:space="preserve"> that</w:t>
      </w:r>
      <w:r w:rsidRPr="003D52AB">
        <w:rPr>
          <w:color w:val="000000" w:themeColor="text1"/>
          <w:sz w:val="12"/>
        </w:rPr>
        <w:t xml:space="preserve"> </w:t>
      </w:r>
      <w:r w:rsidRPr="003D52AB">
        <w:rPr>
          <w:b/>
          <w:iCs/>
          <w:color w:val="000000" w:themeColor="text1"/>
          <w:u w:val="single"/>
          <w:bdr w:val="single" w:sz="18" w:space="0" w:color="auto"/>
        </w:rPr>
        <w:t xml:space="preserve">a </w:t>
      </w:r>
      <w:r w:rsidRPr="00FF2566">
        <w:rPr>
          <w:b/>
          <w:iCs/>
          <w:color w:val="000000" w:themeColor="text1"/>
          <w:highlight w:val="green"/>
          <w:u w:val="single"/>
          <w:bdr w:val="single" w:sz="18" w:space="0" w:color="auto"/>
        </w:rPr>
        <w:t xml:space="preserve">universal ‘democratic peace’ </w:t>
      </w:r>
      <w:r w:rsidRPr="003D52AB">
        <w:rPr>
          <w:b/>
          <w:iCs/>
          <w:color w:val="000000" w:themeColor="text1"/>
          <w:u w:val="single"/>
          <w:bdr w:val="single" w:sz="18" w:space="0" w:color="auto"/>
        </w:rPr>
        <w:t xml:space="preserve">may still be </w:t>
      </w:r>
      <w:r w:rsidRPr="00FF2566">
        <w:rPr>
          <w:b/>
          <w:iCs/>
          <w:color w:val="000000" w:themeColor="text1"/>
          <w:highlight w:val="green"/>
          <w:u w:val="single"/>
          <w:bdr w:val="single" w:sz="18" w:space="0" w:color="auto"/>
        </w:rPr>
        <w:t>far off</w:t>
      </w:r>
      <w:r w:rsidRPr="003D52AB">
        <w:rPr>
          <w:color w:val="000000" w:themeColor="text1"/>
          <w:sz w:val="12"/>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w:t>
      </w:r>
      <w:proofErr w:type="gramStart"/>
      <w:r w:rsidRPr="003D52AB">
        <w:rPr>
          <w:color w:val="000000" w:themeColor="text1"/>
          <w:sz w:val="12"/>
        </w:rPr>
        <w:t>so as to</w:t>
      </w:r>
      <w:proofErr w:type="gramEnd"/>
      <w:r w:rsidRPr="003D52AB">
        <w:rPr>
          <w:color w:val="000000" w:themeColor="text1"/>
          <w:sz w:val="12"/>
        </w:rPr>
        <w:t xml:space="preserve">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w:t>
      </w:r>
      <w:r>
        <w:rPr>
          <w:color w:val="000000" w:themeColor="text1"/>
          <w:sz w:val="12"/>
        </w:rPr>
        <w:t xml:space="preserve"> </w:t>
      </w:r>
      <w:proofErr w:type="gramStart"/>
      <w:r w:rsidRPr="003D52AB">
        <w:rPr>
          <w:color w:val="000000" w:themeColor="text1"/>
          <w:sz w:val="12"/>
        </w:rPr>
        <w:t>With the possible exception of</w:t>
      </w:r>
      <w:proofErr w:type="gramEnd"/>
      <w:r w:rsidRPr="003D52AB">
        <w:rPr>
          <w:color w:val="000000" w:themeColor="text1"/>
          <w:sz w:val="12"/>
        </w:rPr>
        <w:t xml:space="preserve"> the sore Taiwan problem, China is likely to be less restless and revisionist than the territorially conﬁned Germany and Japan were. Russia, which is still reeling from having lost an empire, may be more problematic. However, </w:t>
      </w:r>
      <w:r w:rsidRPr="00FF2566">
        <w:rPr>
          <w:b/>
          <w:bCs/>
          <w:color w:val="000000" w:themeColor="text1"/>
          <w:highlight w:val="green"/>
          <w:u w:val="single"/>
        </w:rPr>
        <w:t>as China grows</w:t>
      </w:r>
      <w:r w:rsidRPr="003D52AB">
        <w:rPr>
          <w:b/>
          <w:bCs/>
          <w:color w:val="000000" w:themeColor="text1"/>
          <w:u w:val="single"/>
        </w:rPr>
        <w:t xml:space="preserve"> in power, it is likely to become more assertive,</w:t>
      </w:r>
      <w:r w:rsidRPr="003D52AB">
        <w:rPr>
          <w:color w:val="000000" w:themeColor="text1"/>
          <w:sz w:val="12"/>
        </w:rPr>
        <w:t xml:space="preserve"> </w:t>
      </w:r>
      <w:r w:rsidRPr="003D52AB">
        <w:rPr>
          <w:b/>
          <w:bCs/>
          <w:color w:val="000000" w:themeColor="text1"/>
          <w:u w:val="single"/>
        </w:rPr>
        <w:t>ﬂex its muscles, and behave like a superpower</w:t>
      </w:r>
      <w:r w:rsidRPr="003D52AB">
        <w:rPr>
          <w:color w:val="000000" w:themeColor="text1"/>
          <w:sz w:val="12"/>
        </w:rPr>
        <w:t xml:space="preserve">, even if it does not become particularly aggressive. The </w:t>
      </w:r>
      <w:r w:rsidRPr="003D52AB">
        <w:rPr>
          <w:b/>
          <w:bCs/>
          <w:color w:val="000000" w:themeColor="text1"/>
          <w:u w:val="single"/>
        </w:rPr>
        <w:t xml:space="preserve">democratic and non-democratic powers may coexist </w:t>
      </w:r>
      <w:proofErr w:type="gramStart"/>
      <w:r w:rsidRPr="003D52AB">
        <w:rPr>
          <w:b/>
          <w:bCs/>
          <w:color w:val="000000" w:themeColor="text1"/>
          <w:u w:val="single"/>
        </w:rPr>
        <w:t>more or less peacefully</w:t>
      </w:r>
      <w:proofErr w:type="gramEnd"/>
      <w:r w:rsidRPr="003D52AB">
        <w:rPr>
          <w:color w:val="000000" w:themeColor="text1"/>
          <w:sz w:val="12"/>
        </w:rPr>
        <w:t xml:space="preserve">, albeit warily, side by side, armed because of mutual fear and suspicion, as a result of the so-called ‘security dilemma’, and against worst-case scenarios. </w:t>
      </w:r>
      <w:r w:rsidRPr="003D52AB">
        <w:rPr>
          <w:b/>
          <w:bCs/>
          <w:color w:val="000000" w:themeColor="text1"/>
          <w:u w:val="single"/>
        </w:rPr>
        <w:t xml:space="preserve">But </w:t>
      </w:r>
      <w:r w:rsidRPr="00FF2566">
        <w:rPr>
          <w:b/>
          <w:bCs/>
          <w:color w:val="000000" w:themeColor="text1"/>
          <w:highlight w:val="green"/>
          <w:u w:val="single"/>
        </w:rPr>
        <w:t>there is</w:t>
      </w:r>
      <w:r w:rsidRPr="00FF2566">
        <w:rPr>
          <w:color w:val="000000" w:themeColor="text1"/>
          <w:sz w:val="12"/>
          <w:highlight w:val="green"/>
        </w:rPr>
        <w:t xml:space="preserve"> </w:t>
      </w:r>
      <w:r w:rsidRPr="003D52AB">
        <w:rPr>
          <w:color w:val="000000" w:themeColor="text1"/>
          <w:sz w:val="12"/>
        </w:rPr>
        <w:t xml:space="preserve">also </w:t>
      </w:r>
      <w:r w:rsidRPr="00FF2566">
        <w:rPr>
          <w:b/>
          <w:bCs/>
          <w:color w:val="000000" w:themeColor="text1"/>
          <w:highlight w:val="green"/>
          <w:u w:val="single"/>
        </w:rPr>
        <w:t>the prospect of</w:t>
      </w:r>
      <w:r w:rsidRPr="00FF2566">
        <w:rPr>
          <w:color w:val="000000" w:themeColor="text1"/>
          <w:sz w:val="12"/>
          <w:highlight w:val="green"/>
        </w:rPr>
        <w:t xml:space="preserve"> </w:t>
      </w:r>
      <w:r w:rsidRPr="00FF2566">
        <w:rPr>
          <w:b/>
          <w:bCs/>
          <w:color w:val="000000" w:themeColor="text1"/>
          <w:highlight w:val="green"/>
          <w:u w:val="single"/>
        </w:rPr>
        <w:t>more antagonistic relations</w:t>
      </w:r>
      <w:r w:rsidRPr="00FF2566">
        <w:rPr>
          <w:color w:val="000000" w:themeColor="text1"/>
          <w:sz w:val="12"/>
          <w:highlight w:val="green"/>
        </w:rPr>
        <w:t xml:space="preserve">, </w:t>
      </w:r>
      <w:r w:rsidRPr="00FF2566">
        <w:rPr>
          <w:b/>
          <w:bCs/>
          <w:color w:val="000000" w:themeColor="text1"/>
          <w:highlight w:val="green"/>
          <w:u w:val="single"/>
        </w:rPr>
        <w:t>accentuated ideological rivalry</w:t>
      </w:r>
      <w:r w:rsidRPr="00FF2566">
        <w:rPr>
          <w:color w:val="000000" w:themeColor="text1"/>
          <w:sz w:val="12"/>
          <w:highlight w:val="green"/>
        </w:rPr>
        <w:t>,</w:t>
      </w:r>
      <w:r w:rsidRPr="003D52AB">
        <w:rPr>
          <w:color w:val="000000" w:themeColor="text1"/>
          <w:sz w:val="12"/>
        </w:rPr>
        <w:t xml:space="preserve"> </w:t>
      </w:r>
      <w:r w:rsidRPr="003D52AB">
        <w:rPr>
          <w:b/>
          <w:iCs/>
          <w:color w:val="000000" w:themeColor="text1"/>
          <w:u w:val="single"/>
          <w:bdr w:val="single" w:sz="18" w:space="0" w:color="auto"/>
        </w:rPr>
        <w:t xml:space="preserve">potential and actual </w:t>
      </w:r>
      <w:r w:rsidRPr="00FF2566">
        <w:rPr>
          <w:b/>
          <w:iCs/>
          <w:color w:val="000000" w:themeColor="text1"/>
          <w:highlight w:val="green"/>
          <w:u w:val="single"/>
          <w:bdr w:val="single" w:sz="18" w:space="0" w:color="auto"/>
        </w:rPr>
        <w:t>conﬂict,</w:t>
      </w:r>
      <w:r w:rsidRPr="00FF2566">
        <w:rPr>
          <w:color w:val="000000" w:themeColor="text1"/>
          <w:sz w:val="12"/>
          <w:highlight w:val="green"/>
        </w:rPr>
        <w:t xml:space="preserve"> </w:t>
      </w:r>
      <w:r w:rsidRPr="00FF2566">
        <w:rPr>
          <w:b/>
          <w:bCs/>
          <w:color w:val="000000" w:themeColor="text1"/>
          <w:highlight w:val="green"/>
          <w:u w:val="single"/>
        </w:rPr>
        <w:t>intensiﬁed arms races</w:t>
      </w:r>
      <w:r w:rsidRPr="003D52AB">
        <w:rPr>
          <w:color w:val="000000" w:themeColor="text1"/>
          <w:sz w:val="12"/>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7CD85D0D" w14:textId="77777777" w:rsidR="00FB3B91" w:rsidRDefault="00FB3B91" w:rsidP="00FB3B91">
      <w:pPr>
        <w:pStyle w:val="Heading4"/>
      </w:pPr>
      <w:r>
        <w:t xml:space="preserve">Fact-focused Journalism is necessary to </w:t>
      </w:r>
      <w:r>
        <w:rPr>
          <w:u w:val="single"/>
        </w:rPr>
        <w:t>disseminate</w:t>
      </w:r>
      <w:r>
        <w:t xml:space="preserve"> the </w:t>
      </w:r>
      <w:r>
        <w:rPr>
          <w:u w:val="single"/>
        </w:rPr>
        <w:t>truth</w:t>
      </w:r>
      <w:r>
        <w:t xml:space="preserve"> and combat </w:t>
      </w:r>
      <w:r>
        <w:rPr>
          <w:u w:val="single"/>
        </w:rPr>
        <w:t>misinformation</w:t>
      </w:r>
      <w:r>
        <w:t xml:space="preserve"> and </w:t>
      </w:r>
      <w:r>
        <w:rPr>
          <w:u w:val="single"/>
        </w:rPr>
        <w:t>fake news</w:t>
      </w:r>
      <w:r>
        <w:t>.</w:t>
      </w:r>
    </w:p>
    <w:p w14:paraId="1376A41A" w14:textId="77777777" w:rsidR="00FB3B91" w:rsidRPr="00A0602A" w:rsidRDefault="00FB3B91" w:rsidP="00FB3B91">
      <w:r w:rsidRPr="00A0602A">
        <w:rPr>
          <w:rStyle w:val="Style13ptBold"/>
        </w:rPr>
        <w:t>Beckerman 21</w:t>
      </w:r>
      <w:r w:rsidRPr="00A0602A">
        <w:t xml:space="preserve"> Jim Beckerman 2-18-2021 "Fair and balanced press? When do newspapers cross the line? | Matters of Fact"</w:t>
      </w:r>
      <w:r>
        <w:t xml:space="preserve"> </w:t>
      </w:r>
      <w:hyperlink r:id="rId35" w:history="1">
        <w:r w:rsidRPr="00466FC1">
          <w:rPr>
            <w:rStyle w:val="Hyperlink"/>
          </w:rPr>
          <w:t>https://www.northjersey.com/story/entertainment/columnists/jim-beckerman/2021/02/18/media-bias-newspapers-objective-press-fake-news/4094763001/</w:t>
        </w:r>
      </w:hyperlink>
      <w:r>
        <w:t xml:space="preserve"> //Elmer </w:t>
      </w:r>
    </w:p>
    <w:p w14:paraId="49822DF8" w14:textId="77777777" w:rsidR="00FB3B91" w:rsidRPr="00705AC6" w:rsidRDefault="00FB3B91" w:rsidP="00FB3B91">
      <w:pPr>
        <w:rPr>
          <w:rStyle w:val="StyleUnderline"/>
        </w:rPr>
      </w:pPr>
      <w:r w:rsidRPr="00705AC6">
        <w:rPr>
          <w:rStyle w:val="StyleUnderline"/>
        </w:rPr>
        <w:t>Many of us, watching the storming of the Capitol building, would probably consider that headline none too strong</w:t>
      </w:r>
      <w:r w:rsidRPr="00705AC6">
        <w:rPr>
          <w:sz w:val="16"/>
        </w:rPr>
        <w:t xml:space="preserve">. But the matter-of-fact blaming of the president, the loaded words like "mob," are things an editor of an earlier day might have avoided. </w:t>
      </w:r>
      <w:r w:rsidRPr="00705AC6">
        <w:rPr>
          <w:rStyle w:val="StyleUnderline"/>
        </w:rPr>
        <w:t xml:space="preserve">Such </w:t>
      </w:r>
      <w:r w:rsidRPr="00705AC6">
        <w:rPr>
          <w:rStyle w:val="Emphasis"/>
          <w:highlight w:val="green"/>
        </w:rPr>
        <w:t>word choices</w:t>
      </w:r>
      <w:r w:rsidRPr="00705AC6">
        <w:rPr>
          <w:rStyle w:val="StyleUnderline"/>
          <w:highlight w:val="green"/>
        </w:rPr>
        <w:t xml:space="preserve"> </w:t>
      </w:r>
      <w:r w:rsidRPr="00705AC6">
        <w:rPr>
          <w:rStyle w:val="StyleUnderline"/>
        </w:rPr>
        <w:t xml:space="preserve">are emblematic of the issues newspapers have faced, throughout the Trump era. They </w:t>
      </w:r>
      <w:r w:rsidRPr="00705AC6">
        <w:rPr>
          <w:rStyle w:val="Emphasis"/>
          <w:highlight w:val="green"/>
        </w:rPr>
        <w:t>get to the heart of what</w:t>
      </w:r>
      <w:r w:rsidRPr="00705AC6">
        <w:rPr>
          <w:rStyle w:val="StyleUnderline"/>
          <w:highlight w:val="green"/>
        </w:rPr>
        <w:t xml:space="preserve"> </w:t>
      </w:r>
      <w:r w:rsidRPr="00705AC6">
        <w:rPr>
          <w:rStyle w:val="StyleUnderline"/>
        </w:rPr>
        <w:t>a newspaper is, what "</w:t>
      </w:r>
      <w:r w:rsidRPr="00705AC6">
        <w:rPr>
          <w:rStyle w:val="Emphasis"/>
          <w:highlight w:val="green"/>
        </w:rPr>
        <w:t>objective" journalism is,</w:t>
      </w:r>
      <w:r w:rsidRPr="00705AC6">
        <w:rPr>
          <w:rStyle w:val="StyleUnderline"/>
          <w:highlight w:val="green"/>
        </w:rPr>
        <w:t xml:space="preserve"> </w:t>
      </w:r>
      <w:r w:rsidRPr="00705AC6">
        <w:rPr>
          <w:rStyle w:val="StyleUnderline"/>
        </w:rPr>
        <w:t xml:space="preserve">and especially </w:t>
      </w:r>
      <w:r w:rsidRPr="00705AC6">
        <w:rPr>
          <w:rStyle w:val="Emphasis"/>
        </w:rPr>
        <w:t>how the media should respond to</w:t>
      </w:r>
      <w:r w:rsidRPr="00705AC6">
        <w:rPr>
          <w:rStyle w:val="StyleUnderline"/>
        </w:rPr>
        <w:t xml:space="preserve"> the firehose of </w:t>
      </w:r>
      <w:r w:rsidRPr="00705AC6">
        <w:rPr>
          <w:rStyle w:val="Emphasis"/>
        </w:rPr>
        <w:t>misinformation, disinformation</w:t>
      </w:r>
      <w:r w:rsidRPr="00705AC6">
        <w:rPr>
          <w:rStyle w:val="StyleUnderline"/>
        </w:rPr>
        <w:t>, and distortion that has gushed into the news cycle over the last four years.</w:t>
      </w:r>
      <w:r w:rsidRPr="00705AC6">
        <w:rPr>
          <w:sz w:val="16"/>
        </w:rPr>
        <w:t xml:space="preserve"> "</w:t>
      </w:r>
      <w:r w:rsidRPr="00705AC6">
        <w:rPr>
          <w:rStyle w:val="StyleUnderline"/>
        </w:rPr>
        <w:t xml:space="preserve">I </w:t>
      </w:r>
      <w:r w:rsidRPr="00705AC6">
        <w:rPr>
          <w:rStyle w:val="Emphasis"/>
          <w:highlight w:val="green"/>
        </w:rPr>
        <w:t>look for</w:t>
      </w:r>
      <w:r w:rsidRPr="00705AC6">
        <w:rPr>
          <w:rStyle w:val="StyleUnderline"/>
          <w:highlight w:val="green"/>
        </w:rPr>
        <w:t xml:space="preserve"> </w:t>
      </w:r>
      <w:r w:rsidRPr="00705AC6">
        <w:rPr>
          <w:rStyle w:val="StyleUnderline"/>
        </w:rPr>
        <w:t xml:space="preserve">my </w:t>
      </w:r>
      <w:r w:rsidRPr="00705AC6">
        <w:rPr>
          <w:rStyle w:val="Emphasis"/>
          <w:highlight w:val="green"/>
        </w:rPr>
        <w:t>reporters</w:t>
      </w:r>
      <w:r w:rsidRPr="00705AC6">
        <w:rPr>
          <w:rStyle w:val="StyleUnderline"/>
          <w:highlight w:val="green"/>
        </w:rPr>
        <w:t xml:space="preserve"> </w:t>
      </w:r>
      <w:r w:rsidRPr="00705AC6">
        <w:rPr>
          <w:rStyle w:val="StyleUnderline"/>
        </w:rPr>
        <w:t xml:space="preserve">and editors — we don't always get it right — </w:t>
      </w:r>
      <w:r w:rsidRPr="00705AC6">
        <w:rPr>
          <w:rStyle w:val="Emphasis"/>
          <w:highlight w:val="green"/>
          <w:bdr w:val="single" w:sz="18" w:space="0" w:color="auto"/>
        </w:rPr>
        <w:t>to find the truth</w:t>
      </w:r>
      <w:r w:rsidRPr="00705AC6">
        <w:rPr>
          <w:rStyle w:val="StyleUnderline"/>
          <w:highlight w:val="green"/>
        </w:rPr>
        <w:t xml:space="preserve"> </w:t>
      </w:r>
      <w:r w:rsidRPr="00705AC6">
        <w:rPr>
          <w:rStyle w:val="StyleUnderline"/>
        </w:rPr>
        <w:t xml:space="preserve">in stories and explain that truth to readers," said Daniel Sforza, executive editor of The Record. Not easy, when readers themselves are so polarized. "That's </w:t>
      </w:r>
      <w:r w:rsidRPr="00705AC6">
        <w:rPr>
          <w:rStyle w:val="Emphasis"/>
          <w:highlight w:val="green"/>
        </w:rPr>
        <w:t>important</w:t>
      </w:r>
      <w:r w:rsidRPr="00705AC6">
        <w:rPr>
          <w:rStyle w:val="StyleUnderline"/>
          <w:highlight w:val="green"/>
        </w:rPr>
        <w:t xml:space="preserve"> </w:t>
      </w:r>
      <w:r w:rsidRPr="00705AC6">
        <w:rPr>
          <w:rStyle w:val="StyleUnderline"/>
        </w:rPr>
        <w:t xml:space="preserve">now, </w:t>
      </w:r>
      <w:r w:rsidRPr="00705AC6">
        <w:rPr>
          <w:rStyle w:val="Emphasis"/>
          <w:highlight w:val="green"/>
          <w:bdr w:val="single" w:sz="18" w:space="0" w:color="auto"/>
        </w:rPr>
        <w:t>because of the amount of misinformation and disinformation that is out there</w:t>
      </w:r>
      <w:r w:rsidRPr="00705AC6">
        <w:rPr>
          <w:rStyle w:val="StyleUnderline"/>
        </w:rPr>
        <w:t xml:space="preserve">," said Sforza, who has been here 27 years and worn many hats. "We've seen that, </w:t>
      </w:r>
      <w:r w:rsidRPr="00705AC6">
        <w:rPr>
          <w:rStyle w:val="Emphasis"/>
          <w:highlight w:val="green"/>
        </w:rPr>
        <w:t>with the aftermath of the election</w:t>
      </w:r>
      <w:r w:rsidRPr="00705AC6">
        <w:rPr>
          <w:rStyle w:val="StyleUnderline"/>
        </w:rPr>
        <w:t xml:space="preserve">, and the </w:t>
      </w:r>
      <w:r w:rsidRPr="00705AC6">
        <w:rPr>
          <w:rStyle w:val="Emphasis"/>
          <w:highlight w:val="green"/>
        </w:rPr>
        <w:t>growth of conspiracy th</w:t>
      </w:r>
      <w:r w:rsidRPr="00705AC6">
        <w:rPr>
          <w:rStyle w:val="StyleUnderline"/>
        </w:rPr>
        <w:t xml:space="preserve">eories, and groups that push conspiracy theories. </w:t>
      </w:r>
      <w:r w:rsidRPr="00705AC6">
        <w:rPr>
          <w:rStyle w:val="Emphasis"/>
          <w:highlight w:val="green"/>
        </w:rPr>
        <w:t>Truth is</w:t>
      </w:r>
      <w:r w:rsidRPr="00705AC6">
        <w:rPr>
          <w:rStyle w:val="StyleUnderline"/>
          <w:highlight w:val="green"/>
        </w:rPr>
        <w:t xml:space="preserve"> </w:t>
      </w:r>
      <w:r w:rsidRPr="00705AC6">
        <w:rPr>
          <w:rStyle w:val="StyleUnderline"/>
        </w:rPr>
        <w:t xml:space="preserve">hard. But it's </w:t>
      </w:r>
      <w:r w:rsidRPr="00705AC6">
        <w:rPr>
          <w:rStyle w:val="Emphasis"/>
          <w:highlight w:val="green"/>
        </w:rPr>
        <w:t>important</w:t>
      </w:r>
      <w:r w:rsidRPr="00705AC6">
        <w:rPr>
          <w:rStyle w:val="StyleUnderline"/>
        </w:rPr>
        <w:t xml:space="preserve">, not only </w:t>
      </w:r>
      <w:r w:rsidRPr="00705AC6">
        <w:rPr>
          <w:rStyle w:val="Emphasis"/>
          <w:highlight w:val="green"/>
        </w:rPr>
        <w:t>to the field of journalism</w:t>
      </w:r>
      <w:r w:rsidRPr="00705AC6">
        <w:rPr>
          <w:rStyle w:val="StyleUnderline"/>
        </w:rPr>
        <w:t xml:space="preserve">, but </w:t>
      </w:r>
      <w:r w:rsidRPr="00705AC6">
        <w:rPr>
          <w:rStyle w:val="Emphasis"/>
          <w:highlight w:val="green"/>
        </w:rPr>
        <w:t>to our democracy</w:t>
      </w:r>
      <w:r w:rsidRPr="00705AC6">
        <w:rPr>
          <w:rStyle w:val="StyleUnderline"/>
        </w:rPr>
        <w:t>."</w:t>
      </w:r>
      <w:r w:rsidRPr="00705AC6">
        <w:rPr>
          <w:sz w:val="16"/>
        </w:rPr>
        <w:t xml:space="preserve"> Words matter Back in 2016</w:t>
      </w:r>
      <w:r w:rsidRPr="00705AC6">
        <w:rPr>
          <w:rStyle w:val="StyleUnderline"/>
        </w:rPr>
        <w:t xml:space="preserve">, </w:t>
      </w:r>
      <w:r w:rsidRPr="00705AC6">
        <w:rPr>
          <w:rStyle w:val="Emphasis"/>
          <w:highlight w:val="green"/>
        </w:rPr>
        <w:t>when the Times published</w:t>
      </w:r>
      <w:r w:rsidRPr="00705AC6">
        <w:rPr>
          <w:rStyle w:val="StyleUnderline"/>
          <w:highlight w:val="green"/>
        </w:rPr>
        <w:t xml:space="preserve"> </w:t>
      </w:r>
      <w:r w:rsidRPr="00705AC6">
        <w:rPr>
          <w:rStyle w:val="StyleUnderline"/>
        </w:rPr>
        <w:t>its "</w:t>
      </w:r>
      <w:r w:rsidRPr="00705AC6">
        <w:rPr>
          <w:rStyle w:val="Emphasis"/>
          <w:highlight w:val="green"/>
        </w:rPr>
        <w:t>Trump Gives Up a Lie</w:t>
      </w:r>
      <w:r w:rsidRPr="00705AC6">
        <w:rPr>
          <w:rStyle w:val="StyleUnderline"/>
        </w:rPr>
        <w:t xml:space="preserve">" headline, some readers were outraged. "[It] </w:t>
      </w:r>
      <w:r w:rsidRPr="00705AC6">
        <w:rPr>
          <w:rStyle w:val="Emphasis"/>
          <w:highlight w:val="green"/>
        </w:rPr>
        <w:t>lessens</w:t>
      </w:r>
      <w:r w:rsidRPr="00705AC6">
        <w:rPr>
          <w:rStyle w:val="StyleUnderline"/>
          <w:highlight w:val="green"/>
        </w:rPr>
        <w:t xml:space="preserve"> </w:t>
      </w:r>
      <w:r w:rsidRPr="00705AC6">
        <w:rPr>
          <w:rStyle w:val="StyleUnderline"/>
        </w:rPr>
        <w:t xml:space="preserve">the </w:t>
      </w:r>
      <w:r w:rsidRPr="00705AC6">
        <w:rPr>
          <w:rStyle w:val="Emphasis"/>
          <w:highlight w:val="green"/>
          <w:bdr w:val="single" w:sz="18" w:space="0" w:color="auto"/>
        </w:rPr>
        <w:t>Times credibility</w:t>
      </w:r>
      <w:r w:rsidRPr="00705AC6">
        <w:rPr>
          <w:rStyle w:val="StyleUnderline"/>
          <w:highlight w:val="green"/>
        </w:rPr>
        <w:t xml:space="preserve"> </w:t>
      </w:r>
      <w:r w:rsidRPr="00705AC6">
        <w:rPr>
          <w:rStyle w:val="StyleUnderline"/>
        </w:rPr>
        <w:t>as an objective, fact-based messenger of the news," one wrote.</w:t>
      </w:r>
      <w:r w:rsidRPr="00705AC6">
        <w:rPr>
          <w:sz w:val="16"/>
        </w:rPr>
        <w:t xml:space="preserve"> Others thought it was past time. “</w:t>
      </w:r>
      <w:r w:rsidRPr="00705AC6">
        <w:rPr>
          <w:rStyle w:val="StyleUnderline"/>
        </w:rPr>
        <w:t>I want the NYT to tell me in plain language and not use a euphemism like ‘stretches the truth’ when the truth has not been ‘stretched’ but has been totally and clearly broken,” was another response. "To me, that was an important moment, and certainly they [the Times] have referred to lies subsequently,</w:t>
      </w:r>
      <w:r w:rsidRPr="00705AC6">
        <w:rPr>
          <w:sz w:val="16"/>
        </w:rPr>
        <w:t xml:space="preserve">" said Matthew Pressman, assistant professor of journalism at Seton Hall University and author of "On Press: The Liberal Values that Shaped the News." </w:t>
      </w:r>
      <w:r w:rsidRPr="00705AC6">
        <w:rPr>
          <w:rStyle w:val="StyleUnderline"/>
        </w:rPr>
        <w:t xml:space="preserve">With that headline, </w:t>
      </w:r>
      <w:r w:rsidRPr="00705AC6">
        <w:rPr>
          <w:rStyle w:val="Emphasis"/>
          <w:highlight w:val="green"/>
        </w:rPr>
        <w:t>there was no</w:t>
      </w:r>
      <w:r w:rsidRPr="00705AC6">
        <w:rPr>
          <w:rStyle w:val="StyleUnderline"/>
          <w:highlight w:val="green"/>
        </w:rPr>
        <w:t xml:space="preserve"> </w:t>
      </w:r>
      <w:r w:rsidRPr="00705AC6">
        <w:rPr>
          <w:rStyle w:val="StyleUnderline"/>
        </w:rPr>
        <w:t xml:space="preserve">equivocating, no show of </w:t>
      </w:r>
      <w:r w:rsidRPr="00705AC6">
        <w:rPr>
          <w:rStyle w:val="Emphasis"/>
          <w:highlight w:val="green"/>
        </w:rPr>
        <w:t>balance</w:t>
      </w:r>
      <w:r w:rsidRPr="00705AC6">
        <w:rPr>
          <w:rStyle w:val="StyleUnderline"/>
        </w:rPr>
        <w:t>, no "on the other hand." "On the other hand," says Tevye in "Fiddler on the Roof," "there is no other hand."</w:t>
      </w:r>
      <w:r w:rsidRPr="00705AC6">
        <w:rPr>
          <w:sz w:val="16"/>
        </w:rPr>
        <w:t xml:space="preserve"> Candidate Donald Trump, by spreading the "birther" conspiracy — without evidence — and then abruptly announcing that he no longer believed it — without explanation or apology — had been lying, said the </w:t>
      </w:r>
      <w:r w:rsidRPr="00705AC6">
        <w:rPr>
          <w:rStyle w:val="StyleUnderline"/>
        </w:rPr>
        <w:t xml:space="preserve">Times. Full stop. But "lie," as Spayd observed, is a loaded word. It suggests deliberate, malicious intent, based on a full knowledge of the mental state of the speaker. Which of course doesn't </w:t>
      </w:r>
      <w:proofErr w:type="gramStart"/>
      <w:r w:rsidRPr="00705AC6">
        <w:rPr>
          <w:rStyle w:val="StyleUnderline"/>
        </w:rPr>
        <w:t>exist, and</w:t>
      </w:r>
      <w:proofErr w:type="gramEnd"/>
      <w:r w:rsidRPr="00705AC6">
        <w:rPr>
          <w:rStyle w:val="StyleUnderline"/>
        </w:rPr>
        <w:t xml:space="preserve"> could never exist.</w:t>
      </w:r>
      <w:r w:rsidRPr="00705AC6">
        <w:rPr>
          <w:sz w:val="16"/>
        </w:rPr>
        <w:t xml:space="preserve"> "It might even be the case that he isn't a liar," said Michael S. Schudson, professor of journalism in the graduate school of journalism of Columbia University, and author of "Why Democracies Need an Unlovable Press" and "The Sociology of News." "He's a [BS-er], for sure," Schudson. "But he also is so far from reality that he doesn't have a primary simply understanding of what counts as true and what counts as falsehood. He's a fabulist. He doesn't know reality from unreality. That's different from being a liar." </w:t>
      </w:r>
      <w:proofErr w:type="gramStart"/>
      <w:r w:rsidRPr="00705AC6">
        <w:rPr>
          <w:sz w:val="16"/>
        </w:rPr>
        <w:t>So</w:t>
      </w:r>
      <w:proofErr w:type="gramEnd"/>
      <w:r w:rsidRPr="00705AC6">
        <w:rPr>
          <w:sz w:val="16"/>
        </w:rPr>
        <w:t xml:space="preserve"> what word do you use? "Falsehood"? That's scarcely less harsh than lie. "Unproven allegation"? That suggests that there is something to prove — and risks lending credibility to banana oil. "Unproven allegations" are what send journalists — in the name of </w:t>
      </w:r>
      <w:proofErr w:type="gramStart"/>
      <w:r w:rsidRPr="00705AC6">
        <w:rPr>
          <w:sz w:val="16"/>
        </w:rPr>
        <w:t>fairness  —</w:t>
      </w:r>
      <w:proofErr w:type="gramEnd"/>
      <w:r w:rsidRPr="00705AC6">
        <w:rPr>
          <w:sz w:val="16"/>
        </w:rPr>
        <w:t xml:space="preserve"> scurrying to Washington D.C. pizza parlors to discover evidence of nonsensical sex trafficking rings, or to Hawaii to investigate birth certificates. It's because journalists do take the job of reporting seriously, do feel bound to investigate unlikely claims, and do become sidetracked by such investigations, that bad-faith actors fling "unproven allegations" left and right, like fleeing criminals tossing chairs behind them. So just what is objective journalism</w:t>
      </w:r>
      <w:r w:rsidRPr="00705AC6">
        <w:rPr>
          <w:rStyle w:val="StyleUnderline"/>
        </w:rPr>
        <w:t>? Can it still exist, in the post-Trump era? Did it ever exist? Either way, the idea exerts a powerful spell.</w:t>
      </w:r>
      <w:r w:rsidRPr="00705AC6">
        <w:rPr>
          <w:sz w:val="16"/>
        </w:rPr>
        <w:t xml:space="preserve"> "Fair &amp; balanced," "We report, you decide" were long the </w:t>
      </w:r>
      <w:proofErr w:type="gramStart"/>
      <w:r w:rsidRPr="00705AC6">
        <w:rPr>
          <w:sz w:val="16"/>
        </w:rPr>
        <w:t>tag-lines</w:t>
      </w:r>
      <w:proofErr w:type="gramEnd"/>
      <w:r w:rsidRPr="00705AC6">
        <w:rPr>
          <w:sz w:val="16"/>
        </w:rPr>
        <w:t xml:space="preserve"> of Fox News — one of the more biased news sources on the dial. Fox News doesn't even make a pretense of airing a liberal perspective, any more than its liberal cousin MSNBC — note our balance! — airs a conservative one. But the idea of of objective journalism was still a big selling point. </w:t>
      </w:r>
      <w:r w:rsidRPr="00705AC6">
        <w:rPr>
          <w:rStyle w:val="StyleUnderline"/>
        </w:rPr>
        <w:t xml:space="preserve">"I think there are a lot of people who want to be able to open a newspaper and not think of it as a liberal paper or a conservative paper, but as a place to get their news," said David Greenberg, a professor of History and of Journalism &amp; Media Studies at Rutgers New Brunswick, author of "Republic of Spin: An Inside History of the American Presidency." "I think that's still a strong feeling in America." </w:t>
      </w:r>
    </w:p>
    <w:p w14:paraId="222A6999" w14:textId="77777777" w:rsidR="00FB3B91" w:rsidRDefault="00FB3B91" w:rsidP="00FB3B91">
      <w:pPr>
        <w:pStyle w:val="Heading4"/>
      </w:pPr>
      <w:r>
        <w:t xml:space="preserve">Declining faith causes shift to </w:t>
      </w:r>
      <w:r>
        <w:rPr>
          <w:u w:val="single"/>
        </w:rPr>
        <w:t>echo-chamber social media</w:t>
      </w:r>
      <w:r>
        <w:t xml:space="preserve"> – which both </w:t>
      </w:r>
      <w:r>
        <w:rPr>
          <w:u w:val="single"/>
        </w:rPr>
        <w:t>causes</w:t>
      </w:r>
      <w:r>
        <w:t xml:space="preserve"> and </w:t>
      </w:r>
      <w:r>
        <w:rPr>
          <w:u w:val="single"/>
        </w:rPr>
        <w:t>locks-in</w:t>
      </w:r>
      <w:r>
        <w:t xml:space="preserve"> disinformation.</w:t>
      </w:r>
    </w:p>
    <w:p w14:paraId="5021D8A4" w14:textId="77777777" w:rsidR="00FB3B91" w:rsidRDefault="00FB3B91" w:rsidP="00FB3B91">
      <w:r w:rsidRPr="00FF2566">
        <w:rPr>
          <w:rStyle w:val="Style13ptBold"/>
        </w:rPr>
        <w:t>Klein</w:t>
      </w:r>
      <w:r>
        <w:rPr>
          <w:rStyle w:val="Style13ptBold"/>
        </w:rPr>
        <w:t xml:space="preserve"> 20</w:t>
      </w:r>
      <w:r w:rsidRPr="00FF2566">
        <w:t>, Ian. "Enemy of the people: The ghost of the FCC Fairness Doctrine in the age of alternative facts." Hastings Comm. &amp; Ent. LJ 42 (2020): 45.</w:t>
      </w:r>
      <w:r>
        <w:t xml:space="preserve"> (</w:t>
      </w:r>
      <w:r w:rsidRPr="00FF2566">
        <w:t>J.D. Candidate at the Texas A&amp;M University School of Law</w:t>
      </w:r>
      <w:r>
        <w:t xml:space="preserve">)//Elmer </w:t>
      </w:r>
    </w:p>
    <w:p w14:paraId="3D80DF0C" w14:textId="77777777" w:rsidR="00FB3B91" w:rsidRPr="00E403C3" w:rsidRDefault="00FB3B91" w:rsidP="00FB3B91">
      <w:pPr>
        <w:rPr>
          <w:sz w:val="16"/>
        </w:rPr>
      </w:pPr>
      <w:r w:rsidRPr="00E403C3">
        <w:rPr>
          <w:sz w:val="16"/>
        </w:rPr>
        <w:t xml:space="preserve">The “Filter Bubble” and Confirmation Bias Problems The problem is that despite there being a plethora of media outlets between television, the Internet, radio, and print, many </w:t>
      </w:r>
      <w:r w:rsidRPr="00705AC6">
        <w:rPr>
          <w:rStyle w:val="Emphasis"/>
          <w:highlight w:val="green"/>
        </w:rPr>
        <w:t>Americans</w:t>
      </w:r>
      <w:r w:rsidRPr="00E403C3">
        <w:rPr>
          <w:sz w:val="16"/>
          <w:highlight w:val="green"/>
        </w:rPr>
        <w:t xml:space="preserve"> </w:t>
      </w:r>
      <w:r w:rsidRPr="00705AC6">
        <w:rPr>
          <w:rStyle w:val="Emphasis"/>
          <w:highlight w:val="green"/>
        </w:rPr>
        <w:t>genuinely believe</w:t>
      </w:r>
      <w:r w:rsidRPr="00E403C3">
        <w:rPr>
          <w:sz w:val="16"/>
          <w:highlight w:val="green"/>
        </w:rPr>
        <w:t xml:space="preserve"> </w:t>
      </w:r>
      <w:r w:rsidRPr="00E403C3">
        <w:rPr>
          <w:sz w:val="16"/>
        </w:rPr>
        <w:t xml:space="preserve">that </w:t>
      </w:r>
      <w:r w:rsidRPr="00705AC6">
        <w:rPr>
          <w:rStyle w:val="Emphasis"/>
          <w:highlight w:val="green"/>
        </w:rPr>
        <w:t xml:space="preserve">there simply </w:t>
      </w:r>
      <w:r w:rsidRPr="00705AC6">
        <w:rPr>
          <w:rStyle w:val="Emphasis"/>
          <w:highlight w:val="green"/>
          <w:bdr w:val="single" w:sz="18" w:space="0" w:color="auto"/>
        </w:rPr>
        <w:t>is no source of unbiased news</w:t>
      </w:r>
      <w:r w:rsidRPr="00E403C3">
        <w:rPr>
          <w:sz w:val="16"/>
        </w:rPr>
        <w:t xml:space="preserve">; per Gallup, </w:t>
      </w:r>
      <w:r w:rsidRPr="00705AC6">
        <w:rPr>
          <w:rStyle w:val="Emphasis"/>
          <w:highlight w:val="green"/>
        </w:rPr>
        <w:t>51% of</w:t>
      </w:r>
      <w:r w:rsidRPr="00E403C3">
        <w:rPr>
          <w:sz w:val="16"/>
          <w:highlight w:val="green"/>
        </w:rPr>
        <w:t xml:space="preserve"> </w:t>
      </w:r>
      <w:r w:rsidRPr="00705AC6">
        <w:rPr>
          <w:rStyle w:val="StyleUnderline"/>
        </w:rPr>
        <w:t>American</w:t>
      </w:r>
      <w:r w:rsidRPr="00E403C3">
        <w:rPr>
          <w:sz w:val="16"/>
        </w:rPr>
        <w:t xml:space="preserve"> </w:t>
      </w:r>
      <w:r w:rsidRPr="00705AC6">
        <w:rPr>
          <w:rStyle w:val="Emphasis"/>
          <w:highlight w:val="green"/>
        </w:rPr>
        <w:t>adults</w:t>
      </w:r>
      <w:r w:rsidRPr="00E403C3">
        <w:rPr>
          <w:sz w:val="16"/>
          <w:highlight w:val="green"/>
        </w:rPr>
        <w:t xml:space="preserve"> </w:t>
      </w:r>
      <w:r w:rsidRPr="00705AC6">
        <w:rPr>
          <w:rStyle w:val="Emphasis"/>
          <w:highlight w:val="green"/>
        </w:rPr>
        <w:t>cannot name a</w:t>
      </w:r>
      <w:r w:rsidRPr="00705AC6">
        <w:rPr>
          <w:rStyle w:val="StyleUnderline"/>
          <w:highlight w:val="green"/>
        </w:rPr>
        <w:t xml:space="preserve"> </w:t>
      </w:r>
      <w:r w:rsidRPr="00705AC6">
        <w:rPr>
          <w:rStyle w:val="StyleUnderline"/>
        </w:rPr>
        <w:t xml:space="preserve">news </w:t>
      </w:r>
      <w:r w:rsidRPr="00705AC6">
        <w:rPr>
          <w:rStyle w:val="Emphasis"/>
          <w:highlight w:val="green"/>
        </w:rPr>
        <w:t>source</w:t>
      </w:r>
      <w:r w:rsidRPr="00705AC6">
        <w:rPr>
          <w:rStyle w:val="StyleUnderline"/>
          <w:highlight w:val="green"/>
        </w:rPr>
        <w:t xml:space="preserve"> </w:t>
      </w:r>
      <w:r w:rsidRPr="00705AC6">
        <w:rPr>
          <w:rStyle w:val="Emphasis"/>
          <w:highlight w:val="green"/>
        </w:rPr>
        <w:t>that they believe reports</w:t>
      </w:r>
      <w:r w:rsidRPr="00705AC6">
        <w:rPr>
          <w:rStyle w:val="StyleUnderline"/>
          <w:highlight w:val="green"/>
        </w:rPr>
        <w:t xml:space="preserve"> </w:t>
      </w:r>
      <w:r w:rsidRPr="00705AC6">
        <w:rPr>
          <w:rStyle w:val="StyleUnderline"/>
        </w:rPr>
        <w:t xml:space="preserve">neutrally and </w:t>
      </w:r>
      <w:r w:rsidRPr="00705AC6">
        <w:rPr>
          <w:rStyle w:val="Emphasis"/>
          <w:highlight w:val="green"/>
        </w:rPr>
        <w:t>objectively</w:t>
      </w:r>
      <w:r w:rsidRPr="00705AC6">
        <w:rPr>
          <w:rStyle w:val="StyleUnderline"/>
        </w:rPr>
        <w:t>.</w:t>
      </w:r>
      <w:r w:rsidRPr="00E403C3">
        <w:rPr>
          <w:sz w:val="16"/>
        </w:rPr>
        <w:t xml:space="preserve">175 While some outlets such as the Associated Press and Reuters are generally seen as less biased than the likes of MSNBC and Fox News, </w:t>
      </w:r>
      <w:r w:rsidRPr="00705AC6">
        <w:rPr>
          <w:rStyle w:val="StyleUnderline"/>
        </w:rPr>
        <w:t>the fact remains that a majority of Americans do not even considerthese sources free from partisan bias.</w:t>
      </w:r>
      <w:r w:rsidRPr="00E403C3">
        <w:rPr>
          <w:sz w:val="16"/>
        </w:rPr>
        <w:t xml:space="preserve"> One option is for people to self-police—get their news from leftleaning sources, right-leaning sources, and as neutral of a source as they perceive to exist. Not only are most people unlikely to do this, as it requires effort, but the nature of the evolving Internet makes it extremely difficult.176 </w:t>
      </w:r>
      <w:r w:rsidRPr="00705AC6">
        <w:rPr>
          <w:rStyle w:val="StyleUnderline"/>
        </w:rPr>
        <w:t xml:space="preserve">Online outlets like Google and Facebook have </w:t>
      </w:r>
      <w:r w:rsidRPr="00705AC6">
        <w:rPr>
          <w:rStyle w:val="Emphasis"/>
          <w:highlight w:val="green"/>
        </w:rPr>
        <w:t>algorithms</w:t>
      </w:r>
      <w:r w:rsidRPr="00705AC6">
        <w:rPr>
          <w:rStyle w:val="StyleUnderline"/>
          <w:highlight w:val="green"/>
        </w:rPr>
        <w:t xml:space="preserve"> </w:t>
      </w:r>
      <w:r w:rsidRPr="00705AC6">
        <w:rPr>
          <w:rStyle w:val="StyleUnderline"/>
        </w:rPr>
        <w:t xml:space="preserve">that </w:t>
      </w:r>
      <w:r w:rsidRPr="00705AC6">
        <w:rPr>
          <w:rStyle w:val="Emphasis"/>
          <w:highlight w:val="green"/>
        </w:rPr>
        <w:t>present</w:t>
      </w:r>
      <w:r w:rsidRPr="00705AC6">
        <w:rPr>
          <w:rStyle w:val="StyleUnderline"/>
          <w:highlight w:val="green"/>
        </w:rPr>
        <w:t xml:space="preserve"> </w:t>
      </w:r>
      <w:r w:rsidRPr="00705AC6">
        <w:rPr>
          <w:rStyle w:val="Emphasis"/>
          <w:highlight w:val="green"/>
        </w:rPr>
        <w:t>news</w:t>
      </w:r>
      <w:r w:rsidRPr="00705AC6">
        <w:rPr>
          <w:rStyle w:val="StyleUnderline"/>
          <w:highlight w:val="green"/>
        </w:rPr>
        <w:t xml:space="preserve"> </w:t>
      </w:r>
      <w:r w:rsidRPr="00705AC6">
        <w:rPr>
          <w:rStyle w:val="StyleUnderline"/>
        </w:rPr>
        <w:t xml:space="preserve">and other content </w:t>
      </w:r>
      <w:r w:rsidRPr="00705AC6">
        <w:rPr>
          <w:rStyle w:val="Emphasis"/>
          <w:highlight w:val="green"/>
        </w:rPr>
        <w:t>based on what a user</w:t>
      </w:r>
      <w:r w:rsidRPr="00705AC6">
        <w:rPr>
          <w:rStyle w:val="StyleUnderline"/>
          <w:highlight w:val="green"/>
        </w:rPr>
        <w:t xml:space="preserve"> </w:t>
      </w:r>
      <w:r w:rsidRPr="00705AC6">
        <w:rPr>
          <w:rStyle w:val="StyleUnderline"/>
        </w:rPr>
        <w:t xml:space="preserve">has </w:t>
      </w:r>
      <w:r w:rsidRPr="00705AC6">
        <w:rPr>
          <w:rStyle w:val="Emphasis"/>
          <w:highlight w:val="green"/>
        </w:rPr>
        <w:t>previously viewed</w:t>
      </w:r>
      <w:r w:rsidRPr="00705AC6">
        <w:rPr>
          <w:rStyle w:val="StyleUnderline"/>
        </w:rPr>
        <w:t xml:space="preserve">, </w:t>
      </w:r>
      <w:r w:rsidRPr="00705AC6">
        <w:rPr>
          <w:rStyle w:val="Emphasis"/>
          <w:highlight w:val="green"/>
        </w:rPr>
        <w:t>creating</w:t>
      </w:r>
      <w:r w:rsidRPr="00705AC6">
        <w:rPr>
          <w:rStyle w:val="StyleUnderline"/>
          <w:highlight w:val="green"/>
        </w:rPr>
        <w:t xml:space="preserve"> </w:t>
      </w:r>
      <w:r w:rsidRPr="00705AC6">
        <w:rPr>
          <w:rStyle w:val="StyleUnderline"/>
        </w:rPr>
        <w:t xml:space="preserve">a veritable treadmill of </w:t>
      </w:r>
      <w:r w:rsidRPr="00705AC6">
        <w:rPr>
          <w:rStyle w:val="Emphasis"/>
          <w:highlight w:val="green"/>
          <w:bdr w:val="single" w:sz="18" w:space="0" w:color="auto"/>
        </w:rPr>
        <w:t>one-sided sources.</w:t>
      </w:r>
      <w:r w:rsidRPr="00E403C3">
        <w:rPr>
          <w:sz w:val="16"/>
        </w:rPr>
        <w:t xml:space="preserve">177 Eli Pariser explores this phenomenon in his 2011 book The Filter Bubble. 178 </w:t>
      </w:r>
      <w:r w:rsidRPr="00705AC6">
        <w:rPr>
          <w:rStyle w:val="StyleUnderline"/>
        </w:rPr>
        <w:t xml:space="preserve">These algorithms essentially learn an individual user’s biases and preferences and agendas based on the user’s frequent search terms, social media posts, preferences, and those of that user’s friends, and tailor the search results, ads, and news feeds that this user sees to conform with those ideas.179 </w:t>
      </w:r>
      <w:r w:rsidRPr="00E403C3">
        <w:rPr>
          <w:sz w:val="16"/>
        </w:rPr>
        <w:t xml:space="preserve">The result is that this user will see content that mostly conforms to their political ideologies, and over time, exclusively such content.180 The user is then left in </w:t>
      </w:r>
      <w:r w:rsidRPr="00705AC6">
        <w:rPr>
          <w:rStyle w:val="Emphasis"/>
          <w:highlight w:val="green"/>
          <w:bdr w:val="single" w:sz="18" w:space="0" w:color="auto"/>
        </w:rPr>
        <w:t>a “filter bubble</w:t>
      </w:r>
      <w:r w:rsidRPr="00705AC6">
        <w:rPr>
          <w:rStyle w:val="StyleUnderline"/>
        </w:rPr>
        <w:t>,” seeing—through no fault or even awareness of their own—only information online that that conforms to their pre-existing beliefs</w:t>
      </w:r>
      <w:r w:rsidRPr="00E403C3">
        <w:rPr>
          <w:sz w:val="16"/>
        </w:rPr>
        <w:t xml:space="preserve">.181 As Pariser phrased it, “[a] world constructed from the familiar is a world in which there’s nothing to learn . . . [since there is] </w:t>
      </w:r>
      <w:r w:rsidRPr="00E403C3">
        <w:rPr>
          <w:rStyle w:val="Emphasis"/>
          <w:highlight w:val="green"/>
        </w:rPr>
        <w:t>invisible autopropaganda</w:t>
      </w:r>
      <w:r w:rsidRPr="00E403C3">
        <w:rPr>
          <w:sz w:val="16"/>
        </w:rPr>
        <w:t xml:space="preserve">, indoctrinating us with our own ideas.”182 </w:t>
      </w:r>
      <w:r w:rsidRPr="00E403C3">
        <w:rPr>
          <w:rStyle w:val="StyleUnderline"/>
        </w:rPr>
        <w:t xml:space="preserve">In other words, people truly have to go out of their way if (and that is a big “if”) they want to see news that challenges their way of thinking. This seems </w:t>
      </w:r>
      <w:r w:rsidRPr="00E403C3">
        <w:rPr>
          <w:rStyle w:val="StyleUnderline"/>
          <w:highlight w:val="green"/>
        </w:rPr>
        <w:t xml:space="preserve">unlikely to </w:t>
      </w:r>
      <w:r w:rsidRPr="00E403C3">
        <w:rPr>
          <w:rStyle w:val="StyleUnderline"/>
        </w:rPr>
        <w:t xml:space="preserve">occur on a large enough scale to </w:t>
      </w:r>
      <w:r w:rsidRPr="00E403C3">
        <w:rPr>
          <w:rStyle w:val="StyleUnderline"/>
          <w:highlight w:val="green"/>
        </w:rPr>
        <w:t>combat the fake news epidemic</w:t>
      </w:r>
      <w:r w:rsidRPr="00E403C3">
        <w:rPr>
          <w:sz w:val="16"/>
        </w:rPr>
        <w:t xml:space="preserve">. Even if people went out of their way to find news sources that challenge their points of view, the human mind is loath to accept ideas that it does not already agree with.183 This phenomenon is called confirmation bias—the notion that people tend to give more credence to ideas and stories that reinforce their preexisting beliefs than to ideas that contradict them.184 </w:t>
      </w:r>
      <w:r w:rsidRPr="00E403C3">
        <w:rPr>
          <w:rStyle w:val="StyleUnderline"/>
        </w:rPr>
        <w:t>In other words, people naturally believe what they want to—we are obstinate by design.</w:t>
      </w:r>
      <w:r w:rsidRPr="00E403C3">
        <w:rPr>
          <w:sz w:val="16"/>
        </w:rPr>
        <w:t xml:space="preserve"> Any solution grounded in self-policing or reliance on the private sector rather than a regulatory solution would have to overcome the massive hurdles of the filter bubble and confirmation bias. For </w:t>
      </w:r>
      <w:r w:rsidRPr="00E403C3">
        <w:rPr>
          <w:rStyle w:val="StyleUnderline"/>
        </w:rPr>
        <w:t>a nation like the United Statesthat was founded—and prides itself—upon steadfastness and sticking to one’s convictions, these solutions would therefore likely be unsuccessful. Social Networks Self-Policing</w:t>
      </w:r>
      <w:proofErr w:type="gramStart"/>
      <w:r w:rsidRPr="00E403C3">
        <w:rPr>
          <w:rStyle w:val="StyleUnderline"/>
        </w:rPr>
        <w:t>—“</w:t>
      </w:r>
      <w:proofErr w:type="gramEnd"/>
      <w:r w:rsidRPr="00E403C3">
        <w:rPr>
          <w:rStyle w:val="StyleUnderline"/>
        </w:rPr>
        <w:t>The Market Will Regulate Itself” As discussed above, the bulk of online</w:t>
      </w:r>
      <w:r w:rsidRPr="00E403C3">
        <w:rPr>
          <w:sz w:val="16"/>
        </w:rPr>
        <w:t xml:space="preserve"> fake news is distributed and consumed through links on social media sites like Facebook and Twitter.185 Ordinarily, thisis the type of thing that can be regulated by market forces rather than by government intervention. Theoretically, if a product is bad or a business provides poor services, consumers will simply switch to an alternative. Businesses seek to fix bad practicesin order to keep existing customers and attract new ones. American history is replete with instances of market forces purging counterproductive and harmful business practices without the need for government intervention; slavery,186 unsanitary food production,187 child labor,188 segregation,189 and the use of asbestos190 are prime examples of this.</w:t>
      </w:r>
      <w:r w:rsidRPr="00E403C3">
        <w:rPr>
          <w:rStyle w:val="StyleUnderline"/>
        </w:rPr>
        <w:t>191 In the context of social media, if one platform becomes notorious for fake news, users will theoretically switch to a different platform, incentivizing the original platform to crack down on that fake new</w:t>
      </w:r>
      <w:r w:rsidRPr="00E403C3">
        <w:rPr>
          <w:sz w:val="16"/>
        </w:rPr>
        <w:t xml:space="preserve">s. However, this presupposes </w:t>
      </w:r>
      <w:proofErr w:type="gramStart"/>
      <w:r w:rsidRPr="00E403C3">
        <w:rPr>
          <w:sz w:val="16"/>
        </w:rPr>
        <w:t>that alternatives</w:t>
      </w:r>
      <w:proofErr w:type="gramEnd"/>
      <w:r w:rsidRPr="00E403C3">
        <w:rPr>
          <w:sz w:val="16"/>
        </w:rPr>
        <w:t xml:space="preserve"> exist. Facebook and Twitter combine for the overwhelming market share of social media192 (surprisingly, Pinterest accounts for over 16% of the social media market, but the same statistics indicate that Pinterest users do not get news there).193 Because there are so few major social media platforms, users have few real alternatives to switch to. Facebook and Twitter therefore have no economic incentive to take sweeping measures to remove fake news from their platforms. Admittedly, in recent years, these sites have taken moderate steps to reduce the amount of fake news shared on their sites, such as deleting accounts that routinely share fake news articles.194 Facebook has also put public service ads on users’ feeds decrying fake news and the use of fake accounts.195 In June 2018, Twitter announced that it would take efforts to increase transparency by disclosing who pays for political ads on its site, and how much those parties spend on those ads.196 Facebook has implemented several journalistic efforts, including its partnership with fact-checking organizations, the Facebook Journalism Project—which is aimed at helping newsrooms get more digitally savvy— and the News Integrity Initiative, which Facebook helped in part to fund.197 However, as Matthew Ingram notes, these seem to be more public relations stunts than anything else.</w:t>
      </w:r>
      <w:r w:rsidRPr="00E403C3">
        <w:rPr>
          <w:rStyle w:val="StyleUnderline"/>
        </w:rPr>
        <w:t>198 As Ingram points out, “Facebook focuses on engagement—time spent, clicks, and sharing—rather than quality or value.”199 This is because, like most other social media sites, Facebook’s revenue come predominately from advertising,200 which, online, is predicated around gathering views and clicks; the more pageviews or clicks a site gets, the more valuable its ad space is, and the more revenue it can generate through ad sales.</w:t>
      </w:r>
      <w:r w:rsidRPr="00E403C3">
        <w:rPr>
          <w:sz w:val="16"/>
        </w:rPr>
        <w:t xml:space="preserve">201 In other words, Facebook and other social media sites gets paid based on their site’s traffic, regardless of the authenticity of the content they host.202 Because </w:t>
      </w:r>
      <w:r w:rsidRPr="00E403C3">
        <w:rPr>
          <w:rStyle w:val="Emphasis"/>
          <w:highlight w:val="green"/>
        </w:rPr>
        <w:t>there is no economic incentive for social media sites to take major steps towards purging fake news</w:t>
      </w:r>
      <w:r w:rsidRPr="00E403C3">
        <w:rPr>
          <w:sz w:val="16"/>
        </w:rPr>
        <w:t xml:space="preserve">, it is very </w:t>
      </w:r>
      <w:r w:rsidRPr="00E403C3">
        <w:rPr>
          <w:rStyle w:val="Emphasis"/>
          <w:highlight w:val="green"/>
        </w:rPr>
        <w:t>doubtful</w:t>
      </w:r>
      <w:r w:rsidRPr="00E403C3">
        <w:rPr>
          <w:sz w:val="16"/>
          <w:highlight w:val="green"/>
        </w:rPr>
        <w:t xml:space="preserve"> </w:t>
      </w:r>
      <w:r w:rsidRPr="00E403C3">
        <w:rPr>
          <w:sz w:val="16"/>
        </w:rPr>
        <w:t xml:space="preserve">that </w:t>
      </w:r>
      <w:r w:rsidRPr="00E403C3">
        <w:rPr>
          <w:rStyle w:val="Emphasis"/>
          <w:highlight w:val="green"/>
        </w:rPr>
        <w:t>the</w:t>
      </w:r>
      <w:r w:rsidRPr="00E403C3">
        <w:rPr>
          <w:sz w:val="16"/>
          <w:highlight w:val="green"/>
        </w:rPr>
        <w:t xml:space="preserve"> </w:t>
      </w:r>
      <w:r w:rsidRPr="00E403C3">
        <w:rPr>
          <w:sz w:val="16"/>
        </w:rPr>
        <w:t xml:space="preserve">Social Media </w:t>
      </w:r>
      <w:r w:rsidRPr="00E403C3">
        <w:rPr>
          <w:rStyle w:val="Emphasis"/>
          <w:highlight w:val="green"/>
          <w:bdr w:val="single" w:sz="18" w:space="0" w:color="auto"/>
        </w:rPr>
        <w:t>market will regulate away fake news</w:t>
      </w:r>
      <w:r w:rsidRPr="00E403C3">
        <w:rPr>
          <w:sz w:val="16"/>
        </w:rPr>
        <w:t>.</w:t>
      </w:r>
    </w:p>
    <w:p w14:paraId="13F9B68A" w14:textId="77777777" w:rsidR="00FB3B91" w:rsidRPr="009F2F93" w:rsidRDefault="00FB3B91" w:rsidP="00FB3B91">
      <w:pPr>
        <w:pStyle w:val="Heading4"/>
      </w:pPr>
      <w:r>
        <w:t xml:space="preserve">Fake News is an </w:t>
      </w:r>
      <w:r>
        <w:rPr>
          <w:u w:val="single"/>
        </w:rPr>
        <w:t>independent</w:t>
      </w:r>
      <w:r>
        <w:t xml:space="preserve"> Existential Threat - hurts global cooperation on </w:t>
      </w:r>
      <w:r>
        <w:rPr>
          <w:u w:val="single"/>
        </w:rPr>
        <w:t>every significant issue</w:t>
      </w:r>
      <w:r>
        <w:t xml:space="preserve"> and results in </w:t>
      </w:r>
      <w:r>
        <w:rPr>
          <w:u w:val="single"/>
        </w:rPr>
        <w:t>geopolitical conflict spirals</w:t>
      </w:r>
      <w:r>
        <w:t>.</w:t>
      </w:r>
    </w:p>
    <w:p w14:paraId="6DDC842D" w14:textId="77777777" w:rsidR="00FB3B91" w:rsidRPr="00ED643C" w:rsidRDefault="00FB3B91" w:rsidP="00FB3B91">
      <w:r w:rsidRPr="00ED643C">
        <w:rPr>
          <w:rStyle w:val="Style13ptBold"/>
        </w:rPr>
        <w:t>Al-Rodhan 17</w:t>
      </w:r>
      <w:r>
        <w:t xml:space="preserve"> </w:t>
      </w:r>
      <w:r w:rsidRPr="00ED643C">
        <w:t>Nayef Al-Rodhan 6-7-2017 "Post-Truth Politics, the Fifth Estate and the Securitization of Fake News"</w:t>
      </w:r>
      <w:r>
        <w:t xml:space="preserve"> </w:t>
      </w:r>
      <w:hyperlink r:id="rId36" w:history="1">
        <w:r w:rsidRPr="005C484B">
          <w:rPr>
            <w:rStyle w:val="Hyperlink"/>
          </w:rPr>
          <w:t>https://www.globalpolicyjournal.com/blog/07/06/2017/post-truth-politics-fifth-estate-and-securitization-fake-news</w:t>
        </w:r>
      </w:hyperlink>
      <w:r>
        <w:t xml:space="preserve"> </w:t>
      </w:r>
      <w:r w:rsidRPr="00ED643C">
        <w:t>(Prof Nayef Al-Rodhan is an Honorary Fellow at St Antony’s College, University of Oxford, and Senior Fellow and Head of the Geopolitics and Global Futures Programme at the Geneva Centre for Security Policy</w:t>
      </w:r>
      <w:r>
        <w:t xml:space="preserve">)//Elmer </w:t>
      </w:r>
    </w:p>
    <w:p w14:paraId="3FC7AD75" w14:textId="77777777" w:rsidR="00FB3B91" w:rsidRPr="00FF2566" w:rsidRDefault="00FB3B91" w:rsidP="00FB3B91">
      <w:pPr>
        <w:rPr>
          <w:sz w:val="16"/>
        </w:rPr>
      </w:pPr>
      <w:r w:rsidRPr="00FF2566">
        <w:rPr>
          <w:sz w:val="16"/>
        </w:rPr>
        <w:t xml:space="preserve">Even so, </w:t>
      </w:r>
      <w:r w:rsidRPr="000206B3">
        <w:rPr>
          <w:rStyle w:val="StyleUnderline"/>
        </w:rPr>
        <w:t xml:space="preserve">what we are witnessing today, in </w:t>
      </w:r>
      <w:r w:rsidRPr="00FF2566">
        <w:rPr>
          <w:rStyle w:val="Emphasis"/>
          <w:highlight w:val="green"/>
        </w:rPr>
        <w:t>the “post-truth” era</w:t>
      </w:r>
      <w:r w:rsidRPr="00FF2566">
        <w:rPr>
          <w:rStyle w:val="StyleUnderline"/>
          <w:highlight w:val="green"/>
        </w:rPr>
        <w:t xml:space="preserve"> </w:t>
      </w:r>
      <w:r w:rsidRPr="000206B3">
        <w:rPr>
          <w:rStyle w:val="StyleUnderline"/>
        </w:rPr>
        <w:t>is more menacing because of the multiplication of channels of communication</w:t>
      </w:r>
      <w:r w:rsidRPr="00FF2566">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FF2566">
        <w:rPr>
          <w:sz w:val="16"/>
        </w:rPr>
        <w:t xml:space="preserve">. What is truth anyway? The Oxford Dictionaries dates the first use of the term to a 1992 essay by Steve Tesich, a </w:t>
      </w:r>
      <w:proofErr w:type="gramStart"/>
      <w:r w:rsidRPr="00FF2566">
        <w:rPr>
          <w:sz w:val="16"/>
        </w:rPr>
        <w:t>Serbian-American</w:t>
      </w:r>
      <w:proofErr w:type="gramEnd"/>
      <w:r w:rsidRPr="00FF2566">
        <w:rPr>
          <w:sz w:val="16"/>
        </w:rPr>
        <w:t xml:space="preserve"> playwright writing in The Nation following the Iran/Contra scandal. Tesich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FF2566">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FF2566">
        <w:rPr>
          <w:rStyle w:val="Emphasis"/>
          <w:highlight w:val="green"/>
        </w:rPr>
        <w:t>inevitable consequences for</w:t>
      </w:r>
      <w:r w:rsidRPr="00FF2566">
        <w:rPr>
          <w:rStyle w:val="StyleUnderline"/>
          <w:highlight w:val="green"/>
        </w:rPr>
        <w:t xml:space="preserve"> </w:t>
      </w:r>
      <w:r w:rsidRPr="000206B3">
        <w:rPr>
          <w:rStyle w:val="StyleUnderline"/>
        </w:rPr>
        <w:t xml:space="preserve">the future of </w:t>
      </w:r>
      <w:r w:rsidRPr="00FF2566">
        <w:rPr>
          <w:rStyle w:val="Emphasis"/>
          <w:highlight w:val="green"/>
        </w:rPr>
        <w:t>democracy and</w:t>
      </w:r>
      <w:r w:rsidRPr="00FF2566">
        <w:rPr>
          <w:rStyle w:val="StyleUnderline"/>
          <w:highlight w:val="green"/>
        </w:rPr>
        <w:t xml:space="preserve"> </w:t>
      </w:r>
      <w:r w:rsidRPr="00FF2566">
        <w:rPr>
          <w:rStyle w:val="Emphasis"/>
          <w:highlight w:val="green"/>
          <w:bdr w:val="single" w:sz="18" w:space="0" w:color="auto"/>
        </w:rPr>
        <w:t>the future of humanity</w:t>
      </w:r>
      <w:r w:rsidRPr="000206B3">
        <w:rPr>
          <w:rStyle w:val="StyleUnderline"/>
        </w:rPr>
        <w:t xml:space="preserve">: a future in </w:t>
      </w:r>
      <w:r w:rsidRPr="00FF2566">
        <w:rPr>
          <w:rStyle w:val="Emphasis"/>
          <w:highlight w:val="green"/>
        </w:rPr>
        <w:t>which</w:t>
      </w:r>
      <w:r w:rsidRPr="00FF2566">
        <w:rPr>
          <w:rStyle w:val="StyleUnderline"/>
          <w:highlight w:val="green"/>
        </w:rPr>
        <w:t xml:space="preserve"> </w:t>
      </w:r>
      <w:r w:rsidRPr="000206B3">
        <w:rPr>
          <w:rStyle w:val="StyleUnderline"/>
        </w:rPr>
        <w:t xml:space="preserve">scientific </w:t>
      </w:r>
      <w:r w:rsidRPr="00FF2566">
        <w:rPr>
          <w:rStyle w:val="Emphasis"/>
          <w:highlight w:val="green"/>
        </w:rPr>
        <w:t>facts are repudiated</w:t>
      </w:r>
      <w:r w:rsidRPr="00FF2566">
        <w:rPr>
          <w:rStyle w:val="StyleUnderline"/>
          <w:highlight w:val="green"/>
        </w:rPr>
        <w:t xml:space="preserve"> </w:t>
      </w:r>
      <w:r w:rsidRPr="000206B3">
        <w:rPr>
          <w:rStyle w:val="StyleUnderline"/>
        </w:rPr>
        <w:t>cannot be anything but insecure</w:t>
      </w:r>
      <w:r w:rsidRPr="00FF2566">
        <w:rPr>
          <w:sz w:val="16"/>
        </w:rPr>
        <w:t xml:space="preserve">. </w:t>
      </w:r>
      <w:r w:rsidRPr="000206B3">
        <w:rPr>
          <w:rStyle w:val="StyleUnderline"/>
        </w:rPr>
        <w:t xml:space="preserve">Veritas, or </w:t>
      </w:r>
      <w:r w:rsidRPr="00FF2566">
        <w:rPr>
          <w:rStyle w:val="Emphasis"/>
          <w:highlight w:val="green"/>
        </w:rPr>
        <w:t>truth</w:t>
      </w:r>
      <w:r w:rsidRPr="000206B3">
        <w:rPr>
          <w:rStyle w:val="StyleUnderline"/>
        </w:rPr>
        <w:t xml:space="preserve">, and facts are crucial for humanity, and </w:t>
      </w:r>
      <w:r w:rsidRPr="00FF2566">
        <w:rPr>
          <w:rStyle w:val="Emphasis"/>
          <w:highlight w:val="green"/>
        </w:rPr>
        <w:t>indispensible</w:t>
      </w:r>
      <w:r w:rsidRPr="00FF2566">
        <w:rPr>
          <w:rStyle w:val="StyleUnderline"/>
          <w:highlight w:val="green"/>
        </w:rPr>
        <w:t xml:space="preserve"> </w:t>
      </w:r>
      <w:r w:rsidRPr="00FF2566">
        <w:rPr>
          <w:rStyle w:val="Emphasis"/>
          <w:highlight w:val="green"/>
        </w:rPr>
        <w:t>for effective decision-making and</w:t>
      </w:r>
      <w:r w:rsidRPr="00FF2566">
        <w:rPr>
          <w:rStyle w:val="StyleUnderline"/>
          <w:highlight w:val="green"/>
        </w:rPr>
        <w:t xml:space="preserve"> </w:t>
      </w:r>
      <w:r w:rsidRPr="000206B3">
        <w:rPr>
          <w:rStyle w:val="StyleUnderline"/>
        </w:rPr>
        <w:t xml:space="preserve">ultimately, for </w:t>
      </w:r>
      <w:r w:rsidRPr="00FF2566">
        <w:rPr>
          <w:rStyle w:val="Emphasis"/>
          <w:highlight w:val="green"/>
        </w:rPr>
        <w:t>human progress</w:t>
      </w:r>
      <w:r w:rsidRPr="000206B3">
        <w:rPr>
          <w:rStyle w:val="StyleUnderline"/>
        </w:rPr>
        <w:t xml:space="preserve">. Moreover, facts-based policies are also important in an existential sense and </w:t>
      </w:r>
      <w:r w:rsidRPr="003E14E0">
        <w:rPr>
          <w:rStyle w:val="Emphasis"/>
        </w:rPr>
        <w:t>indispensible to our own survival</w:t>
      </w:r>
      <w:r w:rsidRPr="000206B3">
        <w:rPr>
          <w:rStyle w:val="StyleUnderline"/>
        </w:rPr>
        <w:t xml:space="preserve"> – the case of the debate on climate change being a prime example</w:t>
      </w:r>
      <w:r w:rsidRPr="00FF2566">
        <w:rPr>
          <w:sz w:val="16"/>
        </w:rPr>
        <w:t xml:space="preserve">. Geopolitics and Fake News </w:t>
      </w:r>
      <w:r w:rsidRPr="00FF2566">
        <w:rPr>
          <w:rStyle w:val="Emphasis"/>
          <w:highlight w:val="green"/>
        </w:rPr>
        <w:t>Geopolitics</w:t>
      </w:r>
      <w:r w:rsidRPr="00FF2566">
        <w:rPr>
          <w:rStyle w:val="StyleUnderline"/>
          <w:highlight w:val="green"/>
        </w:rPr>
        <w:t xml:space="preserve"> </w:t>
      </w:r>
      <w:r w:rsidRPr="00FF2566">
        <w:rPr>
          <w:rStyle w:val="Emphasis"/>
          <w:highlight w:val="green"/>
        </w:rPr>
        <w:t>in</w:t>
      </w:r>
      <w:r w:rsidRPr="00FF2566">
        <w:rPr>
          <w:rStyle w:val="StyleUnderline"/>
          <w:highlight w:val="green"/>
        </w:rPr>
        <w:t xml:space="preserve"> </w:t>
      </w:r>
      <w:r w:rsidRPr="000206B3">
        <w:rPr>
          <w:rStyle w:val="StyleUnderline"/>
        </w:rPr>
        <w:t xml:space="preserve">the </w:t>
      </w:r>
      <w:r w:rsidRPr="00FF2566">
        <w:rPr>
          <w:rStyle w:val="Emphasis"/>
          <w:highlight w:val="green"/>
        </w:rPr>
        <w:t>era of fake-news</w:t>
      </w:r>
      <w:r w:rsidRPr="00FF2566">
        <w:rPr>
          <w:rStyle w:val="StyleUnderline"/>
          <w:highlight w:val="green"/>
        </w:rPr>
        <w:t xml:space="preserve"> </w:t>
      </w:r>
      <w:r w:rsidRPr="000206B3">
        <w:rPr>
          <w:rStyle w:val="StyleUnderline"/>
        </w:rPr>
        <w:t xml:space="preserve">is also </w:t>
      </w:r>
      <w:r w:rsidRPr="00FF2566">
        <w:rPr>
          <w:rStyle w:val="Emphasis"/>
          <w:highlight w:val="green"/>
        </w:rPr>
        <w:t>complicated</w:t>
      </w:r>
      <w:r w:rsidRPr="00FF2566">
        <w:rPr>
          <w:rStyle w:val="StyleUnderline"/>
          <w:highlight w:val="green"/>
        </w:rPr>
        <w:t xml:space="preserve"> </w:t>
      </w:r>
      <w:r w:rsidRPr="000206B3">
        <w:rPr>
          <w:rStyle w:val="StyleUnderline"/>
        </w:rPr>
        <w:t xml:space="preserve">because post-truth </w:t>
      </w:r>
      <w:r w:rsidRPr="00FF2566">
        <w:rPr>
          <w:rStyle w:val="Emphasis"/>
          <w:highlight w:val="green"/>
        </w:rPr>
        <w:t>disrupts</w:t>
      </w:r>
      <w:r w:rsidRPr="00FF2566">
        <w:rPr>
          <w:rStyle w:val="StyleUnderline"/>
          <w:highlight w:val="green"/>
        </w:rPr>
        <w:t xml:space="preserve"> </w:t>
      </w:r>
      <w:r w:rsidRPr="000206B3">
        <w:rPr>
          <w:rStyle w:val="StyleUnderline"/>
        </w:rPr>
        <w:t xml:space="preserve">a fundamental element of </w:t>
      </w:r>
      <w:r w:rsidRPr="00FF2566">
        <w:rPr>
          <w:rStyle w:val="Emphasis"/>
          <w:highlight w:val="green"/>
        </w:rPr>
        <w:t>diplomacy and</w:t>
      </w:r>
      <w:r w:rsidRPr="00FF2566">
        <w:rPr>
          <w:rStyle w:val="StyleUnderline"/>
          <w:highlight w:val="green"/>
        </w:rPr>
        <w:t xml:space="preserve"> </w:t>
      </w:r>
      <w:r w:rsidRPr="000206B3">
        <w:rPr>
          <w:rStyle w:val="StyleUnderline"/>
        </w:rPr>
        <w:t xml:space="preserve">international politics, namely </w:t>
      </w:r>
      <w:r w:rsidRPr="00FF2566">
        <w:rPr>
          <w:rStyle w:val="Emphasis"/>
          <w:highlight w:val="green"/>
        </w:rPr>
        <w:t>communication</w:t>
      </w:r>
      <w:r w:rsidRPr="00FF2566">
        <w:rPr>
          <w:sz w:val="16"/>
        </w:rPr>
        <w:t xml:space="preserve">. </w:t>
      </w:r>
      <w:r w:rsidRPr="000206B3">
        <w:rPr>
          <w:rStyle w:val="StyleUnderline"/>
        </w:rPr>
        <w:t xml:space="preserve">Unsubstantiated allegations and groundless claims will distort diplomatic relations and lead political and military processes astray. </w:t>
      </w:r>
      <w:r w:rsidRPr="00FF2566">
        <w:rPr>
          <w:rStyle w:val="Emphasis"/>
          <w:highlight w:val="green"/>
        </w:rPr>
        <w:t>False claims about</w:t>
      </w:r>
      <w:r w:rsidRPr="00FF2566">
        <w:rPr>
          <w:rStyle w:val="StyleUnderline"/>
          <w:highlight w:val="green"/>
        </w:rPr>
        <w:t xml:space="preserve"> </w:t>
      </w:r>
      <w:r w:rsidRPr="000206B3">
        <w:rPr>
          <w:rStyle w:val="StyleUnderline"/>
        </w:rPr>
        <w:t xml:space="preserve">the </w:t>
      </w:r>
      <w:r w:rsidRPr="00FF2566">
        <w:rPr>
          <w:rStyle w:val="Emphasis"/>
          <w:highlight w:val="green"/>
        </w:rPr>
        <w:t>money</w:t>
      </w:r>
      <w:r w:rsidRPr="00FF2566">
        <w:rPr>
          <w:rStyle w:val="StyleUnderline"/>
          <w:highlight w:val="green"/>
        </w:rPr>
        <w:t xml:space="preserve"> </w:t>
      </w:r>
      <w:r w:rsidRPr="000206B3">
        <w:rPr>
          <w:rStyle w:val="StyleUnderline"/>
        </w:rPr>
        <w:t xml:space="preserve">‘extorted’ from the UK by the European Union helped </w:t>
      </w:r>
      <w:r w:rsidRPr="00FF2566">
        <w:rPr>
          <w:rStyle w:val="Emphasis"/>
          <w:highlight w:val="green"/>
        </w:rPr>
        <w:t>build</w:t>
      </w:r>
      <w:r w:rsidRPr="00FF2566">
        <w:rPr>
          <w:rStyle w:val="StyleUnderline"/>
          <w:highlight w:val="green"/>
        </w:rPr>
        <w:t xml:space="preserve"> </w:t>
      </w:r>
      <w:r w:rsidRPr="000206B3">
        <w:rPr>
          <w:rStyle w:val="StyleUnderline"/>
        </w:rPr>
        <w:t xml:space="preserve">the </w:t>
      </w:r>
      <w:r w:rsidRPr="00FF2566">
        <w:rPr>
          <w:rStyle w:val="Emphasis"/>
          <w:highlight w:val="green"/>
        </w:rPr>
        <w:t>case for Brexit</w:t>
      </w:r>
      <w:r w:rsidRPr="000206B3">
        <w:rPr>
          <w:rStyle w:val="StyleUnderline"/>
        </w:rPr>
        <w:t xml:space="preserve">, </w:t>
      </w:r>
      <w:r w:rsidRPr="00FF2566">
        <w:rPr>
          <w:rStyle w:val="Emphasis"/>
          <w:highlight w:val="green"/>
        </w:rPr>
        <w:t>with</w:t>
      </w:r>
      <w:r w:rsidRPr="00FF2566">
        <w:rPr>
          <w:rStyle w:val="StyleUnderline"/>
          <w:highlight w:val="green"/>
        </w:rPr>
        <w:t xml:space="preserve"> </w:t>
      </w:r>
      <w:r w:rsidRPr="000206B3">
        <w:rPr>
          <w:rStyle w:val="StyleUnderline"/>
        </w:rPr>
        <w:t xml:space="preserve">its ensuing </w:t>
      </w:r>
      <w:r w:rsidRPr="00FF2566">
        <w:rPr>
          <w:rStyle w:val="Emphasis"/>
          <w:highlight w:val="green"/>
          <w:bdr w:val="single" w:sz="18" w:space="0" w:color="auto"/>
        </w:rPr>
        <w:t>implications for stability</w:t>
      </w:r>
      <w:r w:rsidRPr="00FF2566">
        <w:rPr>
          <w:rStyle w:val="StyleUnderline"/>
          <w:highlight w:val="green"/>
        </w:rPr>
        <w:t xml:space="preserve"> </w:t>
      </w:r>
      <w:r w:rsidRPr="000206B3">
        <w:rPr>
          <w:rStyle w:val="StyleUnderline"/>
        </w:rPr>
        <w:t xml:space="preserve">in Europe and elsewhere. The Russian state used social media to spread allegations that the Ukranian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FF2566">
        <w:rPr>
          <w:rStyle w:val="Emphasis"/>
          <w:highlight w:val="green"/>
          <w:bdr w:val="single" w:sz="18" w:space="0" w:color="auto"/>
        </w:rPr>
        <w:t>fake news can help fuel wars</w:t>
      </w:r>
      <w:r w:rsidRPr="000206B3">
        <w:rPr>
          <w:rStyle w:val="StyleUnderline"/>
        </w:rPr>
        <w:t>.</w:t>
      </w:r>
      <w:r w:rsidRPr="00FF2566">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FF2566">
        <w:rPr>
          <w:sz w:val="16"/>
        </w:rPr>
        <w:t xml:space="preserve">. Although unsubstantiated, </w:t>
      </w:r>
      <w:r w:rsidRPr="000206B3">
        <w:rPr>
          <w:rStyle w:val="StyleUnderline"/>
        </w:rPr>
        <w:t xml:space="preserve">such comments are enough to </w:t>
      </w:r>
      <w:r w:rsidRPr="00FF2566">
        <w:rPr>
          <w:rStyle w:val="Emphasis"/>
          <w:highlight w:val="green"/>
        </w:rPr>
        <w:t>create anxiety in political quarters</w:t>
      </w:r>
      <w:r w:rsidRPr="00FF2566">
        <w:rPr>
          <w:rStyle w:val="StyleUnderline"/>
          <w:highlight w:val="green"/>
        </w:rPr>
        <w:t xml:space="preserve"> </w:t>
      </w:r>
      <w:r w:rsidRPr="000206B3">
        <w:rPr>
          <w:rStyle w:val="StyleUnderline"/>
        </w:rPr>
        <w:t xml:space="preserve">and </w:t>
      </w:r>
      <w:r w:rsidRPr="00FF2566">
        <w:rPr>
          <w:rStyle w:val="Emphasis"/>
          <w:highlight w:val="green"/>
        </w:rPr>
        <w:t>prompt</w:t>
      </w:r>
      <w:r w:rsidRPr="00FF2566">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FF2566">
        <w:rPr>
          <w:rStyle w:val="Emphasis"/>
          <w:highlight w:val="green"/>
          <w:bdr w:val="single" w:sz="18" w:space="0" w:color="auto"/>
        </w:rPr>
        <w:t>dismantling security communities</w:t>
      </w:r>
      <w:r w:rsidRPr="00FF2566">
        <w:rPr>
          <w:rStyle w:val="StyleUnderline"/>
          <w:highlight w:val="green"/>
        </w:rPr>
        <w:t xml:space="preserve"> </w:t>
      </w:r>
      <w:r w:rsidRPr="000206B3">
        <w:rPr>
          <w:rStyle w:val="StyleUnderline"/>
        </w:rPr>
        <w:t>and the foundations of the liberal ord</w:t>
      </w:r>
      <w:r w:rsidRPr="00FF2566">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17A9C716" w14:textId="492535A2" w:rsidR="00FB3B91" w:rsidRDefault="00FB3B91" w:rsidP="00FB3B91">
      <w:pPr>
        <w:pStyle w:val="Heading3"/>
      </w:pPr>
      <w:r>
        <w:t>FW</w:t>
      </w:r>
    </w:p>
    <w:p w14:paraId="67474811" w14:textId="77777777" w:rsidR="00FB3B91" w:rsidRPr="00155A36" w:rsidRDefault="00FB3B91" w:rsidP="00FB3B91">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34A4B368" w14:textId="77777777" w:rsidR="00FB3B91" w:rsidRPr="00155A36" w:rsidRDefault="00FB3B91" w:rsidP="00FB3B91">
      <w:pPr>
        <w:pStyle w:val="Heading4"/>
        <w:rPr>
          <w:rFonts w:asciiTheme="majorHAnsi" w:hAnsiTheme="majorHAnsi" w:cstheme="majorHAnsi"/>
        </w:rPr>
      </w:pPr>
      <w:r w:rsidRPr="00155A36">
        <w:rPr>
          <w:rFonts w:asciiTheme="majorHAnsi" w:hAnsiTheme="majorHAnsi" w:cstheme="majorHAnsi"/>
        </w:rPr>
        <w:t>Prefer:</w:t>
      </w:r>
    </w:p>
    <w:p w14:paraId="2D836098" w14:textId="77777777" w:rsidR="00FB3B91" w:rsidRPr="00155A36" w:rsidRDefault="00FB3B91" w:rsidP="00FB3B91">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241D6975" w14:textId="77777777" w:rsidR="00FB3B91" w:rsidRPr="00155A36" w:rsidRDefault="00FB3B91" w:rsidP="00FB3B91">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176376DD" w14:textId="77777777" w:rsidR="00FB3B91" w:rsidRPr="00155A36" w:rsidRDefault="00FB3B91" w:rsidP="00FB3B91">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5DD3A917" w14:textId="77777777" w:rsidR="00FB3B91" w:rsidRDefault="00FB3B91" w:rsidP="00FB3B91">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 xml:space="preserve">primary reward </w:t>
      </w:r>
      <w:proofErr w:type="gramStart"/>
      <w:r w:rsidRPr="00155A36">
        <w:rPr>
          <w:rFonts w:asciiTheme="majorHAnsi" w:hAnsiTheme="majorHAnsi" w:cstheme="majorHAnsi"/>
          <w:u w:val="single"/>
        </w:rPr>
        <w:t>functions</w:t>
      </w:r>
      <w:proofErr w:type="gramEnd"/>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w:t>
      </w:r>
      <w:proofErr w:type="gramStart"/>
      <w:r w:rsidRPr="00155A36">
        <w:rPr>
          <w:rFonts w:asciiTheme="majorHAnsi" w:hAnsiTheme="majorHAnsi" w:cstheme="majorHAnsi"/>
          <w:sz w:val="16"/>
        </w:rPr>
        <w:t>first of all</w:t>
      </w:r>
      <w:proofErr w:type="gramEnd"/>
      <w:r w:rsidRPr="00155A3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55A36">
        <w:rPr>
          <w:rFonts w:asciiTheme="majorHAnsi" w:hAnsiTheme="majorHAnsi" w:cstheme="majorHAnsi"/>
          <w:u w:val="single"/>
        </w:rPr>
        <w:t>Thus</w:t>
      </w:r>
      <w:proofErr w:type="gramEnd"/>
      <w:r w:rsidRPr="00155A36">
        <w:rPr>
          <w:rFonts w:asciiTheme="majorHAnsi" w:hAnsiTheme="majorHAnsi" w:cstheme="majorHAnsi"/>
          <w:u w:val="single"/>
        </w:rPr>
        <w:t xml:space="preserve">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55A36">
        <w:rPr>
          <w:rFonts w:asciiTheme="majorHAnsi" w:hAnsiTheme="majorHAnsi" w:cstheme="majorHAnsi"/>
          <w:sz w:val="16"/>
        </w:rPr>
        <w:t>As</w:t>
      </w:r>
      <w:proofErr w:type="gramEnd"/>
      <w:r w:rsidRPr="00155A3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55A36">
        <w:rPr>
          <w:rFonts w:asciiTheme="majorHAnsi" w:hAnsiTheme="majorHAnsi" w:cstheme="majorHAnsi"/>
          <w:sz w:val="16"/>
        </w:rPr>
        <w:t>all of</w:t>
      </w:r>
      <w:proofErr w:type="gramEnd"/>
      <w:r w:rsidRPr="00155A3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 xml:space="preserve">is organized like a computer keyboard, with </w:t>
      </w:r>
      <w:proofErr w:type="gramStart"/>
      <w:r w:rsidRPr="00155A36">
        <w:rPr>
          <w:rFonts w:asciiTheme="majorHAnsi" w:hAnsiTheme="majorHAnsi" w:cstheme="majorHAnsi"/>
          <w:u w:val="single"/>
        </w:rPr>
        <w:t>particular stimulus</w:t>
      </w:r>
      <w:proofErr w:type="gramEnd"/>
      <w:r w:rsidRPr="00155A36">
        <w:rPr>
          <w:rFonts w:asciiTheme="majorHAnsi" w:hAnsiTheme="majorHAnsi" w:cstheme="majorHAnsi"/>
          <w:u w:val="single"/>
        </w:rPr>
        <w:t xml:space="preserve">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155A36">
        <w:rPr>
          <w:rFonts w:asciiTheme="majorHAnsi" w:hAnsiTheme="majorHAnsi" w:cstheme="majorHAnsi"/>
          <w:sz w:val="16"/>
        </w:rPr>
        <w:t>is</w:t>
      </w:r>
      <w:proofErr w:type="gramEnd"/>
      <w:r w:rsidRPr="00155A36">
        <w:rPr>
          <w:rFonts w:asciiTheme="majorHAnsi" w:hAnsiTheme="majorHAnsi" w:cstheme="majorHAns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155A36">
        <w:rPr>
          <w:rFonts w:asciiTheme="majorHAnsi" w:hAnsiTheme="majorHAnsi" w:cstheme="majorHAnsi"/>
          <w:sz w:val="16"/>
        </w:rPr>
        <w:t>amygdala</w:t>
      </w:r>
      <w:proofErr w:type="gramEnd"/>
      <w:r w:rsidRPr="00155A36">
        <w:rPr>
          <w:rFonts w:asciiTheme="majorHAnsi" w:hAnsiTheme="majorHAnsi" w:cstheme="maj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155A36">
        <w:rPr>
          <w:rFonts w:asciiTheme="majorHAnsi" w:hAnsiTheme="majorHAnsi" w:cstheme="majorHAnsi"/>
          <w:sz w:val="16"/>
        </w:rPr>
        <w:t>In an attempt to</w:t>
      </w:r>
      <w:proofErr w:type="gramEnd"/>
      <w:r w:rsidRPr="00155A3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55A36">
        <w:rPr>
          <w:rFonts w:asciiTheme="majorHAnsi" w:hAnsiTheme="majorHAnsi" w:cstheme="majorHAnsi"/>
          <w:sz w:val="16"/>
        </w:rPr>
        <w:t>a majority of</w:t>
      </w:r>
      <w:proofErr w:type="gramEnd"/>
      <w:r w:rsidRPr="00155A3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155A36">
        <w:rPr>
          <w:rFonts w:asciiTheme="majorHAnsi" w:hAnsiTheme="majorHAnsi" w:cstheme="majorHAnsi"/>
          <w:sz w:val="16"/>
        </w:rPr>
        <w:t>networks, and</w:t>
      </w:r>
      <w:proofErr w:type="gramEnd"/>
      <w:r w:rsidRPr="00155A3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55A36">
        <w:rPr>
          <w:rFonts w:asciiTheme="majorHAnsi" w:hAnsiTheme="majorHAnsi" w:cstheme="majorHAnsi"/>
          <w:sz w:val="16"/>
        </w:rPr>
        <w:t>being considered to be</w:t>
      </w:r>
      <w:proofErr w:type="gramEnd"/>
      <w:r w:rsidRPr="00155A3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55A36">
        <w:rPr>
          <w:rFonts w:asciiTheme="majorHAnsi" w:hAnsiTheme="majorHAnsi" w:cstheme="majorHAnsi"/>
          <w:sz w:val="16"/>
        </w:rPr>
        <w:t>), and</w:t>
      </w:r>
      <w:proofErr w:type="gramEnd"/>
      <w:r w:rsidRPr="00155A36">
        <w:rPr>
          <w:rFonts w:asciiTheme="majorHAnsi" w:hAnsiTheme="majorHAnsi" w:cstheme="maj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155A36">
        <w:rPr>
          <w:rFonts w:asciiTheme="majorHAnsi" w:hAnsiTheme="majorHAnsi" w:cstheme="majorHAnsi"/>
          <w:sz w:val="16"/>
        </w:rPr>
        <w:t>similar to</w:t>
      </w:r>
      <w:proofErr w:type="gramEnd"/>
      <w:r w:rsidRPr="00155A36">
        <w:rPr>
          <w:rFonts w:asciiTheme="majorHAnsi" w:hAnsiTheme="majorHAnsi" w:cstheme="majorHAnsi"/>
          <w:sz w:val="16"/>
        </w:rPr>
        <w:t xml:space="preserve">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 xml:space="preserve">responsible </w:t>
      </w:r>
      <w:proofErr w:type="gramStart"/>
      <w:r w:rsidRPr="00155A36">
        <w:rPr>
          <w:rFonts w:asciiTheme="majorHAnsi" w:hAnsiTheme="majorHAnsi" w:cstheme="majorHAnsi"/>
          <w:highlight w:val="green"/>
          <w:u w:val="single"/>
        </w:rPr>
        <w:t>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w:t>
      </w:r>
      <w:proofErr w:type="gramEnd"/>
      <w:r w:rsidRPr="00155A36">
        <w:rPr>
          <w:rFonts w:asciiTheme="majorHAnsi" w:hAnsiTheme="majorHAnsi" w:cstheme="majorHAnsi"/>
          <w:highlight w:val="green"/>
          <w:u w:val="single"/>
        </w:rPr>
        <w:t xml:space="preserve">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155A36">
        <w:rPr>
          <w:rFonts w:asciiTheme="majorHAnsi" w:hAnsiTheme="majorHAnsi" w:cstheme="majorHAnsi"/>
          <w:sz w:val="16"/>
        </w:rPr>
        <w:t>schizophrenia</w:t>
      </w:r>
      <w:proofErr w:type="gramEnd"/>
      <w:r w:rsidRPr="00155A3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0AC906" w14:textId="77777777" w:rsidR="00FB3B91" w:rsidRDefault="00FB3B91" w:rsidP="00FB3B91">
      <w:pPr>
        <w:pStyle w:val="Heading4"/>
        <w:rPr>
          <w:rFonts w:eastAsia="Times New Roman"/>
        </w:rPr>
      </w:pPr>
      <w:r>
        <w:rPr>
          <w:rFonts w:eastAsia="Times New Roman"/>
        </w:rPr>
        <w:t>[2] Only natural observable moral facts exist:</w:t>
      </w:r>
    </w:p>
    <w:p w14:paraId="64CEB3B5" w14:textId="77777777" w:rsidR="00FB3B91" w:rsidRDefault="00FB3B91" w:rsidP="00FB3B91">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w:t>
      </w:r>
      <w:proofErr w:type="gramStart"/>
      <w:r w:rsidRPr="00994E2B">
        <w:rPr>
          <w:u w:val="single"/>
        </w:rPr>
        <w:t>follow</w:t>
      </w:r>
      <w:proofErr w:type="gramEnd"/>
      <w:r w:rsidRPr="00994E2B">
        <w:rPr>
          <w:u w:val="single"/>
        </w:rPr>
        <w:t xml:space="preserve">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68D1205C" w14:textId="77777777" w:rsidR="00FB3B91" w:rsidRPr="00815C42" w:rsidRDefault="00FB3B91" w:rsidP="00FB3B91">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39D3620F" w14:textId="77777777" w:rsidR="00FB3B91" w:rsidRPr="008D552A" w:rsidRDefault="00FB3B91" w:rsidP="00FB3B91">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7D659DDB" w14:textId="77777777" w:rsidR="00FB3B91" w:rsidRPr="008D552A" w:rsidRDefault="00FB3B91" w:rsidP="00FB3B91">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3E65D48B" w14:textId="77777777" w:rsidR="00FB3B91" w:rsidRPr="008D552A" w:rsidRDefault="00FB3B91" w:rsidP="00FB3B91">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6397A73E" w14:textId="77777777" w:rsidR="00FB3B91" w:rsidRPr="008D552A" w:rsidRDefault="00FB3B91" w:rsidP="00FB3B91">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4BF7F20E" w14:textId="77777777" w:rsidR="00FB3B91" w:rsidRPr="008D552A" w:rsidRDefault="00FB3B91" w:rsidP="00FB3B91">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020DD895" w14:textId="77777777" w:rsidR="00FB3B91" w:rsidRDefault="00FB3B91" w:rsidP="00FB3B91">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683A8945" w14:textId="77777777" w:rsidR="00FB3B91" w:rsidRPr="008A5C7F" w:rsidRDefault="00FB3B91" w:rsidP="00FB3B91">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28B0FE4D" w14:textId="77777777" w:rsidR="00FB3B91" w:rsidRDefault="00FB3B91" w:rsidP="00FB3B91">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29189F79" w14:textId="77777777" w:rsidR="00FB3B91" w:rsidRDefault="00FB3B91" w:rsidP="00FB3B91">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30AAB415" w14:textId="77777777" w:rsidR="00FB3B91" w:rsidRPr="00650470" w:rsidRDefault="00FB3B91" w:rsidP="00FB3B91">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1FCB5C47" w14:textId="77777777" w:rsidR="00FB3B91" w:rsidRPr="00D50B96" w:rsidRDefault="00FB3B91" w:rsidP="00FB3B91">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w:t>
      </w:r>
      <w:proofErr w:type="gramStart"/>
      <w:r w:rsidRPr="00650470">
        <w:rPr>
          <w:rFonts w:eastAsia="Times New Roman"/>
          <w:sz w:val="12"/>
        </w:rPr>
        <w:t>actually Φs</w:t>
      </w:r>
      <w:proofErr w:type="gramEnd"/>
      <w:r w:rsidRPr="00650470">
        <w:rPr>
          <w:rFonts w:eastAsia="Times New Roman"/>
          <w:sz w:val="12"/>
        </w:rPr>
        <w:t xml:space="preserve">.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579FD0AE" w14:textId="77777777" w:rsidR="00FB3B91" w:rsidRPr="00E133B3" w:rsidRDefault="00FB3B91" w:rsidP="00FB3B91">
      <w:pPr>
        <w:pStyle w:val="Heading4"/>
        <w:rPr>
          <w:rFonts w:cs="Calibri"/>
        </w:rPr>
      </w:pPr>
      <w:r w:rsidRPr="00E133B3">
        <w:rPr>
          <w:rFonts w:cs="Calibri"/>
        </w:rPr>
        <w:t>Extinction first –</w:t>
      </w:r>
    </w:p>
    <w:p w14:paraId="29158897" w14:textId="77777777" w:rsidR="00FB3B91" w:rsidRPr="00E133B3" w:rsidRDefault="00FB3B91" w:rsidP="00FB3B91">
      <w:pPr>
        <w:pStyle w:val="Heading4"/>
        <w:ind w:firstLine="720"/>
        <w:rPr>
          <w:rFonts w:cs="Calibri"/>
        </w:rPr>
      </w:pPr>
      <w:r w:rsidRPr="00E133B3">
        <w:rPr>
          <w:rFonts w:cs="Calibri"/>
        </w:rPr>
        <w:t>1 – Forecloses future improvement – we can never improve society because our impact is irreversible</w:t>
      </w:r>
    </w:p>
    <w:p w14:paraId="3A25D97B" w14:textId="77777777" w:rsidR="00FB3B91" w:rsidRPr="00E133B3" w:rsidRDefault="00FB3B91" w:rsidP="00FB3B91">
      <w:pPr>
        <w:pStyle w:val="Heading4"/>
        <w:ind w:firstLine="720"/>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5915083E" w14:textId="77777777" w:rsidR="00FB3B91" w:rsidRPr="00E133B3" w:rsidRDefault="00FB3B91" w:rsidP="00FB3B91">
      <w:pPr>
        <w:pStyle w:val="Heading4"/>
        <w:ind w:left="720"/>
        <w:rPr>
          <w:rFonts w:cs="Calibri"/>
        </w:rPr>
      </w:pPr>
      <w:r w:rsidRPr="00E133B3">
        <w:rPr>
          <w:rFonts w:cs="Calibri"/>
        </w:rPr>
        <w:t>3 – Moral obligation – allowing people to die is unethical and should be prevented because it creates ethics towards other people</w:t>
      </w:r>
    </w:p>
    <w:p w14:paraId="16EA1415" w14:textId="77777777" w:rsidR="00FB3B91" w:rsidRDefault="00FB3B91" w:rsidP="00FB3B91">
      <w:pPr>
        <w:pStyle w:val="Heading4"/>
        <w:ind w:firstLine="720"/>
        <w:rPr>
          <w:rFonts w:cs="Calibri"/>
        </w:rPr>
      </w:pPr>
      <w:r w:rsidRPr="00E133B3">
        <w:rPr>
          <w:rFonts w:cs="Calibri"/>
        </w:rPr>
        <w:t>4 – Objectivity – body count is the most objective way to calculate impacts because comparing suffering is unethical</w:t>
      </w:r>
    </w:p>
    <w:p w14:paraId="2D113023" w14:textId="77777777" w:rsidR="00FB3B91" w:rsidRDefault="00FB3B91" w:rsidP="00FB3B91">
      <w:pPr>
        <w:pStyle w:val="Heading4"/>
        <w:ind w:left="720"/>
      </w:pPr>
      <w:r>
        <w:t>5 – Moral uncertainty – if we’re unsure about which interpretation of the world is true – we ought to preserve the world to keep debating about it</w:t>
      </w:r>
    </w:p>
    <w:p w14:paraId="077085A3" w14:textId="77777777" w:rsidR="00FB3B91" w:rsidRPr="00063A33" w:rsidRDefault="00FB3B91" w:rsidP="00FB3B91">
      <w:pPr>
        <w:pStyle w:val="Heading3"/>
        <w:rPr>
          <w:rFonts w:asciiTheme="majorHAnsi" w:hAnsiTheme="majorHAnsi" w:cstheme="majorHAnsi"/>
        </w:rPr>
      </w:pPr>
      <w:r w:rsidRPr="00063A33">
        <w:rPr>
          <w:rFonts w:asciiTheme="majorHAnsi" w:hAnsiTheme="majorHAnsi" w:cstheme="majorHAnsi"/>
        </w:rPr>
        <w:t>UV</w:t>
      </w:r>
    </w:p>
    <w:p w14:paraId="02C3664E" w14:textId="77777777" w:rsidR="00FB3B91" w:rsidRDefault="00FB3B91" w:rsidP="00FB3B91">
      <w:pPr>
        <w:pStyle w:val="Heading4"/>
        <w:rPr>
          <w:rFonts w:asciiTheme="majorHAnsi" w:hAnsiTheme="majorHAnsi" w:cstheme="majorHAnsi"/>
        </w:rPr>
      </w:pPr>
      <w:r w:rsidRPr="00063A33">
        <w:rPr>
          <w:rFonts w:asciiTheme="majorHAnsi" w:hAnsiTheme="majorHAnsi" w:cstheme="majorHAnsi"/>
        </w:rPr>
        <w:t>1] 1</w:t>
      </w:r>
      <w:proofErr w:type="gramStart"/>
      <w:r w:rsidRPr="00063A33">
        <w:rPr>
          <w:rFonts w:asciiTheme="majorHAnsi" w:hAnsiTheme="majorHAnsi" w:cstheme="majorHAnsi"/>
        </w:rPr>
        <w:t>AR  theory</w:t>
      </w:r>
      <w:proofErr w:type="gramEnd"/>
      <w:r w:rsidRPr="00063A33">
        <w:rPr>
          <w:rFonts w:asciiTheme="majorHAnsi" w:hAnsiTheme="majorHAnsi" w:cstheme="majorHAnsi"/>
        </w:rPr>
        <w:t xml:space="preserve">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p>
    <w:p w14:paraId="1D3878A2" w14:textId="77777777" w:rsidR="00FB3B91" w:rsidRDefault="00FB3B91" w:rsidP="00FB3B91"/>
    <w:p w14:paraId="1A789E78" w14:textId="77777777" w:rsidR="00FB3B91" w:rsidRPr="00063A33" w:rsidRDefault="00FB3B91" w:rsidP="00FB3B91">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2064343E" w14:textId="77777777" w:rsidR="00FB3B91" w:rsidRPr="00063A33" w:rsidRDefault="00FB3B91" w:rsidP="00FB3B91">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3F34EF69" w14:textId="77777777" w:rsidR="00FB3B91" w:rsidRPr="00063A33" w:rsidRDefault="00FB3B91" w:rsidP="00FB3B91">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xml:space="preserve">- statements are true until proven false, if I told you my </w:t>
      </w:r>
      <w:proofErr w:type="gramStart"/>
      <w:r w:rsidRPr="00063A33">
        <w:rPr>
          <w:rFonts w:asciiTheme="majorHAnsi" w:eastAsiaTheme="majorEastAsia" w:hAnsiTheme="majorHAnsi" w:cstheme="majorHAnsi"/>
          <w:b/>
          <w:bCs/>
          <w:sz w:val="26"/>
          <w:szCs w:val="26"/>
        </w:rPr>
        <w:t>name</w:t>
      </w:r>
      <w:proofErr w:type="gramEnd"/>
      <w:r w:rsidRPr="00063A33">
        <w:rPr>
          <w:rFonts w:asciiTheme="majorHAnsi" w:eastAsiaTheme="majorEastAsia" w:hAnsiTheme="majorHAnsi" w:cstheme="majorHAnsi"/>
          <w:b/>
          <w:bCs/>
          <w:sz w:val="26"/>
          <w:szCs w:val="26"/>
        </w:rPr>
        <w:t xml:space="preserve"> you’d believe me.</w:t>
      </w:r>
    </w:p>
    <w:p w14:paraId="6CD17485" w14:textId="77777777" w:rsidR="00FB3B91" w:rsidRPr="00063A33" w:rsidRDefault="00FB3B91" w:rsidP="00FB3B91">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3A70094E" w14:textId="77777777" w:rsidR="00FB3B91" w:rsidRPr="00063A33" w:rsidRDefault="00FB3B91" w:rsidP="00FB3B91">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7721B9E4" w14:textId="77777777" w:rsidR="00FB3B91" w:rsidRPr="00063A33" w:rsidRDefault="00FB3B91" w:rsidP="00FB3B91">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63E567BF" w14:textId="77777777" w:rsidR="00FB3B91" w:rsidRDefault="00FB3B91" w:rsidP="00FB3B91">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72C9F768" w14:textId="77777777" w:rsidR="00FB3B91" w:rsidRPr="00F601E6" w:rsidRDefault="00FB3B91" w:rsidP="00FB3B91"/>
    <w:p w14:paraId="644000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3B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49A"/>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B9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CE776"/>
  <w14:defaultImageDpi w14:val="300"/>
  <w15:docId w15:val="{E7B5BD47-EF90-B24C-AE8C-DD0739ED0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3B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3B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3B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B3B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FB3B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3B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3B91"/>
  </w:style>
  <w:style w:type="character" w:customStyle="1" w:styleId="Heading1Char">
    <w:name w:val="Heading 1 Char"/>
    <w:aliases w:val="Pocket Char"/>
    <w:basedOn w:val="DefaultParagraphFont"/>
    <w:link w:val="Heading1"/>
    <w:uiPriority w:val="9"/>
    <w:rsid w:val="00FB3B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3B9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B3B9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B3B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3B91"/>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FB3B91"/>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20"/>
    <w:qFormat/>
    <w:rsid w:val="00FB3B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3B9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FB3B91"/>
    <w:rPr>
      <w:color w:val="auto"/>
      <w:u w:val="none"/>
    </w:rPr>
  </w:style>
  <w:style w:type="paragraph" w:styleId="DocumentMap">
    <w:name w:val="Document Map"/>
    <w:basedOn w:val="Normal"/>
    <w:link w:val="DocumentMapChar"/>
    <w:uiPriority w:val="99"/>
    <w:semiHidden/>
    <w:unhideWhenUsed/>
    <w:rsid w:val="00FB3B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3B91"/>
    <w:rPr>
      <w:rFonts w:ascii="Lucida Grande" w:hAnsi="Lucida Grande" w:cs="Lucida Grand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B3B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B3B9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FB3B91"/>
    <w:rPr>
      <w:color w:val="605E5C"/>
      <w:shd w:val="clear" w:color="auto" w:fill="E1DFDD"/>
    </w:rPr>
  </w:style>
  <w:style w:type="paragraph" w:customStyle="1" w:styleId="Emphasis1">
    <w:name w:val="Emphasis1"/>
    <w:basedOn w:val="Normal"/>
    <w:autoRedefine/>
    <w:uiPriority w:val="7"/>
    <w:qFormat/>
    <w:rsid w:val="00FB3B9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FB3B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nightfoundation.org/articles/americans-are-losing-faith-in-an-objective-media-a-new-gallup-knight-study-explores-why/" TargetMode="External"/><Relationship Id="rId18" Type="http://schemas.openxmlformats.org/officeDocument/2006/relationships/hyperlink" Target="https://www.e-ir.info/wp-admin/post-new.php" TargetMode="External"/><Relationship Id="rId26" Type="http://schemas.openxmlformats.org/officeDocument/2006/relationships/hyperlink" Target="https://www.e-ir.info/wp-admin/post-new.php" TargetMode="External"/><Relationship Id="rId39" Type="http://schemas.openxmlformats.org/officeDocument/2006/relationships/theme" Target="theme/theme1.xml"/><Relationship Id="rId21" Type="http://schemas.openxmlformats.org/officeDocument/2006/relationships/hyperlink" Target="https://www.e-ir.info/wp-admin/post-new.php" TargetMode="External"/><Relationship Id="rId34" Type="http://schemas.openxmlformats.org/officeDocument/2006/relationships/hyperlink" Target="https://www.e-ir.info/wp-admin/post-new.php" TargetMode="External"/><Relationship Id="rId7" Type="http://schemas.openxmlformats.org/officeDocument/2006/relationships/settings" Target="settings.xml"/><Relationship Id="rId12" Type="http://schemas.openxmlformats.org/officeDocument/2006/relationships/hyperlink" Target="https://www.cjr.org/analysis/advocates-journalism.php" TargetMode="External"/><Relationship Id="rId17" Type="http://schemas.openxmlformats.org/officeDocument/2006/relationships/hyperlink" Target="http://www.reachingcriticalwill.org/images/documents/Disarmament-fora/OEWG/2016/Documents/NGO13.pdf" TargetMode="External"/><Relationship Id="rId25" Type="http://schemas.openxmlformats.org/officeDocument/2006/relationships/hyperlink" Target="https://www.e-ir.info/wp-admin/post-new.php" TargetMode="External"/><Relationship Id="rId33" Type="http://schemas.openxmlformats.org/officeDocument/2006/relationships/hyperlink" Target="https://www.e-ir.info/wp-admin/post-new.php"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s.stanford.edu/2020/02/27/journalism-and-democracy/" TargetMode="External"/><Relationship Id="rId20" Type="http://schemas.openxmlformats.org/officeDocument/2006/relationships/hyperlink" Target="https://www.e-ir.info/wp-admin/post-new.php" TargetMode="External"/><Relationship Id="rId29" Type="http://schemas.openxmlformats.org/officeDocument/2006/relationships/hyperlink" Target="https://www.e-ir.info/wp-admin/post-new.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ondreams.org/views/2012/10/25/objectivity-does-not-mean-neutrality-danger-false-equivalency-media" TargetMode="External"/><Relationship Id="rId24" Type="http://schemas.openxmlformats.org/officeDocument/2006/relationships/hyperlink" Target="https://www.e-ir.info/wp-admin/post-new.php" TargetMode="External"/><Relationship Id="rId32" Type="http://schemas.openxmlformats.org/officeDocument/2006/relationships/hyperlink" Target="https://www.e-ir.info/wp-admin/post-new.php"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profiles.stanford.edu/jon-krosnick" TargetMode="External"/><Relationship Id="rId23" Type="http://schemas.openxmlformats.org/officeDocument/2006/relationships/hyperlink" Target="https://www.e-ir.info/wp-admin/post-new.php" TargetMode="External"/><Relationship Id="rId28" Type="http://schemas.openxmlformats.org/officeDocument/2006/relationships/hyperlink" Target="https://www.e-ir.info/wp-admin/post-new.php" TargetMode="External"/><Relationship Id="rId36" Type="http://schemas.openxmlformats.org/officeDocument/2006/relationships/hyperlink" Target="https://www.globalpolicyjournal.com/blog/07/06/2017/post-truth-politics-fifth-estate-and-securitization-fake-news" TargetMode="External"/><Relationship Id="rId10" Type="http://schemas.openxmlformats.org/officeDocument/2006/relationships/hyperlink" Target="https://web.archive.org/web/20130129094105/http://www.ethicaljournalismnetwork.org/2013/journalism%E2%80%99s-era-of-change-but-objectivity-still-plays-a-critical-role/" TargetMode="External"/><Relationship Id="rId19" Type="http://schemas.openxmlformats.org/officeDocument/2006/relationships/hyperlink" Target="https://www.e-ir.info/wp-admin/post-new.php" TargetMode="External"/><Relationship Id="rId31" Type="http://schemas.openxmlformats.org/officeDocument/2006/relationships/hyperlink" Target="https://www.e-ir.info/wp-admin/post-new.php" TargetMode="External"/><Relationship Id="rId4" Type="http://schemas.openxmlformats.org/officeDocument/2006/relationships/customXml" Target="../customXml/item4.xml"/><Relationship Id="rId9" Type="http://schemas.openxmlformats.org/officeDocument/2006/relationships/hyperlink" Target="https://niemanreports.org/articles/an-argument-why-journalists-should-not-abandon-objectivity/" TargetMode="External"/><Relationship Id="rId14" Type="http://schemas.openxmlformats.org/officeDocument/2006/relationships/hyperlink" Target="https://profiles.stanford.edu/james-hamilton" TargetMode="External"/><Relationship Id="rId22" Type="http://schemas.openxmlformats.org/officeDocument/2006/relationships/hyperlink" Target="https://www.e-ir.info/wp-admin/post-new.php" TargetMode="External"/><Relationship Id="rId27" Type="http://schemas.openxmlformats.org/officeDocument/2006/relationships/hyperlink" Target="https://www.e-ir.info/wp-admin/post-new.php" TargetMode="External"/><Relationship Id="rId30" Type="http://schemas.openxmlformats.org/officeDocument/2006/relationships/hyperlink" Target="https://www.e-ir.info/wp-admin/post-new.php" TargetMode="External"/><Relationship Id="rId35" Type="http://schemas.openxmlformats.org/officeDocument/2006/relationships/hyperlink" Target="https://www.northjersey.com/story/entertainment/columnists/jim-beckerman/2021/02/18/media-bias-newspapers-objective-press-fake-news/409476300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21945</Words>
  <Characters>125089</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2022-03-10T16:38:00Z</dcterms:created>
  <dcterms:modified xsi:type="dcterms:W3CDTF">2022-03-10T16:42:00Z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