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70E24" w14:textId="77777777" w:rsidR="006E0BC5" w:rsidRDefault="006E0BC5" w:rsidP="006E0BC5">
      <w:pPr>
        <w:pStyle w:val="Heading3"/>
      </w:pPr>
      <w:r>
        <w:t>Plan</w:t>
      </w:r>
    </w:p>
    <w:p w14:paraId="431633A6" w14:textId="77777777" w:rsidR="006E0BC5" w:rsidRDefault="006E0BC5" w:rsidP="006E0BC5">
      <w:pPr>
        <w:pStyle w:val="Heading4"/>
      </w:pPr>
      <w:r>
        <w:t>Text – Member nations of the Outer Space Treaty ought to rule that appropriation of outer space by private actors is unjust by explicitly applying Article II of the Outer Space Treaty to private actors.</w:t>
      </w:r>
    </w:p>
    <w:p w14:paraId="45C84677" w14:textId="77777777" w:rsidR="006E0BC5" w:rsidRPr="00B83F6B" w:rsidRDefault="006E0BC5" w:rsidP="006E0BC5">
      <w:pPr>
        <w:pStyle w:val="Heading4"/>
      </w:pPr>
      <w:r>
        <w:t xml:space="preserve">To Clarify – this is a </w:t>
      </w:r>
      <w:r>
        <w:rPr>
          <w:u w:val="single"/>
        </w:rPr>
        <w:t>whole resolution</w:t>
      </w:r>
      <w:r>
        <w:t xml:space="preserve"> Affirmative that’s defends implementation through the Outer Space Treaty.</w:t>
      </w:r>
    </w:p>
    <w:p w14:paraId="2F4410EF" w14:textId="77777777" w:rsidR="006E0BC5" w:rsidRDefault="006E0BC5" w:rsidP="006E0BC5">
      <w:pPr>
        <w:pStyle w:val="Heading3"/>
      </w:pPr>
      <w:r>
        <w:t>1AC: OST</w:t>
      </w:r>
    </w:p>
    <w:p w14:paraId="614A6229" w14:textId="77777777" w:rsidR="006E0BC5" w:rsidRDefault="006E0BC5" w:rsidP="006E0BC5">
      <w:pPr>
        <w:pStyle w:val="Heading4"/>
      </w:pPr>
      <w:r>
        <w:t>Advantage 1 is the OST:</w:t>
      </w:r>
    </w:p>
    <w:p w14:paraId="7DA4A7B7" w14:textId="77777777" w:rsidR="006E0BC5" w:rsidRDefault="006E0BC5" w:rsidP="006E0BC5">
      <w:pPr>
        <w:pStyle w:val="Heading4"/>
      </w:pPr>
      <w:r>
        <w:t xml:space="preserve">Vagueness in the OST that </w:t>
      </w:r>
      <w:r>
        <w:rPr>
          <w:u w:val="single"/>
        </w:rPr>
        <w:t>reflect</w:t>
      </w:r>
      <w:r>
        <w:t xml:space="preserve"> democratized advances in Space cause </w:t>
      </w:r>
      <w:r>
        <w:rPr>
          <w:u w:val="single"/>
        </w:rPr>
        <w:t>ambiguity concerns</w:t>
      </w:r>
      <w:r>
        <w:t xml:space="preserve"> – risks rendering the OST </w:t>
      </w:r>
      <w:r>
        <w:rPr>
          <w:u w:val="single"/>
        </w:rPr>
        <w:t>extinct</w:t>
      </w:r>
      <w:r>
        <w:t>.</w:t>
      </w:r>
    </w:p>
    <w:p w14:paraId="30C31C1B" w14:textId="77777777" w:rsidR="006E0BC5" w:rsidRPr="0038663D" w:rsidRDefault="006E0BC5" w:rsidP="006E0BC5">
      <w:r w:rsidRPr="0038663D">
        <w:rPr>
          <w:rStyle w:val="Style13ptBold"/>
        </w:rPr>
        <w:t>CFR</w:t>
      </w:r>
      <w:r>
        <w:rPr>
          <w:rStyle w:val="Style13ptBold"/>
        </w:rPr>
        <w:t xml:space="preserve"> 17</w:t>
      </w:r>
      <w:r w:rsidRPr="0038663D">
        <w:t xml:space="preserve"> 10-10-2017 "The Outer Space Treaty’s Midlife Funk"</w:t>
      </w:r>
      <w:r>
        <w:t xml:space="preserve"> </w:t>
      </w:r>
      <w:hyperlink r:id="rId9" w:history="1">
        <w:r w:rsidRPr="00FC542F">
          <w:rPr>
            <w:rStyle w:val="Hyperlink"/>
          </w:rPr>
          <w:t>https://www.cfr.org/blog/outer-space-treatys-midlife-funk</w:t>
        </w:r>
      </w:hyperlink>
      <w:r>
        <w:t xml:space="preserve"> (Council of Foreign Relations)//Elmer </w:t>
      </w:r>
    </w:p>
    <w:p w14:paraId="4819FEC4" w14:textId="77777777" w:rsidR="006E0BC5" w:rsidRPr="00893DBD" w:rsidRDefault="006E0BC5" w:rsidP="006E0BC5">
      <w:pPr>
        <w:rPr>
          <w:rStyle w:val="StyleUnderline"/>
        </w:rPr>
      </w:pPr>
      <w:r w:rsidRPr="0026510E">
        <w:rPr>
          <w:rStyle w:val="StyleUnderline"/>
        </w:rPr>
        <w:t xml:space="preserve">Today marks the fiftieth anniversary of </w:t>
      </w:r>
      <w:r w:rsidRPr="00052F51">
        <w:rPr>
          <w:rStyle w:val="Emphasis"/>
          <w:highlight w:val="green"/>
        </w:rPr>
        <w:t>the O</w:t>
      </w:r>
      <w:r w:rsidRPr="0026510E">
        <w:rPr>
          <w:rStyle w:val="StyleUnderline"/>
        </w:rPr>
        <w:t xml:space="preserve">uter </w:t>
      </w:r>
      <w:r w:rsidRPr="00052F51">
        <w:rPr>
          <w:rStyle w:val="Emphasis"/>
          <w:highlight w:val="green"/>
        </w:rPr>
        <w:t>S</w:t>
      </w:r>
      <w:r w:rsidRPr="0026510E">
        <w:rPr>
          <w:rStyle w:val="StyleUnderline"/>
        </w:rPr>
        <w:t xml:space="preserve">pace </w:t>
      </w:r>
      <w:r w:rsidRPr="00052F51">
        <w:rPr>
          <w:rStyle w:val="Emphasis"/>
          <w:highlight w:val="green"/>
        </w:rPr>
        <w:t>T</w:t>
      </w:r>
      <w:r w:rsidRPr="0026510E">
        <w:rPr>
          <w:rStyle w:val="StyleUnderline"/>
        </w:rPr>
        <w:t xml:space="preserve">reaty’s </w:t>
      </w:r>
      <w:r w:rsidRPr="00052F51">
        <w:rPr>
          <w:rStyle w:val="Emphasis"/>
          <w:highlight w:val="green"/>
        </w:rPr>
        <w:t>entry</w:t>
      </w:r>
      <w:r w:rsidRPr="0026510E">
        <w:rPr>
          <w:rStyle w:val="StyleUnderline"/>
        </w:rPr>
        <w:t xml:space="preserve"> into force.</w:t>
      </w:r>
      <w:r w:rsidRPr="00C37E06">
        <w:rPr>
          <w:sz w:val="16"/>
        </w:rPr>
        <w:t xml:space="preserve"> The UN agreement, which took effect on October 10th, 1967, created a binding legal regime for the cosmos (Earth notwithstanding). </w:t>
      </w:r>
      <w:r w:rsidRPr="0026510E">
        <w:rPr>
          <w:rStyle w:val="StyleUnderline"/>
        </w:rPr>
        <w:t xml:space="preserve">Declaring outer space to be the “province of all mankind” and dictating that it be used for peaceful purposes, the treaty eased U.S.-Soviet tensions, </w:t>
      </w:r>
      <w:r w:rsidRPr="00052F51">
        <w:rPr>
          <w:rStyle w:val="Emphasis"/>
          <w:highlight w:val="green"/>
        </w:rPr>
        <w:t>helping</w:t>
      </w:r>
      <w:r w:rsidRPr="0026510E">
        <w:rPr>
          <w:rStyle w:val="StyleUnderline"/>
        </w:rPr>
        <w:t xml:space="preserve"> to </w:t>
      </w:r>
      <w:r w:rsidRPr="00052F51">
        <w:rPr>
          <w:rStyle w:val="Emphasis"/>
          <w:highlight w:val="green"/>
          <w:bdr w:val="single" w:sz="18" w:space="0" w:color="auto"/>
        </w:rPr>
        <w:t>lay the groundwork for the détente of the following decade</w:t>
      </w:r>
      <w:r w:rsidRPr="0026510E">
        <w:rPr>
          <w:rStyle w:val="StyleUnderline"/>
        </w:rPr>
        <w:t>. The agreement was, in many respects, a triumph for multilateralism.</w:t>
      </w:r>
      <w:r w:rsidRPr="00C37E06">
        <w:rPr>
          <w:sz w:val="16"/>
        </w:rPr>
        <w:t xml:space="preserve"> More on: Space Global Commons Global Governance Technology and Innovation </w:t>
      </w:r>
      <w:r w:rsidRPr="0026510E">
        <w:rPr>
          <w:rStyle w:val="StyleUnderline"/>
        </w:rPr>
        <w:t xml:space="preserve">Half a century later, however, the Outer Space Treaty has </w:t>
      </w:r>
      <w:r w:rsidRPr="00052F51">
        <w:rPr>
          <w:rStyle w:val="Emphasis"/>
          <w:highlight w:val="green"/>
        </w:rPr>
        <w:t>entered</w:t>
      </w:r>
      <w:r w:rsidRPr="0026510E">
        <w:rPr>
          <w:rStyle w:val="StyleUnderline"/>
        </w:rPr>
        <w:t xml:space="preserve"> something of </w:t>
      </w:r>
      <w:r w:rsidRPr="00052F51">
        <w:rPr>
          <w:rStyle w:val="Emphasis"/>
          <w:highlight w:val="green"/>
        </w:rPr>
        <w:t>a funk</w:t>
      </w:r>
      <w:r w:rsidRPr="00C37E06">
        <w:rPr>
          <w:sz w:val="16"/>
        </w:rPr>
        <w:t xml:space="preserve">. Despite the universal aspirations of the UN Committee on the Peaceful Uses of Outer Space, which molded the document into its completed form, </w:t>
      </w:r>
      <w:r w:rsidRPr="00052F51">
        <w:rPr>
          <w:rStyle w:val="Emphasis"/>
          <w:highlight w:val="green"/>
        </w:rPr>
        <w:t>many of the principles enshrined</w:t>
      </w:r>
      <w:r w:rsidRPr="0026510E">
        <w:rPr>
          <w:rStyle w:val="StyleUnderline"/>
        </w:rPr>
        <w:t xml:space="preserve"> within the text are </w:t>
      </w:r>
      <w:r w:rsidRPr="00052F51">
        <w:rPr>
          <w:rStyle w:val="Emphasis"/>
          <w:highlight w:val="green"/>
        </w:rPr>
        <w:t>less suited to the present</w:t>
      </w:r>
      <w:r w:rsidRPr="0026510E">
        <w:rPr>
          <w:rStyle w:val="StyleUnderline"/>
        </w:rPr>
        <w:t xml:space="preserve"> than they were to their native Cold War milieu. While the anachronism has not reached crisis levels, </w:t>
      </w:r>
      <w:r w:rsidRPr="00052F51">
        <w:rPr>
          <w:rStyle w:val="Emphasis"/>
          <w:highlight w:val="green"/>
        </w:rPr>
        <w:t>current and foreseeable developments</w:t>
      </w:r>
      <w:r w:rsidRPr="0026510E">
        <w:rPr>
          <w:rStyle w:val="StyleUnderline"/>
        </w:rPr>
        <w:t xml:space="preserve"> do </w:t>
      </w:r>
      <w:r w:rsidRPr="00052F51">
        <w:rPr>
          <w:rStyle w:val="Emphasis"/>
          <w:highlight w:val="green"/>
          <w:bdr w:val="single" w:sz="18" w:space="0" w:color="auto"/>
        </w:rPr>
        <w:t>present challenges for the treaty</w:t>
      </w:r>
      <w:r w:rsidRPr="0026510E">
        <w:rPr>
          <w:rStyle w:val="StyleUnderline"/>
        </w:rPr>
        <w:t xml:space="preserve">, </w:t>
      </w:r>
      <w:r w:rsidRPr="00052F51">
        <w:rPr>
          <w:rStyle w:val="Emphasis"/>
          <w:highlight w:val="green"/>
        </w:rPr>
        <w:t>heightening</w:t>
      </w:r>
      <w:r w:rsidRPr="0026510E">
        <w:rPr>
          <w:rStyle w:val="StyleUnderline"/>
        </w:rPr>
        <w:t xml:space="preserve"> the potential for </w:t>
      </w:r>
      <w:r w:rsidRPr="00052F51">
        <w:rPr>
          <w:rStyle w:val="Emphasis"/>
          <w:highlight w:val="green"/>
        </w:rPr>
        <w:t>disputes</w:t>
      </w:r>
      <w:r w:rsidRPr="00C37E06">
        <w:rPr>
          <w:sz w:val="16"/>
        </w:rPr>
        <w:t xml:space="preserve">. At the crux of the matter is the ongoing democratization of space. </w:t>
      </w:r>
      <w:r w:rsidRPr="00052F51">
        <w:rPr>
          <w:rStyle w:val="Emphasis"/>
          <w:highlight w:val="green"/>
        </w:rPr>
        <w:t>During</w:t>
      </w:r>
      <w:r w:rsidRPr="00893DBD">
        <w:rPr>
          <w:rStyle w:val="StyleUnderline"/>
        </w:rPr>
        <w:t xml:space="preserve"> </w:t>
      </w:r>
      <w:r w:rsidRPr="00052F51">
        <w:rPr>
          <w:rStyle w:val="Emphasis"/>
          <w:highlight w:val="green"/>
        </w:rPr>
        <w:t>the</w:t>
      </w:r>
      <w:r w:rsidRPr="00893DBD">
        <w:rPr>
          <w:rStyle w:val="StyleUnderline"/>
        </w:rPr>
        <w:t xml:space="preserve"> </w:t>
      </w:r>
      <w:r w:rsidRPr="00052F51">
        <w:rPr>
          <w:rStyle w:val="Emphasis"/>
          <w:highlight w:val="green"/>
        </w:rPr>
        <w:t>1950s</w:t>
      </w:r>
      <w:r w:rsidRPr="00893DBD">
        <w:rPr>
          <w:rStyle w:val="StyleUnderline"/>
        </w:rPr>
        <w:t xml:space="preserve"> and ‘60s, when the fundamental principles of international space law took shape, </w:t>
      </w:r>
      <w:r w:rsidRPr="00052F51">
        <w:rPr>
          <w:rStyle w:val="Emphasis"/>
          <w:highlight w:val="green"/>
        </w:rPr>
        <w:t>only</w:t>
      </w:r>
      <w:r w:rsidRPr="00893DBD">
        <w:rPr>
          <w:rStyle w:val="StyleUnderline"/>
        </w:rPr>
        <w:t xml:space="preserve"> </w:t>
      </w:r>
      <w:r w:rsidRPr="00716473">
        <w:rPr>
          <w:rStyle w:val="Emphasis"/>
          <w:highlight w:val="green"/>
        </w:rPr>
        <w:t>large national governments</w:t>
      </w:r>
      <w:r w:rsidRPr="00893DBD">
        <w:rPr>
          <w:rStyle w:val="StyleUnderline"/>
        </w:rPr>
        <w:t xml:space="preserve"> </w:t>
      </w:r>
      <w:r w:rsidRPr="00716473">
        <w:rPr>
          <w:rStyle w:val="Emphasis"/>
          <w:highlight w:val="green"/>
        </w:rPr>
        <w:t>could afford</w:t>
      </w:r>
      <w:r w:rsidRPr="00893DBD">
        <w:rPr>
          <w:rStyle w:val="StyleUnderline"/>
        </w:rPr>
        <w:t xml:space="preserve"> the enormous outlays required for creating and maintaining </w:t>
      </w:r>
      <w:r w:rsidRPr="00716473">
        <w:rPr>
          <w:rStyle w:val="Emphasis"/>
          <w:highlight w:val="green"/>
        </w:rPr>
        <w:t>a</w:t>
      </w:r>
      <w:r w:rsidRPr="00893DBD">
        <w:rPr>
          <w:rStyle w:val="StyleUnderline"/>
        </w:rPr>
        <w:t xml:space="preserve"> successful </w:t>
      </w:r>
      <w:r w:rsidRPr="00716473">
        <w:rPr>
          <w:rStyle w:val="Emphasis"/>
          <w:highlight w:val="green"/>
        </w:rPr>
        <w:t>space program</w:t>
      </w:r>
      <w:r w:rsidRPr="00893DBD">
        <w:rPr>
          <w:rStyle w:val="StyleUnderline"/>
        </w:rPr>
        <w:t xml:space="preserve">. </w:t>
      </w:r>
      <w:r w:rsidRPr="00716473">
        <w:rPr>
          <w:rStyle w:val="Emphasis"/>
          <w:highlight w:val="green"/>
        </w:rPr>
        <w:t>In</w:t>
      </w:r>
      <w:r w:rsidRPr="00893DBD">
        <w:rPr>
          <w:rStyle w:val="StyleUnderline"/>
        </w:rPr>
        <w:t xml:space="preserve"> more </w:t>
      </w:r>
      <w:r w:rsidRPr="00716473">
        <w:rPr>
          <w:rStyle w:val="Emphasis"/>
          <w:highlight w:val="green"/>
        </w:rPr>
        <w:t>recent decades</w:t>
      </w:r>
      <w:r w:rsidRPr="00893DBD">
        <w:rPr>
          <w:rStyle w:val="StyleUnderline"/>
        </w:rPr>
        <w:t xml:space="preserve">, technological </w:t>
      </w:r>
      <w:r w:rsidRPr="00716473">
        <w:rPr>
          <w:rStyle w:val="Emphasis"/>
          <w:highlight w:val="green"/>
        </w:rPr>
        <w:t>advances</w:t>
      </w:r>
      <w:r w:rsidRPr="00893DBD">
        <w:rPr>
          <w:rStyle w:val="StyleUnderline"/>
        </w:rPr>
        <w:t xml:space="preserve"> and new business models have </w:t>
      </w:r>
      <w:r w:rsidRPr="00716473">
        <w:rPr>
          <w:rStyle w:val="Emphasis"/>
          <w:highlight w:val="green"/>
        </w:rPr>
        <w:t>broadened</w:t>
      </w:r>
      <w:r w:rsidRPr="00893DBD">
        <w:rPr>
          <w:rStyle w:val="StyleUnderline"/>
        </w:rPr>
        <w:t xml:space="preserve"> the </w:t>
      </w:r>
      <w:r w:rsidRPr="00716473">
        <w:rPr>
          <w:rStyle w:val="Emphasis"/>
          <w:highlight w:val="green"/>
          <w:bdr w:val="single" w:sz="18" w:space="0" w:color="auto"/>
        </w:rPr>
        <w:t>range of spacefaring actors</w:t>
      </w:r>
      <w:r w:rsidRPr="00893DBD">
        <w:rPr>
          <w:rStyle w:val="StyleUnderline"/>
        </w:rPr>
        <w:t xml:space="preserve">. Thanks to innovations such as reusable rockets, micro- and nanosatellites, and inflatable space station modules, costs are </w:t>
      </w:r>
      <w:proofErr w:type="gramStart"/>
      <w:r w:rsidRPr="00893DBD">
        <w:rPr>
          <w:rStyle w:val="StyleUnderline"/>
        </w:rPr>
        <w:t>decreasing</w:t>
      </w:r>
      <w:proofErr w:type="gramEnd"/>
      <w:r w:rsidRPr="00893DBD">
        <w:rPr>
          <w:rStyle w:val="StyleUnderline"/>
        </w:rPr>
        <w:t xml:space="preserve"> and private companies are crowding into the sector. This flurry of activity, known as New Space, promises nothing less than </w:t>
      </w:r>
      <w:r w:rsidRPr="00716473">
        <w:rPr>
          <w:rStyle w:val="Emphasis"/>
          <w:highlight w:val="green"/>
        </w:rPr>
        <w:t>a complete transformation of</w:t>
      </w:r>
      <w:r w:rsidRPr="00716473">
        <w:rPr>
          <w:rStyle w:val="Emphasis"/>
        </w:rPr>
        <w:t xml:space="preserve"> </w:t>
      </w:r>
      <w:r w:rsidRPr="00893DBD">
        <w:rPr>
          <w:rStyle w:val="StyleUnderline"/>
        </w:rPr>
        <w:t xml:space="preserve">the </w:t>
      </w:r>
      <w:r w:rsidRPr="00716473">
        <w:rPr>
          <w:rStyle w:val="Emphasis"/>
          <w:highlight w:val="green"/>
        </w:rPr>
        <w:t>way</w:t>
      </w:r>
      <w:r w:rsidRPr="00893DBD">
        <w:rPr>
          <w:rStyle w:val="StyleUnderline"/>
        </w:rPr>
        <w:t xml:space="preserve"> that </w:t>
      </w:r>
      <w:r w:rsidRPr="00716473">
        <w:rPr>
          <w:rStyle w:val="Emphasis"/>
          <w:highlight w:val="green"/>
        </w:rPr>
        <w:t>humans interact with space</w:t>
      </w:r>
      <w:r w:rsidRPr="00C37E06">
        <w:rPr>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w:t>
      </w:r>
      <w:r w:rsidRPr="00893DBD">
        <w:rPr>
          <w:rStyle w:val="StyleUnderline"/>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C37E06">
        <w:rPr>
          <w:sz w:val="16"/>
        </w:rPr>
        <w:t xml:space="preserve">. </w:t>
      </w:r>
      <w:r w:rsidRPr="00893DBD">
        <w:rPr>
          <w:rStyle w:val="StyleUnderline"/>
        </w:rPr>
        <w:t xml:space="preserve">Many of these questions focus on </w:t>
      </w:r>
      <w:r w:rsidRPr="00716473">
        <w:rPr>
          <w:rStyle w:val="Emphasis"/>
          <w:highlight w:val="green"/>
        </w:rPr>
        <w:t>Article II of the O</w:t>
      </w:r>
      <w:r w:rsidRPr="00893DBD">
        <w:rPr>
          <w:rStyle w:val="StyleUnderline"/>
        </w:rPr>
        <w:t xml:space="preserve">uter </w:t>
      </w:r>
      <w:r w:rsidRPr="00716473">
        <w:rPr>
          <w:rStyle w:val="Emphasis"/>
          <w:highlight w:val="green"/>
        </w:rPr>
        <w:t>S</w:t>
      </w:r>
      <w:r w:rsidRPr="00893DBD">
        <w:rPr>
          <w:rStyle w:val="StyleUnderline"/>
        </w:rPr>
        <w:t xml:space="preserve">pace </w:t>
      </w:r>
      <w:r w:rsidRPr="00716473">
        <w:rPr>
          <w:rStyle w:val="Emphasis"/>
          <w:highlight w:val="green"/>
        </w:rPr>
        <w:t>T</w:t>
      </w:r>
      <w:r w:rsidRPr="00893DBD">
        <w:rPr>
          <w:rStyle w:val="StyleUnderline"/>
        </w:rPr>
        <w:t>reaty, which prohibits national appropriation of space and the celestial bodies</w:t>
      </w:r>
      <w:r w:rsidRPr="00C37E06">
        <w:rPr>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716473">
        <w:rPr>
          <w:rStyle w:val="Emphasis"/>
          <w:highlight w:val="green"/>
        </w:rPr>
        <w:t>Controversies</w:t>
      </w:r>
      <w:r w:rsidRPr="00893DBD">
        <w:rPr>
          <w:rStyle w:val="StyleUnderline"/>
        </w:rPr>
        <w:t xml:space="preserve"> like the one surrounding asteroid mining are par for the course when it comes to the Outer Space Treaty. The agreement’s insistence that space be used “for peaceful purposes” has long been the </w:t>
      </w:r>
      <w:r w:rsidRPr="00716473">
        <w:rPr>
          <w:rStyle w:val="Emphasis"/>
          <w:highlight w:val="green"/>
        </w:rPr>
        <w:t>subject of intense debate</w:t>
      </w:r>
      <w:r w:rsidRPr="00893DBD">
        <w:rPr>
          <w:rStyle w:val="StyleUnderline"/>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C37E06">
        <w:rPr>
          <w:rStyle w:val="Emphasis"/>
          <w:highlight w:val="green"/>
        </w:rPr>
        <w:t>meaning</w:t>
      </w:r>
      <w:r w:rsidRPr="00893DBD">
        <w:rPr>
          <w:rStyle w:val="StyleUnderline"/>
        </w:rPr>
        <w:t xml:space="preserve"> of the phrase </w:t>
      </w:r>
      <w:r w:rsidRPr="00C37E06">
        <w:rPr>
          <w:rStyle w:val="Emphasis"/>
          <w:highlight w:val="green"/>
          <w:bdr w:val="single" w:sz="18" w:space="0" w:color="auto"/>
        </w:rPr>
        <w:t>remains a matter of contention</w:t>
      </w:r>
      <w:r w:rsidRPr="00893DBD">
        <w:rPr>
          <w:rStyle w:val="StyleUnderline"/>
        </w:rPr>
        <w:t>.</w:t>
      </w:r>
    </w:p>
    <w:p w14:paraId="284F7F92" w14:textId="77777777" w:rsidR="006E0BC5" w:rsidRPr="0038663D" w:rsidRDefault="006E0BC5" w:rsidP="006E0BC5">
      <w:pPr>
        <w:pStyle w:val="Heading4"/>
      </w:pPr>
      <w:r>
        <w:t xml:space="preserve">Legal Ambiguity </w:t>
      </w:r>
      <w:r>
        <w:rPr>
          <w:u w:val="single"/>
        </w:rPr>
        <w:t>collapses</w:t>
      </w:r>
      <w:r>
        <w:t xml:space="preserve"> OST Credibility – results in a space </w:t>
      </w:r>
      <w:r>
        <w:rPr>
          <w:u w:val="single"/>
        </w:rPr>
        <w:t>free-for-all</w:t>
      </w:r>
      <w:r>
        <w:t xml:space="preserve"> – clarification to prevent appropriation by Private Actors </w:t>
      </w:r>
      <w:r>
        <w:rPr>
          <w:u w:val="single"/>
        </w:rPr>
        <w:t>is key</w:t>
      </w:r>
      <w:r>
        <w:t xml:space="preserve"> to maintain relevance.</w:t>
      </w:r>
    </w:p>
    <w:p w14:paraId="0CDDB9C4" w14:textId="77777777" w:rsidR="006E0BC5" w:rsidRPr="0038663D" w:rsidRDefault="006E0BC5" w:rsidP="006E0BC5">
      <w:r w:rsidRPr="0038663D">
        <w:rPr>
          <w:rStyle w:val="Style13ptBold"/>
        </w:rPr>
        <w:t>Davis 18</w:t>
      </w:r>
      <w:r>
        <w:t xml:space="preserve"> </w:t>
      </w:r>
      <w:r w:rsidRPr="0038663D">
        <w:t xml:space="preserve">Malcolm Davis .16 Jul 2018. Avoiding a free-for-all: the Outer Space Treaty revisited. </w:t>
      </w:r>
      <w:hyperlink r:id="rId10" w:history="1">
        <w:r w:rsidRPr="0038663D">
          <w:rPr>
            <w:rStyle w:val="Hyperlink"/>
          </w:rPr>
          <w:t>https://www.aspistrategist.org.au/avoiding-a-free-for-all-the-outer-space-treaty-revisited/</w:t>
        </w:r>
      </w:hyperlink>
      <w:r w:rsidRPr="0038663D">
        <w:t xml:space="preserve"> [Malcolm Davis is a senior analyst at ASPI. Edited image courtesy of the European Space Agency] // CVHS SR</w:t>
      </w:r>
    </w:p>
    <w:p w14:paraId="312C50BF" w14:textId="77777777" w:rsidR="006E0BC5" w:rsidRPr="00563791" w:rsidRDefault="006E0BC5" w:rsidP="006E0BC5">
      <w:pPr>
        <w:rPr>
          <w:rStyle w:val="Emphasis"/>
        </w:rPr>
      </w:pPr>
      <w:r w:rsidRPr="00563791">
        <w:rPr>
          <w:rStyle w:val="StyleUnderline"/>
        </w:rPr>
        <w:t xml:space="preserve">One theme considered at ASPI’s recent annual Building Australia’s Strategy for Space conference was the growing importance of </w:t>
      </w:r>
      <w:r w:rsidRPr="00563791">
        <w:rPr>
          <w:rStyle w:val="Emphasis"/>
          <w:highlight w:val="green"/>
        </w:rPr>
        <w:t>space law</w:t>
      </w:r>
      <w:r w:rsidRPr="00563791">
        <w:rPr>
          <w:rStyle w:val="StyleUnderline"/>
        </w:rPr>
        <w:t xml:space="preserve"> as space </w:t>
      </w:r>
      <w:r w:rsidRPr="00563791">
        <w:rPr>
          <w:rStyle w:val="Emphasis"/>
          <w:highlight w:val="green"/>
        </w:rPr>
        <w:t xml:space="preserve">becomes more contested, </w:t>
      </w:r>
      <w:proofErr w:type="gramStart"/>
      <w:r w:rsidRPr="00563791">
        <w:rPr>
          <w:rStyle w:val="Emphasis"/>
          <w:highlight w:val="green"/>
        </w:rPr>
        <w:t>congested</w:t>
      </w:r>
      <w:proofErr w:type="gramEnd"/>
      <w:r w:rsidRPr="00563791">
        <w:rPr>
          <w:rStyle w:val="Emphasis"/>
          <w:highlight w:val="green"/>
        </w:rPr>
        <w:t xml:space="preserve"> and competitive</w:t>
      </w:r>
      <w:r w:rsidRPr="0026510E">
        <w:rPr>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manoeuvres on celestial bodies shall be forbidden … Article IV doesn’t ban the weaponisation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26510E">
        <w:rPr>
          <w:sz w:val="16"/>
        </w:rPr>
        <w:t>dumb</w:t>
      </w:r>
      <w:proofErr w:type="gramEnd"/>
      <w:r w:rsidRPr="0026510E">
        <w:rPr>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militarisation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DD1A34">
        <w:rPr>
          <w:rStyle w:val="Emphasis"/>
          <w:highlight w:val="green"/>
        </w:rPr>
        <w:t xml:space="preserve">The OST was signed at a time when commercial space </w:t>
      </w:r>
      <w:r w:rsidRPr="00DD1A34">
        <w:rPr>
          <w:rStyle w:val="Emphasis"/>
          <w:highlight w:val="green"/>
          <w:bdr w:val="single" w:sz="18" w:space="0" w:color="auto"/>
        </w:rPr>
        <w:t>actors simply didn’t exist</w:t>
      </w:r>
      <w:r w:rsidRPr="006903FE">
        <w:rPr>
          <w:rStyle w:val="StyleUnderline"/>
        </w:rPr>
        <w:t xml:space="preserve">. However, Article VI implies the possibility of such actors: States Parties to </w:t>
      </w:r>
      <w:r w:rsidRPr="00DD1A34">
        <w:rPr>
          <w:rStyle w:val="Emphasis"/>
          <w:highlight w:val="green"/>
        </w:rPr>
        <w:t>the Treaty</w:t>
      </w:r>
      <w:r w:rsidRPr="006903FE">
        <w:rPr>
          <w:rStyle w:val="StyleUnderline"/>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6903FE">
        <w:rPr>
          <w:rStyle w:val="StyleUnderline"/>
        </w:rPr>
        <w:t>that national activities</w:t>
      </w:r>
      <w:proofErr w:type="gramEnd"/>
      <w:r w:rsidRPr="006903FE">
        <w:rPr>
          <w:rStyle w:val="StyleUnderline"/>
        </w:rPr>
        <w:t xml:space="preserve"> are carried out in conformity with the provisions set forth in the present Treaty. Yet that </w:t>
      </w:r>
      <w:r w:rsidRPr="00DD1A34">
        <w:rPr>
          <w:rStyle w:val="Emphasis"/>
          <w:highlight w:val="green"/>
        </w:rPr>
        <w:t>doesn’t address activities by commercial space corporations that are acting alone and independently of national guidance</w:t>
      </w:r>
      <w:r w:rsidRPr="006903FE">
        <w:rPr>
          <w:rStyle w:val="StyleUnderline"/>
        </w:rPr>
        <w:t xml:space="preserve">—or at least those that declare that they’re doing so. For example, the potential resource wealth of the moon and near-Earth asteroids </w:t>
      </w:r>
      <w:proofErr w:type="gramStart"/>
      <w:r w:rsidRPr="006903FE">
        <w:rPr>
          <w:rStyle w:val="StyleUnderline"/>
        </w:rPr>
        <w:t>opens up</w:t>
      </w:r>
      <w:proofErr w:type="gramEnd"/>
      <w:r w:rsidRPr="006903FE">
        <w:rPr>
          <w:rStyle w:val="StyleUnderline"/>
        </w:rPr>
        <w:t xml:space="preserve"> the prospect for private space corporations to make vast profits from those resources.</w:t>
      </w:r>
      <w:r w:rsidRPr="0026510E">
        <w:rPr>
          <w:sz w:val="16"/>
        </w:rPr>
        <w:t xml:space="preserve"> </w:t>
      </w:r>
      <w:r w:rsidRPr="00DD1A34">
        <w:rPr>
          <w:rStyle w:val="Emphasis"/>
          <w:highlight w:val="green"/>
        </w:rPr>
        <w:t>Article II</w:t>
      </w:r>
      <w:r w:rsidRPr="006903FE">
        <w:rPr>
          <w:rStyle w:val="StyleUnderline"/>
        </w:rPr>
        <w:t xml:space="preserve"> of the OST </w:t>
      </w:r>
      <w:r w:rsidRPr="00DD1A34">
        <w:rPr>
          <w:rStyle w:val="Emphasis"/>
          <w:highlight w:val="green"/>
        </w:rPr>
        <w:t>says</w:t>
      </w:r>
      <w:r w:rsidRPr="006903FE">
        <w:rPr>
          <w:rStyle w:val="StyleUnderline"/>
        </w:rPr>
        <w:t>, ‘</w:t>
      </w:r>
      <w:r w:rsidRPr="00DD1A34">
        <w:rPr>
          <w:rStyle w:val="Emphasis"/>
          <w:highlight w:val="green"/>
        </w:rPr>
        <w:t>Outer space</w:t>
      </w:r>
      <w:r w:rsidRPr="006903FE">
        <w:rPr>
          <w:rStyle w:val="StyleUnderline"/>
        </w:rPr>
        <w:t xml:space="preserve">, including the moon and other celestial bodies, is </w:t>
      </w:r>
      <w:r w:rsidRPr="00DD1A34">
        <w:rPr>
          <w:rStyle w:val="Emphasis"/>
          <w:highlight w:val="green"/>
        </w:rPr>
        <w:t>not subject to national appropriation</w:t>
      </w:r>
      <w:r w:rsidRPr="00DD1A34">
        <w:rPr>
          <w:rStyle w:val="Emphasis"/>
        </w:rPr>
        <w:t xml:space="preserve"> </w:t>
      </w:r>
      <w:r w:rsidRPr="006903FE">
        <w:rPr>
          <w:rStyle w:val="StyleUnderline"/>
        </w:rPr>
        <w:t xml:space="preserve">by claim of sovereignty, by means of use or occupation, or by other means.’ </w:t>
      </w:r>
      <w:r w:rsidRPr="00DD1A34">
        <w:rPr>
          <w:rStyle w:val="Emphasis"/>
          <w:highlight w:val="green"/>
        </w:rPr>
        <w:t>But what ab</w:t>
      </w:r>
      <w:r w:rsidRPr="006903FE">
        <w:rPr>
          <w:rStyle w:val="StyleUnderline"/>
        </w:rPr>
        <w:t xml:space="preserve">out the </w:t>
      </w:r>
      <w:r w:rsidRPr="00DD1A34">
        <w:rPr>
          <w:rStyle w:val="Emphasis"/>
          <w:highlight w:val="green"/>
        </w:rPr>
        <w:t>actions of private corporations</w:t>
      </w:r>
      <w:r w:rsidRPr="006903FE">
        <w:rPr>
          <w:rStyle w:val="StyleUnderline"/>
        </w:rPr>
        <w:t xml:space="preserve">, perhaps supported by private security contractors, that seek to safeguard a valuable resource claim? The OST </w:t>
      </w:r>
      <w:r w:rsidRPr="00DD1A34">
        <w:rPr>
          <w:rStyle w:val="Emphasis"/>
          <w:highlight w:val="green"/>
          <w:bdr w:val="single" w:sz="18" w:space="0" w:color="auto"/>
        </w:rPr>
        <w:t>does nothing to regulate the actions of such entities</w:t>
      </w:r>
      <w:r w:rsidRPr="006903FE">
        <w:rPr>
          <w:rStyle w:val="StyleUnderline"/>
        </w:rPr>
        <w:t xml:space="preserve">. </w:t>
      </w:r>
      <w:r w:rsidRPr="0026510E">
        <w:rPr>
          <w:rStyle w:val="Emphasis"/>
          <w:highlight w:val="green"/>
        </w:rPr>
        <w:t>The</w:t>
      </w:r>
      <w:r w:rsidRPr="006903FE">
        <w:rPr>
          <w:rStyle w:val="StyleUnderline"/>
        </w:rPr>
        <w:t xml:space="preserve"> US’s 2015 </w:t>
      </w:r>
      <w:r w:rsidRPr="0026510E">
        <w:rPr>
          <w:rStyle w:val="Emphasis"/>
          <w:highlight w:val="green"/>
        </w:rPr>
        <w:t>Space Act</w:t>
      </w:r>
      <w:r w:rsidRPr="006903FE">
        <w:rPr>
          <w:rStyle w:val="StyleUnderline"/>
        </w:rPr>
        <w:t xml:space="preserve"> </w:t>
      </w:r>
      <w:r w:rsidRPr="0026510E">
        <w:rPr>
          <w:rStyle w:val="Emphasis"/>
          <w:highlight w:val="green"/>
        </w:rPr>
        <w:t>created</w:t>
      </w:r>
      <w:r w:rsidRPr="006903FE">
        <w:rPr>
          <w:rStyle w:val="StyleUnderline"/>
        </w:rPr>
        <w:t xml:space="preserve"> opportunities for future lunar and asteroid mining by US commercial space companies, and US competitors aren’t likely to sit back and passively watch US companies gain an advantage. That implies </w:t>
      </w:r>
      <w:r w:rsidRPr="0026510E">
        <w:rPr>
          <w:rStyle w:val="Emphasis"/>
          <w:highlight w:val="green"/>
        </w:rPr>
        <w:t>a challenge</w:t>
      </w:r>
      <w:r w:rsidRPr="006903FE">
        <w:rPr>
          <w:rStyle w:val="StyleUnderline"/>
        </w:rPr>
        <w:t xml:space="preserve"> </w:t>
      </w:r>
      <w:r w:rsidRPr="0026510E">
        <w:rPr>
          <w:rStyle w:val="Emphasis"/>
          <w:highlight w:val="green"/>
        </w:rPr>
        <w:t>to</w:t>
      </w:r>
      <w:r w:rsidRPr="006903FE">
        <w:rPr>
          <w:rStyle w:val="StyleUnderline"/>
        </w:rPr>
        <w:t xml:space="preserve"> Article II of </w:t>
      </w:r>
      <w:r w:rsidRPr="0026510E">
        <w:rPr>
          <w:rStyle w:val="Emphasis"/>
          <w:highlight w:val="green"/>
        </w:rPr>
        <w:t>the OS</w:t>
      </w:r>
      <w:r w:rsidRPr="006903FE">
        <w:rPr>
          <w:rStyle w:val="StyleUnderline"/>
        </w:rPr>
        <w:t xml:space="preserve">T, because acquiring a resource and then selling it for profit implies ownership. </w:t>
      </w:r>
      <w:r w:rsidRPr="0026510E">
        <w:rPr>
          <w:rStyle w:val="Emphasis"/>
          <w:highlight w:val="green"/>
        </w:rPr>
        <w:t xml:space="preserve">If Article II is weakened </w:t>
      </w:r>
      <w:r w:rsidRPr="0026510E">
        <w:rPr>
          <w:rStyle w:val="Emphasis"/>
          <w:highlight w:val="green"/>
          <w:bdr w:val="single" w:sz="18" w:space="0" w:color="auto"/>
        </w:rPr>
        <w:t>indirectly through commercial activity</w:t>
      </w:r>
      <w:r w:rsidRPr="006903FE">
        <w:rPr>
          <w:rStyle w:val="StyleUnderline"/>
        </w:rPr>
        <w:t xml:space="preserve">, competitors may see an opportunity to claim territory on the moon and other celestial bodies. The rationale might be control of a valuable resource or exploitation of high ground in astrostrategic terrain for military advantage. </w:t>
      </w:r>
      <w:r w:rsidRPr="00577200">
        <w:rPr>
          <w:rStyle w:val="Emphasis"/>
          <w:highlight w:val="green"/>
        </w:rPr>
        <w:t xml:space="preserve">That would </w:t>
      </w:r>
      <w:r w:rsidRPr="00577200">
        <w:rPr>
          <w:rStyle w:val="Emphasis"/>
          <w:highlight w:val="green"/>
          <w:bdr w:val="single" w:sz="18" w:space="0" w:color="auto"/>
        </w:rPr>
        <w:t xml:space="preserve">undermine the OST at its most </w:t>
      </w:r>
      <w:r w:rsidRPr="0026510E">
        <w:rPr>
          <w:rStyle w:val="Emphasis"/>
          <w:highlight w:val="green"/>
          <w:bdr w:val="single" w:sz="18" w:space="0" w:color="auto"/>
        </w:rPr>
        <w:t>fundamental level</w:t>
      </w:r>
      <w:r w:rsidRPr="0026510E">
        <w:rPr>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563791">
        <w:rPr>
          <w:rStyle w:val="StyleUnderline"/>
        </w:rPr>
        <w:t xml:space="preserve">The </w:t>
      </w:r>
      <w:r w:rsidRPr="00563791">
        <w:rPr>
          <w:rStyle w:val="StyleUnderline"/>
          <w:highlight w:val="green"/>
        </w:rPr>
        <w:t xml:space="preserve">OST </w:t>
      </w:r>
      <w:r w:rsidRPr="0026510E">
        <w:rPr>
          <w:rStyle w:val="Emphasis"/>
          <w:highlight w:val="green"/>
          <w:bdr w:val="single" w:sz="18" w:space="0" w:color="auto"/>
        </w:rPr>
        <w:t>needs</w:t>
      </w:r>
      <w:r w:rsidRPr="0026510E">
        <w:rPr>
          <w:rStyle w:val="Emphasis"/>
          <w:bdr w:val="single" w:sz="18" w:space="0" w:color="auto"/>
        </w:rPr>
        <w:t xml:space="preserve"> to be </w:t>
      </w:r>
      <w:r w:rsidRPr="0026510E">
        <w:rPr>
          <w:rStyle w:val="Emphasis"/>
          <w:highlight w:val="green"/>
          <w:bdr w:val="single" w:sz="18" w:space="0" w:color="auto"/>
        </w:rPr>
        <w:t>update</w:t>
      </w:r>
      <w:r w:rsidRPr="0026510E">
        <w:rPr>
          <w:rStyle w:val="Emphasis"/>
          <w:bdr w:val="single" w:sz="18" w:space="0" w:color="auto"/>
        </w:rPr>
        <w:t xml:space="preserve">d to </w:t>
      </w:r>
      <w:r w:rsidRPr="0026510E">
        <w:rPr>
          <w:rStyle w:val="Emphasis"/>
          <w:highlight w:val="green"/>
          <w:bdr w:val="single" w:sz="18" w:space="0" w:color="auto"/>
        </w:rPr>
        <w:t>address some of the potential risks</w:t>
      </w:r>
      <w:r w:rsidRPr="000B7AC9">
        <w:rPr>
          <w:rStyle w:val="StyleUnderline"/>
          <w:highlight w:val="green"/>
        </w:rPr>
        <w:t xml:space="preserve"> </w:t>
      </w:r>
      <w:r w:rsidRPr="0026510E">
        <w:rPr>
          <w:rStyle w:val="StyleUnderline"/>
        </w:rPr>
        <w:t xml:space="preserve">in a more contested, </w:t>
      </w:r>
      <w:proofErr w:type="gramStart"/>
      <w:r w:rsidRPr="0026510E">
        <w:rPr>
          <w:rStyle w:val="StyleUnderline"/>
        </w:rPr>
        <w:t>congested</w:t>
      </w:r>
      <w:proofErr w:type="gramEnd"/>
      <w:r w:rsidRPr="0026510E">
        <w:rPr>
          <w:rStyle w:val="StyleUnderline"/>
        </w:rPr>
        <w:t xml:space="preserve"> and competitive space domain extending from low-Earth orbit out to cislunar space and beyond. That would make the treaty more relevant to the future Space 2.0 paradigm in which the fastest progress is led by the commercial sector</w:t>
      </w:r>
      <w:r w:rsidRPr="00563791">
        <w:rPr>
          <w:rStyle w:val="StyleUnderline"/>
        </w:rPr>
        <w:t>, a significant portion of which is untethered by government direction</w:t>
      </w:r>
      <w:r w:rsidRPr="0026510E">
        <w:rPr>
          <w:sz w:val="16"/>
        </w:rPr>
        <w:t xml:space="preserve">. </w:t>
      </w:r>
      <w:proofErr w:type="gramStart"/>
      <w:r w:rsidRPr="0026510E">
        <w:rPr>
          <w:sz w:val="16"/>
        </w:rPr>
        <w:t xml:space="preserve">In particular, </w:t>
      </w:r>
      <w:r w:rsidRPr="000B7AC9">
        <w:rPr>
          <w:rStyle w:val="StyleUnderline"/>
          <w:highlight w:val="green"/>
        </w:rPr>
        <w:t>managing</w:t>
      </w:r>
      <w:proofErr w:type="gramEnd"/>
      <w:r w:rsidRPr="000B7AC9">
        <w:rPr>
          <w:rStyle w:val="StyleUnderline"/>
        </w:rPr>
        <w:t xml:space="preserve"> the impact of </w:t>
      </w:r>
      <w:r w:rsidRPr="000B7AC9">
        <w:rPr>
          <w:rStyle w:val="StyleUnderline"/>
          <w:highlight w:val="green"/>
        </w:rPr>
        <w:t>new commercial space actors</w:t>
      </w:r>
      <w:r w:rsidRPr="0026510E">
        <w:rPr>
          <w:sz w:val="16"/>
        </w:rPr>
        <w:t xml:space="preserve"> that will seek access to and profit from space resources should be a high priority if the OST is to remain relevant. The </w:t>
      </w:r>
      <w:r w:rsidRPr="0026510E">
        <w:rPr>
          <w:rStyle w:val="StyleUnderline"/>
        </w:rPr>
        <w:t>1979 Moon Treaty sought to expand on the OST and address some of its shortcomings. It wasn’t ratified by the US, the Russian Federation or China, and so isn’t binding.</w:t>
      </w:r>
      <w:r w:rsidRPr="0026510E">
        <w:rPr>
          <w:sz w:val="16"/>
        </w:rPr>
        <w:t xml:space="preserve"> </w:t>
      </w:r>
      <w:r w:rsidRPr="0026510E">
        <w:rPr>
          <w:rStyle w:val="StyleUnderline"/>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26510E">
        <w:rPr>
          <w:rStyle w:val="Emphasis"/>
        </w:rPr>
        <w:t>Th</w:t>
      </w:r>
      <w:r w:rsidRPr="00563791">
        <w:rPr>
          <w:rStyle w:val="Emphasis"/>
        </w:rPr>
        <w:t xml:space="preserve">e </w:t>
      </w:r>
      <w:r w:rsidRPr="00563791">
        <w:rPr>
          <w:rStyle w:val="Emphasis"/>
          <w:highlight w:val="green"/>
        </w:rPr>
        <w:t>alternative is a free-for-all on the high frontier, with dangerous risks for major-power competition in a contested space environment.</w:t>
      </w:r>
    </w:p>
    <w:p w14:paraId="0C22803D" w14:textId="77777777" w:rsidR="006E0BC5" w:rsidRDefault="006E0BC5" w:rsidP="006E0BC5">
      <w:pPr>
        <w:pStyle w:val="Heading4"/>
      </w:pPr>
      <w:r>
        <w:t xml:space="preserve">Loopholes that allow Commercial Appropriation </w:t>
      </w:r>
      <w:r>
        <w:rPr>
          <w:u w:val="single"/>
        </w:rPr>
        <w:t>are weaponized</w:t>
      </w:r>
      <w:r>
        <w:t xml:space="preserve"> to undermine Article II of the OST.</w:t>
      </w:r>
    </w:p>
    <w:p w14:paraId="229E5743" w14:textId="77777777" w:rsidR="006E0BC5" w:rsidRPr="00FB4501" w:rsidRDefault="006E0BC5" w:rsidP="006E0BC5">
      <w:r w:rsidRPr="00554B3C">
        <w:rPr>
          <w:rStyle w:val="Style13ptBold"/>
        </w:rPr>
        <w:t>Stockwell 20</w:t>
      </w:r>
      <w:r>
        <w:t xml:space="preserve"> </w:t>
      </w:r>
      <w:r w:rsidRPr="00FB4501">
        <w:t>Samuel Stockwell 7-20-2020 "Legal ‘Black Holes’ in Outer Space: The Regulation of Private Space Companies"</w:t>
      </w:r>
      <w:r>
        <w:t xml:space="preserve"> </w:t>
      </w:r>
      <w:hyperlink r:id="rId11" w:history="1">
        <w:r w:rsidRPr="00FC542F">
          <w:rPr>
            <w:rStyle w:val="Hyperlink"/>
          </w:rPr>
          <w:t>https://www.e-ir.info/2020/07/20/legal-black-holes-in-outer-space-the-regulation-of-private-space-companies/</w:t>
        </w:r>
      </w:hyperlink>
      <w:r>
        <w:t xml:space="preserve"> (Writer at E-IR)//Elmer </w:t>
      </w:r>
    </w:p>
    <w:p w14:paraId="2F867A89" w14:textId="77777777" w:rsidR="006E0BC5" w:rsidRPr="00554B3C" w:rsidRDefault="006E0BC5" w:rsidP="006E0BC5">
      <w:pPr>
        <w:rPr>
          <w:sz w:val="16"/>
        </w:rPr>
      </w:pPr>
      <w:r w:rsidRPr="00554B3C">
        <w:rPr>
          <w:sz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w:t>
      </w:r>
      <w:r w:rsidRPr="00554B3C">
        <w:rPr>
          <w:rStyle w:val="Emphasis"/>
          <w:highlight w:val="green"/>
        </w:rPr>
        <w:t>, less coverage</w:t>
      </w:r>
      <w:r w:rsidRPr="00554B3C">
        <w:rPr>
          <w:rStyle w:val="StyleUnderline"/>
        </w:rPr>
        <w:t xml:space="preserve"> has focused </w:t>
      </w:r>
      <w:r w:rsidRPr="00554B3C">
        <w:rPr>
          <w:rStyle w:val="Emphasis"/>
          <w:highlight w:val="green"/>
        </w:rPr>
        <w:t>on the extent to which existing</w:t>
      </w:r>
      <w:r w:rsidRPr="00554B3C">
        <w:rPr>
          <w:rStyle w:val="StyleUnderline"/>
        </w:rPr>
        <w:t xml:space="preserve"> international </w:t>
      </w:r>
      <w:r w:rsidRPr="00554B3C">
        <w:rPr>
          <w:rStyle w:val="Emphasis"/>
          <w:highlight w:val="green"/>
        </w:rPr>
        <w:t>legislation</w:t>
      </w:r>
      <w:r w:rsidRPr="00554B3C">
        <w:rPr>
          <w:rStyle w:val="StyleUnderline"/>
        </w:rPr>
        <w:t xml:space="preserve"> </w:t>
      </w:r>
      <w:r w:rsidRPr="00554B3C">
        <w:rPr>
          <w:rStyle w:val="Emphasis"/>
          <w:highlight w:val="green"/>
        </w:rPr>
        <w:t>surrounding</w:t>
      </w:r>
      <w:r w:rsidRPr="00554B3C">
        <w:rPr>
          <w:rStyle w:val="StyleUnderline"/>
        </w:rPr>
        <w:t xml:space="preserve"> outer </w:t>
      </w:r>
      <w:r w:rsidRPr="00554B3C">
        <w:rPr>
          <w:rStyle w:val="Emphasis"/>
          <w:highlight w:val="green"/>
        </w:rPr>
        <w:t>space</w:t>
      </w:r>
      <w:r w:rsidRPr="00554B3C">
        <w:rPr>
          <w:rStyle w:val="StyleUnderline"/>
        </w:rPr>
        <w:t xml:space="preserve"> endeavours appropriately </w:t>
      </w:r>
      <w:r w:rsidRPr="00554B3C">
        <w:rPr>
          <w:rStyle w:val="Emphasis"/>
          <w:highlight w:val="green"/>
        </w:rPr>
        <w:t>applies to private entities</w:t>
      </w:r>
      <w:r w:rsidRPr="00554B3C">
        <w:rPr>
          <w:rStyle w:val="StyleUnderline"/>
        </w:rPr>
        <w:t>. Indeed, the prospect of a corporate foothold within the extra-terrestrial domain has thrown up both a mixture of optimism and concern regarding the potential benefits of expanding capital projects into space (Adolph, 2006; Dickens &amp; Ormrod, 2007).</w:t>
      </w:r>
      <w:r w:rsidRPr="00554B3C">
        <w:rPr>
          <w:sz w:val="16"/>
        </w:rPr>
        <w:t xml:space="preserve"> By adopting the 1967 </w:t>
      </w:r>
      <w:r w:rsidRPr="00554B3C">
        <w:rPr>
          <w:rStyle w:val="StyleUnderline"/>
        </w:rPr>
        <w:t xml:space="preserve">UN Outer Space Treaty (OST) as an analytical framework in relation to the rise of the so-called US ‘NewSpace’ actors, this essay argues that </w:t>
      </w:r>
      <w:r w:rsidRPr="00554B3C">
        <w:rPr>
          <w:rStyle w:val="Emphasis"/>
          <w:highlight w:val="green"/>
        </w:rPr>
        <w:t>there are</w:t>
      </w:r>
      <w:r w:rsidRPr="00554B3C">
        <w:rPr>
          <w:rStyle w:val="Emphasis"/>
        </w:rPr>
        <w:t xml:space="preserve"> </w:t>
      </w:r>
      <w:r w:rsidRPr="00554B3C">
        <w:rPr>
          <w:rStyle w:val="StyleUnderline"/>
        </w:rPr>
        <w:t xml:space="preserve">significant </w:t>
      </w:r>
      <w:r w:rsidRPr="00554B3C">
        <w:rPr>
          <w:rStyle w:val="Emphasis"/>
          <w:highlight w:val="green"/>
        </w:rPr>
        <w:t>legal ambiguities regarding</w:t>
      </w:r>
      <w:r w:rsidRPr="00554B3C">
        <w:rPr>
          <w:rStyle w:val="StyleUnderline"/>
        </w:rPr>
        <w:t xml:space="preserve"> the </w:t>
      </w:r>
      <w:r w:rsidRPr="00554B3C">
        <w:rPr>
          <w:rStyle w:val="Emphasis"/>
          <w:highlight w:val="green"/>
        </w:rPr>
        <w:t>status of private space companies in orbital space</w:t>
      </w:r>
      <w:r w:rsidRPr="00554B3C">
        <w:rPr>
          <w:rStyle w:val="StyleUnderline"/>
        </w:rPr>
        <w:t xml:space="preserve">. Such </w:t>
      </w:r>
      <w:r w:rsidRPr="00554B3C">
        <w:rPr>
          <w:rStyle w:val="Emphasis"/>
          <w:highlight w:val="green"/>
        </w:rPr>
        <w:t xml:space="preserve">loopholes allow the US government to </w:t>
      </w:r>
      <w:r w:rsidRPr="00554B3C">
        <w:rPr>
          <w:rStyle w:val="Emphasis"/>
          <w:highlight w:val="green"/>
          <w:bdr w:val="single" w:sz="18" w:space="0" w:color="auto"/>
        </w:rPr>
        <w:t>circumvent its own obligations to the OST</w:t>
      </w:r>
      <w:r w:rsidRPr="00554B3C">
        <w:rPr>
          <w:rStyle w:val="StyleUnderline"/>
        </w:rPr>
        <w:t xml:space="preserve">, </w:t>
      </w:r>
      <w:r w:rsidRPr="00554B3C">
        <w:rPr>
          <w:rStyle w:val="Emphasis"/>
          <w:highlight w:val="green"/>
        </w:rPr>
        <w:t>whilst</w:t>
      </w:r>
      <w:r w:rsidRPr="00554B3C">
        <w:rPr>
          <w:rStyle w:val="StyleUnderline"/>
        </w:rPr>
        <w:t xml:space="preserve"> simultaneously </w:t>
      </w:r>
      <w:r w:rsidRPr="00554B3C">
        <w:rPr>
          <w:rStyle w:val="Emphasis"/>
          <w:highlight w:val="green"/>
        </w:rPr>
        <w:t>undermining the notion of space as a ‘global commons’</w:t>
      </w:r>
      <w:r w:rsidRPr="00554B3C">
        <w:rPr>
          <w:rStyle w:val="StyleUnderline"/>
        </w:rPr>
        <w:t xml:space="preserve"> through a commodification process</w:t>
      </w:r>
      <w:r w:rsidRPr="00554B3C">
        <w:rPr>
          <w:sz w:val="16"/>
        </w:rPr>
        <w:t xml:space="preserve">. </w:t>
      </w:r>
      <w:r w:rsidRPr="00554B3C">
        <w:rPr>
          <w:rStyle w:val="StyleUnderline"/>
        </w:rPr>
        <w:t xml:space="preserve">The </w:t>
      </w:r>
      <w:r w:rsidRPr="00554B3C">
        <w:rPr>
          <w:rStyle w:val="Emphasis"/>
        </w:rPr>
        <w:t>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w:t>
      </w:r>
      <w:r w:rsidRPr="00554B3C">
        <w:rPr>
          <w:sz w:val="16"/>
        </w:rPr>
        <w:t>.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5517A166" w14:textId="77777777" w:rsidR="006E0BC5" w:rsidRDefault="006E0BC5" w:rsidP="006E0BC5">
      <w:pPr>
        <w:pStyle w:val="Heading4"/>
      </w:pPr>
      <w:r>
        <w:t>Credible OST solves Space War.</w:t>
      </w:r>
    </w:p>
    <w:p w14:paraId="0697B8C6" w14:textId="77777777" w:rsidR="006E0BC5" w:rsidRPr="00790F25" w:rsidRDefault="006E0BC5" w:rsidP="006E0BC5">
      <w:r w:rsidRPr="00C846BD">
        <w:rPr>
          <w:rStyle w:val="Style13ptBold"/>
        </w:rPr>
        <w:t>Johnson 17</w:t>
      </w:r>
      <w:r>
        <w:t xml:space="preserve"> Christopher Johnson 1-23-2017 “The Outer Space Treaty at 50</w:t>
      </w:r>
      <w:proofErr w:type="gramStart"/>
      <w:r>
        <w:t>” ,</w:t>
      </w:r>
      <w:proofErr w:type="gramEnd"/>
      <w:r>
        <w:t xml:space="preserve"> </w:t>
      </w:r>
      <w:hyperlink r:id="rId12" w:history="1">
        <w:r w:rsidRPr="00FC542F">
          <w:rPr>
            <w:rStyle w:val="Hyperlink"/>
          </w:rPr>
          <w:t>http://thespacereview.com/article/3155/1</w:t>
        </w:r>
      </w:hyperlink>
      <w:r>
        <w:t xml:space="preserve"> (graduate of Leiden University’s International Institute of Air and Space Law and the International Space University)//Elmer </w:t>
      </w:r>
    </w:p>
    <w:p w14:paraId="05983AEE" w14:textId="77777777" w:rsidR="006E0BC5" w:rsidRPr="002727CC" w:rsidRDefault="006E0BC5" w:rsidP="006E0BC5">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3C197C60" w14:textId="77777777" w:rsidR="006E0BC5" w:rsidRDefault="006E0BC5" w:rsidP="006E0BC5">
      <w:pPr>
        <w:pStyle w:val="Heading4"/>
      </w:pPr>
      <w:bookmarkStart w:id="0" w:name="_Hlk90482519"/>
      <w:r>
        <w:t xml:space="preserve">Space War cause </w:t>
      </w:r>
      <w:r>
        <w:rPr>
          <w:u w:val="single"/>
        </w:rPr>
        <w:t>Nuclear War</w:t>
      </w:r>
      <w:r>
        <w:t>.</w:t>
      </w:r>
    </w:p>
    <w:p w14:paraId="38C54664" w14:textId="77777777" w:rsidR="006E0BC5" w:rsidRPr="00B0356E" w:rsidRDefault="006E0BC5" w:rsidP="006E0BC5">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032A4A2A" w14:textId="77777777" w:rsidR="006E0BC5" w:rsidRDefault="006E0BC5" w:rsidP="006E0BC5">
      <w:pPr>
        <w:rPr>
          <w:sz w:val="16"/>
        </w:rPr>
      </w:pPr>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7B43B7">
        <w:rPr>
          <w:rStyle w:val="Emphasis"/>
          <w:highlight w:val="green"/>
        </w:rPr>
        <w:t>for</w:t>
      </w:r>
      <w:r w:rsidRPr="00F53651">
        <w:rPr>
          <w:rStyle w:val="StyleUnderline"/>
        </w:rPr>
        <w:t xml:space="preserve"> its terrestrial </w:t>
      </w:r>
      <w:r w:rsidRPr="007B43B7">
        <w:rPr>
          <w:rStyle w:val="Emphasis"/>
          <w:highlight w:val="green"/>
        </w:rPr>
        <w:t>military superiority</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to neutralize US advantages </w:t>
      </w:r>
      <w:r w:rsidRPr="007B43B7">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rPr>
          <w:sz w:val="16"/>
        </w:rPr>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86BECF3" w14:textId="77777777" w:rsidR="006E0BC5" w:rsidRDefault="006E0BC5" w:rsidP="006E0BC5">
      <w:pPr>
        <w:pStyle w:val="Heading4"/>
      </w:pPr>
      <w:r>
        <w:t xml:space="preserve">Nuke war causes extinction AND outweighs </w:t>
      </w:r>
      <w:r w:rsidRPr="00C339DB">
        <w:rPr>
          <w:u w:val="single"/>
        </w:rPr>
        <w:t>other</w:t>
      </w:r>
      <w:r>
        <w:t xml:space="preserve"> existential risks</w:t>
      </w:r>
    </w:p>
    <w:p w14:paraId="2F6DE8E4" w14:textId="77777777" w:rsidR="006E0BC5" w:rsidRPr="005E50AE" w:rsidRDefault="006E0BC5" w:rsidP="006E0BC5">
      <w:pPr>
        <w:pStyle w:val="ListParagraph"/>
        <w:numPr>
          <w:ilvl w:val="0"/>
          <w:numId w:val="12"/>
        </w:numPr>
      </w:pPr>
      <w:r>
        <w:t>Checked</w:t>
      </w:r>
    </w:p>
    <w:p w14:paraId="268C4FA8" w14:textId="77777777" w:rsidR="006E0BC5" w:rsidRPr="00E530E8" w:rsidRDefault="006E0BC5" w:rsidP="006E0BC5">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6FD8ACA5" w14:textId="77777777" w:rsidR="006E0BC5" w:rsidRDefault="006E0BC5" w:rsidP="006E0BC5">
      <w:pPr>
        <w:rPr>
          <w:sz w:val="16"/>
        </w:rPr>
      </w:pPr>
      <w:r w:rsidRPr="00055D8B">
        <w:rPr>
          <w:sz w:val="16"/>
        </w:rPr>
        <w:t xml:space="preserve">Consequences human survival 12. </w:t>
      </w:r>
      <w:r w:rsidRPr="00D83E44">
        <w:rPr>
          <w:rStyle w:val="StyleUnderline"/>
          <w:sz w:val="24"/>
          <w:highlight w:val="green"/>
        </w:rPr>
        <w:t>Even if the 'other'</w:t>
      </w:r>
      <w:r w:rsidRPr="00055D8B">
        <w:rPr>
          <w:rStyle w:val="StyleUnderline"/>
          <w:sz w:val="24"/>
        </w:rPr>
        <w:t xml:space="preserve"> side </w:t>
      </w:r>
      <w:r w:rsidRPr="00D83E44">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83E44">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83E44">
        <w:rPr>
          <w:rStyle w:val="StyleUnderline"/>
          <w:sz w:val="24"/>
          <w:highlight w:val="green"/>
        </w:rPr>
        <w:t>the world</w:t>
      </w:r>
      <w:r w:rsidRPr="00391E10">
        <w:rPr>
          <w:sz w:val="16"/>
        </w:rPr>
        <w:t xml:space="preserve">) </w:t>
      </w:r>
      <w:r w:rsidRPr="00D83E44">
        <w:rPr>
          <w:rStyle w:val="Emphasis"/>
          <w:sz w:val="24"/>
          <w:highlight w:val="green"/>
        </w:rPr>
        <w:t>uninhabitable</w:t>
      </w:r>
      <w:r w:rsidRPr="00391E10">
        <w:rPr>
          <w:sz w:val="16"/>
        </w:rPr>
        <w:t xml:space="preserve">, potentially </w:t>
      </w:r>
      <w:r w:rsidRPr="00D83E44">
        <w:rPr>
          <w:rStyle w:val="StyleUnderline"/>
          <w:sz w:val="24"/>
          <w:highlight w:val="green"/>
        </w:rPr>
        <w:t>inducing global famine lasting</w:t>
      </w:r>
      <w:r w:rsidRPr="00391E10">
        <w:rPr>
          <w:sz w:val="16"/>
        </w:rPr>
        <w:t xml:space="preserve"> up to </w:t>
      </w:r>
      <w:r w:rsidRPr="00D83E44">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D83E44">
        <w:rPr>
          <w:highlight w:val="green"/>
          <w:u w:val="single"/>
        </w:rPr>
        <w:t xml:space="preserve">A nuclear war </w:t>
      </w:r>
      <w:r w:rsidRPr="00391E10">
        <w:rPr>
          <w:u w:val="single"/>
        </w:rPr>
        <w:t xml:space="preserve">between Russia and the United States, even after the arsenal reductions planned under New START, </w:t>
      </w:r>
      <w:r w:rsidRPr="00D83E44">
        <w:rPr>
          <w:highlight w:val="green"/>
          <w:u w:val="single"/>
        </w:rPr>
        <w:t>could produce a nuclear winter</w:t>
      </w:r>
      <w:r w:rsidRPr="00391E10">
        <w:rPr>
          <w:sz w:val="16"/>
        </w:rPr>
        <w:t xml:space="preserve">. Hence, an attack by either side could be suicidal, </w:t>
      </w:r>
      <w:r w:rsidRPr="00D83E44">
        <w:rPr>
          <w:rStyle w:val="StyleUnderline"/>
          <w:sz w:val="24"/>
          <w:highlight w:val="green"/>
        </w:rPr>
        <w:t xml:space="preserve">resulting in </w:t>
      </w:r>
      <w:r w:rsidRPr="00D83E44">
        <w:rPr>
          <w:rStyle w:val="Emphasis"/>
          <w:sz w:val="24"/>
          <w:highlight w:val="green"/>
        </w:rPr>
        <w:t>self assured destruction</w:t>
      </w:r>
      <w:r w:rsidRPr="00D83E44">
        <w:rPr>
          <w:rStyle w:val="StyleUnderline"/>
          <w:sz w:val="24"/>
          <w:highlight w:val="green"/>
        </w:rPr>
        <w:t xml:space="preserve">. </w:t>
      </w:r>
      <w:r w:rsidRPr="00391E10">
        <w:rPr>
          <w:rStyle w:val="StyleUnderline"/>
          <w:sz w:val="24"/>
        </w:rPr>
        <w:t xml:space="preserve">Even </w:t>
      </w:r>
      <w:r w:rsidRPr="00D83E44">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83E44">
        <w:rPr>
          <w:rStyle w:val="StyleUnderline"/>
          <w:sz w:val="24"/>
          <w:highlight w:val="green"/>
        </w:rPr>
        <w:t>produce</w:t>
      </w:r>
      <w:r w:rsidRPr="00391E10">
        <w:rPr>
          <w:rStyle w:val="StyleUnderline"/>
          <w:sz w:val="24"/>
        </w:rPr>
        <w:t xml:space="preserve"> so much </w:t>
      </w:r>
      <w:r w:rsidRPr="00D83E44">
        <w:rPr>
          <w:rStyle w:val="StyleUnderline"/>
          <w:sz w:val="24"/>
          <w:highlight w:val="green"/>
        </w:rPr>
        <w:t>smoke</w:t>
      </w:r>
      <w:r w:rsidRPr="00391E10">
        <w:rPr>
          <w:rStyle w:val="StyleUnderline"/>
          <w:sz w:val="24"/>
        </w:rPr>
        <w:t xml:space="preserve"> that temperatures would fall below those </w:t>
      </w:r>
      <w:r w:rsidRPr="00D83E44">
        <w:rPr>
          <w:rStyle w:val="StyleUnderline"/>
          <w:sz w:val="24"/>
          <w:highlight w:val="green"/>
        </w:rPr>
        <w:t xml:space="preserve">of the </w:t>
      </w:r>
      <w:r w:rsidRPr="00391E10">
        <w:rPr>
          <w:rStyle w:val="StyleUnderline"/>
          <w:sz w:val="24"/>
        </w:rPr>
        <w:t xml:space="preserve">Little </w:t>
      </w:r>
      <w:r w:rsidRPr="00D83E44">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83E44">
        <w:rPr>
          <w:rStyle w:val="StyleUnderline"/>
          <w:sz w:val="24"/>
          <w:highlight w:val="green"/>
        </w:rPr>
        <w:t xml:space="preserve">allowing </w:t>
      </w:r>
      <w:r w:rsidRPr="00391E10">
        <w:rPr>
          <w:rStyle w:val="StyleUnderline"/>
          <w:sz w:val="24"/>
        </w:rPr>
        <w:t xml:space="preserve">more </w:t>
      </w:r>
      <w:r w:rsidRPr="00D83E44">
        <w:rPr>
          <w:rStyle w:val="Emphasis"/>
          <w:sz w:val="24"/>
          <w:highlight w:val="green"/>
        </w:rPr>
        <w:t>ultraviolet</w:t>
      </w:r>
      <w:r w:rsidRPr="00391E10">
        <w:rPr>
          <w:rStyle w:val="StyleUnderline"/>
          <w:sz w:val="24"/>
        </w:rPr>
        <w:t xml:space="preserve"> </w:t>
      </w:r>
      <w:r w:rsidRPr="00D83E44">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83E44">
        <w:rPr>
          <w:rStyle w:val="Emphasis"/>
          <w:sz w:val="24"/>
          <w:highlight w:val="green"/>
        </w:rPr>
        <w:t>studies</w:t>
      </w:r>
      <w:r w:rsidRPr="00D83E44">
        <w:rPr>
          <w:rStyle w:val="StyleUnderline"/>
          <w:sz w:val="24"/>
          <w:highlight w:val="green"/>
        </w:rPr>
        <w:t xml:space="preserve"> predict </w:t>
      </w:r>
      <w:r w:rsidRPr="00391E10">
        <w:rPr>
          <w:rStyle w:val="StyleUnderline"/>
          <w:sz w:val="24"/>
        </w:rPr>
        <w:t xml:space="preserve">that </w:t>
      </w:r>
      <w:r w:rsidRPr="00D83E44">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83E44">
        <w:rPr>
          <w:rStyle w:val="StyleUnderline"/>
          <w:sz w:val="24"/>
          <w:highlight w:val="green"/>
        </w:rPr>
        <w:t>would decline</w:t>
      </w:r>
      <w:r w:rsidRPr="00391E10">
        <w:rPr>
          <w:u w:val="single"/>
        </w:rPr>
        <w:t xml:space="preserve"> </w:t>
      </w:r>
      <w:r w:rsidRPr="00D83E44">
        <w:rPr>
          <w:highlight w:val="green"/>
          <w:u w:val="single"/>
        </w:rPr>
        <w:t xml:space="preserve">by </w:t>
      </w:r>
      <w:r w:rsidRPr="00391E10">
        <w:rPr>
          <w:u w:val="single"/>
        </w:rPr>
        <w:t xml:space="preserve">about </w:t>
      </w:r>
      <w:r w:rsidRPr="00D83E44">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83E44">
        <w:rPr>
          <w:rStyle w:val="StyleUnderline"/>
          <w:sz w:val="24"/>
          <w:highlight w:val="green"/>
        </w:rPr>
        <w:t>cause the deaths of</w:t>
      </w:r>
      <w:r w:rsidRPr="00391E10">
        <w:rPr>
          <w:rStyle w:val="StyleUnderline"/>
          <w:sz w:val="24"/>
        </w:rPr>
        <w:t xml:space="preserve"> most/nearly all/</w:t>
      </w:r>
      <w:r w:rsidRPr="00D83E44">
        <w:rPr>
          <w:rStyle w:val="Emphasis"/>
          <w:sz w:val="24"/>
          <w:highlight w:val="green"/>
        </w:rPr>
        <w:t>all humans</w:t>
      </w:r>
      <w:r w:rsidRPr="00391E10">
        <w:rPr>
          <w:rStyle w:val="StyleUnderline"/>
          <w:sz w:val="24"/>
        </w:rPr>
        <w:t xml:space="preserve"> (</w:t>
      </w:r>
      <w:r w:rsidRPr="00D83E44">
        <w:rPr>
          <w:rStyle w:val="StyleUnderline"/>
          <w:sz w:val="24"/>
          <w:highlight w:val="green"/>
        </w:rPr>
        <w:t>and</w:t>
      </w:r>
      <w:r w:rsidRPr="00391E10">
        <w:rPr>
          <w:rStyle w:val="StyleUnderline"/>
          <w:sz w:val="24"/>
        </w:rPr>
        <w:t xml:space="preserve"> severely impact/extinguish </w:t>
      </w:r>
      <w:r w:rsidRPr="00D83E44">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83E44">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83E44">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0"/>
    <w:p w14:paraId="66641882" w14:textId="77777777" w:rsidR="006E0BC5" w:rsidRDefault="006E0BC5" w:rsidP="006E0BC5">
      <w:pPr>
        <w:pStyle w:val="Heading4"/>
      </w:pPr>
      <w:r>
        <w:t xml:space="preserve">That </w:t>
      </w:r>
      <w:r>
        <w:rPr>
          <w:u w:val="single"/>
        </w:rPr>
        <w:t>net outweighs</w:t>
      </w:r>
      <w:r>
        <w:t xml:space="preserve"> a terrestrial conflict.</w:t>
      </w:r>
    </w:p>
    <w:p w14:paraId="290D1E4D" w14:textId="77777777" w:rsidR="006E0BC5" w:rsidRPr="006718D5" w:rsidRDefault="006E0BC5" w:rsidP="006E0BC5">
      <w:r w:rsidRPr="006718D5">
        <w:rPr>
          <w:rStyle w:val="Style13ptBold"/>
        </w:rPr>
        <w:t>Roberts 17</w:t>
      </w:r>
      <w:r>
        <w:t xml:space="preserve"> </w:t>
      </w:r>
      <w:r w:rsidRPr="006718D5">
        <w:t>Thomas Gonzalez Roberts 12-15-2017 “</w:t>
      </w:r>
      <w:r w:rsidRPr="0094049C">
        <w:t>Why We Should Be Worried about a War in Space</w:t>
      </w:r>
      <w:r>
        <w:t xml:space="preserve">” </w:t>
      </w:r>
      <w:hyperlink r:id="rId15" w:history="1">
        <w:r>
          <w:rPr>
            <w:rStyle w:val="Hyperlink"/>
          </w:rPr>
          <w:t>https://www.theatlantic.com/science/archive/2017/12/why-we-should-be-worried-about-a-war-in-space/548507/</w:t>
        </w:r>
      </w:hyperlink>
      <w:r>
        <w:rPr>
          <w:rStyle w:val="Hyperlink"/>
        </w:rPr>
        <w:t xml:space="preserve"> (</w:t>
      </w:r>
      <w:r>
        <w:t>A</w:t>
      </w:r>
      <w:r w:rsidRPr="0094049C">
        <w:t xml:space="preserve"> space security researcher at the Center for Strategic and International Studies</w:t>
      </w:r>
      <w:r>
        <w:t xml:space="preserve">)//Elmer </w:t>
      </w:r>
    </w:p>
    <w:p w14:paraId="7750391A" w14:textId="77777777" w:rsidR="006E0BC5" w:rsidRPr="003A44F5" w:rsidRDefault="006E0BC5" w:rsidP="006E0BC5">
      <w:pPr>
        <w:rPr>
          <w:sz w:val="16"/>
        </w:rPr>
      </w:pPr>
      <w:r w:rsidRPr="003A44F5">
        <w:rPr>
          <w:sz w:val="16"/>
        </w:rPr>
        <w:t xml:space="preserve">One hundred miles above the Earth’s surface, orbiting the planet at thousands of miles per hour, the six people aboard the International Space Station enjoy a perfect isolation from the chaos of earthly conflict. </w:t>
      </w:r>
      <w:r w:rsidRPr="003A44F5">
        <w:rPr>
          <w:rStyle w:val="Emphasis"/>
          <w:highlight w:val="green"/>
        </w:rPr>
        <w:t>Outer space has never been a military battleground</w:t>
      </w:r>
      <w:r w:rsidRPr="003A44F5">
        <w:rPr>
          <w:sz w:val="16"/>
        </w:rPr>
        <w:t xml:space="preserve">. </w:t>
      </w:r>
      <w:r w:rsidRPr="00BF6279">
        <w:rPr>
          <w:rStyle w:val="StyleUnderline"/>
        </w:rPr>
        <w:t xml:space="preserve">But </w:t>
      </w:r>
      <w:r w:rsidRPr="003A44F5">
        <w:rPr>
          <w:rStyle w:val="Emphasis"/>
          <w:highlight w:val="green"/>
        </w:rPr>
        <w:t>that may not last forever</w:t>
      </w:r>
      <w:r w:rsidRPr="00BF6279">
        <w:rPr>
          <w:rStyle w:val="StyleUnderline"/>
        </w:rPr>
        <w:t xml:space="preserve">. The </w:t>
      </w:r>
      <w:hyperlink r:id="rId16" w:tgtFrame="_blank" w:history="1">
        <w:r w:rsidRPr="00BF6279">
          <w:rPr>
            <w:rStyle w:val="StyleUnderline"/>
          </w:rPr>
          <w:t>debate in Congress</w:t>
        </w:r>
      </w:hyperlink>
      <w:r w:rsidRPr="00BF6279">
        <w:rPr>
          <w:rStyle w:val="StyleUnderline"/>
        </w:rPr>
        <w:t xml:space="preserve"> over whether to create a Space Corps comes at a time </w:t>
      </w:r>
      <w:r w:rsidRPr="003A44F5">
        <w:rPr>
          <w:rStyle w:val="StyleUnderline"/>
        </w:rPr>
        <w:t>when governments around the world are engaged in a bigger international struggle over how militaries</w:t>
      </w:r>
      <w:r w:rsidRPr="00BF6279">
        <w:rPr>
          <w:rStyle w:val="StyleUnderline"/>
        </w:rPr>
        <w:t xml:space="preserve"> should operate in space. Fundamental changes are </w:t>
      </w:r>
      <w:hyperlink r:id="rId17" w:tgtFrame="_blank" w:history="1">
        <w:r w:rsidRPr="00BF6279">
          <w:rPr>
            <w:rStyle w:val="StyleUnderline"/>
          </w:rPr>
          <w:t>already underway</w:t>
        </w:r>
      </w:hyperlink>
      <w:r w:rsidRPr="00BF6279">
        <w:rPr>
          <w:rStyle w:val="StyleUnderline"/>
        </w:rPr>
        <w:t xml:space="preserve">. No longer confined to the </w:t>
      </w:r>
      <w:hyperlink r:id="rId18" w:tgtFrame="_blank" w:history="1">
        <w:r w:rsidRPr="00BF6279">
          <w:rPr>
            <w:rStyle w:val="StyleUnderline"/>
          </w:rPr>
          <w:t>fiction shelf</w:t>
        </w:r>
      </w:hyperlink>
      <w:r w:rsidRPr="00BF6279">
        <w:rPr>
          <w:rStyle w:val="StyleUnderline"/>
        </w:rPr>
        <w:t xml:space="preserve">, </w:t>
      </w:r>
      <w:r w:rsidRPr="003A44F5">
        <w:rPr>
          <w:rStyle w:val="Emphasis"/>
          <w:highlight w:val="green"/>
        </w:rPr>
        <w:t>space warfare is</w:t>
      </w:r>
      <w:r w:rsidRPr="00BF6279">
        <w:rPr>
          <w:rStyle w:val="StyleUnderline"/>
        </w:rPr>
        <w:t xml:space="preserve"> likely </w:t>
      </w:r>
      <w:r w:rsidRPr="003A44F5">
        <w:rPr>
          <w:rStyle w:val="Emphasis"/>
          <w:highlight w:val="green"/>
          <w:bdr w:val="single" w:sz="18" w:space="0" w:color="auto"/>
        </w:rPr>
        <w:t>on the horizon</w:t>
      </w:r>
      <w:r w:rsidRPr="003A44F5">
        <w:rPr>
          <w:sz w:val="16"/>
        </w:rPr>
        <w:t xml:space="preserve">. </w:t>
      </w:r>
      <w:r w:rsidRPr="003A44F5">
        <w:rPr>
          <w:rStyle w:val="Emphasis"/>
          <w:highlight w:val="green"/>
        </w:rPr>
        <w:t>While agreements for how to operate in other international domains</w:t>
      </w:r>
      <w:r w:rsidRPr="003A44F5">
        <w:rPr>
          <w:rStyle w:val="StyleUnderline"/>
        </w:rPr>
        <w:t xml:space="preserve">, like the open sea, airspace, and even cyberspace, </w:t>
      </w:r>
      <w:r w:rsidRPr="003A44F5">
        <w:rPr>
          <w:rStyle w:val="Emphasis"/>
          <w:highlight w:val="green"/>
        </w:rPr>
        <w:t>have already been established</w:t>
      </w:r>
      <w:r w:rsidRPr="003A44F5">
        <w:rPr>
          <w:rStyle w:val="StyleUnderline"/>
        </w:rPr>
        <w:t>, the major space powers—</w:t>
      </w:r>
      <w:r w:rsidRPr="003A44F5">
        <w:rPr>
          <w:rStyle w:val="Emphasis"/>
          <w:highlight w:val="green"/>
        </w:rPr>
        <w:t>the U</w:t>
      </w:r>
      <w:r w:rsidRPr="00BF6279">
        <w:rPr>
          <w:rStyle w:val="StyleUnderline"/>
        </w:rPr>
        <w:t>nited</w:t>
      </w:r>
      <w:r w:rsidRPr="003A44F5">
        <w:rPr>
          <w:rStyle w:val="Emphasis"/>
          <w:highlight w:val="green"/>
        </w:rPr>
        <w:t xml:space="preserve"> S</w:t>
      </w:r>
      <w:r w:rsidRPr="00BF6279">
        <w:rPr>
          <w:rStyle w:val="StyleUnderline"/>
        </w:rPr>
        <w:t xml:space="preserve">tates, </w:t>
      </w:r>
      <w:r w:rsidRPr="003A44F5">
        <w:rPr>
          <w:rStyle w:val="Emphasis"/>
          <w:highlight w:val="green"/>
        </w:rPr>
        <w:t>Russia, and China—have not agreed upon a rulebook outlining</w:t>
      </w:r>
      <w:r w:rsidRPr="003A44F5">
        <w:rPr>
          <w:rStyle w:val="Emphasis"/>
        </w:rPr>
        <w:t xml:space="preserve"> </w:t>
      </w:r>
      <w:r w:rsidRPr="00BF6279">
        <w:rPr>
          <w:rStyle w:val="StyleUnderline"/>
        </w:rPr>
        <w:t xml:space="preserve">what constitutes </w:t>
      </w:r>
      <w:r w:rsidRPr="003A44F5">
        <w:rPr>
          <w:rStyle w:val="Emphasis"/>
          <w:highlight w:val="green"/>
          <w:bdr w:val="single" w:sz="18" w:space="0" w:color="auto"/>
        </w:rPr>
        <w:t>bad behavior in space</w:t>
      </w:r>
      <w:r w:rsidRPr="00BF6279">
        <w:rPr>
          <w:rStyle w:val="StyleUnderline"/>
        </w:rPr>
        <w:t xml:space="preserve">. It’s </w:t>
      </w:r>
      <w:hyperlink r:id="rId19" w:tgtFrame="_blank" w:history="1">
        <w:r w:rsidRPr="00BF6279">
          <w:rPr>
            <w:rStyle w:val="StyleUnderline"/>
          </w:rPr>
          <w:t>presumed</w:t>
        </w:r>
      </w:hyperlink>
      <w:r w:rsidRPr="00BF6279">
        <w:rPr>
          <w:rStyle w:val="StyleUnderline"/>
        </w:rPr>
        <w:t xml:space="preserve"> that International Humanitarian Law would apply in outer space—protecting the civilian astronauts aboard the International Space Station—but it’s unclear whether damaging civilian satellites or the space environment itself is covered under the </w:t>
      </w:r>
      <w:r w:rsidRPr="003A44F5">
        <w:rPr>
          <w:rStyle w:val="StyleUnderline"/>
        </w:rPr>
        <w:t>agreement.</w:t>
      </w:r>
      <w:r w:rsidRPr="003A44F5">
        <w:rPr>
          <w:sz w:val="16"/>
        </w:rPr>
        <w:t xml:space="preserve"> </w:t>
      </w:r>
      <w:r w:rsidRPr="003A44F5">
        <w:rPr>
          <w:rStyle w:val="StyleUnderline"/>
        </w:rPr>
        <w:t xml:space="preserve">With only a limited history of dangerous behavior to study, and few, </w:t>
      </w:r>
      <w:hyperlink r:id="rId20" w:tgtFrame="_blank" w:history="1">
        <w:r w:rsidRPr="003A44F5">
          <w:rPr>
            <w:rStyle w:val="StyleUnderline"/>
          </w:rPr>
          <w:t>outdated guidelines</w:t>
        </w:r>
      </w:hyperlink>
      <w:r w:rsidRPr="00BF6279">
        <w:rPr>
          <w:rStyle w:val="StyleUnderline"/>
        </w:rPr>
        <w:t xml:space="preserve"> in place</w:t>
      </w:r>
      <w:r w:rsidRPr="003A44F5">
        <w:rPr>
          <w:rStyle w:val="Emphasis"/>
          <w:highlight w:val="green"/>
        </w:rPr>
        <w:t>, a war in space would be a war with</w:t>
      </w:r>
      <w:r w:rsidRPr="00BF6279">
        <w:rPr>
          <w:rStyle w:val="StyleUnderline"/>
        </w:rPr>
        <w:t xml:space="preserve"> potentially </w:t>
      </w:r>
      <w:r w:rsidRPr="003A44F5">
        <w:rPr>
          <w:rStyle w:val="Emphasis"/>
          <w:highlight w:val="green"/>
          <w:bdr w:val="single" w:sz="18" w:space="0" w:color="auto"/>
        </w:rPr>
        <w:t>more consequences, but far fewer rules</w:t>
      </w:r>
      <w:r w:rsidRPr="00BF6279">
        <w:rPr>
          <w:rStyle w:val="StyleUnderline"/>
        </w:rPr>
        <w:t>, than one on Earth.</w:t>
      </w:r>
      <w:r w:rsidRPr="003A44F5">
        <w:rPr>
          <w:sz w:val="16"/>
        </w:rPr>
        <w:t xml:space="preserve"> Although there has never been a military conflict in space, the history of human activity above our atmosphere is not entirely benign. In 1962, the United States </w:t>
      </w:r>
      <w:hyperlink r:id="rId21" w:tgtFrame="_blank" w:history="1">
        <w:r w:rsidRPr="003A44F5">
          <w:rPr>
            <w:rStyle w:val="Hyperlink"/>
            <w:sz w:val="16"/>
          </w:rPr>
          <w:t>detonated a 1.4 megaton nuclear weapon</w:t>
        </w:r>
      </w:hyperlink>
      <w:r w:rsidRPr="003A44F5">
        <w:rPr>
          <w:sz w:val="16"/>
        </w:rPr>
        <w:t xml:space="preserve"> 250 miles above the Earth’s surface. The blast destroyed approximately one third of satellites in orbit and poisoned the most used region of space with radiation that lasted for years. Although the United States, Russia, and others soon agreed to a treaty to prevent another nuclear test in space, China and North Korea never signed it. In 2007, China </w:t>
      </w:r>
      <w:hyperlink r:id="rId22" w:tgtFrame="_blank" w:history="1">
        <w:r w:rsidRPr="003A44F5">
          <w:rPr>
            <w:rStyle w:val="Hyperlink"/>
            <w:sz w:val="16"/>
          </w:rPr>
          <w:t>tested an anti-satellite weapon</w:t>
        </w:r>
      </w:hyperlink>
      <w:r w:rsidRPr="003A44F5">
        <w:rPr>
          <w:sz w:val="16"/>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3A44F5">
        <w:rPr>
          <w:rStyle w:val="StyleUnderline"/>
        </w:rPr>
        <w:t xml:space="preserve">No treaties address this kind of test, the creation of space debris, or the endangerment of other satellites. The U.S. has the most to lose in a space-based conflict </w:t>
      </w:r>
      <w:proofErr w:type="gramStart"/>
      <w:r w:rsidRPr="003A44F5">
        <w:rPr>
          <w:rStyle w:val="StyleUnderline"/>
        </w:rPr>
        <w:t>With</w:t>
      </w:r>
      <w:proofErr w:type="gramEnd"/>
      <w:r w:rsidRPr="003A44F5">
        <w:rPr>
          <w:rStyle w:val="StyleUnderline"/>
        </w:rPr>
        <w:t xml:space="preserve"> by far the most satellites in orbit, the U.S. has the most to gain by establishing norms, but also the most to lose.</w:t>
      </w:r>
      <w:r w:rsidRPr="003A44F5">
        <w:rPr>
          <w:sz w:val="16"/>
        </w:rPr>
        <w:t xml:space="preserve"> Almost half of all operational satellites are owned and operated by the United States government or American commercial companies. That’s twice as many as Russia and China, combined. Space may seem distant, but what happens there affects our everyday lives on the ground. When we use our phones to plan a trip, we depend on American GPS satellites to guide us. </w:t>
      </w:r>
      <w:r w:rsidRPr="003A44F5">
        <w:rPr>
          <w:rStyle w:val="StyleUnderline"/>
        </w:rPr>
        <w:t>When the U.S. military deploys troops overseas, satellite communications connect forces on the ground to control centers. When North Korea launches an intercontinental ballistic missile, the U.S. and its allies depend on early-warning satellites to detect it. On</w:t>
      </w:r>
      <w:r w:rsidRPr="00BF6279">
        <w:rPr>
          <w:rStyle w:val="StyleUnderline"/>
        </w:rPr>
        <w:t xml:space="preserve"> one hand, if the global space powers agreed to put limits on space-based weapons and other related technologies, it could make space safer for everyone</w:t>
      </w:r>
      <w:r w:rsidRPr="003A44F5">
        <w:rPr>
          <w:sz w:val="16"/>
        </w:rPr>
        <w:t xml:space="preserve">. But because the U.S. may have spent time and resources </w:t>
      </w:r>
      <w:hyperlink r:id="rId23" w:tgtFrame="_blank" w:history="1">
        <w:r w:rsidRPr="003A44F5">
          <w:rPr>
            <w:rStyle w:val="Hyperlink"/>
            <w:sz w:val="16"/>
          </w:rPr>
          <w:t>developing</w:t>
        </w:r>
      </w:hyperlink>
      <w:r w:rsidRPr="003A44F5">
        <w:rPr>
          <w:sz w:val="16"/>
        </w:rPr>
        <w:t xml:space="preserve"> exactly the type of weapons that a code of conduct would ban, it could also curtail the most advanced space-based developments, erasing years of research and progress. </w:t>
      </w:r>
      <w:r w:rsidRPr="003A44F5">
        <w:rPr>
          <w:rStyle w:val="Emphasis"/>
          <w:highlight w:val="green"/>
        </w:rPr>
        <w:t>There are more players in space—and less consensus</w:t>
      </w:r>
      <w:r w:rsidRPr="003A44F5">
        <w:rPr>
          <w:rStyle w:val="Emphasis"/>
        </w:rPr>
        <w:t xml:space="preserve"> </w:t>
      </w:r>
      <w:r w:rsidRPr="00BF6279">
        <w:rPr>
          <w:rStyle w:val="StyleUnderline"/>
        </w:rPr>
        <w:t xml:space="preserve">In the </w:t>
      </w:r>
      <w:hyperlink r:id="rId24" w:tgtFrame="_blank" w:history="1">
        <w:r w:rsidRPr="00BF6279">
          <w:rPr>
            <w:rStyle w:val="StyleUnderline"/>
          </w:rPr>
          <w:t>first space age</w:t>
        </w:r>
      </w:hyperlink>
      <w:r w:rsidRPr="00BF6279">
        <w:rPr>
          <w:rStyle w:val="StyleUnderline"/>
        </w:rPr>
        <w:t>, from the launch of the first human-made satellite in 1957 through the fall of the Soviet Union, the United States and the USSR were responsible for over 90 percent of all satellites</w:t>
      </w:r>
      <w:r w:rsidRPr="003A44F5">
        <w:rPr>
          <w:sz w:val="16"/>
        </w:rPr>
        <w:t xml:space="preserve">. Their race to perfect space technology, dominated by both national security interests and scientific discovery, far outpaced everyone else. The second space age, from 1990 to today, looks remarkably different. Now, more satellites are operated by private companies than militaries, and more space launches and new satellites come from countries other than the United States and Russia. </w:t>
      </w:r>
      <w:r w:rsidRPr="003A44F5">
        <w:rPr>
          <w:rStyle w:val="StyleUnderline"/>
        </w:rPr>
        <w:t>More players in space—particularly</w:t>
      </w:r>
      <w:r w:rsidRPr="00BF6279">
        <w:rPr>
          <w:rStyle w:val="StyleUnderline"/>
        </w:rPr>
        <w:t xml:space="preserve"> </w:t>
      </w:r>
      <w:r w:rsidRPr="003A44F5">
        <w:rPr>
          <w:rStyle w:val="Emphasis"/>
          <w:highlight w:val="green"/>
        </w:rPr>
        <w:t>more unpredictable players</w:t>
      </w:r>
      <w:r w:rsidRPr="00BF6279">
        <w:rPr>
          <w:rStyle w:val="StyleUnderline"/>
        </w:rPr>
        <w:t>—</w:t>
      </w:r>
      <w:r w:rsidRPr="003A44F5">
        <w:rPr>
          <w:rStyle w:val="Emphasis"/>
          <w:highlight w:val="green"/>
          <w:bdr w:val="single" w:sz="18" w:space="0" w:color="auto"/>
        </w:rPr>
        <w:t>means more opportunities for aggressive behavior</w:t>
      </w:r>
      <w:r w:rsidRPr="00BF6279">
        <w:rPr>
          <w:rStyle w:val="StyleUnderline"/>
        </w:rPr>
        <w:t xml:space="preserve">, </w:t>
      </w:r>
      <w:r w:rsidRPr="003A44F5">
        <w:rPr>
          <w:rStyle w:val="Emphasis"/>
          <w:highlight w:val="green"/>
        </w:rPr>
        <w:t>like</w:t>
      </w:r>
      <w:r w:rsidRPr="00BF6279">
        <w:rPr>
          <w:rStyle w:val="StyleUnderline"/>
        </w:rPr>
        <w:t xml:space="preserve"> developing </w:t>
      </w:r>
      <w:r w:rsidRPr="003A44F5">
        <w:rPr>
          <w:rStyle w:val="Emphasis"/>
          <w:highlight w:val="green"/>
        </w:rPr>
        <w:t>anti-satellite technologies or hacking</w:t>
      </w:r>
      <w:r w:rsidRPr="00BF6279">
        <w:rPr>
          <w:rStyle w:val="StyleUnderline"/>
        </w:rPr>
        <w:t xml:space="preserve"> satellite </w:t>
      </w:r>
      <w:r w:rsidRPr="003A44F5">
        <w:rPr>
          <w:rStyle w:val="Emphasis"/>
          <w:highlight w:val="green"/>
        </w:rPr>
        <w:t>communications</w:t>
      </w:r>
      <w:r w:rsidRPr="00BF6279">
        <w:rPr>
          <w:rStyle w:val="StyleUnderline"/>
        </w:rPr>
        <w:t xml:space="preserve">. Countries like </w:t>
      </w:r>
      <w:r w:rsidRPr="003A44F5">
        <w:rPr>
          <w:rStyle w:val="Emphasis"/>
          <w:highlight w:val="green"/>
        </w:rPr>
        <w:t>Iran or North Korea</w:t>
      </w:r>
      <w:r w:rsidRPr="00BF6279">
        <w:rPr>
          <w:rStyle w:val="StyleUnderline"/>
        </w:rPr>
        <w:t xml:space="preserve"> that are newer to space can choose to operate in a way we’ve never seen before. And if their nuclear programs on Earth are </w:t>
      </w:r>
      <w:hyperlink r:id="rId25" w:tgtFrame="_blank" w:history="1">
        <w:r w:rsidRPr="00BF6279">
          <w:rPr>
            <w:rStyle w:val="StyleUnderline"/>
          </w:rPr>
          <w:t>any guide</w:t>
        </w:r>
      </w:hyperlink>
      <w:r w:rsidRPr="00BF6279">
        <w:rPr>
          <w:rStyle w:val="StyleUnderline"/>
        </w:rPr>
        <w:t xml:space="preserve">, they could </w:t>
      </w:r>
      <w:r w:rsidRPr="003A44F5">
        <w:rPr>
          <w:rStyle w:val="Emphasis"/>
          <w:highlight w:val="green"/>
          <w:bdr w:val="single" w:sz="18" w:space="0" w:color="auto"/>
        </w:rPr>
        <w:t>pose serious threats</w:t>
      </w:r>
      <w:r w:rsidRPr="00BF6279">
        <w:rPr>
          <w:rStyle w:val="StyleUnderline"/>
        </w:rPr>
        <w:t xml:space="preserve"> if left unchecked</w:t>
      </w:r>
      <w:r w:rsidRPr="003A44F5">
        <w:rPr>
          <w:sz w:val="16"/>
        </w:rPr>
        <w:t xml:space="preserve">. Efforts have been made to create a modern-day space rulebook, but so far none have gained traction. In 2008, when Russia and China both proposed norms of behavior, the United States </w:t>
      </w:r>
      <w:hyperlink r:id="rId26" w:tgtFrame="_blank" w:history="1">
        <w:r w:rsidRPr="003A44F5">
          <w:rPr>
            <w:rStyle w:val="Hyperlink"/>
            <w:sz w:val="16"/>
          </w:rPr>
          <w:t>refused to sign on</w:t>
        </w:r>
      </w:hyperlink>
      <w:r w:rsidRPr="003A44F5">
        <w:rPr>
          <w:sz w:val="16"/>
        </w:rPr>
        <w:t>. Similarly, when the United States supported a 2014 European Union proposal to govern the use of conventional weapons in orbit, Russia and China didn’t agree with the terms. Since the congressional debate about a Space Corps, people have been taking the prospect of a war in space seriously, in a way we haven’t seen before. Now we should start talking about how to avoid that war. To prevent conflict in the upper atmosphere, all potential adversaries—the United States, China, North Korea, Iran, Russia, the EU—need to align, and agree on norms of behavior. They need rules.</w:t>
      </w:r>
    </w:p>
    <w:p w14:paraId="5BAB7F13" w14:textId="77777777" w:rsidR="006E0BC5" w:rsidRDefault="006E0BC5" w:rsidP="006E0BC5">
      <w:pPr>
        <w:pStyle w:val="Heading4"/>
      </w:pPr>
      <w:r>
        <w:t xml:space="preserve">Exemptions from OST 2.0 </w:t>
      </w:r>
      <w:r>
        <w:rPr>
          <w:u w:val="single"/>
        </w:rPr>
        <w:t>endangers</w:t>
      </w:r>
      <w:r>
        <w:t xml:space="preserve"> the credibility of the </w:t>
      </w:r>
      <w:r>
        <w:rPr>
          <w:u w:val="single"/>
        </w:rPr>
        <w:t>entire treaty</w:t>
      </w:r>
      <w:r>
        <w:t>.</w:t>
      </w:r>
    </w:p>
    <w:p w14:paraId="5D36D3A4" w14:textId="77777777" w:rsidR="006E0BC5" w:rsidRPr="00893DBD" w:rsidRDefault="006E0BC5" w:rsidP="006E0BC5">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1B622F52" w14:textId="77777777" w:rsidR="006E0BC5" w:rsidRPr="00893DBD" w:rsidRDefault="006E0BC5" w:rsidP="006E0BC5">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0BE101E" w14:textId="77777777" w:rsidR="006E0BC5" w:rsidRDefault="006E0BC5" w:rsidP="006E0BC5">
      <w:pPr>
        <w:pStyle w:val="Heading4"/>
      </w:pPr>
      <w:r>
        <w:t xml:space="preserve">Independently – </w:t>
      </w:r>
      <w:bookmarkStart w:id="1" w:name="_Hlk90482547"/>
      <w:r>
        <w:t xml:space="preserve">commercial legality of Space Appropriation causes a </w:t>
      </w:r>
      <w:r>
        <w:rPr>
          <w:u w:val="single"/>
        </w:rPr>
        <w:t>militarized space war</w:t>
      </w:r>
      <w:r>
        <w:t xml:space="preserve"> – only the plan solves.</w:t>
      </w:r>
    </w:p>
    <w:p w14:paraId="367D12A2" w14:textId="77777777" w:rsidR="006E0BC5" w:rsidRPr="00BC2859" w:rsidRDefault="006E0BC5" w:rsidP="006E0BC5">
      <w:r>
        <w:rPr>
          <w:rStyle w:val="Style13ptBold"/>
        </w:rPr>
        <w:t xml:space="preserve">Perez 21 </w:t>
      </w:r>
      <w:r w:rsidRPr="00BC2859">
        <w:t xml:space="preserve">Veronica Delgado-Perez. 12/14/21. Argument | The Commercialization of Space Risks Launching a Militarized Space Race. </w:t>
      </w:r>
      <w:hyperlink r:id="rId27"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740B27B" w14:textId="77777777" w:rsidR="006E0BC5" w:rsidRPr="000D4C2C" w:rsidRDefault="006E0BC5" w:rsidP="006E0BC5">
      <w:pPr>
        <w:rPr>
          <w:sz w:val="14"/>
        </w:rPr>
      </w:pPr>
      <w:r w:rsidRPr="000B7AC9">
        <w:rPr>
          <w:rStyle w:val="StyleUnderline"/>
        </w:rPr>
        <w:t xml:space="preserve">Fundamentals of the Final Frontier It is a </w:t>
      </w:r>
      <w:r w:rsidRPr="00BC2859">
        <w:rPr>
          <w:rStyle w:val="Emphasis"/>
          <w:highlight w:val="green"/>
          <w:bdr w:val="single" w:sz="18" w:space="0" w:color="auto"/>
        </w:rPr>
        <w:t>geopolitical imperative</w:t>
      </w:r>
      <w:r w:rsidRPr="00BC2859">
        <w:rPr>
          <w:rStyle w:val="Emphasis"/>
          <w:bdr w:val="single" w:sz="18" w:space="0" w:color="auto"/>
        </w:rPr>
        <w:t xml:space="preserve"> </w:t>
      </w:r>
      <w:r w:rsidRPr="00BC2859">
        <w:rPr>
          <w:rStyle w:val="Emphasis"/>
          <w:highlight w:val="green"/>
          <w:bdr w:val="single" w:sz="18" w:space="0" w:color="auto"/>
        </w:rPr>
        <w:t>to</w:t>
      </w:r>
      <w:r w:rsidRPr="00BC2859">
        <w:rPr>
          <w:rStyle w:val="Emphasis"/>
          <w:bdr w:val="single" w:sz="18" w:space="0" w:color="auto"/>
        </w:rPr>
        <w:t xml:space="preserve"> </w:t>
      </w:r>
      <w:r w:rsidRPr="00BC2859">
        <w:rPr>
          <w:rStyle w:val="Emphasis"/>
          <w:highlight w:val="green"/>
          <w:bdr w:val="single" w:sz="18" w:space="0" w:color="auto"/>
        </w:rPr>
        <w:t>determine</w:t>
      </w:r>
      <w:r w:rsidRPr="00BC2859">
        <w:rPr>
          <w:rStyle w:val="Emphasis"/>
          <w:bdr w:val="single" w:sz="18" w:space="0" w:color="auto"/>
        </w:rPr>
        <w:t xml:space="preserve"> what, </w:t>
      </w:r>
      <w:r w:rsidRPr="00BC2859">
        <w:rPr>
          <w:rStyle w:val="Emphasis"/>
          <w:highlight w:val="green"/>
          <w:bdr w:val="single" w:sz="18" w:space="0" w:color="auto"/>
        </w:rPr>
        <w:t>if</w:t>
      </w:r>
      <w:r w:rsidRPr="00BC2859">
        <w:rPr>
          <w:rStyle w:val="Emphasis"/>
          <w:bdr w:val="single" w:sz="18" w:space="0" w:color="auto"/>
        </w:rPr>
        <w:t xml:space="preserve"> any, </w:t>
      </w:r>
      <w:r w:rsidRPr="00BC2859">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BC2859">
        <w:rPr>
          <w:rStyle w:val="Emphasis"/>
          <w:highlight w:val="green"/>
          <w:bdr w:val="single" w:sz="18" w:space="0" w:color="auto"/>
        </w:rPr>
        <w:t>extraterrestrial resources are permitted</w:t>
      </w:r>
      <w:r w:rsidRPr="000D4C2C">
        <w:rPr>
          <w:sz w:val="14"/>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0D4C2C">
        <w:rPr>
          <w:sz w:val="14"/>
        </w:rPr>
        <w:t xml:space="preserve"> </w:t>
      </w:r>
      <w:r w:rsidRPr="00BC2859">
        <w:rPr>
          <w:rStyle w:val="Emphasis"/>
        </w:rPr>
        <w:t>Yet to date, there exists no comprehensive treaty or legal reference to commercial activity in space</w:t>
      </w:r>
      <w:r w:rsidRPr="000D4C2C">
        <w:rPr>
          <w:sz w:val="14"/>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B7AC9">
        <w:rPr>
          <w:rStyle w:val="StyleUnderline"/>
          <w:highlight w:val="green"/>
        </w:rPr>
        <w:t>commercial utilization</w:t>
      </w:r>
      <w:r w:rsidRPr="000B7AC9">
        <w:rPr>
          <w:rStyle w:val="StyleUnderline"/>
        </w:rPr>
        <w:t xml:space="preserve"> of outer space’s resources is intrinsically </w:t>
      </w:r>
      <w:r w:rsidRPr="000B7AC9">
        <w:rPr>
          <w:rStyle w:val="Emphasis"/>
          <w:highlight w:val="green"/>
        </w:rPr>
        <w:t>linked to the escalation of international competition over resources</w:t>
      </w:r>
      <w:r w:rsidRPr="000B7AC9">
        <w:rPr>
          <w:rStyle w:val="StyleUnderline"/>
        </w:rPr>
        <w:t xml:space="preserve">, which could </w:t>
      </w:r>
      <w:r w:rsidRPr="000B7AC9">
        <w:rPr>
          <w:rStyle w:val="Emphasis"/>
          <w:highlight w:val="green"/>
        </w:rPr>
        <w:t>threaten international peace and</w:t>
      </w:r>
      <w:r w:rsidRPr="000B7AC9">
        <w:rPr>
          <w:rStyle w:val="StyleUnderline"/>
        </w:rPr>
        <w:t xml:space="preserve"> </w:t>
      </w:r>
      <w:r w:rsidRPr="000B7AC9">
        <w:rPr>
          <w:rStyle w:val="Emphasis"/>
          <w:highlight w:val="green"/>
        </w:rPr>
        <w:t>security</w:t>
      </w:r>
      <w:r w:rsidRPr="000B7AC9">
        <w:rPr>
          <w:rStyle w:val="StyleUnderline"/>
        </w:rPr>
        <w:t>.</w:t>
      </w:r>
      <w:r w:rsidRPr="000D4C2C">
        <w:rPr>
          <w:sz w:val="14"/>
        </w:rPr>
        <w:t xml:space="preserve"> By encouraging the international community to engage in outer space’s activities for the benefit of humankind as a whole, “some delegations” have expressed </w:t>
      </w:r>
      <w:proofErr w:type="gramStart"/>
      <w:r w:rsidRPr="000D4C2C">
        <w:rPr>
          <w:sz w:val="14"/>
        </w:rPr>
        <w:t>that states</w:t>
      </w:r>
      <w:proofErr w:type="gramEnd"/>
      <w:r w:rsidRPr="000D4C2C">
        <w:rPr>
          <w:sz w:val="14"/>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0D4C2C">
        <w:rPr>
          <w:sz w:val="14"/>
        </w:rPr>
        <w:t>global commons</w:t>
      </w:r>
      <w:proofErr w:type="gramEnd"/>
      <w:r w:rsidRPr="000D4C2C">
        <w:rPr>
          <w:sz w:val="14"/>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BC2859">
        <w:rPr>
          <w:rStyle w:val="Emphasis"/>
          <w:highlight w:val="green"/>
        </w:rPr>
        <w:t>there are significant drawbacks</w:t>
      </w:r>
      <w:r w:rsidRPr="00BC2859">
        <w:rPr>
          <w:rStyle w:val="StyleUnderline"/>
        </w:rPr>
        <w:t xml:space="preserve"> </w:t>
      </w:r>
      <w:r w:rsidRPr="00BC2859">
        <w:rPr>
          <w:rStyle w:val="Emphasis"/>
          <w:highlight w:val="green"/>
        </w:rPr>
        <w:t>to</w:t>
      </w:r>
      <w:r w:rsidRPr="00BC2859">
        <w:rPr>
          <w:rStyle w:val="StyleUnderline"/>
        </w:rPr>
        <w:t xml:space="preserve"> the </w:t>
      </w:r>
      <w:r w:rsidRPr="00BC2859">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0D4C2C">
        <w:rPr>
          <w:sz w:val="14"/>
        </w:rPr>
        <w:t xml:space="preserve"> </w:t>
      </w:r>
      <w:r w:rsidRPr="000B7AC9">
        <w:rPr>
          <w:rStyle w:val="StyleUnderline"/>
          <w:highlight w:val="green"/>
        </w:rPr>
        <w:t>states</w:t>
      </w:r>
      <w:r w:rsidRPr="000B7AC9">
        <w:rPr>
          <w:rStyle w:val="StyleUnderline"/>
        </w:rPr>
        <w:t xml:space="preserve"> </w:t>
      </w:r>
      <w:r w:rsidRPr="000B7AC9">
        <w:rPr>
          <w:rStyle w:val="StyleUnderline"/>
          <w:highlight w:val="green"/>
        </w:rPr>
        <w:t>with</w:t>
      </w:r>
      <w:r w:rsidRPr="000B7AC9">
        <w:rPr>
          <w:rStyle w:val="StyleUnderline"/>
        </w:rPr>
        <w:t xml:space="preserve"> the </w:t>
      </w:r>
      <w:r w:rsidRPr="000D4C2C">
        <w:rPr>
          <w:rStyle w:val="Emphasis"/>
          <w:highlight w:val="green"/>
        </w:rPr>
        <w:t>technical and financial capital</w:t>
      </w:r>
      <w:r w:rsidRPr="000B7AC9">
        <w:rPr>
          <w:rStyle w:val="StyleUnderline"/>
        </w:rPr>
        <w:t xml:space="preserve"> to support space missions, to </w:t>
      </w:r>
      <w:r w:rsidRPr="000B7AC9">
        <w:rPr>
          <w:rStyle w:val="StyleUnderline"/>
          <w:highlight w:val="green"/>
        </w:rPr>
        <w:t>geopolitical competition over extraterrestrial resources</w:t>
      </w:r>
      <w:r w:rsidRPr="000B7AC9">
        <w:rPr>
          <w:rStyle w:val="StyleUnderline"/>
        </w:rPr>
        <w:t xml:space="preserve"> that </w:t>
      </w:r>
      <w:r w:rsidRPr="000D4C2C">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0D4C2C">
        <w:rPr>
          <w:sz w:val="14"/>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0D4C2C">
        <w:rPr>
          <w:sz w:val="14"/>
        </w:rPr>
        <w:t xml:space="preserve">. In the three decades since the end of the Cold War, technologically advanced countries like </w:t>
      </w:r>
      <w:r w:rsidRPr="000D4C2C">
        <w:rPr>
          <w:rStyle w:val="StyleUnderline"/>
        </w:rPr>
        <w:t>China, Japan, and France</w:t>
      </w:r>
      <w:r w:rsidRPr="000D4C2C">
        <w:rPr>
          <w:sz w:val="14"/>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0D4C2C">
        <w:rPr>
          <w:sz w:val="14"/>
        </w:rPr>
        <w:t xml:space="preserve">. </w:t>
      </w:r>
      <w:r w:rsidRPr="000B7AC9">
        <w:rPr>
          <w:rStyle w:val="StyleUnderline"/>
        </w:rPr>
        <w:t xml:space="preserve">With </w:t>
      </w:r>
      <w:r w:rsidRPr="000B7AC9">
        <w:rPr>
          <w:rStyle w:val="StyleUnderline"/>
          <w:highlight w:val="green"/>
        </w:rPr>
        <w:t>new actors</w:t>
      </w:r>
      <w:r w:rsidRPr="000B7AC9">
        <w:rPr>
          <w:rStyle w:val="StyleUnderline"/>
        </w:rPr>
        <w:t xml:space="preserve"> on the game stage, </w:t>
      </w:r>
      <w:r w:rsidRPr="000B7AC9">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0D4C2C">
        <w:rPr>
          <w:sz w:val="14"/>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0D4C2C">
        <w:rPr>
          <w:sz w:val="14"/>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0D4C2C">
        <w:rPr>
          <w:sz w:val="14"/>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0D4C2C">
        <w:rPr>
          <w:sz w:val="14"/>
        </w:rPr>
        <w:t xml:space="preserve">. </w:t>
      </w:r>
      <w:r w:rsidRPr="000D4C2C">
        <w:rPr>
          <w:rStyle w:val="StyleUnderline"/>
        </w:rPr>
        <w:t>If the world’s two largest</w:t>
      </w:r>
      <w:r w:rsidRPr="000B7AC9">
        <w:rPr>
          <w:rStyle w:val="StyleUnderline"/>
        </w:rPr>
        <w:t xml:space="preserve"> nuclear powers do not edge toward extending the treaty, </w:t>
      </w:r>
      <w:r w:rsidRPr="000B7AC9">
        <w:rPr>
          <w:rStyle w:val="StyleUnderline"/>
          <w:highlight w:val="green"/>
        </w:rPr>
        <w:t>Washington and Moscow</w:t>
      </w:r>
      <w:r w:rsidRPr="000B7AC9">
        <w:rPr>
          <w:rStyle w:val="StyleUnderline"/>
        </w:rPr>
        <w:t xml:space="preserve"> risk </w:t>
      </w:r>
      <w:r w:rsidRPr="000B7AC9">
        <w:rPr>
          <w:rStyle w:val="StyleUnderline"/>
          <w:highlight w:val="green"/>
        </w:rPr>
        <w:t>return</w:t>
      </w:r>
      <w:r w:rsidRPr="000B7AC9">
        <w:rPr>
          <w:rStyle w:val="StyleUnderline"/>
        </w:rPr>
        <w:t xml:space="preserve">ing </w:t>
      </w:r>
      <w:r w:rsidRPr="000B7AC9">
        <w:rPr>
          <w:rStyle w:val="StyleUnderline"/>
          <w:highlight w:val="green"/>
        </w:rPr>
        <w:t>to</w:t>
      </w:r>
      <w:r w:rsidRPr="000B7AC9">
        <w:rPr>
          <w:rStyle w:val="StyleUnderline"/>
        </w:rPr>
        <w:t xml:space="preserve"> the era of unrestricted </w:t>
      </w:r>
      <w:r w:rsidRPr="000B7AC9">
        <w:rPr>
          <w:rStyle w:val="StyleUnderline"/>
          <w:highlight w:val="green"/>
        </w:rPr>
        <w:t>expansion</w:t>
      </w:r>
      <w:r w:rsidRPr="000B7AC9">
        <w:rPr>
          <w:rStyle w:val="StyleUnderline"/>
        </w:rPr>
        <w:t xml:space="preserve"> </w:t>
      </w:r>
      <w:r w:rsidRPr="000B7AC9">
        <w:rPr>
          <w:rStyle w:val="StyleUnderline"/>
          <w:highlight w:val="green"/>
        </w:rPr>
        <w:t>of</w:t>
      </w:r>
      <w:r w:rsidRPr="000B7AC9">
        <w:rPr>
          <w:rStyle w:val="StyleUnderline"/>
        </w:rPr>
        <w:t xml:space="preserve"> launch platforms and </w:t>
      </w:r>
      <w:r w:rsidRPr="000B7AC9">
        <w:rPr>
          <w:rStyle w:val="StyleUnderline"/>
          <w:highlight w:val="green"/>
        </w:rPr>
        <w:t>strategically-deployed nuclear warheads</w:t>
      </w:r>
      <w:r w:rsidRPr="000B7AC9">
        <w:rPr>
          <w:rStyle w:val="StyleUnderline"/>
        </w:rPr>
        <w:t xml:space="preserve"> — potentially </w:t>
      </w:r>
      <w:r w:rsidRPr="000B7AC9">
        <w:rPr>
          <w:rStyle w:val="StyleUnderline"/>
          <w:highlight w:val="green"/>
        </w:rPr>
        <w:t>with</w:t>
      </w:r>
      <w:r w:rsidRPr="000B7AC9">
        <w:rPr>
          <w:rStyle w:val="StyleUnderline"/>
        </w:rPr>
        <w:t xml:space="preserve"> the aid of </w:t>
      </w:r>
      <w:r w:rsidRPr="000B7AC9">
        <w:rPr>
          <w:rStyle w:val="StyleUnderline"/>
          <w:highlight w:val="green"/>
        </w:rPr>
        <w:t>military infrastructure</w:t>
      </w:r>
      <w:r w:rsidRPr="000B7AC9">
        <w:rPr>
          <w:rStyle w:val="StyleUnderline"/>
        </w:rPr>
        <w:t xml:space="preserve"> </w:t>
      </w:r>
      <w:r w:rsidRPr="000B7AC9">
        <w:rPr>
          <w:rStyle w:val="StyleUnderline"/>
          <w:highlight w:val="green"/>
        </w:rPr>
        <w:t>in</w:t>
      </w:r>
      <w:r w:rsidRPr="000B7AC9">
        <w:rPr>
          <w:rStyle w:val="StyleUnderline"/>
        </w:rPr>
        <w:t xml:space="preserve"> </w:t>
      </w:r>
      <w:r w:rsidRPr="000B7AC9">
        <w:rPr>
          <w:rStyle w:val="Emphasis"/>
          <w:highlight w:val="green"/>
        </w:rPr>
        <w:t>space</w:t>
      </w:r>
      <w:r w:rsidRPr="000B7AC9">
        <w:rPr>
          <w:rStyle w:val="StyleUnderline"/>
        </w:rPr>
        <w:t>.</w:t>
      </w:r>
      <w:r w:rsidRPr="000D4C2C">
        <w:rPr>
          <w:sz w:val="14"/>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0D4C2C">
        <w:rPr>
          <w:sz w:val="14"/>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F148C5">
        <w:rPr>
          <w:rStyle w:val="StyleUnderline"/>
          <w:highlight w:val="green"/>
        </w:rPr>
        <w:t>private enterprises</w:t>
      </w:r>
      <w:r w:rsidRPr="00F148C5">
        <w:rPr>
          <w:rStyle w:val="StyleUnderline"/>
        </w:rPr>
        <w:t xml:space="preserve"> operating in the vacuum of space also </w:t>
      </w:r>
      <w:r w:rsidRPr="00F148C5">
        <w:rPr>
          <w:rStyle w:val="Emphasis"/>
          <w:highlight w:val="green"/>
        </w:rPr>
        <w:t>float in an unstable legal vacuum</w:t>
      </w:r>
      <w:r w:rsidRPr="00F148C5">
        <w:rPr>
          <w:rStyle w:val="StyleUnderline"/>
        </w:rPr>
        <w:t xml:space="preserve"> which </w:t>
      </w:r>
      <w:r w:rsidRPr="000D4C2C">
        <w:rPr>
          <w:rStyle w:val="Emphasis"/>
          <w:highlight w:val="green"/>
          <w:bdr w:val="single" w:sz="18" w:space="0" w:color="auto"/>
        </w:rPr>
        <w:t>threatens to implode in geopolitical competition</w:t>
      </w:r>
      <w:r w:rsidRPr="00F148C5">
        <w:rPr>
          <w:rStyle w:val="StyleUnderline"/>
        </w:rPr>
        <w:t xml:space="preserve">. Beyond Stars and States In an </w:t>
      </w:r>
      <w:r w:rsidRPr="000D4C2C">
        <w:rPr>
          <w:rStyle w:val="Emphasis"/>
          <w:highlight w:val="green"/>
        </w:rPr>
        <w:t>increasingly commercial outer space</w:t>
      </w:r>
      <w:r w:rsidRPr="00F148C5">
        <w:rPr>
          <w:rStyle w:val="StyleUnderline"/>
        </w:rPr>
        <w:t xml:space="preserve"> in which there are </w:t>
      </w:r>
      <w:r w:rsidRPr="000D4C2C">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F148C5">
        <w:rPr>
          <w:rStyle w:val="Emphasis"/>
          <w:highlight w:val="green"/>
        </w:rPr>
        <w:t>would functionally fail</w:t>
      </w:r>
      <w:r w:rsidRPr="000D4C2C">
        <w:rPr>
          <w:sz w:val="14"/>
        </w:rPr>
        <w:t xml:space="preserve">. To </w:t>
      </w:r>
      <w:r w:rsidRPr="00F148C5">
        <w:rPr>
          <w:rStyle w:val="StyleUnderline"/>
        </w:rPr>
        <w:t xml:space="preserve">protect investments and profit from national space industries, </w:t>
      </w:r>
      <w:r w:rsidRPr="00F148C5">
        <w:rPr>
          <w:rStyle w:val="StyleUnderline"/>
          <w:highlight w:val="green"/>
        </w:rPr>
        <w:t>states</w:t>
      </w:r>
      <w:r w:rsidRPr="00F148C5">
        <w:rPr>
          <w:rStyle w:val="StyleUnderline"/>
        </w:rPr>
        <w:t xml:space="preserve"> would likely </w:t>
      </w:r>
      <w:r w:rsidRPr="00F148C5">
        <w:rPr>
          <w:rStyle w:val="StyleUnderline"/>
          <w:highlight w:val="green"/>
        </w:rPr>
        <w:t>resort to military force to protect</w:t>
      </w:r>
      <w:r w:rsidRPr="00F148C5">
        <w:rPr>
          <w:rStyle w:val="StyleUnderline"/>
        </w:rPr>
        <w:t xml:space="preserve"> and secure private </w:t>
      </w:r>
      <w:r w:rsidRPr="00F148C5">
        <w:rPr>
          <w:rStyle w:val="StyleUnderline"/>
          <w:highlight w:val="green"/>
        </w:rPr>
        <w:t>assets</w:t>
      </w:r>
      <w:r w:rsidRPr="000D4C2C">
        <w:rPr>
          <w:sz w:val="14"/>
        </w:rPr>
        <w:t xml:space="preserve">. Over time, space would ultimately become a fourth border domain over which states claim, exercise, and defend sovereignty — including </w:t>
      </w:r>
      <w:proofErr w:type="gramStart"/>
      <w:r w:rsidRPr="000D4C2C">
        <w:rPr>
          <w:sz w:val="14"/>
        </w:rPr>
        <w:t>through the use of</w:t>
      </w:r>
      <w:proofErr w:type="gramEnd"/>
      <w:r w:rsidRPr="000D4C2C">
        <w:rPr>
          <w:sz w:val="14"/>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F148C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F148C5">
        <w:rPr>
          <w:rStyle w:val="StyleUnderline"/>
          <w:highlight w:val="green"/>
        </w:rPr>
        <w:t>are immense</w:t>
      </w:r>
      <w:r w:rsidRPr="000D4C2C">
        <w:rPr>
          <w:sz w:val="14"/>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148C5">
        <w:rPr>
          <w:rStyle w:val="Emphasis"/>
          <w:highlight w:val="green"/>
        </w:rPr>
        <w:t>only remedy</w:t>
      </w:r>
      <w:r w:rsidRPr="00F148C5">
        <w:rPr>
          <w:rStyle w:val="Emphasis"/>
        </w:rPr>
        <w:t xml:space="preserve"> for the lack of legal governance over commercial activity in space is the creation of new international laws </w:t>
      </w:r>
      <w:r w:rsidRPr="00F148C5">
        <w:rPr>
          <w:rStyle w:val="Emphasis"/>
          <w:highlight w:val="green"/>
        </w:rPr>
        <w:t>through a comprehensive international treaty</w:t>
      </w:r>
      <w:r w:rsidRPr="00F148C5">
        <w:rPr>
          <w:rStyle w:val="Emphasis"/>
        </w:rPr>
        <w:t xml:space="preserve"> on commercial operations in space</w:t>
      </w:r>
      <w:r w:rsidRPr="000D4C2C">
        <w:rPr>
          <w:sz w:val="14"/>
        </w:rPr>
        <w:t xml:space="preserve">. The </w:t>
      </w:r>
      <w:r w:rsidRPr="00F148C5">
        <w:rPr>
          <w:rStyle w:val="StyleUnderline"/>
        </w:rPr>
        <w:t xml:space="preserve">new treaty </w:t>
      </w:r>
      <w:r w:rsidRPr="00F148C5">
        <w:rPr>
          <w:rStyle w:val="StyleUnderline"/>
          <w:highlight w:val="green"/>
        </w:rPr>
        <w:t>must expressly regulate commercial activities</w:t>
      </w:r>
      <w:r w:rsidRPr="00F148C5">
        <w:rPr>
          <w:rStyle w:val="StyleUnderline"/>
        </w:rPr>
        <w:t xml:space="preserve"> by states and private companies, enshrine an international liability and compensation regime covering damages </w:t>
      </w:r>
      <w:r w:rsidRPr="000D4C2C">
        <w:rPr>
          <w:rStyle w:val="Emphasis"/>
          <w:highlight w:val="green"/>
        </w:rPr>
        <w:t>caused with workable sanction provisions</w:t>
      </w:r>
      <w:r w:rsidRPr="000D4C2C">
        <w:rPr>
          <w:rStyle w:val="Emphasis"/>
        </w:rPr>
        <w:t xml:space="preserve">, and </w:t>
      </w:r>
      <w:r w:rsidRPr="000D4C2C">
        <w:rPr>
          <w:rStyle w:val="Emphasis"/>
          <w:highlight w:val="green"/>
        </w:rPr>
        <w:t>reinforce norms that restrict any militarization of outer</w:t>
      </w:r>
      <w:r w:rsidRPr="00F148C5">
        <w:rPr>
          <w:rStyle w:val="StyleUnderline"/>
          <w:highlight w:val="green"/>
        </w:rPr>
        <w:t xml:space="preserve"> space</w:t>
      </w:r>
      <w:r w:rsidRPr="00F148C5">
        <w:rPr>
          <w:rStyle w:val="Emphasis"/>
        </w:rPr>
        <w:t xml:space="preserve">. The international community should focus its efforts on establishing a </w:t>
      </w:r>
      <w:r w:rsidRPr="00F148C5">
        <w:rPr>
          <w:rStyle w:val="Emphasis"/>
          <w:highlight w:val="green"/>
        </w:rPr>
        <w:t>legal regime, with mandatory provisions</w:t>
      </w:r>
      <w:r w:rsidRPr="00F148C5">
        <w:rPr>
          <w:rStyle w:val="Emphasis"/>
        </w:rPr>
        <w:t xml:space="preserve"> (rather than non-binding resolutions, observations, commentaries, and conclusions) which generate both international responsibility and provide enforceable sanctions in the event of violations.</w:t>
      </w:r>
      <w:r w:rsidRPr="000D4C2C">
        <w:rPr>
          <w:sz w:val="14"/>
        </w:rPr>
        <w:t xml:space="preserve"> </w:t>
      </w:r>
      <w:r w:rsidRPr="00F148C5">
        <w:rPr>
          <w:rStyle w:val="StyleUnderline"/>
        </w:rPr>
        <w:t>The eff</w:t>
      </w:r>
      <w:r w:rsidRPr="000D4C2C">
        <w:rPr>
          <w:rStyle w:val="StyleUnderline"/>
        </w:rPr>
        <w:t>ort should be borne out by expanding the scope and strengthening the oversight powers of the United Nations Committee on the Peaceful Uses of Outer Space (COPUOS), rather than creating a new organ with redundant bureaucracy</w:t>
      </w:r>
      <w:r w:rsidRPr="000D4C2C">
        <w:rPr>
          <w:sz w:val="14"/>
        </w:rPr>
        <w:t xml:space="preserve">. Beyond the tasks of encouraging space research programs, studying space activities, and addressing legal questions, </w:t>
      </w:r>
      <w:r w:rsidRPr="000D4C2C">
        <w:rPr>
          <w:rStyle w:val="StyleUnderline"/>
        </w:rPr>
        <w:t>COPUOS should be granted the necessary powers to perform control and oversight monitoring functions</w:t>
      </w:r>
      <w:r w:rsidRPr="000D4C2C">
        <w:rPr>
          <w:sz w:val="14"/>
        </w:rPr>
        <w:t>. Experience has taught the international community that cooperative arrangements between states and international organizations can prevent competition for resources from escalating to kinetic conflict</w:t>
      </w:r>
      <w:r w:rsidRPr="00B83F6B">
        <w:rPr>
          <w:i/>
          <w:iCs/>
          <w:sz w:val="14"/>
        </w:rPr>
        <w:t>.</w:t>
      </w:r>
      <w:r w:rsidRPr="000D4C2C">
        <w:rPr>
          <w:sz w:val="14"/>
        </w:rPr>
        <w:t xml:space="preserve">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bookmarkEnd w:id="1"/>
    <w:p w14:paraId="080C0C87" w14:textId="77777777" w:rsidR="006E0BC5" w:rsidRDefault="006E0BC5" w:rsidP="006E0BC5">
      <w:pPr>
        <w:pStyle w:val="Heading3"/>
      </w:pPr>
      <w:r>
        <w:t>1AC: Warming</w:t>
      </w:r>
    </w:p>
    <w:p w14:paraId="514943A0" w14:textId="77777777" w:rsidR="006E0BC5" w:rsidRDefault="006E0BC5" w:rsidP="006E0BC5">
      <w:pPr>
        <w:pStyle w:val="Heading4"/>
      </w:pPr>
      <w:r>
        <w:t>Advantage 2 is Warming</w:t>
      </w:r>
    </w:p>
    <w:p w14:paraId="02B42DE4" w14:textId="77777777" w:rsidR="006E0BC5" w:rsidRDefault="006E0BC5" w:rsidP="006E0BC5">
      <w:pPr>
        <w:pStyle w:val="Heading4"/>
      </w:pPr>
      <w:r>
        <w:t xml:space="preserve">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5551325C" w14:textId="77777777" w:rsidR="006E0BC5" w:rsidRPr="008E55A4" w:rsidRDefault="006E0BC5" w:rsidP="006E0BC5">
      <w:r w:rsidRPr="00B90E0B">
        <w:rPr>
          <w:rStyle w:val="Style13ptBold"/>
        </w:rPr>
        <w:t>Gammon 21</w:t>
      </w:r>
      <w:r>
        <w:t xml:space="preserve"> </w:t>
      </w:r>
      <w:r w:rsidRPr="00B90E0B">
        <w:t>Katharine Gammon 7-19-2021 "How the billionaire space race could be one giant leap for pollution"</w:t>
      </w:r>
      <w:r>
        <w:t xml:space="preserve"> </w:t>
      </w:r>
      <w:hyperlink r:id="rId28"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)//Elmer</w:t>
      </w:r>
    </w:p>
    <w:p w14:paraId="2705C58C" w14:textId="77777777" w:rsidR="006E0BC5" w:rsidRPr="00670952" w:rsidRDefault="006E0BC5" w:rsidP="006E0BC5">
      <w:pPr>
        <w:rPr>
          <w:sz w:val="16"/>
        </w:rPr>
      </w:pPr>
      <w:r w:rsidRPr="00D52B23">
        <w:rPr>
          <w:rStyle w:val="StyleUnderline"/>
        </w:rPr>
        <w:t xml:space="preserve"> Last week Virgin Galactic took Richard Branson past the edge of space, roughly 86 km up – part of </w:t>
      </w:r>
      <w:r w:rsidRPr="00BB1D66">
        <w:rPr>
          <w:rStyle w:val="Emphasis"/>
          <w:highlight w:val="green"/>
        </w:rPr>
        <w:t>a new space race</w:t>
      </w:r>
      <w:r w:rsidRPr="00D52B23">
        <w:rPr>
          <w:rStyle w:val="StyleUnderline"/>
        </w:rPr>
        <w:t xml:space="preserve"> with the Amazon billionaire Jeff Bezos, who aims to make a similar journey on Tuesday. Both very wealthy businessmen hope to vastly expand the number of people in space. “We’re here to </w:t>
      </w:r>
      <w:r w:rsidRPr="00BB1D66">
        <w:rPr>
          <w:rStyle w:val="Emphasis"/>
          <w:highlight w:val="green"/>
        </w:rPr>
        <w:t>make space more accessible</w:t>
      </w:r>
      <w:r w:rsidRPr="00D52B23">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670952">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D52B23">
        <w:rPr>
          <w:rStyle w:val="StyleUnderline"/>
        </w:rPr>
        <w:t xml:space="preserve">But </w:t>
      </w:r>
      <w:r w:rsidRPr="00BB1D66">
        <w:rPr>
          <w:rStyle w:val="Emphasis"/>
          <w:highlight w:val="green"/>
        </w:rPr>
        <w:t xml:space="preserve">this launch of a new </w:t>
      </w:r>
      <w:r w:rsidRPr="00BB1D66">
        <w:rPr>
          <w:rStyle w:val="Emphasis"/>
          <w:highlight w:val="green"/>
          <w:bdr w:val="single" w:sz="18" w:space="0" w:color="auto"/>
        </w:rPr>
        <w:t>private space industry</w:t>
      </w:r>
      <w:r w:rsidRPr="00D52B23">
        <w:rPr>
          <w:rStyle w:val="StyleUnderline"/>
        </w:rPr>
        <w:t xml:space="preserve"> that is cultivating tourism and popular use </w:t>
      </w:r>
      <w:r w:rsidRPr="00BB1D66">
        <w:rPr>
          <w:rStyle w:val="Emphasis"/>
          <w:highlight w:val="green"/>
          <w:bdr w:val="single" w:sz="18" w:space="0" w:color="auto"/>
        </w:rPr>
        <w:t>could come with vast environmental costs</w:t>
      </w:r>
      <w:r w:rsidRPr="00D52B23">
        <w:rPr>
          <w:rStyle w:val="StyleUnderline"/>
        </w:rPr>
        <w:t xml:space="preserve">, says Eloise Marais, an associate professor of physical geography at University College London. Marais studies the impact of fuels and industries on the atmosphere. </w:t>
      </w:r>
      <w:r w:rsidRPr="00BB1D66">
        <w:rPr>
          <w:rStyle w:val="Emphasis"/>
          <w:highlight w:val="green"/>
        </w:rPr>
        <w:t>When rockets launch into space</w:t>
      </w:r>
      <w:r w:rsidRPr="00D52B23">
        <w:rPr>
          <w:rStyle w:val="StyleUnderline"/>
        </w:rPr>
        <w:t xml:space="preserve">, they </w:t>
      </w:r>
      <w:r w:rsidRPr="00BB1D66">
        <w:rPr>
          <w:rStyle w:val="Emphasis"/>
          <w:highlight w:val="green"/>
        </w:rPr>
        <w:t>require</w:t>
      </w:r>
      <w:r w:rsidRPr="00D52B23">
        <w:rPr>
          <w:rStyle w:val="StyleUnderline"/>
        </w:rPr>
        <w:t xml:space="preserve"> a </w:t>
      </w:r>
      <w:r w:rsidRPr="00BB1D66">
        <w:rPr>
          <w:rStyle w:val="Emphasis"/>
          <w:highlight w:val="green"/>
        </w:rPr>
        <w:t xml:space="preserve">huge </w:t>
      </w:r>
      <w:proofErr w:type="gramStart"/>
      <w:r w:rsidRPr="00BB1D66">
        <w:rPr>
          <w:rStyle w:val="Emphasis"/>
          <w:highlight w:val="green"/>
        </w:rPr>
        <w:t>amount</w:t>
      </w:r>
      <w:proofErr w:type="gramEnd"/>
      <w:r w:rsidRPr="00BB1D66">
        <w:rPr>
          <w:rStyle w:val="Emphasis"/>
          <w:highlight w:val="green"/>
        </w:rPr>
        <w:t xml:space="preserve"> of propellants</w:t>
      </w:r>
      <w:r w:rsidRPr="00BB1D66">
        <w:rPr>
          <w:rStyle w:val="Emphasis"/>
        </w:rPr>
        <w:t xml:space="preserve"> </w:t>
      </w:r>
      <w:r w:rsidRPr="00D52B23">
        <w:rPr>
          <w:rStyle w:val="StyleUnderline"/>
        </w:rPr>
        <w:t xml:space="preserve">to make it out of the Earth’s atmosphere. For SpaceX’s Falcon 9 rocket, it is </w:t>
      </w:r>
      <w:r w:rsidRPr="00BB1D66">
        <w:rPr>
          <w:rStyle w:val="Emphasis"/>
          <w:highlight w:val="green"/>
        </w:rPr>
        <w:t>kerosene</w:t>
      </w:r>
      <w:r w:rsidRPr="00D52B23">
        <w:rPr>
          <w:rStyle w:val="StyleUnderline"/>
        </w:rPr>
        <w:t xml:space="preserve">, and for Nasa it is </w:t>
      </w:r>
      <w:r w:rsidRPr="00BB1D66">
        <w:rPr>
          <w:rStyle w:val="Emphasis"/>
          <w:highlight w:val="green"/>
        </w:rPr>
        <w:t>liquid hydrogen</w:t>
      </w:r>
      <w:r w:rsidRPr="00D52B23">
        <w:rPr>
          <w:rStyle w:val="StyleUnderline"/>
        </w:rPr>
        <w:t xml:space="preserve"> in their new Space Launch System. Those fuels </w:t>
      </w:r>
      <w:r w:rsidRPr="00BB1D66">
        <w:rPr>
          <w:rStyle w:val="Emphasis"/>
          <w:highlight w:val="green"/>
        </w:rPr>
        <w:t>emit</w:t>
      </w:r>
      <w:r w:rsidRPr="00D52B23">
        <w:rPr>
          <w:rStyle w:val="StyleUnderline"/>
        </w:rPr>
        <w:t xml:space="preserve"> a variety of substances into the atmosphere, including </w:t>
      </w:r>
      <w:r w:rsidRPr="00BB1D66">
        <w:rPr>
          <w:rStyle w:val="Emphasis"/>
          <w:highlight w:val="green"/>
        </w:rPr>
        <w:t>carbon dioxide,</w:t>
      </w:r>
      <w:r w:rsidRPr="00D52B23">
        <w:rPr>
          <w:rStyle w:val="StyleUnderline"/>
        </w:rPr>
        <w:t xml:space="preserve"> water, </w:t>
      </w:r>
      <w:proofErr w:type="gramStart"/>
      <w:r w:rsidRPr="00D52B23">
        <w:rPr>
          <w:rStyle w:val="StyleUnderline"/>
        </w:rPr>
        <w:t>chlorine</w:t>
      </w:r>
      <w:proofErr w:type="gramEnd"/>
      <w:r w:rsidRPr="00D52B23">
        <w:rPr>
          <w:rStyle w:val="StyleUnderline"/>
        </w:rPr>
        <w:t xml:space="preserve"> and other chemicals</w:t>
      </w:r>
      <w:r w:rsidRPr="00670952">
        <w:rPr>
          <w:sz w:val="16"/>
        </w:rPr>
        <w:t xml:space="preserve">. The </w:t>
      </w:r>
      <w:r w:rsidRPr="00D52B23">
        <w:rPr>
          <w:rStyle w:val="StyleUnderline"/>
        </w:rPr>
        <w:t>carbon emissions from rockets</w:t>
      </w:r>
      <w:r w:rsidRPr="00670952">
        <w:rPr>
          <w:sz w:val="16"/>
        </w:rPr>
        <w:t xml:space="preserve"> are small compared with the aircraft industry, she says. But they are </w:t>
      </w:r>
      <w:r w:rsidRPr="00BB1D66">
        <w:rPr>
          <w:rStyle w:val="Emphasis"/>
          <w:highlight w:val="green"/>
          <w:bdr w:val="single" w:sz="18" w:space="0" w:color="auto"/>
        </w:rPr>
        <w:t>increasing at nearly 5.6% a year</w:t>
      </w:r>
      <w:r w:rsidRPr="00670952">
        <w:rPr>
          <w:sz w:val="16"/>
        </w:rPr>
        <w:t>, and Marais has been running a simulation for a decade, to figure out at what point will they compete with traditional sources we are familiar with. “</w:t>
      </w:r>
      <w:r w:rsidRPr="00746EE4">
        <w:rPr>
          <w:rStyle w:val="StyleUnderline"/>
        </w:rPr>
        <w:t xml:space="preserve">For one long-haul plane flight it’s one to three tons of carbon dioxide [per passenger],” </w:t>
      </w:r>
      <w:r w:rsidRPr="00670952">
        <w:rPr>
          <w:sz w:val="16"/>
        </w:rPr>
        <w:t>says Marais. For one rocket launch 200-300 tonnes of carbon dioxide are split between 4 or so passengers, according to Marais. “</w:t>
      </w:r>
      <w:proofErr w:type="gramStart"/>
      <w:r w:rsidRPr="00670952">
        <w:rPr>
          <w:sz w:val="16"/>
        </w:rPr>
        <w:t>So</w:t>
      </w:r>
      <w:proofErr w:type="gramEnd"/>
      <w:r w:rsidRPr="00670952">
        <w:rPr>
          <w:sz w:val="16"/>
        </w:rPr>
        <w:t xml:space="preserve"> it doesn’t need to grow that much more to compete with other sources.” </w:t>
      </w:r>
      <w:r w:rsidRPr="00BB1D66">
        <w:rPr>
          <w:rStyle w:val="Emphasis"/>
          <w:highlight w:val="green"/>
        </w:rPr>
        <w:t>Right now, the number</w:t>
      </w:r>
      <w:r w:rsidRPr="00746EE4">
        <w:rPr>
          <w:rStyle w:val="StyleUnderline"/>
        </w:rPr>
        <w:t xml:space="preserve"> of rocket flights </w:t>
      </w:r>
      <w:r w:rsidRPr="00BB1D66">
        <w:rPr>
          <w:rStyle w:val="Emphasis"/>
          <w:highlight w:val="green"/>
        </w:rPr>
        <w:t>is very small</w:t>
      </w:r>
      <w:r w:rsidRPr="00746EE4">
        <w:rPr>
          <w:rStyle w:val="StyleUnderline"/>
        </w:rPr>
        <w:t xml:space="preserve">: in the whole of 2020, for instance, there were </w:t>
      </w:r>
      <w:r w:rsidRPr="00BB1D66">
        <w:rPr>
          <w:rStyle w:val="Emphasis"/>
          <w:highlight w:val="green"/>
        </w:rPr>
        <w:t>114 attempted</w:t>
      </w:r>
      <w:r w:rsidRPr="00746EE4">
        <w:rPr>
          <w:rStyle w:val="StyleUnderline"/>
        </w:rPr>
        <w:t xml:space="preserve"> orbital launches in the world, according to Nasa.</w:t>
      </w:r>
      <w:r w:rsidRPr="00670952">
        <w:rPr>
          <w:sz w:val="16"/>
        </w:rPr>
        <w:t xml:space="preserve"> That compares with the airline industry’s more than 100,000 flights each day on average. </w:t>
      </w:r>
      <w:r w:rsidRPr="00746EE4">
        <w:rPr>
          <w:rStyle w:val="StyleUnderline"/>
        </w:rPr>
        <w:t xml:space="preserve">But </w:t>
      </w:r>
      <w:r w:rsidRPr="00BB1D66">
        <w:rPr>
          <w:rStyle w:val="Emphasis"/>
          <w:highlight w:val="green"/>
        </w:rPr>
        <w:t>emissions</w:t>
      </w:r>
      <w:r w:rsidRPr="00746EE4">
        <w:rPr>
          <w:rStyle w:val="StyleUnderline"/>
        </w:rPr>
        <w:t xml:space="preserve"> from rockets are </w:t>
      </w:r>
      <w:r w:rsidRPr="00BB1D66">
        <w:rPr>
          <w:rStyle w:val="Emphasis"/>
          <w:highlight w:val="green"/>
          <w:bdr w:val="single" w:sz="18" w:space="0" w:color="auto"/>
        </w:rPr>
        <w:t>emitted right into the upper atmosphere</w:t>
      </w:r>
      <w:r w:rsidRPr="00746EE4">
        <w:rPr>
          <w:rStyle w:val="StyleUnderline"/>
        </w:rPr>
        <w:t xml:space="preserve">, </w:t>
      </w:r>
      <w:r w:rsidRPr="00BB1D66">
        <w:rPr>
          <w:rStyle w:val="Emphasis"/>
          <w:highlight w:val="green"/>
          <w:bdr w:val="single" w:sz="18" w:space="0" w:color="auto"/>
        </w:rPr>
        <w:t>which means they stay there for a long time</w:t>
      </w:r>
      <w:r w:rsidRPr="00746EE4">
        <w:rPr>
          <w:rStyle w:val="StyleUnderline"/>
        </w:rPr>
        <w:t xml:space="preserve">: two to three years. Even water injected into the upper atmosphere – where it can form clouds – </w:t>
      </w:r>
      <w:r w:rsidRPr="00BB1D66">
        <w:rPr>
          <w:rStyle w:val="Emphasis"/>
          <w:highlight w:val="green"/>
        </w:rPr>
        <w:t>can have warming impacts</w:t>
      </w:r>
      <w:r w:rsidRPr="00746EE4">
        <w:rPr>
          <w:rStyle w:val="StyleUnderline"/>
        </w:rPr>
        <w:t xml:space="preserve">, says Marais. “Even something as seemingly innocuous as water can have an impact.” Closer to the ground, all </w:t>
      </w:r>
      <w:r w:rsidRPr="00EB2C68">
        <w:rPr>
          <w:rStyle w:val="Emphasis"/>
          <w:highlight w:val="green"/>
        </w:rPr>
        <w:t>fuels emit</w:t>
      </w:r>
      <w:r w:rsidRPr="00746EE4">
        <w:rPr>
          <w:rStyle w:val="StyleUnderline"/>
        </w:rPr>
        <w:t xml:space="preserve"> huge amounts of </w:t>
      </w:r>
      <w:r w:rsidRPr="00EB2C68">
        <w:rPr>
          <w:rStyle w:val="Emphasis"/>
          <w:highlight w:val="green"/>
        </w:rPr>
        <w:t>heat</w:t>
      </w:r>
      <w:r w:rsidRPr="00746EE4">
        <w:rPr>
          <w:rStyle w:val="StyleUnderline"/>
        </w:rPr>
        <w:t xml:space="preserve">, </w:t>
      </w:r>
      <w:r w:rsidRPr="00EB2C68">
        <w:rPr>
          <w:rStyle w:val="Emphasis"/>
          <w:highlight w:val="green"/>
        </w:rPr>
        <w:t>which can add ozone to the troposphere</w:t>
      </w:r>
      <w:r w:rsidRPr="00746EE4">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EB2C68">
        <w:rPr>
          <w:rStyle w:val="Emphasis"/>
        </w:rPr>
        <w:t>there are a number of environmental impacts resulting from the launch of space vehicles, the depletion of stratospheric ozone is the most studied and most immediately concerning</w:t>
      </w:r>
      <w:r w:rsidRPr="00746EE4">
        <w:rPr>
          <w:rStyle w:val="StyleUnderline"/>
        </w:rPr>
        <w:t>,”</w:t>
      </w:r>
      <w:r w:rsidRPr="00670952">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746EE4">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670952">
        <w:rPr>
          <w:sz w:val="16"/>
        </w:rPr>
        <w:t xml:space="preserve"> says Marais. A new market report estimates that the global suborbital transportation and space tourism market is estimated to reach $2.58bn in 2031, growing 17.15% each year of the next decade. “</w:t>
      </w:r>
      <w:r w:rsidRPr="00746EE4">
        <w:rPr>
          <w:rStyle w:val="StyleUnderline"/>
        </w:rPr>
        <w:t xml:space="preserve">The </w:t>
      </w:r>
      <w:r w:rsidRPr="00670952">
        <w:rPr>
          <w:rStyle w:val="Emphasis"/>
          <w:highlight w:val="green"/>
        </w:rPr>
        <w:t>major driving factor</w:t>
      </w:r>
      <w:r w:rsidRPr="00746EE4">
        <w:rPr>
          <w:rStyle w:val="StyleUnderline"/>
        </w:rPr>
        <w:t xml:space="preserve"> for the market’s robustness will be focused efforts to enable </w:t>
      </w:r>
      <w:r w:rsidRPr="00670952">
        <w:rPr>
          <w:rStyle w:val="Emphasis"/>
          <w:highlight w:val="green"/>
        </w:rPr>
        <w:t>space transportation</w:t>
      </w:r>
      <w:r w:rsidRPr="00746EE4">
        <w:rPr>
          <w:rStyle w:val="StyleUnderline"/>
        </w:rPr>
        <w:t xml:space="preserve">, </w:t>
      </w:r>
      <w:r w:rsidRPr="00670952">
        <w:rPr>
          <w:rStyle w:val="Emphasis"/>
          <w:highlight w:val="green"/>
        </w:rPr>
        <w:t>emerging startups in suborbital transportation</w:t>
      </w:r>
      <w:r w:rsidRPr="00746EE4">
        <w:rPr>
          <w:rStyle w:val="StyleUnderline"/>
        </w:rPr>
        <w:t xml:space="preserve">, and </w:t>
      </w:r>
      <w:r w:rsidRPr="00670952">
        <w:rPr>
          <w:rStyle w:val="Emphasis"/>
          <w:highlight w:val="green"/>
        </w:rPr>
        <w:t>increasing developments in low-cost launching sites,”</w:t>
      </w:r>
      <w:r w:rsidRPr="00746EE4">
        <w:rPr>
          <w:rStyle w:val="StyleUnderline"/>
        </w:rPr>
        <w:t xml:space="preserve"> </w:t>
      </w:r>
      <w:r w:rsidRPr="00670952">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670952">
        <w:rPr>
          <w:sz w:val="16"/>
        </w:rPr>
        <w:t>transportation</w:t>
      </w:r>
      <w:proofErr w:type="gramEnd"/>
      <w:r w:rsidRPr="00670952">
        <w:rPr>
          <w:sz w:val="16"/>
        </w:rPr>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670952">
        <w:rPr>
          <w:sz w:val="16"/>
        </w:rPr>
        <w:t>clouds’</w:t>
      </w:r>
      <w:proofErr w:type="gramEnd"/>
      <w:r w:rsidRPr="00670952">
        <w:rPr>
          <w:sz w:val="16"/>
        </w:rPr>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670952">
        <w:rPr>
          <w:sz w:val="16"/>
        </w:rPr>
        <w:t>grows, and</w:t>
      </w:r>
      <w:proofErr w:type="gramEnd"/>
      <w:r w:rsidRPr="00670952">
        <w:rPr>
          <w:sz w:val="16"/>
        </w:rPr>
        <w:t xml:space="preserve"> says there are currently </w:t>
      </w:r>
      <w:r w:rsidRPr="00746EE4">
        <w:rPr>
          <w:rStyle w:val="StyleUnderline"/>
        </w:rPr>
        <w:t>no international rules around the kinds of fuels used and their impact on the environment. “We have no regulations currently around rocket emissions,”</w:t>
      </w:r>
      <w:r w:rsidRPr="00670952">
        <w:rPr>
          <w:sz w:val="16"/>
        </w:rPr>
        <w:t xml:space="preserve"> she says. “The time to act is now – while the billionaires are still buying their tickets.”</w:t>
      </w:r>
    </w:p>
    <w:p w14:paraId="23785956" w14:textId="77777777" w:rsidR="006E0BC5" w:rsidRDefault="006E0BC5" w:rsidP="006E0BC5">
      <w:pPr>
        <w:pStyle w:val="Heading4"/>
      </w:pPr>
      <w:r>
        <w:t xml:space="preserve">Status Quo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5B080B09" w14:textId="77777777" w:rsidR="006E0BC5" w:rsidRPr="00C93278" w:rsidRDefault="006E0BC5" w:rsidP="006E0BC5">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9"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5E9C4D75" w14:textId="77777777" w:rsidR="006E0BC5" w:rsidRPr="00623EDB" w:rsidRDefault="006E0BC5" w:rsidP="006E0BC5">
      <w:pPr>
        <w:rPr>
          <w:sz w:val="16"/>
        </w:rPr>
      </w:pPr>
      <w:r w:rsidRPr="00623EDB">
        <w:rPr>
          <w:sz w:val="16"/>
        </w:rPr>
        <w:t xml:space="preserve">The </w:t>
      </w:r>
      <w:r w:rsidRPr="00670952">
        <w:rPr>
          <w:rStyle w:val="Emphasis"/>
          <w:highlight w:val="green"/>
        </w:rPr>
        <w:t>commercial race</w:t>
      </w:r>
      <w:r w:rsidRPr="00623EDB">
        <w:rPr>
          <w:sz w:val="16"/>
        </w:rPr>
        <w:t xml:space="preserve"> to get tourists </w:t>
      </w:r>
      <w:r w:rsidRPr="00670952">
        <w:rPr>
          <w:rStyle w:val="Emphasis"/>
          <w:highlight w:val="green"/>
        </w:rPr>
        <w:t>to space</w:t>
      </w:r>
      <w:r w:rsidRPr="00623EDB">
        <w:rPr>
          <w:sz w:val="16"/>
        </w:rPr>
        <w:t xml:space="preserve"> is </w:t>
      </w:r>
      <w:r w:rsidRPr="00670952">
        <w:rPr>
          <w:rStyle w:val="Emphasis"/>
          <w:highlight w:val="green"/>
        </w:rPr>
        <w:t>heating up</w:t>
      </w:r>
      <w:r w:rsidRPr="001F4A28">
        <w:rPr>
          <w:rStyle w:val="StyleUnderline"/>
        </w:rPr>
        <w:t xml:space="preserve"> </w:t>
      </w:r>
      <w:r w:rsidRPr="00623EDB">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670952">
        <w:rPr>
          <w:rStyle w:val="Emphasis"/>
          <w:highlight w:val="green"/>
        </w:rPr>
        <w:t>Burning</w:t>
      </w:r>
      <w:r w:rsidRPr="001F4A28">
        <w:rPr>
          <w:rStyle w:val="StyleUnderline"/>
        </w:rPr>
        <w:t xml:space="preserve"> these </w:t>
      </w:r>
      <w:r w:rsidRPr="00670952">
        <w:rPr>
          <w:rStyle w:val="Emphasis"/>
          <w:highlight w:val="green"/>
        </w:rPr>
        <w:t>propellants</w:t>
      </w:r>
      <w:r w:rsidRPr="001F4A28">
        <w:rPr>
          <w:rStyle w:val="StyleUnderline"/>
        </w:rPr>
        <w:t xml:space="preserve"> provides the energy needed to launch rockets into space while also </w:t>
      </w:r>
      <w:r w:rsidRPr="00670952">
        <w:rPr>
          <w:rStyle w:val="Emphasis"/>
          <w:highlight w:val="green"/>
          <w:bdr w:val="single" w:sz="18" w:space="0" w:color="auto"/>
        </w:rPr>
        <w:t>generating greenhouse gases and air pollutants</w:t>
      </w:r>
      <w:r w:rsidRPr="001F4A28">
        <w:rPr>
          <w:rStyle w:val="StyleUnderline"/>
        </w:rPr>
        <w:t xml:space="preserve">. </w:t>
      </w:r>
      <w:r w:rsidRPr="00623EDB">
        <w:rPr>
          <w:rStyle w:val="Emphasis"/>
          <w:highlight w:val="green"/>
        </w:rPr>
        <w:t>Large quantities of water vapour</w:t>
      </w:r>
      <w:r w:rsidRPr="001F4A28">
        <w:rPr>
          <w:rStyle w:val="StyleUnderline"/>
        </w:rPr>
        <w:t xml:space="preserve"> are </w:t>
      </w:r>
      <w:r w:rsidRPr="00623EDB">
        <w:rPr>
          <w:rStyle w:val="Emphasis"/>
          <w:highlight w:val="green"/>
        </w:rPr>
        <w:t>produced</w:t>
      </w:r>
      <w:r w:rsidRPr="001F4A28">
        <w:rPr>
          <w:rStyle w:val="StyleUnderline"/>
        </w:rPr>
        <w:t xml:space="preserve"> by burning the BE-3 propellant, while combustion of both the VSS Unity and Falcon fuels </w:t>
      </w:r>
      <w:r w:rsidRPr="00623EDB">
        <w:rPr>
          <w:rStyle w:val="Emphasis"/>
          <w:highlight w:val="green"/>
        </w:rPr>
        <w:t>produces</w:t>
      </w:r>
      <w:r w:rsidRPr="001F4A28">
        <w:rPr>
          <w:rStyle w:val="StyleUnderline"/>
        </w:rPr>
        <w:t xml:space="preserve"> CO₂, </w:t>
      </w:r>
      <w:r w:rsidRPr="00623EDB">
        <w:rPr>
          <w:rStyle w:val="Emphasis"/>
          <w:highlight w:val="green"/>
        </w:rPr>
        <w:t>soot</w:t>
      </w:r>
      <w:r w:rsidRPr="001F4A28">
        <w:rPr>
          <w:rStyle w:val="StyleUnderline"/>
        </w:rPr>
        <w:t xml:space="preserve"> and some water vapour. The nitrogen-based oxidant used by VSS Unity also </w:t>
      </w:r>
      <w:r w:rsidRPr="00623EDB">
        <w:rPr>
          <w:rStyle w:val="Emphasis"/>
          <w:highlight w:val="green"/>
        </w:rPr>
        <w:t>generates nitrogen oxides</w:t>
      </w:r>
      <w:r w:rsidRPr="001F4A28">
        <w:rPr>
          <w:rStyle w:val="StyleUnderline"/>
        </w:rPr>
        <w:t xml:space="preserve">, compounds </w:t>
      </w:r>
      <w:r w:rsidRPr="00623EDB">
        <w:rPr>
          <w:rStyle w:val="Emphasis"/>
          <w:highlight w:val="green"/>
        </w:rPr>
        <w:t>that contribute to air pollution</w:t>
      </w:r>
      <w:r w:rsidRPr="001F4A28">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623EDB">
        <w:rPr>
          <w:rStyle w:val="Emphasis"/>
          <w:highlight w:val="green"/>
        </w:rPr>
        <w:t xml:space="preserve">These gases and particles have many </w:t>
      </w:r>
      <w:r w:rsidRPr="00623EDB">
        <w:rPr>
          <w:rStyle w:val="Emphasis"/>
          <w:highlight w:val="green"/>
          <w:bdr w:val="single" w:sz="18" w:space="0" w:color="auto"/>
        </w:rPr>
        <w:t>negative effects on the atmosphere</w:t>
      </w:r>
      <w:r w:rsidRPr="00623EDB">
        <w:rPr>
          <w:sz w:val="16"/>
        </w:rPr>
        <w:t xml:space="preserve">. </w:t>
      </w:r>
      <w:r w:rsidRPr="001F4A28">
        <w:rPr>
          <w:rStyle w:val="StyleUnderline"/>
        </w:rPr>
        <w:t xml:space="preserve">In the stratosphere, nitrogen oxides and chemicals formed from the breakdown of water vapour convert ozone into oxygen, </w:t>
      </w:r>
      <w:r w:rsidRPr="00623EDB">
        <w:rPr>
          <w:rStyle w:val="Emphasis"/>
          <w:highlight w:val="green"/>
        </w:rPr>
        <w:t>depleting the ozone layer which guards life on Earth against harmful UV radiation</w:t>
      </w:r>
      <w:r w:rsidRPr="001F4A28">
        <w:rPr>
          <w:rStyle w:val="StyleUnderline"/>
        </w:rPr>
        <w:t xml:space="preserve">. </w:t>
      </w:r>
      <w:r w:rsidRPr="00623EDB">
        <w:rPr>
          <w:rStyle w:val="Emphasis"/>
          <w:highlight w:val="green"/>
        </w:rPr>
        <w:t>Water vapour</w:t>
      </w:r>
      <w:r w:rsidRPr="001F4A28">
        <w:rPr>
          <w:rStyle w:val="StyleUnderline"/>
        </w:rPr>
        <w:t xml:space="preserve"> also </w:t>
      </w:r>
      <w:r w:rsidRPr="00623EDB">
        <w:rPr>
          <w:rStyle w:val="Emphasis"/>
          <w:highlight w:val="green"/>
        </w:rPr>
        <w:t>produces</w:t>
      </w:r>
      <w:r w:rsidRPr="001F4A28">
        <w:rPr>
          <w:rStyle w:val="StyleUnderline"/>
        </w:rPr>
        <w:t xml:space="preserve"> </w:t>
      </w:r>
      <w:r w:rsidRPr="00623EDB">
        <w:rPr>
          <w:rStyle w:val="Emphasis"/>
          <w:highlight w:val="green"/>
        </w:rPr>
        <w:t>stratospheric clouds</w:t>
      </w:r>
      <w:r w:rsidRPr="001F4A28">
        <w:rPr>
          <w:rStyle w:val="StyleUnderline"/>
        </w:rPr>
        <w:t xml:space="preserve"> </w:t>
      </w:r>
      <w:r w:rsidRPr="00623EDB">
        <w:rPr>
          <w:rStyle w:val="Emphasis"/>
          <w:highlight w:val="green"/>
        </w:rPr>
        <w:t>that</w:t>
      </w:r>
      <w:r w:rsidRPr="001F4A28">
        <w:rPr>
          <w:rStyle w:val="StyleUnderline"/>
        </w:rPr>
        <w:t xml:space="preserve"> </w:t>
      </w:r>
      <w:r w:rsidRPr="00623EDB">
        <w:rPr>
          <w:rStyle w:val="Emphasis"/>
          <w:highlight w:val="green"/>
        </w:rPr>
        <w:t>provide</w:t>
      </w:r>
      <w:r w:rsidRPr="001F4A28">
        <w:rPr>
          <w:rStyle w:val="StyleUnderline"/>
        </w:rPr>
        <w:t xml:space="preserve"> a surface for this </w:t>
      </w:r>
      <w:r w:rsidRPr="00623EDB">
        <w:rPr>
          <w:rStyle w:val="Emphasis"/>
          <w:highlight w:val="green"/>
        </w:rPr>
        <w:t>reaction</w:t>
      </w:r>
      <w:r w:rsidRPr="001F4A28">
        <w:rPr>
          <w:rStyle w:val="StyleUnderline"/>
        </w:rPr>
        <w:t xml:space="preserve"> </w:t>
      </w:r>
      <w:r w:rsidRPr="00623EDB">
        <w:rPr>
          <w:rStyle w:val="Emphasis"/>
          <w:highlight w:val="green"/>
          <w:bdr w:val="single" w:sz="18" w:space="0" w:color="auto"/>
        </w:rPr>
        <w:t>to occur at a faster pace</w:t>
      </w:r>
      <w:r w:rsidRPr="001F4A28">
        <w:rPr>
          <w:rStyle w:val="StyleUnderline"/>
        </w:rPr>
        <w:t xml:space="preserve"> than it otherwise would. Space tourism and climate change </w:t>
      </w:r>
      <w:r w:rsidRPr="00623EDB">
        <w:rPr>
          <w:rStyle w:val="Emphasis"/>
          <w:highlight w:val="green"/>
        </w:rPr>
        <w:t>Exhaust emissions</w:t>
      </w:r>
      <w:r w:rsidRPr="001F4A28">
        <w:rPr>
          <w:rStyle w:val="StyleUnderline"/>
        </w:rPr>
        <w:t xml:space="preserve"> of CO₂ and soot </w:t>
      </w:r>
      <w:r w:rsidRPr="00623EDB">
        <w:rPr>
          <w:rStyle w:val="Emphasis"/>
          <w:highlight w:val="green"/>
        </w:rPr>
        <w:t>trap heat</w:t>
      </w:r>
      <w:r w:rsidRPr="001F4A28">
        <w:rPr>
          <w:rStyle w:val="StyleUnderline"/>
        </w:rPr>
        <w:t xml:space="preserve"> in the atmosphere, </w:t>
      </w:r>
      <w:r w:rsidRPr="00623EDB">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to space. </w:t>
      </w:r>
      <w:r w:rsidRPr="00623EDB">
        <w:rPr>
          <w:rStyle w:val="Emphasis"/>
          <w:highlight w:val="green"/>
        </w:rPr>
        <w:t>A depleted ozone layer would also absorb less incoming sunlight</w:t>
      </w:r>
      <w:r w:rsidRPr="001F4A28">
        <w:rPr>
          <w:rStyle w:val="StyleUnderline"/>
        </w:rPr>
        <w:t>, and so heat the stratosphere less</w:t>
      </w:r>
      <w:r w:rsidRPr="00623EDB">
        <w:rPr>
          <w:sz w:val="16"/>
        </w:rPr>
        <w:t xml:space="preserve">. Figuring out the overall effect of rocket launches on the atmosphere will require detailed modelling, </w:t>
      </w:r>
      <w:proofErr w:type="gramStart"/>
      <w:r w:rsidRPr="00623EDB">
        <w:rPr>
          <w:sz w:val="16"/>
        </w:rPr>
        <w:t>in order to</w:t>
      </w:r>
      <w:proofErr w:type="gramEnd"/>
      <w:r w:rsidRPr="00623EDB">
        <w:rPr>
          <w:sz w:val="16"/>
        </w:rPr>
        <w:t xml:space="preserve"> account for these complex processes and the persistence of these pollutants in the upper atmosphere. Equally important is a clear understanding of how the space tourism industry will develop. </w:t>
      </w:r>
      <w:r w:rsidRPr="001F4A28">
        <w:rPr>
          <w:rStyle w:val="StyleUnderline"/>
        </w:rPr>
        <w:t xml:space="preserve">Virgin Galactic anticipates it will offer 400 spaceflights each year to the privileged few who can afford them. Blue Origin and SpaceX have yet to announce their plans. But globally, </w:t>
      </w:r>
      <w:r w:rsidRPr="00623EDB">
        <w:rPr>
          <w:rStyle w:val="Emphasis"/>
          <w:highlight w:val="green"/>
        </w:rPr>
        <w:t>rocket launches wouldn’t need to increase by much from the current 100</w:t>
      </w:r>
      <w:r w:rsidRPr="001F4A28">
        <w:rPr>
          <w:rStyle w:val="StyleUnderline"/>
        </w:rPr>
        <w:t xml:space="preserve"> or so performed each year </w:t>
      </w:r>
      <w:r w:rsidRPr="00623EDB">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xml:space="preserve">. </w:t>
      </w:r>
      <w:proofErr w:type="gramStart"/>
      <w:r w:rsidRPr="00623EDB">
        <w:rPr>
          <w:sz w:val="16"/>
        </w:rPr>
        <w:t>In order for</w:t>
      </w:r>
      <w:proofErr w:type="gramEnd"/>
      <w:r w:rsidRPr="00623EDB">
        <w:rPr>
          <w:sz w:val="16"/>
        </w:rPr>
        <w:t xml:space="preserve"> international regulators to keep up with this nascent industry and control its pollution properly, scientists need a better understanding of the effect these billionaire astronauts will have on our planet’s atmosphere.</w:t>
      </w:r>
    </w:p>
    <w:p w14:paraId="2D545EA4" w14:textId="77777777" w:rsidR="006E0BC5" w:rsidRDefault="006E0BC5" w:rsidP="006E0BC5">
      <w:pPr>
        <w:pStyle w:val="Heading4"/>
        <w:rPr>
          <w:rFonts w:cs="Times New Roman"/>
        </w:rPr>
      </w:pPr>
      <w:r>
        <w:rPr>
          <w:rFonts w:cs="Times New Roman"/>
        </w:rPr>
        <w:t>Warming causes Extinction</w:t>
      </w:r>
    </w:p>
    <w:p w14:paraId="18BF8AF4" w14:textId="77777777" w:rsidR="006E0BC5" w:rsidRPr="00601C82" w:rsidRDefault="006E0BC5" w:rsidP="006E0BC5">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7427029" w14:textId="77777777" w:rsidR="006E0BC5" w:rsidRDefault="006E0BC5" w:rsidP="006E0BC5">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325D023" w14:textId="77777777" w:rsidR="006E0BC5" w:rsidRDefault="006E0BC5" w:rsidP="006E0BC5">
      <w:pPr>
        <w:pStyle w:val="Heading3"/>
      </w:pPr>
      <w:r>
        <w:t>FW</w:t>
      </w:r>
    </w:p>
    <w:p w14:paraId="4CAE9167" w14:textId="77777777" w:rsidR="006E0BC5" w:rsidRPr="00155A36" w:rsidRDefault="006E0BC5" w:rsidP="006E0BC5">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600CE938" w14:textId="77777777" w:rsidR="006E0BC5" w:rsidRPr="00155A36" w:rsidRDefault="006E0BC5" w:rsidP="006E0BC5">
      <w:pPr>
        <w:pStyle w:val="Heading4"/>
        <w:rPr>
          <w:rFonts w:asciiTheme="majorHAnsi" w:hAnsiTheme="majorHAnsi" w:cstheme="majorHAnsi"/>
        </w:rPr>
      </w:pPr>
      <w:r w:rsidRPr="00155A36">
        <w:rPr>
          <w:rFonts w:asciiTheme="majorHAnsi" w:hAnsiTheme="majorHAnsi" w:cstheme="majorHAnsi"/>
        </w:rPr>
        <w:t>Prefer:</w:t>
      </w:r>
    </w:p>
    <w:p w14:paraId="6A5BEA26" w14:textId="77777777" w:rsidR="006E0BC5" w:rsidRPr="00155A36" w:rsidRDefault="006E0BC5" w:rsidP="006E0BC5">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6332A7B8" w14:textId="77777777" w:rsidR="006E0BC5" w:rsidRPr="00155A36" w:rsidRDefault="006E0BC5" w:rsidP="006E0BC5">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2959179C" w14:textId="77777777" w:rsidR="006E0BC5" w:rsidRPr="00155A36" w:rsidRDefault="006E0BC5" w:rsidP="006E0BC5">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9EB8660" w14:textId="77777777" w:rsidR="006E0BC5" w:rsidRDefault="006E0BC5" w:rsidP="006E0BC5">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8EEE63" w14:textId="77777777" w:rsidR="006E0BC5" w:rsidRDefault="006E0BC5" w:rsidP="006E0BC5">
      <w:pPr>
        <w:pStyle w:val="Heading4"/>
        <w:rPr>
          <w:rFonts w:eastAsia="Times New Roman"/>
        </w:rPr>
      </w:pPr>
      <w:r>
        <w:rPr>
          <w:rFonts w:eastAsia="Times New Roman"/>
        </w:rPr>
        <w:t>[2] Only natural observable moral facts exist:</w:t>
      </w:r>
    </w:p>
    <w:p w14:paraId="755C19D0" w14:textId="77777777" w:rsidR="006E0BC5" w:rsidRDefault="006E0BC5" w:rsidP="006E0BC5">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69573633" w14:textId="77777777" w:rsidR="006E0BC5" w:rsidRPr="00815C42" w:rsidRDefault="006E0BC5" w:rsidP="006E0BC5">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1C72342" w14:textId="77777777" w:rsidR="006E0BC5" w:rsidRPr="008D552A" w:rsidRDefault="006E0BC5" w:rsidP="006E0BC5">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5FA087EC" w14:textId="77777777" w:rsidR="006E0BC5" w:rsidRPr="008D552A" w:rsidRDefault="006E0BC5" w:rsidP="006E0BC5">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2C8B469F" w14:textId="77777777" w:rsidR="006E0BC5" w:rsidRPr="008D552A" w:rsidRDefault="006E0BC5" w:rsidP="006E0BC5">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76210C16" w14:textId="77777777" w:rsidR="006E0BC5" w:rsidRPr="008D552A" w:rsidRDefault="006E0BC5" w:rsidP="006E0BC5">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6CD9AF63" w14:textId="77777777" w:rsidR="006E0BC5" w:rsidRPr="008D552A" w:rsidRDefault="006E0BC5" w:rsidP="006E0BC5">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762A4B7E" w14:textId="77777777" w:rsidR="006E0BC5" w:rsidRDefault="006E0BC5" w:rsidP="006E0BC5">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4F9F1B95" w14:textId="77777777" w:rsidR="006E0BC5" w:rsidRPr="008A5C7F" w:rsidRDefault="006E0BC5" w:rsidP="006E0BC5">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25F1F1E1" w14:textId="77777777" w:rsidR="006E0BC5" w:rsidRDefault="006E0BC5" w:rsidP="006E0BC5">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4DD91AE8" w14:textId="77777777" w:rsidR="006E0BC5" w:rsidRDefault="006E0BC5" w:rsidP="006E0BC5">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1CEA0BC7" w14:textId="77777777" w:rsidR="006E0BC5" w:rsidRPr="00650470" w:rsidRDefault="006E0BC5" w:rsidP="006E0BC5">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59D28E6F" w14:textId="77777777" w:rsidR="006E0BC5" w:rsidRPr="00D50B96" w:rsidRDefault="006E0BC5" w:rsidP="006E0BC5">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actually Φs</w:t>
      </w:r>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7DAF1A8D" w14:textId="77777777" w:rsidR="006E0BC5" w:rsidRPr="00E133B3" w:rsidRDefault="006E0BC5" w:rsidP="006E0BC5">
      <w:pPr>
        <w:pStyle w:val="Heading4"/>
        <w:rPr>
          <w:rFonts w:cs="Calibri"/>
        </w:rPr>
      </w:pPr>
      <w:r w:rsidRPr="00E133B3">
        <w:rPr>
          <w:rFonts w:cs="Calibri"/>
        </w:rPr>
        <w:t>Extinction first –</w:t>
      </w:r>
    </w:p>
    <w:p w14:paraId="419A9872" w14:textId="77777777" w:rsidR="006E0BC5" w:rsidRPr="00E133B3" w:rsidRDefault="006E0BC5" w:rsidP="006E0BC5">
      <w:pPr>
        <w:pStyle w:val="Heading4"/>
        <w:ind w:firstLine="720"/>
        <w:rPr>
          <w:rFonts w:cs="Calibri"/>
        </w:rPr>
      </w:pPr>
      <w:r w:rsidRPr="00E133B3">
        <w:rPr>
          <w:rFonts w:cs="Calibri"/>
        </w:rPr>
        <w:t>1 – Forecloses future improvement – we can never improve society because our impact is irreversible</w:t>
      </w:r>
    </w:p>
    <w:p w14:paraId="62D725C1" w14:textId="77777777" w:rsidR="006E0BC5" w:rsidRPr="00E133B3" w:rsidRDefault="006E0BC5" w:rsidP="006E0BC5">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72D03CDE" w14:textId="77777777" w:rsidR="006E0BC5" w:rsidRPr="00E133B3" w:rsidRDefault="006E0BC5" w:rsidP="006E0BC5">
      <w:pPr>
        <w:pStyle w:val="Heading4"/>
        <w:ind w:left="720"/>
        <w:rPr>
          <w:rFonts w:cs="Calibri"/>
        </w:rPr>
      </w:pPr>
      <w:r w:rsidRPr="00E133B3">
        <w:rPr>
          <w:rFonts w:cs="Calibri"/>
        </w:rPr>
        <w:t>3 – Moral obligation – allowing people to die is unethical and should be prevented because it creates ethics towards other people</w:t>
      </w:r>
    </w:p>
    <w:p w14:paraId="39BC1619" w14:textId="77777777" w:rsidR="006E0BC5" w:rsidRDefault="006E0BC5" w:rsidP="006E0BC5">
      <w:pPr>
        <w:pStyle w:val="Heading4"/>
        <w:ind w:firstLine="720"/>
        <w:rPr>
          <w:rFonts w:cs="Calibri"/>
        </w:rPr>
      </w:pPr>
      <w:r w:rsidRPr="00E133B3">
        <w:rPr>
          <w:rFonts w:cs="Calibri"/>
        </w:rPr>
        <w:t>4 – Objectivity – body count is the most objective way to calculate impacts because comparing suffering is unethical</w:t>
      </w:r>
    </w:p>
    <w:p w14:paraId="7FA883E3" w14:textId="77777777" w:rsidR="006E0BC5" w:rsidRDefault="006E0BC5" w:rsidP="006E0BC5">
      <w:pPr>
        <w:pStyle w:val="Heading4"/>
        <w:ind w:left="720"/>
      </w:pPr>
      <w:r>
        <w:t>5 – Moral uncertainty – if we’re unsure about which interpretation of the world is true – we ought to preserve the world to keep debating about it</w:t>
      </w:r>
    </w:p>
    <w:p w14:paraId="7ED88E40" w14:textId="77777777" w:rsidR="006E0BC5" w:rsidRPr="00063A33" w:rsidRDefault="006E0BC5" w:rsidP="006E0BC5">
      <w:pPr>
        <w:pStyle w:val="Heading3"/>
        <w:rPr>
          <w:rFonts w:asciiTheme="majorHAnsi" w:hAnsiTheme="majorHAnsi" w:cstheme="majorHAnsi"/>
        </w:rPr>
      </w:pPr>
      <w:r w:rsidRPr="00063A33">
        <w:rPr>
          <w:rFonts w:asciiTheme="majorHAnsi" w:hAnsiTheme="majorHAnsi" w:cstheme="majorHAnsi"/>
        </w:rPr>
        <w:t>UV</w:t>
      </w:r>
    </w:p>
    <w:p w14:paraId="54D637F1" w14:textId="77777777" w:rsidR="006E0BC5" w:rsidRDefault="006E0BC5" w:rsidP="006E0BC5">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392CFAC8" w14:textId="77777777" w:rsidR="006E0BC5" w:rsidRDefault="006E0BC5" w:rsidP="006E0BC5"/>
    <w:p w14:paraId="0D9DA985" w14:textId="77777777" w:rsidR="006E0BC5" w:rsidRPr="00063A33" w:rsidRDefault="006E0BC5" w:rsidP="006E0BC5">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747D0524" w14:textId="77777777" w:rsidR="006E0BC5" w:rsidRPr="00063A33" w:rsidRDefault="006E0BC5" w:rsidP="006E0BC5">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7B3B2E43" w14:textId="77777777" w:rsidR="006E0BC5" w:rsidRPr="00063A33" w:rsidRDefault="006E0BC5" w:rsidP="006E0BC5">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xml:space="preserve">- statements are true until proven false, if I told you my </w:t>
      </w:r>
      <w:proofErr w:type="gramStart"/>
      <w:r w:rsidRPr="00063A33">
        <w:rPr>
          <w:rFonts w:asciiTheme="majorHAnsi" w:eastAsiaTheme="majorEastAsia" w:hAnsiTheme="majorHAnsi" w:cstheme="majorHAnsi"/>
          <w:b/>
          <w:bCs/>
          <w:sz w:val="26"/>
          <w:szCs w:val="26"/>
        </w:rPr>
        <w:t>name</w:t>
      </w:r>
      <w:proofErr w:type="gramEnd"/>
      <w:r w:rsidRPr="00063A33">
        <w:rPr>
          <w:rFonts w:asciiTheme="majorHAnsi" w:eastAsiaTheme="majorEastAsia" w:hAnsiTheme="majorHAnsi" w:cstheme="majorHAnsi"/>
          <w:b/>
          <w:bCs/>
          <w:sz w:val="26"/>
          <w:szCs w:val="26"/>
        </w:rPr>
        <w:t xml:space="preserve"> you’d believe me.</w:t>
      </w:r>
    </w:p>
    <w:p w14:paraId="286AA7AB" w14:textId="77777777" w:rsidR="006E0BC5" w:rsidRPr="00063A33" w:rsidRDefault="006E0BC5" w:rsidP="006E0BC5">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1EAF112E" w14:textId="77777777" w:rsidR="006E0BC5" w:rsidRPr="00063A33" w:rsidRDefault="006E0BC5" w:rsidP="006E0BC5">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3D32E52E" w14:textId="77777777" w:rsidR="006E0BC5" w:rsidRPr="00063A33" w:rsidRDefault="006E0BC5" w:rsidP="006E0BC5">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648EFCE3" w14:textId="77777777" w:rsidR="006E0BC5" w:rsidRDefault="006E0BC5" w:rsidP="006E0BC5">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1AD58D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0B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F3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C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39935"/>
  <w14:defaultImageDpi w14:val="300"/>
  <w15:docId w15:val="{8C5E0274-B77D-544D-AD12-AFCC44122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0B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0B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0B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E0B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E0B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0B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BC5"/>
  </w:style>
  <w:style w:type="character" w:customStyle="1" w:styleId="Heading1Char">
    <w:name w:val="Heading 1 Char"/>
    <w:aliases w:val="Pocket Char"/>
    <w:basedOn w:val="DefaultParagraphFont"/>
    <w:link w:val="Heading1"/>
    <w:uiPriority w:val="9"/>
    <w:rsid w:val="006E0B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0BC5"/>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6E0BC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E0B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0BC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1"/>
    <w:qFormat/>
    <w:rsid w:val="006E0BC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E0B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0BC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E0BC5"/>
    <w:rPr>
      <w:color w:val="auto"/>
      <w:u w:val="none"/>
    </w:rPr>
  </w:style>
  <w:style w:type="paragraph" w:styleId="DocumentMap">
    <w:name w:val="Document Map"/>
    <w:basedOn w:val="Normal"/>
    <w:link w:val="DocumentMapChar"/>
    <w:uiPriority w:val="99"/>
    <w:semiHidden/>
    <w:unhideWhenUsed/>
    <w:rsid w:val="006E0B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0BC5"/>
    <w:rPr>
      <w:rFonts w:ascii="Lucida Grande" w:hAnsi="Lucida Grande" w:cs="Lucida Grande"/>
    </w:rPr>
  </w:style>
  <w:style w:type="paragraph" w:customStyle="1" w:styleId="textbold">
    <w:name w:val="text bold"/>
    <w:basedOn w:val="Normal"/>
    <w:link w:val="Emphasis"/>
    <w:autoRedefine/>
    <w:uiPriority w:val="20"/>
    <w:qFormat/>
    <w:rsid w:val="006E0BC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6E0B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6E0BC5"/>
    <w:pPr>
      <w:ind w:left="720"/>
      <w:contextualSpacing/>
    </w:pPr>
  </w:style>
  <w:style w:type="paragraph" w:styleId="NoSpacing">
    <w:name w:val="No Spacing"/>
    <w:aliases w:val="Small Text,Card Format,Note Level 21,ClearFormatting,Clear,DDI Tag,Tag Title,No Spacing51,card"/>
    <w:basedOn w:val="Heading1"/>
    <w:autoRedefine/>
    <w:uiPriority w:val="99"/>
    <w:qFormat/>
    <w:rsid w:val="006E0B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6"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7" Type="http://schemas.openxmlformats.org/officeDocument/2006/relationships/settings" Target="settings.xml"/><Relationship Id="rId12" Type="http://schemas.openxmlformats.org/officeDocument/2006/relationships/hyperlink" Target="http://thespacereview.com/article/3155/1" TargetMode="External"/><Relationship Id="rId17"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5"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 Type="http://schemas.openxmlformats.org/officeDocument/2006/relationships/customXml" Target="../customXml/item2.xml"/><Relationship Id="rId16"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0"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9" Type="http://schemas.openxmlformats.org/officeDocument/2006/relationships/hyperlink" Target="https://theconversation.com/space-tourism-rockets-emit-100-times-more-co-per-passenger-than-flights-imagine-a-whole-industry-1646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20/07/20/legal-black-holes-in-outer-space-the-regulation-of-private-space-companies/" TargetMode="External"/><Relationship Id="rId24"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atlantic.com/science/archive/2017/12/why-we-should-be-worried-about-a-war-in-space/548507/" TargetMode="External"/><Relationship Id="rId23"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8" Type="http://schemas.openxmlformats.org/officeDocument/2006/relationships/hyperlink" Target="https://www.theguardian.com/science/2021/jul/19/billionaires-space-tourism-environment-emissions" TargetMode="External"/><Relationship Id="rId10" Type="http://schemas.openxmlformats.org/officeDocument/2006/relationships/hyperlink" Target="https://www.aspistrategist.org.au/avoiding-a-free-for-all-the-outer-space-treaty-revisited/" TargetMode="External"/><Relationship Id="rId19"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fr.org/blog/outer-space-treatys-midlife-funk"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7" Type="http://schemas.openxmlformats.org/officeDocument/2006/relationships/hyperlink" Target="https://www.theintlscholar.com/periodical/12/14/2020/analysis-commercialization-space-risk-international-law-military-space-race"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15548</Words>
  <Characters>88625</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2022-01-07T23:55:00Z</dcterms:created>
  <dcterms:modified xsi:type="dcterms:W3CDTF">2022-01-07T23:59:00Z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