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D45DA" w14:textId="77777777" w:rsidR="00F028B6" w:rsidRDefault="00F028B6" w:rsidP="00F028B6">
      <w:pPr>
        <w:pStyle w:val="Heading3"/>
      </w:pPr>
      <w:r>
        <w:t>Adv</w:t>
      </w:r>
    </w:p>
    <w:p w14:paraId="65ED956F" w14:textId="77777777" w:rsidR="00F028B6" w:rsidRDefault="00F028B6" w:rsidP="00F028B6">
      <w:pPr>
        <w:pStyle w:val="Heading4"/>
      </w:pPr>
      <w:r>
        <w:t>Advantage 1 is Innovation</w:t>
      </w:r>
    </w:p>
    <w:p w14:paraId="668AA9F9" w14:textId="77777777" w:rsidR="00F028B6" w:rsidRDefault="00F028B6" w:rsidP="00F028B6">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0A7AFD0" w14:textId="77777777" w:rsidR="00F028B6" w:rsidRPr="005B38BB" w:rsidRDefault="00F028B6" w:rsidP="00F028B6">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C10B027" w14:textId="77777777" w:rsidR="00F028B6" w:rsidRDefault="00F028B6" w:rsidP="00F028B6">
      <w:pPr>
        <w:rPr>
          <w:u w:val="single"/>
        </w:rPr>
      </w:pPr>
      <w:r w:rsidRPr="009A3DED">
        <w:rPr>
          <w:highlight w:val="green"/>
          <w:u w:val="single"/>
        </w:rPr>
        <w:t>Drug companies</w:t>
      </w:r>
      <w:r w:rsidRPr="009A3DED">
        <w:rPr>
          <w:sz w:val="16"/>
          <w:highlight w:val="green"/>
        </w:rPr>
        <w:t xml:space="preserve"> </w:t>
      </w:r>
      <w:r w:rsidRPr="009A3DED">
        <w:rPr>
          <w:b/>
          <w:bCs/>
          <w:highlight w:val="green"/>
          <w:u w:val="single"/>
        </w:rPr>
        <w:t>have brought great innovations</w:t>
      </w:r>
      <w:r w:rsidRPr="009A3DED">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9A3DED">
        <w:rPr>
          <w:b/>
          <w:bCs/>
          <w:highlight w:val="green"/>
          <w:u w:val="single"/>
          <w:bdr w:val="single" w:sz="4" w:space="0" w:color="auto"/>
        </w:rPr>
        <w:t>But that’s not happening</w:t>
      </w:r>
      <w:r w:rsidRPr="007E660D">
        <w:rPr>
          <w:u w:val="single"/>
        </w:rPr>
        <w:t xml:space="preserve">. Instead, </w:t>
      </w:r>
      <w:r w:rsidRPr="009A3DED">
        <w:rPr>
          <w:highlight w:val="green"/>
          <w:u w:val="single"/>
        </w:rPr>
        <w:t>drug companies build massive patent walls around their products</w:t>
      </w:r>
      <w:r w:rsidRPr="007E660D">
        <w:rPr>
          <w:u w:val="single"/>
        </w:rPr>
        <w:t xml:space="preserve">, </w:t>
      </w:r>
      <w:r w:rsidRPr="009A3DED">
        <w:rPr>
          <w:highlight w:val="green"/>
          <w:u w:val="single"/>
        </w:rPr>
        <w:t>extending</w:t>
      </w:r>
      <w:r w:rsidRPr="007E660D">
        <w:rPr>
          <w:u w:val="single"/>
        </w:rPr>
        <w:t xml:space="preserve"> the </w:t>
      </w:r>
      <w:r w:rsidRPr="009A3DED">
        <w:rPr>
          <w:highlight w:val="green"/>
          <w:u w:val="single"/>
        </w:rPr>
        <w:t xml:space="preserve">protection </w:t>
      </w:r>
      <w:r w:rsidRPr="009A3DED">
        <w:rPr>
          <w:b/>
          <w:bCs/>
          <w:highlight w:val="green"/>
          <w:u w:val="single"/>
        </w:rPr>
        <w:t>over and over again</w:t>
      </w:r>
      <w:r w:rsidRPr="007E660D">
        <w:rPr>
          <w:sz w:val="16"/>
        </w:rPr>
        <w:t xml:space="preserve">. </w:t>
      </w:r>
      <w:r w:rsidRPr="007E660D">
        <w:rPr>
          <w:u w:val="single"/>
        </w:rPr>
        <w:t xml:space="preserve">Some modern </w:t>
      </w:r>
      <w:r w:rsidRPr="009A3DED">
        <w:rPr>
          <w:highlight w:val="green"/>
          <w:u w:val="single"/>
        </w:rPr>
        <w:t xml:space="preserve">drugs have </w:t>
      </w:r>
      <w:r w:rsidRPr="007E660D">
        <w:rPr>
          <w:u w:val="single"/>
        </w:rPr>
        <w:t xml:space="preserve">an </w:t>
      </w:r>
      <w:r w:rsidRPr="009A3DED">
        <w:rPr>
          <w:highlight w:val="green"/>
          <w:u w:val="single"/>
        </w:rPr>
        <w:t>avalanche of U.S. patents</w:t>
      </w:r>
      <w:r w:rsidRPr="007E660D">
        <w:rPr>
          <w:u w:val="single"/>
        </w:rPr>
        <w:t xml:space="preserve">, with </w:t>
      </w:r>
      <w:r w:rsidRPr="009A3DED">
        <w:rPr>
          <w:highlight w:val="green"/>
          <w:u w:val="single"/>
        </w:rPr>
        <w:t xml:space="preserve">expiration dates </w:t>
      </w:r>
      <w:r w:rsidRPr="009A3DED">
        <w:rPr>
          <w:b/>
          <w:bCs/>
          <w:highlight w:val="green"/>
          <w:u w:val="single"/>
          <w:bdr w:val="single" w:sz="4" w:space="0" w:color="auto"/>
        </w:rPr>
        <w:t>staggered across time</w:t>
      </w:r>
      <w:r w:rsidRPr="009A3DED">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A3DED">
        <w:rPr>
          <w:highlight w:val="green"/>
          <w:u w:val="single"/>
        </w:rPr>
        <w:t>Rather than rewarding innovation</w:t>
      </w:r>
      <w:r w:rsidRPr="007E660D">
        <w:rPr>
          <w:u w:val="single"/>
        </w:rPr>
        <w:t xml:space="preserve">, </w:t>
      </w:r>
      <w:r w:rsidRPr="009A3DED">
        <w:rPr>
          <w:highlight w:val="green"/>
          <w:u w:val="single"/>
        </w:rPr>
        <w:t xml:space="preserve">our patent system is </w:t>
      </w:r>
      <w:r w:rsidRPr="007E660D">
        <w:rPr>
          <w:u w:val="single"/>
        </w:rPr>
        <w:t xml:space="preserve">now </w:t>
      </w:r>
      <w:r w:rsidRPr="009A3DED">
        <w:rPr>
          <w:highlight w:val="green"/>
          <w:u w:val="single"/>
        </w:rPr>
        <w:t>largely repurposing drugs</w:t>
      </w:r>
      <w:r w:rsidRPr="007E660D">
        <w:rPr>
          <w:u w:val="single"/>
        </w:rPr>
        <w:t xml:space="preserve">. </w:t>
      </w:r>
      <w:r w:rsidRPr="009A3DED">
        <w:rPr>
          <w:highlight w:val="green"/>
          <w:u w:val="single"/>
        </w:rPr>
        <w:t>Between 2005 and 2015</w:t>
      </w:r>
      <w:r w:rsidRPr="007E660D">
        <w:rPr>
          <w:u w:val="single"/>
        </w:rPr>
        <w:t xml:space="preserve">, </w:t>
      </w:r>
      <w:r w:rsidRPr="009A3DED">
        <w:rPr>
          <w:b/>
          <w:bCs/>
          <w:highlight w:val="green"/>
          <w:u w:val="single"/>
        </w:rPr>
        <w:t>more than three-quarters</w:t>
      </w:r>
      <w:r w:rsidRPr="009A3DED">
        <w:rPr>
          <w:highlight w:val="green"/>
          <w:u w:val="single"/>
        </w:rPr>
        <w:t xml:space="preserve"> of </w:t>
      </w:r>
      <w:r w:rsidRPr="007E660D">
        <w:rPr>
          <w:u w:val="single"/>
        </w:rPr>
        <w:t xml:space="preserve">the </w:t>
      </w:r>
      <w:r w:rsidRPr="009A3DED">
        <w:rPr>
          <w:highlight w:val="green"/>
          <w:u w:val="single"/>
        </w:rPr>
        <w:t xml:space="preserve">drugs associated with new patents </w:t>
      </w:r>
      <w:r w:rsidRPr="009A3DED">
        <w:rPr>
          <w:b/>
          <w:bCs/>
          <w:highlight w:val="green"/>
          <w:u w:val="single"/>
        </w:rPr>
        <w:t>were not new ones</w:t>
      </w:r>
      <w:r w:rsidRPr="009A3DED">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A3DED">
        <w:rPr>
          <w:highlight w:val="green"/>
          <w:u w:val="single"/>
        </w:rPr>
        <w:t xml:space="preserve">new patents can be </w:t>
      </w:r>
      <w:r w:rsidRPr="009A3DED">
        <w:rPr>
          <w:b/>
          <w:bCs/>
          <w:highlight w:val="green"/>
          <w:u w:val="single"/>
        </w:rPr>
        <w:t>obtained on minor tweaks</w:t>
      </w:r>
      <w:r w:rsidRPr="009A3DED">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5742B018" w14:textId="77777777" w:rsidR="00F028B6" w:rsidRDefault="00F028B6" w:rsidP="00F028B6">
      <w:pPr>
        <w:pStyle w:val="Heading4"/>
      </w:pPr>
      <w:r>
        <w:t xml:space="preserve">We </w:t>
      </w:r>
      <w:r>
        <w:rPr>
          <w:u w:val="single"/>
        </w:rPr>
        <w:t>control Uniqueness</w:t>
      </w:r>
      <w:r>
        <w:t xml:space="preserve"> – 78% of New Drugs </w:t>
      </w:r>
      <w:r>
        <w:rPr>
          <w:u w:val="single"/>
        </w:rPr>
        <w:t>aren’t innovative</w:t>
      </w:r>
      <w:r>
        <w:t>.</w:t>
      </w:r>
    </w:p>
    <w:p w14:paraId="346A6029" w14:textId="77777777" w:rsidR="00F028B6" w:rsidRPr="008A0F84" w:rsidRDefault="00F028B6" w:rsidP="00F028B6">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6FF7DDC2" w14:textId="77777777" w:rsidR="00F028B6" w:rsidRPr="008A0F84" w:rsidRDefault="00F028B6" w:rsidP="00F028B6">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A3DED">
        <w:rPr>
          <w:b/>
          <w:sz w:val="26"/>
          <w:highlight w:val="green"/>
          <w:u w:val="single"/>
          <w:bdr w:val="single" w:sz="12" w:space="0" w:color="auto"/>
        </w:rPr>
        <w:t>only a fraction</w:t>
      </w:r>
      <w:r w:rsidRPr="009A3DED">
        <w:rPr>
          <w:b/>
          <w:sz w:val="26"/>
          <w:highlight w:val="green"/>
          <w:u w:val="single"/>
        </w:rPr>
        <w:t xml:space="preserve"> of new medications are truly innovative</w:t>
      </w:r>
      <w:r w:rsidRPr="008A0F84">
        <w:rPr>
          <w:sz w:val="16"/>
        </w:rPr>
        <w:t xml:space="preserve">. </w:t>
      </w:r>
      <w:r w:rsidRPr="009A3DED">
        <w:rPr>
          <w:b/>
          <w:sz w:val="26"/>
          <w:highlight w:val="green"/>
          <w:u w:val="single"/>
        </w:rPr>
        <w:t>Since 1975</w:t>
      </w:r>
      <w:r w:rsidRPr="008A0F84">
        <w:rPr>
          <w:sz w:val="16"/>
        </w:rPr>
        <w:t xml:space="preserve">, </w:t>
      </w:r>
      <w:r w:rsidRPr="009A3DED">
        <w:rPr>
          <w:b/>
          <w:sz w:val="26"/>
          <w:highlight w:val="green"/>
          <w:u w:val="single"/>
        </w:rPr>
        <w:t>only 10</w:t>
      </w:r>
      <w:r w:rsidRPr="008A0F84">
        <w:rPr>
          <w:sz w:val="16"/>
        </w:rPr>
        <w:t xml:space="preserve"> to 15 </w:t>
      </w:r>
      <w:r w:rsidRPr="009A3DED">
        <w:rPr>
          <w:b/>
          <w:sz w:val="26"/>
          <w:highlight w:val="green"/>
          <w:u w:val="single"/>
        </w:rPr>
        <w:t>percent</w:t>
      </w:r>
      <w:r w:rsidRPr="009A3DED">
        <w:rPr>
          <w:sz w:val="16"/>
          <w:highlight w:val="green"/>
        </w:rPr>
        <w:t xml:space="preserve"> </w:t>
      </w:r>
      <w:r w:rsidRPr="008A0F84">
        <w:rPr>
          <w:sz w:val="16"/>
        </w:rPr>
        <w:t xml:space="preserve">of drugs entering the market </w:t>
      </w:r>
      <w:r w:rsidRPr="009A3DED">
        <w:rPr>
          <w:b/>
          <w:sz w:val="26"/>
          <w:highlight w:val="green"/>
          <w:u w:val="single"/>
        </w:rPr>
        <w:t>represented</w:t>
      </w:r>
      <w:r w:rsidRPr="009A3DED">
        <w:rPr>
          <w:sz w:val="16"/>
          <w:highlight w:val="green"/>
        </w:rPr>
        <w:t xml:space="preserve"> </w:t>
      </w:r>
      <w:r w:rsidRPr="009A3DED">
        <w:rPr>
          <w:b/>
          <w:sz w:val="26"/>
          <w:highlight w:val="green"/>
          <w:u w:val="single"/>
        </w:rPr>
        <w:t>therapeutic advances</w:t>
      </w:r>
      <w:r w:rsidRPr="008A0F84">
        <w:rPr>
          <w:sz w:val="16"/>
        </w:rPr>
        <w:t xml:space="preserve">; </w:t>
      </w:r>
      <w:r w:rsidRPr="009A3DED">
        <w:rPr>
          <w:b/>
          <w:sz w:val="26"/>
          <w:highlight w:val="green"/>
          <w:u w:val="single"/>
        </w:rPr>
        <w:t>instead</w:t>
      </w:r>
      <w:r w:rsidRPr="008A0F84">
        <w:rPr>
          <w:sz w:val="16"/>
        </w:rPr>
        <w:t xml:space="preserve">, </w:t>
      </w:r>
      <w:r w:rsidRPr="009A3DED">
        <w:rPr>
          <w:b/>
          <w:sz w:val="26"/>
          <w:highlight w:val="green"/>
          <w:u w:val="single"/>
        </w:rPr>
        <w:t xml:space="preserve">drug companies prioritized the development of existing drugs with </w:t>
      </w:r>
      <w:r w:rsidRPr="009A3DED">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A3DED">
        <w:rPr>
          <w:b/>
          <w:sz w:val="26"/>
          <w:highlight w:val="green"/>
          <w:u w:val="single"/>
          <w:bdr w:val="single" w:sz="12" w:space="0" w:color="auto"/>
        </w:rPr>
        <w:t>78 percent of drug patents were related to drugs already on the market.</w:t>
      </w:r>
      <w:r w:rsidRPr="008A0F84">
        <w:rPr>
          <w:sz w:val="16"/>
        </w:rPr>
        <w:t xml:space="preserve">22 </w:t>
      </w:r>
      <w:r w:rsidRPr="009A3DED">
        <w:rPr>
          <w:b/>
          <w:sz w:val="26"/>
          <w:highlight w:val="green"/>
          <w:u w:val="single"/>
        </w:rPr>
        <w:t>Instead of investing in R&amp;D that could lead to new</w:t>
      </w:r>
      <w:r w:rsidRPr="009A3DED">
        <w:rPr>
          <w:sz w:val="16"/>
          <w:highlight w:val="green"/>
        </w:rPr>
        <w:t xml:space="preserve"> </w:t>
      </w:r>
      <w:r w:rsidRPr="008A0F84">
        <w:rPr>
          <w:sz w:val="16"/>
        </w:rPr>
        <w:t xml:space="preserve">breakthrough </w:t>
      </w:r>
      <w:r w:rsidRPr="009A3DED">
        <w:rPr>
          <w:b/>
          <w:sz w:val="26"/>
          <w:highlight w:val="green"/>
          <w:u w:val="single"/>
        </w:rPr>
        <w:t>therapies</w:t>
      </w:r>
      <w:r w:rsidRPr="008A0F84">
        <w:rPr>
          <w:sz w:val="16"/>
        </w:rPr>
        <w:t xml:space="preserve">, </w:t>
      </w:r>
      <w:r w:rsidRPr="009A3DED">
        <w:rPr>
          <w:b/>
          <w:sz w:val="26"/>
          <w:highlight w:val="green"/>
          <w:u w:val="single"/>
        </w:rPr>
        <w:t xml:space="preserve">drug companies spend resources </w:t>
      </w:r>
      <w:r w:rsidRPr="009A3DED">
        <w:rPr>
          <w:b/>
          <w:sz w:val="26"/>
          <w:highlight w:val="green"/>
          <w:u w:val="single"/>
          <w:bdr w:val="single" w:sz="12" w:space="0" w:color="auto"/>
        </w:rPr>
        <w:t>obtaining patents on old drugs</w:t>
      </w:r>
      <w:r w:rsidRPr="009A3DED">
        <w:rPr>
          <w:sz w:val="16"/>
          <w:highlight w:val="green"/>
        </w:rPr>
        <w:t xml:space="preserve"> </w:t>
      </w:r>
      <w:r w:rsidRPr="008A0F84">
        <w:rPr>
          <w:u w:val="single"/>
        </w:rPr>
        <w:t xml:space="preserve">— not to improve user experience — but </w:t>
      </w:r>
      <w:r w:rsidRPr="009A3DED">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130345A7" w14:textId="77777777" w:rsidR="00F028B6" w:rsidRDefault="00F028B6" w:rsidP="00F028B6">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F93D9FA" w14:textId="77777777" w:rsidR="00F028B6" w:rsidRPr="00791206" w:rsidRDefault="00F028B6" w:rsidP="00F028B6">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661E4281" w14:textId="77777777" w:rsidR="00F028B6" w:rsidRPr="00E974A9" w:rsidRDefault="00F028B6" w:rsidP="00F028B6">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9A3DED">
        <w:rPr>
          <w:highlight w:val="green"/>
          <w:u w:val="single"/>
        </w:rPr>
        <w:t xml:space="preserve">Revlimid should have </w:t>
      </w:r>
      <w:r w:rsidRPr="009A3DED">
        <w:rPr>
          <w:b/>
          <w:bCs/>
          <w:highlight w:val="green"/>
          <w:u w:val="single"/>
        </w:rPr>
        <w:t>been subject to competition</w:t>
      </w:r>
      <w:r w:rsidRPr="009A3DED">
        <w:rPr>
          <w:highlight w:val="green"/>
          <w:u w:val="single"/>
        </w:rPr>
        <w:t xml:space="preserve"> </w:t>
      </w:r>
      <w:r w:rsidRPr="00E974A9">
        <w:rPr>
          <w:u w:val="single"/>
        </w:rPr>
        <w:t xml:space="preserve">from generic drug makers starting </w:t>
      </w:r>
      <w:r w:rsidRPr="009A3DED">
        <w:rPr>
          <w:highlight w:val="green"/>
          <w:u w:val="single"/>
        </w:rPr>
        <w:t>in 2009</w:t>
      </w:r>
      <w:r w:rsidRPr="00E974A9">
        <w:rPr>
          <w:u w:val="single"/>
        </w:rPr>
        <w:t>, bringing down its cost by many orders of magnitude</w:t>
      </w:r>
      <w:r w:rsidRPr="00E974A9">
        <w:rPr>
          <w:sz w:val="16"/>
        </w:rPr>
        <w:t xml:space="preserve">. But </w:t>
      </w:r>
      <w:r w:rsidRPr="009A3DED">
        <w:rPr>
          <w:highlight w:val="green"/>
          <w:u w:val="single"/>
        </w:rPr>
        <w:t>by obtaining</w:t>
      </w:r>
      <w:r w:rsidRPr="009A3DED">
        <w:rPr>
          <w:sz w:val="16"/>
          <w:highlight w:val="green"/>
        </w:rPr>
        <w:t xml:space="preserve"> </w:t>
      </w:r>
      <w:r w:rsidRPr="009A3DED">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9A3DED">
        <w:rPr>
          <w:highlight w:val="green"/>
          <w:u w:val="single"/>
        </w:rPr>
        <w:t>its manufacturer</w:t>
      </w:r>
      <w:r w:rsidRPr="00E974A9">
        <w:rPr>
          <w:u w:val="single"/>
        </w:rPr>
        <w:t xml:space="preserve">, Celgene, has </w:t>
      </w:r>
      <w:r w:rsidRPr="009A3DED">
        <w:rPr>
          <w:highlight w:val="green"/>
          <w:u w:val="single"/>
        </w:rPr>
        <w:t xml:space="preserve">extended </w:t>
      </w:r>
      <w:r w:rsidRPr="00E974A9">
        <w:rPr>
          <w:u w:val="single"/>
        </w:rPr>
        <w:t xml:space="preserve">the drug’s </w:t>
      </w:r>
      <w:r w:rsidRPr="009A3DED">
        <w:rPr>
          <w:b/>
          <w:bCs/>
          <w:highlight w:val="green"/>
          <w:u w:val="single"/>
          <w:bdr w:val="single" w:sz="4" w:space="0" w:color="auto"/>
        </w:rPr>
        <w:t>monopoly</w:t>
      </w:r>
      <w:r w:rsidRPr="009A3DED">
        <w:rPr>
          <w:highlight w:val="green"/>
          <w:u w:val="single"/>
          <w:bdr w:val="single" w:sz="4" w:space="0" w:color="auto"/>
        </w:rPr>
        <w:t xml:space="preserve"> </w:t>
      </w:r>
      <w:r w:rsidRPr="009A3DED">
        <w:rPr>
          <w:b/>
          <w:bCs/>
          <w:highlight w:val="green"/>
          <w:u w:val="single"/>
          <w:bdr w:val="single" w:sz="4" w:space="0" w:color="auto"/>
        </w:rPr>
        <w:t>period</w:t>
      </w:r>
      <w:r w:rsidRPr="009A3DED">
        <w:rPr>
          <w:highlight w:val="green"/>
          <w:u w:val="single"/>
          <w:bdr w:val="single" w:sz="4" w:space="0" w:color="auto"/>
        </w:rPr>
        <w:t xml:space="preserve"> </w:t>
      </w:r>
      <w:r w:rsidRPr="009A3DED">
        <w:rPr>
          <w:b/>
          <w:bCs/>
          <w:highlight w:val="green"/>
          <w:u w:val="single"/>
          <w:bdr w:val="single" w:sz="4" w:space="0" w:color="auto"/>
        </w:rPr>
        <w:t>by 18 years</w:t>
      </w:r>
      <w:r w:rsidRPr="009A3DED">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9A3DED">
        <w:rPr>
          <w:b/>
          <w:bCs/>
          <w:highlight w:val="gree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9A3DED">
        <w:rPr>
          <w:highlight w:val="green"/>
          <w:u w:val="single"/>
        </w:rPr>
        <w:t>evergreening</w:t>
      </w:r>
      <w:r w:rsidRPr="00E974A9">
        <w:rPr>
          <w:u w:val="single"/>
        </w:rPr>
        <w:t xml:space="preserve">” — </w:t>
      </w:r>
      <w:r w:rsidRPr="009A3DED">
        <w:rPr>
          <w:highlight w:val="green"/>
          <w:u w:val="single"/>
        </w:rPr>
        <w:t>artificially sustaining a monopoly for</w:t>
      </w:r>
      <w:r w:rsidRPr="00E974A9">
        <w:rPr>
          <w:u w:val="single"/>
        </w:rPr>
        <w:t xml:space="preserve"> years and even </w:t>
      </w:r>
      <w:r w:rsidRPr="009A3DED">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9A3DED">
        <w:rPr>
          <w:highlight w:val="green"/>
          <w:u w:val="single"/>
        </w:rPr>
        <w:t xml:space="preserve">most commonly </w:t>
      </w:r>
      <w:r w:rsidRPr="00E974A9">
        <w:rPr>
          <w:u w:val="single"/>
        </w:rPr>
        <w:t xml:space="preserve">used </w:t>
      </w:r>
      <w:r w:rsidRPr="009A3DED">
        <w:rPr>
          <w:highlight w:val="green"/>
          <w:u w:val="single"/>
        </w:rPr>
        <w:t xml:space="preserve">with blockbuster drugs </w:t>
      </w:r>
      <w:r w:rsidRPr="00E974A9">
        <w:rPr>
          <w:u w:val="single"/>
        </w:rPr>
        <w:t xml:space="preserve">generating the highest prices and profits. </w:t>
      </w:r>
      <w:r w:rsidRPr="009A3DED">
        <w:rPr>
          <w:b/>
          <w:bCs/>
          <w:highlight w:val="green"/>
          <w:u w:val="single"/>
        </w:rPr>
        <w:t xml:space="preserve">Of </w:t>
      </w:r>
      <w:r w:rsidRPr="00E974A9">
        <w:rPr>
          <w:b/>
          <w:bCs/>
          <w:u w:val="single"/>
        </w:rPr>
        <w:t xml:space="preserve">the roughly </w:t>
      </w:r>
      <w:r w:rsidRPr="009A3DED">
        <w:rPr>
          <w:b/>
          <w:bCs/>
          <w:highlight w:val="green"/>
          <w:u w:val="single"/>
        </w:rPr>
        <w:t>100 best-selling drugs</w:t>
      </w:r>
      <w:r w:rsidRPr="00E974A9">
        <w:rPr>
          <w:b/>
          <w:bCs/>
          <w:u w:val="single"/>
        </w:rPr>
        <w:t xml:space="preserve">, more than </w:t>
      </w:r>
      <w:r w:rsidRPr="009A3DED">
        <w:rPr>
          <w:b/>
          <w:bCs/>
          <w:highlight w:val="green"/>
          <w:u w:val="single"/>
        </w:rPr>
        <w:t xml:space="preserve">70 percent have extended </w:t>
      </w:r>
      <w:r w:rsidRPr="00E974A9">
        <w:rPr>
          <w:b/>
          <w:bCs/>
          <w:u w:val="single"/>
        </w:rPr>
        <w:t xml:space="preserve">their </w:t>
      </w:r>
      <w:r w:rsidRPr="009A3DED">
        <w:rPr>
          <w:b/>
          <w:bCs/>
          <w:highlight w:val="green"/>
          <w:u w:val="single"/>
        </w:rPr>
        <w:t>protection</w:t>
      </w:r>
      <w:r w:rsidRPr="009A3DED">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9A3DED">
        <w:rPr>
          <w:highlight w:val="green"/>
          <w:u w:val="single"/>
        </w:rPr>
        <w:t xml:space="preserve">brought into </w:t>
      </w:r>
      <w:r w:rsidRPr="00E974A9">
        <w:rPr>
          <w:u w:val="single"/>
        </w:rPr>
        <w:t xml:space="preserve">sharper </w:t>
      </w:r>
      <w:r w:rsidRPr="009A3DED">
        <w:rPr>
          <w:highlight w:val="green"/>
          <w:u w:val="single"/>
        </w:rPr>
        <w:t xml:space="preserve">focus by </w:t>
      </w:r>
      <w:r w:rsidRPr="00E974A9">
        <w:rPr>
          <w:u w:val="single"/>
        </w:rPr>
        <w:t xml:space="preserve">a groundbreaking, publicly available, </w:t>
      </w:r>
      <w:r w:rsidRPr="009A3DED">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9A3DED">
        <w:rPr>
          <w:highlight w:val="green"/>
          <w:u w:val="single"/>
        </w:rPr>
        <w:t xml:space="preserve">Competition is </w:t>
      </w:r>
      <w:r w:rsidRPr="00E974A9">
        <w:rPr>
          <w:u w:val="single"/>
        </w:rPr>
        <w:t xml:space="preserve">the backbone of the U.S. economy. But it’s </w:t>
      </w:r>
      <w:r w:rsidRPr="009A3DED">
        <w:rPr>
          <w:highlight w:val="green"/>
          <w:u w:val="single"/>
        </w:rPr>
        <w:t xml:space="preserve">not what we’re </w:t>
      </w:r>
      <w:r w:rsidRPr="009A3DED">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A3DED">
        <w:rPr>
          <w:highlight w:val="green"/>
          <w:u w:val="single"/>
        </w:rPr>
        <w:t xml:space="preserve">Drug prices </w:t>
      </w:r>
      <w:r w:rsidRPr="00E974A9">
        <w:rPr>
          <w:u w:val="single"/>
        </w:rPr>
        <w:t xml:space="preserve">typically </w:t>
      </w:r>
      <w:r w:rsidRPr="009A3DED">
        <w:rPr>
          <w:highlight w:val="green"/>
          <w:u w:val="single"/>
        </w:rPr>
        <w:t xml:space="preserve">drop by </w:t>
      </w:r>
      <w:r w:rsidRPr="00E974A9">
        <w:rPr>
          <w:u w:val="single"/>
        </w:rPr>
        <w:t xml:space="preserve">as much as </w:t>
      </w:r>
      <w:r w:rsidRPr="009A3DED">
        <w:rPr>
          <w:highlight w:val="green"/>
          <w:u w:val="single"/>
        </w:rPr>
        <w:t xml:space="preserve">20 percent when </w:t>
      </w:r>
      <w:r w:rsidRPr="00E974A9">
        <w:rPr>
          <w:u w:val="single"/>
        </w:rPr>
        <w:t xml:space="preserve">the first </w:t>
      </w:r>
      <w:r w:rsidRPr="009A3DED">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9A3DED">
        <w:rPr>
          <w:b/>
          <w:sz w:val="26"/>
          <w:highlight w:val="green"/>
          <w:u w:val="single"/>
        </w:rPr>
        <w:t>database</w:t>
      </w:r>
      <w:r w:rsidRPr="009A3DED">
        <w:rPr>
          <w:highlight w:val="green"/>
          <w:u w:val="single"/>
        </w:rPr>
        <w:t xml:space="preserve"> </w:t>
      </w:r>
      <w:r w:rsidRPr="00E974A9">
        <w:rPr>
          <w:u w:val="single"/>
        </w:rPr>
        <w:t xml:space="preserve">was </w:t>
      </w:r>
      <w:r w:rsidRPr="009A3DED">
        <w:rPr>
          <w:b/>
          <w:sz w:val="26"/>
          <w:highlight w:val="green"/>
          <w:u w:val="single"/>
        </w:rPr>
        <w:t>created through</w:t>
      </w:r>
      <w:r w:rsidRPr="009A3DED">
        <w:rPr>
          <w:highlight w:val="green"/>
          <w:u w:val="single"/>
        </w:rPr>
        <w:t xml:space="preserve"> </w:t>
      </w:r>
      <w:r w:rsidRPr="00E974A9">
        <w:rPr>
          <w:u w:val="single"/>
        </w:rPr>
        <w:t xml:space="preserve">a painstaking process of </w:t>
      </w:r>
      <w:r w:rsidRPr="009A3DED">
        <w:rPr>
          <w:b/>
          <w:sz w:val="26"/>
          <w:highlight w:val="green"/>
          <w:u w:val="single"/>
        </w:rPr>
        <w:t>combing</w:t>
      </w:r>
      <w:r w:rsidRPr="009A3DED">
        <w:rPr>
          <w:highlight w:val="green"/>
          <w:u w:val="single"/>
        </w:rPr>
        <w:t xml:space="preserve"> </w:t>
      </w:r>
      <w:r w:rsidRPr="00E974A9">
        <w:rPr>
          <w:u w:val="single"/>
        </w:rPr>
        <w:t xml:space="preserve">through </w:t>
      </w:r>
      <w:r w:rsidRPr="009A3DED">
        <w:rPr>
          <w:b/>
          <w:sz w:val="26"/>
          <w:highlight w:val="green"/>
          <w:u w:val="single"/>
        </w:rPr>
        <w:t>160,000 data points</w:t>
      </w:r>
      <w:r w:rsidRPr="009A3DED">
        <w:rPr>
          <w:highlight w:val="green"/>
          <w:u w:val="single"/>
        </w:rPr>
        <w:t xml:space="preserve"> </w:t>
      </w:r>
      <w:r w:rsidRPr="009A3DED">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9A3DED">
        <w:rPr>
          <w:b/>
          <w:sz w:val="26"/>
          <w:highlight w:val="green"/>
          <w:u w:val="single"/>
        </w:rPr>
        <w:t>We erred on the side of underrepresenting the evergreen gain</w:t>
      </w:r>
      <w:r w:rsidRPr="009A3DED">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A3DED">
        <w:rPr>
          <w:highlight w:val="green"/>
          <w:u w:val="single"/>
        </w:rPr>
        <w:t xml:space="preserve">Nexium’s exclusivity </w:t>
      </w:r>
      <w:r w:rsidRPr="00E974A9">
        <w:rPr>
          <w:u w:val="single"/>
        </w:rPr>
        <w:t xml:space="preserve">was then </w:t>
      </w:r>
      <w:r w:rsidRPr="009A3DED">
        <w:rPr>
          <w:highlight w:val="green"/>
          <w:u w:val="single"/>
        </w:rPr>
        <w:t>extended by</w:t>
      </w:r>
      <w:r w:rsidRPr="00E974A9">
        <w:rPr>
          <w:u w:val="single"/>
        </w:rPr>
        <w:t xml:space="preserve"> more than </w:t>
      </w:r>
      <w:r w:rsidRPr="009A3DED">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A3DED">
        <w:rPr>
          <w:highlight w:val="green"/>
          <w:u w:val="single"/>
        </w:rPr>
        <w:t>Truvada</w:t>
      </w:r>
      <w:r w:rsidRPr="00E974A9">
        <w:rPr>
          <w:u w:val="single"/>
        </w:rPr>
        <w:t xml:space="preserve">, commonly referred to as PrEP, was approved in 2004, this HIV-prevention drug was a breakthrough. But </w:t>
      </w:r>
      <w:r w:rsidRPr="009A3DED">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9A3DED">
        <w:rPr>
          <w:highlight w:val="green"/>
          <w:u w:val="single"/>
        </w:rPr>
        <w:t xml:space="preserve">unaffordable to </w:t>
      </w:r>
      <w:r w:rsidRPr="00E974A9">
        <w:rPr>
          <w:u w:val="single"/>
        </w:rPr>
        <w:t xml:space="preserve">many </w:t>
      </w:r>
      <w:r w:rsidRPr="009A3DED">
        <w:rPr>
          <w:highlight w:val="green"/>
          <w:u w:val="single"/>
        </w:rPr>
        <w:t xml:space="preserve">people </w:t>
      </w:r>
      <w:r w:rsidRPr="009A3DED">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9A3DED">
        <w:rPr>
          <w:highlight w:val="green"/>
          <w:u w:val="single"/>
        </w:rPr>
        <w:t>EpiPen</w:t>
      </w:r>
      <w:r w:rsidRPr="009A3DED">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9A3DED">
        <w:rPr>
          <w:highlight w:val="green"/>
          <w:u w:val="single"/>
        </w:rPr>
        <w:t xml:space="preserve">protected </w:t>
      </w:r>
      <w:r w:rsidRPr="00E974A9">
        <w:rPr>
          <w:u w:val="single"/>
        </w:rPr>
        <w:t xml:space="preserve">from competition until 2025 — </w:t>
      </w:r>
      <w:r w:rsidRPr="009A3DED">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1EA4447" w14:textId="77777777" w:rsidR="00F028B6" w:rsidRDefault="00F028B6" w:rsidP="00F028B6">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034A2379" w14:textId="77777777" w:rsidR="00F028B6" w:rsidRDefault="00F028B6" w:rsidP="00F028B6">
      <w:pPr>
        <w:pStyle w:val="ListParagraph"/>
        <w:numPr>
          <w:ilvl w:val="0"/>
          <w:numId w:val="12"/>
        </w:numPr>
      </w:pPr>
      <w:r>
        <w:t>AT Advantage CPs to solve Drug Prices</w:t>
      </w:r>
    </w:p>
    <w:p w14:paraId="4E3F9DF7" w14:textId="77777777" w:rsidR="00F028B6" w:rsidRDefault="00F028B6" w:rsidP="00F028B6">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799BF1BC" w14:textId="77777777" w:rsidR="00F028B6" w:rsidRPr="006A5D4C" w:rsidRDefault="00F028B6" w:rsidP="00F028B6">
      <w:pPr>
        <w:rPr>
          <w:sz w:val="16"/>
        </w:rPr>
      </w:pPr>
      <w:r w:rsidRPr="006A5D4C">
        <w:rPr>
          <w:u w:val="single"/>
        </w:rPr>
        <w:t xml:space="preserve">Skyrocketing drug prices are forcing states to take </w:t>
      </w:r>
      <w:r w:rsidRPr="009A3DED">
        <w:rPr>
          <w:b/>
          <w:bCs/>
          <w:sz w:val="26"/>
          <w:highlight w:val="green"/>
          <w:u w:val="single"/>
        </w:rPr>
        <w:t>unprecedented measures</w:t>
      </w:r>
      <w:r w:rsidRPr="009A3DED">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A3DED">
        <w:rPr>
          <w:b/>
          <w:sz w:val="26"/>
          <w:highlight w:val="green"/>
          <w:u w:val="single"/>
        </w:rPr>
        <w:t>are important steps</w:t>
      </w:r>
      <w:r w:rsidRPr="006A5D4C">
        <w:rPr>
          <w:sz w:val="16"/>
        </w:rPr>
        <w:t xml:space="preserve">. </w:t>
      </w:r>
      <w:r w:rsidRPr="009A3DED">
        <w:rPr>
          <w:b/>
          <w:sz w:val="26"/>
          <w:highlight w:val="green"/>
          <w:u w:val="single"/>
        </w:rPr>
        <w:t>But</w:t>
      </w:r>
      <w:r w:rsidRPr="009A3DED">
        <w:rPr>
          <w:sz w:val="16"/>
          <w:highlight w:val="green"/>
        </w:rPr>
        <w:t xml:space="preserve"> </w:t>
      </w:r>
      <w:r w:rsidRPr="006A5D4C">
        <w:rPr>
          <w:sz w:val="16"/>
        </w:rPr>
        <w:t xml:space="preserve">they </w:t>
      </w:r>
      <w:r w:rsidRPr="009A3DED">
        <w:rPr>
          <w:b/>
          <w:sz w:val="26"/>
          <w:highlight w:val="green"/>
          <w:u w:val="single"/>
        </w:rPr>
        <w:t xml:space="preserve">ignore a key driver of the problem: </w:t>
      </w:r>
      <w:r w:rsidRPr="009A3DED">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A3DED">
        <w:rPr>
          <w:b/>
          <w:sz w:val="26"/>
          <w:highlight w:val="green"/>
          <w:u w:val="single"/>
        </w:rPr>
        <w:t>rarely represent anything new in terms of science</w:t>
      </w:r>
      <w:r w:rsidRPr="006A5D4C">
        <w:rPr>
          <w:u w:val="single"/>
        </w:rPr>
        <w:t xml:space="preserve">. Instead, their </w:t>
      </w:r>
      <w:r w:rsidRPr="009A3DED">
        <w:rPr>
          <w:b/>
          <w:sz w:val="26"/>
          <w:highlight w:val="green"/>
          <w:u w:val="single"/>
        </w:rPr>
        <w:t>purpose is to</w:t>
      </w:r>
      <w:r w:rsidRPr="009A3DED">
        <w:rPr>
          <w:highlight w:val="green"/>
          <w:u w:val="single"/>
        </w:rPr>
        <w:t xml:space="preserve"> </w:t>
      </w:r>
      <w:r w:rsidRPr="009A3DED">
        <w:rPr>
          <w:b/>
          <w:sz w:val="26"/>
          <w:highlight w:val="green"/>
          <w:u w:val="single"/>
        </w:rPr>
        <w:t>prolong</w:t>
      </w:r>
      <w:r w:rsidRPr="009A3DED">
        <w:rPr>
          <w:highlight w:val="green"/>
          <w:u w:val="single"/>
        </w:rPr>
        <w:t xml:space="preserve"> </w:t>
      </w:r>
      <w:r w:rsidRPr="009A3DED">
        <w:rPr>
          <w:b/>
          <w:sz w:val="26"/>
          <w:highlight w:val="green"/>
          <w:u w:val="single"/>
        </w:rPr>
        <w:t>a</w:t>
      </w:r>
      <w:r w:rsidRPr="009A3DED">
        <w:rPr>
          <w:highlight w:val="green"/>
          <w:u w:val="single"/>
        </w:rPr>
        <w:t xml:space="preserve"> </w:t>
      </w:r>
      <w:r w:rsidRPr="006A5D4C">
        <w:rPr>
          <w:u w:val="single"/>
        </w:rPr>
        <w:t xml:space="preserve">company’s </w:t>
      </w:r>
      <w:r w:rsidRPr="009A3DED">
        <w:rPr>
          <w:b/>
          <w:sz w:val="26"/>
          <w:highlight w:val="green"/>
          <w:u w:val="single"/>
        </w:rPr>
        <w:t>monopoly</w:t>
      </w:r>
      <w:r w:rsidRPr="009A3DED">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A3DED">
        <w:rPr>
          <w:b/>
          <w:sz w:val="26"/>
          <w:highlight w:val="green"/>
          <w:u w:val="single"/>
        </w:rPr>
        <w:t>Pharmaceutical companies love to claim that winnowing</w:t>
      </w:r>
      <w:r w:rsidRPr="009A3DED">
        <w:rPr>
          <w:highlight w:val="green"/>
          <w:u w:val="single"/>
        </w:rPr>
        <w:t xml:space="preserve"> </w:t>
      </w:r>
      <w:r w:rsidRPr="006A5D4C">
        <w:rPr>
          <w:u w:val="single"/>
        </w:rPr>
        <w:t>their armada of pate</w:t>
      </w:r>
      <w:r w:rsidRPr="009A3DED">
        <w:rPr>
          <w:b/>
          <w:sz w:val="26"/>
          <w:highlight w:val="green"/>
          <w:u w:val="single"/>
        </w:rPr>
        <w:t xml:space="preserve">nts would be a disincentive to innovation </w:t>
      </w:r>
      <w:r w:rsidRPr="006A5D4C">
        <w:rPr>
          <w:u w:val="single"/>
        </w:rPr>
        <w:t xml:space="preserve">and would limit research into new drugs. </w:t>
      </w:r>
      <w:r w:rsidRPr="009A3DED">
        <w:rPr>
          <w:b/>
          <w:sz w:val="26"/>
          <w:highlight w:val="green"/>
          <w:u w:val="single"/>
        </w:rPr>
        <w:t>Don’t believe it</w:t>
      </w:r>
      <w:r w:rsidRPr="006A5D4C">
        <w:rPr>
          <w:u w:val="single"/>
        </w:rPr>
        <w:t xml:space="preserve">. </w:t>
      </w:r>
      <w:r w:rsidRPr="009A3DED">
        <w:rPr>
          <w:b/>
          <w:sz w:val="26"/>
          <w:highlight w:val="green"/>
          <w:u w:val="single"/>
        </w:rPr>
        <w:t xml:space="preserve">The industry devotes </w:t>
      </w:r>
      <w:r w:rsidRPr="009A3DED">
        <w:rPr>
          <w:b/>
          <w:sz w:val="26"/>
          <w:highlight w:val="green"/>
          <w:u w:val="single"/>
          <w:bdr w:val="single" w:sz="4" w:space="0" w:color="auto"/>
        </w:rPr>
        <w:t>shockingly little funding to research and development</w:t>
      </w:r>
      <w:r w:rsidRPr="006A5D4C">
        <w:rPr>
          <w:u w:val="single"/>
        </w:rPr>
        <w:t xml:space="preserve">. Companies </w:t>
      </w:r>
      <w:r w:rsidRPr="009A3DED">
        <w:rPr>
          <w:b/>
          <w:sz w:val="26"/>
          <w:highlight w:val="green"/>
          <w:u w:val="single"/>
        </w:rPr>
        <w:t>spend</w:t>
      </w:r>
      <w:r w:rsidRPr="009A3DED">
        <w:rPr>
          <w:highlight w:val="green"/>
          <w:u w:val="single"/>
        </w:rPr>
        <w:t xml:space="preserve"> </w:t>
      </w:r>
      <w:r w:rsidRPr="006A5D4C">
        <w:rPr>
          <w:u w:val="single"/>
        </w:rPr>
        <w:t xml:space="preserve">roughly </w:t>
      </w:r>
      <w:r w:rsidRPr="009A3DED">
        <w:rPr>
          <w:b/>
          <w:sz w:val="26"/>
          <w:highlight w:val="green"/>
          <w:u w:val="single"/>
        </w:rPr>
        <w:t>one-third</w:t>
      </w:r>
      <w:r w:rsidRPr="009A3DED">
        <w:rPr>
          <w:highlight w:val="green"/>
          <w:u w:val="single"/>
        </w:rPr>
        <w:t xml:space="preserve"> </w:t>
      </w:r>
      <w:r w:rsidRPr="006A5D4C">
        <w:rPr>
          <w:u w:val="single"/>
        </w:rPr>
        <w:t xml:space="preserve">of their revenues </w:t>
      </w:r>
      <w:r w:rsidRPr="009A3DED">
        <w:rPr>
          <w:b/>
          <w:sz w:val="26"/>
          <w:highlight w:val="green"/>
          <w:u w:val="single"/>
        </w:rPr>
        <w:t>on marketing</w:t>
      </w:r>
      <w:r w:rsidRPr="009A3DED">
        <w:rPr>
          <w:highlight w:val="green"/>
          <w:u w:val="single"/>
        </w:rPr>
        <w:t xml:space="preserve"> </w:t>
      </w:r>
      <w:r w:rsidRPr="009A3DED">
        <w:rPr>
          <w:b/>
          <w:sz w:val="26"/>
          <w:highlight w:val="green"/>
          <w:u w:val="single"/>
        </w:rPr>
        <w:t>and only half as much on research</w:t>
      </w:r>
      <w:r w:rsidRPr="009A3DED">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A3DED">
        <w:rPr>
          <w:b/>
          <w:sz w:val="26"/>
          <w:highlight w:val="green"/>
          <w:u w:val="single"/>
        </w:rPr>
        <w:t xml:space="preserve">research funding </w:t>
      </w:r>
      <w:r w:rsidRPr="006A5D4C">
        <w:rPr>
          <w:u w:val="single"/>
        </w:rPr>
        <w:t xml:space="preserve">has been </w:t>
      </w:r>
      <w:r w:rsidRPr="009A3DED">
        <w:rPr>
          <w:b/>
          <w:sz w:val="26"/>
          <w:highlight w:val="green"/>
          <w:u w:val="single"/>
        </w:rPr>
        <w:t>declining for more than a decade</w:t>
      </w:r>
      <w:r w:rsidRPr="006A5D4C">
        <w:rPr>
          <w:u w:val="single"/>
        </w:rPr>
        <w:t xml:space="preserve">, </w:t>
      </w:r>
      <w:r w:rsidRPr="009A3DED">
        <w:rPr>
          <w:b/>
          <w:sz w:val="26"/>
          <w:highlight w:val="green"/>
          <w:u w:val="single"/>
        </w:rPr>
        <w:t>while</w:t>
      </w:r>
      <w:r w:rsidRPr="009A3DED">
        <w:rPr>
          <w:highlight w:val="green"/>
          <w:u w:val="single"/>
        </w:rPr>
        <w:t xml:space="preserve"> </w:t>
      </w:r>
      <w:r w:rsidRPr="006A5D4C">
        <w:rPr>
          <w:u w:val="single"/>
        </w:rPr>
        <w:t xml:space="preserve">strategies of </w:t>
      </w:r>
      <w:r w:rsidRPr="009A3DED">
        <w:rPr>
          <w:b/>
          <w:sz w:val="26"/>
          <w:highlight w:val="green"/>
          <w:u w:val="single"/>
        </w:rPr>
        <w:t>secondary patenting have steadily increased.</w:t>
      </w:r>
      <w:r w:rsidRPr="009A3DED">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6E95A471" w14:textId="77777777" w:rsidR="00F028B6" w:rsidRDefault="00F028B6" w:rsidP="00F028B6">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7DD279A9" w14:textId="77777777" w:rsidR="00F028B6" w:rsidRPr="00E2724F" w:rsidRDefault="00F028B6" w:rsidP="00F028B6">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0E9236EB" w14:textId="77777777" w:rsidR="00F028B6" w:rsidRPr="001948D4" w:rsidRDefault="00F028B6" w:rsidP="00F028B6">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A3DED">
        <w:rPr>
          <w:rStyle w:val="StyleUnderline"/>
          <w:highlight w:val="green"/>
        </w:rPr>
        <w:t xml:space="preserve">the </w:t>
      </w:r>
      <w:hyperlink r:id="rId15" w:tgtFrame="_blank" w:history="1">
        <w:r w:rsidRPr="009A3DED">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6"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A3DED">
        <w:rPr>
          <w:rStyle w:val="StyleUnderline"/>
          <w:highlight w:val="green"/>
        </w:rPr>
        <w:t xml:space="preserve">represents a </w:t>
      </w:r>
      <w:r w:rsidRPr="009A3DED">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A3DED">
        <w:rPr>
          <w:rStyle w:val="Emphasis"/>
          <w:highlight w:val="green"/>
        </w:rPr>
        <w:t>rising</w:t>
      </w:r>
      <w:r w:rsidRPr="003C32B5">
        <w:rPr>
          <w:rStyle w:val="Emphasis"/>
        </w:rPr>
        <w:t xml:space="preserve"> rates</w:t>
      </w:r>
      <w:r w:rsidRPr="003C32B5">
        <w:rPr>
          <w:rStyle w:val="StyleUnderline"/>
        </w:rPr>
        <w:t xml:space="preserve"> of </w:t>
      </w:r>
      <w:r w:rsidRPr="009A3DED">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A3DED">
        <w:rPr>
          <w:rStyle w:val="StyleUnderline"/>
          <w:highlight w:val="green"/>
        </w:rPr>
        <w:t xml:space="preserve">may cause </w:t>
      </w:r>
      <w:r w:rsidRPr="009A3DED">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A3DED">
        <w:rPr>
          <w:rStyle w:val="StyleUnderline"/>
          <w:highlight w:val="green"/>
        </w:rPr>
        <w:t>resistance develops when germs</w:t>
      </w:r>
      <w:r w:rsidRPr="003C32B5">
        <w:rPr>
          <w:sz w:val="16"/>
        </w:rPr>
        <w:t xml:space="preserve"> like bacteria and fungi are able to “</w:t>
      </w:r>
      <w:r w:rsidRPr="009A3DED">
        <w:rPr>
          <w:rStyle w:val="StyleUnderline"/>
          <w:highlight w:val="green"/>
        </w:rPr>
        <w:t>defeat</w:t>
      </w:r>
      <w:r w:rsidRPr="003C32B5">
        <w:rPr>
          <w:sz w:val="16"/>
        </w:rPr>
        <w:t xml:space="preserve"> the </w:t>
      </w:r>
      <w:r w:rsidRPr="009A3DED">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9A3DED">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A3DED">
        <w:rPr>
          <w:rStyle w:val="StyleUnderline"/>
          <w:highlight w:val="green"/>
        </w:rPr>
        <w:t xml:space="preserve">development of </w:t>
      </w:r>
      <w:r w:rsidRPr="009A3DED">
        <w:rPr>
          <w:rStyle w:val="Emphasis"/>
          <w:highlight w:val="green"/>
        </w:rPr>
        <w:t>new</w:t>
      </w:r>
      <w:r w:rsidRPr="003C32B5">
        <w:rPr>
          <w:rStyle w:val="Emphasis"/>
        </w:rPr>
        <w:t xml:space="preserve"> antimicrobial </w:t>
      </w:r>
      <w:r w:rsidRPr="009A3DED">
        <w:rPr>
          <w:rStyle w:val="Emphasis"/>
          <w:highlight w:val="green"/>
        </w:rPr>
        <w:t>medications</w:t>
      </w:r>
      <w:r w:rsidRPr="003C32B5">
        <w:rPr>
          <w:rStyle w:val="StyleUnderline"/>
        </w:rPr>
        <w:t xml:space="preserve">, </w:t>
      </w:r>
      <w:r w:rsidRPr="009A3DED">
        <w:rPr>
          <w:rStyle w:val="Emphasis"/>
          <w:highlight w:val="green"/>
        </w:rPr>
        <w:t>vaccines</w:t>
      </w:r>
      <w:r w:rsidRPr="003C32B5">
        <w:rPr>
          <w:rStyle w:val="StyleUnderline"/>
        </w:rPr>
        <w:t xml:space="preserve">, </w:t>
      </w:r>
      <w:r w:rsidRPr="009A3DED">
        <w:rPr>
          <w:rStyle w:val="StyleUnderline"/>
          <w:highlight w:val="green"/>
        </w:rPr>
        <w:t>and</w:t>
      </w:r>
      <w:r w:rsidRPr="003C32B5">
        <w:rPr>
          <w:rStyle w:val="StyleUnderline"/>
        </w:rPr>
        <w:t xml:space="preserve"> careful </w:t>
      </w:r>
      <w:r w:rsidRPr="009A3DED">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A3DED">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A3DED">
        <w:rPr>
          <w:rStyle w:val="StyleUnderline"/>
          <w:highlight w:val="green"/>
        </w:rPr>
        <w:t>challenges</w:t>
      </w:r>
      <w:r w:rsidRPr="003C32B5">
        <w:rPr>
          <w:rStyle w:val="StyleUnderline"/>
        </w:rPr>
        <w:t xml:space="preserve"> of antimicrobial resistance</w:t>
      </w:r>
      <w:r w:rsidRPr="003C32B5">
        <w:rPr>
          <w:sz w:val="16"/>
        </w:rPr>
        <w:t xml:space="preserve">” </w:t>
      </w:r>
      <w:r w:rsidRPr="009A3DED">
        <w:rPr>
          <w:rStyle w:val="StyleUnderline"/>
          <w:highlight w:val="green"/>
        </w:rPr>
        <w:t>are</w:t>
      </w:r>
      <w:r w:rsidRPr="003C32B5">
        <w:rPr>
          <w:sz w:val="16"/>
        </w:rPr>
        <w:t xml:space="preserve"> “</w:t>
      </w:r>
      <w:r w:rsidRPr="009A3DED">
        <w:rPr>
          <w:rStyle w:val="Emphasis"/>
          <w:highlight w:val="green"/>
        </w:rPr>
        <w:t>not insurmountable</w:t>
      </w:r>
      <w:r w:rsidRPr="003C32B5">
        <w:rPr>
          <w:sz w:val="16"/>
        </w:rPr>
        <w:t xml:space="preserve">,” and that </w:t>
      </w:r>
      <w:r w:rsidRPr="003C32B5">
        <w:rPr>
          <w:rStyle w:val="StyleUnderline"/>
        </w:rPr>
        <w:t xml:space="preserve">coordinated </w:t>
      </w:r>
      <w:r w:rsidRPr="009A3DED">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A3DED">
        <w:rPr>
          <w:rStyle w:val="Emphasis"/>
          <w:highlight w:val="green"/>
        </w:rPr>
        <w:t>secure the future</w:t>
      </w:r>
      <w:r w:rsidRPr="009A3DED">
        <w:rPr>
          <w:rStyle w:val="StyleUnderline"/>
          <w:highlight w:val="green"/>
        </w:rPr>
        <w:t xml:space="preserve"> from drug-resistant diseases</w:t>
      </w:r>
      <w:r w:rsidRPr="003C32B5">
        <w:rPr>
          <w:sz w:val="16"/>
        </w:rPr>
        <w:t>.”</w:t>
      </w:r>
    </w:p>
    <w:p w14:paraId="1A5185DA" w14:textId="77777777" w:rsidR="00F028B6" w:rsidRPr="00E2724F" w:rsidRDefault="00F028B6" w:rsidP="00F028B6">
      <w:pPr>
        <w:pStyle w:val="Heading4"/>
      </w:pPr>
      <w:r>
        <w:t xml:space="preserve">Extinction - generic defense doesn’t apply. </w:t>
      </w:r>
    </w:p>
    <w:p w14:paraId="4488C3AD" w14:textId="77777777" w:rsidR="00F028B6" w:rsidRPr="00A10F89" w:rsidRDefault="00F028B6" w:rsidP="00F028B6">
      <w:r w:rsidRPr="00A10F89">
        <w:rPr>
          <w:rStyle w:val="Style13ptBold"/>
        </w:rPr>
        <w:t>Srivatsa 17</w:t>
      </w:r>
      <w:r>
        <w:t xml:space="preserve"> Kadiyali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4DC7A8A0" w14:textId="77777777" w:rsidR="00F028B6" w:rsidRDefault="00F028B6" w:rsidP="00F028B6">
      <w:pPr>
        <w:rPr>
          <w:rStyle w:val="Emphasis"/>
          <w:sz w:val="24"/>
        </w:rPr>
      </w:pPr>
      <w:r w:rsidRPr="00A10F89">
        <w:rPr>
          <w:rStyle w:val="StyleUnderline"/>
          <w:sz w:val="24"/>
        </w:rPr>
        <w:t xml:space="preserve">It is by now no secret that </w:t>
      </w:r>
      <w:r w:rsidRPr="009A3DED">
        <w:rPr>
          <w:rStyle w:val="StyleUnderline"/>
          <w:sz w:val="24"/>
          <w:highlight w:val="green"/>
        </w:rPr>
        <w:t>the</w:t>
      </w:r>
      <w:r w:rsidRPr="00A10F89">
        <w:rPr>
          <w:rStyle w:val="StyleUnderline"/>
          <w:sz w:val="24"/>
        </w:rPr>
        <w:t xml:space="preserve"> human </w:t>
      </w:r>
      <w:r w:rsidRPr="009A3DED">
        <w:rPr>
          <w:rStyle w:val="StyleUnderline"/>
          <w:sz w:val="24"/>
          <w:highlight w:val="green"/>
        </w:rPr>
        <w:t>species is locked in a race</w:t>
      </w:r>
      <w:r w:rsidRPr="00A10F89">
        <w:rPr>
          <w:rStyle w:val="StyleUnderline"/>
          <w:sz w:val="24"/>
        </w:rPr>
        <w:t xml:space="preserve"> of its own making </w:t>
      </w:r>
      <w:r w:rsidRPr="009A3DED">
        <w:rPr>
          <w:rStyle w:val="StyleUnderline"/>
          <w:sz w:val="24"/>
          <w:highlight w:val="green"/>
        </w:rPr>
        <w:t>with “</w:t>
      </w:r>
      <w:r w:rsidRPr="009A3DED">
        <w:rPr>
          <w:rStyle w:val="StyleUnderline"/>
          <w:bCs/>
          <w:sz w:val="24"/>
          <w:highlight w:val="green"/>
        </w:rPr>
        <w:t>superbugs</w:t>
      </w:r>
      <w:r w:rsidRPr="009A3DE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A3DED">
        <w:rPr>
          <w:rStyle w:val="StyleUnderline"/>
          <w:sz w:val="24"/>
          <w:highlight w:val="green"/>
        </w:rPr>
        <w:t>an</w:t>
      </w:r>
      <w:r w:rsidRPr="00A10F89">
        <w:rPr>
          <w:rStyle w:val="StyleUnderline"/>
          <w:sz w:val="24"/>
        </w:rPr>
        <w:t xml:space="preserve"> </w:t>
      </w:r>
      <w:r w:rsidRPr="009A3DED">
        <w:rPr>
          <w:rStyle w:val="Emphasis"/>
          <w:sz w:val="24"/>
          <w:highlight w:val="green"/>
        </w:rPr>
        <w:t>existential threat</w:t>
      </w:r>
      <w:r w:rsidRPr="00A10F89">
        <w:rPr>
          <w:rStyle w:val="StyleUnderline"/>
          <w:sz w:val="24"/>
        </w:rPr>
        <w:t xml:space="preserve"> largely </w:t>
      </w:r>
      <w:r w:rsidRPr="009A3DED">
        <w:rPr>
          <w:rStyle w:val="StyleUnderline"/>
          <w:sz w:val="24"/>
          <w:highlight w:val="green"/>
        </w:rPr>
        <w:t>of its</w:t>
      </w:r>
      <w:r w:rsidRPr="00A10F89">
        <w:rPr>
          <w:rStyle w:val="StyleUnderline"/>
          <w:sz w:val="24"/>
        </w:rPr>
        <w:t xml:space="preserve"> </w:t>
      </w:r>
      <w:r w:rsidRPr="009A3DE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A3DED">
        <w:rPr>
          <w:rStyle w:val="StyleUnderline"/>
          <w:sz w:val="24"/>
          <w:highlight w:val="green"/>
        </w:rPr>
        <w:t>a</w:t>
      </w:r>
      <w:r w:rsidRPr="00A10F89">
        <w:rPr>
          <w:rStyle w:val="StyleUnderline"/>
          <w:sz w:val="24"/>
        </w:rPr>
        <w:t xml:space="preserve"> </w:t>
      </w:r>
      <w:r w:rsidRPr="009A3DED">
        <w:rPr>
          <w:rStyle w:val="Emphasis"/>
          <w:sz w:val="24"/>
          <w:highlight w:val="green"/>
        </w:rPr>
        <w:t>high-probability, high-impact event</w:t>
      </w:r>
      <w:r w:rsidRPr="00A10F89">
        <w:rPr>
          <w:rStyle w:val="StyleUnderline"/>
          <w:sz w:val="24"/>
        </w:rPr>
        <w:t xml:space="preserve"> </w:t>
      </w:r>
      <w:r w:rsidRPr="009A3DED">
        <w:rPr>
          <w:rStyle w:val="StyleUnderline"/>
          <w:sz w:val="24"/>
          <w:highlight w:val="green"/>
        </w:rPr>
        <w:t>that people</w:t>
      </w:r>
      <w:r w:rsidRPr="00A10F89">
        <w:rPr>
          <w:rStyle w:val="StyleUnderline"/>
          <w:sz w:val="24"/>
        </w:rPr>
        <w:t xml:space="preserve"> manage to </w:t>
      </w:r>
      <w:r w:rsidRPr="009A3DED">
        <w:rPr>
          <w:rStyle w:val="Emphasis"/>
          <w:sz w:val="24"/>
          <w:highlight w:val="green"/>
        </w:rPr>
        <w:t>ignore anyway</w:t>
      </w:r>
      <w:r w:rsidRPr="00A10F89">
        <w:rPr>
          <w:rStyle w:val="StyleUnderline"/>
          <w:sz w:val="24"/>
        </w:rPr>
        <w:t xml:space="preserve"> </w:t>
      </w:r>
      <w:r w:rsidRPr="009A3DED">
        <w:rPr>
          <w:rStyle w:val="StyleUnderline"/>
          <w:sz w:val="24"/>
          <w:highlight w:val="green"/>
        </w:rPr>
        <w:t>for</w:t>
      </w:r>
      <w:r w:rsidRPr="00A10F89">
        <w:rPr>
          <w:rStyle w:val="StyleUnderline"/>
          <w:sz w:val="24"/>
        </w:rPr>
        <w:t xml:space="preserve"> a raft of </w:t>
      </w:r>
      <w:r w:rsidRPr="009A3DED">
        <w:rPr>
          <w:rStyle w:val="Emphasis"/>
          <w:sz w:val="24"/>
          <w:highlight w:val="green"/>
        </w:rPr>
        <w:t>social-psychological reasons</w:t>
      </w:r>
      <w:r w:rsidRPr="00A10F89">
        <w:rPr>
          <w:rStyle w:val="StyleUnderline"/>
          <w:sz w:val="24"/>
        </w:rPr>
        <w:t xml:space="preserve">.2 </w:t>
      </w:r>
      <w:r w:rsidRPr="009A3DED">
        <w:rPr>
          <w:rStyle w:val="StyleUnderline"/>
          <w:sz w:val="24"/>
          <w:highlight w:val="green"/>
        </w:rPr>
        <w:t>A pandemic</w:t>
      </w:r>
      <w:r w:rsidRPr="00A10F89">
        <w:rPr>
          <w:rStyle w:val="StyleUnderline"/>
          <w:sz w:val="24"/>
        </w:rPr>
        <w:t xml:space="preserve"> is a quintessential gray rhino, for it </w:t>
      </w:r>
      <w:r w:rsidRPr="009A3DED">
        <w:rPr>
          <w:rStyle w:val="StyleUnderline"/>
          <w:sz w:val="24"/>
          <w:highlight w:val="green"/>
        </w:rPr>
        <w:t xml:space="preserve">is no longer a matter of if but of </w:t>
      </w:r>
      <w:r w:rsidRPr="009A3DE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A3DED">
        <w:rPr>
          <w:rStyle w:val="Emphasis"/>
          <w:sz w:val="24"/>
          <w:highlight w:val="green"/>
        </w:rPr>
        <w:t>most predictable catastrophe in</w:t>
      </w:r>
      <w:r w:rsidRPr="00A10F89">
        <w:rPr>
          <w:rStyle w:val="StyleUnderline"/>
          <w:sz w:val="24"/>
        </w:rPr>
        <w:t xml:space="preserve"> the </w:t>
      </w:r>
      <w:r w:rsidRPr="009A3DED">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A3DED">
        <w:rPr>
          <w:rStyle w:val="StyleUnderline"/>
          <w:sz w:val="24"/>
          <w:highlight w:val="green"/>
        </w:rPr>
        <w:t>hospitals</w:t>
      </w:r>
      <w:r w:rsidRPr="00A10F89">
        <w:rPr>
          <w:rStyle w:val="StyleUnderline"/>
          <w:sz w:val="24"/>
        </w:rPr>
        <w:t xml:space="preserve"> have </w:t>
      </w:r>
      <w:r w:rsidRPr="009A3DE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A3DED">
        <w:rPr>
          <w:rStyle w:val="StyleUnderline"/>
          <w:sz w:val="24"/>
          <w:highlight w:val="green"/>
        </w:rPr>
        <w:t>Overuse</w:t>
      </w:r>
      <w:r w:rsidRPr="00A10F89">
        <w:rPr>
          <w:rStyle w:val="StyleUnderline"/>
          <w:sz w:val="24"/>
        </w:rPr>
        <w:t xml:space="preserve"> of antibiotics and commercial products containing them has </w:t>
      </w:r>
      <w:r w:rsidRPr="009A3DED">
        <w:rPr>
          <w:rStyle w:val="StyleUnderline"/>
          <w:sz w:val="24"/>
          <w:highlight w:val="green"/>
        </w:rPr>
        <w:t>helped superbugs</w:t>
      </w:r>
      <w:r w:rsidRPr="00A10F89">
        <w:rPr>
          <w:rStyle w:val="StyleUnderline"/>
          <w:sz w:val="24"/>
        </w:rPr>
        <w:t xml:space="preserve"> to </w:t>
      </w:r>
      <w:r w:rsidRPr="009A3DE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A3DED">
        <w:rPr>
          <w:rStyle w:val="Emphasis"/>
          <w:sz w:val="24"/>
          <w:highlight w:val="green"/>
        </w:rPr>
        <w:t>something as simple as a minor cut could</w:t>
      </w:r>
      <w:r w:rsidRPr="00A10F89">
        <w:rPr>
          <w:rStyle w:val="Emphasis"/>
          <w:sz w:val="24"/>
        </w:rPr>
        <w:t xml:space="preserve"> again </w:t>
      </w:r>
      <w:r w:rsidRPr="009A3DED">
        <w:rPr>
          <w:rStyle w:val="Emphasis"/>
          <w:sz w:val="24"/>
          <w:highlight w:val="green"/>
        </w:rPr>
        <w:t>become life-threatening if</w:t>
      </w:r>
      <w:r w:rsidRPr="00A10F89">
        <w:rPr>
          <w:rStyle w:val="Emphasis"/>
          <w:sz w:val="24"/>
        </w:rPr>
        <w:t xml:space="preserve"> it becomes </w:t>
      </w:r>
      <w:r w:rsidRPr="009A3DE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A3DED">
        <w:rPr>
          <w:rStyle w:val="StyleUnderline"/>
          <w:bCs/>
          <w:sz w:val="24"/>
          <w:highlight w:val="green"/>
        </w:rPr>
        <w:t xml:space="preserve">WHO </w:t>
      </w:r>
      <w:r w:rsidRPr="0010630F">
        <w:rPr>
          <w:rStyle w:val="StyleUnderline"/>
          <w:bCs/>
          <w:sz w:val="24"/>
        </w:rPr>
        <w:t xml:space="preserve">is </w:t>
      </w:r>
      <w:r w:rsidRPr="009A3DED">
        <w:rPr>
          <w:rStyle w:val="StyleUnderline"/>
          <w:bCs/>
          <w:sz w:val="24"/>
          <w:highlight w:val="green"/>
        </w:rPr>
        <w:t xml:space="preserve">under-resourced </w:t>
      </w:r>
      <w:r w:rsidRPr="0010630F">
        <w:rPr>
          <w:rStyle w:val="StyleUnderline"/>
          <w:bCs/>
          <w:sz w:val="24"/>
        </w:rPr>
        <w:t xml:space="preserve">for the problems it is meant to solve. </w:t>
      </w:r>
      <w:r w:rsidRPr="009A3DED">
        <w:rPr>
          <w:rStyle w:val="StyleUnderline"/>
          <w:bCs/>
          <w:sz w:val="24"/>
          <w:highlight w:val="green"/>
        </w:rPr>
        <w:t>Funding comes from voluntary donations</w:t>
      </w:r>
      <w:r w:rsidRPr="0010630F">
        <w:rPr>
          <w:rStyle w:val="StyleUnderline"/>
          <w:bCs/>
          <w:sz w:val="24"/>
        </w:rPr>
        <w:t xml:space="preserve">, and there is </w:t>
      </w:r>
      <w:r w:rsidRPr="009A3DED">
        <w:rPr>
          <w:rStyle w:val="StyleUnderline"/>
          <w:bCs/>
          <w:sz w:val="24"/>
          <w:highlight w:val="green"/>
        </w:rPr>
        <w:t xml:space="preserve">no mechanism by which </w:t>
      </w:r>
      <w:r w:rsidRPr="0010630F">
        <w:rPr>
          <w:rStyle w:val="StyleUnderline"/>
          <w:bCs/>
          <w:sz w:val="24"/>
        </w:rPr>
        <w:t xml:space="preserve">it can quickly </w:t>
      </w:r>
      <w:r w:rsidRPr="009A3DED">
        <w:rPr>
          <w:rStyle w:val="StyleUnderline"/>
          <w:bCs/>
          <w:sz w:val="24"/>
          <w:highlight w:val="green"/>
        </w:rPr>
        <w:t xml:space="preserve">scale up </w:t>
      </w:r>
      <w:r w:rsidRPr="0010630F">
        <w:rPr>
          <w:rStyle w:val="StyleUnderline"/>
          <w:bCs/>
          <w:sz w:val="24"/>
        </w:rPr>
        <w:t xml:space="preserve">its efforts during an emergency. The </w:t>
      </w:r>
      <w:r w:rsidRPr="009A3DED">
        <w:rPr>
          <w:rStyle w:val="StyleUnderline"/>
          <w:bCs/>
          <w:sz w:val="24"/>
          <w:highlight w:val="green"/>
        </w:rPr>
        <w:t xml:space="preserve">result is </w:t>
      </w:r>
      <w:r w:rsidRPr="0010630F">
        <w:rPr>
          <w:rStyle w:val="StyleUnderline"/>
          <w:bCs/>
          <w:sz w:val="24"/>
        </w:rPr>
        <w:t xml:space="preserve">that its </w:t>
      </w:r>
      <w:r w:rsidRPr="009A3DED">
        <w:rPr>
          <w:rStyle w:val="StyleUnderline"/>
          <w:bCs/>
          <w:sz w:val="24"/>
          <w:highlight w:val="green"/>
        </w:rPr>
        <w:t>response</w:t>
      </w:r>
      <w:r w:rsidRPr="0010630F">
        <w:rPr>
          <w:rStyle w:val="StyleUnderline"/>
          <w:bCs/>
          <w:sz w:val="24"/>
        </w:rPr>
        <w:t xml:space="preserve"> to the next major disease outbreak </w:t>
      </w:r>
      <w:r w:rsidRPr="009A3DED">
        <w:rPr>
          <w:rStyle w:val="StyleUnderline"/>
          <w:bCs/>
          <w:sz w:val="24"/>
          <w:highlight w:val="green"/>
        </w:rPr>
        <w:t xml:space="preserve">is </w:t>
      </w:r>
      <w:r w:rsidRPr="0010630F">
        <w:rPr>
          <w:rStyle w:val="StyleUnderline"/>
          <w:bCs/>
          <w:sz w:val="24"/>
        </w:rPr>
        <w:t xml:space="preserve">likely to be as </w:t>
      </w:r>
      <w:r w:rsidRPr="009A3DED">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A3DED">
        <w:rPr>
          <w:rStyle w:val="Emphasis"/>
          <w:sz w:val="24"/>
          <w:highlight w:val="green"/>
        </w:rPr>
        <w:t>superbugs are evolving</w:t>
      </w:r>
      <w:r w:rsidRPr="00A10F89">
        <w:rPr>
          <w:rStyle w:val="Emphasis"/>
          <w:sz w:val="24"/>
        </w:rPr>
        <w:t xml:space="preserve">. Epidemiological </w:t>
      </w:r>
      <w:r w:rsidRPr="009A3DED">
        <w:rPr>
          <w:rStyle w:val="Emphasis"/>
          <w:sz w:val="24"/>
          <w:highlight w:val="green"/>
        </w:rPr>
        <w:t xml:space="preserve">models </w:t>
      </w:r>
      <w:r w:rsidRPr="00A10F89">
        <w:rPr>
          <w:rStyle w:val="Emphasis"/>
          <w:sz w:val="24"/>
        </w:rPr>
        <w:t xml:space="preserve">now </w:t>
      </w:r>
      <w:r w:rsidRPr="009A3DED">
        <w:rPr>
          <w:rStyle w:val="Emphasis"/>
          <w:sz w:val="24"/>
          <w:highlight w:val="green"/>
        </w:rPr>
        <w:t xml:space="preserve">predict </w:t>
      </w:r>
      <w:r w:rsidRPr="00A10F89">
        <w:rPr>
          <w:rStyle w:val="Emphasis"/>
          <w:sz w:val="24"/>
        </w:rPr>
        <w:t xml:space="preserve">how an algorithmic process of </w:t>
      </w:r>
      <w:r w:rsidRPr="009A3DE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A3DED">
        <w:rPr>
          <w:rStyle w:val="Emphasis"/>
          <w:sz w:val="24"/>
          <w:highlight w:val="green"/>
        </w:rPr>
        <w:t>move through the modern world</w:t>
      </w:r>
      <w:r w:rsidRPr="00A10F89">
        <w:rPr>
          <w:rStyle w:val="Emphasis"/>
          <w:sz w:val="24"/>
        </w:rPr>
        <w:t xml:space="preserve">. </w:t>
      </w:r>
      <w:r w:rsidRPr="009A3DED">
        <w:rPr>
          <w:rStyle w:val="Emphasis"/>
          <w:sz w:val="24"/>
          <w:highlight w:val="green"/>
        </w:rPr>
        <w:t xml:space="preserve">All urban centers </w:t>
      </w:r>
      <w:r w:rsidRPr="00A10F89">
        <w:rPr>
          <w:rStyle w:val="Emphasis"/>
          <w:sz w:val="24"/>
        </w:rPr>
        <w:t xml:space="preserve">around the entire globe </w:t>
      </w:r>
      <w:r w:rsidRPr="009A3DE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A3DE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A3DED">
        <w:rPr>
          <w:rStyle w:val="Emphasis"/>
          <w:sz w:val="24"/>
          <w:highlight w:val="green"/>
        </w:rPr>
        <w:t xml:space="preserve">could kill </w:t>
      </w:r>
      <w:r w:rsidRPr="00A10F89">
        <w:rPr>
          <w:rStyle w:val="Emphasis"/>
          <w:sz w:val="24"/>
        </w:rPr>
        <w:t xml:space="preserve">more than </w:t>
      </w:r>
      <w:r w:rsidRPr="009A3DED">
        <w:rPr>
          <w:rStyle w:val="Emphasis"/>
          <w:sz w:val="24"/>
          <w:highlight w:val="green"/>
        </w:rPr>
        <w:t xml:space="preserve">33 million </w:t>
      </w:r>
      <w:r w:rsidRPr="00A10F89">
        <w:rPr>
          <w:rStyle w:val="Emphasis"/>
          <w:sz w:val="24"/>
        </w:rPr>
        <w:t xml:space="preserve">people </w:t>
      </w:r>
      <w:r w:rsidRPr="009A3DED">
        <w:rPr>
          <w:rStyle w:val="Emphasis"/>
          <w:sz w:val="24"/>
          <w:highlight w:val="green"/>
        </w:rPr>
        <w:t xml:space="preserve">in </w:t>
      </w:r>
      <w:r w:rsidRPr="00A10F89">
        <w:rPr>
          <w:rStyle w:val="Emphasis"/>
          <w:sz w:val="24"/>
        </w:rPr>
        <w:t xml:space="preserve">250 </w:t>
      </w:r>
      <w:r w:rsidRPr="009A3DED">
        <w:rPr>
          <w:rStyle w:val="Emphasis"/>
          <w:sz w:val="24"/>
          <w:highlight w:val="green"/>
        </w:rPr>
        <w:t>days</w:t>
      </w:r>
      <w:r w:rsidRPr="00A10F89">
        <w:rPr>
          <w:rStyle w:val="Emphasis"/>
          <w:sz w:val="24"/>
        </w:rPr>
        <w:t>.3</w:t>
      </w:r>
    </w:p>
    <w:p w14:paraId="7F9CE7B9" w14:textId="77777777" w:rsidR="00F028B6" w:rsidRDefault="00F028B6" w:rsidP="00F028B6">
      <w:pPr>
        <w:pStyle w:val="Heading4"/>
      </w:pPr>
      <w:r>
        <w:t xml:space="preserve">Evergreening keeps Drug Prices </w:t>
      </w:r>
      <w:r>
        <w:rPr>
          <w:u w:val="single"/>
        </w:rPr>
        <w:t>high</w:t>
      </w:r>
      <w:r>
        <w:t>.</w:t>
      </w:r>
    </w:p>
    <w:p w14:paraId="4172B019" w14:textId="77777777" w:rsidR="00F028B6" w:rsidRPr="001948D4" w:rsidRDefault="00F028B6" w:rsidP="00F028B6">
      <w:r w:rsidRPr="00A7466D">
        <w:rPr>
          <w:rStyle w:val="Style13ptBold"/>
        </w:rPr>
        <w:t>Amin 18</w:t>
      </w:r>
      <w:r>
        <w:t xml:space="preserve"> </w:t>
      </w:r>
      <w:r w:rsidRPr="001948D4">
        <w:t>Tahir Amin 6-27-2018 "The problem with high drug prices isn't 'foreign freeloading,' it's the patent system"</w:t>
      </w:r>
      <w:r>
        <w:t xml:space="preserve"> </w:t>
      </w:r>
      <w:hyperlink r:id="rId20" w:history="1">
        <w:r>
          <w:rPr>
            <w:rStyle w:val="Hyperlink"/>
          </w:rPr>
          <w:t>High drug prices caused by US patent system, not 'foreign freeloaders' (cnbc.com)</w:t>
        </w:r>
      </w:hyperlink>
      <w:r>
        <w:t xml:space="preserve"> </w:t>
      </w:r>
      <w:hyperlink r:id="rId21"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67DA8DB7" w14:textId="77777777" w:rsidR="00F028B6" w:rsidRDefault="00F028B6" w:rsidP="00F028B6">
      <w:pPr>
        <w:rPr>
          <w:sz w:val="16"/>
        </w:rPr>
      </w:pPr>
      <w:r w:rsidRPr="009A3DED">
        <w:rPr>
          <w:b/>
          <w:bCs/>
          <w:sz w:val="26"/>
          <w:highlight w:val="green"/>
          <w:u w:val="single"/>
        </w:rPr>
        <w:t>'Evergreening'</w:t>
      </w:r>
      <w:r w:rsidRPr="009A3DED">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9A3DED">
        <w:rPr>
          <w:b/>
          <w:sz w:val="26"/>
          <w:highlight w:val="green"/>
          <w:u w:val="single"/>
        </w:rPr>
        <w:t>prolonging</w:t>
      </w:r>
      <w:r w:rsidRPr="009A3DED">
        <w:rPr>
          <w:sz w:val="16"/>
          <w:highlight w:val="green"/>
        </w:rPr>
        <w:t xml:space="preserve"> </w:t>
      </w:r>
      <w:r w:rsidRPr="00A7466D">
        <w:rPr>
          <w:sz w:val="16"/>
        </w:rPr>
        <w:t xml:space="preserve">the </w:t>
      </w:r>
      <w:r w:rsidRPr="009A3DED">
        <w:rPr>
          <w:b/>
          <w:sz w:val="26"/>
          <w:highlight w:val="green"/>
          <w:u w:val="single"/>
        </w:rPr>
        <w:t>time before generics</w:t>
      </w:r>
      <w:r w:rsidRPr="009A3DED">
        <w:rPr>
          <w:sz w:val="16"/>
          <w:highlight w:val="green"/>
        </w:rPr>
        <w:t xml:space="preserve"> </w:t>
      </w:r>
      <w:r w:rsidRPr="00A7466D">
        <w:rPr>
          <w:sz w:val="16"/>
        </w:rPr>
        <w:t xml:space="preserve">could reach the market </w:t>
      </w:r>
      <w:r w:rsidRPr="009A3DED">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9A3DED">
        <w:rPr>
          <w:b/>
          <w:sz w:val="26"/>
          <w:highlight w:val="green"/>
          <w:u w:val="single"/>
        </w:rPr>
        <w:t>Revlimid</w:t>
      </w:r>
      <w:r w:rsidRPr="00A7466D">
        <w:rPr>
          <w:u w:val="single"/>
        </w:rPr>
        <w:t xml:space="preserve">®, is a case in point: </w:t>
      </w:r>
      <w:r w:rsidRPr="009A3DED">
        <w:rPr>
          <w:b/>
          <w:sz w:val="26"/>
          <w:highlight w:val="green"/>
          <w:u w:val="single"/>
        </w:rPr>
        <w:t>priced at</w:t>
      </w:r>
      <w:r w:rsidRPr="009A3DED">
        <w:rPr>
          <w:highlight w:val="green"/>
          <w:u w:val="single"/>
        </w:rPr>
        <w:t xml:space="preserve"> </w:t>
      </w:r>
      <w:r w:rsidRPr="00A7466D">
        <w:rPr>
          <w:u w:val="single"/>
        </w:rPr>
        <w:t>over $</w:t>
      </w:r>
      <w:r w:rsidRPr="009A3DED">
        <w:rPr>
          <w:b/>
          <w:sz w:val="26"/>
          <w:highlight w:val="green"/>
          <w:u w:val="single"/>
        </w:rPr>
        <w:t>125,000</w:t>
      </w:r>
      <w:r w:rsidRPr="009A3DED">
        <w:rPr>
          <w:highlight w:val="green"/>
          <w:u w:val="single"/>
        </w:rPr>
        <w:t xml:space="preserve"> </w:t>
      </w:r>
      <w:r w:rsidRPr="00A7466D">
        <w:rPr>
          <w:u w:val="single"/>
        </w:rPr>
        <w:t xml:space="preserve">per year of treatment, Celgene has sought </w:t>
      </w:r>
      <w:r w:rsidRPr="009A3DED">
        <w:rPr>
          <w:b/>
          <w:sz w:val="26"/>
          <w:highlight w:val="green"/>
          <w:u w:val="single"/>
        </w:rPr>
        <w:t>105 patents</w:t>
      </w:r>
      <w:r w:rsidRPr="009A3DED">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9A3DED">
        <w:rPr>
          <w:b/>
          <w:sz w:val="26"/>
          <w:highlight w:val="green"/>
          <w:u w:val="single"/>
        </w:rPr>
        <w:t>payers</w:t>
      </w:r>
      <w:r w:rsidRPr="009A3DED">
        <w:rPr>
          <w:highlight w:val="green"/>
          <w:u w:val="single"/>
        </w:rPr>
        <w:t xml:space="preserve"> </w:t>
      </w:r>
      <w:r w:rsidRPr="00A7466D">
        <w:rPr>
          <w:u w:val="single"/>
        </w:rPr>
        <w:t xml:space="preserve">are </w:t>
      </w:r>
      <w:r w:rsidRPr="009A3DED">
        <w:rPr>
          <w:b/>
          <w:sz w:val="26"/>
          <w:highlight w:val="green"/>
          <w:u w:val="single"/>
        </w:rPr>
        <w:t>projected to spend $45 billion</w:t>
      </w:r>
      <w:r w:rsidRPr="009A3DED">
        <w:rPr>
          <w:highlight w:val="green"/>
          <w:u w:val="single"/>
        </w:rPr>
        <w:t xml:space="preserve"> </w:t>
      </w:r>
      <w:r w:rsidRPr="009A3DED">
        <w:rPr>
          <w:b/>
          <w:sz w:val="26"/>
          <w:highlight w:val="green"/>
          <w:u w:val="single"/>
          <w:bdr w:val="single" w:sz="4" w:space="0" w:color="auto"/>
        </w:rPr>
        <w:t>in excess costs</w:t>
      </w:r>
      <w:r w:rsidRPr="009A3DED">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9A3DED">
        <w:rPr>
          <w:b/>
          <w:sz w:val="26"/>
          <w:highlight w:val="green"/>
          <w:u w:val="single"/>
        </w:rPr>
        <w:t>In the absence of</w:t>
      </w:r>
      <w:r w:rsidRPr="009A3DED">
        <w:rPr>
          <w:highlight w:val="green"/>
          <w:u w:val="single"/>
        </w:rPr>
        <w:t xml:space="preserve"> </w:t>
      </w:r>
      <w:r w:rsidRPr="00A7466D">
        <w:rPr>
          <w:u w:val="single"/>
        </w:rPr>
        <w:t xml:space="preserve">genuine </w:t>
      </w:r>
      <w:r w:rsidRPr="009A3DED">
        <w:rPr>
          <w:b/>
          <w:sz w:val="26"/>
          <w:highlight w:val="green"/>
          <w:u w:val="single"/>
        </w:rPr>
        <w:t>competition</w:t>
      </w:r>
      <w:r w:rsidRPr="009A3DED">
        <w:rPr>
          <w:highlight w:val="green"/>
          <w:u w:val="single"/>
        </w:rPr>
        <w:t xml:space="preserve"> </w:t>
      </w:r>
      <w:r w:rsidRPr="00A7466D">
        <w:rPr>
          <w:u w:val="single"/>
        </w:rPr>
        <w:t xml:space="preserve">in the U.S. prescription drug market, </w:t>
      </w:r>
      <w:r w:rsidRPr="009A3DED">
        <w:rPr>
          <w:b/>
          <w:sz w:val="26"/>
          <w:highlight w:val="green"/>
          <w:u w:val="single"/>
        </w:rPr>
        <w:t>monopolies are yielding reckless pricing schemes and prohibitively expensive drugs</w:t>
      </w:r>
      <w:r w:rsidRPr="009A3DED">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467B8F21" w14:textId="77777777" w:rsidR="00F028B6" w:rsidRDefault="00F028B6" w:rsidP="00F028B6">
      <w:pPr>
        <w:pStyle w:val="Heading4"/>
      </w:pPr>
      <w:r>
        <w:t xml:space="preserve">High Drug Prices forces patients to go </w:t>
      </w:r>
      <w:r>
        <w:rPr>
          <w:u w:val="single"/>
        </w:rPr>
        <w:t>underground</w:t>
      </w:r>
      <w:r>
        <w:t xml:space="preserve"> for drugs.</w:t>
      </w:r>
    </w:p>
    <w:p w14:paraId="0D2EC32D" w14:textId="77777777" w:rsidR="00F028B6" w:rsidRPr="00047294" w:rsidRDefault="00F028B6" w:rsidP="00F028B6">
      <w:pPr>
        <w:pStyle w:val="ListParagraph"/>
        <w:numPr>
          <w:ilvl w:val="0"/>
          <w:numId w:val="13"/>
        </w:numPr>
      </w:pPr>
      <w:r>
        <w:t>AT Medicare CP – won’t cover Drugs – CP can’t fiat coverage</w:t>
      </w:r>
    </w:p>
    <w:p w14:paraId="5602552F" w14:textId="77777777" w:rsidR="00F028B6" w:rsidRPr="008E1134" w:rsidRDefault="00F028B6" w:rsidP="00F028B6">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328AE2FD" w14:textId="77777777" w:rsidR="00F028B6" w:rsidRDefault="00F028B6" w:rsidP="00F028B6">
      <w:pPr>
        <w:rPr>
          <w:sz w:val="16"/>
        </w:rPr>
      </w:pPr>
      <w:r w:rsidRPr="00047294">
        <w:rPr>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9A3DED">
        <w:rPr>
          <w:rStyle w:val="StyleUnderline"/>
          <w:bCs/>
          <w:sz w:val="24"/>
          <w:highlight w:val="green"/>
        </w:rPr>
        <w:t>the costs of</w:t>
      </w:r>
      <w:r w:rsidRPr="00047294">
        <w:rPr>
          <w:sz w:val="16"/>
        </w:rPr>
        <w:t xml:space="preserve"> medical care and </w:t>
      </w:r>
      <w:r w:rsidRPr="009A3DED">
        <w:rPr>
          <w:rStyle w:val="StyleUnderline"/>
          <w:bCs/>
          <w:sz w:val="24"/>
          <w:highlight w:val="green"/>
        </w:rPr>
        <w:t>drugs</w:t>
      </w:r>
      <w:r w:rsidRPr="00047294">
        <w:rPr>
          <w:sz w:val="16"/>
        </w:rPr>
        <w:t xml:space="preserve"> have risen (and </w:t>
      </w:r>
      <w:r w:rsidRPr="009A3DED">
        <w:rPr>
          <w:rStyle w:val="StyleUnderline"/>
          <w:bCs/>
          <w:sz w:val="24"/>
          <w:highlight w:val="green"/>
        </w:rPr>
        <w:t>continue to rise</w:t>
      </w:r>
      <w:r w:rsidRPr="00047294">
        <w:rPr>
          <w:sz w:val="16"/>
        </w:rPr>
        <w:t xml:space="preserve">) </w:t>
      </w:r>
      <w:r w:rsidRPr="008E1134">
        <w:rPr>
          <w:rStyle w:val="StyleUnderline"/>
          <w:sz w:val="24"/>
        </w:rPr>
        <w:t>at a near-astronomical rate</w:t>
      </w:r>
      <w:r w:rsidRPr="00047294">
        <w:rPr>
          <w:sz w:val="16"/>
        </w:rPr>
        <w:t xml:space="preserve">. </w:t>
      </w:r>
      <w:r w:rsidRPr="008E1134">
        <w:rPr>
          <w:rStyle w:val="StyleUnderline"/>
          <w:sz w:val="24"/>
        </w:rPr>
        <w:t xml:space="preserve">Consequently, </w:t>
      </w:r>
      <w:r w:rsidRPr="009A3DED">
        <w:rPr>
          <w:rStyle w:val="StyleUnderline"/>
          <w:highlight w:val="green"/>
        </w:rPr>
        <w:t>neither</w:t>
      </w:r>
      <w:r w:rsidRPr="009A3DED">
        <w:rPr>
          <w:rStyle w:val="StyleUnderline"/>
          <w:sz w:val="24"/>
          <w:highlight w:val="green"/>
        </w:rPr>
        <w:t xml:space="preserve"> </w:t>
      </w:r>
      <w:r w:rsidRPr="009A3DED">
        <w:rPr>
          <w:rStyle w:val="StyleUnderline"/>
          <w:highlight w:val="green"/>
        </w:rPr>
        <w:t>private</w:t>
      </w:r>
      <w:r w:rsidRPr="009A3DED">
        <w:rPr>
          <w:rStyle w:val="StyleUnderline"/>
          <w:sz w:val="24"/>
          <w:highlight w:val="green"/>
        </w:rPr>
        <w:t xml:space="preserve"> </w:t>
      </w:r>
      <w:r w:rsidRPr="00047294">
        <w:rPr>
          <w:rStyle w:val="StyleUnderline"/>
          <w:sz w:val="24"/>
        </w:rPr>
        <w:t xml:space="preserve">medical insurance plans </w:t>
      </w:r>
      <w:r w:rsidRPr="009A3DED">
        <w:rPr>
          <w:rStyle w:val="StyleUnderline"/>
          <w:highlight w:val="green"/>
        </w:rPr>
        <w:t>nor Medicare</w:t>
      </w:r>
      <w:r w:rsidRPr="009A3DED">
        <w:rPr>
          <w:rStyle w:val="StyleUnderline"/>
          <w:sz w:val="24"/>
          <w:highlight w:val="green"/>
        </w:rPr>
        <w:t xml:space="preserve"> </w:t>
      </w:r>
      <w:r w:rsidRPr="009A3DED">
        <w:rPr>
          <w:rStyle w:val="StyleUnderline"/>
          <w:highlight w:val="green"/>
        </w:rPr>
        <w:t>will</w:t>
      </w:r>
      <w:r w:rsidRPr="009A3DED">
        <w:rPr>
          <w:rStyle w:val="StyleUnderline"/>
          <w:sz w:val="24"/>
          <w:highlight w:val="green"/>
        </w:rPr>
        <w:t xml:space="preserve"> </w:t>
      </w:r>
      <w:r w:rsidRPr="00047294">
        <w:rPr>
          <w:rStyle w:val="StyleUnderline"/>
          <w:sz w:val="24"/>
        </w:rPr>
        <w:t xml:space="preserve">now </w:t>
      </w:r>
      <w:r w:rsidRPr="009A3DED">
        <w:rPr>
          <w:rStyle w:val="StyleUnderline"/>
          <w:highlight w:val="green"/>
        </w:rPr>
        <w:t xml:space="preserve">cover certain </w:t>
      </w:r>
      <w:r w:rsidRPr="00047294">
        <w:rPr>
          <w:u w:val="single"/>
        </w:rPr>
        <w:t xml:space="preserve">procedures, </w:t>
      </w:r>
      <w:r w:rsidRPr="00047294">
        <w:rPr>
          <w:rStyle w:val="StyleUnderline"/>
          <w:sz w:val="24"/>
        </w:rPr>
        <w:t xml:space="preserve">treatments, and </w:t>
      </w:r>
      <w:r w:rsidRPr="009A3DED">
        <w:rPr>
          <w:rStyle w:val="StyleUnderline"/>
          <w:highlight w:val="green"/>
        </w:rPr>
        <w:t>medicines</w:t>
      </w:r>
      <w:r w:rsidRPr="00047294">
        <w:rPr>
          <w:sz w:val="16"/>
        </w:rPr>
        <w:t xml:space="preserve">. In the future, </w:t>
      </w:r>
      <w:r w:rsidRPr="008E1134">
        <w:rPr>
          <w:rStyle w:val="StyleUnderline"/>
          <w:sz w:val="24"/>
        </w:rPr>
        <w:t xml:space="preserve">with continuing reform of the US healthcare system, even fewer </w:t>
      </w:r>
      <w:r w:rsidRPr="00047294">
        <w:rPr>
          <w:sz w:val="16"/>
        </w:rPr>
        <w:t xml:space="preserve">procedures, </w:t>
      </w:r>
      <w:r w:rsidRPr="008E1134">
        <w:rPr>
          <w:rStyle w:val="StyleUnderline"/>
          <w:sz w:val="24"/>
        </w:rPr>
        <w:t>treatments, and medications might will be covered</w:t>
      </w:r>
      <w:r w:rsidRPr="00047294">
        <w:rPr>
          <w:sz w:val="16"/>
        </w:rPr>
        <w:t xml:space="preserve">. Certainly, some medical treatment will be "rationed," and particular categories of people (such as the elderly) may be systematically denied the coverage they need. </w:t>
      </w:r>
      <w:r w:rsidRPr="009A3DED">
        <w:rPr>
          <w:rStyle w:val="StyleUnderline"/>
          <w:sz w:val="24"/>
          <w:highlight w:val="green"/>
        </w:rPr>
        <w:t>As a result</w:t>
      </w:r>
      <w:r w:rsidRPr="00047294">
        <w:rPr>
          <w:rStyle w:val="StyleUnderline"/>
          <w:sz w:val="24"/>
        </w:rPr>
        <w:t xml:space="preserve"> of all this, </w:t>
      </w:r>
      <w:r w:rsidRPr="009A3DED">
        <w:rPr>
          <w:rStyle w:val="StyleUnderline"/>
          <w:bCs/>
          <w:sz w:val="24"/>
          <w:highlight w:val="green"/>
        </w:rPr>
        <w:t>medical</w:t>
      </w:r>
      <w:r w:rsidRPr="00047294">
        <w:rPr>
          <w:u w:val="single"/>
        </w:rPr>
        <w:t xml:space="preserve">- and health-related </w:t>
      </w:r>
      <w:r w:rsidRPr="009A3DED">
        <w:rPr>
          <w:rStyle w:val="StyleUnderline"/>
          <w:bCs/>
          <w:sz w:val="24"/>
          <w:highlight w:val="green"/>
        </w:rPr>
        <w:t>crime</w:t>
      </w:r>
      <w:r w:rsidRPr="00047294">
        <w:rPr>
          <w:u w:val="single"/>
        </w:rPr>
        <w:t xml:space="preserve"> and deviance </w:t>
      </w:r>
      <w:r w:rsidRPr="009A3DED">
        <w:rPr>
          <w:rStyle w:val="StyleUnderline"/>
          <w:bCs/>
          <w:sz w:val="24"/>
          <w:highlight w:val="green"/>
        </w:rPr>
        <w:t>will inevitably rise</w:t>
      </w:r>
      <w:r w:rsidRPr="00047294">
        <w:rPr>
          <w:sz w:val="16"/>
        </w:rPr>
        <w:t xml:space="preserve">. Medical insurance, Medicare, and Medicaid fraud, which is already prevalent today, will increase exponentially. </w:t>
      </w:r>
      <w:r w:rsidRPr="009A3DED">
        <w:rPr>
          <w:rStyle w:val="StyleUnderline"/>
          <w:sz w:val="24"/>
          <w:highlight w:val="green"/>
        </w:rPr>
        <w:t>Smugglers will "bootleg"</w:t>
      </w:r>
      <w:r w:rsidRPr="008E1134">
        <w:rPr>
          <w:rStyle w:val="StyleUnderline"/>
          <w:sz w:val="24"/>
        </w:rPr>
        <w:t xml:space="preserve"> ever more </w:t>
      </w:r>
      <w:r w:rsidRPr="009A3DED">
        <w:rPr>
          <w:rStyle w:val="StyleUnderline"/>
          <w:sz w:val="24"/>
          <w:highlight w:val="green"/>
        </w:rPr>
        <w:t>pharmaceuticals into the US</w:t>
      </w:r>
      <w:r w:rsidRPr="008E1134">
        <w:rPr>
          <w:rStyle w:val="StyleUnderline"/>
          <w:sz w:val="24"/>
        </w:rPr>
        <w:t xml:space="preserve">, and a large, thriving, nationwide black market will develop </w:t>
      </w:r>
      <w:r w:rsidRPr="009A3DED">
        <w:rPr>
          <w:rStyle w:val="StyleUnderline"/>
          <w:bCs/>
          <w:sz w:val="24"/>
          <w:highlight w:val="green"/>
        </w:rPr>
        <w:t>for those who cannot afford</w:t>
      </w:r>
      <w:r w:rsidRPr="00047294">
        <w:rPr>
          <w:rStyle w:val="StyleUnderline"/>
          <w:bCs/>
          <w:sz w:val="24"/>
        </w:rPr>
        <w:t xml:space="preserve"> to buy uncovered </w:t>
      </w:r>
      <w:r w:rsidRPr="009A3DED">
        <w:rPr>
          <w:rStyle w:val="StyleUnderline"/>
          <w:bCs/>
          <w:sz w:val="24"/>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9A3DED">
        <w:rPr>
          <w:rStyle w:val="StyleUnderline"/>
          <w:bCs/>
          <w:highlight w:val="green"/>
        </w:rPr>
        <w:t>Counterfeiting</w:t>
      </w:r>
      <w:r w:rsidRPr="009A3DED">
        <w:rPr>
          <w:rStyle w:val="StyleUnderline"/>
          <w:sz w:val="24"/>
          <w:highlight w:val="green"/>
        </w:rPr>
        <w:t xml:space="preserve"> </w:t>
      </w:r>
      <w:r w:rsidRPr="00047294">
        <w:rPr>
          <w:rStyle w:val="StyleUnderline"/>
          <w:sz w:val="24"/>
        </w:rPr>
        <w:t xml:space="preserve">expensive pharmaceuticals </w:t>
      </w:r>
      <w:r w:rsidRPr="009A3DED">
        <w:rPr>
          <w:rStyle w:val="StyleUnderline"/>
          <w:bCs/>
          <w:highlight w:val="green"/>
        </w:rPr>
        <w:t>will be prevalent</w:t>
      </w:r>
      <w:r w:rsidRPr="00047294">
        <w:rPr>
          <w:sz w:val="16"/>
        </w:rPr>
        <w:t xml:space="preserve">, and medical frauds of all kinds will be very widespread. </w:t>
      </w:r>
      <w:r w:rsidRPr="00047294">
        <w:rPr>
          <w:rStyle w:val="StyleUnderline"/>
          <w:sz w:val="24"/>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rPr>
        <w:t>Where</w:t>
      </w:r>
      <w:r w:rsidRPr="00047294">
        <w:rPr>
          <w:sz w:val="16"/>
        </w:rPr>
        <w:t xml:space="preserve"> medical care and </w:t>
      </w:r>
      <w:r w:rsidRPr="008E1134">
        <w:rPr>
          <w:rStyle w:val="StyleUnderline"/>
          <w:sz w:val="24"/>
        </w:rPr>
        <w:t xml:space="preserve">medicines </w:t>
      </w:r>
      <w:r w:rsidRPr="00047294">
        <w:rPr>
          <w:rStyle w:val="StyleUnderline"/>
          <w:sz w:val="24"/>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sz w:val="24"/>
        </w:rPr>
        <w:t>other means of obtaining them, even if deviant, will</w:t>
      </w:r>
      <w:r w:rsidRPr="00047294">
        <w:rPr>
          <w:sz w:val="16"/>
        </w:rPr>
        <w:t xml:space="preserve"> </w:t>
      </w:r>
      <w:r w:rsidRPr="00047294">
        <w:rPr>
          <w:rStyle w:val="StyleUnderline"/>
          <w:sz w:val="24"/>
        </w:rPr>
        <w:t>surely be employed. As the cost</w:t>
      </w:r>
      <w:r w:rsidRPr="00047294">
        <w:rPr>
          <w:sz w:val="16"/>
        </w:rPr>
        <w:t xml:space="preserve"> and the difficulty </w:t>
      </w:r>
      <w:r w:rsidRPr="00047294">
        <w:rPr>
          <w:rStyle w:val="StyleUnderline"/>
          <w:sz w:val="24"/>
        </w:rPr>
        <w:t>of</w:t>
      </w:r>
      <w:r w:rsidRPr="00047294">
        <w:rPr>
          <w:sz w:val="16"/>
        </w:rPr>
        <w:t xml:space="preserve"> </w:t>
      </w:r>
      <w:r w:rsidRPr="00047294">
        <w:rPr>
          <w:rStyle w:val="StyleUnderline"/>
          <w:sz w:val="24"/>
        </w:rPr>
        <w:t>obtaining</w:t>
      </w:r>
      <w:r w:rsidRPr="00047294">
        <w:rPr>
          <w:sz w:val="16"/>
        </w:rPr>
        <w:t xml:space="preserve"> medical care and </w:t>
      </w:r>
      <w:r w:rsidRPr="00047294">
        <w:rPr>
          <w:rStyle w:val="StyleUnderline"/>
          <w:sz w:val="24"/>
        </w:rPr>
        <w:t>medicines increase, the implications for increased crime and deviance become almost limitless</w:t>
      </w:r>
      <w:r w:rsidRPr="00047294">
        <w:rPr>
          <w:sz w:val="16"/>
        </w:rPr>
        <w:t xml:space="preserve">. </w:t>
      </w:r>
    </w:p>
    <w:p w14:paraId="1532C181" w14:textId="77777777" w:rsidR="00F028B6" w:rsidRDefault="00F028B6" w:rsidP="00F028B6">
      <w:pPr>
        <w:pStyle w:val="Heading4"/>
      </w:pPr>
      <w:r>
        <w:t xml:space="preserve">Counterfeit Drugs cause </w:t>
      </w:r>
      <w:r>
        <w:rPr>
          <w:u w:val="single"/>
        </w:rPr>
        <w:t>Anti-Biotic Resistance</w:t>
      </w:r>
      <w:r>
        <w:t>.</w:t>
      </w:r>
    </w:p>
    <w:p w14:paraId="5736312D" w14:textId="77777777" w:rsidR="00F028B6" w:rsidRPr="00832610" w:rsidRDefault="00F028B6" w:rsidP="00F028B6">
      <w:r w:rsidRPr="00832610">
        <w:rPr>
          <w:rStyle w:val="Style13ptBold"/>
        </w:rPr>
        <w:t xml:space="preserve">Jahnke 19 </w:t>
      </w:r>
      <w:r w:rsidRPr="00832610">
        <w:t>Art Jahnke 1-14-2019 "How Bad Drugs Turn Treatable Diseases Deadly"</w:t>
      </w:r>
      <w:r>
        <w:t xml:space="preserve"> </w:t>
      </w:r>
      <w:hyperlink r:id="rId22"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550977D8" w14:textId="77777777" w:rsidR="00F028B6" w:rsidRPr="00A10F89" w:rsidRDefault="00F028B6" w:rsidP="00F028B6">
      <w:pPr>
        <w:rPr>
          <w:b/>
          <w:iCs/>
          <w:u w:val="single"/>
          <w:bdr w:val="single" w:sz="18" w:space="0" w:color="auto"/>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9A3DED">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broad spectrum antibiotic typically used as the first line of defense to treat tuberculosis, </w:t>
      </w:r>
      <w:r w:rsidRPr="009A3DED">
        <w:rPr>
          <w:b/>
          <w:sz w:val="26"/>
          <w:highlight w:val="green"/>
          <w:u w:val="single"/>
        </w:rPr>
        <w:t>can</w:t>
      </w:r>
      <w:r w:rsidRPr="009A3DED">
        <w:rPr>
          <w:sz w:val="16"/>
          <w:highlight w:val="green"/>
        </w:rPr>
        <w:t xml:space="preserve"> </w:t>
      </w:r>
      <w:r w:rsidRPr="00832610">
        <w:rPr>
          <w:sz w:val="16"/>
        </w:rPr>
        <w:t xml:space="preserve">greatly </w:t>
      </w:r>
      <w:r w:rsidRPr="009A3DED">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9A3DED">
        <w:rPr>
          <w:b/>
          <w:sz w:val="26"/>
          <w:highlight w:val="green"/>
          <w:u w:val="single"/>
        </w:rPr>
        <w:t>drug-resistant TB</w:t>
      </w:r>
      <w:r w:rsidRPr="009A3DED">
        <w:rPr>
          <w:sz w:val="16"/>
          <w:highlight w:val="green"/>
        </w:rPr>
        <w:t xml:space="preserve"> </w:t>
      </w:r>
      <w:r w:rsidRPr="00832610">
        <w:rPr>
          <w:sz w:val="16"/>
        </w:rPr>
        <w:t xml:space="preserve">is </w:t>
      </w:r>
      <w:r w:rsidRPr="009A3DED">
        <w:rPr>
          <w:b/>
          <w:sz w:val="26"/>
          <w:highlight w:val="green"/>
          <w:u w:val="single"/>
        </w:rPr>
        <w:t>an increasing</w:t>
      </w:r>
      <w:r w:rsidRPr="009A3DED">
        <w:rPr>
          <w:sz w:val="16"/>
          <w:highlight w:val="green"/>
        </w:rPr>
        <w:t xml:space="preserve"> </w:t>
      </w:r>
      <w:r w:rsidRPr="009A3DED">
        <w:rPr>
          <w:b/>
          <w:sz w:val="26"/>
          <w:highlight w:val="green"/>
          <w:u w:val="single"/>
        </w:rPr>
        <w:t>problem worldwide</w:t>
      </w:r>
      <w:r w:rsidRPr="00832610">
        <w:rPr>
          <w:sz w:val="16"/>
        </w:rPr>
        <w:t xml:space="preserve">. Of the </w:t>
      </w:r>
      <w:r w:rsidRPr="009A3DED">
        <w:rPr>
          <w:b/>
          <w:sz w:val="26"/>
          <w:highlight w:val="green"/>
          <w:u w:val="single"/>
          <w:bdr w:val="single" w:sz="4" w:space="0" w:color="auto"/>
        </w:rPr>
        <w:t>10 million new cases</w:t>
      </w:r>
      <w:r w:rsidRPr="009A3DED">
        <w:rPr>
          <w:sz w:val="16"/>
          <w:highlight w:val="green"/>
        </w:rPr>
        <w:t xml:space="preserve"> </w:t>
      </w:r>
      <w:r w:rsidRPr="00832610">
        <w:rPr>
          <w:sz w:val="16"/>
        </w:rPr>
        <w:t>of tuberculosis in 2016, about 600,000 were rifampin resistant, requiring second-line treatments which come with increased toxicity. “</w:t>
      </w:r>
      <w:r w:rsidRPr="009A3DED">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9A3DED">
        <w:rPr>
          <w:b/>
          <w:sz w:val="26"/>
          <w:highlight w:val="green"/>
          <w:u w:val="single"/>
        </w:rPr>
        <w:t>Now we are sure that it does</w:t>
      </w:r>
      <w:r w:rsidRPr="00832610">
        <w:rPr>
          <w:u w:val="single"/>
        </w:rPr>
        <w:t xml:space="preserve">, and it does with TB, </w:t>
      </w:r>
      <w:r w:rsidRPr="009A3DED">
        <w:rPr>
          <w:b/>
          <w:sz w:val="26"/>
          <w:highlight w:val="green"/>
          <w:u w:val="single"/>
        </w:rPr>
        <w:t>a</w:t>
      </w:r>
      <w:r w:rsidRPr="009A3DED">
        <w:rPr>
          <w:highlight w:val="green"/>
          <w:u w:val="single"/>
        </w:rPr>
        <w:t xml:space="preserve"> </w:t>
      </w:r>
      <w:r w:rsidRPr="00832610">
        <w:rPr>
          <w:u w:val="single"/>
        </w:rPr>
        <w:t xml:space="preserve">global </w:t>
      </w:r>
      <w:r w:rsidRPr="009A3DED">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issue.”Muhammad Zaman Zaman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9A3DED">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674773E8" w14:textId="77777777" w:rsidR="00F028B6" w:rsidRDefault="00F028B6" w:rsidP="00F028B6">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B366E56" w14:textId="77777777" w:rsidR="00F028B6" w:rsidRPr="00CB1B2A" w:rsidRDefault="00F028B6" w:rsidP="00F028B6">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3233B807" w14:textId="77777777" w:rsidR="00F028B6" w:rsidRPr="00CB1B2A" w:rsidRDefault="00F028B6" w:rsidP="00F028B6">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9A3DED">
        <w:rPr>
          <w:rStyle w:val="Emphasis"/>
          <w:sz w:val="24"/>
          <w:highlight w:val="green"/>
        </w:rPr>
        <w:t>r</w:t>
      </w:r>
      <w:r w:rsidRPr="00CB1B2A">
        <w:rPr>
          <w:rStyle w:val="Emphasis"/>
          <w:sz w:val="24"/>
        </w:rPr>
        <w:t xml:space="preserve">esearch </w:t>
      </w:r>
      <w:r w:rsidRPr="009A3DED">
        <w:rPr>
          <w:rStyle w:val="Emphasis"/>
          <w:sz w:val="24"/>
          <w:highlight w:val="green"/>
        </w:rPr>
        <w:t>and d</w:t>
      </w:r>
      <w:r w:rsidRPr="00CB1B2A">
        <w:rPr>
          <w:rStyle w:val="Emphasis"/>
          <w:sz w:val="24"/>
        </w:rPr>
        <w:t>evelopment agenda</w:t>
      </w:r>
      <w:r w:rsidRPr="00CB1B2A">
        <w:rPr>
          <w:sz w:val="16"/>
        </w:rPr>
        <w:t xml:space="preserve"> </w:t>
      </w:r>
      <w:r w:rsidRPr="009A3DED">
        <w:rPr>
          <w:rStyle w:val="StyleUnderline"/>
          <w:sz w:val="24"/>
          <w:highlight w:val="green"/>
        </w:rPr>
        <w:t>for</w:t>
      </w:r>
      <w:r w:rsidRPr="00CB1B2A">
        <w:rPr>
          <w:sz w:val="16"/>
        </w:rPr>
        <w:t xml:space="preserve"> the </w:t>
      </w:r>
      <w:r w:rsidRPr="009A3DED">
        <w:rPr>
          <w:rStyle w:val="StyleUnderline"/>
          <w:bCs/>
          <w:sz w:val="24"/>
          <w:highlight w:val="green"/>
        </w:rPr>
        <w:t>NTDs</w:t>
      </w:r>
      <w:r w:rsidRPr="009A3DED">
        <w:rPr>
          <w:rStyle w:val="StyleUnderline"/>
          <w:sz w:val="24"/>
          <w:highlight w:val="green"/>
        </w:rPr>
        <w:t xml:space="preserve"> in the U</w:t>
      </w:r>
      <w:r w:rsidRPr="00CB1B2A">
        <w:rPr>
          <w:rStyle w:val="StyleUnderline"/>
          <w:sz w:val="24"/>
        </w:rPr>
        <w:t xml:space="preserve">nited </w:t>
      </w:r>
      <w:r w:rsidRPr="009A3DED">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9A3DED">
        <w:rPr>
          <w:rStyle w:val="StyleUnderline"/>
          <w:sz w:val="24"/>
          <w:highlight w:val="green"/>
        </w:rPr>
        <w:t xml:space="preserve">need </w:t>
      </w:r>
      <w:r w:rsidRPr="009A3DED">
        <w:rPr>
          <w:rStyle w:val="Emphasis"/>
          <w:sz w:val="24"/>
          <w:highlight w:val="green"/>
        </w:rPr>
        <w:t>new</w:t>
      </w:r>
      <w:r w:rsidRPr="00CB1B2A">
        <w:rPr>
          <w:rStyle w:val="Emphasis"/>
          <w:sz w:val="24"/>
        </w:rPr>
        <w:t xml:space="preserve"> and improved </w:t>
      </w:r>
      <w:r w:rsidRPr="009A3DED">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9A3DED">
        <w:rPr>
          <w:rStyle w:val="StyleUnderline"/>
          <w:sz w:val="24"/>
          <w:highlight w:val="green"/>
        </w:rPr>
        <w:t>NTDs</w:t>
      </w:r>
      <w:r w:rsidRPr="00CB1B2A">
        <w:rPr>
          <w:rStyle w:val="StyleUnderline"/>
          <w:sz w:val="24"/>
        </w:rPr>
        <w:t xml:space="preserve"> are poverty-related diseases, they often </w:t>
      </w:r>
      <w:r w:rsidRPr="009A3DED">
        <w:rPr>
          <w:rStyle w:val="Emphasis"/>
          <w:sz w:val="24"/>
          <w:highlight w:val="green"/>
        </w:rPr>
        <w:t>fly below the radar</w:t>
      </w:r>
      <w:r w:rsidRPr="00CB1B2A">
        <w:rPr>
          <w:rStyle w:val="StyleUnderline"/>
          <w:sz w:val="24"/>
        </w:rPr>
        <w:t xml:space="preserve"> screen </w:t>
      </w:r>
      <w:r w:rsidRPr="009A3DED">
        <w:rPr>
          <w:rStyle w:val="StyleUnderline"/>
          <w:sz w:val="24"/>
          <w:highlight w:val="green"/>
        </w:rPr>
        <w:t>of</w:t>
      </w:r>
      <w:r w:rsidRPr="00CB1B2A">
        <w:rPr>
          <w:rStyle w:val="StyleUnderline"/>
          <w:sz w:val="24"/>
        </w:rPr>
        <w:t xml:space="preserve"> the major </w:t>
      </w:r>
      <w:r w:rsidRPr="009A3DED">
        <w:rPr>
          <w:rStyle w:val="StyleUnderline"/>
          <w:sz w:val="24"/>
          <w:highlight w:val="green"/>
        </w:rPr>
        <w:t>pharma</w:t>
      </w:r>
      <w:r w:rsidRPr="00CB1B2A">
        <w:rPr>
          <w:rStyle w:val="StyleUnderline"/>
          <w:sz w:val="24"/>
        </w:rPr>
        <w:t xml:space="preserve">ceutical </w:t>
      </w:r>
      <w:r w:rsidRPr="009A3DED">
        <w:rPr>
          <w:rStyle w:val="StyleUnderline"/>
          <w:sz w:val="24"/>
          <w:highlight w:val="green"/>
        </w:rPr>
        <w:t xml:space="preserve">companies and are </w:t>
      </w:r>
      <w:r w:rsidRPr="009A3DED">
        <w:rPr>
          <w:rStyle w:val="Emphasis"/>
          <w:sz w:val="24"/>
          <w:highlight w:val="green"/>
        </w:rPr>
        <w:t>not prioritized</w:t>
      </w:r>
      <w:r w:rsidRPr="009A3DED">
        <w:rPr>
          <w:sz w:val="16"/>
          <w:highlight w:val="green"/>
        </w:rPr>
        <w:t xml:space="preserve">. </w:t>
      </w:r>
      <w:r w:rsidRPr="009A3DED">
        <w:rPr>
          <w:rStyle w:val="StyleUnderline"/>
          <w:sz w:val="24"/>
          <w:highlight w:val="green"/>
        </w:rPr>
        <w:t>Thus,</w:t>
      </w:r>
      <w:r w:rsidRPr="00CB1B2A">
        <w:rPr>
          <w:rStyle w:val="StyleUnderline"/>
          <w:sz w:val="24"/>
        </w:rPr>
        <w:t xml:space="preserve"> the </w:t>
      </w:r>
      <w:r w:rsidRPr="009A3DED">
        <w:rPr>
          <w:rStyle w:val="StyleUnderline"/>
          <w:sz w:val="24"/>
          <w:highlight w:val="green"/>
        </w:rPr>
        <w:t>drugs</w:t>
      </w:r>
      <w:r w:rsidRPr="00CB1B2A">
        <w:rPr>
          <w:rStyle w:val="StyleUnderline"/>
          <w:sz w:val="24"/>
        </w:rPr>
        <w:t xml:space="preserve"> used to treat these illnesses </w:t>
      </w:r>
      <w:r w:rsidRPr="009A3DED">
        <w:rPr>
          <w:rStyle w:val="StyleUnderline"/>
          <w:sz w:val="24"/>
          <w:highlight w:val="green"/>
        </w:rPr>
        <w:t xml:space="preserve">are </w:t>
      </w:r>
      <w:r w:rsidRPr="009A3DED">
        <w:rPr>
          <w:rStyle w:val="Emphasis"/>
          <w:sz w:val="24"/>
          <w:highlight w:val="green"/>
        </w:rPr>
        <w:t>not</w:t>
      </w:r>
      <w:r w:rsidRPr="00CB1B2A">
        <w:rPr>
          <w:rStyle w:val="Emphasis"/>
          <w:sz w:val="24"/>
        </w:rPr>
        <w:t xml:space="preserve"> widely </w:t>
      </w:r>
      <w:r w:rsidRPr="009A3DED">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9A3DED">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9A3DED">
        <w:rPr>
          <w:rStyle w:val="StyleUnderline"/>
          <w:sz w:val="24"/>
          <w:highlight w:val="green"/>
        </w:rPr>
        <w:t>need</w:t>
      </w:r>
      <w:r w:rsidRPr="00CB1B2A">
        <w:rPr>
          <w:rStyle w:val="StyleUnderline"/>
          <w:sz w:val="24"/>
        </w:rPr>
        <w:t xml:space="preserve"> increasingly </w:t>
      </w:r>
      <w:r w:rsidRPr="009A3DED">
        <w:rPr>
          <w:rStyle w:val="StyleUnderline"/>
          <w:sz w:val="24"/>
          <w:highlight w:val="green"/>
        </w:rPr>
        <w:t>to recognize the</w:t>
      </w:r>
      <w:r w:rsidRPr="00CB1B2A">
        <w:rPr>
          <w:rStyle w:val="StyleUnderline"/>
          <w:sz w:val="24"/>
        </w:rPr>
        <w:t xml:space="preserve"> hidden </w:t>
      </w:r>
      <w:r w:rsidRPr="009A3DED">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9A3DED">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9A3DED">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9A3DED">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9A3DED">
        <w:rPr>
          <w:rStyle w:val="Emphasis"/>
          <w:sz w:val="24"/>
          <w:highlight w:val="green"/>
        </w:rPr>
        <w:t>toward</w:t>
      </w:r>
      <w:r w:rsidRPr="00CB1B2A">
        <w:rPr>
          <w:rStyle w:val="Emphasis"/>
          <w:sz w:val="24"/>
        </w:rPr>
        <w:t xml:space="preserve"> </w:t>
      </w:r>
      <w:r w:rsidRPr="009A3DED">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9A3DED">
        <w:rPr>
          <w:rStyle w:val="StyleUnderline"/>
          <w:sz w:val="24"/>
          <w:highlight w:val="green"/>
        </w:rPr>
        <w:t xml:space="preserve">could result in </w:t>
      </w:r>
      <w:r w:rsidRPr="009A3DED">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9A3DED">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9A3DED">
        <w:rPr>
          <w:rStyle w:val="Emphasis"/>
          <w:sz w:val="24"/>
          <w:highlight w:val="green"/>
        </w:rPr>
        <w:t>the US government</w:t>
      </w:r>
      <w:r w:rsidRPr="00CB1B2A">
        <w:rPr>
          <w:sz w:val="16"/>
        </w:rPr>
        <w:t xml:space="preserve"> </w:t>
      </w:r>
      <w:r w:rsidRPr="00CB1B2A">
        <w:rPr>
          <w:rStyle w:val="StyleUnderline"/>
          <w:sz w:val="24"/>
        </w:rPr>
        <w:t xml:space="preserve">conducted </w:t>
      </w:r>
      <w:r w:rsidRPr="009A3DED">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9A3DED">
        <w:rPr>
          <w:rStyle w:val="StyleUnderline"/>
          <w:sz w:val="24"/>
          <w:highlight w:val="green"/>
        </w:rPr>
        <w:t>can</w:t>
      </w:r>
      <w:r w:rsidRPr="00CB1B2A">
        <w:rPr>
          <w:sz w:val="16"/>
        </w:rPr>
        <w:t xml:space="preserve"> be as much as 24% in low- and middle-income countries; (2) implementation of a “grand convergence” in global health through </w:t>
      </w:r>
      <w:r w:rsidRPr="009A3DED">
        <w:rPr>
          <w:rStyle w:val="Emphasis"/>
          <w:sz w:val="24"/>
          <w:highlight w:val="green"/>
        </w:rPr>
        <w:t>scale-up</w:t>
      </w:r>
      <w:r w:rsidRPr="00CB1B2A">
        <w:rPr>
          <w:rStyle w:val="Emphasis"/>
          <w:sz w:val="24"/>
        </w:rPr>
        <w:t xml:space="preserve"> of </w:t>
      </w:r>
      <w:r w:rsidRPr="009A3DED">
        <w:rPr>
          <w:rStyle w:val="Emphasis"/>
          <w:sz w:val="24"/>
          <w:highlight w:val="green"/>
        </w:rPr>
        <w:t>health tech</w:t>
      </w:r>
      <w:r w:rsidRPr="00CB1B2A">
        <w:rPr>
          <w:rStyle w:val="Emphasis"/>
          <w:sz w:val="24"/>
        </w:rPr>
        <w:t>nologies</w:t>
      </w:r>
      <w:r w:rsidRPr="00CB1B2A">
        <w:rPr>
          <w:sz w:val="16"/>
        </w:rPr>
        <w:t xml:space="preserve"> </w:t>
      </w:r>
      <w:r w:rsidRPr="009A3DED">
        <w:rPr>
          <w:rStyle w:val="StyleUnderline"/>
          <w:sz w:val="24"/>
          <w:highlight w:val="green"/>
        </w:rPr>
        <w:t xml:space="preserve">and </w:t>
      </w:r>
      <w:r w:rsidRPr="009A3DED">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9A3DED">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9A3DED">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9A3DED">
        <w:rPr>
          <w:rStyle w:val="StyleUnderline"/>
          <w:sz w:val="24"/>
          <w:highlight w:val="green"/>
        </w:rPr>
        <w:t>codevelopment</w:t>
      </w:r>
      <w:r w:rsidRPr="00CB1B2A">
        <w:rPr>
          <w:sz w:val="16"/>
        </w:rPr>
        <w:t xml:space="preserve"> of lifesaving vaccines </w:t>
      </w:r>
      <w:r w:rsidRPr="009A3DED">
        <w:rPr>
          <w:rStyle w:val="StyleUnderline"/>
          <w:sz w:val="24"/>
          <w:highlight w:val="green"/>
        </w:rPr>
        <w:t>between scientists</w:t>
      </w:r>
      <w:r w:rsidRPr="00CB1B2A">
        <w:rPr>
          <w:sz w:val="16"/>
        </w:rPr>
        <w:t xml:space="preserve"> of different nations, but particularly </w:t>
      </w:r>
      <w:r w:rsidRPr="009A3DED">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9A3DED">
        <w:rPr>
          <w:rStyle w:val="Emphasis"/>
          <w:sz w:val="24"/>
          <w:highlight w:val="green"/>
        </w:rPr>
        <w:t>openly contentious</w:t>
      </w:r>
      <w:r w:rsidRPr="00CB1B2A">
        <w:rPr>
          <w:rStyle w:val="Emphasis"/>
          <w:sz w:val="24"/>
        </w:rPr>
        <w:t xml:space="preserve"> international </w:t>
      </w:r>
      <w:r w:rsidRPr="009A3DED">
        <w:rPr>
          <w:rStyle w:val="Emphasis"/>
          <w:sz w:val="24"/>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9A3DED">
        <w:rPr>
          <w:rStyle w:val="StyleUnderline"/>
          <w:sz w:val="24"/>
          <w:highlight w:val="green"/>
        </w:rPr>
        <w:t>create</w:t>
      </w:r>
      <w:r w:rsidRPr="009A3DED">
        <w:rPr>
          <w:sz w:val="16"/>
          <w:highlight w:val="green"/>
        </w:rPr>
        <w:t xml:space="preserve"> </w:t>
      </w:r>
      <w:r w:rsidRPr="009A3DED">
        <w:rPr>
          <w:rStyle w:val="Emphasis"/>
          <w:sz w:val="24"/>
          <w:highlight w:val="green"/>
        </w:rPr>
        <w:t>new NTD tech</w:t>
      </w:r>
      <w:r w:rsidRPr="00CB1B2A">
        <w:rPr>
          <w:rStyle w:val="Emphasis"/>
          <w:sz w:val="24"/>
        </w:rPr>
        <w:t>nologies</w:t>
      </w:r>
      <w:r w:rsidRPr="00CB1B2A">
        <w:rPr>
          <w:sz w:val="16"/>
        </w:rPr>
        <w:t xml:space="preserve"> </w:t>
      </w:r>
      <w:r w:rsidRPr="009A3DED">
        <w:rPr>
          <w:rStyle w:val="StyleUnderline"/>
          <w:sz w:val="24"/>
          <w:highlight w:val="green"/>
        </w:rPr>
        <w:t>for</w:t>
      </w:r>
      <w:r w:rsidRPr="00CB1B2A">
        <w:rPr>
          <w:sz w:val="16"/>
        </w:rPr>
        <w:t xml:space="preserve"> some of </w:t>
      </w:r>
      <w:r w:rsidRPr="009A3DED">
        <w:rPr>
          <w:rStyle w:val="StyleUnderline"/>
          <w:sz w:val="24"/>
          <w:highlight w:val="green"/>
        </w:rPr>
        <w:t>the</w:t>
      </w:r>
      <w:r w:rsidRPr="009A3DED">
        <w:rPr>
          <w:sz w:val="16"/>
          <w:highlight w:val="green"/>
        </w:rPr>
        <w:t xml:space="preserve"> </w:t>
      </w:r>
      <w:r w:rsidRPr="009A3DED">
        <w:rPr>
          <w:rStyle w:val="Emphasis"/>
          <w:sz w:val="24"/>
          <w:highlight w:val="green"/>
        </w:rPr>
        <w:t>worst-off</w:t>
      </w:r>
      <w:r w:rsidRPr="00CB1B2A">
        <w:rPr>
          <w:rStyle w:val="Emphasis"/>
          <w:sz w:val="24"/>
        </w:rPr>
        <w:t xml:space="preserve"> </w:t>
      </w:r>
      <w:r w:rsidRPr="00CB1B2A">
        <w:rPr>
          <w:sz w:val="16"/>
        </w:rPr>
        <w:t xml:space="preserve">Muslim-majority </w:t>
      </w:r>
      <w:r w:rsidRPr="009A3DED">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0527B5C5" w14:textId="77777777" w:rsidR="00F028B6" w:rsidRDefault="00F028B6" w:rsidP="00F028B6">
      <w:pPr>
        <w:pStyle w:val="Heading4"/>
      </w:pPr>
      <w:r>
        <w:t>Solves hotspot escalation</w:t>
      </w:r>
    </w:p>
    <w:p w14:paraId="5F74F625" w14:textId="77777777" w:rsidR="00F028B6" w:rsidRPr="00CB1B2A" w:rsidRDefault="00F028B6" w:rsidP="00F028B6">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2513D065" w14:textId="736886AE" w:rsidR="00F028B6" w:rsidRDefault="00F028B6" w:rsidP="00F028B6">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9A3DED">
        <w:rPr>
          <w:rStyle w:val="StyleUnderline"/>
          <w:sz w:val="24"/>
          <w:highlight w:val="green"/>
        </w:rPr>
        <w:t xml:space="preserve">Instability from the </w:t>
      </w:r>
      <w:r w:rsidRPr="009A3DED">
        <w:rPr>
          <w:rStyle w:val="Emphasis"/>
          <w:sz w:val="24"/>
          <w:highlight w:val="green"/>
        </w:rPr>
        <w:t>Middle East</w:t>
      </w:r>
      <w:r w:rsidRPr="009A3DED">
        <w:rPr>
          <w:rStyle w:val="StyleUnderline"/>
          <w:sz w:val="24"/>
          <w:highlight w:val="green"/>
        </w:rPr>
        <w:t xml:space="preserve">, </w:t>
      </w:r>
      <w:r w:rsidRPr="009A3DED">
        <w:rPr>
          <w:rStyle w:val="Emphasis"/>
          <w:sz w:val="24"/>
          <w:highlight w:val="green"/>
        </w:rPr>
        <w:t>Caucasus</w:t>
      </w:r>
      <w:r w:rsidRPr="009A3DED">
        <w:rPr>
          <w:rStyle w:val="StyleUnderline"/>
          <w:sz w:val="24"/>
          <w:highlight w:val="green"/>
        </w:rPr>
        <w:t xml:space="preserve">, </w:t>
      </w:r>
      <w:r w:rsidRPr="009A3DED">
        <w:rPr>
          <w:rStyle w:val="Emphasis"/>
          <w:sz w:val="24"/>
          <w:highlight w:val="green"/>
        </w:rPr>
        <w:t>Africa</w:t>
      </w:r>
      <w:r w:rsidRPr="009A3DED">
        <w:rPr>
          <w:rStyle w:val="StyleUnderline"/>
          <w:sz w:val="24"/>
          <w:highlight w:val="green"/>
        </w:rPr>
        <w:t xml:space="preserve">, and </w:t>
      </w:r>
      <w:r w:rsidRPr="009A3DED">
        <w:rPr>
          <w:rStyle w:val="Emphasis"/>
          <w:sz w:val="24"/>
          <w:highlight w:val="green"/>
        </w:rPr>
        <w:t>Central America</w:t>
      </w:r>
      <w:r w:rsidRPr="009A3DED">
        <w:rPr>
          <w:rStyle w:val="StyleUnderline"/>
          <w:sz w:val="24"/>
          <w:highlight w:val="green"/>
        </w:rPr>
        <w:t xml:space="preserve"> to </w:t>
      </w:r>
      <w:r w:rsidRPr="009A3DED">
        <w:rPr>
          <w:rStyle w:val="Emphasis"/>
          <w:sz w:val="24"/>
          <w:highlight w:val="green"/>
        </w:rPr>
        <w:t>Asia</w:t>
      </w:r>
      <w:r w:rsidRPr="009A3DED">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9A3DED">
        <w:rPr>
          <w:rStyle w:val="StyleUnderline"/>
          <w:sz w:val="24"/>
          <w:highlight w:val="green"/>
        </w:rPr>
        <w:t>in poor provision of</w:t>
      </w:r>
      <w:r w:rsidRPr="00CB1B2A">
        <w:rPr>
          <w:sz w:val="16"/>
        </w:rPr>
        <w:t xml:space="preserve">, or unequal access to essential services, such as water, food, shelter, </w:t>
      </w:r>
      <w:r w:rsidRPr="009A3DED">
        <w:rPr>
          <w:rStyle w:val="StyleUnderline"/>
          <w:sz w:val="24"/>
          <w:highlight w:val="green"/>
        </w:rPr>
        <w:t>health services</w:t>
      </w:r>
      <w:r w:rsidRPr="00CB1B2A">
        <w:rPr>
          <w:sz w:val="16"/>
        </w:rPr>
        <w:t xml:space="preserve">, education, and economic opportunity, </w:t>
      </w:r>
      <w:r w:rsidRPr="009A3DED">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9A3DED">
        <w:rPr>
          <w:rStyle w:val="StyleUnderline"/>
          <w:sz w:val="24"/>
          <w:highlight w:val="green"/>
        </w:rPr>
        <w:t>become</w:t>
      </w:r>
      <w:r w:rsidRPr="00CB1B2A">
        <w:rPr>
          <w:sz w:val="16"/>
        </w:rPr>
        <w:t xml:space="preserve"> restless, demonstrate, can become </w:t>
      </w:r>
      <w:r w:rsidRPr="009A3DED">
        <w:rPr>
          <w:rStyle w:val="StyleUnderline"/>
          <w:sz w:val="24"/>
          <w:highlight w:val="green"/>
        </w:rPr>
        <w:t>violent and overthrow</w:t>
      </w:r>
      <w:r w:rsidRPr="00CB1B2A">
        <w:rPr>
          <w:sz w:val="16"/>
        </w:rPr>
        <w:t xml:space="preserve"> their </w:t>
      </w:r>
      <w:r w:rsidRPr="009A3DED">
        <w:rPr>
          <w:rStyle w:val="StyleUnderline"/>
          <w:sz w:val="24"/>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9A3DED">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9A3DED">
        <w:rPr>
          <w:rStyle w:val="StyleUnderline"/>
          <w:sz w:val="24"/>
          <w:highlight w:val="green"/>
        </w:rPr>
        <w:t>save lives, decrease economic losses, reduce the need for</w:t>
      </w:r>
      <w:r w:rsidRPr="00CB1B2A">
        <w:rPr>
          <w:rStyle w:val="StyleUnderline"/>
          <w:sz w:val="24"/>
        </w:rPr>
        <w:t xml:space="preserve"> kinetic </w:t>
      </w:r>
      <w:r w:rsidRPr="009A3DED">
        <w:rPr>
          <w:rStyle w:val="StyleUnderline"/>
          <w:sz w:val="24"/>
          <w:highlight w:val="green"/>
        </w:rPr>
        <w:t>military op</w:t>
      </w:r>
      <w:r w:rsidRPr="00CB1B2A">
        <w:rPr>
          <w:rStyle w:val="StyleUnderline"/>
          <w:sz w:val="24"/>
        </w:rPr>
        <w:t>eration</w:t>
      </w:r>
      <w:r w:rsidRPr="009A3DED">
        <w:rPr>
          <w:rStyle w:val="StyleUnderline"/>
          <w:sz w:val="24"/>
          <w:highlight w:val="green"/>
        </w:rPr>
        <w:t>s, increase security cooperation, improve</w:t>
      </w:r>
      <w:r w:rsidRPr="00CB1B2A">
        <w:rPr>
          <w:rStyle w:val="StyleUnderline"/>
          <w:sz w:val="24"/>
        </w:rPr>
        <w:t xml:space="preserve"> diplomatic </w:t>
      </w:r>
      <w:r w:rsidRPr="009A3DED">
        <w:rPr>
          <w:rStyle w:val="StyleUnderline"/>
          <w:sz w:val="24"/>
          <w:highlight w:val="green"/>
        </w:rPr>
        <w:t>relations</w:t>
      </w:r>
      <w:r w:rsidRPr="00CB1B2A">
        <w:rPr>
          <w:rStyle w:val="StyleUnderline"/>
          <w:sz w:val="24"/>
        </w:rPr>
        <w:t xml:space="preserve">, encourage trade, </w:t>
      </w:r>
      <w:r w:rsidRPr="009A3DED">
        <w:rPr>
          <w:rStyle w:val="StyleUnderline"/>
          <w:sz w:val="24"/>
          <w:highlight w:val="green"/>
        </w:rPr>
        <w:t xml:space="preserve">and </w:t>
      </w:r>
      <w:r w:rsidRPr="009A3DED">
        <w:rPr>
          <w:rStyle w:val="Emphasis"/>
          <w:sz w:val="24"/>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thirdorder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9A3DED">
        <w:rPr>
          <w:rStyle w:val="StyleUnderline"/>
          <w:sz w:val="24"/>
          <w:highlight w:val="green"/>
        </w:rPr>
        <w:t>public health</w:t>
      </w:r>
      <w:r w:rsidRPr="00CB1B2A">
        <w:rPr>
          <w:sz w:val="16"/>
        </w:rPr>
        <w:t xml:space="preserve">, engineering, veterinary medicine, agronomy, and more. Their </w:t>
      </w:r>
      <w:r w:rsidRPr="009A3DED">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9A3DED">
        <w:rPr>
          <w:rStyle w:val="StyleUnderline"/>
          <w:bCs/>
          <w:sz w:val="24"/>
          <w:highlight w:val="green"/>
        </w:rPr>
        <w:t>breeds corruption</w:t>
      </w:r>
      <w:r w:rsidRPr="00CB1B2A">
        <w:rPr>
          <w:rStyle w:val="StyleUnderline"/>
          <w:sz w:val="24"/>
        </w:rPr>
        <w:t xml:space="preserve">, poverty, poor health outcomes, spread of lethal diseases, gross </w:t>
      </w:r>
      <w:r w:rsidRPr="009A3DED">
        <w:rPr>
          <w:rStyle w:val="StyleUnderline"/>
          <w:bCs/>
          <w:sz w:val="24"/>
          <w:highlight w:val="green"/>
        </w:rPr>
        <w:t>human rights abuses and conflict</w:t>
      </w:r>
      <w:r w:rsidRPr="001948D4">
        <w:rPr>
          <w:rStyle w:val="StyleUnderline"/>
          <w:bCs/>
          <w:sz w:val="24"/>
        </w:rPr>
        <w:t xml:space="preserve">. This we have </w:t>
      </w:r>
      <w:r w:rsidRPr="009A3DED">
        <w:rPr>
          <w:rStyle w:val="StyleUnderline"/>
          <w:bCs/>
          <w:sz w:val="24"/>
          <w:highlight w:val="green"/>
        </w:rPr>
        <w:t>seen</w:t>
      </w:r>
      <w:r w:rsidRPr="001948D4">
        <w:rPr>
          <w:rStyle w:val="StyleUnderline"/>
          <w:bCs/>
          <w:sz w:val="24"/>
        </w:rPr>
        <w:t xml:space="preserve"> played out with grim efficiency </w:t>
      </w:r>
      <w:r w:rsidRPr="009A3DED">
        <w:rPr>
          <w:rStyle w:val="StyleUnderline"/>
          <w:bCs/>
          <w:sz w:val="24"/>
          <w:highlight w:val="green"/>
        </w:rPr>
        <w:t>in Afghanistan</w:t>
      </w:r>
      <w:r w:rsidRPr="001948D4">
        <w:rPr>
          <w:rStyle w:val="StyleUnderline"/>
          <w:bCs/>
          <w:sz w:val="24"/>
        </w:rPr>
        <w:t xml:space="preserve">, Pakistan, </w:t>
      </w:r>
      <w:r w:rsidRPr="009A3DED">
        <w:rPr>
          <w:rStyle w:val="StyleUnderline"/>
          <w:bCs/>
          <w:sz w:val="24"/>
          <w:highlight w:val="green"/>
        </w:rPr>
        <w:t>Iraq, Syria</w:t>
      </w:r>
      <w:r w:rsidRPr="001948D4">
        <w:rPr>
          <w:rStyle w:val="StyleUnderline"/>
          <w:bCs/>
          <w:sz w:val="24"/>
        </w:rPr>
        <w:t xml:space="preserve">, Sudan, Democratic Republic of the </w:t>
      </w:r>
      <w:r w:rsidRPr="009A3DED">
        <w:rPr>
          <w:rStyle w:val="StyleUnderline"/>
          <w:bCs/>
          <w:sz w:val="24"/>
          <w:highlight w:val="green"/>
        </w:rPr>
        <w:t>Congo</w:t>
      </w:r>
      <w:r w:rsidRPr="001948D4">
        <w:rPr>
          <w:rStyle w:val="StyleUnderline"/>
          <w:bCs/>
          <w:sz w:val="24"/>
        </w:rPr>
        <w:t xml:space="preserve">, Central African Republic, Libya, Yemen, </w:t>
      </w:r>
      <w:r w:rsidRPr="009A3DED">
        <w:rPr>
          <w:rStyle w:val="StyleUnderline"/>
          <w:bCs/>
          <w:sz w:val="24"/>
          <w:highlight w:val="green"/>
        </w:rPr>
        <w:t>Somalia</w:t>
      </w:r>
      <w:r w:rsidRPr="001948D4">
        <w:rPr>
          <w:rStyle w:val="StyleUnderline"/>
          <w:bCs/>
          <w:sz w:val="24"/>
        </w:rPr>
        <w:t xml:space="preserve">, Nigeria, Honduras, </w:t>
      </w:r>
      <w:r w:rsidRPr="009A3DED">
        <w:rPr>
          <w:rStyle w:val="StyleUnderline"/>
          <w:bCs/>
          <w:sz w:val="24"/>
          <w:highlight w:val="green"/>
        </w:rPr>
        <w:t>and beyond</w:t>
      </w:r>
      <w:r w:rsidRPr="00CB1B2A">
        <w:rPr>
          <w:rStyle w:val="StyleUnderline"/>
          <w:sz w:val="24"/>
        </w:rPr>
        <w:t xml:space="preserve">. All have had </w:t>
      </w:r>
      <w:r w:rsidRPr="00CB1B2A">
        <w:rPr>
          <w:rStyle w:val="Emphasis"/>
          <w:sz w:val="24"/>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A3DED">
        <w:rPr>
          <w:rStyle w:val="StyleUnderline"/>
          <w:sz w:val="24"/>
          <w:highlight w:val="green"/>
        </w:rPr>
        <w:t>The U</w:t>
      </w:r>
      <w:r w:rsidRPr="00CB1B2A">
        <w:rPr>
          <w:rStyle w:val="StyleUnderline"/>
          <w:sz w:val="24"/>
        </w:rPr>
        <w:t xml:space="preserve">nited </w:t>
      </w:r>
      <w:r w:rsidRPr="009A3DED">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9A3DED">
        <w:rPr>
          <w:rStyle w:val="StyleUnderline"/>
          <w:sz w:val="24"/>
          <w:highlight w:val="green"/>
        </w:rPr>
        <w:t xml:space="preserve">has an opportunity to </w:t>
      </w:r>
      <w:r w:rsidRPr="009A3DED">
        <w:rPr>
          <w:rStyle w:val="Emphasis"/>
          <w:sz w:val="24"/>
          <w:highlight w:val="green"/>
        </w:rPr>
        <w:t>exercise</w:t>
      </w:r>
      <w:r w:rsidRPr="00CB1B2A">
        <w:rPr>
          <w:rStyle w:val="Emphasis"/>
          <w:sz w:val="24"/>
        </w:rPr>
        <w:t xml:space="preserve"> its </w:t>
      </w:r>
      <w:r w:rsidRPr="009A3DED">
        <w:rPr>
          <w:rStyle w:val="Emphasis"/>
          <w:sz w:val="24"/>
          <w:highlight w:val="green"/>
        </w:rPr>
        <w:t>leadership</w:t>
      </w:r>
      <w:r w:rsidRPr="009A3DED">
        <w:rPr>
          <w:rStyle w:val="StyleUnderline"/>
          <w:sz w:val="24"/>
          <w:highlight w:val="green"/>
        </w:rPr>
        <w:t xml:space="preserve"> and </w:t>
      </w:r>
      <w:r w:rsidRPr="009A3DED">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02B903F4" w14:textId="77777777" w:rsidR="00F028B6" w:rsidRDefault="00F028B6" w:rsidP="00F028B6">
      <w:pPr>
        <w:pStyle w:val="Heading4"/>
      </w:pPr>
      <w:r>
        <w:t xml:space="preserve">Public Health Diplomacy solves </w:t>
      </w:r>
      <w:r>
        <w:rPr>
          <w:u w:val="single"/>
        </w:rPr>
        <w:t>Existential Threats</w:t>
      </w:r>
      <w:r>
        <w:t>.</w:t>
      </w:r>
    </w:p>
    <w:p w14:paraId="0ED965D6" w14:textId="77777777" w:rsidR="00F028B6" w:rsidRPr="004578B0" w:rsidRDefault="00F028B6" w:rsidP="00F028B6">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0C03A40B" w14:textId="21797ACC" w:rsidR="00F028B6" w:rsidRDefault="00F028B6" w:rsidP="00F028B6">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AE2E4E">
        <w:rPr>
          <w:b/>
          <w:sz w:val="26"/>
          <w:highlight w:val="green"/>
          <w:u w:val="single"/>
        </w:rPr>
        <w:t>Health</w:t>
      </w:r>
      <w:r w:rsidRPr="004578B0">
        <w:rPr>
          <w:sz w:val="16"/>
        </w:rPr>
        <w:t xml:space="preserve"> security </w:t>
      </w:r>
      <w:r w:rsidRPr="00AE2E4E">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AE2E4E">
        <w:rPr>
          <w:b/>
          <w:sz w:val="26"/>
          <w:highlight w:val="green"/>
          <w:u w:val="single"/>
        </w:rPr>
        <w:t>Medicine</w:t>
      </w:r>
      <w:r w:rsidRPr="004578B0">
        <w:rPr>
          <w:u w:val="single"/>
        </w:rPr>
        <w:t xml:space="preserve"> is one of the earliest and greatest human achievements because it is a </w:t>
      </w:r>
      <w:r w:rsidRPr="00AE2E4E">
        <w:rPr>
          <w:b/>
          <w:sz w:val="26"/>
          <w:highlight w:val="green"/>
          <w:u w:val="single"/>
        </w:rPr>
        <w:t>co-operative enterprise</w:t>
      </w:r>
      <w:r w:rsidRPr="004578B0">
        <w:rPr>
          <w:u w:val="single"/>
        </w:rPr>
        <w:t xml:space="preserve"> involving highly skilled individuals; </w:t>
      </w:r>
      <w:r w:rsidRPr="00AE2E4E">
        <w:rPr>
          <w:highlight w:val="green"/>
          <w:u w:val="single"/>
        </w:rPr>
        <w:t>and</w:t>
      </w:r>
      <w:r w:rsidRPr="004578B0">
        <w:rPr>
          <w:u w:val="single"/>
        </w:rPr>
        <w:t xml:space="preserve"> it is </w:t>
      </w:r>
      <w:r w:rsidRPr="00AE2E4E">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AE2E4E">
        <w:rPr>
          <w:b/>
          <w:sz w:val="26"/>
          <w:highlight w:val="green"/>
          <w:u w:val="single"/>
          <w:bdr w:val="single" w:sz="12" w:space="0" w:color="auto"/>
        </w:rPr>
        <w:t>civilisation is possible</w:t>
      </w:r>
      <w:r w:rsidRPr="004578B0">
        <w:rPr>
          <w:sz w:val="16"/>
        </w:rPr>
        <w:t xml:space="preserve">. In the age of globalisation, it is </w:t>
      </w:r>
      <w:r w:rsidRPr="00AE2E4E">
        <w:rPr>
          <w:b/>
          <w:sz w:val="26"/>
          <w:highlight w:val="green"/>
          <w:u w:val="single"/>
        </w:rPr>
        <w:t>health security</w:t>
      </w:r>
      <w:r w:rsidRPr="004578B0">
        <w:rPr>
          <w:sz w:val="16"/>
        </w:rPr>
        <w:t xml:space="preserve">, a recent Lancet editorial stated, that “is now the </w:t>
      </w:r>
      <w:r w:rsidRPr="00AE2E4E">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AE2E4E">
        <w:rPr>
          <w:b/>
          <w:sz w:val="26"/>
          <w:highlight w:val="green"/>
          <w:u w:val="single"/>
        </w:rPr>
        <w:t>disease</w:t>
      </w:r>
      <w:r w:rsidRPr="004578B0">
        <w:rPr>
          <w:u w:val="single"/>
        </w:rPr>
        <w:t xml:space="preserve">, of which Zika is the most recent, the slow but steady cumulative acts of nature associated with </w:t>
      </w:r>
      <w:r w:rsidRPr="00AE2E4E">
        <w:rPr>
          <w:b/>
          <w:sz w:val="26"/>
          <w:highlight w:val="green"/>
          <w:u w:val="single"/>
        </w:rPr>
        <w:t>climate change</w:t>
      </w:r>
      <w:r w:rsidRPr="004578B0">
        <w:rPr>
          <w:u w:val="single"/>
        </w:rPr>
        <w:t xml:space="preserve">, high-risk </w:t>
      </w:r>
      <w:r w:rsidRPr="00AE2E4E">
        <w:rPr>
          <w:b/>
          <w:sz w:val="26"/>
          <w:highlight w:val="green"/>
          <w:u w:val="single"/>
        </w:rPr>
        <w:t>forced migration</w:t>
      </w:r>
      <w:r w:rsidRPr="004578B0">
        <w:rPr>
          <w:u w:val="single"/>
        </w:rPr>
        <w:t xml:space="preserve"> caused by desperation and war, the creeping reality of </w:t>
      </w:r>
      <w:r w:rsidRPr="00AE2E4E">
        <w:rPr>
          <w:b/>
          <w:sz w:val="26"/>
          <w:highlight w:val="green"/>
          <w:u w:val="single"/>
        </w:rPr>
        <w:t>biochemical terror and</w:t>
      </w:r>
      <w:r w:rsidRPr="004578B0">
        <w:rPr>
          <w:u w:val="single"/>
        </w:rPr>
        <w:t xml:space="preserve"> the threat of </w:t>
      </w:r>
      <w:r w:rsidRPr="00AE2E4E">
        <w:rPr>
          <w:b/>
          <w:sz w:val="26"/>
          <w:highlight w:val="green"/>
          <w:u w:val="single"/>
        </w:rPr>
        <w:t>nuclear war, propel human survival</w:t>
      </w:r>
      <w:r w:rsidRPr="004578B0">
        <w:rPr>
          <w:u w:val="single"/>
        </w:rPr>
        <w:t xml:space="preserve"> and well-being </w:t>
      </w:r>
      <w:r w:rsidRPr="00AE2E4E">
        <w:rPr>
          <w:b/>
          <w:sz w:val="26"/>
          <w:highlight w:val="green"/>
          <w:u w:val="single"/>
        </w:rPr>
        <w:t>to the frontline</w:t>
      </w:r>
      <w:r w:rsidRPr="004578B0">
        <w:rPr>
          <w:sz w:val="16"/>
        </w:rPr>
        <w:t xml:space="preserve"> of what today must be everybody’s concern. The field of </w:t>
      </w:r>
      <w:r w:rsidRPr="00AE2E4E">
        <w:rPr>
          <w:b/>
          <w:sz w:val="26"/>
          <w:highlight w:val="green"/>
          <w:u w:val="single"/>
        </w:rPr>
        <w:t>health diplomacy provides</w:t>
      </w:r>
      <w:r w:rsidRPr="004578B0">
        <w:rPr>
          <w:sz w:val="16"/>
        </w:rPr>
        <w:t xml:space="preserve"> an </w:t>
      </w:r>
      <w:r w:rsidRPr="00AE2E4E">
        <w:rPr>
          <w:b/>
          <w:sz w:val="26"/>
          <w:highlight w:val="green"/>
          <w:u w:val="single"/>
        </w:rPr>
        <w:t>unprecedented opportunity to build</w:t>
      </w:r>
      <w:r w:rsidRPr="004578B0">
        <w:rPr>
          <w:sz w:val="16"/>
        </w:rPr>
        <w:t xml:space="preserve"> human </w:t>
      </w:r>
      <w:r w:rsidRPr="00AE2E4E">
        <w:rPr>
          <w:b/>
          <w:sz w:val="26"/>
          <w:highlight w:val="green"/>
          <w:u w:val="single"/>
        </w:rPr>
        <w:t>solidarity</w:t>
      </w:r>
      <w:r w:rsidRPr="004578B0">
        <w:rPr>
          <w:sz w:val="16"/>
        </w:rPr>
        <w:t xml:space="preserve">. </w:t>
      </w:r>
      <w:r w:rsidRPr="004578B0">
        <w:rPr>
          <w:u w:val="single"/>
        </w:rPr>
        <w:t xml:space="preserve">It is an area of human endeavour that </w:t>
      </w:r>
      <w:r w:rsidRPr="00AE2E4E">
        <w:rPr>
          <w:b/>
          <w:sz w:val="26"/>
          <w:highlight w:val="green"/>
          <w:u w:val="single"/>
        </w:rPr>
        <w:t>cuts through</w:t>
      </w:r>
      <w:r w:rsidRPr="004578B0">
        <w:rPr>
          <w:u w:val="single"/>
        </w:rPr>
        <w:t xml:space="preserve"> inherited </w:t>
      </w:r>
      <w:r w:rsidRPr="00AE2E4E">
        <w:rPr>
          <w:b/>
          <w:sz w:val="26"/>
          <w:highlight w:val="green"/>
          <w:u w:val="single"/>
        </w:rPr>
        <w:t>antagonisms</w:t>
      </w:r>
      <w:r w:rsidRPr="00AE2E4E">
        <w:rPr>
          <w:highlight w:val="green"/>
          <w:u w:val="single"/>
        </w:rPr>
        <w:t xml:space="preserve">. </w:t>
      </w:r>
      <w:r w:rsidRPr="004578B0">
        <w:rPr>
          <w:u w:val="single"/>
        </w:rPr>
        <w:t xml:space="preserve">Governments that offer </w:t>
      </w:r>
      <w:r w:rsidRPr="00AE2E4E">
        <w:rPr>
          <w:b/>
          <w:sz w:val="26"/>
          <w:highlight w:val="green"/>
          <w:u w:val="single"/>
        </w:rPr>
        <w:t>health improvements</w:t>
      </w:r>
      <w:r w:rsidRPr="004578B0">
        <w:rPr>
          <w:u w:val="single"/>
        </w:rPr>
        <w:t xml:space="preserve"> as part of aid to nations with whom they wish to </w:t>
      </w:r>
      <w:r w:rsidRPr="00AE2E4E">
        <w:rPr>
          <w:b/>
          <w:sz w:val="26"/>
          <w:highlight w:val="green"/>
          <w:u w:val="single"/>
        </w:rPr>
        <w:t>develop</w:t>
      </w:r>
      <w:r w:rsidRPr="004578B0">
        <w:rPr>
          <w:u w:val="single"/>
        </w:rPr>
        <w:t xml:space="preserve"> stronger </w:t>
      </w:r>
      <w:r w:rsidRPr="00AE2E4E">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042E7C33" w14:textId="77777777" w:rsidR="00F028B6" w:rsidRDefault="00F028B6" w:rsidP="00F028B6">
      <w:pPr>
        <w:pStyle w:val="Heading3"/>
      </w:pPr>
      <w:r>
        <w:t>1AC: Plan</w:t>
      </w:r>
    </w:p>
    <w:p w14:paraId="065F6B46" w14:textId="77777777" w:rsidR="00F028B6" w:rsidRDefault="00F028B6" w:rsidP="00F028B6">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15A31F7E" w14:textId="77777777" w:rsidR="00F028B6" w:rsidRPr="006C53E1" w:rsidRDefault="00F028B6" w:rsidP="00F028B6">
      <w:pPr>
        <w:pStyle w:val="Heading4"/>
      </w:pPr>
      <w:r>
        <w:t xml:space="preserve">The Plan </w:t>
      </w:r>
      <w:r>
        <w:rPr>
          <w:u w:val="single"/>
        </w:rPr>
        <w:t>solves Evergreening</w:t>
      </w:r>
      <w:r>
        <w:t>.</w:t>
      </w:r>
    </w:p>
    <w:p w14:paraId="2DFBEE0E" w14:textId="77777777" w:rsidR="00F028B6" w:rsidRPr="005B38BB" w:rsidRDefault="00F028B6" w:rsidP="00F028B6">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4E85B4A" w14:textId="77777777" w:rsidR="00F028B6" w:rsidRPr="0072187F" w:rsidRDefault="00F028B6" w:rsidP="00F028B6">
      <w:pPr>
        <w:rPr>
          <w:sz w:val="16"/>
        </w:rPr>
      </w:pPr>
      <w:r w:rsidRPr="0072187F">
        <w:rPr>
          <w:u w:val="single"/>
        </w:rPr>
        <w:t xml:space="preserve">I believe that </w:t>
      </w:r>
      <w:r w:rsidRPr="009A3DED">
        <w:rPr>
          <w:highlight w:val="green"/>
          <w:u w:val="single"/>
        </w:rPr>
        <w:t xml:space="preserve">one period of protection </w:t>
      </w:r>
      <w:r w:rsidRPr="009A3DED">
        <w:rPr>
          <w:b/>
          <w:bCs/>
          <w:highlight w:val="green"/>
          <w:u w:val="single"/>
          <w:bdr w:val="single" w:sz="4" w:space="0" w:color="auto"/>
        </w:rPr>
        <w:t>should be enough</w:t>
      </w:r>
      <w:r w:rsidRPr="0072187F">
        <w:rPr>
          <w:u w:val="single"/>
        </w:rPr>
        <w:t xml:space="preserve">. We should </w:t>
      </w:r>
      <w:r w:rsidRPr="009A3DED">
        <w:rPr>
          <w:highlight w:val="green"/>
          <w:u w:val="single"/>
        </w:rPr>
        <w:t xml:space="preserve">make </w:t>
      </w:r>
      <w:r w:rsidRPr="0072187F">
        <w:rPr>
          <w:u w:val="single"/>
        </w:rPr>
        <w:t xml:space="preserve">the </w:t>
      </w:r>
      <w:r w:rsidRPr="009A3DED">
        <w:rPr>
          <w:highlight w:val="green"/>
          <w:u w:val="single"/>
        </w:rPr>
        <w:t xml:space="preserve">legal changes </w:t>
      </w:r>
      <w:r w:rsidRPr="0072187F">
        <w:rPr>
          <w:u w:val="single"/>
        </w:rPr>
        <w:t xml:space="preserve">necessary </w:t>
      </w:r>
      <w:r w:rsidRPr="009A3DED">
        <w:rPr>
          <w:highlight w:val="green"/>
          <w:u w:val="single"/>
        </w:rPr>
        <w:t xml:space="preserve">to prevent companies </w:t>
      </w:r>
      <w:r w:rsidRPr="009A3DED">
        <w:rPr>
          <w:b/>
          <w:bCs/>
          <w:highlight w:val="green"/>
          <w:u w:val="single"/>
        </w:rPr>
        <w:t>from building patent walls</w:t>
      </w:r>
      <w:r w:rsidRPr="009A3DED">
        <w:rPr>
          <w:highlight w:val="green"/>
          <w:u w:val="single"/>
        </w:rPr>
        <w:t xml:space="preserve"> </w:t>
      </w:r>
      <w:r w:rsidRPr="0072187F">
        <w:rPr>
          <w:u w:val="single"/>
        </w:rPr>
        <w:t xml:space="preserve">and piling up mountains of rights. This could be </w:t>
      </w:r>
      <w:r w:rsidRPr="009A3DED">
        <w:rPr>
          <w:highlight w:val="green"/>
          <w:u w:val="single"/>
        </w:rPr>
        <w:t xml:space="preserve">accomplished </w:t>
      </w:r>
      <w:r w:rsidRPr="009A3DED">
        <w:rPr>
          <w:b/>
          <w:bCs/>
          <w:highlight w:val="green"/>
          <w:u w:val="single"/>
          <w:bdr w:val="single" w:sz="4" w:space="0" w:color="auto"/>
        </w:rPr>
        <w:t>by a “one-and-done” approach</w:t>
      </w:r>
      <w:r w:rsidRPr="009A3DE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A3DED">
        <w:rPr>
          <w:highlight w:val="green"/>
          <w:u w:val="single"/>
        </w:rPr>
        <w:t>The result</w:t>
      </w:r>
      <w:r w:rsidRPr="0072187F">
        <w:rPr>
          <w:u w:val="single"/>
        </w:rPr>
        <w:t xml:space="preserve">, however, </w:t>
      </w:r>
      <w:r w:rsidRPr="009A3DED">
        <w:rPr>
          <w:highlight w:val="green"/>
          <w:u w:val="single"/>
        </w:rPr>
        <w:t xml:space="preserve">is that a </w:t>
      </w:r>
      <w:r w:rsidRPr="0072187F">
        <w:rPr>
          <w:u w:val="single"/>
        </w:rPr>
        <w:t xml:space="preserve">pharmaceutical </w:t>
      </w:r>
      <w:r w:rsidRPr="009A3DED">
        <w:rPr>
          <w:highlight w:val="green"/>
          <w:u w:val="single"/>
        </w:rPr>
        <w:t xml:space="preserve">company chooses whether </w:t>
      </w:r>
      <w:r w:rsidRPr="0072187F">
        <w:rPr>
          <w:u w:val="single"/>
        </w:rPr>
        <w:t xml:space="preserve">its period of </w:t>
      </w:r>
      <w:r w:rsidRPr="009A3DED">
        <w:rPr>
          <w:highlight w:val="green"/>
          <w:u w:val="single"/>
        </w:rPr>
        <w:t>exclusivity would be a patent</w:t>
      </w:r>
      <w:r w:rsidRPr="0072187F">
        <w:rPr>
          <w:u w:val="single"/>
        </w:rPr>
        <w:t xml:space="preserve">, an </w:t>
      </w:r>
      <w:r w:rsidRPr="009A3DED">
        <w:rPr>
          <w:highlight w:val="green"/>
          <w:u w:val="single"/>
        </w:rPr>
        <w:t>orphan drug designation</w:t>
      </w:r>
      <w:r w:rsidRPr="0072187F">
        <w:rPr>
          <w:u w:val="single"/>
        </w:rPr>
        <w:t xml:space="preserve">, a period of </w:t>
      </w:r>
      <w:r w:rsidRPr="009A3DED">
        <w:rPr>
          <w:highlight w:val="green"/>
          <w:u w:val="single"/>
        </w:rPr>
        <w:t xml:space="preserve">data exclusivity </w:t>
      </w:r>
      <w:r w:rsidRPr="0072187F">
        <w:rPr>
          <w:u w:val="single"/>
        </w:rPr>
        <w:t xml:space="preserve">(in which no generic is allowed to use the original drug’s safety and effectiveness data), or something else — </w:t>
      </w:r>
      <w:r w:rsidRPr="009A3DED">
        <w:rPr>
          <w:highlight w:val="green"/>
          <w:u w:val="single"/>
        </w:rPr>
        <w:t xml:space="preserve">but </w:t>
      </w:r>
      <w:r w:rsidRPr="009A3DED">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A3DED">
        <w:rPr>
          <w:highlight w:val="green"/>
          <w:u w:val="single"/>
        </w:rPr>
        <w:t>Implementing</w:t>
      </w:r>
      <w:r w:rsidRPr="009A3DED">
        <w:rPr>
          <w:sz w:val="16"/>
          <w:highlight w:val="green"/>
        </w:rPr>
        <w:t xml:space="preserve"> </w:t>
      </w:r>
      <w:r w:rsidRPr="0072187F">
        <w:rPr>
          <w:sz w:val="16"/>
        </w:rPr>
        <w:t xml:space="preserve">a </w:t>
      </w:r>
      <w:r w:rsidRPr="009A3DED">
        <w:rPr>
          <w:highlight w:val="green"/>
          <w:u w:val="single"/>
        </w:rPr>
        <w:t>one-and-done</w:t>
      </w:r>
      <w:r w:rsidRPr="009A3DE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A3DED">
        <w:rPr>
          <w:highlight w:val="green"/>
          <w:u w:val="single"/>
        </w:rPr>
        <w:t xml:space="preserve">through </w:t>
      </w:r>
      <w:r w:rsidRPr="009A3DED">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102F54E" w14:textId="77777777" w:rsidR="00F028B6" w:rsidRDefault="00F028B6" w:rsidP="00F028B6">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79899FDA" w14:textId="77777777" w:rsidR="00F028B6" w:rsidRPr="00791206" w:rsidRDefault="00F028B6" w:rsidP="00F028B6">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FC66B54" w14:textId="77777777" w:rsidR="00F028B6" w:rsidRPr="00CB1B2A" w:rsidRDefault="00F028B6" w:rsidP="00F028B6">
      <w:pPr>
        <w:rPr>
          <w:sz w:val="16"/>
        </w:rPr>
      </w:pPr>
      <w:r w:rsidRPr="0072187F">
        <w:rPr>
          <w:u w:val="single"/>
        </w:rPr>
        <w:t>At issue in the Indian case was “</w:t>
      </w:r>
      <w:r w:rsidRPr="009A3DED">
        <w:rPr>
          <w:highlight w:val="green"/>
          <w:u w:val="single"/>
        </w:rPr>
        <w:t>evergreening</w:t>
      </w:r>
      <w:r w:rsidRPr="0072187F">
        <w:rPr>
          <w:u w:val="single"/>
        </w:rPr>
        <w:t xml:space="preserve">,” </w:t>
      </w:r>
      <w:r w:rsidRPr="009A3DED">
        <w:rPr>
          <w:highlight w:val="green"/>
          <w:u w:val="single"/>
        </w:rPr>
        <w:t xml:space="preserve">a </w:t>
      </w:r>
      <w:r w:rsidRPr="0072187F">
        <w:rPr>
          <w:u w:val="single"/>
        </w:rPr>
        <w:t xml:space="preserve">now </w:t>
      </w:r>
      <w:r w:rsidRPr="009A3DED">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A3DED">
        <w:rPr>
          <w:highlight w:val="green"/>
          <w:u w:val="single"/>
        </w:rPr>
        <w:t>Manufacturers</w:t>
      </w:r>
      <w:r w:rsidRPr="0072187F">
        <w:rPr>
          <w:u w:val="single"/>
        </w:rPr>
        <w:t xml:space="preserve">, in defence of these practices, predictably </w:t>
      </w:r>
      <w:r w:rsidRPr="009A3DED">
        <w:rPr>
          <w:highlight w:val="green"/>
          <w:u w:val="single"/>
        </w:rPr>
        <w:t xml:space="preserve">tout </w:t>
      </w:r>
      <w:r w:rsidRPr="0072187F">
        <w:rPr>
          <w:u w:val="single"/>
        </w:rPr>
        <w:t xml:space="preserve">the </w:t>
      </w:r>
      <w:r w:rsidRPr="009A3DED">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A3DED">
        <w:rPr>
          <w:highlight w:val="green"/>
          <w:u w:val="single"/>
        </w:rPr>
        <w:t>new versions are</w:t>
      </w:r>
      <w:r w:rsidRPr="009A3DED">
        <w:rPr>
          <w:sz w:val="16"/>
          <w:highlight w:val="green"/>
        </w:rPr>
        <w:t xml:space="preserve"> </w:t>
      </w:r>
      <w:r w:rsidRPr="00BA5EC6">
        <w:rPr>
          <w:sz w:val="16"/>
        </w:rPr>
        <w:t>by definition “</w:t>
      </w:r>
      <w:r w:rsidRPr="009A3DED">
        <w:rPr>
          <w:b/>
          <w:bCs/>
          <w:highlight w:val="green"/>
          <w:u w:val="single"/>
        </w:rPr>
        <w:t>me too” drugs</w:t>
      </w:r>
      <w:r w:rsidRPr="009A3DED">
        <w:rPr>
          <w:highlight w:val="green"/>
          <w:u w:val="single"/>
        </w:rPr>
        <w:t xml:space="preserve">, </w:t>
      </w:r>
      <w:r w:rsidRPr="00BA5EC6">
        <w:rPr>
          <w:u w:val="single"/>
        </w:rPr>
        <w:t xml:space="preserve">and demonstration that the resulting </w:t>
      </w:r>
      <w:r w:rsidRPr="009A3DED">
        <w:rPr>
          <w:b/>
          <w:bCs/>
          <w:highlight w:val="green"/>
          <w:u w:val="single"/>
        </w:rPr>
        <w:t>incremental benefits</w:t>
      </w:r>
      <w:r w:rsidRPr="009A3DED">
        <w:rPr>
          <w:highlight w:val="green"/>
          <w:u w:val="single"/>
        </w:rPr>
        <w:t xml:space="preserve"> </w:t>
      </w:r>
      <w:r w:rsidRPr="00BA5EC6">
        <w:rPr>
          <w:u w:val="single"/>
        </w:rPr>
        <w:t xml:space="preserve">in efficacy and safety are clinically meaningful </w:t>
      </w:r>
      <w:r w:rsidRPr="009A3DED">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A3DED">
        <w:rPr>
          <w:highlight w:val="green"/>
          <w:u w:val="single"/>
        </w:rPr>
        <w:t xml:space="preserve">Rather than </w:t>
      </w:r>
      <w:r w:rsidRPr="00BA5EC6">
        <w:rPr>
          <w:u w:val="single"/>
        </w:rPr>
        <w:t xml:space="preserve">the </w:t>
      </w:r>
      <w:r w:rsidRPr="009A3DED">
        <w:rPr>
          <w:highlight w:val="green"/>
          <w:u w:val="single"/>
        </w:rPr>
        <w:t xml:space="preserve">marginal benefits </w:t>
      </w:r>
      <w:r w:rsidRPr="00BA5EC6">
        <w:rPr>
          <w:u w:val="single"/>
        </w:rPr>
        <w:t xml:space="preserve">accrued </w:t>
      </w:r>
      <w:r w:rsidRPr="009A3DED">
        <w:rPr>
          <w:highlight w:val="green"/>
          <w:u w:val="single"/>
        </w:rPr>
        <w:t xml:space="preserve">from tinkering </w:t>
      </w:r>
      <w:r w:rsidRPr="00BA5EC6">
        <w:rPr>
          <w:u w:val="single"/>
        </w:rPr>
        <w:t xml:space="preserve">with already effective agents, </w:t>
      </w:r>
      <w:r w:rsidRPr="009A3DED">
        <w:rPr>
          <w:highlight w:val="green"/>
          <w:u w:val="single"/>
        </w:rPr>
        <w:t xml:space="preserve">patients </w:t>
      </w:r>
      <w:r w:rsidRPr="00BA5EC6">
        <w:rPr>
          <w:u w:val="single"/>
        </w:rPr>
        <w:t xml:space="preserve">worldwide </w:t>
      </w:r>
      <w:r w:rsidRPr="009A3DED">
        <w:rPr>
          <w:highlight w:val="green"/>
          <w:u w:val="single"/>
        </w:rPr>
        <w:t xml:space="preserve">are in desperate need of </w:t>
      </w:r>
      <w:r w:rsidRPr="00BA5EC6">
        <w:rPr>
          <w:u w:val="single"/>
        </w:rPr>
        <w:t xml:space="preserve">new </w:t>
      </w:r>
      <w:r w:rsidRPr="009A3DED">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A3DED">
        <w:rPr>
          <w:highlight w:val="green"/>
          <w:u w:val="single"/>
        </w:rPr>
        <w:t>developing</w:t>
      </w:r>
      <w:r w:rsidRPr="009A3DED">
        <w:rPr>
          <w:sz w:val="16"/>
          <w:highlight w:val="green"/>
        </w:rPr>
        <w:t xml:space="preserve"> </w:t>
      </w:r>
      <w:r w:rsidRPr="009A3DED">
        <w:rPr>
          <w:highlight w:val="green"/>
          <w:u w:val="single"/>
        </w:rPr>
        <w:t>truly innovative drugs is</w:t>
      </w:r>
      <w:r w:rsidRPr="009A3DED">
        <w:rPr>
          <w:sz w:val="16"/>
          <w:highlight w:val="green"/>
        </w:rPr>
        <w:t xml:space="preserve"> </w:t>
      </w:r>
      <w:r w:rsidRPr="00BA5EC6">
        <w:rPr>
          <w:sz w:val="16"/>
        </w:rPr>
        <w:t xml:space="preserve">undeniably a </w:t>
      </w:r>
      <w:r w:rsidRPr="009A3DED">
        <w:rPr>
          <w:highlight w:val="green"/>
          <w:u w:val="single"/>
        </w:rPr>
        <w:t>high-risk</w:t>
      </w:r>
      <w:r w:rsidRPr="009A3DED">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A3DED">
        <w:rPr>
          <w:highlight w:val="green"/>
          <w:u w:val="single"/>
        </w:rPr>
        <w:t xml:space="preserve">companies must </w:t>
      </w:r>
      <w:r w:rsidRPr="00BA5EC6">
        <w:rPr>
          <w:u w:val="single"/>
        </w:rPr>
        <w:t xml:space="preserve">continue to </w:t>
      </w:r>
      <w:r w:rsidRPr="009A3DED">
        <w:rPr>
          <w:highlight w:val="green"/>
          <w:u w:val="single"/>
        </w:rPr>
        <w:t xml:space="preserve">perceive </w:t>
      </w:r>
      <w:r w:rsidRPr="009A3DED">
        <w:rPr>
          <w:b/>
          <w:bCs/>
          <w:highlight w:val="green"/>
          <w:u w:val="single"/>
        </w:rPr>
        <w:t>sufficient incentives</w:t>
      </w:r>
      <w:r w:rsidRPr="009A3DED">
        <w:rPr>
          <w:highlight w:val="green"/>
          <w:u w:val="single"/>
        </w:rPr>
        <w:t xml:space="preserve"> </w:t>
      </w:r>
      <w:r w:rsidRPr="00BA5EC6">
        <w:rPr>
          <w:u w:val="single"/>
        </w:rPr>
        <w:t xml:space="preserve">to continue investing in innovation. Indeed, there is evidence that the </w:t>
      </w:r>
      <w:r w:rsidRPr="009A3DED">
        <w:rPr>
          <w:highlight w:val="green"/>
          <w:u w:val="single"/>
        </w:rPr>
        <w:t xml:space="preserve">prospect of future evergreening has become </w:t>
      </w:r>
      <w:r w:rsidRPr="00BA5EC6">
        <w:rPr>
          <w:u w:val="single"/>
        </w:rPr>
        <w:t xml:space="preserve">part of the incentive </w:t>
      </w:r>
      <w:r w:rsidRPr="009A3DED">
        <w:rPr>
          <w:highlight w:val="green"/>
          <w:u w:val="single"/>
        </w:rPr>
        <w:t xml:space="preserve">calculation </w:t>
      </w:r>
      <w:r w:rsidRPr="00BA5EC6">
        <w:rPr>
          <w:u w:val="single"/>
        </w:rPr>
        <w:t>for innovative drug development</w:t>
      </w:r>
      <w:r w:rsidRPr="00BA5EC6">
        <w:rPr>
          <w:sz w:val="16"/>
        </w:rPr>
        <w:t xml:space="preserve">.4 But surely it is </w:t>
      </w:r>
      <w:r w:rsidRPr="009A3DED">
        <w:rPr>
          <w:highlight w:val="green"/>
          <w:u w:val="single"/>
        </w:rPr>
        <w:t>perverse to</w:t>
      </w:r>
      <w:r w:rsidRPr="009A3DED">
        <w:rPr>
          <w:sz w:val="16"/>
          <w:highlight w:val="green"/>
        </w:rPr>
        <w:t xml:space="preserve"> </w:t>
      </w:r>
      <w:r w:rsidRPr="00BA5EC6">
        <w:rPr>
          <w:sz w:val="16"/>
        </w:rPr>
        <w:t xml:space="preserve">extend unpredictably a period of patent protection that the government intended to be clearly defined and predictable, and to </w:t>
      </w:r>
      <w:r w:rsidRPr="009A3DED">
        <w:rPr>
          <w:highlight w:val="green"/>
          <w:u w:val="single"/>
        </w:rPr>
        <w:t>maintain incentives</w:t>
      </w:r>
      <w:r w:rsidRPr="009A3DED">
        <w:rPr>
          <w:sz w:val="16"/>
          <w:highlight w:val="green"/>
        </w:rPr>
        <w:t xml:space="preserve"> </w:t>
      </w:r>
      <w:r w:rsidRPr="009A3DED">
        <w:rPr>
          <w:highlight w:val="green"/>
          <w:u w:val="single"/>
        </w:rPr>
        <w:t>that drive companies to divert</w:t>
      </w:r>
      <w:r w:rsidRPr="009A3DED">
        <w:rPr>
          <w:sz w:val="16"/>
          <w:highlight w:val="green"/>
        </w:rPr>
        <w:t xml:space="preserve"> </w:t>
      </w:r>
      <w:r w:rsidRPr="00BA5EC6">
        <w:rPr>
          <w:sz w:val="16"/>
        </w:rPr>
        <w:t xml:space="preserve">their </w:t>
      </w:r>
      <w:r w:rsidRPr="009A3DED">
        <w:rPr>
          <w:b/>
          <w:bCs/>
          <w:highlight w:val="green"/>
          <w:u w:val="single"/>
        </w:rPr>
        <w:t>drug-development resources away from innovation</w:t>
      </w:r>
      <w:r w:rsidRPr="009A3DED">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A3DED">
        <w:rPr>
          <w:b/>
          <w:bCs/>
          <w:highlight w:val="green"/>
          <w:u w:val="single"/>
        </w:rPr>
        <w:t>denying future patents for modifications</w:t>
      </w:r>
      <w:r w:rsidRPr="009A3DED">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A3DED">
        <w:rPr>
          <w:highlight w:val="green"/>
          <w:u w:val="single"/>
        </w:rPr>
        <w:t xml:space="preserve">would </w:t>
      </w:r>
      <w:r w:rsidRPr="00BA5EC6">
        <w:rPr>
          <w:u w:val="single"/>
        </w:rPr>
        <w:t xml:space="preserve">likely </w:t>
      </w:r>
      <w:r w:rsidRPr="009A3DED">
        <w:rPr>
          <w:highlight w:val="green"/>
          <w:u w:val="single"/>
        </w:rPr>
        <w:t xml:space="preserve">reduce </w:t>
      </w:r>
      <w:r w:rsidRPr="00BA5EC6">
        <w:rPr>
          <w:u w:val="single"/>
        </w:rPr>
        <w:t xml:space="preserve">the </w:t>
      </w:r>
      <w:r w:rsidRPr="009A3DED">
        <w:rPr>
          <w:b/>
          <w:bCs/>
          <w:highlight w:val="green"/>
          <w:u w:val="single"/>
        </w:rPr>
        <w:t>extensive patent litigation</w:t>
      </w:r>
      <w:r w:rsidRPr="009A3DED">
        <w:rPr>
          <w:highlight w:val="green"/>
          <w:u w:val="single"/>
        </w:rPr>
        <w:t xml:space="preserve"> that contributes to </w:t>
      </w:r>
      <w:r w:rsidRPr="00BA5EC6">
        <w:rPr>
          <w:u w:val="single"/>
        </w:rPr>
        <w:t xml:space="preserve">the </w:t>
      </w:r>
      <w:r w:rsidRPr="009A3DED">
        <w:rPr>
          <w:b/>
          <w:bCs/>
          <w:highlight w:val="green"/>
          <w:u w:val="single"/>
        </w:rPr>
        <w:t>high prices of generic drugs</w:t>
      </w:r>
      <w:r w:rsidRPr="009A3DED">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A10362D" w14:textId="77777777" w:rsidR="00F028B6" w:rsidRDefault="00F028B6" w:rsidP="00F028B6">
      <w:pPr>
        <w:pStyle w:val="Heading3"/>
      </w:pPr>
      <w:r>
        <w:t>FW</w:t>
      </w:r>
    </w:p>
    <w:p w14:paraId="0AFB5330" w14:textId="77777777" w:rsidR="00F028B6" w:rsidRPr="00155A36" w:rsidRDefault="00F028B6" w:rsidP="00F028B6">
      <w:pPr>
        <w:pStyle w:val="Heading4"/>
        <w:rPr>
          <w:rFonts w:asciiTheme="majorHAnsi" w:hAnsiTheme="majorHAnsi" w:cstheme="majorHAnsi"/>
        </w:rPr>
      </w:pPr>
      <w:r w:rsidRPr="00155A36">
        <w:rPr>
          <w:rFonts w:asciiTheme="majorHAnsi" w:hAnsiTheme="majorHAnsi" w:cstheme="majorHAnsi"/>
        </w:rPr>
        <w:t>The standard is maximizing expected well-being.</w:t>
      </w:r>
      <w:r>
        <w:rPr>
          <w:rFonts w:asciiTheme="majorHAnsi" w:hAnsiTheme="majorHAnsi" w:cstheme="majorHAnsi"/>
        </w:rPr>
        <w:t xml:space="preserve"> – we will spec – Hedonistic act Utilitarianism</w:t>
      </w:r>
    </w:p>
    <w:p w14:paraId="66B30F0F" w14:textId="77777777" w:rsidR="00F028B6" w:rsidRPr="00155A36" w:rsidRDefault="00F028B6" w:rsidP="00F028B6">
      <w:pPr>
        <w:pStyle w:val="Heading4"/>
        <w:rPr>
          <w:rFonts w:asciiTheme="majorHAnsi" w:hAnsiTheme="majorHAnsi" w:cstheme="majorHAnsi"/>
        </w:rPr>
      </w:pPr>
      <w:r w:rsidRPr="00155A36">
        <w:rPr>
          <w:rFonts w:asciiTheme="majorHAnsi" w:hAnsiTheme="majorHAnsi" w:cstheme="majorHAnsi"/>
        </w:rPr>
        <w:t>Prefer:</w:t>
      </w:r>
    </w:p>
    <w:p w14:paraId="7E559C3F" w14:textId="77777777" w:rsidR="00F028B6" w:rsidRPr="00155A36" w:rsidRDefault="00F028B6" w:rsidP="00F028B6">
      <w:pPr>
        <w:pStyle w:val="Heading4"/>
        <w:rPr>
          <w:rFonts w:asciiTheme="majorHAnsi" w:hAnsiTheme="majorHAnsi" w:cstheme="majorHAnsi"/>
        </w:rPr>
      </w:pPr>
      <w:r w:rsidRPr="00155A36">
        <w:rPr>
          <w:rFonts w:asciiTheme="majorHAnsi" w:hAnsiTheme="majorHAnsi" w:cstheme="majorHAnsi"/>
        </w:rPr>
        <w:t xml:space="preserve">1] Pleasure and pain are </w:t>
      </w:r>
      <w:r w:rsidRPr="00155A36">
        <w:rPr>
          <w:rFonts w:asciiTheme="majorHAnsi" w:hAnsiTheme="majorHAnsi" w:cstheme="majorHAnsi"/>
          <w:u w:val="single"/>
        </w:rPr>
        <w:t>intrinsic value</w:t>
      </w:r>
      <w:r w:rsidRPr="00155A36">
        <w:rPr>
          <w:rFonts w:asciiTheme="majorHAnsi" w:hAnsiTheme="majorHAnsi" w:cstheme="majorHAnsi"/>
        </w:rPr>
        <w:t xml:space="preserve"> and </w:t>
      </w:r>
      <w:r w:rsidRPr="00155A36">
        <w:rPr>
          <w:rFonts w:asciiTheme="majorHAnsi" w:hAnsiTheme="majorHAnsi" w:cstheme="majorHAnsi"/>
          <w:u w:val="single"/>
        </w:rPr>
        <w:t>disvalue</w:t>
      </w:r>
      <w:r w:rsidRPr="00155A36">
        <w:rPr>
          <w:rFonts w:asciiTheme="majorHAnsi" w:hAnsiTheme="majorHAnsi" w:cstheme="majorHAnsi"/>
        </w:rPr>
        <w:t xml:space="preserve"> – everything else </w:t>
      </w:r>
      <w:r w:rsidRPr="00155A36">
        <w:rPr>
          <w:rFonts w:asciiTheme="majorHAnsi" w:hAnsiTheme="majorHAnsi" w:cstheme="majorHAnsi"/>
          <w:u w:val="single"/>
        </w:rPr>
        <w:t>regresses</w:t>
      </w:r>
      <w:r w:rsidRPr="00155A36">
        <w:rPr>
          <w:rFonts w:asciiTheme="majorHAnsi" w:hAnsiTheme="majorHAnsi" w:cstheme="majorHAnsi"/>
        </w:rPr>
        <w:t xml:space="preserve">. Evolutionary knowledge is reliable – </w:t>
      </w:r>
      <w:r w:rsidRPr="00155A36">
        <w:rPr>
          <w:rFonts w:asciiTheme="majorHAnsi" w:hAnsiTheme="majorHAnsi" w:cstheme="majorHAnsi"/>
          <w:u w:val="single"/>
        </w:rPr>
        <w:t>broad consensus</w:t>
      </w:r>
      <w:r w:rsidRPr="00155A36">
        <w:rPr>
          <w:rFonts w:asciiTheme="majorHAnsi" w:hAnsiTheme="majorHAnsi" w:cstheme="majorHAnsi"/>
        </w:rPr>
        <w:t xml:space="preserve"> and </w:t>
      </w:r>
      <w:r w:rsidRPr="00155A36">
        <w:rPr>
          <w:rFonts w:asciiTheme="majorHAnsi" w:hAnsiTheme="majorHAnsi" w:cstheme="majorHAnsi"/>
          <w:u w:val="single"/>
        </w:rPr>
        <w:t>robust neuroscience</w:t>
      </w:r>
      <w:r w:rsidRPr="00155A36">
        <w:rPr>
          <w:rFonts w:asciiTheme="majorHAnsi" w:hAnsiTheme="majorHAnsi" w:cstheme="majorHAnsi"/>
        </w:rPr>
        <w:t xml:space="preserve"> prove.</w:t>
      </w:r>
    </w:p>
    <w:p w14:paraId="35580902" w14:textId="77777777" w:rsidR="00F028B6" w:rsidRPr="00155A36" w:rsidRDefault="00F028B6" w:rsidP="00F028B6">
      <w:pPr>
        <w:rPr>
          <w:rStyle w:val="Style13ptBold"/>
          <w:rFonts w:asciiTheme="majorHAnsi" w:hAnsiTheme="majorHAnsi" w:cstheme="majorHAnsi"/>
        </w:rPr>
      </w:pPr>
      <w:r w:rsidRPr="00155A36">
        <w:rPr>
          <w:rStyle w:val="Style13ptBold"/>
          <w:rFonts w:asciiTheme="majorHAnsi" w:hAnsiTheme="majorHAnsi" w:cstheme="majorHAnsi"/>
        </w:rPr>
        <w:t>Blum et al. 18</w:t>
      </w:r>
    </w:p>
    <w:p w14:paraId="0D5E6FC4" w14:textId="77777777" w:rsidR="00F028B6" w:rsidRPr="00155A36" w:rsidRDefault="00F028B6" w:rsidP="00F028B6">
      <w:pPr>
        <w:rPr>
          <w:rFonts w:asciiTheme="majorHAnsi" w:hAnsiTheme="majorHAnsi" w:cstheme="majorHAnsi"/>
          <w:sz w:val="16"/>
          <w:szCs w:val="16"/>
        </w:rPr>
      </w:pPr>
      <w:r w:rsidRPr="00155A3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sidRPr="00155A36">
          <w:rPr>
            <w:rStyle w:val="Hyperlink"/>
            <w:rFonts w:asciiTheme="majorHAnsi" w:hAnsiTheme="majorHAnsi" w:cstheme="majorHAnsi"/>
            <w:sz w:val="16"/>
            <w:szCs w:val="16"/>
          </w:rPr>
          <w:t>https://www.ncbi.nlm.nih.gov/pmc/articles/PMC6446569/</w:t>
        </w:r>
      </w:hyperlink>
      <w:r w:rsidRPr="00155A36">
        <w:rPr>
          <w:rFonts w:asciiTheme="majorHAnsi" w:hAnsiTheme="majorHAnsi" w:cstheme="majorHAnsi"/>
          <w:sz w:val="16"/>
          <w:szCs w:val="16"/>
        </w:rPr>
        <w:t>, R.S.</w:t>
      </w:r>
    </w:p>
    <w:p w14:paraId="7AF2641A" w14:textId="77777777" w:rsidR="00F028B6" w:rsidRDefault="00F028B6" w:rsidP="00F028B6">
      <w:pPr>
        <w:rPr>
          <w:rFonts w:asciiTheme="majorHAnsi" w:hAnsiTheme="majorHAnsi" w:cstheme="majorHAnsi"/>
          <w:sz w:val="16"/>
        </w:rPr>
      </w:pPr>
      <w:r w:rsidRPr="00155A36">
        <w:rPr>
          <w:rFonts w:asciiTheme="majorHAnsi" w:hAnsiTheme="majorHAnsi" w:cstheme="majorHAnsi"/>
          <w:b/>
          <w:bCs/>
          <w:highlight w:val="green"/>
          <w:u w:val="single"/>
        </w:rPr>
        <w:t>Pleasure</w:t>
      </w:r>
      <w:r w:rsidRPr="00155A36">
        <w:rPr>
          <w:rFonts w:asciiTheme="majorHAnsi" w:hAnsiTheme="majorHAnsi" w:cstheme="majorHAnsi"/>
          <w:u w:val="single"/>
        </w:rPr>
        <w:t xml:space="preserve"> is not only</w:t>
      </w:r>
      <w:r w:rsidRPr="00155A36">
        <w:rPr>
          <w:rFonts w:asciiTheme="majorHAnsi" w:hAnsiTheme="majorHAnsi" w:cstheme="majorHAnsi"/>
          <w:sz w:val="16"/>
        </w:rPr>
        <w:t xml:space="preserve"> one of the three </w:t>
      </w:r>
      <w:r w:rsidRPr="00155A36">
        <w:rPr>
          <w:rFonts w:asciiTheme="majorHAnsi" w:hAnsiTheme="majorHAnsi" w:cstheme="majorHAnsi"/>
          <w:u w:val="single"/>
        </w:rPr>
        <w:t>primary reward functions</w:t>
      </w:r>
      <w:r w:rsidRPr="00155A36">
        <w:rPr>
          <w:rFonts w:asciiTheme="majorHAnsi" w:hAnsiTheme="majorHAnsi" w:cstheme="majorHAnsi"/>
          <w:sz w:val="16"/>
        </w:rPr>
        <w:t xml:space="preserve"> but </w:t>
      </w:r>
      <w:r w:rsidRPr="00155A36">
        <w:rPr>
          <w:rFonts w:asciiTheme="majorHAnsi" w:hAnsiTheme="majorHAnsi" w:cstheme="majorHAnsi"/>
          <w:u w:val="single"/>
        </w:rPr>
        <w:t xml:space="preserve">it also </w:t>
      </w:r>
      <w:r w:rsidRPr="00155A36">
        <w:rPr>
          <w:rFonts w:asciiTheme="majorHAnsi" w:hAnsiTheme="majorHAnsi" w:cstheme="majorHAnsi"/>
          <w:b/>
          <w:bCs/>
          <w:highlight w:val="green"/>
          <w:u w:val="single"/>
        </w:rPr>
        <w:t>defines reward.</w:t>
      </w:r>
      <w:r w:rsidRPr="00155A36">
        <w:rPr>
          <w:rFonts w:asciiTheme="majorHAnsi" w:hAnsiTheme="majorHAnsi" w:cstheme="majorHAnsi"/>
          <w:sz w:val="16"/>
        </w:rPr>
        <w:t xml:space="preserve"> As homeostasis explains the </w:t>
      </w:r>
      <w:r w:rsidRPr="00155A36">
        <w:rPr>
          <w:rFonts w:asciiTheme="majorHAnsi" w:hAnsiTheme="majorHAnsi" w:cstheme="majorHAnsi"/>
          <w:u w:val="single"/>
        </w:rPr>
        <w:t>functions of</w:t>
      </w:r>
      <w:r w:rsidRPr="00155A36">
        <w:rPr>
          <w:rFonts w:asciiTheme="majorHAnsi" w:hAnsiTheme="majorHAnsi" w:cstheme="majorHAnsi"/>
          <w:sz w:val="16"/>
        </w:rPr>
        <w:t xml:space="preserve"> only a limited number of </w:t>
      </w:r>
      <w:r w:rsidRPr="00155A36">
        <w:rPr>
          <w:rFonts w:asciiTheme="majorHAnsi" w:hAnsiTheme="majorHAnsi" w:cstheme="majorHAnsi"/>
          <w:u w:val="single"/>
        </w:rPr>
        <w:t>rewards, the</w:t>
      </w:r>
      <w:r w:rsidRPr="00155A36">
        <w:rPr>
          <w:rFonts w:asciiTheme="majorHAnsi" w:hAnsiTheme="majorHAnsi" w:cstheme="majorHAnsi"/>
          <w:sz w:val="16"/>
        </w:rPr>
        <w:t xml:space="preserve"> principal </w:t>
      </w:r>
      <w:r w:rsidRPr="00155A36">
        <w:rPr>
          <w:rFonts w:asciiTheme="majorHAnsi" w:hAnsiTheme="majorHAnsi" w:cstheme="majorHAnsi"/>
          <w:highlight w:val="green"/>
          <w:u w:val="single"/>
        </w:rPr>
        <w:t>reason why particular stimuli</w:t>
      </w:r>
      <w:r w:rsidRPr="00155A36">
        <w:rPr>
          <w:rFonts w:asciiTheme="majorHAnsi" w:hAnsiTheme="majorHAnsi" w:cstheme="majorHAnsi"/>
          <w:u w:val="single"/>
        </w:rPr>
        <w:t xml:space="preserve">, objects, events, situations, and activities </w:t>
      </w:r>
      <w:r w:rsidRPr="00155A36">
        <w:rPr>
          <w:rFonts w:asciiTheme="majorHAnsi" w:hAnsiTheme="majorHAnsi" w:cstheme="majorHAnsi"/>
          <w:highlight w:val="green"/>
          <w:u w:val="single"/>
        </w:rPr>
        <w:t>are rewarding</w:t>
      </w:r>
      <w:r w:rsidRPr="00155A36">
        <w:rPr>
          <w:rFonts w:asciiTheme="majorHAnsi" w:hAnsiTheme="majorHAnsi" w:cstheme="majorHAnsi"/>
          <w:sz w:val="16"/>
        </w:rPr>
        <w:t xml:space="preserve"> may be </w:t>
      </w:r>
      <w:r w:rsidRPr="00155A36">
        <w:rPr>
          <w:rFonts w:asciiTheme="majorHAnsi" w:hAnsiTheme="majorHAnsi" w:cstheme="majorHAnsi"/>
          <w:highlight w:val="green"/>
          <w:u w:val="single"/>
        </w:rPr>
        <w:t>due to pleasure.</w:t>
      </w:r>
      <w:r w:rsidRPr="00155A36">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155A36">
        <w:rPr>
          <w:rFonts w:asciiTheme="majorHAnsi" w:hAnsiTheme="majorHAnsi" w:cstheme="majorHAnsi"/>
          <w:highlight w:val="green"/>
          <w:u w:val="single"/>
        </w:rPr>
        <w:t>Pleasure</w:t>
      </w:r>
      <w:r w:rsidRPr="00155A36">
        <w:rPr>
          <w:rFonts w:asciiTheme="majorHAnsi" w:hAnsiTheme="majorHAnsi" w:cstheme="majorHAnsi"/>
          <w:u w:val="single"/>
        </w:rPr>
        <w:t>, as the primary effect of rewards</w:t>
      </w:r>
      <w:r w:rsidRPr="00155A36">
        <w:rPr>
          <w:rFonts w:asciiTheme="majorHAnsi" w:hAnsiTheme="majorHAnsi" w:cstheme="majorHAnsi"/>
          <w:sz w:val="16"/>
        </w:rPr>
        <w:t xml:space="preserve">, drives the prime reward functions of learning, approach behavior, and decision making and </w:t>
      </w:r>
      <w:r w:rsidRPr="00155A36">
        <w:rPr>
          <w:rFonts w:asciiTheme="majorHAnsi" w:hAnsiTheme="majorHAnsi" w:cstheme="majorHAnsi"/>
          <w:highlight w:val="green"/>
          <w:u w:val="single"/>
        </w:rPr>
        <w:t xml:space="preserve">provides the </w:t>
      </w:r>
      <w:r w:rsidRPr="00155A36">
        <w:rPr>
          <w:rFonts w:asciiTheme="majorHAnsi" w:hAnsiTheme="majorHAnsi" w:cstheme="majorHAnsi"/>
          <w:b/>
          <w:bCs/>
          <w:highlight w:val="green"/>
          <w:u w:val="single"/>
        </w:rPr>
        <w:t>basis for hedonic theories</w:t>
      </w:r>
      <w:r w:rsidRPr="00155A36">
        <w:rPr>
          <w:rFonts w:asciiTheme="majorHAnsi" w:hAnsiTheme="majorHAnsi" w:cstheme="majorHAnsi"/>
          <w:u w:val="single"/>
        </w:rPr>
        <w:t xml:space="preserve"> of reward function. </w:t>
      </w:r>
      <w:r w:rsidRPr="00155A36">
        <w:rPr>
          <w:rFonts w:asciiTheme="majorHAnsi" w:hAnsiTheme="majorHAnsi" w:cstheme="majorHAnsi"/>
          <w:highlight w:val="green"/>
          <w:u w:val="single"/>
        </w:rPr>
        <w:t>We are attracted by</w:t>
      </w:r>
      <w:r w:rsidRPr="00155A36">
        <w:rPr>
          <w:rFonts w:asciiTheme="majorHAnsi" w:hAnsiTheme="majorHAnsi" w:cstheme="majorHAnsi"/>
          <w:sz w:val="16"/>
        </w:rPr>
        <w:t xml:space="preserve"> most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and exert intense efforts to obtain them</w:t>
      </w:r>
      <w:r w:rsidRPr="00155A36">
        <w:rPr>
          <w:rFonts w:asciiTheme="majorHAnsi" w:hAnsiTheme="majorHAnsi" w:cstheme="majorHAnsi"/>
          <w:sz w:val="16"/>
        </w:rPr>
        <w:t xml:space="preserve">, just </w:t>
      </w:r>
      <w:r w:rsidRPr="00155A36">
        <w:rPr>
          <w:rFonts w:asciiTheme="majorHAnsi" w:hAnsiTheme="majorHAnsi" w:cstheme="majorHAnsi"/>
          <w:highlight w:val="green"/>
          <w:u w:val="single"/>
        </w:rPr>
        <w:t>because they are enjoyable</w:t>
      </w:r>
      <w:r w:rsidRPr="00155A3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55A36">
        <w:rPr>
          <w:rFonts w:asciiTheme="majorHAnsi" w:hAnsiTheme="majorHAnsi" w:cstheme="majorHAnsi"/>
          <w:u w:val="single"/>
        </w:rPr>
        <w:t>using both humans and detailed invasive brain analysis of animals has discovered some critical ways that the brain processes pleasure</w:t>
      </w:r>
      <w:r w:rsidRPr="00155A36">
        <w:rPr>
          <w:rFonts w:asciiTheme="majorHAnsi" w:hAnsiTheme="majorHAnsi" w:cstheme="majorHAnsi"/>
          <w:sz w:val="16"/>
        </w:rPr>
        <w:t xml:space="preserve"> [14]. </w:t>
      </w:r>
      <w:r w:rsidRPr="00155A36">
        <w:rPr>
          <w:rFonts w:asciiTheme="majorHAnsi" w:hAnsiTheme="majorHAnsi" w:cstheme="majorHAnsi"/>
          <w:u w:val="single"/>
        </w:rPr>
        <w:t>Pleasure as a hallmark of reward is sufficient for defining a reward</w:t>
      </w:r>
      <w:r w:rsidRPr="00155A36">
        <w:rPr>
          <w:rFonts w:asciiTheme="majorHAnsi" w:hAnsiTheme="majorHAnsi" w:cstheme="majorHAnsi"/>
          <w:sz w:val="16"/>
        </w:rPr>
        <w:t xml:space="preserve">, but it may not be necessary. </w:t>
      </w:r>
      <w:r w:rsidRPr="00155A36">
        <w:rPr>
          <w:rFonts w:asciiTheme="majorHAnsi" w:hAnsiTheme="majorHAnsi" w:cstheme="majorHAnsi"/>
          <w:u w:val="single"/>
        </w:rPr>
        <w:t>A reward may generate positive</w:t>
      </w:r>
      <w:r w:rsidRPr="00155A36">
        <w:rPr>
          <w:rFonts w:asciiTheme="majorHAnsi" w:hAnsiTheme="majorHAnsi" w:cstheme="majorHAnsi"/>
          <w:sz w:val="16"/>
        </w:rPr>
        <w:t xml:space="preserve"> learning and approach </w:t>
      </w:r>
      <w:r w:rsidRPr="00155A36">
        <w:rPr>
          <w:rFonts w:asciiTheme="majorHAnsi" w:hAnsiTheme="majorHAnsi" w:cstheme="majorHAnsi"/>
          <w:u w:val="single"/>
        </w:rPr>
        <w:t>behavior</w:t>
      </w:r>
      <w:r w:rsidRPr="00155A36">
        <w:rPr>
          <w:rFonts w:asciiTheme="majorHAnsi" w:hAnsiTheme="majorHAnsi" w:cstheme="majorHAnsi"/>
          <w:sz w:val="16"/>
        </w:rPr>
        <w:t xml:space="preserve"> simply </w:t>
      </w:r>
      <w:r w:rsidRPr="00155A36">
        <w:rPr>
          <w:rFonts w:asciiTheme="majorHAnsi" w:hAnsiTheme="majorHAnsi" w:cstheme="majorHAnsi"/>
          <w:u w:val="single"/>
        </w:rPr>
        <w:t>because it contains substances that are essential for body function.</w:t>
      </w:r>
      <w:r w:rsidRPr="00155A3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55A36">
        <w:rPr>
          <w:rFonts w:asciiTheme="majorHAnsi" w:hAnsiTheme="majorHAnsi" w:cstheme="majorHAnsi"/>
          <w:u w:val="single"/>
        </w:rPr>
        <w:t>evolution and its basic principles found</w:t>
      </w:r>
      <w:r w:rsidRPr="00155A36">
        <w:rPr>
          <w:rFonts w:asciiTheme="majorHAnsi" w:hAnsiTheme="majorHAnsi" w:cstheme="majorHAnsi"/>
          <w:sz w:val="16"/>
        </w:rPr>
        <w:t xml:space="preserve"> various </w:t>
      </w:r>
      <w:r w:rsidRPr="00155A36">
        <w:rPr>
          <w:rFonts w:asciiTheme="majorHAnsi" w:hAnsiTheme="majorHAnsi" w:cstheme="majorHAnsi"/>
          <w:u w:val="single"/>
        </w:rPr>
        <w:t>mechanisms that steer behavior and biological development.</w:t>
      </w:r>
      <w:r w:rsidRPr="00155A3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55A36">
        <w:rPr>
          <w:rFonts w:asciiTheme="majorHAnsi" w:hAnsiTheme="majorHAnsi" w:cstheme="majorHAnsi"/>
          <w:b/>
          <w:bCs/>
          <w:highlight w:val="green"/>
          <w:u w:val="single"/>
        </w:rPr>
        <w:t>organisms are</w:t>
      </w:r>
      <w:r w:rsidRPr="00155A36">
        <w:rPr>
          <w:rFonts w:asciiTheme="majorHAnsi" w:hAnsiTheme="majorHAnsi" w:cstheme="majorHAnsi"/>
          <w:u w:val="single"/>
        </w:rPr>
        <w:t xml:space="preserve"> the </w:t>
      </w:r>
      <w:r w:rsidRPr="00155A36">
        <w:rPr>
          <w:rFonts w:asciiTheme="majorHAnsi" w:hAnsiTheme="majorHAnsi" w:cstheme="majorHAnsi"/>
          <w:b/>
          <w:bCs/>
          <w:highlight w:val="green"/>
          <w:u w:val="single"/>
        </w:rPr>
        <w:t>result of evolutionary competition.</w:t>
      </w:r>
      <w:r w:rsidRPr="00155A36">
        <w:rPr>
          <w:rFonts w:asciiTheme="majorHAnsi" w:hAnsiTheme="majorHAnsi" w:cstheme="majorHAnsi"/>
          <w:sz w:val="16"/>
        </w:rPr>
        <w:t xml:space="preserve"> In fact, Richard </w:t>
      </w:r>
      <w:r w:rsidRPr="00155A36">
        <w:rPr>
          <w:rFonts w:asciiTheme="majorHAnsi" w:hAnsiTheme="majorHAnsi" w:cstheme="majorHAnsi"/>
          <w:u w:val="single"/>
        </w:rPr>
        <w:t>Dawkins stresses gene survival and propagation as the basic mechanism of life</w:t>
      </w:r>
      <w:r w:rsidRPr="00155A36">
        <w:rPr>
          <w:rFonts w:asciiTheme="majorHAnsi" w:hAnsiTheme="majorHAnsi" w:cstheme="majorHAnsi"/>
          <w:sz w:val="16"/>
        </w:rPr>
        <w:t xml:space="preserve"> [20]. Only genes that lead to </w:t>
      </w:r>
      <w:r w:rsidRPr="00155A36">
        <w:rPr>
          <w:rFonts w:asciiTheme="majorHAnsi" w:hAnsiTheme="majorHAnsi" w:cstheme="majorHAnsi"/>
          <w:u w:val="single"/>
        </w:rPr>
        <w:t>the fittest phenotype will make it.</w:t>
      </w:r>
      <w:r w:rsidRPr="00155A3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55A36">
        <w:rPr>
          <w:rFonts w:asciiTheme="majorHAnsi" w:hAnsiTheme="majorHAnsi" w:cstheme="majorHAnsi"/>
          <w:u w:val="single"/>
        </w:rPr>
        <w:t xml:space="preserve">the ultimate, distal function of </w:t>
      </w:r>
      <w:r w:rsidRPr="00155A36">
        <w:rPr>
          <w:rFonts w:asciiTheme="majorHAnsi" w:hAnsiTheme="majorHAnsi" w:cstheme="majorHAnsi"/>
          <w:highlight w:val="green"/>
          <w:u w:val="single"/>
        </w:rPr>
        <w:t>rewards</w:t>
      </w:r>
      <w:r w:rsidRPr="00155A36">
        <w:rPr>
          <w:rFonts w:asciiTheme="majorHAnsi" w:hAnsiTheme="majorHAnsi" w:cstheme="majorHAnsi"/>
          <w:u w:val="single"/>
        </w:rPr>
        <w:t xml:space="preserve"> is to </w:t>
      </w:r>
      <w:r w:rsidRPr="00155A36">
        <w:rPr>
          <w:rFonts w:asciiTheme="majorHAnsi" w:hAnsiTheme="majorHAnsi" w:cstheme="majorHAnsi"/>
          <w:highlight w:val="green"/>
          <w:u w:val="single"/>
        </w:rPr>
        <w:t>increase evolutionary fitness</w:t>
      </w:r>
      <w:r w:rsidRPr="00155A3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55A36">
        <w:rPr>
          <w:rFonts w:asciiTheme="majorHAnsi" w:hAnsiTheme="majorHAnsi" w:cstheme="majorHAnsi"/>
          <w:u w:val="single"/>
        </w:rPr>
        <w:t>Behavioral reward functions have evolved to help individuals to survive and propagate their genes</w:t>
      </w:r>
      <w:r w:rsidRPr="00155A36">
        <w:rPr>
          <w:rFonts w:asciiTheme="majorHAnsi" w:hAnsiTheme="majorHAnsi" w:cstheme="majorHAnsi"/>
          <w:sz w:val="16"/>
        </w:rPr>
        <w:t xml:space="preserve">. Apparently, </w:t>
      </w:r>
      <w:r w:rsidRPr="00155A36">
        <w:rPr>
          <w:rFonts w:asciiTheme="majorHAnsi" w:hAnsiTheme="majorHAnsi" w:cstheme="majorHAnsi"/>
          <w:u w:val="single"/>
        </w:rPr>
        <w:t>people need to live well and long enough to reproduce.</w:t>
      </w:r>
      <w:r w:rsidRPr="00155A3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55A36">
        <w:rPr>
          <w:rFonts w:asciiTheme="majorHAnsi" w:hAnsiTheme="majorHAnsi" w:cstheme="majorHAnsi"/>
          <w:u w:val="single"/>
        </w:rPr>
        <w:t>any small edge will ultimately result in evolutionary advantage</w:t>
      </w:r>
      <w:r w:rsidRPr="00155A3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55A36">
        <w:rPr>
          <w:rFonts w:asciiTheme="majorHAnsi" w:hAnsiTheme="majorHAnsi" w:cstheme="majorHAnsi"/>
          <w:u w:val="single"/>
        </w:rPr>
        <w:t>Thus the distal reward function in gene propagation and evolutionary fitness defines the proximal reward functions that we see</w:t>
      </w:r>
      <w:r w:rsidRPr="00155A36">
        <w:rPr>
          <w:rFonts w:asciiTheme="majorHAnsi" w:hAnsiTheme="majorHAnsi" w:cstheme="majorHAnsi"/>
          <w:sz w:val="16"/>
        </w:rPr>
        <w:t xml:space="preserve"> in everyday behavior. </w:t>
      </w:r>
      <w:r w:rsidRPr="00155A36">
        <w:rPr>
          <w:rFonts w:asciiTheme="majorHAnsi" w:hAnsiTheme="majorHAnsi" w:cstheme="majorHAnsi"/>
          <w:highlight w:val="green"/>
          <w:u w:val="single"/>
        </w:rPr>
        <w:t>That is why foods, drinks, mates, and offspring are rewarding.</w:t>
      </w:r>
      <w:r w:rsidRPr="00155A36">
        <w:rPr>
          <w:rFonts w:asciiTheme="majorHAnsi" w:hAnsiTheme="majorHAnsi" w:cstheme="majorHAnsi"/>
          <w:u w:val="single"/>
        </w:rPr>
        <w:t xml:space="preserve"> </w:t>
      </w:r>
      <w:r w:rsidRPr="00155A36">
        <w:rPr>
          <w:rFonts w:asciiTheme="majorHAnsi" w:hAnsiTheme="majorHAnsi" w:cstheme="majorHAnsi"/>
          <w:sz w:val="16"/>
        </w:rPr>
        <w:t xml:space="preserve">There have been theories linking pleasure as a required component of health benefits salutogenesis, (salugenesis). In essence, under these terms, </w:t>
      </w:r>
      <w:r w:rsidRPr="00155A36">
        <w:rPr>
          <w:rFonts w:asciiTheme="majorHAnsi" w:hAnsiTheme="majorHAnsi" w:cstheme="majorHAnsi"/>
          <w:u w:val="single"/>
        </w:rPr>
        <w:t>pleasure is described as a state or feeling of happiness and satisfaction resulting from an experience that one enjoys.</w:t>
      </w:r>
      <w:r w:rsidRPr="00155A3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155A36">
        <w:rPr>
          <w:rFonts w:asciiTheme="majorHAnsi" w:hAnsiTheme="majorHAnsi" w:cstheme="majorHAnsi"/>
          <w:u w:val="single"/>
        </w:rPr>
        <w:t>pathways for ordinary liking and pleasure</w:t>
      </w:r>
      <w:r w:rsidRPr="00155A36">
        <w:rPr>
          <w:rFonts w:asciiTheme="majorHAnsi" w:hAnsiTheme="majorHAnsi" w:cstheme="majorHAnsi"/>
          <w:sz w:val="16"/>
        </w:rPr>
        <w:t xml:space="preserve">, which </w:t>
      </w:r>
      <w:r w:rsidRPr="00155A36">
        <w:rPr>
          <w:rFonts w:asciiTheme="majorHAnsi" w:hAnsiTheme="majorHAnsi" w:cstheme="majorHAnsi"/>
          <w:u w:val="single"/>
        </w:rPr>
        <w:t>are limited in scope</w:t>
      </w:r>
      <w:r w:rsidRPr="00155A36">
        <w:rPr>
          <w:rFonts w:asciiTheme="majorHAnsi" w:hAnsiTheme="majorHAnsi" w:cstheme="majorHAnsi"/>
          <w:sz w:val="16"/>
        </w:rPr>
        <w:t xml:space="preserve"> as described above in this commentary. However, </w:t>
      </w:r>
      <w:r w:rsidRPr="00155A36">
        <w:rPr>
          <w:rFonts w:asciiTheme="majorHAnsi" w:hAnsiTheme="majorHAnsi" w:cstheme="majorHAnsi"/>
          <w:u w:val="single"/>
        </w:rPr>
        <w:t xml:space="preserve">there are </w:t>
      </w:r>
      <w:r w:rsidRPr="00155A36">
        <w:rPr>
          <w:rFonts w:asciiTheme="majorHAnsi" w:hAnsiTheme="majorHAnsi" w:cstheme="majorHAnsi"/>
          <w:b/>
          <w:bCs/>
          <w:highlight w:val="green"/>
          <w:u w:val="single"/>
        </w:rPr>
        <w:t>many brain regions</w:t>
      </w:r>
      <w:r w:rsidRPr="00155A36">
        <w:rPr>
          <w:rFonts w:asciiTheme="majorHAnsi" w:hAnsiTheme="majorHAnsi" w:cstheme="majorHAnsi"/>
          <w:sz w:val="16"/>
        </w:rPr>
        <w:t xml:space="preserve">, often termed hot and cold spots, </w:t>
      </w:r>
      <w:r w:rsidRPr="00155A36">
        <w:rPr>
          <w:rFonts w:asciiTheme="majorHAnsi" w:hAnsiTheme="majorHAnsi" w:cstheme="majorHAnsi"/>
          <w:u w:val="single"/>
        </w:rPr>
        <w:t xml:space="preserve">that significantly </w:t>
      </w:r>
      <w:r w:rsidRPr="00155A36">
        <w:rPr>
          <w:rFonts w:asciiTheme="majorHAnsi" w:hAnsiTheme="majorHAnsi" w:cstheme="majorHAnsi"/>
          <w:b/>
          <w:bCs/>
          <w:highlight w:val="green"/>
          <w:u w:val="single"/>
        </w:rPr>
        <w:t>modulate</w:t>
      </w:r>
      <w:r w:rsidRPr="00155A36">
        <w:rPr>
          <w:rFonts w:asciiTheme="majorHAnsi" w:hAnsiTheme="majorHAnsi" w:cstheme="majorHAnsi"/>
          <w:sz w:val="16"/>
        </w:rPr>
        <w:t xml:space="preserve"> (increase or decrease) </w:t>
      </w:r>
      <w:r w:rsidRPr="00155A36">
        <w:rPr>
          <w:rFonts w:asciiTheme="majorHAnsi" w:hAnsiTheme="majorHAnsi" w:cstheme="majorHAnsi"/>
          <w:u w:val="single"/>
        </w:rPr>
        <w:t xml:space="preserve">our </w:t>
      </w:r>
      <w:r w:rsidRPr="00155A36">
        <w:rPr>
          <w:rFonts w:asciiTheme="majorHAnsi" w:hAnsiTheme="majorHAnsi" w:cstheme="majorHAnsi"/>
          <w:b/>
          <w:bCs/>
          <w:highlight w:val="green"/>
          <w:u w:val="single"/>
        </w:rPr>
        <w:t>pleasure or</w:t>
      </w:r>
      <w:r w:rsidRPr="00155A36">
        <w:rPr>
          <w:rFonts w:asciiTheme="majorHAnsi" w:hAnsiTheme="majorHAnsi" w:cstheme="majorHAnsi"/>
          <w:u w:val="single"/>
        </w:rPr>
        <w:t xml:space="preserve"> even </w:t>
      </w:r>
      <w:r w:rsidRPr="00155A36">
        <w:rPr>
          <w:rFonts w:asciiTheme="majorHAnsi" w:hAnsiTheme="majorHAnsi" w:cstheme="majorHAnsi"/>
          <w:b/>
          <w:bCs/>
          <w:highlight w:val="green"/>
          <w:u w:val="single"/>
        </w:rPr>
        <w:t>produce the opposite</w:t>
      </w:r>
      <w:r w:rsidRPr="00155A36">
        <w:rPr>
          <w:rFonts w:asciiTheme="majorHAnsi" w:hAnsiTheme="majorHAnsi" w:cstheme="majorHAnsi"/>
          <w:sz w:val="16"/>
        </w:rPr>
        <w:t xml:space="preserve"> of pleasure— that is </w:t>
      </w:r>
      <w:r w:rsidRPr="00155A36">
        <w:rPr>
          <w:rFonts w:asciiTheme="majorHAnsi" w:hAnsiTheme="majorHAnsi" w:cstheme="majorHAnsi"/>
          <w:u w:val="single"/>
        </w:rPr>
        <w:t>disgust and fear</w:t>
      </w:r>
      <w:r w:rsidRPr="00155A36">
        <w:rPr>
          <w:rFonts w:asciiTheme="majorHAnsi" w:hAnsiTheme="majorHAnsi" w:cstheme="majorHAnsi"/>
          <w:sz w:val="16"/>
        </w:rPr>
        <w:t xml:space="preserve"> [39]. </w:t>
      </w:r>
      <w:r w:rsidRPr="00155A36">
        <w:rPr>
          <w:rFonts w:asciiTheme="majorHAnsi" w:hAnsiTheme="majorHAnsi" w:cstheme="majorHAnsi"/>
          <w:u w:val="single"/>
        </w:rPr>
        <w:t>One</w:t>
      </w:r>
      <w:r w:rsidRPr="00155A36">
        <w:rPr>
          <w:rFonts w:asciiTheme="majorHAnsi" w:hAnsiTheme="majorHAnsi" w:cstheme="majorHAnsi"/>
          <w:sz w:val="16"/>
        </w:rPr>
        <w:t xml:space="preserve"> specific </w:t>
      </w:r>
      <w:r w:rsidRPr="00155A36">
        <w:rPr>
          <w:rFonts w:asciiTheme="majorHAnsi" w:hAnsiTheme="majorHAnsi" w:cstheme="majorHAnsi"/>
          <w:u w:val="single"/>
        </w:rPr>
        <w:t>region</w:t>
      </w:r>
      <w:r w:rsidRPr="00155A36">
        <w:rPr>
          <w:rFonts w:asciiTheme="majorHAnsi" w:hAnsiTheme="majorHAnsi" w:cstheme="majorHAnsi"/>
          <w:sz w:val="16"/>
        </w:rPr>
        <w:t xml:space="preserve"> of the nucleus accumbens </w:t>
      </w:r>
      <w:r w:rsidRPr="00155A36">
        <w:rPr>
          <w:rFonts w:asciiTheme="majorHAnsi" w:hAnsiTheme="majorHAnsi" w:cstheme="majorHAnsi"/>
          <w:u w:val="single"/>
        </w:rPr>
        <w:t>is organized like a computer keyboard, with particular stimulus triggers in rows</w:t>
      </w:r>
      <w:r w:rsidRPr="00155A36">
        <w:rPr>
          <w:rFonts w:asciiTheme="majorHAnsi" w:hAnsiTheme="majorHAnsi" w:cstheme="majorHAnsi"/>
          <w:sz w:val="16"/>
        </w:rPr>
        <w:t xml:space="preserve">— producing an increase and decrease of pleasure and disgust. Moreover, </w:t>
      </w:r>
      <w:r w:rsidRPr="00155A36">
        <w:rPr>
          <w:rFonts w:asciiTheme="majorHAnsi" w:hAnsiTheme="majorHAnsi" w:cstheme="majorHAnsi"/>
          <w:u w:val="single"/>
        </w:rPr>
        <w:t>the cortex has unique roles in the cognitive evaluation of our feelings of pleasure</w:t>
      </w:r>
      <w:r w:rsidRPr="00155A3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155A36">
        <w:rPr>
          <w:rFonts w:asciiTheme="majorHAnsi" w:hAnsiTheme="majorHAnsi" w:cstheme="majorHAnsi"/>
          <w:u w:val="single"/>
        </w:rPr>
        <w:t>“</w:t>
      </w:r>
      <w:r w:rsidRPr="00155A36">
        <w:rPr>
          <w:rFonts w:asciiTheme="majorHAnsi" w:hAnsiTheme="majorHAnsi" w:cstheme="majorHAnsi"/>
          <w:highlight w:val="green"/>
          <w:u w:val="single"/>
        </w:rPr>
        <w:t>liking</w:t>
      </w:r>
      <w:r w:rsidRPr="00155A36">
        <w:rPr>
          <w:rFonts w:asciiTheme="majorHAnsi" w:hAnsiTheme="majorHAnsi" w:cstheme="majorHAnsi"/>
          <w:u w:val="single"/>
        </w:rPr>
        <w:t xml:space="preserve">” of </w:t>
      </w:r>
      <w:r w:rsidRPr="00155A36">
        <w:rPr>
          <w:rFonts w:asciiTheme="majorHAnsi" w:hAnsiTheme="majorHAnsi" w:cstheme="majorHAnsi"/>
          <w:highlight w:val="green"/>
          <w:u w:val="single"/>
        </w:rPr>
        <w:t>something</w:t>
      </w:r>
      <w:r w:rsidRPr="00155A36">
        <w:rPr>
          <w:rFonts w:asciiTheme="majorHAnsi" w:hAnsiTheme="majorHAnsi" w:cstheme="majorHAnsi"/>
          <w:u w:val="single"/>
        </w:rPr>
        <w:t xml:space="preserve">, or pure pleasure, is </w:t>
      </w:r>
      <w:r w:rsidRPr="00155A36">
        <w:rPr>
          <w:rFonts w:asciiTheme="majorHAnsi" w:hAnsiTheme="majorHAnsi" w:cstheme="majorHAnsi"/>
          <w:highlight w:val="green"/>
          <w:u w:val="single"/>
        </w:rPr>
        <w:t>represented by</w:t>
      </w:r>
      <w:r w:rsidRPr="00155A36">
        <w:rPr>
          <w:rFonts w:asciiTheme="majorHAnsi" w:hAnsiTheme="majorHAnsi" w:cstheme="majorHAnsi"/>
          <w:sz w:val="16"/>
        </w:rPr>
        <w:t xml:space="preserve"> small </w:t>
      </w:r>
      <w:r w:rsidRPr="00155A36">
        <w:rPr>
          <w:rFonts w:asciiTheme="majorHAnsi" w:hAnsiTheme="majorHAnsi" w:cstheme="majorHAnsi"/>
          <w:highlight w:val="green"/>
          <w:u w:val="single"/>
        </w:rPr>
        <w:t>regions</w:t>
      </w:r>
      <w:r w:rsidRPr="00155A36">
        <w:rPr>
          <w:rFonts w:asciiTheme="majorHAnsi" w:hAnsiTheme="majorHAnsi" w:cstheme="majorHAnsi"/>
          <w:sz w:val="16"/>
        </w:rPr>
        <w:t xml:space="preserve"> mainly </w:t>
      </w:r>
      <w:r w:rsidRPr="00155A36">
        <w:rPr>
          <w:rFonts w:asciiTheme="majorHAnsi" w:hAnsiTheme="majorHAnsi" w:cstheme="majorHAnsi"/>
          <w:highlight w:val="green"/>
          <w:u w:val="single"/>
        </w:rPr>
        <w:t>in the limbic system</w:t>
      </w:r>
      <w:r w:rsidRPr="00155A36">
        <w:rPr>
          <w:rFonts w:asciiTheme="majorHAnsi" w:hAnsiTheme="majorHAnsi" w:cstheme="majorHAnsi"/>
          <w:sz w:val="16"/>
        </w:rPr>
        <w:t xml:space="preserve"> (old reptilian part of the brain). These may be </w:t>
      </w:r>
      <w:r w:rsidRPr="00155A36">
        <w:rPr>
          <w:rFonts w:asciiTheme="majorHAnsi" w:hAnsiTheme="majorHAnsi" w:cstheme="majorHAnsi"/>
          <w:u w:val="single"/>
        </w:rPr>
        <w:t>part of larger neural circuits.</w:t>
      </w:r>
      <w:r w:rsidRPr="00155A3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155A36">
        <w:rPr>
          <w:rFonts w:asciiTheme="majorHAnsi" w:hAnsiTheme="majorHAnsi" w:cstheme="majorHAnsi"/>
          <w:u w:val="single"/>
        </w:rPr>
        <w:t>Sousa et al.</w:t>
      </w:r>
      <w:r w:rsidRPr="00155A36">
        <w:rPr>
          <w:rFonts w:asciiTheme="majorHAnsi" w:hAnsiTheme="majorHAnsi" w:cstheme="majorHAnsi"/>
          <w:sz w:val="16"/>
        </w:rPr>
        <w:t xml:space="preserve"> [50] small case </w:t>
      </w:r>
      <w:r w:rsidRPr="00155A36">
        <w:rPr>
          <w:rFonts w:asciiTheme="majorHAnsi" w:hAnsiTheme="majorHAnsi" w:cstheme="majorHAnsi"/>
          <w:u w:val="single"/>
        </w:rPr>
        <w:t xml:space="preserve">found various </w:t>
      </w:r>
      <w:r w:rsidRPr="00155A36">
        <w:rPr>
          <w:rFonts w:asciiTheme="majorHAnsi" w:hAnsiTheme="majorHAnsi" w:cstheme="majorHAnsi"/>
          <w:highlight w:val="green"/>
          <w:u w:val="single"/>
        </w:rPr>
        <w:t>differentially expressed genes</w:t>
      </w:r>
      <w:r w:rsidRPr="00155A36">
        <w:rPr>
          <w:rFonts w:asciiTheme="majorHAnsi" w:hAnsiTheme="majorHAnsi" w:cstheme="majorHAnsi"/>
          <w:u w:val="single"/>
        </w:rPr>
        <w:t xml:space="preserve">, to </w:t>
      </w:r>
      <w:r w:rsidRPr="00155A36">
        <w:rPr>
          <w:rFonts w:asciiTheme="majorHAnsi" w:hAnsiTheme="majorHAnsi" w:cstheme="majorHAnsi"/>
          <w:highlight w:val="green"/>
          <w:u w:val="single"/>
        </w:rPr>
        <w:t>associate with pleasure</w:t>
      </w:r>
      <w:r w:rsidRPr="00155A36">
        <w:rPr>
          <w:rFonts w:asciiTheme="majorHAnsi" w:hAnsiTheme="majorHAnsi" w:cstheme="majorHAnsi"/>
          <w:u w:val="single"/>
        </w:rPr>
        <w:t xml:space="preserve"> related </w:t>
      </w:r>
      <w:r w:rsidRPr="00155A36">
        <w:rPr>
          <w:rFonts w:asciiTheme="majorHAnsi" w:hAnsiTheme="majorHAnsi" w:cstheme="majorHAnsi"/>
          <w:highlight w:val="green"/>
          <w:u w:val="single"/>
        </w:rPr>
        <w:t>systems.</w:t>
      </w:r>
      <w:r w:rsidRPr="00155A3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55A36">
        <w:rPr>
          <w:rFonts w:asciiTheme="majorHAnsi" w:hAnsiTheme="majorHAnsi" w:cstheme="majorHAnsi"/>
          <w:highlight w:val="green"/>
          <w:u w:val="single"/>
        </w:rPr>
        <w:t>researchers examined</w:t>
      </w:r>
      <w:r w:rsidRPr="00155A36">
        <w:rPr>
          <w:rFonts w:asciiTheme="majorHAnsi" w:hAnsiTheme="majorHAnsi" w:cstheme="majorHAnsi"/>
          <w:u w:val="single"/>
        </w:rPr>
        <w:t xml:space="preserve"> 247 specimens of </w:t>
      </w:r>
      <w:r w:rsidRPr="00155A36">
        <w:rPr>
          <w:rFonts w:asciiTheme="majorHAnsi" w:hAnsiTheme="majorHAnsi" w:cstheme="majorHAnsi"/>
          <w:highlight w:val="green"/>
          <w:u w:val="single"/>
        </w:rPr>
        <w:t>neural tissue</w:t>
      </w:r>
      <w:r w:rsidRPr="00155A36">
        <w:rPr>
          <w:rFonts w:asciiTheme="majorHAnsi" w:hAnsiTheme="majorHAnsi" w:cstheme="majorHAnsi"/>
          <w:u w:val="single"/>
        </w:rPr>
        <w:t xml:space="preserve"> from six humans, five chimpanzees, and five macaque monkeys.</w:t>
      </w:r>
      <w:r w:rsidRPr="00155A36">
        <w:rPr>
          <w:rFonts w:asciiTheme="majorHAnsi" w:hAnsiTheme="majorHAnsi" w:cstheme="majorHAnsi"/>
          <w:sz w:val="16"/>
        </w:rPr>
        <w:t xml:space="preserve"> Moreover, these </w:t>
      </w:r>
      <w:r w:rsidRPr="00155A36">
        <w:rPr>
          <w:rFonts w:asciiTheme="majorHAnsi" w:hAnsiTheme="majorHAnsi" w:cstheme="majorHAnsi"/>
          <w:u w:val="single"/>
        </w:rPr>
        <w:t>investigators analyzed which genes were turned on or off in 16 regions of the brain.</w:t>
      </w:r>
      <w:r w:rsidRPr="00155A36">
        <w:rPr>
          <w:rFonts w:asciiTheme="majorHAnsi" w:hAnsiTheme="majorHAnsi" w:cstheme="majorHAnsi"/>
          <w:sz w:val="16"/>
        </w:rPr>
        <w:t xml:space="preserve"> While </w:t>
      </w:r>
      <w:r w:rsidRPr="00155A36">
        <w:rPr>
          <w:rFonts w:asciiTheme="majorHAnsi" w:hAnsiTheme="majorHAnsi" w:cstheme="majorHAnsi"/>
          <w:u w:val="single"/>
        </w:rPr>
        <w:t xml:space="preserve">the differences among species were subtle, </w:t>
      </w:r>
      <w:r w:rsidRPr="00155A36">
        <w:rPr>
          <w:rFonts w:asciiTheme="majorHAnsi" w:hAnsiTheme="majorHAnsi" w:cstheme="majorHAnsi"/>
          <w:b/>
          <w:bCs/>
          <w:highlight w:val="green"/>
          <w:u w:val="single"/>
        </w:rPr>
        <w:t>there was</w:t>
      </w:r>
      <w:r w:rsidRPr="00155A36">
        <w:rPr>
          <w:rFonts w:asciiTheme="majorHAnsi" w:hAnsiTheme="majorHAnsi" w:cstheme="majorHAnsi"/>
          <w:u w:val="single"/>
        </w:rPr>
        <w:t xml:space="preserve"> a </w:t>
      </w:r>
      <w:r w:rsidRPr="00155A36">
        <w:rPr>
          <w:rFonts w:asciiTheme="majorHAnsi" w:hAnsiTheme="majorHAnsi" w:cstheme="majorHAnsi"/>
          <w:b/>
          <w:bCs/>
          <w:highlight w:val="green"/>
          <w:u w:val="single"/>
        </w:rPr>
        <w:t>remarkable contrast in</w:t>
      </w:r>
      <w:r w:rsidRPr="00155A36">
        <w:rPr>
          <w:rFonts w:asciiTheme="majorHAnsi" w:hAnsiTheme="majorHAnsi" w:cstheme="majorHAnsi"/>
          <w:u w:val="single"/>
        </w:rPr>
        <w:t xml:space="preserve"> the</w:t>
      </w:r>
      <w:r w:rsidRPr="00155A36">
        <w:rPr>
          <w:rFonts w:asciiTheme="majorHAnsi" w:hAnsiTheme="majorHAnsi" w:cstheme="majorHAnsi"/>
          <w:b/>
          <w:bCs/>
          <w:u w:val="single"/>
        </w:rPr>
        <w:t xml:space="preserve"> </w:t>
      </w:r>
      <w:r w:rsidRPr="00155A36">
        <w:rPr>
          <w:rFonts w:asciiTheme="majorHAnsi" w:hAnsiTheme="majorHAnsi" w:cstheme="majorHAnsi"/>
          <w:b/>
          <w:bCs/>
          <w:highlight w:val="green"/>
          <w:u w:val="single"/>
        </w:rPr>
        <w:t>neocortices</w:t>
      </w:r>
      <w:r w:rsidRPr="00155A36">
        <w:rPr>
          <w:rFonts w:asciiTheme="majorHAnsi" w:hAnsiTheme="majorHAnsi" w:cstheme="majorHAnsi"/>
          <w:sz w:val="16"/>
        </w:rPr>
        <w:t xml:space="preserve">, specifically </w:t>
      </w:r>
      <w:r w:rsidRPr="00155A36">
        <w:rPr>
          <w:rFonts w:asciiTheme="majorHAnsi" w:hAnsiTheme="majorHAnsi" w:cstheme="majorHAnsi"/>
          <w:u w:val="single"/>
        </w:rPr>
        <w:t xml:space="preserve">in an </w:t>
      </w:r>
      <w:r w:rsidRPr="00155A36">
        <w:rPr>
          <w:rFonts w:asciiTheme="majorHAnsi" w:hAnsiTheme="majorHAnsi" w:cstheme="majorHAnsi"/>
          <w:highlight w:val="green"/>
          <w:u w:val="single"/>
        </w:rPr>
        <w:t>area of the brain</w:t>
      </w:r>
      <w:r w:rsidRPr="00155A36">
        <w:rPr>
          <w:rFonts w:asciiTheme="majorHAnsi" w:hAnsiTheme="majorHAnsi" w:cstheme="majorHAnsi"/>
          <w:u w:val="single"/>
        </w:rPr>
        <w:t xml:space="preserve"> that is much </w:t>
      </w:r>
      <w:r w:rsidRPr="00155A36">
        <w:rPr>
          <w:rFonts w:asciiTheme="majorHAnsi" w:hAnsiTheme="majorHAnsi" w:cstheme="majorHAnsi"/>
          <w:highlight w:val="green"/>
          <w:u w:val="single"/>
        </w:rPr>
        <w:t>more developed in humans</w:t>
      </w:r>
      <w:r w:rsidRPr="00155A36">
        <w:rPr>
          <w:rFonts w:asciiTheme="majorHAnsi" w:hAnsiTheme="majorHAnsi" w:cstheme="majorHAnsi"/>
          <w:u w:val="single"/>
        </w:rPr>
        <w:t xml:space="preserve"> than in chimpanzees.</w:t>
      </w:r>
      <w:r w:rsidRPr="00155A36">
        <w:rPr>
          <w:rFonts w:asciiTheme="majorHAnsi" w:hAnsiTheme="majorHAnsi" w:cstheme="majorHAnsi"/>
          <w:sz w:val="16"/>
        </w:rPr>
        <w:t xml:space="preserve"> In fact, these researchers found that a gene called </w:t>
      </w:r>
      <w:r w:rsidRPr="00155A36">
        <w:rPr>
          <w:rFonts w:asciiTheme="majorHAnsi" w:hAnsiTheme="majorHAnsi" w:cstheme="majorHAnsi"/>
          <w:u w:val="single"/>
        </w:rPr>
        <w:t>tyrosine hydroxylase (</w:t>
      </w:r>
      <w:r w:rsidRPr="00155A36">
        <w:rPr>
          <w:rFonts w:asciiTheme="majorHAnsi" w:hAnsiTheme="majorHAnsi" w:cstheme="majorHAnsi"/>
          <w:highlight w:val="green"/>
          <w:u w:val="single"/>
        </w:rPr>
        <w:t>TH</w:t>
      </w:r>
      <w:r w:rsidRPr="00155A36">
        <w:rPr>
          <w:rFonts w:asciiTheme="majorHAnsi" w:hAnsiTheme="majorHAnsi" w:cstheme="majorHAnsi"/>
          <w:u w:val="single"/>
        </w:rPr>
        <w:t xml:space="preserve">) for the enzyme, </w:t>
      </w:r>
      <w:r w:rsidRPr="00155A36">
        <w:rPr>
          <w:rFonts w:asciiTheme="majorHAnsi" w:hAnsiTheme="majorHAnsi" w:cstheme="majorHAnsi"/>
          <w:highlight w:val="green"/>
          <w:u w:val="single"/>
        </w:rPr>
        <w:t>responsible for</w:t>
      </w:r>
      <w:r w:rsidRPr="00155A36">
        <w:rPr>
          <w:rFonts w:asciiTheme="majorHAnsi" w:hAnsiTheme="majorHAnsi" w:cstheme="majorHAnsi"/>
          <w:u w:val="single"/>
        </w:rPr>
        <w:t xml:space="preserve"> the </w:t>
      </w:r>
      <w:r w:rsidRPr="00155A36">
        <w:rPr>
          <w:rFonts w:asciiTheme="majorHAnsi" w:hAnsiTheme="majorHAnsi" w:cstheme="majorHAnsi"/>
          <w:highlight w:val="green"/>
          <w:u w:val="single"/>
        </w:rPr>
        <w:t>production of dopamine</w:t>
      </w:r>
      <w:r w:rsidRPr="00155A36">
        <w:rPr>
          <w:rFonts w:asciiTheme="majorHAnsi" w:hAnsiTheme="majorHAnsi" w:cstheme="majorHAnsi"/>
          <w:sz w:val="16"/>
        </w:rPr>
        <w:t xml:space="preserve">, was </w:t>
      </w:r>
      <w:r w:rsidRPr="00155A36">
        <w:rPr>
          <w:rFonts w:asciiTheme="majorHAnsi" w:hAnsiTheme="majorHAnsi" w:cstheme="majorHAnsi"/>
          <w:u w:val="single"/>
        </w:rPr>
        <w:t>expressed in the neocortex of humans, but not chimpanzees.</w:t>
      </w:r>
      <w:r w:rsidRPr="00155A36">
        <w:rPr>
          <w:rFonts w:asciiTheme="majorHAnsi" w:hAnsiTheme="majorHAnsi" w:cstheme="majorHAnsi"/>
          <w:sz w:val="16"/>
        </w:rPr>
        <w:t xml:space="preserve"> As discussed earlier, </w:t>
      </w:r>
      <w:r w:rsidRPr="00155A36">
        <w:rPr>
          <w:rFonts w:asciiTheme="majorHAnsi" w:hAnsiTheme="majorHAnsi" w:cstheme="majorHAnsi"/>
          <w:u w:val="single"/>
        </w:rPr>
        <w:t>dopamine is</w:t>
      </w:r>
      <w:r w:rsidRPr="00155A36">
        <w:rPr>
          <w:rFonts w:asciiTheme="majorHAnsi" w:hAnsiTheme="majorHAnsi" w:cstheme="majorHAnsi"/>
          <w:sz w:val="16"/>
        </w:rPr>
        <w:t xml:space="preserve"> best </w:t>
      </w:r>
      <w:r w:rsidRPr="00155A36">
        <w:rPr>
          <w:rFonts w:asciiTheme="majorHAnsi" w:hAnsiTheme="majorHAnsi" w:cstheme="majorHAnsi"/>
          <w:u w:val="single"/>
        </w:rPr>
        <w:t>known for its</w:t>
      </w:r>
      <w:r w:rsidRPr="00155A36">
        <w:rPr>
          <w:rFonts w:asciiTheme="majorHAnsi" w:hAnsiTheme="majorHAnsi" w:cstheme="majorHAnsi"/>
          <w:sz w:val="16"/>
        </w:rPr>
        <w:t xml:space="preserve"> essential </w:t>
      </w:r>
      <w:r w:rsidRPr="00155A36">
        <w:rPr>
          <w:rFonts w:asciiTheme="majorHAnsi" w:hAnsiTheme="majorHAnsi" w:cstheme="majorHAnsi"/>
          <w:u w:val="single"/>
        </w:rPr>
        <w:t>role within the brain’s reward system; the</w:t>
      </w:r>
      <w:r w:rsidRPr="00155A36">
        <w:rPr>
          <w:rFonts w:asciiTheme="majorHAnsi" w:hAnsiTheme="majorHAnsi" w:cstheme="majorHAnsi"/>
          <w:sz w:val="16"/>
        </w:rPr>
        <w:t xml:space="preserve"> very </w:t>
      </w:r>
      <w:r w:rsidRPr="00155A36">
        <w:rPr>
          <w:rFonts w:asciiTheme="majorHAnsi" w:hAnsiTheme="majorHAnsi" w:cstheme="majorHAnsi"/>
          <w:u w:val="single"/>
        </w:rPr>
        <w:t>system that responds to everything from sex, to gambling, to food, and to addictive drugs.</w:t>
      </w:r>
      <w:r w:rsidRPr="00155A3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155A36">
        <w:rPr>
          <w:rFonts w:asciiTheme="majorHAnsi" w:hAnsiTheme="majorHAnsi" w:cstheme="majorHAnsi"/>
          <w:highlight w:val="green"/>
          <w:u w:val="single"/>
        </w:rPr>
        <w:t>dopamine plays</w:t>
      </w:r>
      <w:r w:rsidRPr="00155A36">
        <w:rPr>
          <w:rFonts w:asciiTheme="majorHAnsi" w:hAnsiTheme="majorHAnsi" w:cstheme="majorHAnsi"/>
          <w:u w:val="single"/>
        </w:rPr>
        <w:t xml:space="preserve"> a substantial </w:t>
      </w:r>
      <w:r w:rsidRPr="00155A36">
        <w:rPr>
          <w:rFonts w:asciiTheme="majorHAnsi" w:hAnsiTheme="majorHAnsi" w:cstheme="majorHAnsi"/>
          <w:highlight w:val="green"/>
          <w:u w:val="single"/>
        </w:rPr>
        <w:t>role in</w:t>
      </w:r>
      <w:r w:rsidRPr="00155A36">
        <w:rPr>
          <w:rFonts w:asciiTheme="majorHAnsi" w:hAnsiTheme="majorHAnsi" w:cstheme="majorHAnsi"/>
          <w:u w:val="single"/>
        </w:rPr>
        <w:t xml:space="preserve"> humans’ </w:t>
      </w:r>
      <w:r w:rsidRPr="00155A36">
        <w:rPr>
          <w:rFonts w:asciiTheme="majorHAnsi" w:hAnsiTheme="majorHAnsi" w:cstheme="majorHAnsi"/>
          <w:highlight w:val="green"/>
          <w:u w:val="single"/>
        </w:rPr>
        <w:t>ability to pursue</w:t>
      </w:r>
      <w:r w:rsidRPr="00155A36">
        <w:rPr>
          <w:rFonts w:asciiTheme="majorHAnsi" w:hAnsiTheme="majorHAnsi" w:cstheme="majorHAnsi"/>
          <w:u w:val="single"/>
        </w:rPr>
        <w:t xml:space="preserve"> various </w:t>
      </w:r>
      <w:r w:rsidRPr="00155A36">
        <w:rPr>
          <w:rFonts w:asciiTheme="majorHAnsi" w:hAnsiTheme="majorHAnsi" w:cstheme="majorHAnsi"/>
          <w:highlight w:val="green"/>
          <w:u w:val="single"/>
        </w:rPr>
        <w:t>rewards that are</w:t>
      </w:r>
      <w:r w:rsidRPr="00155A36">
        <w:rPr>
          <w:rFonts w:asciiTheme="majorHAnsi" w:hAnsiTheme="majorHAnsi" w:cstheme="majorHAnsi"/>
          <w:u w:val="single"/>
        </w:rPr>
        <w:t xml:space="preserve"> perhaps months or even </w:t>
      </w:r>
      <w:r w:rsidRPr="00155A36">
        <w:rPr>
          <w:rFonts w:asciiTheme="majorHAnsi" w:hAnsiTheme="majorHAnsi" w:cstheme="majorHAnsi"/>
          <w:highlight w:val="green"/>
          <w:u w:val="single"/>
        </w:rPr>
        <w:t>years away</w:t>
      </w:r>
      <w:r w:rsidRPr="00155A3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55A36">
        <w:rPr>
          <w:rFonts w:asciiTheme="majorHAnsi" w:hAnsiTheme="majorHAnsi" w:cstheme="majorHAnsi"/>
          <w:u w:val="single"/>
        </w:rPr>
        <w:t>This may explain what often motivates people to work for things that have no apparent short-term benefit</w:t>
      </w:r>
      <w:r w:rsidRPr="00155A3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FF73899" w14:textId="77777777" w:rsidR="00F028B6" w:rsidRDefault="00F028B6" w:rsidP="00F028B6">
      <w:pPr>
        <w:pStyle w:val="Heading4"/>
        <w:rPr>
          <w:rFonts w:eastAsia="Times New Roman"/>
        </w:rPr>
      </w:pPr>
      <w:r>
        <w:rPr>
          <w:rFonts w:eastAsia="Times New Roman"/>
        </w:rPr>
        <w:t>[2] Only natural observable moral facts exist:</w:t>
      </w:r>
    </w:p>
    <w:p w14:paraId="0A4328DE" w14:textId="77777777" w:rsidR="00F028B6" w:rsidRDefault="00F028B6" w:rsidP="00F028B6">
      <w:pPr>
        <w:pStyle w:val="Heading4"/>
        <w:rPr>
          <w:rFonts w:eastAsia="Times New Roman"/>
        </w:rPr>
      </w:pPr>
      <w:r w:rsidRPr="00F54957">
        <w:rPr>
          <w:u w:val="single"/>
        </w:rPr>
        <w:t xml:space="preserve">Papineau </w:t>
      </w:r>
      <w:r>
        <w:rPr>
          <w:u w:val="single"/>
        </w:rPr>
        <w:t>07</w:t>
      </w:r>
      <w:r w:rsidRPr="00F54957">
        <w:rPr>
          <w:u w:val="single"/>
        </w:rPr>
        <w:t>,</w:t>
      </w:r>
      <w:r w:rsidRPr="00994E2B">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follow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4D83739C" w14:textId="77777777" w:rsidR="00F028B6" w:rsidRPr="00815C42" w:rsidRDefault="00F028B6" w:rsidP="00F028B6">
      <w:pPr>
        <w:pStyle w:val="Heading4"/>
      </w:pPr>
      <w: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46F712E5" w14:textId="77777777" w:rsidR="00F028B6" w:rsidRPr="008D552A" w:rsidRDefault="00F028B6" w:rsidP="00F028B6">
      <w:pPr>
        <w:pStyle w:val="Heading4"/>
        <w:rPr>
          <w:rFonts w:cs="Calibri"/>
        </w:rPr>
      </w:pPr>
      <w:r>
        <w:rPr>
          <w:rFonts w:cs="Calibri"/>
        </w:rPr>
        <w:t>3</w:t>
      </w:r>
      <w:r w:rsidRPr="008D552A">
        <w:rPr>
          <w:rFonts w:cs="Calibri"/>
        </w:rPr>
        <w:t xml:space="preserve">] Lexical Prerequisite – suffering creates lifelong conditions and threats on life that preclude the ability of actors being able to engage in other ethical evaluations since they are in a constant state of crisis. </w:t>
      </w:r>
    </w:p>
    <w:p w14:paraId="0F9CB243" w14:textId="77777777" w:rsidR="00F028B6" w:rsidRPr="008D552A" w:rsidRDefault="00F028B6" w:rsidP="00F028B6">
      <w:pPr>
        <w:pStyle w:val="Heading4"/>
        <w:tabs>
          <w:tab w:val="left" w:pos="2250"/>
        </w:tabs>
        <w:spacing w:line="240" w:lineRule="auto"/>
        <w:rPr>
          <w:rFonts w:cs="Calibri"/>
          <w:color w:val="000000" w:themeColor="text1"/>
        </w:rPr>
      </w:pPr>
      <w:r>
        <w:rPr>
          <w:rFonts w:cs="Calibri"/>
          <w:color w:val="000000" w:themeColor="text1"/>
        </w:rPr>
        <w:t>4</w:t>
      </w:r>
      <w:r w:rsidRPr="008D552A">
        <w:rPr>
          <w:rFonts w:cs="Calibri"/>
          <w:color w:val="000000" w:themeColor="text1"/>
        </w:rPr>
        <w:t xml:space="preserve">] Actor specificity: </w:t>
      </w:r>
    </w:p>
    <w:p w14:paraId="096F6A5E" w14:textId="77777777" w:rsidR="00F028B6" w:rsidRPr="008D552A" w:rsidRDefault="00F028B6" w:rsidP="00F028B6">
      <w:pPr>
        <w:pStyle w:val="Heading4"/>
        <w:rPr>
          <w:rFonts w:cs="Calibri"/>
          <w:color w:val="000000" w:themeColor="text1"/>
        </w:rPr>
      </w:pPr>
      <w:r w:rsidRPr="008D552A">
        <w:rPr>
          <w:rFonts w:cs="Calibri"/>
          <w:color w:val="000000" w:themeColor="text1"/>
        </w:rPr>
        <w:t xml:space="preserve">A] Governments must aggregate since every policy benefit some and harms others, which also means side constraints freeze action. </w:t>
      </w:r>
    </w:p>
    <w:p w14:paraId="12504A34" w14:textId="77777777" w:rsidR="00F028B6" w:rsidRPr="008D552A" w:rsidRDefault="00F028B6" w:rsidP="00F028B6">
      <w:pPr>
        <w:pStyle w:val="Heading4"/>
        <w:rPr>
          <w:rFonts w:cs="Calibri"/>
          <w:color w:val="000000" w:themeColor="text1"/>
        </w:rPr>
      </w:pPr>
      <w:r w:rsidRPr="008D552A">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8D552A">
        <w:rPr>
          <w:rFonts w:cs="Calibri"/>
          <w:i/>
          <w:color w:val="000000" w:themeColor="text1"/>
          <w:u w:val="single"/>
        </w:rPr>
        <w:t>no</w:t>
      </w:r>
      <w:r w:rsidRPr="008D552A">
        <w:rPr>
          <w:rFonts w:cs="Calibri"/>
          <w:color w:val="000000" w:themeColor="text1"/>
        </w:rPr>
        <w:t xml:space="preserve"> action.</w:t>
      </w:r>
    </w:p>
    <w:p w14:paraId="2D3B6D41" w14:textId="77777777" w:rsidR="00F028B6" w:rsidRPr="008D552A" w:rsidRDefault="00F028B6" w:rsidP="00F028B6">
      <w:pPr>
        <w:pStyle w:val="Heading4"/>
        <w:rPr>
          <w:rFonts w:cs="Calibri"/>
          <w:color w:val="000000" w:themeColor="text1"/>
        </w:rPr>
      </w:pPr>
      <w:r>
        <w:rPr>
          <w:rFonts w:cs="Calibri"/>
          <w:color w:val="000000" w:themeColor="text1"/>
        </w:rPr>
        <w:t>5</w:t>
      </w:r>
      <w:r w:rsidRPr="008D552A">
        <w:rPr>
          <w:rFonts w:cs="Calibri"/>
          <w:color w:val="000000" w:themeColor="text1"/>
        </w:rPr>
        <w:t xml:space="preserve">] No act-omission distinction—governments are responsible for everything in the public sphere, so inaction is implicit authorization of action: they have to yes/no bills, which means everything collapse to aggregation. </w:t>
      </w:r>
    </w:p>
    <w:p w14:paraId="5BDB3193" w14:textId="77777777" w:rsidR="00F028B6" w:rsidRDefault="00F028B6" w:rsidP="00F028B6">
      <w:pPr>
        <w:pStyle w:val="Heading4"/>
        <w:rPr>
          <w:rFonts w:cs="Calibri"/>
        </w:rPr>
      </w:pPr>
      <w:r>
        <w:rPr>
          <w:rFonts w:cs="Calibri"/>
        </w:rPr>
        <w:t>6</w:t>
      </w:r>
      <w:r w:rsidRPr="008D552A">
        <w:rPr>
          <w:rFonts w:cs="Calibri"/>
        </w:rPr>
        <w:t>] No intent-foresight distinction—</w:t>
      </w:r>
      <w:r w:rsidRPr="008D552A">
        <w:rPr>
          <w:rFonts w:eastAsia="Calibri" w:cs="Calibri"/>
        </w:rPr>
        <w:t xml:space="preserve"> If</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foresee</w:t>
      </w:r>
      <w:r w:rsidRPr="008D552A">
        <w:rPr>
          <w:rFonts w:cs="Calibri"/>
        </w:rPr>
        <w:t xml:space="preserve"> </w:t>
      </w:r>
      <w:r w:rsidRPr="008D552A">
        <w:rPr>
          <w:rFonts w:eastAsia="Calibri" w:cs="Calibri"/>
        </w:rPr>
        <w:t>a</w:t>
      </w:r>
      <w:r w:rsidRPr="008D552A">
        <w:rPr>
          <w:rFonts w:cs="Calibri"/>
        </w:rPr>
        <w:t xml:space="preserve"> </w:t>
      </w:r>
      <w:r w:rsidRPr="008D552A">
        <w:rPr>
          <w:rFonts w:eastAsia="Calibri" w:cs="Calibri"/>
        </w:rPr>
        <w:t>consequence</w:t>
      </w:r>
      <w:r w:rsidRPr="008D552A">
        <w:rPr>
          <w:rFonts w:cs="Calibri"/>
        </w:rPr>
        <w:t xml:space="preserve">, </w:t>
      </w:r>
      <w:r w:rsidRPr="008D552A">
        <w:rPr>
          <w:rFonts w:eastAsia="Calibri" w:cs="Calibri"/>
        </w:rPr>
        <w:t>then</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becomes</w:t>
      </w:r>
      <w:r w:rsidRPr="008D552A">
        <w:rPr>
          <w:rFonts w:cs="Calibri"/>
        </w:rPr>
        <w:t xml:space="preserve"> </w:t>
      </w:r>
      <w:r w:rsidRPr="008D552A">
        <w:rPr>
          <w:rFonts w:eastAsia="Calibri" w:cs="Calibri"/>
        </w:rPr>
        <w:t>part</w:t>
      </w:r>
      <w:r w:rsidRPr="008D552A">
        <w:rPr>
          <w:rFonts w:cs="Calibri"/>
        </w:rPr>
        <w:t xml:space="preserve"> </w:t>
      </w:r>
      <w:r w:rsidRPr="008D552A">
        <w:rPr>
          <w:rFonts w:eastAsia="Calibri" w:cs="Calibri"/>
        </w:rPr>
        <w:t>of</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deliberation</w:t>
      </w:r>
      <w:r w:rsidRPr="008D552A">
        <w:rPr>
          <w:rFonts w:cs="Calibri"/>
        </w:rPr>
        <w:t xml:space="preserve"> </w:t>
      </w:r>
      <w:r w:rsidRPr="008D552A">
        <w:rPr>
          <w:rFonts w:eastAsia="Calibri" w:cs="Calibri"/>
        </w:rPr>
        <w:t>which</w:t>
      </w:r>
      <w:r w:rsidRPr="008D552A">
        <w:rPr>
          <w:rFonts w:cs="Calibri"/>
        </w:rPr>
        <w:t xml:space="preserve"> </w:t>
      </w:r>
      <w:r w:rsidRPr="008D552A">
        <w:rPr>
          <w:rFonts w:eastAsia="Calibri" w:cs="Calibri"/>
        </w:rPr>
        <w:t>makes</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intrinsic</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our</w:t>
      </w:r>
      <w:r w:rsidRPr="008D552A">
        <w:rPr>
          <w:rFonts w:cs="Calibri"/>
        </w:rPr>
        <w:t xml:space="preserve"> </w:t>
      </w:r>
      <w:r w:rsidRPr="008D552A">
        <w:rPr>
          <w:rFonts w:eastAsia="Calibri" w:cs="Calibri"/>
        </w:rPr>
        <w:t>action</w:t>
      </w:r>
      <w:r w:rsidRPr="008D552A">
        <w:rPr>
          <w:rFonts w:cs="Calibri"/>
        </w:rPr>
        <w:t xml:space="preserve"> </w:t>
      </w:r>
      <w:r w:rsidRPr="008D552A">
        <w:rPr>
          <w:rFonts w:eastAsia="Calibri" w:cs="Calibri"/>
        </w:rPr>
        <w:t>since</w:t>
      </w:r>
      <w:r w:rsidRPr="008D552A">
        <w:rPr>
          <w:rFonts w:cs="Calibri"/>
        </w:rPr>
        <w:t xml:space="preserve"> </w:t>
      </w:r>
      <w:r w:rsidRPr="008D552A">
        <w:rPr>
          <w:rFonts w:eastAsia="Calibri" w:cs="Calibri"/>
        </w:rPr>
        <w:t>we</w:t>
      </w:r>
      <w:r w:rsidRPr="008D552A">
        <w:rPr>
          <w:rFonts w:cs="Calibri"/>
        </w:rPr>
        <w:t xml:space="preserve"> </w:t>
      </w:r>
      <w:r w:rsidRPr="008D552A">
        <w:rPr>
          <w:rFonts w:eastAsia="Calibri" w:cs="Calibri"/>
        </w:rPr>
        <w:t>intend</w:t>
      </w:r>
      <w:r w:rsidRPr="008D552A">
        <w:rPr>
          <w:rFonts w:cs="Calibri"/>
        </w:rPr>
        <w:t xml:space="preserve"> </w:t>
      </w:r>
      <w:r w:rsidRPr="008D552A">
        <w:rPr>
          <w:rFonts w:eastAsia="Calibri" w:cs="Calibri"/>
        </w:rPr>
        <w:t>it</w:t>
      </w:r>
      <w:r w:rsidRPr="008D552A">
        <w:rPr>
          <w:rFonts w:cs="Calibri"/>
        </w:rPr>
        <w:t xml:space="preserve"> </w:t>
      </w:r>
      <w:r w:rsidRPr="008D552A">
        <w:rPr>
          <w:rFonts w:eastAsia="Calibri" w:cs="Calibri"/>
        </w:rPr>
        <w:t>to</w:t>
      </w:r>
      <w:r w:rsidRPr="008D552A">
        <w:rPr>
          <w:rFonts w:cs="Calibri"/>
        </w:rPr>
        <w:t xml:space="preserve"> </w:t>
      </w:r>
      <w:r w:rsidRPr="008D552A">
        <w:rPr>
          <w:rFonts w:eastAsia="Calibri" w:cs="Calibri"/>
        </w:rPr>
        <w:t>happen</w:t>
      </w:r>
      <w:r w:rsidRPr="008D552A">
        <w:rPr>
          <w:rFonts w:cs="Calibri"/>
        </w:rPr>
        <w:t>.</w:t>
      </w:r>
    </w:p>
    <w:p w14:paraId="0309C1E0" w14:textId="77777777" w:rsidR="00F028B6" w:rsidRPr="008A5C7F" w:rsidRDefault="00F028B6" w:rsidP="00F028B6">
      <w:pPr>
        <w:keepNext/>
        <w:keepLines/>
        <w:spacing w:before="40" w:after="0"/>
        <w:jc w:val="both"/>
        <w:outlineLvl w:val="3"/>
        <w:rPr>
          <w:rFonts w:eastAsia="Times New Roman" w:cs="Times New Roman"/>
          <w:b/>
          <w:iCs/>
          <w:sz w:val="26"/>
        </w:rPr>
      </w:pPr>
      <w:r>
        <w:rPr>
          <w:rFonts w:eastAsia="Times New Roman" w:cs="Times New Roman"/>
          <w:b/>
          <w:iCs/>
          <w:sz w:val="26"/>
        </w:rPr>
        <w:t xml:space="preserve">[7] </w:t>
      </w:r>
      <w:r w:rsidRPr="008A5C7F">
        <w:rPr>
          <w:rFonts w:eastAsia="Times New Roman" w:cs="Times New Roman"/>
          <w:b/>
          <w:iCs/>
          <w:sz w:val="26"/>
        </w:rPr>
        <w:t xml:space="preserve">Use epistemic modesty for evaluating the framework debate: that means compare the probability of the framework times the magnitude of the impact under a framework. Prefer: </w:t>
      </w:r>
    </w:p>
    <w:p w14:paraId="285F7050" w14:textId="77777777" w:rsidR="00F028B6" w:rsidRDefault="00F028B6" w:rsidP="00F028B6">
      <w:pPr>
        <w:keepNext/>
        <w:keepLines/>
        <w:spacing w:before="40" w:after="0"/>
        <w:jc w:val="both"/>
        <w:outlineLvl w:val="3"/>
        <w:rPr>
          <w:rFonts w:eastAsia="Times New Roman" w:cs="Calibri Light"/>
          <w:b/>
          <w:iCs/>
          <w:sz w:val="26"/>
        </w:rPr>
      </w:pPr>
      <w:r>
        <w:rPr>
          <w:rFonts w:eastAsia="Times New Roman" w:cs="Calibri Light"/>
          <w:b/>
          <w:iCs/>
          <w:sz w:val="26"/>
        </w:rPr>
        <w:t>[</w:t>
      </w:r>
      <w:r w:rsidRPr="008A5C7F">
        <w:rPr>
          <w:rFonts w:eastAsia="Times New Roman" w:cs="Calibri Light"/>
          <w:b/>
          <w:iCs/>
          <w:sz w:val="26"/>
        </w:rPr>
        <w:t xml:space="preserve">A] Clash—disincentives debaters from going all in for framework which means we get the ideal balance between topic ed and phil ed—it’s important to talk about contention-level offense </w:t>
      </w:r>
    </w:p>
    <w:p w14:paraId="706480E8" w14:textId="77777777" w:rsidR="00F028B6" w:rsidRDefault="00F028B6" w:rsidP="00F028B6">
      <w:pPr>
        <w:keepNext/>
        <w:keepLines/>
        <w:spacing w:before="40" w:after="0"/>
        <w:jc w:val="both"/>
        <w:outlineLvl w:val="3"/>
        <w:rPr>
          <w:rFonts w:eastAsia="Times New Roman" w:cs="Calibri Light"/>
          <w:b/>
          <w:iCs/>
          <w:sz w:val="26"/>
        </w:rPr>
      </w:pPr>
      <w:r>
        <w:rPr>
          <w:rFonts w:eastAsia="Times New Roman" w:cs="Calibri Light"/>
          <w:b/>
          <w:iCs/>
          <w:sz w:val="26"/>
        </w:rPr>
        <w:t>[C] Action under one framework isn’t exclusive of action under another.</w:t>
      </w:r>
    </w:p>
    <w:p w14:paraId="5AB23EF0" w14:textId="77777777" w:rsidR="00F028B6" w:rsidRPr="00650470" w:rsidRDefault="00F028B6" w:rsidP="00F028B6">
      <w:pPr>
        <w:spacing w:after="0" w:line="240" w:lineRule="auto"/>
        <w:jc w:val="both"/>
        <w:rPr>
          <w:rFonts w:eastAsia="Times New Roman"/>
          <w:sz w:val="16"/>
          <w:szCs w:val="26"/>
        </w:rPr>
      </w:pPr>
      <w:r w:rsidRPr="00650470">
        <w:rPr>
          <w:rStyle w:val="Heading4Char"/>
          <w:rFonts w:cs="Times New Roman"/>
          <w:u w:val="single"/>
        </w:rPr>
        <w:t>Enoch ‘11</w:t>
      </w:r>
      <w:r w:rsidRPr="00650470">
        <w:rPr>
          <w:rFonts w:eastAsia="Times New Roman"/>
          <w:sz w:val="16"/>
          <w:szCs w:val="26"/>
        </w:rPr>
        <w:t xml:space="preserve">, David. "Giving Practical Reasons." Philosophers Imprint. The Hebrew University, Mar. </w:t>
      </w:r>
      <w:r w:rsidRPr="00650470">
        <w:rPr>
          <w:rStyle w:val="Heading4Char"/>
          <w:rFonts w:cs="Times New Roman"/>
          <w:b w:val="0"/>
          <w:sz w:val="16"/>
        </w:rPr>
        <w:t>2011</w:t>
      </w:r>
      <w:r w:rsidRPr="00650470">
        <w:rPr>
          <w:rFonts w:eastAsia="Times New Roman"/>
          <w:sz w:val="16"/>
          <w:szCs w:val="26"/>
        </w:rPr>
        <w:t>. Web. &lt;https://quod.lib.umich.edu/cgi/p/pod/dod-idx/giving-practical-reasons.pdf?c=phimp;idno=3521354.0011.004&gt;.</w:t>
      </w:r>
    </w:p>
    <w:p w14:paraId="0325645E" w14:textId="77777777" w:rsidR="00F028B6" w:rsidRPr="00D50B96" w:rsidRDefault="00F028B6" w:rsidP="00F028B6">
      <w:pPr>
        <w:spacing w:after="0" w:line="240" w:lineRule="auto"/>
        <w:jc w:val="both"/>
        <w:rPr>
          <w:rFonts w:eastAsia="Times New Roman"/>
          <w:sz w:val="12"/>
        </w:rPr>
      </w:pPr>
      <w:r w:rsidRPr="00650470">
        <w:rPr>
          <w:rFonts w:eastAsia="Times New Roman"/>
          <w:sz w:val="12"/>
        </w:rPr>
        <w:t>I should also note something it does not take for the role played by the given reason in the receiver’s practical reasoning to be appropriate</w:t>
      </w:r>
      <w:r w:rsidRPr="008D1DF1">
        <w:rPr>
          <w:rFonts w:eastAsia="Times New Roman"/>
          <w:sz w:val="12"/>
        </w:rPr>
        <w:t xml:space="preserve">. </w:t>
      </w:r>
      <w:r w:rsidRPr="008D1DF1">
        <w:rPr>
          <w:rFonts w:eastAsia="Times New Roman"/>
          <w:b/>
          <w:u w:val="single"/>
        </w:rPr>
        <w:t>It is not required that the role be</w:t>
      </w:r>
      <w:r w:rsidRPr="00650470">
        <w:rPr>
          <w:rFonts w:eastAsia="Times New Roman"/>
          <w:sz w:val="12"/>
        </w:rPr>
        <w:t xml:space="preserve">, as it were, </w:t>
      </w:r>
      <w:r w:rsidRPr="008D1DF1">
        <w:rPr>
          <w:rFonts w:eastAsia="Times New Roman"/>
          <w:b/>
          <w:u w:val="single"/>
        </w:rPr>
        <w:t>ultimate</w:t>
      </w:r>
      <w:r w:rsidRPr="00650470">
        <w:rPr>
          <w:rFonts w:eastAsia="Times New Roman"/>
          <w:sz w:val="12"/>
        </w:rPr>
        <w:t xml:space="preserve">. In other words, it is perfectly consistent with robust reason-giving thus understood that there be a further, fuller, perhaps more basic story of why it is that B does and should take A’s relevant intentions as reason-giving. </w:t>
      </w:r>
      <w:r w:rsidRPr="00132C06">
        <w:rPr>
          <w:rFonts w:eastAsia="Times New Roman"/>
          <w:b/>
          <w:highlight w:val="yellow"/>
          <w:u w:val="single"/>
        </w:rPr>
        <w:t>Perhaps</w:t>
      </w:r>
      <w:r w:rsidRPr="00650470">
        <w:rPr>
          <w:rFonts w:eastAsia="Times New Roman"/>
          <w:sz w:val="12"/>
        </w:rPr>
        <w:t xml:space="preserve">, for instance, </w:t>
      </w:r>
      <w:r w:rsidRPr="00132C06">
        <w:rPr>
          <w:rFonts w:eastAsia="Times New Roman"/>
          <w:b/>
          <w:highlight w:val="yellow"/>
          <w:u w:val="single"/>
        </w:rPr>
        <w:t>B is a</w:t>
      </w:r>
      <w:r w:rsidRPr="00650470">
        <w:rPr>
          <w:rFonts w:eastAsia="Times New Roman"/>
          <w:b/>
          <w:u w:val="single"/>
        </w:rPr>
        <w:t xml:space="preserve"> simple </w:t>
      </w:r>
      <w:r w:rsidRPr="00132C06">
        <w:rPr>
          <w:rFonts w:eastAsia="Times New Roman"/>
          <w:b/>
          <w:highlight w:val="yellow"/>
          <w:u w:val="single"/>
        </w:rPr>
        <w:t>utilitarian</w:t>
      </w:r>
      <w:r w:rsidRPr="00650470">
        <w:rPr>
          <w:rFonts w:eastAsia="Times New Roman"/>
          <w:sz w:val="12"/>
        </w:rPr>
        <w:t xml:space="preserve">, and let’s further assume that simple utilitarianism is indeed the true fundamental story about all reasons for action. </w:t>
      </w:r>
      <w:r w:rsidRPr="00132C06">
        <w:rPr>
          <w:rFonts w:eastAsia="Times New Roman"/>
          <w:b/>
          <w:highlight w:val="yellow"/>
          <w:u w:val="single"/>
        </w:rPr>
        <w:t>If so, B will take A’s request as a reason to [act] if</w:t>
      </w:r>
      <w:r w:rsidRPr="00650470">
        <w:rPr>
          <w:rFonts w:eastAsia="Times New Roman"/>
          <w:sz w:val="12"/>
        </w:rPr>
        <w:t xml:space="preserve"> and only if, and because, </w:t>
      </w:r>
      <w:r w:rsidRPr="00132C06">
        <w:rPr>
          <w:rFonts w:eastAsia="Times New Roman"/>
          <w:b/>
          <w:highlight w:val="yellow"/>
          <w:u w:val="single"/>
        </w:rPr>
        <w:t>doing so will maximize utility</w:t>
      </w:r>
      <w:r w:rsidRPr="00650470">
        <w:rPr>
          <w:rFonts w:eastAsia="Times New Roman"/>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650470">
        <w:rPr>
          <w:rFonts w:eastAsia="Times New Roman"/>
          <w:b/>
          <w:u w:val="single"/>
        </w:rPr>
        <w:t>this seems to me the independently plausible result</w:t>
      </w:r>
      <w:r w:rsidRPr="00650470">
        <w:rPr>
          <w:rFonts w:eastAsia="Times New Roman"/>
          <w:sz w:val="12"/>
        </w:rPr>
        <w:t xml:space="preserve"> here. Notice that the intentions mentioned above do not include something like the intention that B actually Φs. This is so because </w:t>
      </w:r>
      <w:r w:rsidRPr="00132C06">
        <w:rPr>
          <w:rFonts w:eastAsia="Times New Roman"/>
          <w:b/>
          <w:highlight w:val="yellow"/>
          <w:u w:val="single"/>
        </w:rPr>
        <w:t>A can give B a reason to [act]</w:t>
      </w:r>
      <w:r w:rsidRPr="00650470">
        <w:rPr>
          <w:rFonts w:eastAsia="Times New Roman"/>
          <w:b/>
          <w:u w:val="single"/>
        </w:rPr>
        <w:t xml:space="preserve"> Φ </w:t>
      </w:r>
      <w:r w:rsidRPr="00132C06">
        <w:rPr>
          <w:rFonts w:eastAsia="Times New Roman"/>
          <w:b/>
          <w:highlight w:val="yellow"/>
          <w:u w:val="single"/>
        </w:rPr>
        <w:t>knowing</w:t>
      </w:r>
      <w:r w:rsidRPr="00650470">
        <w:rPr>
          <w:rFonts w:eastAsia="Times New Roman"/>
          <w:b/>
          <w:u w:val="single"/>
        </w:rPr>
        <w:t xml:space="preserve"> well that </w:t>
      </w:r>
      <w:r w:rsidRPr="00132C06">
        <w:rPr>
          <w:rFonts w:eastAsia="Times New Roman"/>
          <w:b/>
          <w:highlight w:val="yellow"/>
          <w:u w:val="single"/>
        </w:rPr>
        <w:t>other reasons may be relevant, including</w:t>
      </w:r>
      <w:r w:rsidRPr="00650470">
        <w:rPr>
          <w:rFonts w:eastAsia="Times New Roman"/>
          <w:b/>
          <w:u w:val="single"/>
        </w:rPr>
        <w:t xml:space="preserve"> possibly </w:t>
      </w:r>
      <w:r w:rsidRPr="00132C06">
        <w:rPr>
          <w:rFonts w:eastAsia="Times New Roman"/>
          <w:b/>
          <w:highlight w:val="yellow"/>
          <w:u w:val="single"/>
        </w:rPr>
        <w:t>stronger reasons not to [act]</w:t>
      </w:r>
      <w:r w:rsidRPr="00650470">
        <w:rPr>
          <w:rFonts w:eastAsia="Times New Roman"/>
          <w:b/>
          <w:u w:val="single"/>
        </w:rPr>
        <w:t xml:space="preserve"> Φ</w:t>
      </w:r>
      <w:r w:rsidRPr="00650470">
        <w:rPr>
          <w:rFonts w:eastAsia="Times New Roman"/>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32C06">
        <w:rPr>
          <w:rFonts w:eastAsia="Times New Roman"/>
          <w:b/>
          <w:highlight w:val="yellow"/>
          <w:u w:val="single"/>
        </w:rPr>
        <w:t>A need not intend that the given reason be the only reason</w:t>
      </w:r>
      <w:r w:rsidRPr="00650470">
        <w:rPr>
          <w:rFonts w:eastAsia="Times New Roman"/>
          <w:sz w:val="12"/>
        </w:rPr>
        <w:t xml:space="preserve"> for which B Φs.</w:t>
      </w:r>
    </w:p>
    <w:p w14:paraId="4C882232" w14:textId="77777777" w:rsidR="00F028B6" w:rsidRPr="00E133B3" w:rsidRDefault="00F028B6" w:rsidP="00F028B6">
      <w:pPr>
        <w:pStyle w:val="Heading4"/>
        <w:rPr>
          <w:rFonts w:cs="Calibri"/>
        </w:rPr>
      </w:pPr>
      <w:r w:rsidRPr="00E133B3">
        <w:rPr>
          <w:rFonts w:cs="Calibri"/>
        </w:rPr>
        <w:t>Extinction first –</w:t>
      </w:r>
    </w:p>
    <w:p w14:paraId="1D94ACEA" w14:textId="77777777" w:rsidR="00F028B6" w:rsidRPr="00E133B3" w:rsidRDefault="00F028B6" w:rsidP="00F028B6">
      <w:pPr>
        <w:pStyle w:val="Heading4"/>
        <w:ind w:firstLine="720"/>
        <w:rPr>
          <w:rFonts w:cs="Calibri"/>
        </w:rPr>
      </w:pPr>
      <w:r w:rsidRPr="00E133B3">
        <w:rPr>
          <w:rFonts w:cs="Calibri"/>
        </w:rPr>
        <w:t>1 – Forecloses future improvement – we can never improve society because our impact is irreversible</w:t>
      </w:r>
    </w:p>
    <w:p w14:paraId="6BBA41D4" w14:textId="77777777" w:rsidR="00F028B6" w:rsidRPr="00E133B3" w:rsidRDefault="00F028B6" w:rsidP="00F028B6">
      <w:pPr>
        <w:pStyle w:val="Heading4"/>
        <w:ind w:firstLine="720"/>
        <w:rPr>
          <w:rFonts w:cs="Calibri"/>
        </w:rPr>
      </w:pPr>
      <w:r w:rsidRPr="00E133B3">
        <w:rPr>
          <w:rFonts w:cs="Calibri"/>
        </w:rPr>
        <w:t>2 – Turns suffering – mass death causes suffering because people can’t get access to resources and basic necessities</w:t>
      </w:r>
    </w:p>
    <w:p w14:paraId="637C6464" w14:textId="77777777" w:rsidR="00F028B6" w:rsidRPr="00E133B3" w:rsidRDefault="00F028B6" w:rsidP="00F028B6">
      <w:pPr>
        <w:pStyle w:val="Heading4"/>
        <w:ind w:left="720"/>
        <w:rPr>
          <w:rFonts w:cs="Calibri"/>
        </w:rPr>
      </w:pPr>
      <w:r w:rsidRPr="00E133B3">
        <w:rPr>
          <w:rFonts w:cs="Calibri"/>
        </w:rPr>
        <w:t>3 – Moral obligation – allowing people to die is unethical and should be prevented because it creates ethics towards other people</w:t>
      </w:r>
    </w:p>
    <w:p w14:paraId="36242C44" w14:textId="77777777" w:rsidR="00F028B6" w:rsidRDefault="00F028B6" w:rsidP="00F028B6">
      <w:pPr>
        <w:pStyle w:val="Heading4"/>
        <w:ind w:firstLine="720"/>
        <w:rPr>
          <w:rFonts w:cs="Calibri"/>
        </w:rPr>
      </w:pPr>
      <w:r w:rsidRPr="00E133B3">
        <w:rPr>
          <w:rFonts w:cs="Calibri"/>
        </w:rPr>
        <w:t>4 – Objectivity – body count is the most objective way to calculate impacts because comparing suffering is unethical</w:t>
      </w:r>
    </w:p>
    <w:p w14:paraId="24C301AC" w14:textId="77777777" w:rsidR="00F028B6" w:rsidRDefault="00F028B6" w:rsidP="00F028B6">
      <w:pPr>
        <w:pStyle w:val="Heading4"/>
        <w:ind w:left="720"/>
      </w:pPr>
      <w:r>
        <w:t>5 – Moral uncertainty – if we’re unsure about which interpretation of the world is true – we ought to preserve the world to keep debating about it</w:t>
      </w:r>
    </w:p>
    <w:p w14:paraId="6823FC92" w14:textId="77777777" w:rsidR="00F028B6" w:rsidRPr="00063A33" w:rsidRDefault="00F028B6" w:rsidP="00F028B6">
      <w:pPr>
        <w:pStyle w:val="Heading3"/>
        <w:rPr>
          <w:rFonts w:asciiTheme="majorHAnsi" w:hAnsiTheme="majorHAnsi" w:cstheme="majorHAnsi"/>
        </w:rPr>
      </w:pPr>
      <w:r w:rsidRPr="00063A33">
        <w:rPr>
          <w:rFonts w:asciiTheme="majorHAnsi" w:hAnsiTheme="majorHAnsi" w:cstheme="majorHAnsi"/>
        </w:rPr>
        <w:t>UV</w:t>
      </w:r>
    </w:p>
    <w:p w14:paraId="479D6C1E" w14:textId="77777777" w:rsidR="00F028B6" w:rsidRDefault="00F028B6" w:rsidP="00F028B6">
      <w:pPr>
        <w:pStyle w:val="Heading4"/>
        <w:rPr>
          <w:rFonts w:asciiTheme="majorHAnsi" w:hAnsiTheme="majorHAnsi" w:cstheme="majorHAnsi"/>
        </w:rPr>
      </w:pPr>
      <w:r w:rsidRPr="00063A33">
        <w:rPr>
          <w:rFonts w:asciiTheme="majorHAnsi" w:hAnsiTheme="majorHAnsi" w:cstheme="majorHAnsi"/>
        </w:rPr>
        <w:t xml:space="preserve">1] 1AR  theory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interps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r>
        <w:rPr>
          <w:rFonts w:asciiTheme="majorHAnsi" w:hAnsiTheme="majorHAnsi" w:cstheme="majorHAnsi"/>
        </w:rPr>
        <w:t xml:space="preserve"> Fairness is a voter because its constitutive to debate and education is a voter because its what we retain after we leave the activity.</w:t>
      </w:r>
    </w:p>
    <w:p w14:paraId="7D499722" w14:textId="77777777" w:rsidR="00F028B6" w:rsidRDefault="00F028B6" w:rsidP="00F028B6"/>
    <w:p w14:paraId="0B37E432" w14:textId="77777777" w:rsidR="00F028B6" w:rsidRPr="00063A33" w:rsidRDefault="00F028B6" w:rsidP="00F028B6">
      <w:pPr>
        <w:pStyle w:val="Heading4"/>
        <w:rPr>
          <w:rFonts w:asciiTheme="majorHAnsi" w:hAnsiTheme="majorHAnsi" w:cstheme="majorHAnsi"/>
        </w:rPr>
      </w:pPr>
      <w:r w:rsidRPr="00063A33">
        <w:rPr>
          <w:rFonts w:asciiTheme="majorHAnsi" w:hAnsiTheme="majorHAnsi" w:cstheme="majorHAnsi"/>
        </w:rPr>
        <w:t xml:space="preserve">Permissibility and presumption affirm – </w:t>
      </w:r>
    </w:p>
    <w:p w14:paraId="7A3A1AEB" w14:textId="77777777" w:rsidR="00F028B6" w:rsidRPr="00063A33" w:rsidRDefault="00F028B6" w:rsidP="00F028B6">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A] </w:t>
      </w:r>
      <w:r>
        <w:rPr>
          <w:rFonts w:asciiTheme="majorHAnsi" w:eastAsiaTheme="majorEastAsia" w:hAnsiTheme="majorHAnsi" w:cstheme="majorHAnsi"/>
          <w:b/>
          <w:bCs/>
          <w:sz w:val="26"/>
          <w:szCs w:val="26"/>
          <w:u w:val="single"/>
        </w:rPr>
        <w:t>neutrality</w:t>
      </w:r>
      <w:r w:rsidRPr="00063A33">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22279186" w14:textId="77777777" w:rsidR="00F028B6" w:rsidRPr="00063A33" w:rsidRDefault="00F028B6" w:rsidP="00F028B6">
      <w:pPr>
        <w:keepNext/>
        <w:keepLines/>
        <w:spacing w:before="40" w:after="0"/>
        <w:outlineLvl w:val="3"/>
        <w:rPr>
          <w:rFonts w:asciiTheme="majorHAnsi" w:eastAsiaTheme="majorEastAsia" w:hAnsiTheme="majorHAnsi" w:cstheme="majorHAnsi"/>
          <w:b/>
          <w:bCs/>
          <w:sz w:val="26"/>
          <w:szCs w:val="26"/>
        </w:rPr>
      </w:pPr>
      <w:r w:rsidRPr="00063A33">
        <w:rPr>
          <w:rFonts w:asciiTheme="majorHAnsi" w:eastAsiaTheme="majorEastAsia" w:hAnsiTheme="majorHAnsi" w:cstheme="majorHAnsi"/>
          <w:b/>
          <w:bCs/>
          <w:sz w:val="26"/>
          <w:szCs w:val="26"/>
        </w:rPr>
        <w:t xml:space="preserve">B] </w:t>
      </w:r>
      <w:r w:rsidRPr="00063A33">
        <w:rPr>
          <w:rFonts w:asciiTheme="majorHAnsi" w:eastAsiaTheme="majorEastAsia" w:hAnsiTheme="majorHAnsi" w:cstheme="majorHAnsi"/>
          <w:b/>
          <w:bCs/>
          <w:sz w:val="26"/>
          <w:szCs w:val="26"/>
          <w:u w:val="single"/>
        </w:rPr>
        <w:t>Trivialism</w:t>
      </w:r>
      <w:r w:rsidRPr="00063A33">
        <w:rPr>
          <w:rFonts w:asciiTheme="majorHAnsi" w:eastAsiaTheme="majorEastAsia" w:hAnsiTheme="majorHAnsi" w:cstheme="majorHAnsi"/>
          <w:b/>
          <w:bCs/>
          <w:sz w:val="26"/>
          <w:szCs w:val="26"/>
        </w:rPr>
        <w:t>- statements are true until proven false, if I told you my name you’d believe me.</w:t>
      </w:r>
    </w:p>
    <w:p w14:paraId="630687BC" w14:textId="77777777" w:rsidR="00F028B6" w:rsidRPr="00063A33" w:rsidRDefault="00F028B6" w:rsidP="00F028B6">
      <w:pPr>
        <w:pStyle w:val="Heading4"/>
        <w:rPr>
          <w:rFonts w:asciiTheme="majorHAnsi" w:hAnsiTheme="majorHAnsi" w:cstheme="majorHAnsi"/>
        </w:rPr>
      </w:pPr>
      <w:r w:rsidRPr="00063A33">
        <w:rPr>
          <w:rFonts w:asciiTheme="majorHAnsi" w:hAnsiTheme="majorHAnsi" w:cstheme="majorHAnsi"/>
        </w:rPr>
        <w:t xml:space="preserve">C] </w:t>
      </w:r>
      <w:r w:rsidRPr="00063A33">
        <w:rPr>
          <w:rFonts w:asciiTheme="majorHAnsi" w:hAnsiTheme="majorHAnsi" w:cstheme="majorHAnsi"/>
          <w:u w:val="single"/>
        </w:rPr>
        <w:t>Affirming is harder</w:t>
      </w:r>
      <w:r w:rsidRPr="00063A33">
        <w:rPr>
          <w:rFonts w:asciiTheme="majorHAnsi" w:hAnsiTheme="majorHAnsi" w:cstheme="majorHAnsi"/>
        </w:rPr>
        <w:t xml:space="preserve"> – that was above</w:t>
      </w:r>
    </w:p>
    <w:p w14:paraId="0C923122" w14:textId="77777777" w:rsidR="00F028B6" w:rsidRPr="00063A33" w:rsidRDefault="00F028B6" w:rsidP="00F028B6">
      <w:pPr>
        <w:pStyle w:val="Heading4"/>
        <w:rPr>
          <w:rFonts w:asciiTheme="majorHAnsi" w:hAnsiTheme="majorHAnsi" w:cstheme="majorHAnsi"/>
        </w:rPr>
      </w:pPr>
      <w:r w:rsidRPr="00063A33">
        <w:rPr>
          <w:rFonts w:asciiTheme="majorHAnsi" w:hAnsiTheme="majorHAnsi" w:cstheme="majorHAnsi"/>
        </w:rPr>
        <w:t xml:space="preserve">D] </w:t>
      </w:r>
      <w:r w:rsidRPr="00063A33">
        <w:rPr>
          <w:rFonts w:asciiTheme="majorHAnsi" w:hAnsiTheme="majorHAnsi" w:cstheme="majorHAnsi"/>
          <w:u w:val="single"/>
        </w:rPr>
        <w:t>Negation Theory-</w:t>
      </w:r>
      <w:r w:rsidRPr="00063A33">
        <w:rPr>
          <w:rFonts w:asciiTheme="majorHAnsi" w:hAnsiTheme="majorHAnsi" w:cstheme="majorHAnsi"/>
        </w:rPr>
        <w:t xml:space="preserve"> Negating requires a complete absence of an existing obligation</w:t>
      </w:r>
    </w:p>
    <w:p w14:paraId="5F73A62A" w14:textId="77777777" w:rsidR="00F028B6" w:rsidRPr="00063A33" w:rsidRDefault="00F028B6" w:rsidP="00F028B6">
      <w:pPr>
        <w:rPr>
          <w:rStyle w:val="Emphasis"/>
          <w:rFonts w:asciiTheme="majorHAnsi" w:hAnsiTheme="majorHAnsi" w:cstheme="majorHAnsi"/>
        </w:rPr>
      </w:pPr>
      <w:r w:rsidRPr="00063A33">
        <w:rPr>
          <w:rStyle w:val="Emphasis"/>
          <w:rFonts w:asciiTheme="majorHAnsi" w:hAnsiTheme="majorHAnsi" w:cstheme="majorHAnsi"/>
          <w:highlight w:val="green"/>
        </w:rPr>
        <w:t>Negate [is to]: to deny the existence of</w:t>
      </w:r>
    </w:p>
    <w:p w14:paraId="72BA77AA" w14:textId="77777777" w:rsidR="00F028B6" w:rsidRDefault="00F028B6" w:rsidP="00F028B6">
      <w:r w:rsidRPr="00063A33">
        <w:rPr>
          <w:rStyle w:val="Style13ptBold"/>
          <w:rFonts w:asciiTheme="majorHAnsi" w:hAnsiTheme="majorHAnsi" w:cstheme="majorHAnsi"/>
          <w:sz w:val="24"/>
        </w:rPr>
        <w:t>That’s Dictionary.com</w:t>
      </w:r>
      <w:r w:rsidRPr="00063A33">
        <w:rPr>
          <w:rStyle w:val="Emphasis"/>
          <w:rFonts w:asciiTheme="majorHAnsi" w:hAnsiTheme="majorHAnsi" w:cstheme="majorHAnsi"/>
        </w:rPr>
        <w:t xml:space="preserve">- “Negate” </w:t>
      </w:r>
      <w:r w:rsidRPr="00063A33">
        <w:rPr>
          <w:rFonts w:asciiTheme="majorHAnsi" w:hAnsiTheme="majorHAnsi" w:cstheme="majorHAnsi"/>
        </w:rPr>
        <w:t xml:space="preserve">https://www.dictionary.com/browse/negate. </w:t>
      </w:r>
    </w:p>
    <w:p w14:paraId="768DAFDD" w14:textId="77777777" w:rsidR="00F028B6" w:rsidRPr="00F601E6" w:rsidRDefault="00F028B6" w:rsidP="00F028B6"/>
    <w:p w14:paraId="34A09BE9" w14:textId="77777777" w:rsidR="00F028B6" w:rsidRPr="00F601E6" w:rsidRDefault="00F028B6" w:rsidP="00F028B6"/>
    <w:p w14:paraId="7879811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6"/>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28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246"/>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8B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A05470"/>
  <w14:defaultImageDpi w14:val="300"/>
  <w15:docId w15:val="{E8A353DD-CDDE-7F43-A119-11F5FB313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28B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28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28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028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F028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28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28B6"/>
  </w:style>
  <w:style w:type="character" w:customStyle="1" w:styleId="Heading1Char">
    <w:name w:val="Heading 1 Char"/>
    <w:aliases w:val="Pocket Char"/>
    <w:basedOn w:val="DefaultParagraphFont"/>
    <w:link w:val="Heading1"/>
    <w:uiPriority w:val="9"/>
    <w:rsid w:val="00F028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28B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028B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F028B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28B6"/>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F028B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F028B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28B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Card Text,Read,TAG "/>
    <w:basedOn w:val="DefaultParagraphFont"/>
    <w:link w:val="NoSpacing"/>
    <w:uiPriority w:val="99"/>
    <w:unhideWhenUsed/>
    <w:rsid w:val="00F028B6"/>
    <w:rPr>
      <w:color w:val="auto"/>
      <w:u w:val="none"/>
    </w:rPr>
  </w:style>
  <w:style w:type="paragraph" w:styleId="DocumentMap">
    <w:name w:val="Document Map"/>
    <w:basedOn w:val="Normal"/>
    <w:link w:val="DocumentMapChar"/>
    <w:uiPriority w:val="99"/>
    <w:semiHidden/>
    <w:unhideWhenUsed/>
    <w:rsid w:val="00F028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28B6"/>
    <w:rPr>
      <w:rFonts w:ascii="Lucida Grande" w:hAnsi="Lucida Grande" w:cs="Lucida Grande"/>
    </w:rPr>
  </w:style>
  <w:style w:type="paragraph" w:customStyle="1" w:styleId="textbold">
    <w:name w:val="text bold"/>
    <w:basedOn w:val="Normal"/>
    <w:link w:val="Emphasis"/>
    <w:uiPriority w:val="20"/>
    <w:qFormat/>
    <w:rsid w:val="00F028B6"/>
    <w:pPr>
      <w:ind w:left="720"/>
      <w:jc w:val="both"/>
    </w:pPr>
    <w:rPr>
      <w:b/>
      <w:iCs/>
      <w:u w:val="single"/>
    </w:rPr>
  </w:style>
  <w:style w:type="paragraph" w:styleId="ListParagraph">
    <w:name w:val="List Paragraph"/>
    <w:aliases w:val="6 font"/>
    <w:basedOn w:val="Normal"/>
    <w:uiPriority w:val="34"/>
    <w:unhideWhenUsed/>
    <w:qFormat/>
    <w:rsid w:val="00F028B6"/>
    <w:pPr>
      <w:ind w:left="720"/>
      <w:contextualSpacing/>
    </w:p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F028B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nbc.com/2018/06/25/high-drug-prices-caused-by-us-patent-system.html"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cnbc.com/2018/06/25/high-drug-prices-caused-by-us-patent-system.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statnews.com/2019/02/11/drug-patent-protection-one-done/" TargetMode="Externa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bu.edu/articles/2019/how-bad-drugs-turn-treatable-diseases-dead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22775</Words>
  <Characters>129822</Characters>
  <Application>Microsoft Office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152293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2021-09-18T19:48:00Z</dcterms:created>
  <dcterms:modified xsi:type="dcterms:W3CDTF">2021-09-18T19:50:00Z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