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52D3A" w14:textId="77777777" w:rsidR="002C6653" w:rsidRDefault="002C6653" w:rsidP="002C6653">
      <w:pPr>
        <w:pStyle w:val="Heading3"/>
      </w:pPr>
      <w:r>
        <w:t>Adv</w:t>
      </w:r>
    </w:p>
    <w:p w14:paraId="2524D108" w14:textId="77777777" w:rsidR="002C6653" w:rsidRDefault="002C6653" w:rsidP="002C6653">
      <w:pPr>
        <w:pStyle w:val="Heading4"/>
      </w:pPr>
      <w:r>
        <w:t>Advantage 1 is Innovation</w:t>
      </w:r>
    </w:p>
    <w:p w14:paraId="1073D3E9" w14:textId="77777777" w:rsidR="002C6653" w:rsidRDefault="002C6653" w:rsidP="002C6653">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695475E" w14:textId="77777777" w:rsidR="002C6653" w:rsidRPr="005B38BB" w:rsidRDefault="002C6653" w:rsidP="002C6653">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7DFC40D" w14:textId="77777777" w:rsidR="002C6653" w:rsidRDefault="002C6653" w:rsidP="002C6653">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E711DF0" w14:textId="77777777" w:rsidR="002C6653" w:rsidRDefault="002C6653" w:rsidP="002C6653">
      <w:pPr>
        <w:pStyle w:val="Heading4"/>
      </w:pPr>
      <w:r>
        <w:t xml:space="preserve">We </w:t>
      </w:r>
      <w:r>
        <w:rPr>
          <w:u w:val="single"/>
        </w:rPr>
        <w:t>control Uniqueness</w:t>
      </w:r>
      <w:r>
        <w:t xml:space="preserve"> – 78% of New Drugs </w:t>
      </w:r>
      <w:r>
        <w:rPr>
          <w:u w:val="single"/>
        </w:rPr>
        <w:t>aren’t innovative</w:t>
      </w:r>
      <w:r>
        <w:t>.</w:t>
      </w:r>
    </w:p>
    <w:p w14:paraId="2496334A" w14:textId="77777777" w:rsidR="002C6653" w:rsidRPr="008A0F84" w:rsidRDefault="002C6653" w:rsidP="002C6653">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13A7314" w14:textId="77777777" w:rsidR="002C6653" w:rsidRPr="008A0F84" w:rsidRDefault="002C6653" w:rsidP="002C6653">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are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A5D8DE6" w14:textId="77777777" w:rsidR="002C6653" w:rsidRDefault="002C6653" w:rsidP="002C6653">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2197CE8" w14:textId="77777777" w:rsidR="002C6653" w:rsidRPr="00791206" w:rsidRDefault="002C6653" w:rsidP="002C6653">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6D9ADA5" w14:textId="77777777" w:rsidR="002C6653" w:rsidRPr="00E974A9" w:rsidRDefault="002C6653" w:rsidP="002C6653">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A3DED">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A3DED">
        <w:rPr>
          <w:highlight w:val="green"/>
          <w:u w:val="single"/>
        </w:rPr>
        <w:t xml:space="preserve">most commonly </w:t>
      </w:r>
      <w:r w:rsidRPr="00E974A9">
        <w:rPr>
          <w:u w:val="single"/>
        </w:rPr>
        <w:t xml:space="preserve">used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A3DED">
        <w:rPr>
          <w:b/>
          <w:sz w:val="26"/>
          <w:highlight w:val="green"/>
          <w:u w:val="single"/>
        </w:rPr>
        <w:t>database</w:t>
      </w:r>
      <w:r w:rsidRPr="009A3DED">
        <w:rPr>
          <w:highlight w:val="green"/>
          <w:u w:val="single"/>
        </w:rPr>
        <w:t xml:space="preserve"> </w:t>
      </w:r>
      <w:r w:rsidRPr="00E974A9">
        <w:rPr>
          <w:u w:val="single"/>
        </w:rPr>
        <w:t xml:space="preserve">was </w:t>
      </w:r>
      <w:r w:rsidRPr="009A3DED">
        <w:rPr>
          <w:b/>
          <w:sz w:val="26"/>
          <w:highlight w:val="green"/>
          <w:u w:val="single"/>
        </w:rPr>
        <w:t>created through</w:t>
      </w:r>
      <w:r w:rsidRPr="009A3DED">
        <w:rPr>
          <w:highlight w:val="green"/>
          <w:u w:val="single"/>
        </w:rPr>
        <w:t xml:space="preserve"> </w:t>
      </w:r>
      <w:r w:rsidRPr="00E974A9">
        <w:rPr>
          <w:u w:val="single"/>
        </w:rPr>
        <w:t xml:space="preserve">a painstaking process of </w:t>
      </w:r>
      <w:r w:rsidRPr="009A3DED">
        <w:rPr>
          <w:b/>
          <w:sz w:val="26"/>
          <w:highlight w:val="green"/>
          <w:u w:val="single"/>
        </w:rPr>
        <w:t>combing</w:t>
      </w:r>
      <w:r w:rsidRPr="009A3DED">
        <w:rPr>
          <w:highlight w:val="green"/>
          <w:u w:val="single"/>
        </w:rPr>
        <w:t xml:space="preserve"> </w:t>
      </w:r>
      <w:r w:rsidRPr="00E974A9">
        <w:rPr>
          <w:u w:val="single"/>
        </w:rPr>
        <w:t xml:space="preserve">through </w:t>
      </w:r>
      <w:r w:rsidRPr="009A3DED">
        <w:rPr>
          <w:b/>
          <w:sz w:val="26"/>
          <w:highlight w:val="green"/>
          <w:u w:val="single"/>
        </w:rPr>
        <w:t>160,000 data points</w:t>
      </w:r>
      <w:r w:rsidRPr="009A3DED">
        <w:rPr>
          <w:highlight w:val="green"/>
          <w:u w:val="single"/>
        </w:rPr>
        <w:t xml:space="preserve"> </w:t>
      </w:r>
      <w:r w:rsidRPr="009A3DED">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A3DED">
        <w:rPr>
          <w:b/>
          <w:sz w:val="26"/>
          <w:highlight w:val="green"/>
          <w:u w:val="single"/>
        </w:rPr>
        <w:t>We erred on the side of underrepresenting the evergreen gain</w:t>
      </w:r>
      <w:r w:rsidRPr="009A3DED">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PrEP,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7E752DA" w14:textId="77777777" w:rsidR="002C6653" w:rsidRDefault="002C6653" w:rsidP="002C6653">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0627313" w14:textId="77777777" w:rsidR="002C6653" w:rsidRDefault="002C6653" w:rsidP="002C6653">
      <w:pPr>
        <w:pStyle w:val="ListParagraph"/>
        <w:numPr>
          <w:ilvl w:val="0"/>
          <w:numId w:val="12"/>
        </w:numPr>
      </w:pPr>
      <w:r>
        <w:t>AT Advantage CPs to solve Drug Prices</w:t>
      </w:r>
    </w:p>
    <w:p w14:paraId="4BE57FBC" w14:textId="77777777" w:rsidR="002C6653" w:rsidRDefault="002C6653" w:rsidP="002C6653">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E62355A" w14:textId="77777777" w:rsidR="002C6653" w:rsidRPr="006A5D4C" w:rsidRDefault="002C6653" w:rsidP="002C6653">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their armada of pate</w:t>
      </w:r>
      <w:r w:rsidRPr="009A3DED">
        <w:rPr>
          <w:b/>
          <w:sz w:val="26"/>
          <w:highlight w:val="green"/>
          <w:u w:val="single"/>
        </w:rPr>
        <w:t xml:space="preserve">nts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8A5804E" w14:textId="77777777" w:rsidR="002C6653" w:rsidRDefault="002C6653" w:rsidP="002C6653">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0381C88" w14:textId="77777777" w:rsidR="002C6653" w:rsidRPr="00E2724F" w:rsidRDefault="002C6653" w:rsidP="002C6653">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63AB7255" w14:textId="77777777" w:rsidR="002C6653" w:rsidRPr="001948D4" w:rsidRDefault="002C6653" w:rsidP="002C6653">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5"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434E1A6B" w14:textId="77777777" w:rsidR="002C6653" w:rsidRPr="00E2724F" w:rsidRDefault="002C6653" w:rsidP="002C6653">
      <w:pPr>
        <w:pStyle w:val="Heading4"/>
      </w:pPr>
      <w:r>
        <w:t xml:space="preserve">Extinction - generic defense doesn’t apply. </w:t>
      </w:r>
    </w:p>
    <w:p w14:paraId="26585829" w14:textId="77777777" w:rsidR="002C6653" w:rsidRPr="00A10F89" w:rsidRDefault="002C6653" w:rsidP="002C6653">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63AD5D8" w14:textId="77777777" w:rsidR="002C6653" w:rsidRDefault="002C6653" w:rsidP="002C6653">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3A2A74BE" w14:textId="77777777" w:rsidR="002C6653" w:rsidRDefault="002C6653" w:rsidP="002C6653">
      <w:pPr>
        <w:pStyle w:val="Heading4"/>
      </w:pPr>
      <w:r>
        <w:t xml:space="preserve">Evergreening keeps Drug Prices </w:t>
      </w:r>
      <w:r>
        <w:rPr>
          <w:u w:val="single"/>
        </w:rPr>
        <w:t>high</w:t>
      </w:r>
      <w:r>
        <w:t>.</w:t>
      </w:r>
    </w:p>
    <w:p w14:paraId="09CD7C7C" w14:textId="77777777" w:rsidR="002C6653" w:rsidRPr="001948D4" w:rsidRDefault="002C6653" w:rsidP="002C6653">
      <w:r w:rsidRPr="00A7466D">
        <w:rPr>
          <w:rStyle w:val="Style13ptBold"/>
        </w:rPr>
        <w:t>Amin 18</w:t>
      </w:r>
      <w:r>
        <w:t xml:space="preserve"> </w:t>
      </w:r>
      <w:r w:rsidRPr="001948D4">
        <w:t>Tahir Amin 6-27-2018 "The problem with high drug prices isn't 'foreign freeloading,' it's the patent system"</w:t>
      </w:r>
      <w:r>
        <w:t xml:space="preserve"> </w:t>
      </w:r>
      <w:hyperlink r:id="rId20" w:history="1">
        <w:r>
          <w:rPr>
            <w:rStyle w:val="Hyperlink"/>
          </w:rPr>
          <w:t>High drug prices caused by US patent system, not 'foreign freeloaders' (cnbc.com)</w:t>
        </w:r>
      </w:hyperlink>
      <w:r>
        <w:t xml:space="preserve"> </w:t>
      </w:r>
      <w:hyperlink r:id="rId21"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2B2D6442" w14:textId="77777777" w:rsidR="002C6653" w:rsidRDefault="002C6653" w:rsidP="002C6653">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monopolies are yielding reckless pricing schemes and prohibitively 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076C0F32" w14:textId="77777777" w:rsidR="002C6653" w:rsidRDefault="002C6653" w:rsidP="002C6653">
      <w:pPr>
        <w:pStyle w:val="Heading4"/>
      </w:pPr>
      <w:r>
        <w:t xml:space="preserve">High Drug Prices forces patients to go </w:t>
      </w:r>
      <w:r>
        <w:rPr>
          <w:u w:val="single"/>
        </w:rPr>
        <w:t>underground</w:t>
      </w:r>
      <w:r>
        <w:t xml:space="preserve"> for drugs.</w:t>
      </w:r>
    </w:p>
    <w:p w14:paraId="578FB51F" w14:textId="77777777" w:rsidR="002C6653" w:rsidRPr="00047294" w:rsidRDefault="002C6653" w:rsidP="002C6653">
      <w:pPr>
        <w:pStyle w:val="ListParagraph"/>
        <w:numPr>
          <w:ilvl w:val="0"/>
          <w:numId w:val="13"/>
        </w:numPr>
      </w:pPr>
      <w:r>
        <w:t>AT Medicare CP – won’t cover Drugs – CP can’t fiat coverage</w:t>
      </w:r>
    </w:p>
    <w:p w14:paraId="3F245CCC" w14:textId="77777777" w:rsidR="002C6653" w:rsidRPr="008E1134" w:rsidRDefault="002C6653" w:rsidP="002C6653">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7108E595" w14:textId="77777777" w:rsidR="002C6653" w:rsidRDefault="002C6653" w:rsidP="002C6653">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9A3DED">
        <w:rPr>
          <w:rStyle w:val="StyleUnderline"/>
          <w:bCs/>
          <w:sz w:val="24"/>
          <w:highlight w:val="green"/>
        </w:rPr>
        <w:t>the costs of</w:t>
      </w:r>
      <w:r w:rsidRPr="00047294">
        <w:rPr>
          <w:sz w:val="16"/>
        </w:rPr>
        <w:t xml:space="preserve"> medical care and </w:t>
      </w:r>
      <w:r w:rsidRPr="009A3DED">
        <w:rPr>
          <w:rStyle w:val="StyleUnderline"/>
          <w:bCs/>
          <w:sz w:val="24"/>
          <w:highlight w:val="green"/>
        </w:rPr>
        <w:t>drugs</w:t>
      </w:r>
      <w:r w:rsidRPr="00047294">
        <w:rPr>
          <w:sz w:val="16"/>
        </w:rPr>
        <w:t xml:space="preserve"> have risen (and </w:t>
      </w:r>
      <w:r w:rsidRPr="009A3DED">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9A3DED">
        <w:rPr>
          <w:rStyle w:val="StyleUnderline"/>
          <w:highlight w:val="green"/>
        </w:rPr>
        <w:t>neither</w:t>
      </w:r>
      <w:r w:rsidRPr="009A3DED">
        <w:rPr>
          <w:rStyle w:val="StyleUnderline"/>
          <w:sz w:val="24"/>
          <w:highlight w:val="green"/>
        </w:rPr>
        <w:t xml:space="preserve"> </w:t>
      </w:r>
      <w:r w:rsidRPr="009A3DED">
        <w:rPr>
          <w:rStyle w:val="StyleUnderline"/>
          <w:highlight w:val="green"/>
        </w:rPr>
        <w:t>private</w:t>
      </w:r>
      <w:r w:rsidRPr="009A3DED">
        <w:rPr>
          <w:rStyle w:val="StyleUnderline"/>
          <w:sz w:val="24"/>
          <w:highlight w:val="green"/>
        </w:rPr>
        <w:t xml:space="preserve"> </w:t>
      </w:r>
      <w:r w:rsidRPr="00047294">
        <w:rPr>
          <w:rStyle w:val="StyleUnderline"/>
          <w:sz w:val="24"/>
        </w:rPr>
        <w:t xml:space="preserve">medical insurance plans </w:t>
      </w:r>
      <w:r w:rsidRPr="009A3DED">
        <w:rPr>
          <w:rStyle w:val="StyleUnderline"/>
          <w:highlight w:val="green"/>
        </w:rPr>
        <w:t>nor Medicare</w:t>
      </w:r>
      <w:r w:rsidRPr="009A3DED">
        <w:rPr>
          <w:rStyle w:val="StyleUnderline"/>
          <w:sz w:val="24"/>
          <w:highlight w:val="green"/>
        </w:rPr>
        <w:t xml:space="preserve"> </w:t>
      </w:r>
      <w:r w:rsidRPr="009A3DED">
        <w:rPr>
          <w:rStyle w:val="StyleUnderline"/>
          <w:highlight w:val="green"/>
        </w:rPr>
        <w:t>will</w:t>
      </w:r>
      <w:r w:rsidRPr="009A3DED">
        <w:rPr>
          <w:rStyle w:val="StyleUnderline"/>
          <w:sz w:val="24"/>
          <w:highlight w:val="green"/>
        </w:rPr>
        <w:t xml:space="preserve"> </w:t>
      </w:r>
      <w:r w:rsidRPr="00047294">
        <w:rPr>
          <w:rStyle w:val="StyleUnderline"/>
          <w:sz w:val="24"/>
        </w:rPr>
        <w:t xml:space="preserve">now </w:t>
      </w:r>
      <w:r w:rsidRPr="009A3DED">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9A3DED">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9A3DED">
        <w:rPr>
          <w:rStyle w:val="StyleUnderline"/>
          <w:sz w:val="24"/>
          <w:highlight w:val="green"/>
        </w:rPr>
        <w:t>As a result</w:t>
      </w:r>
      <w:r w:rsidRPr="00047294">
        <w:rPr>
          <w:rStyle w:val="StyleUnderline"/>
          <w:sz w:val="24"/>
        </w:rPr>
        <w:t xml:space="preserve"> of all this, </w:t>
      </w:r>
      <w:r w:rsidRPr="009A3DED">
        <w:rPr>
          <w:rStyle w:val="StyleUnderline"/>
          <w:bCs/>
          <w:sz w:val="24"/>
          <w:highlight w:val="green"/>
        </w:rPr>
        <w:t>medical</w:t>
      </w:r>
      <w:r w:rsidRPr="00047294">
        <w:rPr>
          <w:u w:val="single"/>
        </w:rPr>
        <w:t xml:space="preserve">- and health-related </w:t>
      </w:r>
      <w:r w:rsidRPr="009A3DED">
        <w:rPr>
          <w:rStyle w:val="StyleUnderline"/>
          <w:bCs/>
          <w:sz w:val="24"/>
          <w:highlight w:val="green"/>
        </w:rPr>
        <w:t>crime</w:t>
      </w:r>
      <w:r w:rsidRPr="00047294">
        <w:rPr>
          <w:u w:val="single"/>
        </w:rPr>
        <w:t xml:space="preserve"> and deviance </w:t>
      </w:r>
      <w:r w:rsidRPr="009A3DED">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9A3DED">
        <w:rPr>
          <w:rStyle w:val="StyleUnderline"/>
          <w:sz w:val="24"/>
          <w:highlight w:val="green"/>
        </w:rPr>
        <w:t>Smugglers will "bootleg"</w:t>
      </w:r>
      <w:r w:rsidRPr="008E1134">
        <w:rPr>
          <w:rStyle w:val="StyleUnderline"/>
          <w:sz w:val="24"/>
        </w:rPr>
        <w:t xml:space="preserve"> ever more </w:t>
      </w:r>
      <w:r w:rsidRPr="009A3DED">
        <w:rPr>
          <w:rStyle w:val="StyleUnderline"/>
          <w:sz w:val="24"/>
          <w:highlight w:val="green"/>
        </w:rPr>
        <w:t>pharmaceuticals into the US</w:t>
      </w:r>
      <w:r w:rsidRPr="008E1134">
        <w:rPr>
          <w:rStyle w:val="StyleUnderline"/>
          <w:sz w:val="24"/>
        </w:rPr>
        <w:t xml:space="preserve">, and a large, thriving, nationwide black market will develop </w:t>
      </w:r>
      <w:r w:rsidRPr="009A3DED">
        <w:rPr>
          <w:rStyle w:val="StyleUnderline"/>
          <w:bCs/>
          <w:sz w:val="24"/>
          <w:highlight w:val="green"/>
        </w:rPr>
        <w:t>for those who cannot afford</w:t>
      </w:r>
      <w:r w:rsidRPr="00047294">
        <w:rPr>
          <w:rStyle w:val="StyleUnderline"/>
          <w:bCs/>
          <w:sz w:val="24"/>
        </w:rPr>
        <w:t xml:space="preserve"> to buy uncovered </w:t>
      </w:r>
      <w:r w:rsidRPr="009A3DED">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9A3DED">
        <w:rPr>
          <w:rStyle w:val="StyleUnderline"/>
          <w:bCs/>
          <w:highlight w:val="green"/>
        </w:rPr>
        <w:t>Counterfeiting</w:t>
      </w:r>
      <w:r w:rsidRPr="009A3DED">
        <w:rPr>
          <w:rStyle w:val="StyleUnderline"/>
          <w:sz w:val="24"/>
          <w:highlight w:val="green"/>
        </w:rPr>
        <w:t xml:space="preserve"> </w:t>
      </w:r>
      <w:r w:rsidRPr="00047294">
        <w:rPr>
          <w:rStyle w:val="StyleUnderline"/>
          <w:sz w:val="24"/>
        </w:rPr>
        <w:t xml:space="preserve">expensive pharmaceuticals </w:t>
      </w:r>
      <w:r w:rsidRPr="009A3DED">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7D5C7F69" w14:textId="77777777" w:rsidR="002C6653" w:rsidRDefault="002C6653" w:rsidP="002C6653">
      <w:pPr>
        <w:pStyle w:val="Heading4"/>
      </w:pPr>
      <w:r>
        <w:t xml:space="preserve">Counterfeit Drugs cause </w:t>
      </w:r>
      <w:r>
        <w:rPr>
          <w:u w:val="single"/>
        </w:rPr>
        <w:t>Anti-Biotic Resistance</w:t>
      </w:r>
      <w:r>
        <w:t>.</w:t>
      </w:r>
    </w:p>
    <w:p w14:paraId="6090C9C4" w14:textId="77777777" w:rsidR="002C6653" w:rsidRPr="00832610" w:rsidRDefault="002C6653" w:rsidP="002C6653">
      <w:r w:rsidRPr="00832610">
        <w:rPr>
          <w:rStyle w:val="Style13ptBold"/>
        </w:rPr>
        <w:t xml:space="preserve">Jahnke 19 </w:t>
      </w:r>
      <w:r w:rsidRPr="00832610">
        <w:t>Art Jahnke 1-14-2019 "How Bad Drugs Turn Treatable Diseases Deadly"</w:t>
      </w:r>
      <w:r>
        <w:t xml:space="preserve"> </w:t>
      </w:r>
      <w:hyperlink r:id="rId22"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2D995053" w14:textId="77777777" w:rsidR="002C6653" w:rsidRPr="00A10F89" w:rsidRDefault="002C6653" w:rsidP="002C6653">
      <w:pPr>
        <w:rPr>
          <w:b/>
          <w:iCs/>
          <w:u w:val="single"/>
          <w:bdr w:val="single" w:sz="18" w:space="0" w:color="auto"/>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6DAB5E1C" w14:textId="77777777" w:rsidR="002C6653" w:rsidRDefault="002C6653" w:rsidP="002C6653">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2464FD5" w14:textId="77777777" w:rsidR="002C6653" w:rsidRPr="00CB1B2A" w:rsidRDefault="002C6653" w:rsidP="002C6653">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3E717B5E" w14:textId="77777777" w:rsidR="002C6653" w:rsidRPr="00CB1B2A" w:rsidRDefault="002C6653" w:rsidP="002C6653">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A3DED">
        <w:rPr>
          <w:rStyle w:val="Emphasis"/>
          <w:sz w:val="24"/>
          <w:highlight w:val="green"/>
        </w:rPr>
        <w:t>r</w:t>
      </w:r>
      <w:r w:rsidRPr="00CB1B2A">
        <w:rPr>
          <w:rStyle w:val="Emphasis"/>
          <w:sz w:val="24"/>
        </w:rPr>
        <w:t xml:space="preserve">esearch </w:t>
      </w:r>
      <w:r w:rsidRPr="009A3DED">
        <w:rPr>
          <w:rStyle w:val="Emphasis"/>
          <w:sz w:val="24"/>
          <w:highlight w:val="green"/>
        </w:rPr>
        <w:t>and d</w:t>
      </w:r>
      <w:r w:rsidRPr="00CB1B2A">
        <w:rPr>
          <w:rStyle w:val="Emphasis"/>
          <w:sz w:val="24"/>
        </w:rPr>
        <w:t>evelopment agenda</w:t>
      </w:r>
      <w:r w:rsidRPr="00CB1B2A">
        <w:rPr>
          <w:sz w:val="16"/>
        </w:rPr>
        <w:t xml:space="preserve"> </w:t>
      </w:r>
      <w:r w:rsidRPr="009A3DED">
        <w:rPr>
          <w:rStyle w:val="StyleUnderline"/>
          <w:sz w:val="24"/>
          <w:highlight w:val="green"/>
        </w:rPr>
        <w:t>for</w:t>
      </w:r>
      <w:r w:rsidRPr="00CB1B2A">
        <w:rPr>
          <w:sz w:val="16"/>
        </w:rPr>
        <w:t xml:space="preserve"> the </w:t>
      </w:r>
      <w:r w:rsidRPr="009A3DED">
        <w:rPr>
          <w:rStyle w:val="StyleUnderline"/>
          <w:bCs/>
          <w:sz w:val="24"/>
          <w:highlight w:val="green"/>
        </w:rPr>
        <w:t>NTDs</w:t>
      </w:r>
      <w:r w:rsidRPr="009A3DED">
        <w:rPr>
          <w:rStyle w:val="StyleUnderline"/>
          <w:sz w:val="24"/>
          <w:highlight w:val="green"/>
        </w:rPr>
        <w:t xml:space="preserve"> in 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A3DED">
        <w:rPr>
          <w:rStyle w:val="StyleUnderline"/>
          <w:sz w:val="24"/>
          <w:highlight w:val="green"/>
        </w:rPr>
        <w:t xml:space="preserve">need </w:t>
      </w:r>
      <w:r w:rsidRPr="009A3DED">
        <w:rPr>
          <w:rStyle w:val="Emphasis"/>
          <w:sz w:val="24"/>
          <w:highlight w:val="green"/>
        </w:rPr>
        <w:t>new</w:t>
      </w:r>
      <w:r w:rsidRPr="00CB1B2A">
        <w:rPr>
          <w:rStyle w:val="Emphasis"/>
          <w:sz w:val="24"/>
        </w:rPr>
        <w:t xml:space="preserve"> and improved </w:t>
      </w:r>
      <w:r w:rsidRPr="009A3DE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9A3DED">
        <w:rPr>
          <w:rStyle w:val="StyleUnderline"/>
          <w:sz w:val="24"/>
          <w:highlight w:val="green"/>
        </w:rPr>
        <w:t>NTDs</w:t>
      </w:r>
      <w:r w:rsidRPr="00CB1B2A">
        <w:rPr>
          <w:rStyle w:val="StyleUnderline"/>
          <w:sz w:val="24"/>
        </w:rPr>
        <w:t xml:space="preserve"> are poverty-related diseases, they often </w:t>
      </w:r>
      <w:r w:rsidRPr="009A3DED">
        <w:rPr>
          <w:rStyle w:val="Emphasis"/>
          <w:sz w:val="24"/>
          <w:highlight w:val="green"/>
        </w:rPr>
        <w:t>fly below the radar</w:t>
      </w:r>
      <w:r w:rsidRPr="00CB1B2A">
        <w:rPr>
          <w:rStyle w:val="StyleUnderline"/>
          <w:sz w:val="24"/>
        </w:rPr>
        <w:t xml:space="preserve"> screen </w:t>
      </w:r>
      <w:r w:rsidRPr="009A3DED">
        <w:rPr>
          <w:rStyle w:val="StyleUnderline"/>
          <w:sz w:val="24"/>
          <w:highlight w:val="green"/>
        </w:rPr>
        <w:t>of</w:t>
      </w:r>
      <w:r w:rsidRPr="00CB1B2A">
        <w:rPr>
          <w:rStyle w:val="StyleUnderline"/>
          <w:sz w:val="24"/>
        </w:rPr>
        <w:t xml:space="preserve"> the major </w:t>
      </w:r>
      <w:r w:rsidRPr="009A3DED">
        <w:rPr>
          <w:rStyle w:val="StyleUnderline"/>
          <w:sz w:val="24"/>
          <w:highlight w:val="green"/>
        </w:rPr>
        <w:t>pharma</w:t>
      </w:r>
      <w:r w:rsidRPr="00CB1B2A">
        <w:rPr>
          <w:rStyle w:val="StyleUnderline"/>
          <w:sz w:val="24"/>
        </w:rPr>
        <w:t xml:space="preserve">ceutical </w:t>
      </w:r>
      <w:r w:rsidRPr="009A3DED">
        <w:rPr>
          <w:rStyle w:val="StyleUnderline"/>
          <w:sz w:val="24"/>
          <w:highlight w:val="green"/>
        </w:rPr>
        <w:t xml:space="preserve">companies and are </w:t>
      </w:r>
      <w:r w:rsidRPr="009A3DED">
        <w:rPr>
          <w:rStyle w:val="Emphasis"/>
          <w:sz w:val="24"/>
          <w:highlight w:val="green"/>
        </w:rPr>
        <w:t>not prioritized</w:t>
      </w:r>
      <w:r w:rsidRPr="009A3DED">
        <w:rPr>
          <w:sz w:val="16"/>
          <w:highlight w:val="green"/>
        </w:rPr>
        <w:t xml:space="preserve">. </w:t>
      </w:r>
      <w:r w:rsidRPr="009A3DED">
        <w:rPr>
          <w:rStyle w:val="StyleUnderline"/>
          <w:sz w:val="24"/>
          <w:highlight w:val="green"/>
        </w:rPr>
        <w:t>Thus,</w:t>
      </w:r>
      <w:r w:rsidRPr="00CB1B2A">
        <w:rPr>
          <w:rStyle w:val="StyleUnderline"/>
          <w:sz w:val="24"/>
        </w:rPr>
        <w:t xml:space="preserve"> the </w:t>
      </w:r>
      <w:r w:rsidRPr="009A3DED">
        <w:rPr>
          <w:rStyle w:val="StyleUnderline"/>
          <w:sz w:val="24"/>
          <w:highlight w:val="green"/>
        </w:rPr>
        <w:t>drugs</w:t>
      </w:r>
      <w:r w:rsidRPr="00CB1B2A">
        <w:rPr>
          <w:rStyle w:val="StyleUnderline"/>
          <w:sz w:val="24"/>
        </w:rPr>
        <w:t xml:space="preserve"> used to treat these illnesses </w:t>
      </w:r>
      <w:r w:rsidRPr="009A3DED">
        <w:rPr>
          <w:rStyle w:val="StyleUnderline"/>
          <w:sz w:val="24"/>
          <w:highlight w:val="green"/>
        </w:rPr>
        <w:t xml:space="preserve">are </w:t>
      </w:r>
      <w:r w:rsidRPr="009A3DED">
        <w:rPr>
          <w:rStyle w:val="Emphasis"/>
          <w:sz w:val="24"/>
          <w:highlight w:val="green"/>
        </w:rPr>
        <w:t>not</w:t>
      </w:r>
      <w:r w:rsidRPr="00CB1B2A">
        <w:rPr>
          <w:rStyle w:val="Emphasis"/>
          <w:sz w:val="24"/>
        </w:rPr>
        <w:t xml:space="preserve"> widely </w:t>
      </w:r>
      <w:r w:rsidRPr="009A3DED">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A3DED">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A3DED">
        <w:rPr>
          <w:rStyle w:val="StyleUnderline"/>
          <w:sz w:val="24"/>
          <w:highlight w:val="green"/>
        </w:rPr>
        <w:t>need</w:t>
      </w:r>
      <w:r w:rsidRPr="00CB1B2A">
        <w:rPr>
          <w:rStyle w:val="StyleUnderline"/>
          <w:sz w:val="24"/>
        </w:rPr>
        <w:t xml:space="preserve"> increasingly </w:t>
      </w:r>
      <w:r w:rsidRPr="009A3DED">
        <w:rPr>
          <w:rStyle w:val="StyleUnderline"/>
          <w:sz w:val="24"/>
          <w:highlight w:val="green"/>
        </w:rPr>
        <w:t>to recognize the</w:t>
      </w:r>
      <w:r w:rsidRPr="00CB1B2A">
        <w:rPr>
          <w:rStyle w:val="StyleUnderline"/>
          <w:sz w:val="24"/>
        </w:rPr>
        <w:t xml:space="preserve"> hidden </w:t>
      </w:r>
      <w:r w:rsidRPr="009A3DE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A3DE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A3DE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A3DE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A3DED">
        <w:rPr>
          <w:rStyle w:val="Emphasis"/>
          <w:sz w:val="24"/>
          <w:highlight w:val="green"/>
        </w:rPr>
        <w:t>toward</w:t>
      </w:r>
      <w:r w:rsidRPr="00CB1B2A">
        <w:rPr>
          <w:rStyle w:val="Emphasis"/>
          <w:sz w:val="24"/>
        </w:rPr>
        <w:t xml:space="preserve"> </w:t>
      </w:r>
      <w:r w:rsidRPr="009A3DE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A3DED">
        <w:rPr>
          <w:rStyle w:val="StyleUnderline"/>
          <w:sz w:val="24"/>
          <w:highlight w:val="green"/>
        </w:rPr>
        <w:t xml:space="preserve">could result in </w:t>
      </w:r>
      <w:r w:rsidRPr="009A3DE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A3DE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A3DED">
        <w:rPr>
          <w:rStyle w:val="Emphasis"/>
          <w:sz w:val="24"/>
          <w:highlight w:val="green"/>
        </w:rPr>
        <w:t>the US government</w:t>
      </w:r>
      <w:r w:rsidRPr="00CB1B2A">
        <w:rPr>
          <w:sz w:val="16"/>
        </w:rPr>
        <w:t xml:space="preserve"> </w:t>
      </w:r>
      <w:r w:rsidRPr="00CB1B2A">
        <w:rPr>
          <w:rStyle w:val="StyleUnderline"/>
          <w:sz w:val="24"/>
        </w:rPr>
        <w:t xml:space="preserve">conducted </w:t>
      </w:r>
      <w:r w:rsidRPr="009A3DED">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A3DED">
        <w:rPr>
          <w:rStyle w:val="StyleUnderline"/>
          <w:sz w:val="24"/>
          <w:highlight w:val="green"/>
        </w:rPr>
        <w:t>can</w:t>
      </w:r>
      <w:r w:rsidRPr="00CB1B2A">
        <w:rPr>
          <w:sz w:val="16"/>
        </w:rPr>
        <w:t xml:space="preserve"> be as much as 24% in low- and middle-income countries; (2) implementation of a “grand convergence” in global health through </w:t>
      </w:r>
      <w:r w:rsidRPr="009A3DED">
        <w:rPr>
          <w:rStyle w:val="Emphasis"/>
          <w:sz w:val="24"/>
          <w:highlight w:val="green"/>
        </w:rPr>
        <w:t>scale-up</w:t>
      </w:r>
      <w:r w:rsidRPr="00CB1B2A">
        <w:rPr>
          <w:rStyle w:val="Emphasis"/>
          <w:sz w:val="24"/>
        </w:rPr>
        <w:t xml:space="preserve"> of </w:t>
      </w:r>
      <w:r w:rsidRPr="009A3DED">
        <w:rPr>
          <w:rStyle w:val="Emphasis"/>
          <w:sz w:val="24"/>
          <w:highlight w:val="green"/>
        </w:rPr>
        <w:t>health tech</w:t>
      </w:r>
      <w:r w:rsidRPr="00CB1B2A">
        <w:rPr>
          <w:rStyle w:val="Emphasis"/>
          <w:sz w:val="24"/>
        </w:rPr>
        <w:t>nologies</w:t>
      </w:r>
      <w:r w:rsidRPr="00CB1B2A">
        <w:rPr>
          <w:sz w:val="16"/>
        </w:rPr>
        <w:t xml:space="preserve"> </w:t>
      </w:r>
      <w:r w:rsidRPr="009A3DED">
        <w:rPr>
          <w:rStyle w:val="StyleUnderline"/>
          <w:sz w:val="24"/>
          <w:highlight w:val="green"/>
        </w:rPr>
        <w:t xml:space="preserve">and </w:t>
      </w:r>
      <w:r w:rsidRPr="009A3DED">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A3DED">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9A3DED">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9A3DED">
        <w:rPr>
          <w:rStyle w:val="StyleUnderline"/>
          <w:sz w:val="24"/>
          <w:highlight w:val="green"/>
        </w:rPr>
        <w:t>codevelopment</w:t>
      </w:r>
      <w:r w:rsidRPr="00CB1B2A">
        <w:rPr>
          <w:sz w:val="16"/>
        </w:rPr>
        <w:t xml:space="preserve"> of lifesaving vaccines </w:t>
      </w:r>
      <w:r w:rsidRPr="009A3DED">
        <w:rPr>
          <w:rStyle w:val="StyleUnderline"/>
          <w:sz w:val="24"/>
          <w:highlight w:val="green"/>
        </w:rPr>
        <w:t>between scientists</w:t>
      </w:r>
      <w:r w:rsidRPr="00CB1B2A">
        <w:rPr>
          <w:sz w:val="16"/>
        </w:rPr>
        <w:t xml:space="preserve"> of different nations, but particularly </w:t>
      </w:r>
      <w:r w:rsidRPr="009A3DED">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9A3DED">
        <w:rPr>
          <w:rStyle w:val="Emphasis"/>
          <w:sz w:val="24"/>
          <w:highlight w:val="green"/>
        </w:rPr>
        <w:t>openly contentious</w:t>
      </w:r>
      <w:r w:rsidRPr="00CB1B2A">
        <w:rPr>
          <w:rStyle w:val="Emphasis"/>
          <w:sz w:val="24"/>
        </w:rPr>
        <w:t xml:space="preserve"> international </w:t>
      </w:r>
      <w:r w:rsidRPr="009A3DED">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A3DED">
        <w:rPr>
          <w:rStyle w:val="StyleUnderline"/>
          <w:sz w:val="24"/>
          <w:highlight w:val="green"/>
        </w:rPr>
        <w:t>create</w:t>
      </w:r>
      <w:r w:rsidRPr="009A3DED">
        <w:rPr>
          <w:sz w:val="16"/>
          <w:highlight w:val="green"/>
        </w:rPr>
        <w:t xml:space="preserve"> </w:t>
      </w:r>
      <w:r w:rsidRPr="009A3DED">
        <w:rPr>
          <w:rStyle w:val="Emphasis"/>
          <w:sz w:val="24"/>
          <w:highlight w:val="green"/>
        </w:rPr>
        <w:t>new NTD tech</w:t>
      </w:r>
      <w:r w:rsidRPr="00CB1B2A">
        <w:rPr>
          <w:rStyle w:val="Emphasis"/>
          <w:sz w:val="24"/>
        </w:rPr>
        <w:t>nologies</w:t>
      </w:r>
      <w:r w:rsidRPr="00CB1B2A">
        <w:rPr>
          <w:sz w:val="16"/>
        </w:rPr>
        <w:t xml:space="preserve"> </w:t>
      </w:r>
      <w:r w:rsidRPr="009A3DED">
        <w:rPr>
          <w:rStyle w:val="StyleUnderline"/>
          <w:sz w:val="24"/>
          <w:highlight w:val="green"/>
        </w:rPr>
        <w:t>for</w:t>
      </w:r>
      <w:r w:rsidRPr="00CB1B2A">
        <w:rPr>
          <w:sz w:val="16"/>
        </w:rPr>
        <w:t xml:space="preserve"> some of </w:t>
      </w:r>
      <w:r w:rsidRPr="009A3DED">
        <w:rPr>
          <w:rStyle w:val="StyleUnderline"/>
          <w:sz w:val="24"/>
          <w:highlight w:val="green"/>
        </w:rPr>
        <w:t>the</w:t>
      </w:r>
      <w:r w:rsidRPr="009A3DED">
        <w:rPr>
          <w:sz w:val="16"/>
          <w:highlight w:val="green"/>
        </w:rPr>
        <w:t xml:space="preserve"> </w:t>
      </w:r>
      <w:r w:rsidRPr="009A3DED">
        <w:rPr>
          <w:rStyle w:val="Emphasis"/>
          <w:sz w:val="24"/>
          <w:highlight w:val="green"/>
        </w:rPr>
        <w:t>worst-off</w:t>
      </w:r>
      <w:r w:rsidRPr="00CB1B2A">
        <w:rPr>
          <w:rStyle w:val="Emphasis"/>
          <w:sz w:val="24"/>
        </w:rPr>
        <w:t xml:space="preserve"> </w:t>
      </w:r>
      <w:r w:rsidRPr="00CB1B2A">
        <w:rPr>
          <w:sz w:val="16"/>
        </w:rPr>
        <w:t xml:space="preserve">Muslim-majority </w:t>
      </w:r>
      <w:r w:rsidRPr="009A3DED">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22968896" w14:textId="77777777" w:rsidR="002C6653" w:rsidRDefault="002C6653" w:rsidP="002C6653">
      <w:pPr>
        <w:pStyle w:val="Heading4"/>
      </w:pPr>
      <w:r>
        <w:t>Solves hotspot escalation</w:t>
      </w:r>
    </w:p>
    <w:p w14:paraId="0402A841" w14:textId="77777777" w:rsidR="002C6653" w:rsidRPr="00CB1B2A" w:rsidRDefault="002C6653" w:rsidP="002C6653">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4FD7D35" w14:textId="77777777" w:rsidR="002C6653" w:rsidRDefault="002C6653" w:rsidP="002C6653">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A3DED">
        <w:rPr>
          <w:rStyle w:val="StyleUnderline"/>
          <w:sz w:val="24"/>
          <w:highlight w:val="green"/>
        </w:rPr>
        <w:t xml:space="preserve">Instability from the </w:t>
      </w:r>
      <w:r w:rsidRPr="009A3DED">
        <w:rPr>
          <w:rStyle w:val="Emphasis"/>
          <w:sz w:val="24"/>
          <w:highlight w:val="green"/>
        </w:rPr>
        <w:t>Middle East</w:t>
      </w:r>
      <w:r w:rsidRPr="009A3DED">
        <w:rPr>
          <w:rStyle w:val="StyleUnderline"/>
          <w:sz w:val="24"/>
          <w:highlight w:val="green"/>
        </w:rPr>
        <w:t xml:space="preserve">, </w:t>
      </w:r>
      <w:r w:rsidRPr="009A3DED">
        <w:rPr>
          <w:rStyle w:val="Emphasis"/>
          <w:sz w:val="24"/>
          <w:highlight w:val="green"/>
        </w:rPr>
        <w:t>Caucasus</w:t>
      </w:r>
      <w:r w:rsidRPr="009A3DED">
        <w:rPr>
          <w:rStyle w:val="StyleUnderline"/>
          <w:sz w:val="24"/>
          <w:highlight w:val="green"/>
        </w:rPr>
        <w:t xml:space="preserve">, </w:t>
      </w:r>
      <w:r w:rsidRPr="009A3DED">
        <w:rPr>
          <w:rStyle w:val="Emphasis"/>
          <w:sz w:val="24"/>
          <w:highlight w:val="green"/>
        </w:rPr>
        <w:t>Africa</w:t>
      </w:r>
      <w:r w:rsidRPr="009A3DED">
        <w:rPr>
          <w:rStyle w:val="StyleUnderline"/>
          <w:sz w:val="24"/>
          <w:highlight w:val="green"/>
        </w:rPr>
        <w:t xml:space="preserve">, and </w:t>
      </w:r>
      <w:r w:rsidRPr="009A3DED">
        <w:rPr>
          <w:rStyle w:val="Emphasis"/>
          <w:sz w:val="24"/>
          <w:highlight w:val="green"/>
        </w:rPr>
        <w:t>Central America</w:t>
      </w:r>
      <w:r w:rsidRPr="009A3DED">
        <w:rPr>
          <w:rStyle w:val="StyleUnderline"/>
          <w:sz w:val="24"/>
          <w:highlight w:val="green"/>
        </w:rPr>
        <w:t xml:space="preserve"> to </w:t>
      </w:r>
      <w:r w:rsidRPr="009A3DED">
        <w:rPr>
          <w:rStyle w:val="Emphasis"/>
          <w:sz w:val="24"/>
          <w:highlight w:val="green"/>
        </w:rPr>
        <w:t>Asia</w:t>
      </w:r>
      <w:r w:rsidRPr="009A3DE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A3DED">
        <w:rPr>
          <w:rStyle w:val="StyleUnderline"/>
          <w:sz w:val="24"/>
          <w:highlight w:val="green"/>
        </w:rPr>
        <w:t>in poor provision of</w:t>
      </w:r>
      <w:r w:rsidRPr="00CB1B2A">
        <w:rPr>
          <w:sz w:val="16"/>
        </w:rPr>
        <w:t xml:space="preserve">, or unequal access to essential services, such as water, food, shelter, </w:t>
      </w:r>
      <w:r w:rsidRPr="009A3DED">
        <w:rPr>
          <w:rStyle w:val="StyleUnderline"/>
          <w:sz w:val="24"/>
          <w:highlight w:val="green"/>
        </w:rPr>
        <w:t>health services</w:t>
      </w:r>
      <w:r w:rsidRPr="00CB1B2A">
        <w:rPr>
          <w:sz w:val="16"/>
        </w:rPr>
        <w:t xml:space="preserve">, education, and economic opportunity, </w:t>
      </w:r>
      <w:r w:rsidRPr="009A3DE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A3DED">
        <w:rPr>
          <w:rStyle w:val="StyleUnderline"/>
          <w:sz w:val="24"/>
          <w:highlight w:val="green"/>
        </w:rPr>
        <w:t>become</w:t>
      </w:r>
      <w:r w:rsidRPr="00CB1B2A">
        <w:rPr>
          <w:sz w:val="16"/>
        </w:rPr>
        <w:t xml:space="preserve"> restless, demonstrate, can become </w:t>
      </w:r>
      <w:r w:rsidRPr="009A3DED">
        <w:rPr>
          <w:rStyle w:val="StyleUnderline"/>
          <w:sz w:val="24"/>
          <w:highlight w:val="green"/>
        </w:rPr>
        <w:t>violent and overthrow</w:t>
      </w:r>
      <w:r w:rsidRPr="00CB1B2A">
        <w:rPr>
          <w:sz w:val="16"/>
        </w:rPr>
        <w:t xml:space="preserve"> their </w:t>
      </w:r>
      <w:r w:rsidRPr="009A3DED">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A3DE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A3DED">
        <w:rPr>
          <w:rStyle w:val="StyleUnderline"/>
          <w:sz w:val="24"/>
          <w:highlight w:val="green"/>
        </w:rPr>
        <w:t>save lives, decrease economic losses, reduce the need for</w:t>
      </w:r>
      <w:r w:rsidRPr="00CB1B2A">
        <w:rPr>
          <w:rStyle w:val="StyleUnderline"/>
          <w:sz w:val="24"/>
        </w:rPr>
        <w:t xml:space="preserve"> kinetic </w:t>
      </w:r>
      <w:r w:rsidRPr="009A3DED">
        <w:rPr>
          <w:rStyle w:val="StyleUnderline"/>
          <w:sz w:val="24"/>
          <w:highlight w:val="green"/>
        </w:rPr>
        <w:t>military op</w:t>
      </w:r>
      <w:r w:rsidRPr="00CB1B2A">
        <w:rPr>
          <w:rStyle w:val="StyleUnderline"/>
          <w:sz w:val="24"/>
        </w:rPr>
        <w:t>eration</w:t>
      </w:r>
      <w:r w:rsidRPr="009A3DED">
        <w:rPr>
          <w:rStyle w:val="StyleUnderline"/>
          <w:sz w:val="24"/>
          <w:highlight w:val="green"/>
        </w:rPr>
        <w:t>s, increase security cooperation, improve</w:t>
      </w:r>
      <w:r w:rsidRPr="00CB1B2A">
        <w:rPr>
          <w:rStyle w:val="StyleUnderline"/>
          <w:sz w:val="24"/>
        </w:rPr>
        <w:t xml:space="preserve"> diplomatic </w:t>
      </w:r>
      <w:r w:rsidRPr="009A3DED">
        <w:rPr>
          <w:rStyle w:val="StyleUnderline"/>
          <w:sz w:val="24"/>
          <w:highlight w:val="green"/>
        </w:rPr>
        <w:t>relations</w:t>
      </w:r>
      <w:r w:rsidRPr="00CB1B2A">
        <w:rPr>
          <w:rStyle w:val="StyleUnderline"/>
          <w:sz w:val="24"/>
        </w:rPr>
        <w:t xml:space="preserve">, encourage trade, </w:t>
      </w:r>
      <w:r w:rsidRPr="009A3DED">
        <w:rPr>
          <w:rStyle w:val="StyleUnderline"/>
          <w:sz w:val="24"/>
          <w:highlight w:val="green"/>
        </w:rPr>
        <w:t xml:space="preserve">and </w:t>
      </w:r>
      <w:r w:rsidRPr="009A3DED">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9A3DED">
        <w:rPr>
          <w:rStyle w:val="StyleUnderline"/>
          <w:sz w:val="24"/>
          <w:highlight w:val="green"/>
        </w:rPr>
        <w:t>public health</w:t>
      </w:r>
      <w:r w:rsidRPr="00CB1B2A">
        <w:rPr>
          <w:sz w:val="16"/>
        </w:rPr>
        <w:t xml:space="preserve">, engineering, veterinary medicine, agronomy, and more. Their </w:t>
      </w:r>
      <w:r w:rsidRPr="009A3DED">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A3DED">
        <w:rPr>
          <w:rStyle w:val="StyleUnderline"/>
          <w:bCs/>
          <w:sz w:val="24"/>
          <w:highlight w:val="green"/>
        </w:rPr>
        <w:t>breeds corruption</w:t>
      </w:r>
      <w:r w:rsidRPr="00CB1B2A">
        <w:rPr>
          <w:rStyle w:val="StyleUnderline"/>
          <w:sz w:val="24"/>
        </w:rPr>
        <w:t xml:space="preserve">, poverty, poor health outcomes, spread of lethal diseases, gross </w:t>
      </w:r>
      <w:r w:rsidRPr="009A3DED">
        <w:rPr>
          <w:rStyle w:val="StyleUnderline"/>
          <w:bCs/>
          <w:sz w:val="24"/>
          <w:highlight w:val="green"/>
        </w:rPr>
        <w:t>human rights abuses and conflict</w:t>
      </w:r>
      <w:r w:rsidRPr="001948D4">
        <w:rPr>
          <w:rStyle w:val="StyleUnderline"/>
          <w:bCs/>
          <w:sz w:val="24"/>
        </w:rPr>
        <w:t xml:space="preserve">. This we have </w:t>
      </w:r>
      <w:r w:rsidRPr="009A3DED">
        <w:rPr>
          <w:rStyle w:val="StyleUnderline"/>
          <w:bCs/>
          <w:sz w:val="24"/>
          <w:highlight w:val="green"/>
        </w:rPr>
        <w:t>seen</w:t>
      </w:r>
      <w:r w:rsidRPr="001948D4">
        <w:rPr>
          <w:rStyle w:val="StyleUnderline"/>
          <w:bCs/>
          <w:sz w:val="24"/>
        </w:rPr>
        <w:t xml:space="preserve"> played out with grim efficiency </w:t>
      </w:r>
      <w:r w:rsidRPr="009A3DED">
        <w:rPr>
          <w:rStyle w:val="StyleUnderline"/>
          <w:bCs/>
          <w:sz w:val="24"/>
          <w:highlight w:val="green"/>
        </w:rPr>
        <w:t>in Afghanistan</w:t>
      </w:r>
      <w:r w:rsidRPr="001948D4">
        <w:rPr>
          <w:rStyle w:val="StyleUnderline"/>
          <w:bCs/>
          <w:sz w:val="24"/>
        </w:rPr>
        <w:t xml:space="preserve">, Pakistan, </w:t>
      </w:r>
      <w:r w:rsidRPr="009A3DED">
        <w:rPr>
          <w:rStyle w:val="StyleUnderline"/>
          <w:bCs/>
          <w:sz w:val="24"/>
          <w:highlight w:val="green"/>
        </w:rPr>
        <w:t>Iraq, Syria</w:t>
      </w:r>
      <w:r w:rsidRPr="001948D4">
        <w:rPr>
          <w:rStyle w:val="StyleUnderline"/>
          <w:bCs/>
          <w:sz w:val="24"/>
        </w:rPr>
        <w:t xml:space="preserve">, Sudan, Democratic Republic of the </w:t>
      </w:r>
      <w:r w:rsidRPr="009A3DED">
        <w:rPr>
          <w:rStyle w:val="StyleUnderline"/>
          <w:bCs/>
          <w:sz w:val="24"/>
          <w:highlight w:val="green"/>
        </w:rPr>
        <w:t>Congo</w:t>
      </w:r>
      <w:r w:rsidRPr="001948D4">
        <w:rPr>
          <w:rStyle w:val="StyleUnderline"/>
          <w:bCs/>
          <w:sz w:val="24"/>
        </w:rPr>
        <w:t xml:space="preserve">, Central African Republic, Libya, Yemen, </w:t>
      </w:r>
      <w:r w:rsidRPr="009A3DED">
        <w:rPr>
          <w:rStyle w:val="StyleUnderline"/>
          <w:bCs/>
          <w:sz w:val="24"/>
          <w:highlight w:val="green"/>
        </w:rPr>
        <w:t>Somalia</w:t>
      </w:r>
      <w:r w:rsidRPr="001948D4">
        <w:rPr>
          <w:rStyle w:val="StyleUnderline"/>
          <w:bCs/>
          <w:sz w:val="24"/>
        </w:rPr>
        <w:t xml:space="preserve">, Nigeria, Honduras, </w:t>
      </w:r>
      <w:r w:rsidRPr="009A3DED">
        <w:rPr>
          <w:rStyle w:val="StyleUnderline"/>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A3DED">
        <w:rPr>
          <w:rStyle w:val="StyleUnderline"/>
          <w:sz w:val="24"/>
          <w:highlight w:val="green"/>
        </w:rPr>
        <w:t>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A3DED">
        <w:rPr>
          <w:rStyle w:val="StyleUnderline"/>
          <w:sz w:val="24"/>
          <w:highlight w:val="green"/>
        </w:rPr>
        <w:t xml:space="preserve">has an opportunity to </w:t>
      </w:r>
      <w:r w:rsidRPr="009A3DED">
        <w:rPr>
          <w:rStyle w:val="Emphasis"/>
          <w:sz w:val="24"/>
          <w:highlight w:val="green"/>
        </w:rPr>
        <w:t>exercise</w:t>
      </w:r>
      <w:r w:rsidRPr="00CB1B2A">
        <w:rPr>
          <w:rStyle w:val="Emphasis"/>
          <w:sz w:val="24"/>
        </w:rPr>
        <w:t xml:space="preserve"> its </w:t>
      </w:r>
      <w:r w:rsidRPr="009A3DED">
        <w:rPr>
          <w:rStyle w:val="Emphasis"/>
          <w:sz w:val="24"/>
          <w:highlight w:val="green"/>
        </w:rPr>
        <w:t>leadership</w:t>
      </w:r>
      <w:r w:rsidRPr="009A3DED">
        <w:rPr>
          <w:rStyle w:val="StyleUnderline"/>
          <w:sz w:val="24"/>
          <w:highlight w:val="green"/>
        </w:rPr>
        <w:t xml:space="preserve"> and </w:t>
      </w:r>
      <w:r w:rsidRPr="009A3DED">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3BB951EA" w14:textId="77777777" w:rsidR="002C6653" w:rsidRDefault="002C6653" w:rsidP="002C6653">
      <w:pPr>
        <w:pStyle w:val="Heading4"/>
      </w:pPr>
      <w:r>
        <w:t xml:space="preserve">Public Health Diplomacy solves </w:t>
      </w:r>
      <w:r>
        <w:rPr>
          <w:u w:val="single"/>
        </w:rPr>
        <w:t>Existential Threats</w:t>
      </w:r>
      <w:r>
        <w:t>.</w:t>
      </w:r>
    </w:p>
    <w:p w14:paraId="4F885AFE" w14:textId="77777777" w:rsidR="002C6653" w:rsidRPr="004578B0" w:rsidRDefault="002C6653" w:rsidP="002C6653">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3D17AC13" w14:textId="77777777" w:rsidR="002C6653" w:rsidRDefault="002C6653" w:rsidP="002C6653">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E2E4E">
        <w:rPr>
          <w:b/>
          <w:sz w:val="26"/>
          <w:highlight w:val="green"/>
          <w:u w:val="single"/>
        </w:rPr>
        <w:t>Health</w:t>
      </w:r>
      <w:r w:rsidRPr="004578B0">
        <w:rPr>
          <w:sz w:val="16"/>
        </w:rPr>
        <w:t xml:space="preserve"> security </w:t>
      </w:r>
      <w:r w:rsidRPr="00AE2E4E">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E2E4E">
        <w:rPr>
          <w:b/>
          <w:sz w:val="26"/>
          <w:highlight w:val="green"/>
          <w:u w:val="single"/>
        </w:rPr>
        <w:t>Medicine</w:t>
      </w:r>
      <w:r w:rsidRPr="004578B0">
        <w:rPr>
          <w:u w:val="single"/>
        </w:rPr>
        <w:t xml:space="preserve"> is one of the earliest and greatest human achievements because it is a </w:t>
      </w:r>
      <w:r w:rsidRPr="00AE2E4E">
        <w:rPr>
          <w:b/>
          <w:sz w:val="26"/>
          <w:highlight w:val="green"/>
          <w:u w:val="single"/>
        </w:rPr>
        <w:t>co-operative enterprise</w:t>
      </w:r>
      <w:r w:rsidRPr="004578B0">
        <w:rPr>
          <w:u w:val="single"/>
        </w:rPr>
        <w:t xml:space="preserve"> involving highly skilled individuals; </w:t>
      </w:r>
      <w:r w:rsidRPr="00AE2E4E">
        <w:rPr>
          <w:highlight w:val="green"/>
          <w:u w:val="single"/>
        </w:rPr>
        <w:t>and</w:t>
      </w:r>
      <w:r w:rsidRPr="004578B0">
        <w:rPr>
          <w:u w:val="single"/>
        </w:rPr>
        <w:t xml:space="preserve"> it is </w:t>
      </w:r>
      <w:r w:rsidRPr="00AE2E4E">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AE2E4E">
        <w:rPr>
          <w:b/>
          <w:sz w:val="26"/>
          <w:highlight w:val="green"/>
          <w:u w:val="single"/>
          <w:bdr w:val="single" w:sz="12" w:space="0" w:color="auto"/>
        </w:rPr>
        <w:t>civilisation is possible</w:t>
      </w:r>
      <w:r w:rsidRPr="004578B0">
        <w:rPr>
          <w:sz w:val="16"/>
        </w:rPr>
        <w:t xml:space="preserve">. In the age of globalisation, it is </w:t>
      </w:r>
      <w:r w:rsidRPr="00AE2E4E">
        <w:rPr>
          <w:b/>
          <w:sz w:val="26"/>
          <w:highlight w:val="green"/>
          <w:u w:val="single"/>
        </w:rPr>
        <w:t>health security</w:t>
      </w:r>
      <w:r w:rsidRPr="004578B0">
        <w:rPr>
          <w:sz w:val="16"/>
        </w:rPr>
        <w:t xml:space="preserve">, a recent Lancet editorial stated, that “is now the </w:t>
      </w:r>
      <w:r w:rsidRPr="00AE2E4E">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AE2E4E">
        <w:rPr>
          <w:b/>
          <w:sz w:val="26"/>
          <w:highlight w:val="green"/>
          <w:u w:val="single"/>
        </w:rPr>
        <w:t>disease</w:t>
      </w:r>
      <w:r w:rsidRPr="004578B0">
        <w:rPr>
          <w:u w:val="single"/>
        </w:rPr>
        <w:t xml:space="preserve">, of which Zika is the most recent, the slow but steady cumulative acts of nature associated with </w:t>
      </w:r>
      <w:r w:rsidRPr="00AE2E4E">
        <w:rPr>
          <w:b/>
          <w:sz w:val="26"/>
          <w:highlight w:val="green"/>
          <w:u w:val="single"/>
        </w:rPr>
        <w:t>climate change</w:t>
      </w:r>
      <w:r w:rsidRPr="004578B0">
        <w:rPr>
          <w:u w:val="single"/>
        </w:rPr>
        <w:t xml:space="preserve">, high-risk </w:t>
      </w:r>
      <w:r w:rsidRPr="00AE2E4E">
        <w:rPr>
          <w:b/>
          <w:sz w:val="26"/>
          <w:highlight w:val="green"/>
          <w:u w:val="single"/>
        </w:rPr>
        <w:t>forced migration</w:t>
      </w:r>
      <w:r w:rsidRPr="004578B0">
        <w:rPr>
          <w:u w:val="single"/>
        </w:rPr>
        <w:t xml:space="preserve"> caused by desperation and war, the creeping reality of </w:t>
      </w:r>
      <w:r w:rsidRPr="00AE2E4E">
        <w:rPr>
          <w:b/>
          <w:sz w:val="26"/>
          <w:highlight w:val="green"/>
          <w:u w:val="single"/>
        </w:rPr>
        <w:t>biochemical terror and</w:t>
      </w:r>
      <w:r w:rsidRPr="004578B0">
        <w:rPr>
          <w:u w:val="single"/>
        </w:rPr>
        <w:t xml:space="preserve"> the threat of </w:t>
      </w:r>
      <w:r w:rsidRPr="00AE2E4E">
        <w:rPr>
          <w:b/>
          <w:sz w:val="26"/>
          <w:highlight w:val="green"/>
          <w:u w:val="single"/>
        </w:rPr>
        <w:t>nuclear war, propel human survival</w:t>
      </w:r>
      <w:r w:rsidRPr="004578B0">
        <w:rPr>
          <w:u w:val="single"/>
        </w:rPr>
        <w:t xml:space="preserve"> and well-being </w:t>
      </w:r>
      <w:r w:rsidRPr="00AE2E4E">
        <w:rPr>
          <w:b/>
          <w:sz w:val="26"/>
          <w:highlight w:val="green"/>
          <w:u w:val="single"/>
        </w:rPr>
        <w:t>to the frontline</w:t>
      </w:r>
      <w:r w:rsidRPr="004578B0">
        <w:rPr>
          <w:sz w:val="16"/>
        </w:rPr>
        <w:t xml:space="preserve"> of what today must be everybody’s concern. The field of </w:t>
      </w:r>
      <w:r w:rsidRPr="00AE2E4E">
        <w:rPr>
          <w:b/>
          <w:sz w:val="26"/>
          <w:highlight w:val="green"/>
          <w:u w:val="single"/>
        </w:rPr>
        <w:t>health diplomacy provides</w:t>
      </w:r>
      <w:r w:rsidRPr="004578B0">
        <w:rPr>
          <w:sz w:val="16"/>
        </w:rPr>
        <w:t xml:space="preserve"> an </w:t>
      </w:r>
      <w:r w:rsidRPr="00AE2E4E">
        <w:rPr>
          <w:b/>
          <w:sz w:val="26"/>
          <w:highlight w:val="green"/>
          <w:u w:val="single"/>
        </w:rPr>
        <w:t>unprecedented opportunity to build</w:t>
      </w:r>
      <w:r w:rsidRPr="004578B0">
        <w:rPr>
          <w:sz w:val="16"/>
        </w:rPr>
        <w:t xml:space="preserve"> human </w:t>
      </w:r>
      <w:r w:rsidRPr="00AE2E4E">
        <w:rPr>
          <w:b/>
          <w:sz w:val="26"/>
          <w:highlight w:val="green"/>
          <w:u w:val="single"/>
        </w:rPr>
        <w:t>solidarity</w:t>
      </w:r>
      <w:r w:rsidRPr="004578B0">
        <w:rPr>
          <w:sz w:val="16"/>
        </w:rPr>
        <w:t xml:space="preserve">. </w:t>
      </w:r>
      <w:r w:rsidRPr="004578B0">
        <w:rPr>
          <w:u w:val="single"/>
        </w:rPr>
        <w:t xml:space="preserve">It is an area of human endeavour that </w:t>
      </w:r>
      <w:r w:rsidRPr="00AE2E4E">
        <w:rPr>
          <w:b/>
          <w:sz w:val="26"/>
          <w:highlight w:val="green"/>
          <w:u w:val="single"/>
        </w:rPr>
        <w:t>cuts through</w:t>
      </w:r>
      <w:r w:rsidRPr="004578B0">
        <w:rPr>
          <w:u w:val="single"/>
        </w:rPr>
        <w:t xml:space="preserve"> inherited </w:t>
      </w:r>
      <w:r w:rsidRPr="00AE2E4E">
        <w:rPr>
          <w:b/>
          <w:sz w:val="26"/>
          <w:highlight w:val="green"/>
          <w:u w:val="single"/>
        </w:rPr>
        <w:t>antagonisms</w:t>
      </w:r>
      <w:r w:rsidRPr="00AE2E4E">
        <w:rPr>
          <w:highlight w:val="green"/>
          <w:u w:val="single"/>
        </w:rPr>
        <w:t xml:space="preserve">. </w:t>
      </w:r>
      <w:r w:rsidRPr="004578B0">
        <w:rPr>
          <w:u w:val="single"/>
        </w:rPr>
        <w:t xml:space="preserve">Governments that offer </w:t>
      </w:r>
      <w:r w:rsidRPr="00AE2E4E">
        <w:rPr>
          <w:b/>
          <w:sz w:val="26"/>
          <w:highlight w:val="green"/>
          <w:u w:val="single"/>
        </w:rPr>
        <w:t>health improvements</w:t>
      </w:r>
      <w:r w:rsidRPr="004578B0">
        <w:rPr>
          <w:u w:val="single"/>
        </w:rPr>
        <w:t xml:space="preserve"> as part of aid to nations with whom they wish to </w:t>
      </w:r>
      <w:r w:rsidRPr="00AE2E4E">
        <w:rPr>
          <w:b/>
          <w:sz w:val="26"/>
          <w:highlight w:val="green"/>
          <w:u w:val="single"/>
        </w:rPr>
        <w:t>develop</w:t>
      </w:r>
      <w:r w:rsidRPr="004578B0">
        <w:rPr>
          <w:u w:val="single"/>
        </w:rPr>
        <w:t xml:space="preserve"> stronger </w:t>
      </w:r>
      <w:r w:rsidRPr="00AE2E4E">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0311AA9" w14:textId="77777777" w:rsidR="002C6653" w:rsidRDefault="002C6653" w:rsidP="002C6653">
      <w:pPr>
        <w:pStyle w:val="Heading3"/>
      </w:pPr>
      <w:r>
        <w:t>1AC: Plan</w:t>
      </w:r>
    </w:p>
    <w:p w14:paraId="06D8A35C" w14:textId="77777777" w:rsidR="002C6653" w:rsidRDefault="002C6653" w:rsidP="002C6653">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FFFAB5B" w14:textId="77777777" w:rsidR="002C6653" w:rsidRPr="006C53E1" w:rsidRDefault="002C6653" w:rsidP="002C6653">
      <w:pPr>
        <w:pStyle w:val="Heading4"/>
      </w:pPr>
      <w:r>
        <w:t xml:space="preserve">The Plan </w:t>
      </w:r>
      <w:r>
        <w:rPr>
          <w:u w:val="single"/>
        </w:rPr>
        <w:t>solves Evergreening</w:t>
      </w:r>
      <w:r>
        <w:t>.</w:t>
      </w:r>
    </w:p>
    <w:p w14:paraId="4E5D9EF8" w14:textId="77777777" w:rsidR="002C6653" w:rsidRPr="005B38BB" w:rsidRDefault="002C6653" w:rsidP="002C6653">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8A872EC" w14:textId="77777777" w:rsidR="002C6653" w:rsidRPr="0072187F" w:rsidRDefault="002C6653" w:rsidP="002C6653">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14DB7F9" w14:textId="77777777" w:rsidR="002C6653" w:rsidRDefault="002C6653" w:rsidP="002C6653">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D97CF8E" w14:textId="77777777" w:rsidR="002C6653" w:rsidRPr="00791206" w:rsidRDefault="002C6653" w:rsidP="002C6653">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4025D6A" w14:textId="77777777" w:rsidR="002C6653" w:rsidRPr="00CB1B2A" w:rsidRDefault="002C6653" w:rsidP="002C6653">
      <w:pPr>
        <w:rPr>
          <w:sz w:val="16"/>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9C69BBF" w14:textId="77777777" w:rsidR="002C6653" w:rsidRDefault="002C6653" w:rsidP="002C6653">
      <w:pPr>
        <w:pStyle w:val="Heading3"/>
      </w:pPr>
      <w:r>
        <w:t>FW</w:t>
      </w:r>
    </w:p>
    <w:p w14:paraId="5351F256" w14:textId="77777777" w:rsidR="002C6653" w:rsidRPr="00155A36" w:rsidRDefault="002C6653" w:rsidP="002C6653">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09CAA224" w14:textId="77777777" w:rsidR="002C6653" w:rsidRPr="00155A36" w:rsidRDefault="002C6653" w:rsidP="002C6653">
      <w:pPr>
        <w:pStyle w:val="Heading4"/>
        <w:rPr>
          <w:rFonts w:asciiTheme="majorHAnsi" w:hAnsiTheme="majorHAnsi" w:cstheme="majorHAnsi"/>
        </w:rPr>
      </w:pPr>
      <w:r w:rsidRPr="00155A36">
        <w:rPr>
          <w:rFonts w:asciiTheme="majorHAnsi" w:hAnsiTheme="majorHAnsi" w:cstheme="majorHAnsi"/>
        </w:rPr>
        <w:t>Prefer:</w:t>
      </w:r>
    </w:p>
    <w:p w14:paraId="3DBAEAD6" w14:textId="77777777" w:rsidR="002C6653" w:rsidRPr="00155A36" w:rsidRDefault="002C6653" w:rsidP="002C6653">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46CFF094" w14:textId="77777777" w:rsidR="002C6653" w:rsidRPr="00155A36" w:rsidRDefault="002C6653" w:rsidP="002C6653">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324D39A1" w14:textId="77777777" w:rsidR="002C6653" w:rsidRPr="00155A36" w:rsidRDefault="002C6653" w:rsidP="002C6653">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57A8A37D" w14:textId="77777777" w:rsidR="002C6653" w:rsidRDefault="002C6653" w:rsidP="002C6653">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B94CF9E" w14:textId="77777777" w:rsidR="002C6653" w:rsidRDefault="002C6653" w:rsidP="002C6653">
      <w:pPr>
        <w:pStyle w:val="Heading4"/>
        <w:rPr>
          <w:rFonts w:eastAsia="Times New Roman"/>
        </w:rPr>
      </w:pPr>
      <w:r>
        <w:rPr>
          <w:rFonts w:eastAsia="Times New Roman"/>
        </w:rPr>
        <w:t>[2] Only natural observable moral facts exist:</w:t>
      </w:r>
    </w:p>
    <w:p w14:paraId="16EDDF1B" w14:textId="77777777" w:rsidR="002C6653" w:rsidRDefault="002C6653" w:rsidP="002C6653">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3E94C847" w14:textId="77777777" w:rsidR="002C6653" w:rsidRPr="00815C42" w:rsidRDefault="002C6653" w:rsidP="002C6653">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6CD431D8" w14:textId="77777777" w:rsidR="002C6653" w:rsidRPr="008D552A" w:rsidRDefault="002C6653" w:rsidP="002C6653">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23891472" w14:textId="77777777" w:rsidR="002C6653" w:rsidRPr="008D552A" w:rsidRDefault="002C6653" w:rsidP="002C6653">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5CE21F52" w14:textId="77777777" w:rsidR="002C6653" w:rsidRPr="008D552A" w:rsidRDefault="002C6653" w:rsidP="002C6653">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69D878AF" w14:textId="77777777" w:rsidR="002C6653" w:rsidRPr="008D552A" w:rsidRDefault="002C6653" w:rsidP="002C6653">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309AC0FE" w14:textId="77777777" w:rsidR="002C6653" w:rsidRPr="008D552A" w:rsidRDefault="002C6653" w:rsidP="002C6653">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3BEAADEF" w14:textId="77777777" w:rsidR="002C6653" w:rsidRDefault="002C6653" w:rsidP="002C6653">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351F859D" w14:textId="77777777" w:rsidR="002C6653" w:rsidRPr="008A5C7F" w:rsidRDefault="002C6653" w:rsidP="002C6653">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15559F12" w14:textId="77777777" w:rsidR="002C6653" w:rsidRDefault="002C6653" w:rsidP="002C6653">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10C43083" w14:textId="77777777" w:rsidR="002C6653" w:rsidRDefault="002C6653" w:rsidP="002C6653">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5185C331" w14:textId="77777777" w:rsidR="002C6653" w:rsidRPr="00650470" w:rsidRDefault="002C6653" w:rsidP="002C6653">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139E1215" w14:textId="77777777" w:rsidR="002C6653" w:rsidRPr="00D50B96" w:rsidRDefault="002C6653" w:rsidP="002C6653">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actually Φs.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32287CF5" w14:textId="77777777" w:rsidR="002C6653" w:rsidRPr="00E133B3" w:rsidRDefault="002C6653" w:rsidP="002C6653">
      <w:pPr>
        <w:pStyle w:val="Heading4"/>
        <w:rPr>
          <w:rFonts w:cs="Calibri"/>
        </w:rPr>
      </w:pPr>
      <w:r w:rsidRPr="00E133B3">
        <w:rPr>
          <w:rFonts w:cs="Calibri"/>
        </w:rPr>
        <w:t>Extinction first –</w:t>
      </w:r>
    </w:p>
    <w:p w14:paraId="564E87DD" w14:textId="77777777" w:rsidR="002C6653" w:rsidRPr="00E133B3" w:rsidRDefault="002C6653" w:rsidP="002C6653">
      <w:pPr>
        <w:pStyle w:val="Heading4"/>
        <w:ind w:firstLine="720"/>
        <w:rPr>
          <w:rFonts w:cs="Calibri"/>
        </w:rPr>
      </w:pPr>
      <w:r w:rsidRPr="00E133B3">
        <w:rPr>
          <w:rFonts w:cs="Calibri"/>
        </w:rPr>
        <w:t>1 – Forecloses future improvement – we can never improve society because our impact is irreversible</w:t>
      </w:r>
    </w:p>
    <w:p w14:paraId="1DBF005B" w14:textId="77777777" w:rsidR="002C6653" w:rsidRPr="00E133B3" w:rsidRDefault="002C6653" w:rsidP="002C6653">
      <w:pPr>
        <w:pStyle w:val="Heading4"/>
        <w:ind w:firstLine="720"/>
        <w:rPr>
          <w:rFonts w:cs="Calibri"/>
        </w:rPr>
      </w:pPr>
      <w:r w:rsidRPr="00E133B3">
        <w:rPr>
          <w:rFonts w:cs="Calibri"/>
        </w:rPr>
        <w:t>2 – Turns suffering – mass death causes suffering because people can’t get access to resources and basic necessities</w:t>
      </w:r>
    </w:p>
    <w:p w14:paraId="437D5915" w14:textId="77777777" w:rsidR="002C6653" w:rsidRPr="00E133B3" w:rsidRDefault="002C6653" w:rsidP="002C6653">
      <w:pPr>
        <w:pStyle w:val="Heading4"/>
        <w:ind w:left="720"/>
        <w:rPr>
          <w:rFonts w:cs="Calibri"/>
        </w:rPr>
      </w:pPr>
      <w:r w:rsidRPr="00E133B3">
        <w:rPr>
          <w:rFonts w:cs="Calibri"/>
        </w:rPr>
        <w:t>3 – Moral obligation – allowing people to die is unethical and should be prevented because it creates ethics towards other people</w:t>
      </w:r>
    </w:p>
    <w:p w14:paraId="3ACF530C" w14:textId="77777777" w:rsidR="002C6653" w:rsidRDefault="002C6653" w:rsidP="002C6653">
      <w:pPr>
        <w:pStyle w:val="Heading4"/>
        <w:ind w:firstLine="720"/>
        <w:rPr>
          <w:rFonts w:cs="Calibri"/>
        </w:rPr>
      </w:pPr>
      <w:r w:rsidRPr="00E133B3">
        <w:rPr>
          <w:rFonts w:cs="Calibri"/>
        </w:rPr>
        <w:t>4 – Objectivity – body count is the most objective way to calculate impacts because comparing suffering is unethical</w:t>
      </w:r>
    </w:p>
    <w:p w14:paraId="3EB1B3B9" w14:textId="77777777" w:rsidR="002C6653" w:rsidRDefault="002C6653" w:rsidP="002C6653">
      <w:pPr>
        <w:pStyle w:val="Heading4"/>
        <w:ind w:left="720"/>
      </w:pPr>
      <w:r>
        <w:t>5 – Moral uncertainty – if we’re unsure about which interpretation of the world is true – we ought to preserve the world to keep debating about it</w:t>
      </w:r>
    </w:p>
    <w:p w14:paraId="42489B2C" w14:textId="77777777" w:rsidR="002C6653" w:rsidRPr="00063A33" w:rsidRDefault="002C6653" w:rsidP="002C6653">
      <w:pPr>
        <w:pStyle w:val="Heading3"/>
        <w:rPr>
          <w:rFonts w:asciiTheme="majorHAnsi" w:hAnsiTheme="majorHAnsi" w:cstheme="majorHAnsi"/>
        </w:rPr>
      </w:pPr>
      <w:r w:rsidRPr="00063A33">
        <w:rPr>
          <w:rFonts w:asciiTheme="majorHAnsi" w:hAnsiTheme="majorHAnsi" w:cstheme="majorHAnsi"/>
        </w:rPr>
        <w:t>UV</w:t>
      </w:r>
    </w:p>
    <w:p w14:paraId="7675AE17" w14:textId="77777777" w:rsidR="002C6653" w:rsidRDefault="002C6653" w:rsidP="002C6653">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constitutive to debate and education is a voter because its what we retain after we leave the activity.</w:t>
      </w:r>
    </w:p>
    <w:p w14:paraId="1BA490A8" w14:textId="77777777" w:rsidR="002C6653" w:rsidRDefault="002C6653" w:rsidP="002C6653"/>
    <w:p w14:paraId="134E50E1" w14:textId="77777777" w:rsidR="002C6653" w:rsidRPr="00063A33" w:rsidRDefault="002C6653" w:rsidP="002C6653">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3E818508" w14:textId="77777777" w:rsidR="002C6653" w:rsidRPr="00063A33" w:rsidRDefault="002C6653" w:rsidP="002C6653">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09D94DB7" w14:textId="77777777" w:rsidR="002C6653" w:rsidRPr="00063A33" w:rsidRDefault="002C6653" w:rsidP="002C6653">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708715BB" w14:textId="77777777" w:rsidR="002C6653" w:rsidRPr="00063A33" w:rsidRDefault="002C6653" w:rsidP="002C6653">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0959A63E" w14:textId="77777777" w:rsidR="002C6653" w:rsidRPr="00063A33" w:rsidRDefault="002C6653" w:rsidP="002C6653">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4F4B3D03" w14:textId="77777777" w:rsidR="002C6653" w:rsidRPr="00063A33" w:rsidRDefault="002C6653" w:rsidP="002C6653">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1470878A" w14:textId="77777777" w:rsidR="002C6653" w:rsidRDefault="002C6653" w:rsidP="002C6653">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3C0C7EBE" w14:textId="77777777" w:rsidR="002C6653" w:rsidRPr="00F601E6" w:rsidRDefault="002C6653" w:rsidP="002C6653"/>
    <w:p w14:paraId="46670F0C" w14:textId="77777777" w:rsidR="002C6653" w:rsidRPr="00F601E6" w:rsidRDefault="002C6653" w:rsidP="002C6653"/>
    <w:p w14:paraId="7AB918E5" w14:textId="77777777" w:rsidR="002C6653" w:rsidRPr="00F601E6" w:rsidRDefault="002C6653" w:rsidP="002C6653"/>
    <w:p w14:paraId="29FD0BB8" w14:textId="77777777" w:rsidR="002C6653" w:rsidRPr="00F601E6" w:rsidRDefault="002C6653" w:rsidP="002C6653"/>
    <w:p w14:paraId="450ED9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66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65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55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2C487"/>
  <w14:defaultImageDpi w14:val="300"/>
  <w15:docId w15:val="{C31BF5E7-53BD-D44B-A4B8-7BB989F84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66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6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66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C66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C66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6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653"/>
  </w:style>
  <w:style w:type="character" w:customStyle="1" w:styleId="Heading1Char">
    <w:name w:val="Heading 1 Char"/>
    <w:aliases w:val="Pocket Char"/>
    <w:basedOn w:val="DefaultParagraphFont"/>
    <w:link w:val="Heading1"/>
    <w:uiPriority w:val="9"/>
    <w:rsid w:val="002C66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665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C665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C66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6653"/>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2C665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C66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665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C6653"/>
    <w:rPr>
      <w:color w:val="auto"/>
      <w:u w:val="none"/>
    </w:rPr>
  </w:style>
  <w:style w:type="paragraph" w:styleId="DocumentMap">
    <w:name w:val="Document Map"/>
    <w:basedOn w:val="Normal"/>
    <w:link w:val="DocumentMapChar"/>
    <w:uiPriority w:val="99"/>
    <w:semiHidden/>
    <w:unhideWhenUsed/>
    <w:rsid w:val="002C66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6653"/>
    <w:rPr>
      <w:rFonts w:ascii="Lucida Grande" w:hAnsi="Lucida Grande" w:cs="Lucida Grande"/>
    </w:rPr>
  </w:style>
  <w:style w:type="paragraph" w:customStyle="1" w:styleId="textbold">
    <w:name w:val="text bold"/>
    <w:basedOn w:val="Normal"/>
    <w:link w:val="Emphasis"/>
    <w:uiPriority w:val="20"/>
    <w:qFormat/>
    <w:rsid w:val="002C6653"/>
    <w:pPr>
      <w:ind w:left="720"/>
      <w:jc w:val="both"/>
    </w:pPr>
    <w:rPr>
      <w:b/>
      <w:iCs/>
      <w:u w:val="single"/>
    </w:rPr>
  </w:style>
  <w:style w:type="paragraph" w:styleId="ListParagraph">
    <w:name w:val="List Paragraph"/>
    <w:aliases w:val="6 font"/>
    <w:basedOn w:val="Normal"/>
    <w:uiPriority w:val="34"/>
    <w:unhideWhenUsed/>
    <w:qFormat/>
    <w:rsid w:val="002C6653"/>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C665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bu.edu/articles/2019/how-bad-drugs-turn-treatable-diseases-dead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22775</Words>
  <Characters>129824</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2021-09-19T20:10:00Z</dcterms:created>
  <dcterms:modified xsi:type="dcterms:W3CDTF">2021-09-19T20:10:00Z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