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DC5FA" w14:textId="627176ED" w:rsidR="007A2888" w:rsidRDefault="00182473" w:rsidP="007A2888">
      <w:pPr>
        <w:pStyle w:val="Heading2"/>
      </w:pPr>
      <w:r>
        <w:t>Off</w:t>
      </w:r>
    </w:p>
    <w:p w14:paraId="69FA066D" w14:textId="5163D65C" w:rsidR="0042207B" w:rsidRPr="00626A4F" w:rsidRDefault="0042207B" w:rsidP="0042207B">
      <w:pPr>
        <w:pStyle w:val="Heading3"/>
      </w:pPr>
      <w:r>
        <w:lastRenderedPageBreak/>
        <w:t>CP</w:t>
      </w:r>
      <w:r w:rsidR="000139E7">
        <w:t xml:space="preserve"> </w:t>
      </w:r>
    </w:p>
    <w:p w14:paraId="37D56FCC" w14:textId="77777777" w:rsidR="0042207B" w:rsidRPr="001F455B" w:rsidRDefault="0042207B" w:rsidP="0042207B">
      <w:pPr>
        <w:pStyle w:val="Heading4"/>
        <w:rPr>
          <w:rFonts w:cs="Calibri"/>
        </w:rPr>
      </w:pPr>
      <w:r w:rsidRPr="001F455B">
        <w:rPr>
          <w:rFonts w:cs="Calibri"/>
        </w:rPr>
        <w:t>Text: Private appropriation of outer space except for mega constellations is unjust as a way to speak out against corporative drive for space and as a mechanism to resistance to the ideology of capitalism in educational spaces.</w:t>
      </w:r>
      <w:r>
        <w:rPr>
          <w:rFonts w:cs="Calibri"/>
        </w:rPr>
        <w:t xml:space="preserve"> </w:t>
      </w:r>
    </w:p>
    <w:p w14:paraId="122EA3AD" w14:textId="77777777" w:rsidR="0042207B" w:rsidRDefault="0042207B" w:rsidP="0042207B">
      <w:pPr>
        <w:pStyle w:val="Heading4"/>
        <w:rPr>
          <w:rFonts w:cs="Calibri"/>
        </w:rPr>
      </w:pPr>
      <w:r w:rsidRPr="001F455B">
        <w:rPr>
          <w:rFonts w:cs="Calibri"/>
        </w:rPr>
        <w:t>The internet capabilities resulting from the satellites should be distributed evenly throughout the world in a communist manner.</w:t>
      </w:r>
    </w:p>
    <w:p w14:paraId="2249F107" w14:textId="77777777" w:rsidR="0042207B" w:rsidRPr="008116C4" w:rsidRDefault="0042207B" w:rsidP="0042207B">
      <w:pPr>
        <w:pStyle w:val="Heading4"/>
      </w:pPr>
      <w:r>
        <w:t xml:space="preserve">Solves the </w:t>
      </w:r>
      <w:proofErr w:type="spellStart"/>
      <w:r>
        <w:t>Aff</w:t>
      </w:r>
      <w:proofErr w:type="spellEnd"/>
      <w:r>
        <w:t xml:space="preserve"> – bans private space colonization</w:t>
      </w:r>
    </w:p>
    <w:p w14:paraId="09B05078" w14:textId="77777777" w:rsidR="0042207B" w:rsidRPr="001F455B" w:rsidRDefault="0042207B" w:rsidP="0042207B">
      <w:pPr>
        <w:pStyle w:val="Heading4"/>
        <w:rPr>
          <w:rFonts w:cs="Calibri"/>
        </w:rPr>
      </w:pPr>
      <w:r w:rsidRPr="001F455B">
        <w:rPr>
          <w:rFonts w:cs="Calibri"/>
        </w:rPr>
        <w:t xml:space="preserve">It competes – it doesn’t ban a form of private appropriation – anything else would-be severance which is a voter for shiftiness and moots the </w:t>
      </w:r>
      <w:proofErr w:type="spellStart"/>
      <w:r w:rsidRPr="001F455B">
        <w:rPr>
          <w:rFonts w:cs="Calibri"/>
        </w:rPr>
        <w:t>nb</w:t>
      </w:r>
      <w:proofErr w:type="spellEnd"/>
      <w:r w:rsidRPr="001F455B">
        <w:rPr>
          <w:rFonts w:cs="Calibri"/>
        </w:rPr>
        <w:t xml:space="preserve"> to zero</w:t>
      </w:r>
    </w:p>
    <w:p w14:paraId="4C0BC48A" w14:textId="77777777" w:rsidR="0042207B" w:rsidRPr="001F455B" w:rsidRDefault="0042207B" w:rsidP="0042207B">
      <w:pPr>
        <w:pStyle w:val="Heading4"/>
        <w:rPr>
          <w:rFonts w:cs="Calibri"/>
        </w:rPr>
      </w:pPr>
      <w:bookmarkStart w:id="0" w:name="_Hlk90722835"/>
      <w:r w:rsidRPr="001F455B">
        <w:rPr>
          <w:rFonts w:cs="Calibri"/>
        </w:rPr>
        <w:t>Internet is open to massive vulnerabilities now</w:t>
      </w:r>
    </w:p>
    <w:p w14:paraId="7A7FBDC4" w14:textId="77777777" w:rsidR="0042207B" w:rsidRPr="001F455B" w:rsidRDefault="0042207B" w:rsidP="0042207B">
      <w:pPr>
        <w:rPr>
          <w:rFonts w:cs="Calibri"/>
        </w:rPr>
      </w:pPr>
      <w:r w:rsidRPr="001F455B">
        <w:rPr>
          <w:rStyle w:val="Style13ptBold"/>
          <w:rFonts w:cs="Calibri"/>
        </w:rPr>
        <w:t>Griffiths 19</w:t>
      </w:r>
      <w:r w:rsidRPr="001F455B">
        <w:rPr>
          <w:rFonts w:cs="Calibri"/>
        </w:rPr>
        <w:t xml:space="preserve"> James Griffiths 7-26-2019 "The global internet is powered by vast undersea cables. But they’re vulnerable." </w:t>
      </w:r>
      <w:hyperlink r:id="rId6" w:history="1">
        <w:r w:rsidRPr="001F455B">
          <w:rPr>
            <w:rStyle w:val="Hyperlink"/>
            <w:rFonts w:cs="Calibri"/>
          </w:rPr>
          <w:t>https://www.cnn.com/2019/07/25/asia/internet-undersea-cables-intl-hnk/index.html</w:t>
        </w:r>
      </w:hyperlink>
      <w:r w:rsidRPr="001F455B">
        <w:rPr>
          <w:rFonts w:cs="Calibri"/>
        </w:rPr>
        <w:t xml:space="preserve"> (CNN Analyst)//</w:t>
      </w:r>
      <w:proofErr w:type="spellStart"/>
      <w:r w:rsidRPr="001F455B">
        <w:rPr>
          <w:rFonts w:cs="Calibri"/>
        </w:rPr>
        <w:t>ELmer</w:t>
      </w:r>
      <w:proofErr w:type="spellEnd"/>
      <w:r w:rsidRPr="001F455B">
        <w:rPr>
          <w:rFonts w:cs="Calibri"/>
        </w:rPr>
        <w:t xml:space="preserve"> </w:t>
      </w:r>
    </w:p>
    <w:p w14:paraId="11A00E07" w14:textId="77777777" w:rsidR="0042207B" w:rsidRPr="001F455B" w:rsidRDefault="0042207B" w:rsidP="0042207B">
      <w:pPr>
        <w:rPr>
          <w:rFonts w:cs="Calibri"/>
          <w:sz w:val="16"/>
        </w:rPr>
      </w:pPr>
      <w:r w:rsidRPr="001F455B">
        <w:rPr>
          <w:rFonts w:cs="Calibri"/>
          <w:sz w:val="16"/>
        </w:rPr>
        <w:t xml:space="preserve">Hong Kong (CNN) - On July 29, 1858, two steam-powered battleships met in the middle of the Atlantic Ocean. There, they connected two ends of a 4,000 kilometer (2,500 mile) long, 1.5 centimeter (0.6 inch) wide cable, linking for the first time the European and North American continents by telegraph. Just over two weeks later, the UK’s Queen Victoria sent a congratulatory message to then US President James Buchanan, which was followed by a parade through the streets of New York, featuring a replica of a ship which helped lay the cable and fireworks over City Hall. In their inaugural cables, Queen Victoria hailed the “great international work” by the two countries, the culmination of almost two decades of effort, while Buchanan lauded a “triumph more glorious, because far more useful to mankind, than was ever won by conqueror on the field of battle. The message took over 17 hours to deliver, at 2 minutes and 5 seconds per letter by Morse code, and the cable operated for less than a month due to a variety of technical failures, but a global communications revolution had begun. By 1866, new cables were transmitting 6 to 8 words a minute, which would rise to more than 40 words before the end of the century. In 1956, Transatlantic No. 1 (TAT-1), the first underwater telephone cable, was laid, and by 1988, TAT-8 was transmitting 280 megabytes per second – about 15 times the speed of an average US household internet connection – over fiber optics, which use light to transmit data at breakneck speeds. In 2018, the </w:t>
      </w:r>
      <w:proofErr w:type="spellStart"/>
      <w:r w:rsidRPr="001F455B">
        <w:rPr>
          <w:rFonts w:cs="Calibri"/>
          <w:sz w:val="16"/>
        </w:rPr>
        <w:t>Marea</w:t>
      </w:r>
      <w:proofErr w:type="spellEnd"/>
      <w:r w:rsidRPr="001F455B">
        <w:rPr>
          <w:rFonts w:cs="Calibri"/>
          <w:sz w:val="16"/>
        </w:rPr>
        <w:t xml:space="preserve"> cable began operating between Bilbao, Spain, and the US state of Virginia, with transmission speeds of up to 160 terabits per second – 16 million times faster than the average home internet connection. Today, there are around 380 underwater cables in operation around the world, spanning a length of over 1.2 million kilometers (745,645 miles). </w:t>
      </w:r>
      <w:r w:rsidRPr="001F455B">
        <w:rPr>
          <w:rStyle w:val="Emphasis"/>
          <w:rFonts w:cs="Calibri"/>
        </w:rPr>
        <w:t>Underwater cables</w:t>
      </w:r>
      <w:r w:rsidRPr="001F455B">
        <w:rPr>
          <w:rFonts w:cs="Calibri"/>
          <w:sz w:val="16"/>
        </w:rPr>
        <w:t xml:space="preserve"> are the invisible force </w:t>
      </w:r>
      <w:r w:rsidRPr="001F455B">
        <w:rPr>
          <w:rStyle w:val="Emphasis"/>
          <w:rFonts w:cs="Calibri"/>
        </w:rPr>
        <w:t>driving</w:t>
      </w:r>
      <w:r w:rsidRPr="001F455B">
        <w:rPr>
          <w:rFonts w:cs="Calibri"/>
          <w:sz w:val="16"/>
        </w:rPr>
        <w:t xml:space="preserve"> the </w:t>
      </w:r>
      <w:r w:rsidRPr="001F455B">
        <w:rPr>
          <w:rStyle w:val="Emphasis"/>
          <w:rFonts w:cs="Calibri"/>
          <w:highlight w:val="green"/>
        </w:rPr>
        <w:t>modern internet</w:t>
      </w:r>
      <w:r w:rsidRPr="001F455B">
        <w:rPr>
          <w:rFonts w:cs="Calibri"/>
          <w:sz w:val="16"/>
        </w:rPr>
        <w:t xml:space="preserve">, with many in recent years being funded by internet giants such as Facebook, Google, Microsoft and Amazon. They </w:t>
      </w:r>
      <w:r w:rsidRPr="001F455B">
        <w:rPr>
          <w:rStyle w:val="Emphasis"/>
          <w:rFonts w:cs="Calibri"/>
          <w:highlight w:val="green"/>
        </w:rPr>
        <w:t xml:space="preserve">carry </w:t>
      </w:r>
      <w:r w:rsidRPr="001F455B">
        <w:rPr>
          <w:rStyle w:val="Emphasis"/>
          <w:rFonts w:cs="Calibri"/>
        </w:rPr>
        <w:t xml:space="preserve">almost all our </w:t>
      </w:r>
      <w:r w:rsidRPr="001F455B">
        <w:rPr>
          <w:rStyle w:val="Emphasis"/>
          <w:rFonts w:cs="Calibri"/>
          <w:highlight w:val="green"/>
        </w:rPr>
        <w:t>communications</w:t>
      </w:r>
      <w:r w:rsidRPr="001F455B">
        <w:rPr>
          <w:rFonts w:cs="Calibri"/>
          <w:sz w:val="16"/>
        </w:rPr>
        <w:t xml:space="preserve"> and yet – in a world of wireless networking and smartphones – we are barely aware that they exist. Yet as the internet has become more mobile and wireless, the amount of data traveling across undersea cables has increased exponentially. “Most people are absolutely amazed” by the degree to which the internet is still cable-based, said Byron </w:t>
      </w:r>
      <w:proofErr w:type="spellStart"/>
      <w:r w:rsidRPr="001F455B">
        <w:rPr>
          <w:rFonts w:cs="Calibri"/>
          <w:sz w:val="16"/>
        </w:rPr>
        <w:t>Clatterbuck</w:t>
      </w:r>
      <w:proofErr w:type="spellEnd"/>
      <w:r w:rsidRPr="001F455B">
        <w:rPr>
          <w:rFonts w:cs="Calibri"/>
          <w:sz w:val="16"/>
        </w:rPr>
        <w:t xml:space="preserve">, chief executive of Seacom, a multinational telecommunications firm responsible for laying many of the undersea cables connecting Africa to the rest of the world. “People are so mobile and always looking for Wi-Fi,” he said. “They don’t think about it, they don’t understand the workings of this massive mesh of cables working together. “They only notice when it’s cut.” Network down In 2012, </w:t>
      </w:r>
      <w:r w:rsidRPr="001F455B">
        <w:rPr>
          <w:rStyle w:val="Emphasis"/>
          <w:rFonts w:cs="Calibri"/>
        </w:rPr>
        <w:t xml:space="preserve">Hurricane </w:t>
      </w:r>
      <w:r w:rsidRPr="001F455B">
        <w:rPr>
          <w:rStyle w:val="Emphasis"/>
          <w:rFonts w:cs="Calibri"/>
          <w:highlight w:val="green"/>
        </w:rPr>
        <w:t>Sandy slammed</w:t>
      </w:r>
      <w:r w:rsidRPr="001F455B">
        <w:rPr>
          <w:rFonts w:cs="Calibri"/>
          <w:sz w:val="16"/>
        </w:rPr>
        <w:t xml:space="preserve"> into the US East Coast, causing an estimated $71 billion in damage and knocking out several key exchanges where </w:t>
      </w:r>
      <w:r w:rsidRPr="001F455B">
        <w:rPr>
          <w:rStyle w:val="Emphasis"/>
          <w:rFonts w:cs="Calibri"/>
          <w:highlight w:val="green"/>
        </w:rPr>
        <w:t>undersea cables</w:t>
      </w:r>
      <w:r w:rsidRPr="001F455B">
        <w:rPr>
          <w:rFonts w:cs="Calibri"/>
          <w:sz w:val="16"/>
        </w:rPr>
        <w:t xml:space="preserve"> linked North America and Europe. “It was a major disruption,” Frank Rey, director of global network strategy for Microsoft’s Cloud Infrastructure and Operations division, said in a statement. “</w:t>
      </w:r>
      <w:r w:rsidRPr="001F455B">
        <w:rPr>
          <w:rFonts w:cs="Calibri"/>
          <w:u w:val="single"/>
        </w:rPr>
        <w:t xml:space="preserve">The </w:t>
      </w:r>
      <w:r w:rsidRPr="001F455B">
        <w:rPr>
          <w:rStyle w:val="Emphasis"/>
          <w:rFonts w:cs="Calibri"/>
          <w:highlight w:val="green"/>
        </w:rPr>
        <w:t xml:space="preserve">entire network </w:t>
      </w:r>
      <w:r w:rsidRPr="001F455B">
        <w:rPr>
          <w:rStyle w:val="Emphasis"/>
          <w:rFonts w:cs="Calibri"/>
        </w:rPr>
        <w:t xml:space="preserve">between North America and Europe </w:t>
      </w:r>
      <w:r w:rsidRPr="001F455B">
        <w:rPr>
          <w:rStyle w:val="Emphasis"/>
          <w:rFonts w:cs="Calibri"/>
          <w:highlight w:val="green"/>
        </w:rPr>
        <w:t xml:space="preserve">was isolated </w:t>
      </w:r>
      <w:r w:rsidRPr="001F455B">
        <w:rPr>
          <w:rStyle w:val="Emphasis"/>
          <w:rFonts w:cs="Calibri"/>
        </w:rPr>
        <w:t>for a number of hours</w:t>
      </w:r>
      <w:r w:rsidRPr="001F455B">
        <w:rPr>
          <w:rStyle w:val="Emphasis"/>
          <w:rFonts w:cs="Calibri"/>
          <w:highlight w:val="green"/>
        </w:rPr>
        <w:t>.</w:t>
      </w:r>
      <w:r w:rsidRPr="001F455B">
        <w:rPr>
          <w:rFonts w:cs="Calibri"/>
          <w:u w:val="single"/>
        </w:rPr>
        <w:t xml:space="preserve"> For us, the storm </w:t>
      </w:r>
      <w:r w:rsidRPr="001F455B">
        <w:rPr>
          <w:rStyle w:val="Emphasis"/>
          <w:rFonts w:cs="Calibri"/>
        </w:rPr>
        <w:t>brought to light a potential challenge</w:t>
      </w:r>
      <w:r w:rsidRPr="001F455B">
        <w:rPr>
          <w:rFonts w:cs="Calibri"/>
          <w:u w:val="single"/>
        </w:rPr>
        <w:t xml:space="preserve"> </w:t>
      </w:r>
      <w:r w:rsidRPr="001F455B">
        <w:rPr>
          <w:rStyle w:val="Emphasis"/>
          <w:rFonts w:cs="Calibri"/>
          <w:bdr w:val="single" w:sz="4" w:space="0" w:color="auto"/>
        </w:rPr>
        <w:t>in the consolidation of transatlantic cables</w:t>
      </w:r>
      <w:r w:rsidRPr="001F455B">
        <w:rPr>
          <w:rFonts w:cs="Calibri"/>
          <w:u w:val="single"/>
        </w:rPr>
        <w:t xml:space="preserve"> that all landed in New York and New Jersey.” For its newest cable, </w:t>
      </w:r>
      <w:proofErr w:type="spellStart"/>
      <w:r w:rsidRPr="001F455B">
        <w:rPr>
          <w:rFonts w:cs="Calibri"/>
          <w:u w:val="single"/>
        </w:rPr>
        <w:t>Marea</w:t>
      </w:r>
      <w:proofErr w:type="spellEnd"/>
      <w:r w:rsidRPr="001F455B">
        <w:rPr>
          <w:rFonts w:cs="Calibri"/>
          <w:u w:val="single"/>
        </w:rPr>
        <w:t xml:space="preserve">, Microsoft chose to base its US operation further down the coast in Virginia, away from the cluster of cables to minimize disruption should another massive storm hit New York. But most often when a cable goes down nature is not to blame. There are about </w:t>
      </w:r>
      <w:r w:rsidRPr="001F455B">
        <w:rPr>
          <w:rStyle w:val="Emphasis"/>
          <w:rFonts w:cs="Calibri"/>
          <w:highlight w:val="green"/>
        </w:rPr>
        <w:t>200</w:t>
      </w:r>
      <w:r w:rsidRPr="001F455B">
        <w:rPr>
          <w:rFonts w:cs="Calibri"/>
          <w:u w:val="single"/>
        </w:rPr>
        <w:t xml:space="preserve"> such </w:t>
      </w:r>
      <w:r w:rsidRPr="001F455B">
        <w:rPr>
          <w:rStyle w:val="Emphasis"/>
          <w:rFonts w:cs="Calibri"/>
          <w:highlight w:val="green"/>
        </w:rPr>
        <w:t>failures each year</w:t>
      </w:r>
      <w:r w:rsidRPr="001F455B">
        <w:rPr>
          <w:rFonts w:cs="Calibri"/>
          <w:u w:val="single"/>
        </w:rPr>
        <w:t xml:space="preserve"> and the </w:t>
      </w:r>
      <w:r w:rsidRPr="001F455B">
        <w:rPr>
          <w:rStyle w:val="Emphasis"/>
          <w:rFonts w:cs="Calibri"/>
        </w:rPr>
        <w:t>vast majority are caused by humans</w:t>
      </w:r>
      <w:r w:rsidRPr="001F455B">
        <w:rPr>
          <w:rFonts w:cs="Calibri"/>
          <w:u w:val="single"/>
        </w:rPr>
        <w:t>. “</w:t>
      </w:r>
      <w:r w:rsidRPr="001F455B">
        <w:rPr>
          <w:rStyle w:val="Emphasis"/>
          <w:rFonts w:cs="Calibri"/>
        </w:rPr>
        <w:t>Two-thirds</w:t>
      </w:r>
      <w:r w:rsidRPr="001F455B">
        <w:rPr>
          <w:rFonts w:cs="Calibri"/>
          <w:u w:val="single"/>
        </w:rPr>
        <w:t xml:space="preserve"> of cable failures are </w:t>
      </w:r>
      <w:r w:rsidRPr="001F455B">
        <w:rPr>
          <w:rStyle w:val="Emphasis"/>
          <w:rFonts w:cs="Calibri"/>
        </w:rPr>
        <w:t>caused by accidental human activities</w:t>
      </w:r>
      <w:r w:rsidRPr="001F455B">
        <w:rPr>
          <w:rStyle w:val="Emphasis"/>
          <w:rFonts w:cs="Calibri"/>
          <w:highlight w:val="green"/>
        </w:rPr>
        <w:t>,</w:t>
      </w:r>
      <w:r w:rsidRPr="001F455B">
        <w:rPr>
          <w:rFonts w:cs="Calibri"/>
          <w:u w:val="single"/>
        </w:rPr>
        <w:t xml:space="preserve"> fishing nets and trawling and also ships’ anchors,” said Tim </w:t>
      </w:r>
      <w:proofErr w:type="spellStart"/>
      <w:r w:rsidRPr="001F455B">
        <w:rPr>
          <w:rFonts w:cs="Calibri"/>
          <w:u w:val="single"/>
        </w:rPr>
        <w:t>Stronge</w:t>
      </w:r>
      <w:proofErr w:type="spellEnd"/>
      <w:r w:rsidRPr="001F455B">
        <w:rPr>
          <w:rFonts w:cs="Calibri"/>
          <w:u w:val="single"/>
        </w:rPr>
        <w:t xml:space="preserve">, vice-president of research at </w:t>
      </w:r>
      <w:proofErr w:type="spellStart"/>
      <w:r w:rsidRPr="001F455B">
        <w:rPr>
          <w:rFonts w:cs="Calibri"/>
          <w:u w:val="single"/>
        </w:rPr>
        <w:t>TeleGeography</w:t>
      </w:r>
      <w:proofErr w:type="spellEnd"/>
      <w:r w:rsidRPr="001F455B">
        <w:rPr>
          <w:rFonts w:cs="Calibri"/>
          <w:u w:val="single"/>
        </w:rPr>
        <w:t>, a telecoms market research firm.</w:t>
      </w:r>
      <w:r w:rsidRPr="001F455B">
        <w:rPr>
          <w:rFonts w:cs="Calibri"/>
          <w:sz w:val="16"/>
        </w:rPr>
        <w:t xml:space="preserve"> “The next largest category is natural disaster, mother nature – sometimes earthquakes but also underwater landslides.” </w:t>
      </w:r>
      <w:r w:rsidRPr="001F455B">
        <w:rPr>
          <w:rFonts w:cs="Calibri"/>
          <w:u w:val="single"/>
        </w:rPr>
        <w:t xml:space="preserve">A magnitude-7.0 earthquake off the southwest coast off Taiwan in 2006, along with aftershocks, cut eight submarine cables which caused internet outages and disruption in Taiwan, Hong Kong, China, Japan, Korea and the Philippines. </w:t>
      </w:r>
      <w:proofErr w:type="spellStart"/>
      <w:r w:rsidRPr="001F455B">
        <w:rPr>
          <w:rFonts w:cs="Calibri"/>
          <w:u w:val="single"/>
        </w:rPr>
        <w:t>Stronge</w:t>
      </w:r>
      <w:proofErr w:type="spellEnd"/>
      <w:r w:rsidRPr="001F455B">
        <w:rPr>
          <w:rFonts w:cs="Calibri"/>
          <w:u w:val="single"/>
        </w:rPr>
        <w:t xml:space="preserve"> said the reason most people are not aware of these failures is because the whole industry is designed with it in mind. Companies that rely heavily on undersea cables spread their data across multiple routes, so that if one goes down, customers are not cut off. How a cable gets laid Laying a cable is a years-long process which costs millions of dollars, said Seacom’s </w:t>
      </w:r>
      <w:proofErr w:type="spellStart"/>
      <w:r w:rsidRPr="001F455B">
        <w:rPr>
          <w:rFonts w:cs="Calibri"/>
          <w:u w:val="single"/>
        </w:rPr>
        <w:t>Clatterbuck</w:t>
      </w:r>
      <w:proofErr w:type="spellEnd"/>
      <w:r w:rsidRPr="001F455B">
        <w:rPr>
          <w:rFonts w:cs="Calibri"/>
          <w:u w:val="single"/>
        </w:rPr>
        <w:t>. The process begins by looking at naval charts to plot the best route</w:t>
      </w:r>
      <w:r w:rsidRPr="001F455B">
        <w:rPr>
          <w:rFonts w:cs="Calibri"/>
          <w:sz w:val="16"/>
        </w:rPr>
        <w:t xml:space="preserve">. Cables are safest in deep water where they can rest on a relatively flat seabed, and won’t rub against rocks or be at risk of other disturbances. “The deeper the better,” </w:t>
      </w:r>
      <w:proofErr w:type="spellStart"/>
      <w:r w:rsidRPr="001F455B">
        <w:rPr>
          <w:rFonts w:cs="Calibri"/>
          <w:sz w:val="16"/>
        </w:rPr>
        <w:t>Clatterbuck</w:t>
      </w:r>
      <w:proofErr w:type="spellEnd"/>
      <w:r w:rsidRPr="001F455B">
        <w:rPr>
          <w:rFonts w:cs="Calibri"/>
          <w:sz w:val="16"/>
        </w:rPr>
        <w:t xml:space="preserve"> said. “When you can lay the cable down in deep water you rarely have any problems. It goes down on the bottom of the seabed and just stays there.” Things become more difficult the closer you get to shore. A cable that is only a few centimeters thick on the bottom of the ocean must be armored from its environment as reaches the landing station that links it with the country’s internet backbone.  “Imagine a long garden hose, inside of which are very small tubes that house a very, very thin fiber pair,” </w:t>
      </w:r>
      <w:proofErr w:type="spellStart"/>
      <w:r w:rsidRPr="001F455B">
        <w:rPr>
          <w:rFonts w:cs="Calibri"/>
          <w:sz w:val="16"/>
        </w:rPr>
        <w:t>Clatterbuck</w:t>
      </w:r>
      <w:proofErr w:type="spellEnd"/>
      <w:r w:rsidRPr="001F455B">
        <w:rPr>
          <w:rFonts w:cs="Calibri"/>
          <w:sz w:val="16"/>
        </w:rPr>
        <w:t xml:space="preserve"> said. That hose is wrapped in copper, which conducts the direct current that powers the cable and its repeaters, sometimes up to 10,000 volts. “The fibers are wrapped in urethane and wrapped in copper and wrapped again in urethane,” he said. “If we’re going to have to put that cable on a shoreline that is very shallow and has a lot of rocks, you’re now going to have to armor coat that cable so no one can hack through it.” Cables in less hospitable areas can be far thicker than garden hoses, wrapped in extra plastic, </w:t>
      </w:r>
      <w:proofErr w:type="spellStart"/>
      <w:r w:rsidRPr="001F455B">
        <w:rPr>
          <w:rFonts w:cs="Calibri"/>
          <w:sz w:val="16"/>
        </w:rPr>
        <w:t>kevlar</w:t>
      </w:r>
      <w:proofErr w:type="spellEnd"/>
      <w:r w:rsidRPr="001F455B">
        <w:rPr>
          <w:rFonts w:cs="Calibri"/>
          <w:sz w:val="16"/>
        </w:rPr>
        <w:t xml:space="preserve"> armor plating, and stainless steel to ensure they can’t be broken. Depending on the coast, cable companies might also have to build concrete trenches far out to sea, to tuck the cable in to protect it from being bashed against rocks. “Before the cable-laying vessels go out they send out another specialized ship that maps the sea floor in the area when they want to go,” said </w:t>
      </w:r>
      <w:proofErr w:type="spellStart"/>
      <w:r w:rsidRPr="001F455B">
        <w:rPr>
          <w:rFonts w:cs="Calibri"/>
          <w:sz w:val="16"/>
        </w:rPr>
        <w:t>TeleGeography’s</w:t>
      </w:r>
      <w:proofErr w:type="spellEnd"/>
      <w:r w:rsidRPr="001F455B">
        <w:rPr>
          <w:rFonts w:cs="Calibri"/>
          <w:sz w:val="16"/>
        </w:rPr>
        <w:t xml:space="preserve"> </w:t>
      </w:r>
      <w:proofErr w:type="spellStart"/>
      <w:r w:rsidRPr="001F455B">
        <w:rPr>
          <w:rFonts w:cs="Calibri"/>
          <w:sz w:val="16"/>
        </w:rPr>
        <w:t>Stronge</w:t>
      </w:r>
      <w:proofErr w:type="spellEnd"/>
      <w:r w:rsidRPr="001F455B">
        <w:rPr>
          <w:rFonts w:cs="Calibri"/>
          <w:sz w:val="16"/>
        </w:rPr>
        <w:t xml:space="preserve">. “They want to avoid areas where there’s a lot of undersea currents, certainly want to avoid volcanic areas, and avoid a lot of elevation change on the sea floor.” Once the route is plotted and checked, and the shore connections are secure, huge cable laying ships begin passing out the equipment. “Imagine spools of spools of garden hose along with a lot of these repeaters the size of an old travel trunk,” </w:t>
      </w:r>
      <w:proofErr w:type="spellStart"/>
      <w:r w:rsidRPr="001F455B">
        <w:rPr>
          <w:rFonts w:cs="Calibri"/>
          <w:sz w:val="16"/>
        </w:rPr>
        <w:t>Clatterbuck</w:t>
      </w:r>
      <w:proofErr w:type="spellEnd"/>
      <w:r w:rsidRPr="001F455B">
        <w:rPr>
          <w:rFonts w:cs="Calibri"/>
          <w:sz w:val="16"/>
        </w:rPr>
        <w:t xml:space="preserve"> said. “Sometimes it can take a month to load the cable onto a ship.” The 6,600 kilometer (4,000 mile) </w:t>
      </w:r>
      <w:proofErr w:type="spellStart"/>
      <w:r w:rsidRPr="001F455B">
        <w:rPr>
          <w:rFonts w:cs="Calibri"/>
          <w:sz w:val="16"/>
        </w:rPr>
        <w:t>Marea</w:t>
      </w:r>
      <w:proofErr w:type="spellEnd"/>
      <w:r w:rsidRPr="001F455B">
        <w:rPr>
          <w:rFonts w:cs="Calibri"/>
          <w:sz w:val="16"/>
        </w:rPr>
        <w:t xml:space="preserve"> cable weighs over 4.6 million kilograms (10.2 million pounds), or the equivalent of 34 blue whales, according to Microsoft, which co-</w:t>
      </w:r>
      <w:proofErr w:type="spellStart"/>
      <w:r w:rsidRPr="001F455B">
        <w:rPr>
          <w:rFonts w:cs="Calibri"/>
          <w:sz w:val="16"/>
        </w:rPr>
        <w:t>funded</w:t>
      </w:r>
      <w:proofErr w:type="spellEnd"/>
      <w:r w:rsidRPr="001F455B">
        <w:rPr>
          <w:rFonts w:cs="Calibri"/>
          <w:sz w:val="16"/>
        </w:rPr>
        <w:t xml:space="preserve"> the project with Facebook. It took more than two years to lay the entire thing. Malicious cuts The blackout came without warning. In February 2008, a whole swath of North Africa and the Persian Gulf suddenly went offline, or saw internet speeds slow to a painful crawl. This disruption was eventually traced to damage to three undersea cables off the Egyptian coast. At least one – linking Dubai and Oman – was severed by an abandoned, 5,400 kilogram (6-ton) anchor, the cable’s owner said. But the cause of the other damage was never explained, with suggestions it could have been the work of saboteurs. That raises </w:t>
      </w:r>
      <w:r w:rsidRPr="001F455B">
        <w:rPr>
          <w:rStyle w:val="Emphasis"/>
          <w:rFonts w:cs="Calibri"/>
          <w:highlight w:val="green"/>
        </w:rPr>
        <w:t xml:space="preserve">the </w:t>
      </w:r>
      <w:r w:rsidRPr="001F455B">
        <w:rPr>
          <w:rStyle w:val="Emphasis"/>
          <w:rFonts w:cs="Calibri"/>
        </w:rPr>
        <w:t>issue of another threat to undersea cables</w:t>
      </w:r>
      <w:r w:rsidRPr="001F455B">
        <w:rPr>
          <w:rStyle w:val="Emphasis"/>
          <w:rFonts w:cs="Calibri"/>
          <w:highlight w:val="green"/>
        </w:rPr>
        <w:t>: deliberate human attacks</w:t>
      </w:r>
      <w:r w:rsidRPr="001F455B">
        <w:rPr>
          <w:rFonts w:cs="Calibri"/>
          <w:sz w:val="16"/>
        </w:rPr>
        <w:t>. In a 2017 paper for the right-wing think tank Policy Exchange, British lawmaker Rishi Sunak wrote that “</w:t>
      </w:r>
      <w:r w:rsidRPr="001F455B">
        <w:rPr>
          <w:rStyle w:val="Emphasis"/>
          <w:rFonts w:cs="Calibri"/>
          <w:highlight w:val="green"/>
        </w:rPr>
        <w:t>security remains a challenge” for undersea cables</w:t>
      </w:r>
      <w:r w:rsidRPr="001F455B">
        <w:rPr>
          <w:rFonts w:cs="Calibri"/>
          <w:sz w:val="16"/>
        </w:rPr>
        <w:t xml:space="preserve">. “Funneled through exposed choke points (often with minimal protection) and their isolated deep-sea locations entirely public, the arteries upon which the Internet and our modern world depends have </w:t>
      </w:r>
      <w:r w:rsidRPr="001F455B">
        <w:rPr>
          <w:rStyle w:val="Emphasis"/>
          <w:rFonts w:cs="Calibri"/>
          <w:bdr w:val="single" w:sz="4" w:space="0" w:color="auto"/>
        </w:rPr>
        <w:t xml:space="preserve">been left </w:t>
      </w:r>
      <w:r w:rsidRPr="001F455B">
        <w:rPr>
          <w:rStyle w:val="Emphasis"/>
          <w:rFonts w:cs="Calibri"/>
          <w:highlight w:val="green"/>
          <w:bdr w:val="single" w:sz="4" w:space="0" w:color="auto"/>
        </w:rPr>
        <w:t>highly vulnerable</w:t>
      </w:r>
      <w:r w:rsidRPr="001F455B">
        <w:rPr>
          <w:rFonts w:cs="Calibri"/>
          <w:sz w:val="16"/>
        </w:rPr>
        <w:t xml:space="preserve">,” he said. “The threat of these vulnerabilities being exploited is growing. A successful attack would deal a crippling blow to Britain’s security and prosperity.” However, with more than 50 cables connected to the UK alone, </w:t>
      </w:r>
      <w:proofErr w:type="spellStart"/>
      <w:r w:rsidRPr="001F455B">
        <w:rPr>
          <w:rFonts w:cs="Calibri"/>
          <w:sz w:val="16"/>
        </w:rPr>
        <w:t>Clatterbuck</w:t>
      </w:r>
      <w:proofErr w:type="spellEnd"/>
      <w:r w:rsidRPr="001F455B">
        <w:rPr>
          <w:rFonts w:cs="Calibri"/>
          <w:sz w:val="16"/>
        </w:rPr>
        <w:t xml:space="preserve"> was skeptical about how useful a deliberate outage could be in a time of war, pointing to the level of coordination and resources required to cut multiple cables at once. “If you wanted to sabotage the global internet or cut off a particular place you’d have to do it simultaneously on multiple cables,” he said. “You’d be focusing on the hardest aspect of disrupting a network.” </w:t>
      </w:r>
    </w:p>
    <w:p w14:paraId="4446E5E7" w14:textId="77777777" w:rsidR="0042207B" w:rsidRPr="001F455B" w:rsidRDefault="0042207B" w:rsidP="0042207B">
      <w:pPr>
        <w:pStyle w:val="Heading4"/>
        <w:rPr>
          <w:rFonts w:cs="Calibri"/>
        </w:rPr>
      </w:pPr>
      <w:r w:rsidRPr="001F455B">
        <w:rPr>
          <w:rFonts w:cs="Calibri"/>
        </w:rPr>
        <w:t>SpaceX satellites are key to internet access</w:t>
      </w:r>
    </w:p>
    <w:p w14:paraId="6EEEB412" w14:textId="77777777" w:rsidR="0042207B" w:rsidRPr="001F455B" w:rsidRDefault="0042207B" w:rsidP="0042207B">
      <w:pPr>
        <w:rPr>
          <w:rFonts w:cs="Calibri"/>
        </w:rPr>
      </w:pPr>
      <w:r w:rsidRPr="001F455B">
        <w:rPr>
          <w:rFonts w:cs="Calibri"/>
        </w:rPr>
        <w:t xml:space="preserve">James </w:t>
      </w:r>
      <w:proofErr w:type="spellStart"/>
      <w:r w:rsidRPr="001F455B">
        <w:rPr>
          <w:rStyle w:val="Style13ptBold"/>
          <w:rFonts w:cs="Calibri"/>
        </w:rPr>
        <w:t>Pethokoukis</w:t>
      </w:r>
      <w:proofErr w:type="spellEnd"/>
      <w:r w:rsidRPr="001F455B">
        <w:rPr>
          <w:rStyle w:val="Style13ptBold"/>
          <w:rFonts w:cs="Calibri"/>
        </w:rPr>
        <w:t xml:space="preserve"> 11/30</w:t>
      </w:r>
      <w:r w:rsidRPr="001F455B">
        <w:rPr>
          <w:rFonts w:cs="Calibri"/>
        </w:rPr>
        <w:t xml:space="preserve"> [James </w:t>
      </w:r>
      <w:proofErr w:type="spellStart"/>
      <w:r w:rsidRPr="001F455B">
        <w:rPr>
          <w:rFonts w:cs="Calibri"/>
        </w:rPr>
        <w:t>Pethokoukis</w:t>
      </w:r>
      <w:proofErr w:type="spellEnd"/>
      <w:r w:rsidRPr="001F455B">
        <w:rPr>
          <w:rFonts w:cs="Calibri"/>
        </w:rPr>
        <w:t xml:space="preserve">, a columnist and an economic policy analyst, is the Dewitt Wallace Fellow at the American Enterprise Institute, where he writes and edits the </w:t>
      </w:r>
      <w:proofErr w:type="spellStart"/>
      <w:r w:rsidRPr="001F455B">
        <w:rPr>
          <w:rFonts w:cs="Calibri"/>
        </w:rPr>
        <w:t>AEIdeas</w:t>
      </w:r>
      <w:proofErr w:type="spellEnd"/>
      <w:r w:rsidRPr="001F455B">
        <w:rPr>
          <w:rFonts w:cs="Calibri"/>
        </w:rPr>
        <w:t xml:space="preserve"> blog and hosts a weekly podcast, “Political Economy with James </w:t>
      </w:r>
      <w:proofErr w:type="spellStart"/>
      <w:r w:rsidRPr="001F455B">
        <w:rPr>
          <w:rFonts w:cs="Calibri"/>
        </w:rPr>
        <w:t>Pethokoukis</w:t>
      </w:r>
      <w:proofErr w:type="spellEnd"/>
      <w:r w:rsidRPr="001F455B">
        <w:rPr>
          <w:rFonts w:cs="Calibri"/>
        </w:rPr>
        <w:t xml:space="preserve">.” He is also a columnist for The Week and an official contributor to CNBC. “Why a SpaceX bankruptcy would hurt the global poor” Faster, Please! November 30, 2021 </w:t>
      </w:r>
      <w:hyperlink r:id="rId7" w:history="1">
        <w:r w:rsidRPr="001F455B">
          <w:rPr>
            <w:rStyle w:val="Hyperlink"/>
            <w:rFonts w:cs="Calibri"/>
          </w:rPr>
          <w:t>https://fasterplease.substack.com/p/-why-a-spacex-bankruptcy-would-hurt</w:t>
        </w:r>
      </w:hyperlink>
    </w:p>
    <w:p w14:paraId="567EF89F" w14:textId="77777777" w:rsidR="0042207B" w:rsidRPr="001F455B" w:rsidRDefault="0042207B" w:rsidP="0042207B">
      <w:pPr>
        <w:rPr>
          <w:rStyle w:val="StyleUnderline"/>
          <w:rFonts w:cs="Calibri"/>
        </w:rPr>
      </w:pPr>
      <w:r w:rsidRPr="001F455B">
        <w:rPr>
          <w:rFonts w:cs="Calibri"/>
          <w:sz w:val="12"/>
        </w:rPr>
        <w:t xml:space="preserve">I don’t have enough deep knowledge about SpaceX’s business or financials to reliably gauge the actual bankruptcy risk here, and the piece’s reporter is skeptical. I will note, however, that although the company is currently valued at around $100 billion, the bank Morgan Stanley assigns it a valuation “of somewhere between $5bn and $200bn, with uncertainty about its success accounting for the wide range,” according to The Economist. Starship and </w:t>
      </w:r>
      <w:proofErr w:type="spellStart"/>
      <w:r w:rsidRPr="001F455B">
        <w:rPr>
          <w:rFonts w:cs="Calibri"/>
          <w:sz w:val="12"/>
        </w:rPr>
        <w:t>Starlink</w:t>
      </w:r>
      <w:proofErr w:type="spellEnd"/>
      <w:r w:rsidRPr="001F455B">
        <w:rPr>
          <w:rFonts w:cs="Calibri"/>
          <w:sz w:val="12"/>
        </w:rPr>
        <w:t xml:space="preserve"> are key to that upper bound. (Also: A Morgan Stanley survey of “institutional investors and industry experts” expect SpaceX to become more valuable than Tesla, currently a trillion-dollar company. We’ll see.) So it’s not surprising that Musk emphasizes the importance of the </w:t>
      </w:r>
      <w:proofErr w:type="spellStart"/>
      <w:r w:rsidRPr="001F455B">
        <w:rPr>
          <w:rStyle w:val="StyleUnderline"/>
          <w:rFonts w:cs="Calibri"/>
          <w:highlight w:val="green"/>
        </w:rPr>
        <w:t>Starlink</w:t>
      </w:r>
      <w:proofErr w:type="spellEnd"/>
      <w:r w:rsidRPr="001F455B">
        <w:rPr>
          <w:rStyle w:val="StyleUnderline"/>
          <w:rFonts w:cs="Calibri"/>
          <w:highlight w:val="green"/>
        </w:rPr>
        <w:t xml:space="preserve"> internet</w:t>
      </w:r>
      <w:r w:rsidRPr="001F455B">
        <w:rPr>
          <w:rStyle w:val="StyleUnderline"/>
          <w:rFonts w:cs="Calibri"/>
        </w:rPr>
        <w:t xml:space="preserve"> satellite venture here</w:t>
      </w:r>
      <w:r w:rsidRPr="001F455B">
        <w:rPr>
          <w:rFonts w:cs="Calibri"/>
          <w:sz w:val="12"/>
        </w:rPr>
        <w:t xml:space="preserve">, especially its next incarnation. Now go and Twitter search on the terms “Musk,” “ruining,” and “sky,” and you’ll find plenty of complaints about the </w:t>
      </w:r>
      <w:proofErr w:type="spellStart"/>
      <w:r w:rsidRPr="001F455B">
        <w:rPr>
          <w:rFonts w:cs="Calibri"/>
          <w:sz w:val="12"/>
        </w:rPr>
        <w:t>Starlink</w:t>
      </w:r>
      <w:proofErr w:type="spellEnd"/>
      <w:r w:rsidRPr="001F455B">
        <w:rPr>
          <w:rFonts w:cs="Calibri"/>
          <w:sz w:val="12"/>
        </w:rPr>
        <w:t xml:space="preserve"> constellation — </w:t>
      </w:r>
      <w:r w:rsidRPr="001F455B">
        <w:rPr>
          <w:rStyle w:val="StyleUnderline"/>
          <w:rFonts w:cs="Calibri"/>
        </w:rPr>
        <w:t xml:space="preserve">with currently </w:t>
      </w:r>
      <w:r w:rsidRPr="001F455B">
        <w:rPr>
          <w:rStyle w:val="StyleUnderline"/>
          <w:rFonts w:cs="Calibri"/>
          <w:highlight w:val="green"/>
        </w:rPr>
        <w:t>more than 1,700 satellites</w:t>
      </w:r>
      <w:r w:rsidRPr="001F455B">
        <w:rPr>
          <w:rStyle w:val="StyleUnderline"/>
          <w:rFonts w:cs="Calibri"/>
        </w:rPr>
        <w:t xml:space="preserve"> in low-Earth orbit.</w:t>
      </w:r>
      <w:r w:rsidRPr="001F455B">
        <w:rPr>
          <w:rFonts w:cs="Calibri"/>
          <w:sz w:val="12"/>
        </w:rPr>
        <w:t xml:space="preserve"> For many of these keyboard critics, </w:t>
      </w:r>
      <w:proofErr w:type="spellStart"/>
      <w:r w:rsidRPr="001F455B">
        <w:rPr>
          <w:rFonts w:cs="Calibri"/>
          <w:sz w:val="12"/>
        </w:rPr>
        <w:t>Starlink</w:t>
      </w:r>
      <w:proofErr w:type="spellEnd"/>
      <w:r w:rsidRPr="001F455B">
        <w:rPr>
          <w:rFonts w:cs="Calibri"/>
          <w:sz w:val="12"/>
        </w:rPr>
        <w:t xml:space="preserve"> is nothing more than an </w:t>
      </w:r>
      <w:proofErr w:type="spellStart"/>
      <w:r w:rsidRPr="001F455B">
        <w:rPr>
          <w:rFonts w:cs="Calibri"/>
          <w:sz w:val="12"/>
        </w:rPr>
        <w:t>uberbillionaire's</w:t>
      </w:r>
      <w:proofErr w:type="spellEnd"/>
      <w:r w:rsidRPr="001F455B">
        <w:rPr>
          <w:rFonts w:cs="Calibri"/>
          <w:sz w:val="12"/>
        </w:rPr>
        <w:t xml:space="preserve"> reckless effort to become an even wealthier </w:t>
      </w:r>
      <w:proofErr w:type="spellStart"/>
      <w:r w:rsidRPr="001F455B">
        <w:rPr>
          <w:rFonts w:cs="Calibri"/>
          <w:sz w:val="12"/>
        </w:rPr>
        <w:t>uberbillionaire</w:t>
      </w:r>
      <w:proofErr w:type="spellEnd"/>
      <w:r w:rsidRPr="001F455B">
        <w:rPr>
          <w:rFonts w:cs="Calibri"/>
          <w:sz w:val="12"/>
        </w:rPr>
        <w:t xml:space="preserve">. Or maybe it’s just another </w:t>
      </w:r>
      <w:proofErr w:type="spellStart"/>
      <w:r w:rsidRPr="001F455B">
        <w:rPr>
          <w:rFonts w:cs="Calibri"/>
          <w:sz w:val="12"/>
        </w:rPr>
        <w:t>Muskian</w:t>
      </w:r>
      <w:proofErr w:type="spellEnd"/>
      <w:r w:rsidRPr="001F455B">
        <w:rPr>
          <w:rFonts w:cs="Calibri"/>
          <w:sz w:val="12"/>
        </w:rPr>
        <w:t xml:space="preserve"> vanity project, like building rockets to Mars. Either way, these diehard anti-</w:t>
      </w:r>
      <w:proofErr w:type="spellStart"/>
      <w:r w:rsidRPr="001F455B">
        <w:rPr>
          <w:rFonts w:cs="Calibri"/>
          <w:sz w:val="12"/>
        </w:rPr>
        <w:t>Muskers</w:t>
      </w:r>
      <w:proofErr w:type="spellEnd"/>
      <w:r w:rsidRPr="001F455B">
        <w:rPr>
          <w:rFonts w:cs="Calibri"/>
          <w:sz w:val="12"/>
        </w:rPr>
        <w:t xml:space="preserve"> see a cluttered sky for visual astronomers, both amateur and professional, as a horrific tradeoff just so the entrepreneur can sell global internet access. Now, the extreme version of this critique is unserious, little more than anti-billionaire emoting. The profit potential of </w:t>
      </w:r>
      <w:proofErr w:type="spellStart"/>
      <w:r w:rsidRPr="001F455B">
        <w:rPr>
          <w:rFonts w:cs="Calibri"/>
          <w:sz w:val="12"/>
        </w:rPr>
        <w:t>Starlink</w:t>
      </w:r>
      <w:proofErr w:type="spellEnd"/>
      <w:r w:rsidRPr="001F455B">
        <w:rPr>
          <w:rFonts w:cs="Calibri"/>
          <w:sz w:val="12"/>
        </w:rPr>
        <w:t xml:space="preserve"> is unclear, though it seems to be Musk’s goal that the telecom business will one day help fund his Mars ambitions. But the venture isn’t there yet. Last summer, Musk estimated that </w:t>
      </w:r>
      <w:proofErr w:type="spellStart"/>
      <w:r w:rsidRPr="001F455B">
        <w:rPr>
          <w:rFonts w:cs="Calibri"/>
          <w:sz w:val="12"/>
        </w:rPr>
        <w:t>Starlink</w:t>
      </w:r>
      <w:proofErr w:type="spellEnd"/>
      <w:r w:rsidRPr="001F455B">
        <w:rPr>
          <w:rFonts w:cs="Calibri"/>
          <w:sz w:val="12"/>
        </w:rPr>
        <w:t xml:space="preserve"> would likely need between $20 billion and $30 billion in investment. "If we succeed in not going bankrupt, then that'll be great, and we can move on from there," Musk said. For now, </w:t>
      </w:r>
      <w:proofErr w:type="spellStart"/>
      <w:r w:rsidRPr="001F455B">
        <w:rPr>
          <w:rStyle w:val="StyleUnderline"/>
          <w:rFonts w:cs="Calibri"/>
        </w:rPr>
        <w:t>Starlink</w:t>
      </w:r>
      <w:proofErr w:type="spellEnd"/>
      <w:r w:rsidRPr="001F455B">
        <w:rPr>
          <w:rStyle w:val="StyleUnderline"/>
          <w:rFonts w:cs="Calibri"/>
        </w:rPr>
        <w:t xml:space="preserve"> </w:t>
      </w:r>
      <w:r w:rsidRPr="001F455B">
        <w:rPr>
          <w:rStyle w:val="StyleUnderline"/>
          <w:rFonts w:cs="Calibri"/>
          <w:highlight w:val="green"/>
        </w:rPr>
        <w:t>aims to add another 1,000</w:t>
      </w:r>
      <w:r w:rsidRPr="001F455B">
        <w:rPr>
          <w:rStyle w:val="StyleUnderline"/>
          <w:rFonts w:cs="Calibri"/>
        </w:rPr>
        <w:t xml:space="preserve"> satellites </w:t>
      </w:r>
      <w:r w:rsidRPr="001F455B">
        <w:rPr>
          <w:rStyle w:val="StyleUnderline"/>
          <w:rFonts w:cs="Calibri"/>
          <w:highlight w:val="green"/>
        </w:rPr>
        <w:t>a year</w:t>
      </w:r>
      <w:r w:rsidRPr="001F455B">
        <w:rPr>
          <w:rFonts w:cs="Calibri"/>
          <w:sz w:val="12"/>
        </w:rPr>
        <w:t xml:space="preserve">, even more when Starship is operational. That is, assuming Starship become operational. But the astronomy issue is a real one, as SpaceX has acknowledged. And after astronomer complaints about the brightness of the first group of 60 satellites launched in 2019, SpaceX developed a work-around to minimize the glare from solar reflection on subsequent launches. Of course, some scientists don’t want to rely on the goodwill of SpaceX and other satellite companies. They see an international regulatory agreement, perhaps a new protocol under the Outer Space Treaty, as a necessity. But as such an add-on is unlikely to happen anytime soon, notes The Economist, “not least because other issues raised by the mega constellations, such as risks from debris, will doubtless seem more pressing.” Here’s one of the many pictures floating around the Internet showing the impact of </w:t>
      </w:r>
      <w:proofErr w:type="spellStart"/>
      <w:r w:rsidRPr="001F455B">
        <w:rPr>
          <w:rFonts w:cs="Calibri"/>
          <w:sz w:val="12"/>
        </w:rPr>
        <w:t>Starlink</w:t>
      </w:r>
      <w:proofErr w:type="spellEnd"/>
      <w:r w:rsidRPr="001F455B">
        <w:rPr>
          <w:rFonts w:cs="Calibri"/>
          <w:sz w:val="12"/>
        </w:rPr>
        <w:t xml:space="preserve"> satellites — “the 333-second exposure shows at least 19 satellites passing overhead” — on astronomical observations, via the </w:t>
      </w:r>
      <w:proofErr w:type="spellStart"/>
      <w:r w:rsidRPr="001F455B">
        <w:rPr>
          <w:rFonts w:cs="Calibri"/>
          <w:sz w:val="12"/>
        </w:rPr>
        <w:t>IFLScience</w:t>
      </w:r>
      <w:proofErr w:type="spellEnd"/>
      <w:r w:rsidRPr="001F455B">
        <w:rPr>
          <w:rFonts w:cs="Calibri"/>
          <w:sz w:val="12"/>
        </w:rPr>
        <w:t xml:space="preserve"> website: Of course, framing the trade-off as the above picture vs. “better global internet” doesn’t quite capture the benefits of the latter. And they are considerable. </w:t>
      </w:r>
      <w:r w:rsidRPr="001F455B">
        <w:rPr>
          <w:rStyle w:val="StyleUnderline"/>
          <w:rFonts w:cs="Calibri"/>
          <w:highlight w:val="green"/>
        </w:rPr>
        <w:t>There remains</w:t>
      </w:r>
      <w:r w:rsidRPr="001F455B">
        <w:rPr>
          <w:rStyle w:val="StyleUnderline"/>
          <w:rFonts w:cs="Calibri"/>
        </w:rPr>
        <w:t xml:space="preserve"> a stark digital </w:t>
      </w:r>
      <w:r w:rsidRPr="001F455B">
        <w:rPr>
          <w:rStyle w:val="StyleUnderline"/>
          <w:rFonts w:cs="Calibri"/>
          <w:highlight w:val="green"/>
        </w:rPr>
        <w:t>divide in global internet access.</w:t>
      </w:r>
      <w:r w:rsidRPr="001F455B">
        <w:rPr>
          <w:rStyle w:val="StyleUnderline"/>
          <w:rFonts w:cs="Calibri"/>
        </w:rPr>
        <w:t xml:space="preserve"> As the World Economic Forum notes: “Globally, </w:t>
      </w:r>
      <w:r w:rsidRPr="001F455B">
        <w:rPr>
          <w:rStyle w:val="StyleUnderline"/>
          <w:rFonts w:cs="Calibri"/>
          <w:highlight w:val="green"/>
        </w:rPr>
        <w:t>only</w:t>
      </w:r>
      <w:r w:rsidRPr="001F455B">
        <w:rPr>
          <w:rStyle w:val="StyleUnderline"/>
          <w:rFonts w:cs="Calibri"/>
        </w:rPr>
        <w:t xml:space="preserve"> just over </w:t>
      </w:r>
      <w:r w:rsidRPr="001F455B">
        <w:rPr>
          <w:rStyle w:val="StyleUnderline"/>
          <w:rFonts w:cs="Calibri"/>
          <w:highlight w:val="green"/>
        </w:rPr>
        <w:t>half of households</w:t>
      </w:r>
      <w:r w:rsidRPr="001F455B">
        <w:rPr>
          <w:rStyle w:val="StyleUnderline"/>
          <w:rFonts w:cs="Calibri"/>
        </w:rPr>
        <w:t xml:space="preserve"> (55 percent) </w:t>
      </w:r>
      <w:r w:rsidRPr="001F455B">
        <w:rPr>
          <w:rStyle w:val="StyleUnderline"/>
          <w:rFonts w:cs="Calibri"/>
          <w:highlight w:val="green"/>
        </w:rPr>
        <w:t>have an internet connection</w:t>
      </w:r>
      <w:r w:rsidRPr="001F455B">
        <w:rPr>
          <w:rStyle w:val="StyleUnderline"/>
          <w:rFonts w:cs="Calibri"/>
        </w:rPr>
        <w:t>, according to UNESCO. In the developed world, 87 percent are connected compared with 47 percent in developing nations, and just 19 percent in the least developed countries</w:t>
      </w:r>
      <w:r w:rsidRPr="001F455B">
        <w:rPr>
          <w:rStyle w:val="StyleUnderline"/>
          <w:rFonts w:cs="Calibri"/>
          <w:highlight w:val="green"/>
        </w:rPr>
        <w:t>.”</w:t>
      </w:r>
      <w:r w:rsidRPr="001F455B">
        <w:rPr>
          <w:rFonts w:cs="Calibri"/>
          <w:sz w:val="12"/>
        </w:rPr>
        <w:t xml:space="preserve"> It seems pretty clear that </w:t>
      </w:r>
      <w:r w:rsidRPr="001F455B">
        <w:rPr>
          <w:rStyle w:val="StyleUnderline"/>
          <w:rFonts w:cs="Calibri"/>
          <w:highlight w:val="green"/>
        </w:rPr>
        <w:t>broadband</w:t>
      </w:r>
      <w:r w:rsidRPr="001F455B">
        <w:rPr>
          <w:rStyle w:val="StyleUnderline"/>
          <w:rFonts w:cs="Calibri"/>
        </w:rPr>
        <w:t xml:space="preserve"> internet access </w:t>
      </w:r>
      <w:r w:rsidRPr="001F455B">
        <w:rPr>
          <w:rStyle w:val="StyleUnderline"/>
          <w:rFonts w:cs="Calibri"/>
          <w:highlight w:val="green"/>
        </w:rPr>
        <w:t xml:space="preserve">brings </w:t>
      </w:r>
      <w:r w:rsidRPr="001F455B">
        <w:rPr>
          <w:rStyle w:val="StyleUnderline"/>
          <w:rFonts w:cs="Calibri"/>
        </w:rPr>
        <w:t>considerable</w:t>
      </w:r>
      <w:r w:rsidRPr="001F455B">
        <w:rPr>
          <w:rStyle w:val="StyleUnderline"/>
          <w:rFonts w:cs="Calibri"/>
          <w:highlight w:val="green"/>
        </w:rPr>
        <w:t xml:space="preserve"> economic </w:t>
      </w:r>
      <w:r w:rsidRPr="001F455B">
        <w:rPr>
          <w:rStyle w:val="StyleUnderline"/>
          <w:rFonts w:cs="Calibri"/>
        </w:rPr>
        <w:t xml:space="preserve">gains, particularly </w:t>
      </w:r>
      <w:r w:rsidRPr="001F455B">
        <w:rPr>
          <w:rStyle w:val="StyleUnderline"/>
          <w:rFonts w:cs="Calibri"/>
          <w:highlight w:val="green"/>
        </w:rPr>
        <w:t>to poorer countries</w:t>
      </w:r>
      <w:r w:rsidRPr="001F455B">
        <w:rPr>
          <w:rStyle w:val="StyleUnderline"/>
          <w:rFonts w:cs="Calibri"/>
        </w:rPr>
        <w:t>.</w:t>
      </w:r>
      <w:r w:rsidRPr="001F455B">
        <w:rPr>
          <w:rFonts w:cs="Calibri"/>
          <w:sz w:val="12"/>
        </w:rPr>
        <w:t xml:space="preserve"> (Musk has specifically said this is a goal of </w:t>
      </w:r>
      <w:proofErr w:type="spellStart"/>
      <w:r w:rsidRPr="001F455B">
        <w:rPr>
          <w:rFonts w:cs="Calibri"/>
          <w:sz w:val="12"/>
        </w:rPr>
        <w:t>Starlink</w:t>
      </w:r>
      <w:proofErr w:type="spellEnd"/>
      <w:r w:rsidRPr="001F455B">
        <w:rPr>
          <w:rFonts w:cs="Calibri"/>
          <w:sz w:val="12"/>
        </w:rPr>
        <w:t xml:space="preserve">.) Here are a few examples from the August 2021 analysis “The Economic Impact of Internet Connectivity in Developing Countries” by Jonas </w:t>
      </w:r>
      <w:proofErr w:type="spellStart"/>
      <w:r w:rsidRPr="001F455B">
        <w:rPr>
          <w:rFonts w:cs="Calibri"/>
          <w:sz w:val="12"/>
        </w:rPr>
        <w:t>Hjort</w:t>
      </w:r>
      <w:proofErr w:type="spellEnd"/>
      <w:r w:rsidRPr="001F455B">
        <w:rPr>
          <w:rFonts w:cs="Calibri"/>
          <w:sz w:val="12"/>
        </w:rPr>
        <w:t xml:space="preserve"> (Columbia University) and Lin Tian (INSEAD): </w:t>
      </w:r>
      <w:r w:rsidRPr="001F455B">
        <w:rPr>
          <w:rStyle w:val="StyleUnderline"/>
          <w:rFonts w:cs="Calibri"/>
        </w:rPr>
        <w:t>Quite a few studies convincingly estimate the effect on consumption</w:t>
      </w:r>
      <w:r w:rsidRPr="001F455B">
        <w:rPr>
          <w:rFonts w:cs="Calibri"/>
          <w:sz w:val="12"/>
        </w:rPr>
        <w:t xml:space="preserve"> of specific internet-enabled technologies (rather than internet connectivity itself) through model-based approaches, and a few do so more directly. </w:t>
      </w:r>
      <w:r w:rsidRPr="001F455B">
        <w:rPr>
          <w:rStyle w:val="StyleUnderline"/>
          <w:rFonts w:cs="Calibri"/>
        </w:rPr>
        <w:t xml:space="preserve">Jack &amp; Suri (2014) show that </w:t>
      </w:r>
      <w:r w:rsidRPr="001F455B">
        <w:rPr>
          <w:rStyle w:val="StyleUnderline"/>
          <w:rFonts w:cs="Calibri"/>
          <w:highlight w:val="green"/>
        </w:rPr>
        <w:t>access</w:t>
      </w:r>
      <w:r w:rsidRPr="001F455B">
        <w:rPr>
          <w:rStyle w:val="StyleUnderline"/>
          <w:rFonts w:cs="Calibri"/>
        </w:rPr>
        <w:t xml:space="preserve"> to mobile money </w:t>
      </w:r>
      <w:r w:rsidRPr="001F455B">
        <w:rPr>
          <w:rStyle w:val="StyleUnderline"/>
          <w:rFonts w:cs="Calibri"/>
          <w:highlight w:val="green"/>
        </w:rPr>
        <w:t>decreased consumption poverty</w:t>
      </w:r>
      <w:r w:rsidRPr="001F455B">
        <w:rPr>
          <w:rStyle w:val="StyleUnderline"/>
          <w:rFonts w:cs="Calibri"/>
        </w:rPr>
        <w:t xml:space="preserve"> by two percentage points in Kenya.</w:t>
      </w:r>
      <w:r w:rsidRPr="001F455B">
        <w:rPr>
          <w:rFonts w:cs="Calibri"/>
          <w:sz w:val="12"/>
        </w:rPr>
        <w:t xml:space="preserve"> In contrast, Couture et al. (2021) finds that expansion of e-commerce in China has little effect on income to rural producers and workers. Different areas of Sub-Saharan Africa got access to basic internet at different times starting in the early 2000s. </w:t>
      </w:r>
      <w:r w:rsidRPr="001F455B">
        <w:rPr>
          <w:rStyle w:val="StyleUnderline"/>
          <w:rFonts w:cs="Calibri"/>
        </w:rPr>
        <w:t xml:space="preserve">Exploiting variation arising from the gradual arrival of submarine cable connections and using nighttime satellite image luminosity as a proxy for economic activity, </w:t>
      </w:r>
      <w:proofErr w:type="spellStart"/>
      <w:r w:rsidRPr="001F455B">
        <w:rPr>
          <w:rStyle w:val="StyleUnderline"/>
          <w:rFonts w:cs="Calibri"/>
        </w:rPr>
        <w:t>Goldbeck</w:t>
      </w:r>
      <w:proofErr w:type="spellEnd"/>
      <w:r w:rsidRPr="001F455B">
        <w:rPr>
          <w:rStyle w:val="StyleUnderline"/>
          <w:rFonts w:cs="Calibri"/>
        </w:rPr>
        <w:t xml:space="preserve"> &amp; </w:t>
      </w:r>
      <w:proofErr w:type="spellStart"/>
      <w:r w:rsidRPr="001F455B">
        <w:rPr>
          <w:rStyle w:val="StyleUnderline"/>
          <w:rFonts w:cs="Calibri"/>
        </w:rPr>
        <w:t>Lindlacher</w:t>
      </w:r>
      <w:proofErr w:type="spellEnd"/>
      <w:r w:rsidRPr="001F455B">
        <w:rPr>
          <w:rStyle w:val="StyleUnderline"/>
          <w:rFonts w:cs="Calibri"/>
        </w:rPr>
        <w:t xml:space="preserve"> (2021) estimate that basic internet availability </w:t>
      </w:r>
      <w:r w:rsidRPr="001F455B">
        <w:rPr>
          <w:rStyle w:val="StyleUnderline"/>
          <w:rFonts w:cs="Calibri"/>
          <w:highlight w:val="green"/>
        </w:rPr>
        <w:t>leads</w:t>
      </w:r>
      <w:r w:rsidRPr="001F455B">
        <w:rPr>
          <w:rStyle w:val="StyleUnderline"/>
          <w:rFonts w:cs="Calibri"/>
        </w:rPr>
        <w:t xml:space="preserve"> to about a </w:t>
      </w:r>
      <w:r w:rsidRPr="001F455B">
        <w:rPr>
          <w:rStyle w:val="StyleUnderline"/>
          <w:rFonts w:cs="Calibri"/>
          <w:highlight w:val="green"/>
        </w:rPr>
        <w:t>two</w:t>
      </w:r>
      <w:r w:rsidRPr="001F455B">
        <w:rPr>
          <w:rStyle w:val="StyleUnderline"/>
          <w:rFonts w:cs="Calibri"/>
        </w:rPr>
        <w:t xml:space="preserve"> percentage </w:t>
      </w:r>
      <w:r w:rsidRPr="001F455B">
        <w:rPr>
          <w:rStyle w:val="StyleUnderline"/>
          <w:rFonts w:cs="Calibri"/>
          <w:highlight w:val="green"/>
        </w:rPr>
        <w:t>point increase in</w:t>
      </w:r>
      <w:r w:rsidRPr="001F455B">
        <w:rPr>
          <w:rStyle w:val="StyleUnderline"/>
          <w:rFonts w:cs="Calibri"/>
        </w:rPr>
        <w:t xml:space="preserve"> economic </w:t>
      </w:r>
      <w:r w:rsidRPr="001F455B">
        <w:rPr>
          <w:rStyle w:val="StyleUnderline"/>
          <w:rFonts w:cs="Calibri"/>
          <w:highlight w:val="green"/>
        </w:rPr>
        <w:t>growth</w:t>
      </w:r>
      <w:r w:rsidRPr="001F455B">
        <w:rPr>
          <w:rStyle w:val="StyleUnderline"/>
          <w:rFonts w:cs="Calibri"/>
        </w:rPr>
        <w:t>.</w:t>
      </w:r>
      <w:r w:rsidRPr="001F455B">
        <w:rPr>
          <w:rFonts w:cs="Calibri"/>
          <w:sz w:val="12"/>
        </w:rPr>
        <w:t xml:space="preserve"> As we briefly discussed in Sub-section 3.1.1, </w:t>
      </w:r>
      <w:r w:rsidRPr="001F455B">
        <w:rPr>
          <w:rStyle w:val="StyleUnderline"/>
          <w:rFonts w:cs="Calibri"/>
        </w:rPr>
        <w:t>Bahia et al</w:t>
      </w:r>
      <w:r w:rsidRPr="001F455B">
        <w:rPr>
          <w:rStyle w:val="StyleUnderline"/>
          <w:rFonts w:cs="Calibri"/>
          <w:highlight w:val="green"/>
        </w:rPr>
        <w:t>.</w:t>
      </w:r>
      <w:r w:rsidRPr="001F455B">
        <w:rPr>
          <w:rStyle w:val="StyleUnderline"/>
          <w:rFonts w:cs="Calibri"/>
        </w:rPr>
        <w:t xml:space="preserve"> (2020) show evidence that the gradual roll-out of mobile broadband in Nigeria between 2010 and 2016 </w:t>
      </w:r>
      <w:r w:rsidRPr="001F455B">
        <w:rPr>
          <w:rStyle w:val="StyleUnderline"/>
          <w:rFonts w:cs="Calibri"/>
          <w:highlight w:val="green"/>
        </w:rPr>
        <w:t>increased</w:t>
      </w:r>
      <w:r w:rsidRPr="001F455B">
        <w:rPr>
          <w:rStyle w:val="StyleUnderline"/>
          <w:rFonts w:cs="Calibri"/>
        </w:rPr>
        <w:t xml:space="preserve"> labor force participation and </w:t>
      </w:r>
      <w:r w:rsidRPr="001F455B">
        <w:rPr>
          <w:rStyle w:val="StyleUnderline"/>
          <w:rFonts w:cs="Calibri"/>
          <w:highlight w:val="green"/>
        </w:rPr>
        <w:t>employment</w:t>
      </w:r>
      <w:r w:rsidRPr="001F455B">
        <w:rPr>
          <w:rStyle w:val="StyleUnderline"/>
          <w:rFonts w:cs="Calibri"/>
        </w:rPr>
        <w:t xml:space="preserve">. The paper also shows that </w:t>
      </w:r>
      <w:r w:rsidRPr="001F455B">
        <w:rPr>
          <w:rStyle w:val="StyleUnderline"/>
          <w:rFonts w:cs="Calibri"/>
          <w:highlight w:val="green"/>
        </w:rPr>
        <w:t>household consumption</w:t>
      </w:r>
      <w:r w:rsidRPr="001F455B">
        <w:rPr>
          <w:rStyle w:val="StyleUnderline"/>
          <w:rFonts w:cs="Calibri"/>
        </w:rPr>
        <w:t xml:space="preserve"> simultaneously </w:t>
      </w:r>
      <w:r w:rsidRPr="001F455B">
        <w:rPr>
          <w:rStyle w:val="StyleUnderline"/>
          <w:rFonts w:cs="Calibri"/>
          <w:highlight w:val="green"/>
        </w:rPr>
        <w:t>increased and poverty decreased.</w:t>
      </w:r>
      <w:r w:rsidRPr="001F455B">
        <w:rPr>
          <w:rStyle w:val="StyleUnderline"/>
          <w:rFonts w:cs="Calibri"/>
        </w:rPr>
        <w:t xml:space="preserve"> Households that had at least one year of mobile broadband coverage experienced an increase in total consumption of about 6 percent. Masaki et al</w:t>
      </w:r>
      <w:r w:rsidRPr="001F455B">
        <w:rPr>
          <w:rStyle w:val="StyleUnderline"/>
          <w:rFonts w:cs="Calibri"/>
          <w:highlight w:val="green"/>
        </w:rPr>
        <w:t>.</w:t>
      </w:r>
      <w:r w:rsidRPr="001F455B">
        <w:rPr>
          <w:rStyle w:val="StyleUnderline"/>
          <w:rFonts w:cs="Calibri"/>
        </w:rPr>
        <w:t xml:space="preserve"> (2020) document a similarly striking result.</w:t>
      </w:r>
      <w:r w:rsidRPr="001F455B">
        <w:rPr>
          <w:rFonts w:cs="Calibri"/>
          <w:sz w:val="12"/>
        </w:rPr>
        <w:t xml:space="preserve"> Combining household expenditure surveys with data on the location of fiber-optic transmission nodes and coverage maps of 3G mobile technology, they show that </w:t>
      </w:r>
      <w:r w:rsidRPr="001F455B">
        <w:rPr>
          <w:rStyle w:val="StyleUnderline"/>
          <w:rFonts w:cs="Calibri"/>
        </w:rPr>
        <w:t>3G coverage is associated with a 14 percent increase in total consumption and a 10 percent decline in extreme poverty in Senegal</w:t>
      </w:r>
      <w:r w:rsidRPr="001F455B">
        <w:rPr>
          <w:rStyle w:val="StyleUnderline"/>
          <w:rFonts w:cs="Calibri"/>
          <w:highlight w:val="green"/>
        </w:rPr>
        <w:t>.</w:t>
      </w:r>
      <w:r w:rsidRPr="001F455B">
        <w:rPr>
          <w:rFonts w:cs="Calibri"/>
          <w:sz w:val="12"/>
        </w:rPr>
        <w:t xml:space="preserve"> Finally, </w:t>
      </w:r>
      <w:r w:rsidRPr="001F455B">
        <w:rPr>
          <w:rStyle w:val="StyleUnderline"/>
          <w:rFonts w:cs="Calibri"/>
        </w:rPr>
        <w:t xml:space="preserve">Bahia et al. (2021) use a similar empirical approach to study the effect of mobile broadband roll-out in Tanzania and find a comparable increase in household consumption and decline poverty in this setting. The eventual endgame here is that there are going to be many </w:t>
      </w:r>
      <w:r w:rsidRPr="001F455B">
        <w:rPr>
          <w:rStyle w:val="StyleUnderline"/>
          <w:rFonts w:cs="Calibri"/>
          <w:highlight w:val="green"/>
        </w:rPr>
        <w:t xml:space="preserve">tens of thousands more satellites in orbit, enabling </w:t>
      </w:r>
      <w:r w:rsidRPr="001F455B">
        <w:rPr>
          <w:rStyle w:val="StyleUnderline"/>
          <w:rFonts w:cs="Calibri"/>
        </w:rPr>
        <w:t xml:space="preserve">total global </w:t>
      </w:r>
      <w:r w:rsidRPr="001F455B">
        <w:rPr>
          <w:rStyle w:val="StyleUnderline"/>
          <w:rFonts w:cs="Calibri"/>
          <w:highlight w:val="green"/>
        </w:rPr>
        <w:t>internet coverage</w:t>
      </w:r>
      <w:r w:rsidRPr="001F455B">
        <w:rPr>
          <w:rStyle w:val="StyleUnderline"/>
          <w:rFonts w:cs="Calibri"/>
        </w:rPr>
        <w:t>.</w:t>
      </w:r>
      <w:r w:rsidRPr="001F455B">
        <w:rPr>
          <w:rFonts w:cs="Calibri"/>
          <w:sz w:val="12"/>
        </w:rPr>
        <w:t xml:space="preserve"> And they will be joined by all manner of human-occupied installations for tourist, commercial, and scientific endeavors. (You may have missed the late October announcement that Blue Origin, the space company owned by Jeff Bezos, is teaming up with other firms to build a space station in Earth orbit.) Stargazing from Earth will never be the way it used to be. Then again, people still complain about shadows from skyscrapers even as humanity continues to build them. But recall one of the running themes of this newsletter: Technology solves one problem, creates another, then solves that one — rinse and repeat — even as the overall direction is forward. More astronomy in the future will be space based. And if all those space objects and structures make even low-Earth orbit astronomy difficult, more of it will need to be performed further out, as with the James Webb Space Telescope. Or maybe via telescopes on the Moon, such as the proposed Lunar Crater Radio Telescope, which would deploy robots to transform a half-mile wide crater into an observatory by attaching a wire mesh along the crater walls. And once there are lots of satellites around a fully colonized Moon, off to Mars — which might be accessible thanks to </w:t>
      </w:r>
      <w:proofErr w:type="spellStart"/>
      <w:r w:rsidRPr="001F455B">
        <w:rPr>
          <w:rFonts w:cs="Calibri"/>
          <w:sz w:val="12"/>
        </w:rPr>
        <w:t>Starlink</w:t>
      </w:r>
      <w:proofErr w:type="spellEnd"/>
      <w:r w:rsidRPr="001F455B">
        <w:rPr>
          <w:rFonts w:cs="Calibri"/>
          <w:sz w:val="12"/>
        </w:rPr>
        <w:t xml:space="preserve"> funding Musk’s deep-space ambitions. Meanwhile, </w:t>
      </w:r>
      <w:r w:rsidRPr="001F455B">
        <w:rPr>
          <w:rStyle w:val="StyleUnderline"/>
          <w:rFonts w:cs="Calibri"/>
        </w:rPr>
        <w:t>there will be a lot less global poverty here on Earth than otherwise.</w:t>
      </w:r>
      <w:bookmarkEnd w:id="0"/>
    </w:p>
    <w:p w14:paraId="6014BCC2" w14:textId="77777777" w:rsidR="0042207B" w:rsidRPr="001F455B" w:rsidRDefault="0042207B" w:rsidP="0042207B">
      <w:pPr>
        <w:pStyle w:val="Heading4"/>
        <w:rPr>
          <w:rFonts w:cs="Calibri"/>
        </w:rPr>
      </w:pPr>
      <w:bookmarkStart w:id="1" w:name="_Hlk90722848"/>
      <w:r w:rsidRPr="001F455B">
        <w:rPr>
          <w:rFonts w:cs="Calibri"/>
        </w:rPr>
        <w:t>Internet access checks multiple existential threats</w:t>
      </w:r>
    </w:p>
    <w:p w14:paraId="169A45E1" w14:textId="77777777" w:rsidR="0042207B" w:rsidRPr="001F455B" w:rsidRDefault="0042207B" w:rsidP="0042207B">
      <w:pPr>
        <w:rPr>
          <w:rFonts w:cs="Calibri"/>
        </w:rPr>
      </w:pPr>
      <w:r w:rsidRPr="001F455B">
        <w:rPr>
          <w:rStyle w:val="Style13ptBold"/>
          <w:rFonts w:cs="Calibri"/>
        </w:rPr>
        <w:t>Eagleman ’10</w:t>
      </w:r>
      <w:r w:rsidRPr="001F455B">
        <w:rPr>
          <w:rFonts w:cs="Calibri"/>
        </w:rPr>
        <w:t xml:space="preserve"> [Dr. David; 11/9/2010; PhD in Neuroscience @ Baylor University, Adjunct Professor of </w:t>
      </w:r>
      <w:proofErr w:type="spellStart"/>
      <w:r w:rsidRPr="001F455B">
        <w:rPr>
          <w:rFonts w:cs="Calibri"/>
        </w:rPr>
        <w:t>Neoroscience</w:t>
      </w:r>
      <w:proofErr w:type="spellEnd"/>
      <w:r w:rsidRPr="001F455B">
        <w:rPr>
          <w:rFonts w:cs="Calibri"/>
        </w:rPr>
        <w:t xml:space="preserve"> @ Stanford University, Former Guggenheim Fellow, Director of the Center for Science and Law, BA @ Rice University; “Six Ways The Internet Will Save Civilization”; https://www.wired.co.uk/article/apocalypse-no]</w:t>
      </w:r>
    </w:p>
    <w:p w14:paraId="377795B1" w14:textId="77777777" w:rsidR="0042207B" w:rsidRPr="001F455B" w:rsidRDefault="0042207B" w:rsidP="0042207B">
      <w:pPr>
        <w:rPr>
          <w:rFonts w:cs="Calibri"/>
          <w:sz w:val="16"/>
        </w:rPr>
      </w:pPr>
      <w:r w:rsidRPr="001F455B">
        <w:rPr>
          <w:rFonts w:cs="Calibri"/>
          <w:sz w:val="16"/>
        </w:rPr>
        <w:t xml:space="preserve">Many </w:t>
      </w:r>
      <w:r w:rsidRPr="001F455B">
        <w:rPr>
          <w:rStyle w:val="StyleUnderline"/>
          <w:rFonts w:cs="Calibri"/>
        </w:rPr>
        <w:t xml:space="preserve">great </w:t>
      </w:r>
      <w:proofErr w:type="spellStart"/>
      <w:r w:rsidRPr="001F455B">
        <w:rPr>
          <w:rStyle w:val="StyleUnderline"/>
          <w:rFonts w:cs="Calibri"/>
          <w:highlight w:val="yellow"/>
        </w:rPr>
        <w:t>civilisations</w:t>
      </w:r>
      <w:proofErr w:type="spellEnd"/>
      <w:r w:rsidRPr="001F455B">
        <w:rPr>
          <w:rStyle w:val="StyleUnderline"/>
          <w:rFonts w:cs="Calibri"/>
        </w:rPr>
        <w:t xml:space="preserve"> have </w:t>
      </w:r>
      <w:r w:rsidRPr="001F455B">
        <w:rPr>
          <w:rStyle w:val="Emphasis"/>
          <w:rFonts w:cs="Calibri"/>
          <w:highlight w:val="yellow"/>
        </w:rPr>
        <w:t>fall</w:t>
      </w:r>
      <w:r w:rsidRPr="001F455B">
        <w:rPr>
          <w:rStyle w:val="StyleUnderline"/>
          <w:rFonts w:cs="Calibri"/>
        </w:rPr>
        <w:t>en</w:t>
      </w:r>
      <w:r w:rsidRPr="001F455B">
        <w:rPr>
          <w:rFonts w:cs="Calibri"/>
          <w:sz w:val="16"/>
        </w:rPr>
        <w:t xml:space="preserve">, leaving nothing but cracked ruins and scattered genetics. Usually this results </w:t>
      </w:r>
      <w:r w:rsidRPr="001F455B">
        <w:rPr>
          <w:rStyle w:val="StyleUnderline"/>
          <w:rFonts w:cs="Calibri"/>
          <w:highlight w:val="yellow"/>
        </w:rPr>
        <w:t>from</w:t>
      </w:r>
      <w:r w:rsidRPr="001F455B">
        <w:rPr>
          <w:rFonts w:cs="Calibri"/>
          <w:sz w:val="16"/>
        </w:rPr>
        <w:t xml:space="preserve">: natural </w:t>
      </w:r>
      <w:r w:rsidRPr="001F455B">
        <w:rPr>
          <w:rStyle w:val="Emphasis"/>
          <w:rFonts w:cs="Calibri"/>
          <w:highlight w:val="yellow"/>
        </w:rPr>
        <w:t>disasters</w:t>
      </w:r>
      <w:r w:rsidRPr="001F455B">
        <w:rPr>
          <w:rStyle w:val="StyleUnderline"/>
          <w:rFonts w:cs="Calibri"/>
          <w:highlight w:val="yellow"/>
        </w:rPr>
        <w:t xml:space="preserve">, </w:t>
      </w:r>
      <w:r w:rsidRPr="001F455B">
        <w:rPr>
          <w:rStyle w:val="Emphasis"/>
          <w:rFonts w:cs="Calibri"/>
          <w:highlight w:val="yellow"/>
        </w:rPr>
        <w:t>resource depletion</w:t>
      </w:r>
      <w:r w:rsidRPr="001F455B">
        <w:rPr>
          <w:rFonts w:cs="Calibri"/>
          <w:sz w:val="16"/>
        </w:rPr>
        <w:t xml:space="preserve">, economic meltdown, </w:t>
      </w:r>
      <w:r w:rsidRPr="001F455B">
        <w:rPr>
          <w:rStyle w:val="StyleUnderline"/>
          <w:rFonts w:cs="Calibri"/>
        </w:rPr>
        <w:t xml:space="preserve">disease, </w:t>
      </w:r>
      <w:r w:rsidRPr="001F455B">
        <w:rPr>
          <w:rStyle w:val="StyleUnderline"/>
          <w:rFonts w:cs="Calibri"/>
          <w:highlight w:val="yellow"/>
        </w:rPr>
        <w:t xml:space="preserve">poor </w:t>
      </w:r>
      <w:r w:rsidRPr="001F455B">
        <w:rPr>
          <w:rStyle w:val="Emphasis"/>
          <w:rFonts w:cs="Calibri"/>
          <w:highlight w:val="yellow"/>
        </w:rPr>
        <w:t>info</w:t>
      </w:r>
      <w:r w:rsidRPr="001F455B">
        <w:rPr>
          <w:rStyle w:val="StyleUnderline"/>
          <w:rFonts w:cs="Calibri"/>
        </w:rPr>
        <w:t xml:space="preserve">rmation </w:t>
      </w:r>
      <w:r w:rsidRPr="001F455B">
        <w:rPr>
          <w:rStyle w:val="StyleUnderline"/>
          <w:rFonts w:cs="Calibri"/>
          <w:highlight w:val="yellow"/>
        </w:rPr>
        <w:t>flow</w:t>
      </w:r>
      <w:r w:rsidRPr="001F455B">
        <w:rPr>
          <w:rFonts w:cs="Calibri"/>
          <w:sz w:val="16"/>
        </w:rPr>
        <w:t xml:space="preserve"> and corruption. </w:t>
      </w:r>
      <w:r w:rsidRPr="001F455B">
        <w:rPr>
          <w:rStyle w:val="StyleUnderline"/>
          <w:rFonts w:cs="Calibri"/>
        </w:rPr>
        <w:t>But we’re luckier</w:t>
      </w:r>
      <w:r w:rsidRPr="001F455B">
        <w:rPr>
          <w:rFonts w:cs="Calibri"/>
          <w:sz w:val="16"/>
        </w:rPr>
        <w:t xml:space="preserve"> than our predecessors </w:t>
      </w:r>
      <w:r w:rsidRPr="001F455B">
        <w:rPr>
          <w:rStyle w:val="StyleUnderline"/>
          <w:rFonts w:cs="Calibri"/>
        </w:rPr>
        <w:t xml:space="preserve">because </w:t>
      </w:r>
      <w:r w:rsidRPr="001F455B">
        <w:rPr>
          <w:rStyle w:val="StyleUnderline"/>
          <w:rFonts w:cs="Calibri"/>
          <w:highlight w:val="yellow"/>
        </w:rPr>
        <w:t>we command</w:t>
      </w:r>
      <w:r w:rsidRPr="001F455B">
        <w:rPr>
          <w:rFonts w:cs="Calibri"/>
          <w:sz w:val="16"/>
        </w:rPr>
        <w:t xml:space="preserve"> a technology that no one else possessed: </w:t>
      </w:r>
      <w:r w:rsidRPr="001F455B">
        <w:rPr>
          <w:rStyle w:val="StyleUnderline"/>
          <w:rFonts w:cs="Calibri"/>
        </w:rPr>
        <w:t>a rap</w:t>
      </w:r>
      <w:r w:rsidRPr="001F455B">
        <w:rPr>
          <w:rStyle w:val="Emphasis"/>
          <w:rFonts w:cs="Calibri"/>
        </w:rPr>
        <w:t xml:space="preserve">id </w:t>
      </w:r>
      <w:r w:rsidRPr="001F455B">
        <w:rPr>
          <w:rStyle w:val="Emphasis"/>
          <w:rFonts w:cs="Calibri"/>
          <w:highlight w:val="yellow"/>
        </w:rPr>
        <w:t>communication</w:t>
      </w:r>
      <w:r w:rsidRPr="001F455B">
        <w:rPr>
          <w:rStyle w:val="StyleUnderline"/>
          <w:rFonts w:cs="Calibri"/>
        </w:rPr>
        <w:t xml:space="preserve"> network that finds its highest expression </w:t>
      </w:r>
      <w:r w:rsidRPr="001F455B">
        <w:rPr>
          <w:rStyle w:val="StyleUnderline"/>
          <w:rFonts w:cs="Calibri"/>
          <w:highlight w:val="yellow"/>
        </w:rPr>
        <w:t xml:space="preserve">in the </w:t>
      </w:r>
      <w:r w:rsidRPr="001F455B">
        <w:rPr>
          <w:rStyle w:val="Emphasis"/>
          <w:rFonts w:cs="Calibri"/>
          <w:highlight w:val="yellow"/>
        </w:rPr>
        <w:t>internet</w:t>
      </w:r>
      <w:r w:rsidRPr="001F455B">
        <w:rPr>
          <w:rFonts w:cs="Calibri"/>
          <w:sz w:val="16"/>
        </w:rPr>
        <w:t xml:space="preserve">. I propose that there are six ways in which </w:t>
      </w:r>
      <w:r w:rsidRPr="001F455B">
        <w:rPr>
          <w:rStyle w:val="StyleUnderline"/>
          <w:rFonts w:cs="Calibri"/>
        </w:rPr>
        <w:t>the net has vastly reduced the threat of societal collapse</w:t>
      </w:r>
      <w:r w:rsidRPr="001F455B">
        <w:rPr>
          <w:rFonts w:cs="Calibri"/>
          <w:sz w:val="16"/>
        </w:rPr>
        <w:t>.</w:t>
      </w:r>
    </w:p>
    <w:p w14:paraId="01B66FB0" w14:textId="77777777" w:rsidR="0042207B" w:rsidRPr="001F455B" w:rsidRDefault="0042207B" w:rsidP="0042207B">
      <w:pPr>
        <w:rPr>
          <w:rStyle w:val="StyleUnderline"/>
          <w:rFonts w:cs="Calibri"/>
        </w:rPr>
      </w:pPr>
      <w:r w:rsidRPr="001F455B">
        <w:rPr>
          <w:rStyle w:val="Emphasis"/>
          <w:rFonts w:cs="Calibri"/>
          <w:highlight w:val="yellow"/>
        </w:rPr>
        <w:t>Epidemics</w:t>
      </w:r>
      <w:r w:rsidRPr="001F455B">
        <w:rPr>
          <w:rStyle w:val="StyleUnderline"/>
          <w:rFonts w:cs="Calibri"/>
          <w:highlight w:val="yellow"/>
        </w:rPr>
        <w:t xml:space="preserve"> can be deflected</w:t>
      </w:r>
      <w:r w:rsidRPr="001F455B">
        <w:rPr>
          <w:rStyle w:val="StyleUnderline"/>
          <w:rFonts w:cs="Calibri"/>
        </w:rPr>
        <w:t xml:space="preserve"> by telepresence</w:t>
      </w:r>
    </w:p>
    <w:p w14:paraId="4EE751E2" w14:textId="77777777" w:rsidR="0042207B" w:rsidRPr="001F455B" w:rsidRDefault="0042207B" w:rsidP="0042207B">
      <w:pPr>
        <w:rPr>
          <w:rFonts w:cs="Calibri"/>
          <w:sz w:val="16"/>
        </w:rPr>
      </w:pPr>
      <w:r w:rsidRPr="001F455B">
        <w:rPr>
          <w:rFonts w:cs="Calibri"/>
          <w:sz w:val="16"/>
        </w:rPr>
        <w:t xml:space="preserve">One of our more dire prospects for collapse is an infectious-disease epidemic. </w:t>
      </w:r>
      <w:r w:rsidRPr="001F455B">
        <w:rPr>
          <w:rStyle w:val="StyleUnderline"/>
          <w:rFonts w:cs="Calibri"/>
        </w:rPr>
        <w:t>Viral and bacterial epidemics precipitated the fall of</w:t>
      </w:r>
      <w:r w:rsidRPr="001F455B">
        <w:rPr>
          <w:rFonts w:cs="Calibri"/>
          <w:sz w:val="16"/>
        </w:rPr>
        <w:t xml:space="preserve"> the Golden Age of Athens, </w:t>
      </w:r>
      <w:r w:rsidRPr="001F455B">
        <w:rPr>
          <w:rStyle w:val="StyleUnderline"/>
          <w:rFonts w:cs="Calibri"/>
        </w:rPr>
        <w:t>the Roman Empire and</w:t>
      </w:r>
      <w:r w:rsidRPr="001F455B">
        <w:rPr>
          <w:rFonts w:cs="Calibri"/>
          <w:sz w:val="16"/>
        </w:rPr>
        <w:t xml:space="preserve"> most of the empires of the </w:t>
      </w:r>
      <w:r w:rsidRPr="001F455B">
        <w:rPr>
          <w:rStyle w:val="StyleUnderline"/>
          <w:rFonts w:cs="Calibri"/>
        </w:rPr>
        <w:t xml:space="preserve">Native Americans. The internet can be our </w:t>
      </w:r>
      <w:r w:rsidRPr="001F455B">
        <w:rPr>
          <w:rStyle w:val="Emphasis"/>
          <w:rFonts w:cs="Calibri"/>
        </w:rPr>
        <w:t>key to survival</w:t>
      </w:r>
      <w:r w:rsidRPr="001F455B">
        <w:rPr>
          <w:rStyle w:val="StyleUnderline"/>
          <w:rFonts w:cs="Calibri"/>
        </w:rPr>
        <w:t xml:space="preserve"> because the ability to work </w:t>
      </w:r>
      <w:proofErr w:type="spellStart"/>
      <w:r w:rsidRPr="001F455B">
        <w:rPr>
          <w:rStyle w:val="StyleUnderline"/>
          <w:rFonts w:cs="Calibri"/>
        </w:rPr>
        <w:t>telepresently</w:t>
      </w:r>
      <w:proofErr w:type="spellEnd"/>
      <w:r w:rsidRPr="001F455B">
        <w:rPr>
          <w:rStyle w:val="StyleUnderline"/>
          <w:rFonts w:cs="Calibri"/>
        </w:rPr>
        <w:t xml:space="preserve"> can inhibit microbial transmission by reducing human-to-human contact</w:t>
      </w:r>
      <w:r w:rsidRPr="001F455B">
        <w:rPr>
          <w:rFonts w:cs="Calibri"/>
          <w:sz w:val="16"/>
        </w:rPr>
        <w:t xml:space="preserve">. In the face of an otherwise devastating epidemic, businesses can keep supply chains running with the maximum number of employees working from home. This can reduce host density below the tipping point required for an epidemic. If we are well prepared when an epidemic arrives, </w:t>
      </w:r>
      <w:r w:rsidRPr="001F455B">
        <w:rPr>
          <w:rStyle w:val="StyleUnderline"/>
          <w:rFonts w:cs="Calibri"/>
          <w:highlight w:val="yellow"/>
        </w:rPr>
        <w:t>we can</w:t>
      </w:r>
      <w:r w:rsidRPr="001F455B">
        <w:rPr>
          <w:rStyle w:val="StyleUnderline"/>
          <w:rFonts w:cs="Calibri"/>
        </w:rPr>
        <w:t xml:space="preserve"> fluidly </w:t>
      </w:r>
      <w:r w:rsidRPr="001F455B">
        <w:rPr>
          <w:rStyle w:val="StyleUnderline"/>
          <w:rFonts w:cs="Calibri"/>
          <w:highlight w:val="yellow"/>
        </w:rPr>
        <w:t>shift into a</w:t>
      </w:r>
      <w:r w:rsidRPr="001F455B">
        <w:rPr>
          <w:rStyle w:val="StyleUnderline"/>
          <w:rFonts w:cs="Calibri"/>
        </w:rPr>
        <w:t xml:space="preserve"> self-</w:t>
      </w:r>
      <w:r w:rsidRPr="001F455B">
        <w:rPr>
          <w:rStyle w:val="StyleUnderline"/>
          <w:rFonts w:cs="Calibri"/>
          <w:highlight w:val="yellow"/>
        </w:rPr>
        <w:t>quarantined society</w:t>
      </w:r>
      <w:r w:rsidRPr="001F455B">
        <w:rPr>
          <w:rFonts w:cs="Calibri"/>
          <w:sz w:val="16"/>
        </w:rPr>
        <w:t xml:space="preserve"> in which microbes fail due to host scarcity. Whatever the social ills of isolation, they are worse for the microbes than for us.</w:t>
      </w:r>
    </w:p>
    <w:p w14:paraId="1B3D259F" w14:textId="77777777" w:rsidR="0042207B" w:rsidRPr="001F455B" w:rsidRDefault="0042207B" w:rsidP="0042207B">
      <w:pPr>
        <w:rPr>
          <w:rFonts w:cs="Calibri"/>
          <w:sz w:val="16"/>
        </w:rPr>
      </w:pPr>
      <w:r w:rsidRPr="001F455B">
        <w:rPr>
          <w:rFonts w:cs="Calibri"/>
          <w:sz w:val="16"/>
        </w:rPr>
        <w:t>The internet will predict natural disasters</w:t>
      </w:r>
    </w:p>
    <w:p w14:paraId="13D8F911" w14:textId="77777777" w:rsidR="0042207B" w:rsidRPr="001F455B" w:rsidRDefault="0042207B" w:rsidP="0042207B">
      <w:pPr>
        <w:rPr>
          <w:rFonts w:cs="Calibri"/>
          <w:sz w:val="16"/>
        </w:rPr>
      </w:pPr>
      <w:r w:rsidRPr="001F455B">
        <w:rPr>
          <w:rFonts w:cs="Calibri"/>
          <w:sz w:val="16"/>
        </w:rPr>
        <w:t xml:space="preserve">We are witnessing the downfall of slow central control in the media: news stories are increasingly becoming user-generated nets of up-to-the-minute information. During the recent California wildfires, locals went to the TV stations to learn whether their </w:t>
      </w:r>
      <w:proofErr w:type="spellStart"/>
      <w:r w:rsidRPr="001F455B">
        <w:rPr>
          <w:rFonts w:cs="Calibri"/>
          <w:sz w:val="16"/>
        </w:rPr>
        <w:t>neighbourhoods</w:t>
      </w:r>
      <w:proofErr w:type="spellEnd"/>
      <w:r w:rsidRPr="001F455B">
        <w:rPr>
          <w:rFonts w:cs="Calibri"/>
          <w:sz w:val="16"/>
        </w:rPr>
        <w:t xml:space="preserve"> were in danger. But the news stations appeared most concerned with the fate of celebrity mansions, so Californians changed their tack: they uploaded geotagged mobile-phone pictures, updated Facebook statuses and tweeted. The balance tipped: </w:t>
      </w:r>
      <w:r w:rsidRPr="001F455B">
        <w:rPr>
          <w:rStyle w:val="StyleUnderline"/>
          <w:rFonts w:cs="Calibri"/>
        </w:rPr>
        <w:t xml:space="preserve">the </w:t>
      </w:r>
      <w:r w:rsidRPr="001F455B">
        <w:rPr>
          <w:rStyle w:val="StyleUnderline"/>
          <w:rFonts w:cs="Calibri"/>
          <w:highlight w:val="yellow"/>
        </w:rPr>
        <w:t>internet carried news</w:t>
      </w:r>
      <w:r w:rsidRPr="001F455B">
        <w:rPr>
          <w:rFonts w:cs="Calibri"/>
          <w:sz w:val="16"/>
        </w:rPr>
        <w:t xml:space="preserve"> about the fire </w:t>
      </w:r>
      <w:r w:rsidRPr="001F455B">
        <w:rPr>
          <w:rStyle w:val="StyleUnderline"/>
          <w:rFonts w:cs="Calibri"/>
        </w:rPr>
        <w:t xml:space="preserve">more </w:t>
      </w:r>
      <w:r w:rsidRPr="001F455B">
        <w:rPr>
          <w:rStyle w:val="Emphasis"/>
          <w:rFonts w:cs="Calibri"/>
          <w:highlight w:val="yellow"/>
        </w:rPr>
        <w:t>quickly</w:t>
      </w:r>
      <w:r w:rsidRPr="001F455B">
        <w:rPr>
          <w:rStyle w:val="StyleUnderline"/>
          <w:rFonts w:cs="Calibri"/>
          <w:highlight w:val="yellow"/>
        </w:rPr>
        <w:t xml:space="preserve"> and </w:t>
      </w:r>
      <w:r w:rsidRPr="001F455B">
        <w:rPr>
          <w:rStyle w:val="Emphasis"/>
          <w:rFonts w:cs="Calibri"/>
          <w:highlight w:val="yellow"/>
        </w:rPr>
        <w:t>accurately</w:t>
      </w:r>
      <w:r w:rsidRPr="001F455B">
        <w:rPr>
          <w:rFonts w:cs="Calibri"/>
          <w:sz w:val="16"/>
        </w:rPr>
        <w:t xml:space="preserve"> than any news station could. In this grass-roots, </w:t>
      </w:r>
      <w:proofErr w:type="spellStart"/>
      <w:r w:rsidRPr="001F455B">
        <w:rPr>
          <w:rFonts w:cs="Calibri"/>
          <w:sz w:val="16"/>
        </w:rPr>
        <w:t>decentralised</w:t>
      </w:r>
      <w:proofErr w:type="spellEnd"/>
      <w:r w:rsidRPr="001F455B">
        <w:rPr>
          <w:rFonts w:cs="Calibri"/>
          <w:sz w:val="16"/>
        </w:rPr>
        <w:t xml:space="preserve">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If the Indian Ocean had the Pacific’s networked tsunami-warning system, South-East Asia would look quite different today.</w:t>
      </w:r>
    </w:p>
    <w:p w14:paraId="05D7AC6A" w14:textId="77777777" w:rsidR="0042207B" w:rsidRPr="001F455B" w:rsidRDefault="0042207B" w:rsidP="0042207B">
      <w:pPr>
        <w:rPr>
          <w:rFonts w:cs="Calibri"/>
          <w:sz w:val="16"/>
        </w:rPr>
      </w:pPr>
      <w:r w:rsidRPr="001F455B">
        <w:rPr>
          <w:rFonts w:cs="Calibri"/>
          <w:sz w:val="16"/>
        </w:rPr>
        <w:t xml:space="preserve">Discoveries are retained and shared </w:t>
      </w:r>
    </w:p>
    <w:p w14:paraId="3DFE0A91" w14:textId="77777777" w:rsidR="0042207B" w:rsidRPr="001F455B" w:rsidRDefault="0042207B" w:rsidP="0042207B">
      <w:pPr>
        <w:rPr>
          <w:rFonts w:cs="Calibri"/>
          <w:sz w:val="16"/>
        </w:rPr>
      </w:pPr>
      <w:r w:rsidRPr="001F455B">
        <w:rPr>
          <w:rStyle w:val="StyleUnderline"/>
          <w:rFonts w:cs="Calibri"/>
        </w:rPr>
        <w:t>Historically, critical information has required constant rediscovery. Collections of learning</w:t>
      </w:r>
      <w:r w:rsidRPr="001F455B">
        <w:rPr>
          <w:rFonts w:cs="Calibri"/>
          <w:sz w:val="16"/>
        </w:rPr>
        <w:t xml:space="preserve"> -- from the library at Alexandria to the entire Minoan </w:t>
      </w:r>
      <w:proofErr w:type="spellStart"/>
      <w:r w:rsidRPr="001F455B">
        <w:rPr>
          <w:rFonts w:cs="Calibri"/>
          <w:sz w:val="16"/>
        </w:rPr>
        <w:t>civilisation</w:t>
      </w:r>
      <w:proofErr w:type="spellEnd"/>
      <w:r w:rsidRPr="001F455B">
        <w:rPr>
          <w:rFonts w:cs="Calibri"/>
          <w:sz w:val="16"/>
        </w:rPr>
        <w:t xml:space="preserve"> -- </w:t>
      </w:r>
      <w:r w:rsidRPr="001F455B">
        <w:rPr>
          <w:rStyle w:val="StyleUnderline"/>
          <w:rFonts w:cs="Calibri"/>
        </w:rPr>
        <w:t>have fallen to the bonfires of invaders or the wrecking ball of natural disaster. Knowledge is</w:t>
      </w:r>
      <w:r w:rsidRPr="001F455B">
        <w:rPr>
          <w:rFonts w:cs="Calibri"/>
          <w:sz w:val="16"/>
        </w:rPr>
        <w:t xml:space="preserve"> hard won but </w:t>
      </w:r>
      <w:r w:rsidRPr="001F455B">
        <w:rPr>
          <w:rStyle w:val="StyleUnderline"/>
          <w:rFonts w:cs="Calibri"/>
        </w:rPr>
        <w:t>easily lost</w:t>
      </w:r>
      <w:r w:rsidRPr="001F455B">
        <w:rPr>
          <w:rFonts w:cs="Calibri"/>
          <w:sz w:val="16"/>
        </w:rPr>
        <w:t xml:space="preserve">. And information that survives often does not spread. Consider smallpox inoculation: this was under way in India, China and Africa centuries before it made its way to Europe. By the time the idea reached North America, native </w:t>
      </w:r>
      <w:proofErr w:type="spellStart"/>
      <w:r w:rsidRPr="001F455B">
        <w:rPr>
          <w:rFonts w:cs="Calibri"/>
          <w:sz w:val="16"/>
        </w:rPr>
        <w:t>civilisations</w:t>
      </w:r>
      <w:proofErr w:type="spellEnd"/>
      <w:r w:rsidRPr="001F455B">
        <w:rPr>
          <w:rFonts w:cs="Calibri"/>
          <w:sz w:val="16"/>
        </w:rPr>
        <w:t xml:space="preserve"> who needed it had already collapsed. </w:t>
      </w:r>
      <w:r w:rsidRPr="001F455B">
        <w:rPr>
          <w:rStyle w:val="StyleUnderline"/>
          <w:rFonts w:cs="Calibri"/>
        </w:rPr>
        <w:t xml:space="preserve">The net solved the problem. New </w:t>
      </w:r>
      <w:r w:rsidRPr="001F455B">
        <w:rPr>
          <w:rStyle w:val="StyleUnderline"/>
          <w:rFonts w:cs="Calibri"/>
          <w:highlight w:val="yellow"/>
        </w:rPr>
        <w:t xml:space="preserve">discoveries catch on </w:t>
      </w:r>
      <w:r w:rsidRPr="001F455B">
        <w:rPr>
          <w:rStyle w:val="Emphasis"/>
          <w:rFonts w:cs="Calibri"/>
        </w:rPr>
        <w:t>immediately</w:t>
      </w:r>
      <w:r w:rsidRPr="001F455B">
        <w:rPr>
          <w:rStyle w:val="StyleUnderline"/>
          <w:rFonts w:cs="Calibri"/>
        </w:rPr>
        <w:t xml:space="preserve">; information spreads </w:t>
      </w:r>
      <w:r w:rsidRPr="001F455B">
        <w:rPr>
          <w:rStyle w:val="Emphasis"/>
          <w:rFonts w:cs="Calibri"/>
        </w:rPr>
        <w:t>widely</w:t>
      </w:r>
      <w:r w:rsidRPr="001F455B">
        <w:rPr>
          <w:rFonts w:cs="Calibri"/>
          <w:sz w:val="16"/>
        </w:rPr>
        <w:t>. In this way, societies can optimally ratchet up, using the latest bricks of knowledge in their fortification against risk.</w:t>
      </w:r>
    </w:p>
    <w:p w14:paraId="55E82F05" w14:textId="77777777" w:rsidR="0042207B" w:rsidRPr="001F455B" w:rsidRDefault="0042207B" w:rsidP="0042207B">
      <w:pPr>
        <w:rPr>
          <w:rStyle w:val="StyleUnderline"/>
          <w:rFonts w:cs="Calibri"/>
        </w:rPr>
      </w:pPr>
      <w:r w:rsidRPr="001F455B">
        <w:rPr>
          <w:rStyle w:val="Emphasis"/>
          <w:rFonts w:cs="Calibri"/>
          <w:highlight w:val="yellow"/>
        </w:rPr>
        <w:t>Tyranny</w:t>
      </w:r>
      <w:r w:rsidRPr="001F455B">
        <w:rPr>
          <w:rStyle w:val="StyleUnderline"/>
          <w:rFonts w:cs="Calibri"/>
          <w:highlight w:val="yellow"/>
        </w:rPr>
        <w:t xml:space="preserve"> is mitigated</w:t>
      </w:r>
      <w:r w:rsidRPr="001F455B">
        <w:rPr>
          <w:rStyle w:val="StyleUnderline"/>
          <w:rFonts w:cs="Calibri"/>
        </w:rPr>
        <w:t xml:space="preserve"> </w:t>
      </w:r>
    </w:p>
    <w:p w14:paraId="4760C48F" w14:textId="77777777" w:rsidR="0042207B" w:rsidRPr="001F455B" w:rsidRDefault="0042207B" w:rsidP="0042207B">
      <w:pPr>
        <w:rPr>
          <w:rFonts w:cs="Calibri"/>
          <w:sz w:val="16"/>
        </w:rPr>
      </w:pPr>
      <w:r w:rsidRPr="001F455B">
        <w:rPr>
          <w:rFonts w:cs="Calibri"/>
          <w:sz w:val="16"/>
        </w:rPr>
        <w:t xml:space="preserve">Censorship of ideas was a familiar </w:t>
      </w:r>
      <w:proofErr w:type="spellStart"/>
      <w:r w:rsidRPr="001F455B">
        <w:rPr>
          <w:rFonts w:cs="Calibri"/>
          <w:sz w:val="16"/>
        </w:rPr>
        <w:t>spectre</w:t>
      </w:r>
      <w:proofErr w:type="spellEnd"/>
      <w:r w:rsidRPr="001F455B">
        <w:rPr>
          <w:rFonts w:cs="Calibri"/>
          <w:sz w:val="16"/>
        </w:rPr>
        <w:t xml:space="preserve"> in the last century, with state-approved news outlets ruling the press, airwaves and copying machines in the USSR, Romania, Cuba, China, Iraq and elsewhere. In many cases, such as Lysenko’s agricultural despotism in the USSR, it directly contributed to the collapse of the nation. Historically, a more successful strategy has been to confront free speech with free speech -- and the internet allows this in a natural way. It </w:t>
      </w:r>
      <w:proofErr w:type="spellStart"/>
      <w:r w:rsidRPr="001F455B">
        <w:rPr>
          <w:rFonts w:cs="Calibri"/>
          <w:sz w:val="16"/>
        </w:rPr>
        <w:t>democratises</w:t>
      </w:r>
      <w:proofErr w:type="spellEnd"/>
      <w:r w:rsidRPr="001F455B">
        <w:rPr>
          <w:rFonts w:cs="Calibri"/>
          <w:sz w:val="16"/>
        </w:rPr>
        <w:t xml:space="preserve">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w:t>
      </w:r>
    </w:p>
    <w:p w14:paraId="66617172" w14:textId="77777777" w:rsidR="0042207B" w:rsidRPr="001F455B" w:rsidRDefault="0042207B" w:rsidP="0042207B">
      <w:pPr>
        <w:rPr>
          <w:rStyle w:val="StyleUnderline"/>
          <w:rFonts w:cs="Calibri"/>
        </w:rPr>
      </w:pPr>
      <w:r w:rsidRPr="001F455B">
        <w:rPr>
          <w:rStyle w:val="StyleUnderline"/>
          <w:rFonts w:cs="Calibri"/>
        </w:rPr>
        <w:t xml:space="preserve">Human capital is vastly increased </w:t>
      </w:r>
    </w:p>
    <w:p w14:paraId="434A17E7" w14:textId="77777777" w:rsidR="0042207B" w:rsidRPr="001F455B" w:rsidRDefault="0042207B" w:rsidP="0042207B">
      <w:pPr>
        <w:rPr>
          <w:rFonts w:cs="Calibri"/>
          <w:sz w:val="16"/>
        </w:rPr>
      </w:pPr>
      <w:r w:rsidRPr="001F455B">
        <w:rPr>
          <w:rStyle w:val="StyleUnderline"/>
          <w:rFonts w:cs="Calibri"/>
        </w:rPr>
        <w:t>Crowdsourcing brings people together to solve problems. Yet far fewer than one per cent of the world’s population is involved. We need expand human capital</w:t>
      </w:r>
      <w:r w:rsidRPr="001F455B">
        <w:rPr>
          <w:rFonts w:cs="Calibri"/>
          <w:sz w:val="16"/>
        </w:rPr>
        <w:t xml:space="preserve">. Most of the world not have access to the education afforded a small minority. For every Albert Einstein, Yo-Yo Ma or Barack Obama who has educational opportunities, uncountable others do not. This squandering of talent translates into reduced economic output and a smaller pool of problem solvers. The net opens the gates education to anyone with a computer. A motivated teen anywhere on the planet can walk through the world’s knowledge -- from the webs of Wikipedia to the curriculum of MIT’s </w:t>
      </w:r>
      <w:proofErr w:type="spellStart"/>
      <w:r w:rsidRPr="001F455B">
        <w:rPr>
          <w:rFonts w:cs="Calibri"/>
          <w:sz w:val="16"/>
        </w:rPr>
        <w:t>OpenCourseWare</w:t>
      </w:r>
      <w:proofErr w:type="spellEnd"/>
      <w:r w:rsidRPr="001F455B">
        <w:rPr>
          <w:rFonts w:cs="Calibri"/>
          <w:sz w:val="16"/>
        </w:rPr>
        <w:t xml:space="preserve">. The new </w:t>
      </w:r>
      <w:r w:rsidRPr="001F455B">
        <w:rPr>
          <w:rStyle w:val="Emphasis"/>
          <w:rFonts w:cs="Calibri"/>
          <w:highlight w:val="yellow"/>
        </w:rPr>
        <w:t>human capital</w:t>
      </w:r>
      <w:r w:rsidRPr="001F455B">
        <w:rPr>
          <w:rStyle w:val="StyleUnderline"/>
          <w:rFonts w:cs="Calibri"/>
        </w:rPr>
        <w:t xml:space="preserve"> will </w:t>
      </w:r>
      <w:r w:rsidRPr="001F455B">
        <w:rPr>
          <w:rStyle w:val="StyleUnderline"/>
          <w:rFonts w:cs="Calibri"/>
          <w:highlight w:val="yellow"/>
        </w:rPr>
        <w:t>serve us</w:t>
      </w:r>
      <w:r w:rsidRPr="001F455B">
        <w:rPr>
          <w:rStyle w:val="StyleUnderline"/>
          <w:rFonts w:cs="Calibri"/>
        </w:rPr>
        <w:t xml:space="preserve"> well </w:t>
      </w:r>
      <w:r w:rsidRPr="001F455B">
        <w:rPr>
          <w:rStyle w:val="StyleUnderline"/>
          <w:rFonts w:cs="Calibri"/>
          <w:highlight w:val="yellow"/>
        </w:rPr>
        <w:t xml:space="preserve">when we confront </w:t>
      </w:r>
      <w:r w:rsidRPr="001F455B">
        <w:rPr>
          <w:rStyle w:val="Emphasis"/>
          <w:rFonts w:cs="Calibri"/>
          <w:highlight w:val="yellow"/>
        </w:rPr>
        <w:t>existential threats</w:t>
      </w:r>
      <w:r w:rsidRPr="001F455B">
        <w:rPr>
          <w:rStyle w:val="StyleUnderline"/>
          <w:rFonts w:cs="Calibri"/>
        </w:rPr>
        <w:t xml:space="preserve"> we’ve never imagined before</w:t>
      </w:r>
      <w:r w:rsidRPr="001F455B">
        <w:rPr>
          <w:rFonts w:cs="Calibri"/>
          <w:sz w:val="16"/>
        </w:rPr>
        <w:t>.</w:t>
      </w:r>
    </w:p>
    <w:p w14:paraId="0C83CB91" w14:textId="77777777" w:rsidR="0042207B" w:rsidRPr="001F455B" w:rsidRDefault="0042207B" w:rsidP="0042207B">
      <w:pPr>
        <w:rPr>
          <w:rFonts w:cs="Calibri"/>
          <w:sz w:val="16"/>
        </w:rPr>
      </w:pPr>
      <w:r w:rsidRPr="001F455B">
        <w:rPr>
          <w:rFonts w:cs="Calibri"/>
          <w:sz w:val="16"/>
        </w:rPr>
        <w:t xml:space="preserve">Energy expenditure is reduced </w:t>
      </w:r>
    </w:p>
    <w:p w14:paraId="37253A91" w14:textId="77777777" w:rsidR="0042207B" w:rsidRPr="001F455B" w:rsidRDefault="0042207B" w:rsidP="0042207B">
      <w:pPr>
        <w:rPr>
          <w:rFonts w:cs="Calibri"/>
          <w:sz w:val="16"/>
        </w:rPr>
      </w:pPr>
      <w:r w:rsidRPr="001F455B">
        <w:rPr>
          <w:rFonts w:cs="Calibri"/>
          <w:sz w:val="16"/>
        </w:rPr>
        <w:t xml:space="preserve">Societal collapse can often be understood in terms of an energy budget: when energy spend outweighs energy return, collapse ensues. This has taken the form of deforestation or soil erosion; currently, the worry involves fossil-fuel depletion. The internet addresses the energy problem with a natural ease. </w:t>
      </w:r>
      <w:r w:rsidRPr="001F455B">
        <w:rPr>
          <w:rStyle w:val="StyleUnderline"/>
          <w:rFonts w:cs="Calibri"/>
        </w:rPr>
        <w:t>Consider the massive energy savings</w:t>
      </w:r>
      <w:r w:rsidRPr="001F455B">
        <w:rPr>
          <w:rFonts w:cs="Calibri"/>
          <w:sz w:val="16"/>
        </w:rPr>
        <w:t xml:space="preserve"> inherent in the shift from paper to electrons -- as seen in the transition from the post to email. Ecommerce reduces the need to drive long distances to purchase products. Delivery trucks are more eco-friendly than individuals driving around, not least because of tight packaging and </w:t>
      </w:r>
      <w:proofErr w:type="spellStart"/>
      <w:r w:rsidRPr="001F455B">
        <w:rPr>
          <w:rFonts w:cs="Calibri"/>
          <w:sz w:val="16"/>
        </w:rPr>
        <w:t>optimisation</w:t>
      </w:r>
      <w:proofErr w:type="spellEnd"/>
      <w:r w:rsidRPr="001F455B">
        <w:rPr>
          <w:rFonts w:cs="Calibri"/>
          <w:sz w:val="16"/>
        </w:rPr>
        <w:t xml:space="preserve"> algorithms for driving routes. Of course, there are energy costs to the banks of computers that underpin the internet -- but these costs are less than the wood, coal and oil that would be expended for the same quantity of information flow.</w:t>
      </w:r>
    </w:p>
    <w:p w14:paraId="2A448BB1" w14:textId="77777777" w:rsidR="0042207B" w:rsidRPr="001F455B" w:rsidRDefault="0042207B" w:rsidP="0042207B">
      <w:pPr>
        <w:rPr>
          <w:rFonts w:cs="Calibri"/>
          <w:sz w:val="16"/>
        </w:rPr>
      </w:pPr>
      <w:r w:rsidRPr="001F455B">
        <w:rPr>
          <w:rFonts w:cs="Calibri"/>
          <w:sz w:val="16"/>
        </w:rPr>
        <w:t xml:space="preserve">The tangle of events that triggers societal collapse can be complex, and there are several threats the net does not address. But </w:t>
      </w:r>
      <w:r w:rsidRPr="001F455B">
        <w:rPr>
          <w:rStyle w:val="StyleUnderline"/>
          <w:rFonts w:cs="Calibri"/>
        </w:rPr>
        <w:t xml:space="preserve">vast, networked </w:t>
      </w:r>
      <w:r w:rsidRPr="001F455B">
        <w:rPr>
          <w:rStyle w:val="StyleUnderline"/>
          <w:rFonts w:cs="Calibri"/>
          <w:highlight w:val="yellow"/>
        </w:rPr>
        <w:t xml:space="preserve">communication can be an </w:t>
      </w:r>
      <w:r w:rsidRPr="001F455B">
        <w:rPr>
          <w:rStyle w:val="Emphasis"/>
          <w:rFonts w:cs="Calibri"/>
          <w:highlight w:val="yellow"/>
        </w:rPr>
        <w:t>antidote</w:t>
      </w:r>
      <w:r w:rsidRPr="001F455B">
        <w:rPr>
          <w:rStyle w:val="StyleUnderline"/>
          <w:rFonts w:cs="Calibri"/>
          <w:highlight w:val="yellow"/>
        </w:rPr>
        <w:t xml:space="preserve"> to</w:t>
      </w:r>
      <w:r w:rsidRPr="001F455B">
        <w:rPr>
          <w:rStyle w:val="StyleUnderline"/>
          <w:rFonts w:cs="Calibri"/>
        </w:rPr>
        <w:t xml:space="preserve"> several of the most deadly </w:t>
      </w:r>
      <w:r w:rsidRPr="001F455B">
        <w:rPr>
          <w:rStyle w:val="StyleUnderline"/>
          <w:rFonts w:cs="Calibri"/>
          <w:highlight w:val="yellow"/>
        </w:rPr>
        <w:t xml:space="preserve">diseases </w:t>
      </w:r>
      <w:r w:rsidRPr="001F455B">
        <w:rPr>
          <w:rStyle w:val="Emphasis"/>
          <w:rFonts w:cs="Calibri"/>
          <w:highlight w:val="yellow"/>
        </w:rPr>
        <w:t xml:space="preserve">threatening </w:t>
      </w:r>
      <w:proofErr w:type="spellStart"/>
      <w:r w:rsidRPr="001F455B">
        <w:rPr>
          <w:rStyle w:val="Emphasis"/>
          <w:rFonts w:cs="Calibri"/>
          <w:highlight w:val="yellow"/>
        </w:rPr>
        <w:t>civilisation</w:t>
      </w:r>
      <w:proofErr w:type="spellEnd"/>
      <w:r w:rsidRPr="001F455B">
        <w:rPr>
          <w:rFonts w:cs="Calibri"/>
          <w:sz w:val="16"/>
        </w:rPr>
        <w:t xml:space="preserve">. The next time your coworker laments internet addiction, the banality of tweeting or the decline of face-to-face conversation, you may want to suggest that the net may just be the technology that saves us. </w:t>
      </w:r>
      <w:bookmarkEnd w:id="1"/>
    </w:p>
    <w:p w14:paraId="22AFD5ED" w14:textId="77777777" w:rsidR="0042207B" w:rsidRPr="001F455B" w:rsidRDefault="0042207B" w:rsidP="0042207B">
      <w:pPr>
        <w:rPr>
          <w:rStyle w:val="StyleUnderline"/>
          <w:rFonts w:cs="Calibri"/>
        </w:rPr>
      </w:pPr>
    </w:p>
    <w:p w14:paraId="4EAEA9A8" w14:textId="77777777" w:rsidR="0042207B" w:rsidRPr="001F455B" w:rsidRDefault="0042207B" w:rsidP="0042207B">
      <w:pPr>
        <w:pStyle w:val="Heading4"/>
        <w:rPr>
          <w:rStyle w:val="StyleUnderline"/>
          <w:rFonts w:cs="Calibri"/>
        </w:rPr>
      </w:pPr>
      <w:proofErr w:type="spellStart"/>
      <w:r w:rsidRPr="001F455B">
        <w:rPr>
          <w:rStyle w:val="StyleUnderline"/>
          <w:rFonts w:cs="Calibri"/>
        </w:rPr>
        <w:t>Starlink</w:t>
      </w:r>
      <w:proofErr w:type="spellEnd"/>
      <w:r w:rsidRPr="001F455B">
        <w:rPr>
          <w:rStyle w:val="StyleUnderline"/>
          <w:rFonts w:cs="Calibri"/>
        </w:rPr>
        <w:t xml:space="preserve"> solves internet monopolies</w:t>
      </w:r>
    </w:p>
    <w:p w14:paraId="1DAF7397" w14:textId="77777777" w:rsidR="0042207B" w:rsidRPr="001F455B" w:rsidRDefault="0042207B" w:rsidP="0042207B">
      <w:pPr>
        <w:pStyle w:val="NormalWeb"/>
        <w:spacing w:before="0" w:beforeAutospacing="0" w:after="160" w:afterAutospacing="0"/>
        <w:rPr>
          <w:rFonts w:cs="Calibri"/>
          <w:color w:val="000000" w:themeColor="text1"/>
          <w:sz w:val="16"/>
          <w:szCs w:val="16"/>
        </w:rPr>
      </w:pPr>
      <w:proofErr w:type="spellStart"/>
      <w:r w:rsidRPr="001F455B">
        <w:rPr>
          <w:rFonts w:eastAsiaTheme="majorEastAsia" w:cs="Calibri"/>
          <w:b/>
          <w:bCs/>
          <w:sz w:val="26"/>
          <w:szCs w:val="26"/>
        </w:rPr>
        <w:t>Krow</w:t>
      </w:r>
      <w:proofErr w:type="spellEnd"/>
      <w:r w:rsidRPr="001F455B">
        <w:rPr>
          <w:rFonts w:eastAsiaTheme="majorEastAsia" w:cs="Calibri"/>
          <w:b/>
          <w:bCs/>
          <w:sz w:val="26"/>
          <w:szCs w:val="26"/>
        </w:rPr>
        <w:t xml:space="preserve"> 21</w:t>
      </w:r>
      <w:r w:rsidRPr="001F455B">
        <w:rPr>
          <w:rFonts w:cs="Calibri"/>
          <w:color w:val="000000" w:themeColor="text1"/>
          <w:sz w:val="16"/>
          <w:szCs w:val="16"/>
        </w:rPr>
        <w:t xml:space="preserve"> </w:t>
      </w:r>
      <w:proofErr w:type="spellStart"/>
      <w:r w:rsidRPr="001F455B">
        <w:rPr>
          <w:rFonts w:cs="Calibri"/>
          <w:color w:val="000000" w:themeColor="text1"/>
          <w:sz w:val="16"/>
          <w:szCs w:val="16"/>
        </w:rPr>
        <w:t>Krow</w:t>
      </w:r>
      <w:proofErr w:type="spellEnd"/>
      <w:r w:rsidRPr="001F455B">
        <w:rPr>
          <w:rFonts w:cs="Calibri"/>
          <w:color w:val="000000" w:themeColor="text1"/>
          <w:sz w:val="16"/>
          <w:szCs w:val="16"/>
        </w:rPr>
        <w:t xml:space="preserve">, A. (2021, February 27). </w:t>
      </w:r>
      <w:r w:rsidRPr="001F455B">
        <w:rPr>
          <w:rFonts w:cs="Calibri"/>
          <w:i/>
          <w:iCs/>
          <w:color w:val="000000" w:themeColor="text1"/>
          <w:sz w:val="16"/>
          <w:szCs w:val="16"/>
        </w:rPr>
        <w:t xml:space="preserve">Will </w:t>
      </w:r>
      <w:proofErr w:type="spellStart"/>
      <w:r w:rsidRPr="001F455B">
        <w:rPr>
          <w:rFonts w:cs="Calibri"/>
          <w:i/>
          <w:iCs/>
          <w:color w:val="000000" w:themeColor="text1"/>
          <w:sz w:val="16"/>
          <w:szCs w:val="16"/>
        </w:rPr>
        <w:t>Starlink</w:t>
      </w:r>
      <w:proofErr w:type="spellEnd"/>
      <w:r w:rsidRPr="001F455B">
        <w:rPr>
          <w:rFonts w:cs="Calibri"/>
          <w:i/>
          <w:iCs/>
          <w:color w:val="000000" w:themeColor="text1"/>
          <w:sz w:val="16"/>
          <w:szCs w:val="16"/>
        </w:rPr>
        <w:t xml:space="preserve"> disrupt spectrum’s internet provider monopoly?</w:t>
      </w:r>
      <w:r w:rsidRPr="001F455B">
        <w:rPr>
          <w:rFonts w:cs="Calibri"/>
          <w:color w:val="000000" w:themeColor="text1"/>
          <w:sz w:val="16"/>
          <w:szCs w:val="16"/>
        </w:rPr>
        <w:t xml:space="preserve"> Medium. </w:t>
      </w:r>
      <w:hyperlink r:id="rId8" w:history="1">
        <w:r w:rsidRPr="001F455B">
          <w:rPr>
            <w:rStyle w:val="Hyperlink"/>
            <w:rFonts w:cs="Calibri"/>
            <w:color w:val="000000" w:themeColor="text1"/>
            <w:sz w:val="16"/>
            <w:szCs w:val="16"/>
          </w:rPr>
          <w:t>https://medium.com/technology-hits/will-starlink-disrupt-spectrums-internet-provider-monopoly-c3b33d20be11</w:t>
        </w:r>
      </w:hyperlink>
      <w:r w:rsidRPr="001F455B">
        <w:rPr>
          <w:rFonts w:cs="Calibri"/>
          <w:color w:val="000000" w:themeColor="text1"/>
          <w:sz w:val="16"/>
          <w:szCs w:val="16"/>
        </w:rPr>
        <w:t xml:space="preserve"> (Teacher. Writer. Future Author. Aspiring Linguist. Progressive Voter. Twitter @ajkrow_writer.) //</w:t>
      </w:r>
      <w:proofErr w:type="spellStart"/>
      <w:r w:rsidRPr="001F455B">
        <w:rPr>
          <w:rFonts w:cs="Calibri"/>
          <w:color w:val="000000" w:themeColor="text1"/>
          <w:sz w:val="16"/>
          <w:szCs w:val="16"/>
        </w:rPr>
        <w:t>Aadit</w:t>
      </w:r>
      <w:proofErr w:type="spellEnd"/>
    </w:p>
    <w:p w14:paraId="6EF22E5C" w14:textId="77777777" w:rsidR="0042207B" w:rsidRPr="001F455B" w:rsidRDefault="0042207B" w:rsidP="0042207B">
      <w:pPr>
        <w:rPr>
          <w:rStyle w:val="StyleUnderline"/>
          <w:rFonts w:cs="Calibri"/>
        </w:rPr>
      </w:pPr>
    </w:p>
    <w:p w14:paraId="5BE97CB3" w14:textId="77777777" w:rsidR="0042207B" w:rsidRPr="001F455B" w:rsidRDefault="0042207B" w:rsidP="0042207B">
      <w:pPr>
        <w:rPr>
          <w:rFonts w:cs="Calibri"/>
        </w:rPr>
      </w:pPr>
      <w:r w:rsidRPr="001F455B">
        <w:rPr>
          <w:rStyle w:val="StyleUnderline"/>
          <w:rFonts w:cs="Calibri"/>
        </w:rPr>
        <w:t>Throughout college and well into my teaching career</w:t>
      </w:r>
      <w:r w:rsidRPr="001F455B">
        <w:rPr>
          <w:rFonts w:cs="Calibri"/>
          <w:color w:val="292929"/>
          <w:spacing w:val="-1"/>
          <w:sz w:val="18"/>
          <w:szCs w:val="18"/>
        </w:rPr>
        <w:t xml:space="preserve">, I’ve spent </w:t>
      </w:r>
      <w:r w:rsidRPr="001F455B">
        <w:rPr>
          <w:rStyle w:val="StyleUnderline"/>
          <w:rFonts w:cs="Calibri"/>
        </w:rPr>
        <w:t>several</w:t>
      </w:r>
      <w:r w:rsidRPr="001F455B">
        <w:rPr>
          <w:rFonts w:cs="Calibri"/>
          <w:color w:val="292929"/>
          <w:spacing w:val="-1"/>
          <w:sz w:val="18"/>
          <w:szCs w:val="18"/>
        </w:rPr>
        <w:t xml:space="preserve"> </w:t>
      </w:r>
      <w:r w:rsidRPr="001F455B">
        <w:rPr>
          <w:rStyle w:val="StyleUnderline"/>
          <w:rFonts w:cs="Calibri"/>
        </w:rPr>
        <w:t xml:space="preserve">hundred dollars sitting in coffee shops, drinking a latte or a Frappuccino while I completed work using their Wi-Fi until closing. </w:t>
      </w:r>
      <w:r w:rsidRPr="001F455B">
        <w:rPr>
          <w:rFonts w:cs="Calibri"/>
          <w:color w:val="292929"/>
          <w:spacing w:val="-1"/>
          <w:sz w:val="18"/>
          <w:szCs w:val="18"/>
        </w:rPr>
        <w:t xml:space="preserve">Once I arrived home, I </w:t>
      </w:r>
      <w:r w:rsidRPr="001F455B">
        <w:rPr>
          <w:rStyle w:val="StyleUnderline"/>
          <w:rFonts w:cs="Calibri"/>
        </w:rPr>
        <w:t>opened YouTube on my phone and played a video at the lowest resolution, 144p</w:t>
      </w:r>
      <w:r w:rsidRPr="001F455B">
        <w:rPr>
          <w:rFonts w:cs="Calibri"/>
          <w:color w:val="292929"/>
          <w:spacing w:val="-1"/>
          <w:sz w:val="18"/>
          <w:szCs w:val="18"/>
        </w:rPr>
        <w:t xml:space="preserve">. I </w:t>
      </w:r>
      <w:r w:rsidRPr="001F455B">
        <w:rPr>
          <w:rStyle w:val="StyleUnderline"/>
          <w:rFonts w:cs="Calibri"/>
        </w:rPr>
        <w:t>waited for several minutes as the video buffered</w:t>
      </w:r>
      <w:r w:rsidRPr="001F455B">
        <w:rPr>
          <w:rFonts w:cs="Calibri"/>
          <w:color w:val="292929"/>
          <w:spacing w:val="-1"/>
          <w:sz w:val="18"/>
          <w:szCs w:val="18"/>
        </w:rPr>
        <w:t xml:space="preserve">. This became a daily occurrence when living in a rural area. </w:t>
      </w:r>
      <w:r w:rsidRPr="001F455B">
        <w:rPr>
          <w:rStyle w:val="StyleUnderline"/>
          <w:rFonts w:cs="Calibri"/>
        </w:rPr>
        <w:t xml:space="preserve">Millions still don’t have access to fast internet at home </w:t>
      </w:r>
      <w:r w:rsidRPr="001F455B">
        <w:rPr>
          <w:rFonts w:cs="Calibri"/>
          <w:color w:val="292929"/>
          <w:spacing w:val="-1"/>
          <w:sz w:val="18"/>
          <w:szCs w:val="18"/>
        </w:rPr>
        <w:t xml:space="preserve">As of </w:t>
      </w:r>
      <w:hyperlink r:id="rId9" w:tgtFrame="_blank" w:history="1">
        <w:r w:rsidRPr="001F455B">
          <w:rPr>
            <w:rFonts w:cs="Calibri"/>
            <w:color w:val="0000FF"/>
            <w:spacing w:val="-1"/>
            <w:sz w:val="18"/>
            <w:szCs w:val="18"/>
            <w:u w:val="single"/>
          </w:rPr>
          <w:t>2019</w:t>
        </w:r>
      </w:hyperlink>
      <w:r w:rsidRPr="001F455B">
        <w:rPr>
          <w:rFonts w:cs="Calibri"/>
          <w:color w:val="292929"/>
          <w:spacing w:val="-1"/>
          <w:sz w:val="18"/>
          <w:szCs w:val="18"/>
        </w:rPr>
        <w:t xml:space="preserve">, a </w:t>
      </w:r>
      <w:r w:rsidRPr="001F455B">
        <w:rPr>
          <w:rStyle w:val="StyleUnderline"/>
          <w:rFonts w:cs="Calibri"/>
          <w:highlight w:val="green"/>
        </w:rPr>
        <w:t>third of households</w:t>
      </w:r>
      <w:r w:rsidRPr="001F455B">
        <w:rPr>
          <w:rStyle w:val="StyleUnderline"/>
          <w:rFonts w:cs="Calibri"/>
        </w:rPr>
        <w:t xml:space="preserve"> nationwide </w:t>
      </w:r>
      <w:r w:rsidRPr="001F455B">
        <w:rPr>
          <w:rStyle w:val="StyleUnderline"/>
          <w:rFonts w:cs="Calibri"/>
          <w:highlight w:val="green"/>
        </w:rPr>
        <w:t>do not have</w:t>
      </w:r>
      <w:r w:rsidRPr="001F455B">
        <w:rPr>
          <w:rStyle w:val="StyleUnderline"/>
          <w:rFonts w:cs="Calibri"/>
        </w:rPr>
        <w:t xml:space="preserve"> a </w:t>
      </w:r>
      <w:r w:rsidRPr="001F455B">
        <w:rPr>
          <w:rStyle w:val="StyleUnderline"/>
          <w:rFonts w:cs="Calibri"/>
          <w:highlight w:val="green"/>
        </w:rPr>
        <w:t>reliable internet connection</w:t>
      </w:r>
      <w:r w:rsidRPr="001F455B">
        <w:rPr>
          <w:rFonts w:cs="Calibri"/>
          <w:color w:val="292929"/>
          <w:spacing w:val="-1"/>
          <w:sz w:val="18"/>
          <w:szCs w:val="18"/>
        </w:rPr>
        <w:t xml:space="preserve">. The only way those </w:t>
      </w:r>
      <w:r w:rsidRPr="001F455B">
        <w:rPr>
          <w:rStyle w:val="StyleUnderline"/>
          <w:rFonts w:cs="Calibri"/>
        </w:rPr>
        <w:t>families can access the internet is to leave their homes and go to a public library, school, or Starbucks</w:t>
      </w:r>
      <w:r w:rsidRPr="001F455B">
        <w:rPr>
          <w:rFonts w:cs="Calibri"/>
          <w:color w:val="292929"/>
          <w:spacing w:val="-1"/>
          <w:sz w:val="18"/>
          <w:szCs w:val="18"/>
        </w:rPr>
        <w:t xml:space="preserve">. A week before schools transitioned to virtual learning in 2020, I </w:t>
      </w:r>
      <w:r w:rsidRPr="001F455B">
        <w:rPr>
          <w:rStyle w:val="StyleUnderline"/>
          <w:rFonts w:cs="Calibri"/>
        </w:rPr>
        <w:t xml:space="preserve">remember some of my students stared at their phones under their desks. When I caught them and asked them to turn it in, they refused. </w:t>
      </w:r>
      <w:r w:rsidRPr="001F455B">
        <w:rPr>
          <w:rFonts w:cs="Calibri"/>
          <w:color w:val="292929"/>
          <w:spacing w:val="-1"/>
          <w:sz w:val="18"/>
          <w:szCs w:val="18"/>
        </w:rPr>
        <w:t xml:space="preserve">For many students, </w:t>
      </w:r>
      <w:r w:rsidRPr="001F455B">
        <w:rPr>
          <w:rStyle w:val="StyleUnderline"/>
          <w:rFonts w:cs="Calibri"/>
        </w:rPr>
        <w:t>the only internet access they had available was at school</w:t>
      </w:r>
      <w:r w:rsidRPr="001F455B">
        <w:rPr>
          <w:rFonts w:cs="Calibri"/>
          <w:color w:val="292929"/>
          <w:spacing w:val="-1"/>
          <w:sz w:val="18"/>
          <w:szCs w:val="18"/>
        </w:rPr>
        <w:t xml:space="preserve">. </w:t>
      </w:r>
      <w:hyperlink r:id="rId10" w:tgtFrame="_blank" w:history="1">
        <w:r w:rsidRPr="001F455B">
          <w:rPr>
            <w:rFonts w:cs="Calibri"/>
            <w:color w:val="0000FF"/>
            <w:spacing w:val="-1"/>
            <w:sz w:val="18"/>
            <w:szCs w:val="18"/>
            <w:u w:val="single"/>
          </w:rPr>
          <w:t>As of September 2020</w:t>
        </w:r>
      </w:hyperlink>
      <w:r w:rsidRPr="001F455B">
        <w:rPr>
          <w:rFonts w:cs="Calibri"/>
          <w:color w:val="292929"/>
          <w:spacing w:val="-1"/>
          <w:sz w:val="18"/>
          <w:szCs w:val="18"/>
        </w:rPr>
        <w:t xml:space="preserve">, </w:t>
      </w:r>
      <w:r w:rsidRPr="001F455B">
        <w:rPr>
          <w:rStyle w:val="StyleUnderline"/>
          <w:rFonts w:cs="Calibri"/>
        </w:rPr>
        <w:t xml:space="preserve">3.7 million children still did not have access to an internet connection at home. </w:t>
      </w:r>
      <w:r w:rsidRPr="001F455B">
        <w:rPr>
          <w:rFonts w:cs="Calibri"/>
          <w:color w:val="292929"/>
          <w:spacing w:val="-1"/>
          <w:sz w:val="18"/>
          <w:szCs w:val="18"/>
        </w:rPr>
        <w:t xml:space="preserve">In August of 2020, </w:t>
      </w:r>
      <w:r w:rsidRPr="001F455B">
        <w:rPr>
          <w:rStyle w:val="StyleUnderline"/>
          <w:rFonts w:cs="Calibri"/>
        </w:rPr>
        <w:t>teachers were expected to provide live (synchronous) classes to students via Zoom</w:t>
      </w:r>
      <w:r w:rsidRPr="001F455B">
        <w:rPr>
          <w:rFonts w:cs="Calibri"/>
          <w:color w:val="292929"/>
          <w:spacing w:val="-1"/>
          <w:sz w:val="18"/>
          <w:szCs w:val="18"/>
        </w:rPr>
        <w:t xml:space="preserve">. I panicked. </w:t>
      </w:r>
      <w:r w:rsidRPr="001F455B">
        <w:rPr>
          <w:rStyle w:val="StyleUnderline"/>
          <w:rFonts w:cs="Calibri"/>
        </w:rPr>
        <w:t>I still did not have access to the internet in my rural home</w:t>
      </w:r>
      <w:r w:rsidRPr="001F455B">
        <w:rPr>
          <w:rFonts w:cs="Calibri"/>
          <w:color w:val="292929"/>
          <w:spacing w:val="-1"/>
          <w:sz w:val="18"/>
          <w:szCs w:val="18"/>
        </w:rPr>
        <w:t xml:space="preserve">. I immediately went on apartments.com and searched for a decent apartment that would have access to the internet. Once school started, </w:t>
      </w:r>
      <w:r w:rsidRPr="001F455B">
        <w:rPr>
          <w:rStyle w:val="StyleUnderline"/>
          <w:rFonts w:cs="Calibri"/>
          <w:highlight w:val="green"/>
        </w:rPr>
        <w:t>many students could not log in to G</w:t>
      </w:r>
      <w:r w:rsidRPr="001F455B">
        <w:rPr>
          <w:rStyle w:val="StyleUnderline"/>
          <w:rFonts w:cs="Calibri"/>
        </w:rPr>
        <w:t xml:space="preserve">oogle </w:t>
      </w:r>
      <w:r w:rsidRPr="001F455B">
        <w:rPr>
          <w:rStyle w:val="StyleUnderline"/>
          <w:rFonts w:cs="Calibri"/>
          <w:highlight w:val="green"/>
        </w:rPr>
        <w:t>C</w:t>
      </w:r>
      <w:r w:rsidRPr="001F455B">
        <w:rPr>
          <w:rStyle w:val="StyleUnderline"/>
          <w:rFonts w:cs="Calibri"/>
        </w:rPr>
        <w:t xml:space="preserve">lassroom </w:t>
      </w:r>
      <w:r w:rsidRPr="001F455B">
        <w:rPr>
          <w:rStyle w:val="StyleUnderline"/>
          <w:rFonts w:cs="Calibri"/>
          <w:highlight w:val="green"/>
        </w:rPr>
        <w:t>or Zoom</w:t>
      </w:r>
      <w:r w:rsidRPr="001F455B">
        <w:rPr>
          <w:rStyle w:val="StyleUnderline"/>
          <w:rFonts w:cs="Calibri"/>
        </w:rPr>
        <w:t xml:space="preserve"> </w:t>
      </w:r>
      <w:r w:rsidRPr="001F455B">
        <w:rPr>
          <w:rStyle w:val="StyleUnderline"/>
          <w:rFonts w:cs="Calibri"/>
          <w:highlight w:val="green"/>
        </w:rPr>
        <w:t>and attend</w:t>
      </w:r>
      <w:r w:rsidRPr="001F455B">
        <w:rPr>
          <w:rStyle w:val="StyleUnderline"/>
          <w:rFonts w:cs="Calibri"/>
        </w:rPr>
        <w:t xml:space="preserve"> </w:t>
      </w:r>
      <w:r w:rsidRPr="001F455B">
        <w:rPr>
          <w:rStyle w:val="StyleUnderline"/>
          <w:rFonts w:cs="Calibri"/>
          <w:highlight w:val="green"/>
        </w:rPr>
        <w:t>class</w:t>
      </w:r>
      <w:r w:rsidRPr="001F455B">
        <w:rPr>
          <w:rFonts w:cs="Calibri"/>
          <w:color w:val="292929"/>
          <w:spacing w:val="-1"/>
          <w:sz w:val="18"/>
          <w:szCs w:val="18"/>
        </w:rPr>
        <w:t xml:space="preserve">. </w:t>
      </w:r>
      <w:r w:rsidRPr="001F455B">
        <w:rPr>
          <w:rStyle w:val="StyleUnderline"/>
          <w:rFonts w:cs="Calibri"/>
        </w:rPr>
        <w:t>Of the seventy or so students I see every other day, less than half log in to Zoom</w:t>
      </w:r>
      <w:r w:rsidRPr="001F455B">
        <w:rPr>
          <w:rFonts w:cs="Calibri"/>
          <w:color w:val="292929"/>
          <w:spacing w:val="-1"/>
          <w:sz w:val="18"/>
          <w:szCs w:val="18"/>
        </w:rPr>
        <w:t xml:space="preserve">. </w:t>
      </w:r>
      <w:r w:rsidRPr="001F455B">
        <w:rPr>
          <w:rStyle w:val="StyleUnderline"/>
          <w:rFonts w:cs="Calibri"/>
        </w:rPr>
        <w:t>All the other students have never logged in</w:t>
      </w:r>
      <w:r w:rsidRPr="001F455B">
        <w:rPr>
          <w:rFonts w:cs="Calibri"/>
          <w:color w:val="292929"/>
          <w:spacing w:val="-1"/>
          <w:sz w:val="18"/>
          <w:szCs w:val="18"/>
        </w:rPr>
        <w:t xml:space="preserve">, </w:t>
      </w:r>
      <w:r w:rsidRPr="001F455B">
        <w:rPr>
          <w:rStyle w:val="StyleUnderline"/>
          <w:rFonts w:cs="Calibri"/>
        </w:rPr>
        <w:t xml:space="preserve">nor have they turned in a single assignment since school began. As a result, teachers, schools, and </w:t>
      </w:r>
      <w:hyperlink r:id="rId11" w:tgtFrame="_blank" w:history="1">
        <w:r w:rsidRPr="001F455B">
          <w:rPr>
            <w:rStyle w:val="StyleUnderline"/>
            <w:rFonts w:eastAsiaTheme="majorEastAsia" w:cs="Calibri"/>
          </w:rPr>
          <w:t>districts nationwide failed them</w:t>
        </w:r>
      </w:hyperlink>
      <w:r w:rsidRPr="001F455B">
        <w:rPr>
          <w:rStyle w:val="StyleUnderline"/>
          <w:rFonts w:cs="Calibri"/>
        </w:rPr>
        <w:t xml:space="preserve">. </w:t>
      </w:r>
      <w:r w:rsidRPr="001F455B">
        <w:rPr>
          <w:rStyle w:val="StyleUnderline"/>
          <w:rFonts w:cs="Calibri"/>
          <w:highlight w:val="green"/>
        </w:rPr>
        <w:t>Corporations control</w:t>
      </w:r>
      <w:r w:rsidRPr="001F455B">
        <w:rPr>
          <w:rStyle w:val="StyleUnderline"/>
          <w:rFonts w:cs="Calibri"/>
        </w:rPr>
        <w:t xml:space="preserve"> who gets </w:t>
      </w:r>
      <w:r w:rsidRPr="001F455B">
        <w:rPr>
          <w:rStyle w:val="StyleUnderline"/>
          <w:rFonts w:cs="Calibri"/>
          <w:highlight w:val="green"/>
        </w:rPr>
        <w:t xml:space="preserve">access to </w:t>
      </w:r>
      <w:r w:rsidRPr="001F455B">
        <w:rPr>
          <w:rStyle w:val="StyleUnderline"/>
          <w:rFonts w:cs="Calibri"/>
        </w:rPr>
        <w:t>the</w:t>
      </w:r>
      <w:r w:rsidRPr="001F455B">
        <w:rPr>
          <w:rStyle w:val="StyleUnderline"/>
          <w:rFonts w:cs="Calibri"/>
          <w:highlight w:val="green"/>
        </w:rPr>
        <w:t xml:space="preserve"> internet</w:t>
      </w:r>
      <w:r w:rsidRPr="001F455B">
        <w:rPr>
          <w:rStyle w:val="StyleUnderline"/>
          <w:rFonts w:cs="Calibri"/>
        </w:rPr>
        <w:t xml:space="preserve"> </w:t>
      </w:r>
      <w:r w:rsidRPr="001F455B">
        <w:rPr>
          <w:rFonts w:cs="Calibri"/>
          <w:color w:val="292929"/>
          <w:spacing w:val="-1"/>
          <w:sz w:val="18"/>
          <w:szCs w:val="18"/>
        </w:rPr>
        <w:t xml:space="preserve">In the United States, only </w:t>
      </w:r>
      <w:r w:rsidRPr="001F455B">
        <w:rPr>
          <w:rStyle w:val="StyleUnderline"/>
          <w:rFonts w:cs="Calibri"/>
        </w:rPr>
        <w:t>two companies control a majority of the internet service available in the country</w:t>
      </w:r>
      <w:r w:rsidRPr="001F455B">
        <w:rPr>
          <w:rFonts w:cs="Calibri"/>
          <w:color w:val="292929"/>
          <w:spacing w:val="-1"/>
          <w:sz w:val="18"/>
          <w:szCs w:val="18"/>
        </w:rPr>
        <w:t xml:space="preserve">. Those are </w:t>
      </w:r>
      <w:r w:rsidRPr="001F455B">
        <w:rPr>
          <w:rStyle w:val="StyleUnderline"/>
          <w:rFonts w:cs="Calibri"/>
        </w:rPr>
        <w:t>Spectrum (also known as Comcast) and Charter (also known as Xfinity).</w:t>
      </w:r>
      <w:r w:rsidRPr="001F455B">
        <w:rPr>
          <w:rFonts w:cs="Calibri"/>
          <w:color w:val="292929"/>
          <w:spacing w:val="-1"/>
          <w:sz w:val="18"/>
          <w:szCs w:val="18"/>
        </w:rPr>
        <w:t xml:space="preserve"> </w:t>
      </w:r>
      <w:r w:rsidRPr="001F455B">
        <w:rPr>
          <w:rStyle w:val="StyleUnderline"/>
          <w:rFonts w:cs="Calibri"/>
        </w:rPr>
        <w:t xml:space="preserve">Both companies decided </w:t>
      </w:r>
      <w:r w:rsidRPr="001F455B">
        <w:rPr>
          <w:rStyle w:val="StyleUnderline"/>
          <w:rFonts w:cs="Calibri"/>
          <w:highlight w:val="green"/>
        </w:rPr>
        <w:t>they wouldn’t</w:t>
      </w:r>
      <w:r w:rsidRPr="001F455B">
        <w:rPr>
          <w:rStyle w:val="StyleUnderline"/>
          <w:rFonts w:cs="Calibri"/>
        </w:rPr>
        <w:t xml:space="preserve"> </w:t>
      </w:r>
      <w:r w:rsidRPr="001F455B">
        <w:rPr>
          <w:rStyle w:val="StyleUnderline"/>
          <w:rFonts w:cs="Calibri"/>
          <w:highlight w:val="green"/>
        </w:rPr>
        <w:t>compete</w:t>
      </w:r>
      <w:r w:rsidRPr="001F455B">
        <w:rPr>
          <w:rStyle w:val="StyleUnderline"/>
          <w:rFonts w:cs="Calibri"/>
        </w:rPr>
        <w:t xml:space="preserve"> against each other</w:t>
      </w:r>
      <w:r w:rsidRPr="001F455B">
        <w:rPr>
          <w:rFonts w:cs="Calibri"/>
          <w:color w:val="292929"/>
          <w:spacing w:val="-1"/>
          <w:sz w:val="18"/>
          <w:szCs w:val="18"/>
        </w:rPr>
        <w:t xml:space="preserve">. </w:t>
      </w:r>
      <w:r w:rsidRPr="001F455B">
        <w:rPr>
          <w:rStyle w:val="StyleUnderline"/>
          <w:rFonts w:cs="Calibri"/>
        </w:rPr>
        <w:t>Instead, they would each claim</w:t>
      </w:r>
      <w:r w:rsidRPr="001F455B">
        <w:rPr>
          <w:rStyle w:val="StyleUnderline"/>
          <w:rFonts w:cs="Calibri"/>
          <w:highlight w:val="green"/>
        </w:rPr>
        <w:t xml:space="preserve"> </w:t>
      </w:r>
      <w:r w:rsidRPr="001F455B">
        <w:rPr>
          <w:rStyle w:val="StyleUnderline"/>
          <w:rFonts w:cs="Calibri"/>
        </w:rPr>
        <w:t>one area and be the only internet service provider available.</w:t>
      </w:r>
      <w:r w:rsidRPr="001F455B">
        <w:rPr>
          <w:rFonts w:cs="Calibri"/>
          <w:color w:val="292929"/>
          <w:spacing w:val="-1"/>
          <w:sz w:val="18"/>
          <w:szCs w:val="18"/>
        </w:rPr>
        <w:t xml:space="preserve"> By doing so, </w:t>
      </w:r>
      <w:r w:rsidRPr="001F455B">
        <w:rPr>
          <w:rStyle w:val="StyleUnderline"/>
          <w:rFonts w:cs="Calibri"/>
        </w:rPr>
        <w:t>they could raise prices</w:t>
      </w:r>
      <w:r w:rsidRPr="001F455B">
        <w:rPr>
          <w:rStyle w:val="StyleUnderline"/>
          <w:rFonts w:cs="Calibri"/>
          <w:highlight w:val="green"/>
        </w:rPr>
        <w:t xml:space="preserve"> </w:t>
      </w:r>
      <w:r w:rsidRPr="001F455B">
        <w:rPr>
          <w:rStyle w:val="StyleUnderline"/>
          <w:rFonts w:cs="Calibri"/>
        </w:rPr>
        <w:t xml:space="preserve">and provide data caps. Customers have no choice other than to agree to the terms and conditions. </w:t>
      </w:r>
      <w:r w:rsidRPr="001F455B">
        <w:rPr>
          <w:rStyle w:val="StyleUnderline"/>
          <w:rFonts w:cs="Calibri"/>
          <w:highlight w:val="green"/>
        </w:rPr>
        <w:t xml:space="preserve">In the U.S., </w:t>
      </w:r>
      <w:hyperlink r:id="rId12" w:tgtFrame="_blank" w:history="1">
        <w:r w:rsidRPr="001F455B">
          <w:rPr>
            <w:rStyle w:val="StyleUnderline"/>
            <w:rFonts w:eastAsiaTheme="majorEastAsia" w:cs="Calibri"/>
            <w:highlight w:val="green"/>
          </w:rPr>
          <w:t>83.3 million people</w:t>
        </w:r>
      </w:hyperlink>
      <w:r w:rsidRPr="001F455B">
        <w:rPr>
          <w:rStyle w:val="StyleUnderline"/>
          <w:rFonts w:cs="Calibri"/>
        </w:rPr>
        <w:t xml:space="preserve"> </w:t>
      </w:r>
      <w:r w:rsidRPr="001F455B">
        <w:rPr>
          <w:rStyle w:val="StyleUnderline"/>
          <w:rFonts w:cs="Calibri"/>
          <w:highlight w:val="green"/>
        </w:rPr>
        <w:t>are controlled</w:t>
      </w:r>
      <w:r w:rsidRPr="001F455B">
        <w:rPr>
          <w:rStyle w:val="StyleUnderline"/>
          <w:rFonts w:cs="Calibri"/>
        </w:rPr>
        <w:t xml:space="preserve"> </w:t>
      </w:r>
      <w:r w:rsidRPr="001F455B">
        <w:rPr>
          <w:rStyle w:val="StyleUnderline"/>
          <w:rFonts w:cs="Calibri"/>
          <w:highlight w:val="green"/>
        </w:rPr>
        <w:t>by</w:t>
      </w:r>
      <w:r w:rsidRPr="001F455B">
        <w:rPr>
          <w:rStyle w:val="StyleUnderline"/>
          <w:rFonts w:cs="Calibri"/>
        </w:rPr>
        <w:t xml:space="preserve"> an </w:t>
      </w:r>
      <w:r w:rsidRPr="001F455B">
        <w:rPr>
          <w:rStyle w:val="StyleUnderline"/>
          <w:rFonts w:cs="Calibri"/>
          <w:highlight w:val="green"/>
        </w:rPr>
        <w:t>internet monopoly</w:t>
      </w:r>
      <w:r w:rsidRPr="001F455B">
        <w:rPr>
          <w:rFonts w:cs="Calibri"/>
          <w:color w:val="292929"/>
          <w:spacing w:val="-1"/>
          <w:sz w:val="18"/>
          <w:szCs w:val="18"/>
        </w:rPr>
        <w:t xml:space="preserve">: </w:t>
      </w:r>
      <w:r w:rsidRPr="001F455B">
        <w:rPr>
          <w:rStyle w:val="StyleUnderline"/>
          <w:rFonts w:cs="Calibri"/>
        </w:rPr>
        <w:t>either Charter or Spectrum. Since both corporations have no other competition,</w:t>
      </w:r>
      <w:r w:rsidRPr="001F455B">
        <w:rPr>
          <w:rFonts w:cs="Calibri"/>
          <w:color w:val="292929"/>
          <w:spacing w:val="-1"/>
          <w:sz w:val="18"/>
          <w:szCs w:val="18"/>
        </w:rPr>
        <w:t xml:space="preserve"> </w:t>
      </w:r>
      <w:r w:rsidRPr="001F455B">
        <w:rPr>
          <w:rStyle w:val="StyleUnderline"/>
          <w:rFonts w:cs="Calibri"/>
        </w:rPr>
        <w:t xml:space="preserve">they have </w:t>
      </w:r>
      <w:r w:rsidRPr="001F455B">
        <w:rPr>
          <w:rStyle w:val="StyleUnderline"/>
          <w:rFonts w:cs="Calibri"/>
          <w:highlight w:val="green"/>
        </w:rPr>
        <w:t xml:space="preserve">no </w:t>
      </w:r>
      <w:r w:rsidRPr="001F455B">
        <w:rPr>
          <w:rStyle w:val="StyleUnderline"/>
          <w:rFonts w:cs="Calibri"/>
        </w:rPr>
        <w:t xml:space="preserve">incentive to innovate or expand their services to other areas, namely </w:t>
      </w:r>
      <w:r w:rsidRPr="001F455B">
        <w:rPr>
          <w:rStyle w:val="StyleUnderline"/>
          <w:rFonts w:cs="Calibri"/>
          <w:highlight w:val="green"/>
        </w:rPr>
        <w:t>rural areas</w:t>
      </w:r>
      <w:r w:rsidRPr="001F455B">
        <w:rPr>
          <w:rStyle w:val="StyleUnderline"/>
          <w:rFonts w:cs="Calibri"/>
        </w:rPr>
        <w:t xml:space="preserve">. </w:t>
      </w:r>
      <w:r w:rsidRPr="001F455B">
        <w:rPr>
          <w:rStyle w:val="StyleUnderline"/>
          <w:rFonts w:cs="Calibri"/>
          <w:highlight w:val="green"/>
        </w:rPr>
        <w:t>Spectrum and Charter see no benefit</w:t>
      </w:r>
      <w:r w:rsidRPr="001F455B">
        <w:rPr>
          <w:rStyle w:val="StyleUnderline"/>
          <w:rFonts w:cs="Calibri"/>
        </w:rPr>
        <w:t xml:space="preserve"> in laying out hundreds or thousands of feet of underground cable and spend tens of thousands of dollars to provide internet to a rural home, as the customer would only pay $50-$100 a month</w:t>
      </w:r>
      <w:r w:rsidRPr="001F455B">
        <w:rPr>
          <w:rFonts w:cs="Calibri"/>
          <w:color w:val="292929"/>
          <w:spacing w:val="-1"/>
          <w:sz w:val="18"/>
          <w:szCs w:val="18"/>
        </w:rPr>
        <w:t xml:space="preserve">. Meanwhile, </w:t>
      </w:r>
      <w:r w:rsidRPr="001F455B">
        <w:rPr>
          <w:rStyle w:val="StyleUnderline"/>
          <w:rFonts w:cs="Calibri"/>
        </w:rPr>
        <w:t>their “competitors” provide poor services and fail to offer any sort of competition to Charter or Spectrum</w:t>
      </w:r>
      <w:r w:rsidRPr="001F455B">
        <w:rPr>
          <w:rFonts w:cs="Calibri"/>
          <w:color w:val="292929"/>
          <w:spacing w:val="-1"/>
          <w:sz w:val="18"/>
          <w:szCs w:val="18"/>
        </w:rPr>
        <w:t xml:space="preserve">. ViaSat, for example, offers limited data plans — its most expensive plan offers 150GB for $200 per month. In a family of four or five people, where children are connected to Zoom meetings, that data plan will reach its limit very quickly. </w:t>
      </w:r>
      <w:r w:rsidRPr="001F455B">
        <w:rPr>
          <w:rStyle w:val="StyleUnderline"/>
          <w:rFonts w:cs="Calibri"/>
          <w:highlight w:val="green"/>
        </w:rPr>
        <w:t>This data plan also can’t compare</w:t>
      </w:r>
      <w:r w:rsidRPr="001F455B">
        <w:rPr>
          <w:rStyle w:val="StyleUnderline"/>
          <w:rFonts w:cs="Calibri"/>
        </w:rPr>
        <w:t xml:space="preserve"> to Spectrum</w:t>
      </w:r>
      <w:r w:rsidRPr="001F455B">
        <w:rPr>
          <w:rFonts w:cs="Calibri"/>
          <w:color w:val="292929"/>
          <w:spacing w:val="-1"/>
          <w:sz w:val="18"/>
          <w:szCs w:val="18"/>
        </w:rPr>
        <w:t xml:space="preserve">, which </w:t>
      </w:r>
      <w:r w:rsidRPr="001F455B">
        <w:rPr>
          <w:rStyle w:val="StyleUnderline"/>
          <w:rFonts w:cs="Calibri"/>
        </w:rPr>
        <w:t xml:space="preserve">offers unlimited internet for a quarter of the price of ViaSat. </w:t>
      </w:r>
      <w:r w:rsidRPr="001F455B">
        <w:rPr>
          <w:rFonts w:cs="Calibri"/>
          <w:color w:val="292929"/>
          <w:spacing w:val="-1"/>
          <w:sz w:val="18"/>
          <w:szCs w:val="18"/>
        </w:rPr>
        <w:t xml:space="preserve">However, </w:t>
      </w:r>
      <w:r w:rsidRPr="001F455B">
        <w:rPr>
          <w:rStyle w:val="StyleUnderline"/>
          <w:rFonts w:cs="Calibri"/>
        </w:rPr>
        <w:t>ViaSat and HughesNet are the only internet service providers available to rural areas. Since ViaSat and HughesNet face no competition from Spectrum and Charter</w:t>
      </w:r>
      <w:r w:rsidRPr="001F455B">
        <w:rPr>
          <w:rFonts w:cs="Calibri"/>
          <w:color w:val="292929"/>
          <w:spacing w:val="-1"/>
          <w:sz w:val="18"/>
          <w:szCs w:val="18"/>
        </w:rPr>
        <w:t xml:space="preserve">, they have </w:t>
      </w:r>
      <w:r w:rsidRPr="001F455B">
        <w:rPr>
          <w:rStyle w:val="StyleUnderline"/>
          <w:rFonts w:cs="Calibri"/>
        </w:rPr>
        <w:t xml:space="preserve">no incentive to provide fast speeds for their consumers. </w:t>
      </w:r>
      <w:r w:rsidRPr="001F455B">
        <w:rPr>
          <w:rFonts w:cs="Calibri"/>
          <w:color w:val="292929"/>
          <w:spacing w:val="-1"/>
          <w:sz w:val="18"/>
          <w:szCs w:val="18"/>
        </w:rPr>
        <w:t xml:space="preserve">The average speed of ViaSat clocks in at </w:t>
      </w:r>
      <w:hyperlink r:id="rId13" w:tgtFrame="_blank" w:history="1">
        <w:r w:rsidRPr="001F455B">
          <w:rPr>
            <w:rFonts w:cs="Calibri"/>
            <w:color w:val="0000FF"/>
            <w:spacing w:val="-1"/>
            <w:sz w:val="18"/>
            <w:szCs w:val="18"/>
            <w:u w:val="single"/>
          </w:rPr>
          <w:t>11.7Mbps</w:t>
        </w:r>
      </w:hyperlink>
      <w:r w:rsidRPr="001F455B">
        <w:rPr>
          <w:rFonts w:cs="Calibri"/>
          <w:color w:val="292929"/>
          <w:spacing w:val="-1"/>
          <w:sz w:val="18"/>
          <w:szCs w:val="18"/>
        </w:rPr>
        <w:t xml:space="preserve">, or 1.4 Megabytes per second. At that speed, a YouTube video has to be played at the lowest resolution and would still buffer. </w:t>
      </w:r>
      <w:r w:rsidRPr="001F455B">
        <w:rPr>
          <w:rStyle w:val="StyleUnderline"/>
          <w:rFonts w:cs="Calibri"/>
        </w:rPr>
        <w:t xml:space="preserve">Google Fiber failed to disrupt the market </w:t>
      </w:r>
      <w:r w:rsidRPr="001F455B">
        <w:rPr>
          <w:rFonts w:cs="Calibri"/>
          <w:color w:val="292929"/>
          <w:spacing w:val="-1"/>
          <w:sz w:val="18"/>
          <w:szCs w:val="18"/>
        </w:rPr>
        <w:t xml:space="preserve">Roughly ten years ago, </w:t>
      </w:r>
      <w:r w:rsidRPr="001F455B">
        <w:rPr>
          <w:rStyle w:val="StyleUnderline"/>
          <w:rFonts w:cs="Calibri"/>
        </w:rPr>
        <w:t>Google announced it would become an internet service provider</w:t>
      </w:r>
      <w:r w:rsidRPr="001F455B">
        <w:rPr>
          <w:rFonts w:cs="Calibri"/>
          <w:color w:val="292929"/>
          <w:spacing w:val="-1"/>
          <w:sz w:val="18"/>
          <w:szCs w:val="18"/>
        </w:rPr>
        <w:t xml:space="preserve">. Google </w:t>
      </w:r>
      <w:r w:rsidRPr="001F455B">
        <w:rPr>
          <w:rStyle w:val="StyleUnderline"/>
          <w:rFonts w:cs="Calibri"/>
        </w:rPr>
        <w:t>planned to disrupt Spectrum and Charter’s current control of the market by offering internet using fiber-cable</w:t>
      </w:r>
      <w:r w:rsidRPr="001F455B">
        <w:rPr>
          <w:rFonts w:cs="Calibri"/>
          <w:color w:val="292929"/>
          <w:spacing w:val="-1"/>
          <w:sz w:val="18"/>
          <w:szCs w:val="18"/>
        </w:rPr>
        <w:t xml:space="preserve">. This new technology would allow for faster speeds. </w:t>
      </w:r>
      <w:hyperlink r:id="rId14" w:tgtFrame="_blank" w:history="1">
        <w:r w:rsidRPr="001F455B">
          <w:rPr>
            <w:rStyle w:val="Hyperlink"/>
            <w:rFonts w:eastAsiaTheme="majorEastAsia" w:cs="Calibri"/>
            <w:spacing w:val="-1"/>
            <w:sz w:val="18"/>
            <w:szCs w:val="18"/>
          </w:rPr>
          <w:t>As of 2020</w:t>
        </w:r>
      </w:hyperlink>
      <w:r w:rsidRPr="001F455B">
        <w:rPr>
          <w:rFonts w:cs="Calibri"/>
          <w:color w:val="292929"/>
          <w:spacing w:val="-1"/>
          <w:sz w:val="18"/>
          <w:szCs w:val="18"/>
        </w:rPr>
        <w:t xml:space="preserve">, it is about five times faster than Spectrum internet. Today, a </w:t>
      </w:r>
      <w:r w:rsidRPr="001F455B">
        <w:rPr>
          <w:rStyle w:val="StyleUnderline"/>
          <w:rFonts w:cs="Calibri"/>
        </w:rPr>
        <w:t>majority of the U.S. population still does not have access to Google Fiber</w:t>
      </w:r>
      <w:r w:rsidRPr="001F455B">
        <w:rPr>
          <w:rFonts w:cs="Calibri"/>
          <w:color w:val="292929"/>
          <w:spacing w:val="-1"/>
          <w:sz w:val="18"/>
          <w:szCs w:val="18"/>
        </w:rPr>
        <w:t>. According to Google</w:t>
      </w:r>
      <w:r w:rsidRPr="001F455B">
        <w:rPr>
          <w:rFonts w:cs="Calibri"/>
          <w:color w:val="292929"/>
          <w:spacing w:val="-1"/>
          <w:sz w:val="18"/>
          <w:szCs w:val="18"/>
          <w:highlight w:val="green"/>
        </w:rPr>
        <w:t xml:space="preserve">, </w:t>
      </w:r>
      <w:r w:rsidRPr="001F455B">
        <w:rPr>
          <w:rStyle w:val="StyleUnderline"/>
          <w:rFonts w:cs="Calibri"/>
          <w:highlight w:val="green"/>
        </w:rPr>
        <w:t xml:space="preserve">Fiber is </w:t>
      </w:r>
      <w:hyperlink r:id="rId15" w:tgtFrame="_blank" w:history="1">
        <w:r w:rsidRPr="001F455B">
          <w:rPr>
            <w:rStyle w:val="StyleUnderline"/>
            <w:rFonts w:cs="Calibri"/>
            <w:highlight w:val="green"/>
          </w:rPr>
          <w:t>only available in twelve cities</w:t>
        </w:r>
      </w:hyperlink>
      <w:r w:rsidRPr="001F455B">
        <w:rPr>
          <w:rStyle w:val="StyleUnderline"/>
          <w:rFonts w:cs="Calibri"/>
        </w:rPr>
        <w:t xml:space="preserve"> in the country</w:t>
      </w:r>
      <w:r w:rsidRPr="001F455B">
        <w:rPr>
          <w:rFonts w:cs="Calibri"/>
          <w:color w:val="292929"/>
          <w:spacing w:val="-1"/>
          <w:sz w:val="18"/>
          <w:szCs w:val="18"/>
        </w:rPr>
        <w:t xml:space="preserve">. </w:t>
      </w:r>
      <w:r w:rsidRPr="001F455B">
        <w:rPr>
          <w:rStyle w:val="StyleUnderline"/>
          <w:rFonts w:cs="Calibri"/>
        </w:rPr>
        <w:t>Rural customers still don’t have a solution,</w:t>
      </w:r>
      <w:r w:rsidRPr="001F455B">
        <w:rPr>
          <w:rFonts w:cs="Calibri"/>
          <w:color w:val="292929"/>
          <w:spacing w:val="-1"/>
          <w:sz w:val="18"/>
          <w:szCs w:val="18"/>
        </w:rPr>
        <w:t xml:space="preserve"> nor do city people have access to more than one or two options. </w:t>
      </w:r>
      <w:proofErr w:type="spellStart"/>
      <w:r w:rsidRPr="001F455B">
        <w:rPr>
          <w:rStyle w:val="StyleUnderline"/>
          <w:rFonts w:cs="Calibri"/>
          <w:highlight w:val="green"/>
        </w:rPr>
        <w:t>Starlink</w:t>
      </w:r>
      <w:proofErr w:type="spellEnd"/>
      <w:r w:rsidRPr="001F455B">
        <w:rPr>
          <w:rStyle w:val="StyleUnderline"/>
          <w:rFonts w:cs="Calibri"/>
          <w:highlight w:val="green"/>
        </w:rPr>
        <w:t xml:space="preserve"> will do what Google couldn’t</w:t>
      </w:r>
      <w:r w:rsidRPr="001F455B">
        <w:rPr>
          <w:rStyle w:val="StyleUnderline"/>
          <w:rFonts w:cs="Calibri"/>
        </w:rPr>
        <w:t xml:space="preserve"> </w:t>
      </w:r>
      <w:r w:rsidRPr="001F455B">
        <w:rPr>
          <w:rFonts w:cs="Calibri"/>
          <w:color w:val="292929"/>
          <w:spacing w:val="-1"/>
          <w:sz w:val="18"/>
          <w:szCs w:val="18"/>
        </w:rPr>
        <w:t xml:space="preserve">A few years ago, </w:t>
      </w:r>
      <w:r w:rsidRPr="001F455B">
        <w:rPr>
          <w:rStyle w:val="StyleUnderline"/>
          <w:rFonts w:cs="Calibri"/>
        </w:rPr>
        <w:t xml:space="preserve">Elon Musk announced </w:t>
      </w:r>
      <w:proofErr w:type="spellStart"/>
      <w:r w:rsidRPr="001F455B">
        <w:rPr>
          <w:rStyle w:val="StyleUnderline"/>
          <w:rFonts w:cs="Calibri"/>
          <w:highlight w:val="green"/>
        </w:rPr>
        <w:t>Starlink</w:t>
      </w:r>
      <w:proofErr w:type="spellEnd"/>
      <w:r w:rsidRPr="001F455B">
        <w:rPr>
          <w:rStyle w:val="StyleUnderline"/>
          <w:rFonts w:cs="Calibri"/>
        </w:rPr>
        <w:t xml:space="preserve">, a division of SpaceX. Musk intends on </w:t>
      </w:r>
      <w:r w:rsidRPr="001F455B">
        <w:rPr>
          <w:rStyle w:val="StyleUnderline"/>
          <w:rFonts w:cs="Calibri"/>
          <w:highlight w:val="green"/>
        </w:rPr>
        <w:t>providing</w:t>
      </w:r>
      <w:r w:rsidRPr="001F455B">
        <w:rPr>
          <w:rStyle w:val="StyleUnderline"/>
          <w:rFonts w:cs="Calibri"/>
        </w:rPr>
        <w:t xml:space="preserve"> </w:t>
      </w:r>
      <w:r w:rsidRPr="001F455B">
        <w:rPr>
          <w:rStyle w:val="StyleUnderline"/>
          <w:rFonts w:cs="Calibri"/>
          <w:highlight w:val="green"/>
        </w:rPr>
        <w:t>internet access to everyone</w:t>
      </w:r>
      <w:r w:rsidRPr="001F455B">
        <w:rPr>
          <w:rStyle w:val="StyleUnderline"/>
          <w:rFonts w:cs="Calibri"/>
        </w:rPr>
        <w:t xml:space="preserve"> around the world wirelessly </w:t>
      </w:r>
      <w:r w:rsidRPr="001F455B">
        <w:rPr>
          <w:rStyle w:val="StyleUnderline"/>
          <w:rFonts w:cs="Calibri"/>
          <w:highlight w:val="green"/>
        </w:rPr>
        <w:t>through</w:t>
      </w:r>
      <w:r w:rsidRPr="001F455B">
        <w:rPr>
          <w:rStyle w:val="StyleUnderline"/>
          <w:rFonts w:cs="Calibri"/>
        </w:rPr>
        <w:t xml:space="preserve"> the use of </w:t>
      </w:r>
      <w:r w:rsidRPr="001F455B">
        <w:rPr>
          <w:rStyle w:val="StyleUnderline"/>
          <w:rFonts w:cs="Calibri"/>
          <w:highlight w:val="green"/>
        </w:rPr>
        <w:t>satellites</w:t>
      </w:r>
      <w:r w:rsidRPr="001F455B">
        <w:rPr>
          <w:rStyle w:val="StyleUnderline"/>
          <w:rFonts w:cs="Calibri"/>
        </w:rPr>
        <w:t xml:space="preserve">. </w:t>
      </w:r>
      <w:r w:rsidRPr="001F455B">
        <w:rPr>
          <w:rFonts w:cs="Calibri"/>
          <w:color w:val="292929"/>
          <w:spacing w:val="-1"/>
          <w:sz w:val="18"/>
          <w:szCs w:val="18"/>
        </w:rPr>
        <w:t xml:space="preserve">So far, </w:t>
      </w:r>
      <w:r w:rsidRPr="001F455B">
        <w:rPr>
          <w:rStyle w:val="StyleUnderline"/>
          <w:rFonts w:cs="Calibri"/>
          <w:highlight w:val="green"/>
        </w:rPr>
        <w:t>SpaceX</w:t>
      </w:r>
      <w:r w:rsidRPr="001F455B">
        <w:rPr>
          <w:rStyle w:val="StyleUnderline"/>
          <w:rFonts w:cs="Calibri"/>
        </w:rPr>
        <w:t xml:space="preserve"> has </w:t>
      </w:r>
      <w:r w:rsidRPr="001F455B">
        <w:rPr>
          <w:rStyle w:val="StyleUnderline"/>
          <w:rFonts w:cs="Calibri"/>
          <w:highlight w:val="green"/>
        </w:rPr>
        <w:t>launched</w:t>
      </w:r>
      <w:r w:rsidRPr="001F455B">
        <w:rPr>
          <w:rStyle w:val="StyleUnderline"/>
          <w:rFonts w:cs="Calibri"/>
        </w:rPr>
        <w:t xml:space="preserve"> over a </w:t>
      </w:r>
      <w:r w:rsidRPr="001F455B">
        <w:rPr>
          <w:rStyle w:val="StyleUnderline"/>
          <w:rFonts w:cs="Calibri"/>
          <w:highlight w:val="green"/>
        </w:rPr>
        <w:t>thousand</w:t>
      </w:r>
      <w:r w:rsidRPr="001F455B">
        <w:rPr>
          <w:rStyle w:val="StyleUnderline"/>
          <w:rFonts w:cs="Calibri"/>
        </w:rPr>
        <w:t xml:space="preserve"> satellites into low-Earth orbit, though the FCC has approved SpaceX to launch over 12,000 satellites for </w:t>
      </w:r>
      <w:proofErr w:type="spellStart"/>
      <w:r w:rsidRPr="001F455B">
        <w:rPr>
          <w:rStyle w:val="StyleUnderline"/>
          <w:rFonts w:cs="Calibri"/>
        </w:rPr>
        <w:t>Starlink</w:t>
      </w:r>
      <w:proofErr w:type="spellEnd"/>
      <w:r w:rsidRPr="001F455B">
        <w:rPr>
          <w:rStyle w:val="StyleUnderline"/>
          <w:rFonts w:cs="Calibri"/>
        </w:rPr>
        <w:t xml:space="preserve"> usage. As more satellites are launched into space, </w:t>
      </w:r>
      <w:r w:rsidRPr="001F455B">
        <w:rPr>
          <w:rStyle w:val="StyleUnderline"/>
          <w:rFonts w:cs="Calibri"/>
          <w:highlight w:val="green"/>
        </w:rPr>
        <w:t>internet coverage will expand</w:t>
      </w:r>
      <w:r w:rsidRPr="001F455B">
        <w:rPr>
          <w:rStyle w:val="StyleUnderline"/>
          <w:rFonts w:cs="Calibri"/>
        </w:rPr>
        <w:t xml:space="preserve"> around the world</w:t>
      </w:r>
      <w:r w:rsidRPr="001F455B">
        <w:rPr>
          <w:rFonts w:cs="Calibri"/>
          <w:color w:val="292929"/>
          <w:spacing w:val="-1"/>
          <w:sz w:val="18"/>
          <w:szCs w:val="18"/>
        </w:rPr>
        <w:t xml:space="preserve">. </w:t>
      </w:r>
      <w:r w:rsidRPr="001F455B">
        <w:rPr>
          <w:rStyle w:val="StyleUnderline"/>
          <w:rFonts w:cs="Calibri"/>
        </w:rPr>
        <w:t xml:space="preserve">Whether you live in an urban, suburban, or </w:t>
      </w:r>
      <w:r w:rsidRPr="001F455B">
        <w:rPr>
          <w:rStyle w:val="StyleUnderline"/>
          <w:rFonts w:cs="Calibri"/>
          <w:highlight w:val="green"/>
        </w:rPr>
        <w:t>rural area</w:t>
      </w:r>
      <w:r w:rsidRPr="001F455B">
        <w:rPr>
          <w:rStyle w:val="StyleUnderline"/>
          <w:rFonts w:cs="Calibri"/>
        </w:rPr>
        <w:t xml:space="preserve">, you </w:t>
      </w:r>
      <w:r w:rsidRPr="001F455B">
        <w:rPr>
          <w:rStyle w:val="StyleUnderline"/>
          <w:rFonts w:cs="Calibri"/>
          <w:highlight w:val="green"/>
        </w:rPr>
        <w:t>will have access</w:t>
      </w:r>
      <w:r w:rsidRPr="001F455B">
        <w:rPr>
          <w:rStyle w:val="StyleUnderline"/>
          <w:rFonts w:cs="Calibri"/>
        </w:rPr>
        <w:t xml:space="preserve"> to high-speed internet</w:t>
      </w:r>
      <w:r w:rsidRPr="001F455B">
        <w:rPr>
          <w:rFonts w:cs="Calibri"/>
          <w:color w:val="292929"/>
          <w:spacing w:val="-1"/>
          <w:sz w:val="18"/>
          <w:szCs w:val="18"/>
        </w:rPr>
        <w:t xml:space="preserve">. Many YouTubers who have </w:t>
      </w:r>
      <w:r w:rsidRPr="001F455B">
        <w:rPr>
          <w:rStyle w:val="StyleUnderline"/>
          <w:rFonts w:cs="Calibri"/>
        </w:rPr>
        <w:t xml:space="preserve">preordered the </w:t>
      </w:r>
      <w:proofErr w:type="spellStart"/>
      <w:r w:rsidRPr="001F455B">
        <w:rPr>
          <w:rStyle w:val="StyleUnderline"/>
          <w:rFonts w:cs="Calibri"/>
        </w:rPr>
        <w:t>Starlink</w:t>
      </w:r>
      <w:proofErr w:type="spellEnd"/>
      <w:r w:rsidRPr="001F455B">
        <w:rPr>
          <w:rStyle w:val="StyleUnderline"/>
          <w:rFonts w:cs="Calibri"/>
        </w:rPr>
        <w:t xml:space="preserve"> service have already received their installation package and are testing it out in remote areas. </w:t>
      </w:r>
      <w:r w:rsidRPr="001F455B">
        <w:rPr>
          <w:rFonts w:cs="Calibri"/>
          <w:color w:val="292929"/>
          <w:spacing w:val="-1"/>
          <w:sz w:val="18"/>
          <w:szCs w:val="18"/>
        </w:rPr>
        <w:t>As of</w:t>
      </w:r>
      <w:hyperlink r:id="rId16" w:tgtFrame="_blank" w:history="1">
        <w:r w:rsidRPr="001F455B">
          <w:rPr>
            <w:rStyle w:val="Hyperlink"/>
            <w:rFonts w:eastAsiaTheme="majorEastAsia" w:cs="Calibri"/>
            <w:spacing w:val="-1"/>
            <w:sz w:val="18"/>
            <w:szCs w:val="18"/>
          </w:rPr>
          <w:t xml:space="preserve"> a few days ago</w:t>
        </w:r>
      </w:hyperlink>
      <w:r w:rsidRPr="001F455B">
        <w:rPr>
          <w:rFonts w:cs="Calibri"/>
          <w:color w:val="292929"/>
          <w:spacing w:val="-1"/>
          <w:sz w:val="18"/>
          <w:szCs w:val="18"/>
        </w:rPr>
        <w:t xml:space="preserve">, </w:t>
      </w:r>
      <w:r w:rsidRPr="001F455B">
        <w:rPr>
          <w:rStyle w:val="StyleUnderline"/>
          <w:rFonts w:cs="Calibri"/>
        </w:rPr>
        <w:t xml:space="preserve">Elon Musk made a few promises. People would have access to 300Mbps speed internet, and coverage will be available worldwide by the end of 2021. This </w:t>
      </w:r>
      <w:r w:rsidRPr="001F455B">
        <w:rPr>
          <w:rStyle w:val="StyleUnderline"/>
          <w:rFonts w:cs="Calibri"/>
          <w:highlight w:val="green"/>
        </w:rPr>
        <w:t>timeline beats</w:t>
      </w:r>
      <w:r w:rsidRPr="001F455B">
        <w:rPr>
          <w:rStyle w:val="StyleUnderline"/>
          <w:rFonts w:cs="Calibri"/>
        </w:rPr>
        <w:t xml:space="preserve"> Google </w:t>
      </w:r>
      <w:r w:rsidRPr="001F455B">
        <w:rPr>
          <w:rStyle w:val="StyleUnderline"/>
          <w:rFonts w:cs="Calibri"/>
          <w:highlight w:val="green"/>
        </w:rPr>
        <w:t>Fiber</w:t>
      </w:r>
      <w:r w:rsidRPr="001F455B">
        <w:rPr>
          <w:rStyle w:val="StyleUnderline"/>
          <w:rFonts w:cs="Calibri"/>
        </w:rPr>
        <w:t xml:space="preserve">, as Google is only providing coverage to a dozen cities in the U.S. For people who lack internet access or want something other than Spectrum or Charter, </w:t>
      </w:r>
      <w:proofErr w:type="spellStart"/>
      <w:r w:rsidRPr="001F455B">
        <w:rPr>
          <w:rStyle w:val="StyleUnderline"/>
          <w:rFonts w:cs="Calibri"/>
          <w:highlight w:val="green"/>
        </w:rPr>
        <w:t>Starlink</w:t>
      </w:r>
      <w:proofErr w:type="spellEnd"/>
      <w:r w:rsidRPr="001F455B">
        <w:rPr>
          <w:rStyle w:val="StyleUnderline"/>
          <w:rFonts w:cs="Calibri"/>
          <w:highlight w:val="green"/>
        </w:rPr>
        <w:t xml:space="preserve"> will be</w:t>
      </w:r>
      <w:r w:rsidRPr="001F455B">
        <w:rPr>
          <w:rStyle w:val="StyleUnderline"/>
          <w:rFonts w:cs="Calibri"/>
        </w:rPr>
        <w:t xml:space="preserve"> the </w:t>
      </w:r>
      <w:r w:rsidRPr="001F455B">
        <w:rPr>
          <w:rStyle w:val="StyleUnderline"/>
          <w:rFonts w:cs="Calibri"/>
          <w:highlight w:val="green"/>
        </w:rPr>
        <w:t>answer</w:t>
      </w:r>
      <w:r w:rsidRPr="001F455B">
        <w:rPr>
          <w:rStyle w:val="StyleUnderline"/>
          <w:rFonts w:cs="Calibri"/>
        </w:rPr>
        <w:t xml:space="preserve">. </w:t>
      </w:r>
    </w:p>
    <w:p w14:paraId="3A4E5405" w14:textId="77777777" w:rsidR="0042207B" w:rsidRPr="0042207B" w:rsidRDefault="0042207B" w:rsidP="0042207B"/>
    <w:p w14:paraId="65A11721" w14:textId="089A638F" w:rsidR="007A2888" w:rsidRDefault="00182473" w:rsidP="0042207B">
      <w:pPr>
        <w:pStyle w:val="Heading2"/>
        <w:ind w:firstLine="720"/>
      </w:pPr>
      <w:r>
        <w:t>Off</w:t>
      </w:r>
    </w:p>
    <w:p w14:paraId="594D70CF" w14:textId="77777777" w:rsidR="00B15DCD" w:rsidRDefault="00B15DCD" w:rsidP="00B15DCD">
      <w:pPr>
        <w:pStyle w:val="Heading3"/>
      </w:pPr>
      <w:r>
        <w:t>Precision Ag DA</w:t>
      </w:r>
    </w:p>
    <w:p w14:paraId="0AED94BD" w14:textId="77777777" w:rsidR="00B15DCD" w:rsidRDefault="00B15DCD" w:rsidP="00B15DCD">
      <w:pPr>
        <w:pStyle w:val="Heading4"/>
      </w:pPr>
      <w:proofErr w:type="spellStart"/>
      <w:r>
        <w:t>Starlink</w:t>
      </w:r>
      <w:proofErr w:type="spellEnd"/>
      <w:r>
        <w:t xml:space="preserve"> is key to </w:t>
      </w:r>
      <w:r>
        <w:rPr>
          <w:u w:val="single"/>
        </w:rPr>
        <w:t>Precision Ag</w:t>
      </w:r>
      <w:r>
        <w:t xml:space="preserve"> – key to food sustainability and increasing food supply to account for exponential population growth. </w:t>
      </w:r>
    </w:p>
    <w:p w14:paraId="576FBA7A" w14:textId="77777777" w:rsidR="00B15DCD" w:rsidRPr="00E07505" w:rsidRDefault="00B15DCD" w:rsidP="00B15DCD">
      <w:proofErr w:type="spellStart"/>
      <w:r w:rsidRPr="00E07505">
        <w:rPr>
          <w:rStyle w:val="Style13ptBold"/>
        </w:rPr>
        <w:t>Greensight</w:t>
      </w:r>
      <w:proofErr w:type="spellEnd"/>
      <w:r>
        <w:rPr>
          <w:rStyle w:val="Style13ptBold"/>
        </w:rPr>
        <w:t xml:space="preserve"> 21</w:t>
      </w:r>
      <w:r w:rsidRPr="00E07505">
        <w:t xml:space="preserve"> 3-15-2021 "Can </w:t>
      </w:r>
      <w:proofErr w:type="spellStart"/>
      <w:r w:rsidRPr="00E07505">
        <w:t>Starlink</w:t>
      </w:r>
      <w:proofErr w:type="spellEnd"/>
      <w:r w:rsidRPr="00E07505">
        <w:t xml:space="preserve"> Save the World by Connecting Farms?"</w:t>
      </w:r>
      <w:r>
        <w:t xml:space="preserve"> </w:t>
      </w:r>
      <w:hyperlink r:id="rId17" w:history="1">
        <w:r w:rsidRPr="005C484B">
          <w:rPr>
            <w:rStyle w:val="Hyperlink"/>
          </w:rPr>
          <w:t>https://www.greensightag.com/logbook/can-starlink-save-the-world-by-connecting-farms/</w:t>
        </w:r>
      </w:hyperlink>
      <w:r>
        <w:t xml:space="preserve"> (Data Management Consulting Firm)//Elmer </w:t>
      </w:r>
    </w:p>
    <w:p w14:paraId="7451AD6A" w14:textId="77777777" w:rsidR="00B15DCD" w:rsidRPr="00511499" w:rsidRDefault="00B15DCD" w:rsidP="00B15DCD">
      <w:proofErr w:type="spellStart"/>
      <w:r w:rsidRPr="00511499">
        <w:t>GreenSight</w:t>
      </w:r>
      <w:proofErr w:type="spellEnd"/>
      <w:r w:rsidRPr="00511499">
        <w:t xml:space="preserve"> innovates in a number of different areas, but one of the areas we are most passionate about is in agriculture. We’ve deployed our drone intelligence systems all over the world at all sorts of different facilities. </w:t>
      </w:r>
      <w:r w:rsidRPr="003A3B72">
        <w:rPr>
          <w:rStyle w:val="StyleUnderline"/>
        </w:rPr>
        <w:t xml:space="preserve">One of the most challenging has been deployments at farms, </w:t>
      </w:r>
      <w:r w:rsidRPr="00970852">
        <w:rPr>
          <w:rStyle w:val="Emphasis"/>
          <w:highlight w:val="green"/>
        </w:rPr>
        <w:t xml:space="preserve">and one of the biggest challenges </w:t>
      </w:r>
      <w:r w:rsidRPr="00970852">
        <w:rPr>
          <w:rStyle w:val="Emphasis"/>
          <w:highlight w:val="green"/>
          <w:bdr w:val="single" w:sz="18" w:space="0" w:color="auto"/>
        </w:rPr>
        <w:t>has been connectivity</w:t>
      </w:r>
      <w:r w:rsidRPr="003A3B72">
        <w:rPr>
          <w:rStyle w:val="StyleUnderline"/>
        </w:rPr>
        <w:t xml:space="preserve">. </w:t>
      </w:r>
      <w:r w:rsidRPr="00970852">
        <w:rPr>
          <w:rStyle w:val="Emphasis"/>
          <w:highlight w:val="green"/>
        </w:rPr>
        <w:t>Connected farms</w:t>
      </w:r>
      <w:r w:rsidRPr="00970852">
        <w:rPr>
          <w:rStyle w:val="StyleUnderline"/>
          <w:highlight w:val="green"/>
        </w:rPr>
        <w:t xml:space="preserve"> </w:t>
      </w:r>
      <w:r w:rsidRPr="00970852">
        <w:rPr>
          <w:rStyle w:val="Emphasis"/>
          <w:highlight w:val="green"/>
        </w:rPr>
        <w:t>are</w:t>
      </w:r>
      <w:r w:rsidRPr="00970852">
        <w:rPr>
          <w:rStyle w:val="StyleUnderline"/>
          <w:highlight w:val="green"/>
        </w:rPr>
        <w:t xml:space="preserve"> </w:t>
      </w:r>
      <w:r w:rsidRPr="003A3B72">
        <w:rPr>
          <w:rStyle w:val="StyleUnderline"/>
        </w:rPr>
        <w:t xml:space="preserve">a </w:t>
      </w:r>
      <w:r w:rsidRPr="00970852">
        <w:rPr>
          <w:rStyle w:val="Emphasis"/>
          <w:highlight w:val="green"/>
        </w:rPr>
        <w:t xml:space="preserve">requirement to feed the world, </w:t>
      </w:r>
      <w:r w:rsidRPr="00970852">
        <w:rPr>
          <w:rStyle w:val="Emphasis"/>
          <w:highlight w:val="green"/>
          <w:bdr w:val="single" w:sz="18" w:space="0" w:color="auto"/>
        </w:rPr>
        <w:t xml:space="preserve">and </w:t>
      </w:r>
      <w:proofErr w:type="spellStart"/>
      <w:r w:rsidRPr="00970852">
        <w:rPr>
          <w:rStyle w:val="Emphasis"/>
          <w:highlight w:val="green"/>
          <w:bdr w:val="single" w:sz="18" w:space="0" w:color="auto"/>
        </w:rPr>
        <w:t>Starlink</w:t>
      </w:r>
      <w:proofErr w:type="spellEnd"/>
      <w:r w:rsidRPr="00970852">
        <w:rPr>
          <w:rStyle w:val="Emphasis"/>
          <w:highlight w:val="green"/>
          <w:bdr w:val="single" w:sz="18" w:space="0" w:color="auto"/>
        </w:rPr>
        <w:t xml:space="preserve"> will make that happen</w:t>
      </w:r>
      <w:r w:rsidRPr="003A3B72">
        <w:rPr>
          <w:rStyle w:val="StyleUnderline"/>
        </w:rPr>
        <w:t>.</w:t>
      </w:r>
      <w:r w:rsidRPr="00511499">
        <w:t xml:space="preserve"> Most urban and suburban households in the United States have had easy and reasonably inexpensive access to high speed internet access for 20 years. </w:t>
      </w:r>
      <w:r w:rsidRPr="003A3B72">
        <w:rPr>
          <w:rStyle w:val="StyleUnderline"/>
        </w:rPr>
        <w:t xml:space="preserve">It is easy to forget that the situation is not the same for </w:t>
      </w:r>
      <w:r w:rsidRPr="00970852">
        <w:rPr>
          <w:rStyle w:val="Emphasis"/>
          <w:highlight w:val="green"/>
        </w:rPr>
        <w:t>rural areas</w:t>
      </w:r>
      <w:r w:rsidRPr="00970852">
        <w:rPr>
          <w:rStyle w:val="StyleUnderline"/>
          <w:highlight w:val="green"/>
        </w:rPr>
        <w:t xml:space="preserve"> </w:t>
      </w:r>
      <w:r w:rsidRPr="003A3B72">
        <w:rPr>
          <w:rStyle w:val="StyleUnderline"/>
        </w:rPr>
        <w:t xml:space="preserve">of the country. Many areas </w:t>
      </w:r>
      <w:r w:rsidRPr="00970852">
        <w:rPr>
          <w:rStyle w:val="Emphasis"/>
          <w:highlight w:val="green"/>
        </w:rPr>
        <w:t>have no access to</w:t>
      </w:r>
      <w:r w:rsidRPr="00970852">
        <w:rPr>
          <w:rStyle w:val="StyleUnderline"/>
          <w:highlight w:val="green"/>
        </w:rPr>
        <w:t xml:space="preserve"> </w:t>
      </w:r>
      <w:r w:rsidRPr="003A3B72">
        <w:rPr>
          <w:rStyle w:val="StyleUnderline"/>
        </w:rPr>
        <w:t>high speed, “</w:t>
      </w:r>
      <w:r w:rsidRPr="00970852">
        <w:rPr>
          <w:rStyle w:val="Emphasis"/>
          <w:highlight w:val="green"/>
        </w:rPr>
        <w:t>broadband</w:t>
      </w:r>
      <w:r w:rsidRPr="003A3B72">
        <w:rPr>
          <w:rStyle w:val="StyleUnderline"/>
        </w:rPr>
        <w:t>”, internet access, with some having only dialup internet access in their homes</w:t>
      </w:r>
      <w:r w:rsidRPr="00511499">
        <w:t xml:space="preserve">. According to the 2015 FCC broadband report, </w:t>
      </w:r>
      <w:r w:rsidRPr="00970852">
        <w:rPr>
          <w:rStyle w:val="Emphasis"/>
          <w:highlight w:val="green"/>
        </w:rPr>
        <w:t>only 53%</w:t>
      </w:r>
      <w:r w:rsidRPr="00970852">
        <w:rPr>
          <w:rStyle w:val="StyleUnderline"/>
          <w:highlight w:val="green"/>
        </w:rPr>
        <w:t xml:space="preserve"> </w:t>
      </w:r>
      <w:r w:rsidRPr="003A3B72">
        <w:rPr>
          <w:rStyle w:val="StyleUnderline"/>
        </w:rPr>
        <w:t>of rural households have access to high speed internet, even using low standards for “high” speed</w:t>
      </w:r>
      <w:r w:rsidRPr="00511499">
        <w:t xml:space="preserve">. On average farms have even less access, and that doesn’t even include high speed connectivity out in their fields. </w:t>
      </w:r>
      <w:r w:rsidRPr="003A3B72">
        <w:rPr>
          <w:rStyle w:val="StyleUnderline"/>
        </w:rPr>
        <w:t xml:space="preserve">Cellular service is spotty especially on large farms in primarily agricultural areas, and </w:t>
      </w:r>
      <w:r w:rsidRPr="00970852">
        <w:rPr>
          <w:rStyle w:val="Emphasis"/>
          <w:highlight w:val="green"/>
        </w:rPr>
        <w:t>legacy satellite systems</w:t>
      </w:r>
      <w:r w:rsidRPr="00970852">
        <w:rPr>
          <w:rStyle w:val="StyleUnderline"/>
          <w:highlight w:val="green"/>
        </w:rPr>
        <w:t xml:space="preserve"> </w:t>
      </w:r>
      <w:r w:rsidRPr="00970852">
        <w:rPr>
          <w:rStyle w:val="Emphasis"/>
          <w:highlight w:val="green"/>
          <w:bdr w:val="single" w:sz="18" w:space="0" w:color="auto"/>
        </w:rPr>
        <w:t>provide slow upload speeds</w:t>
      </w:r>
      <w:r w:rsidRPr="00970852">
        <w:rPr>
          <w:rStyle w:val="StyleUnderline"/>
          <w:highlight w:val="green"/>
        </w:rPr>
        <w:t xml:space="preserve"> </w:t>
      </w:r>
      <w:r w:rsidRPr="003A3B72">
        <w:rPr>
          <w:rStyle w:val="StyleUnderline"/>
        </w:rPr>
        <w:t>at expensive prices</w:t>
      </w:r>
      <w:r w:rsidRPr="00511499">
        <w:t>. Utilizing modern internet connected technologies and cloud based systems that require constant, high speed access can be a challenge at best and potentially impossible</w:t>
      </w:r>
      <w:r w:rsidRPr="003A3B72">
        <w:rPr>
          <w:rStyle w:val="StyleUnderline"/>
        </w:rPr>
        <w:t xml:space="preserve">. A 2016 research study by Goldman and Sachs projected that </w:t>
      </w:r>
      <w:r w:rsidRPr="00970852">
        <w:rPr>
          <w:rStyle w:val="Emphasis"/>
          <w:highlight w:val="green"/>
        </w:rPr>
        <w:t>by 2050</w:t>
      </w:r>
      <w:r w:rsidRPr="003A3B72">
        <w:rPr>
          <w:rStyle w:val="StyleUnderline"/>
        </w:rPr>
        <w:t xml:space="preserve">, the </w:t>
      </w:r>
      <w:r w:rsidRPr="00970852">
        <w:rPr>
          <w:rStyle w:val="Emphasis"/>
          <w:highlight w:val="green"/>
        </w:rPr>
        <w:t>world’s</w:t>
      </w:r>
      <w:r w:rsidRPr="00970852">
        <w:rPr>
          <w:rStyle w:val="StyleUnderline"/>
          <w:highlight w:val="green"/>
        </w:rPr>
        <w:t xml:space="preserve"> </w:t>
      </w:r>
      <w:r w:rsidRPr="003A3B72">
        <w:rPr>
          <w:rStyle w:val="StyleUnderline"/>
        </w:rPr>
        <w:t xml:space="preserve">food </w:t>
      </w:r>
      <w:r w:rsidRPr="00970852">
        <w:rPr>
          <w:rStyle w:val="Emphasis"/>
          <w:highlight w:val="green"/>
        </w:rPr>
        <w:t>production efficiency</w:t>
      </w:r>
      <w:r w:rsidRPr="00970852">
        <w:rPr>
          <w:rStyle w:val="StyleUnderline"/>
          <w:highlight w:val="green"/>
        </w:rPr>
        <w:t xml:space="preserve"> </w:t>
      </w:r>
      <w:r w:rsidRPr="00970852">
        <w:rPr>
          <w:rStyle w:val="Emphasis"/>
          <w:highlight w:val="green"/>
        </w:rPr>
        <w:t xml:space="preserve">needs to </w:t>
      </w:r>
      <w:r w:rsidRPr="00970852">
        <w:rPr>
          <w:rStyle w:val="Emphasis"/>
          <w:highlight w:val="green"/>
          <w:bdr w:val="single" w:sz="18" w:space="0" w:color="auto"/>
        </w:rPr>
        <w:t>increase by 50% to support our growing population</w:t>
      </w:r>
      <w:r w:rsidRPr="00511499">
        <w:t xml:space="preserve">. This paper backs up this conclusion with a lot of research, but the </w:t>
      </w:r>
      <w:r w:rsidRPr="003A3B72">
        <w:rPr>
          <w:rStyle w:val="StyleUnderline"/>
        </w:rPr>
        <w:t xml:space="preserve">fundamental conclusion is that farming land area is unlikely to increase nor will the number of farmers. </w:t>
      </w:r>
      <w:r w:rsidRPr="00970852">
        <w:rPr>
          <w:rStyle w:val="Emphasis"/>
          <w:highlight w:val="green"/>
        </w:rPr>
        <w:t xml:space="preserve">Increased global food production increases </w:t>
      </w:r>
      <w:r w:rsidRPr="00970852">
        <w:rPr>
          <w:rStyle w:val="Emphasis"/>
          <w:highlight w:val="green"/>
          <w:bdr w:val="single" w:sz="18" w:space="0" w:color="auto"/>
        </w:rPr>
        <w:t>must come from productivity boosts</w:t>
      </w:r>
      <w:r w:rsidRPr="003A3B72">
        <w:rPr>
          <w:rStyle w:val="StyleUnderline"/>
        </w:rPr>
        <w:t xml:space="preserve">. Researchers feel that productivity improvements from chemistry and genomics are unlikely to yield significant increases as they have in the past. They predict that the most likely area for these improvements are </w:t>
      </w:r>
      <w:r w:rsidRPr="003A3B72">
        <w:rPr>
          <w:rStyle w:val="Emphasis"/>
        </w:rPr>
        <w:t xml:space="preserve">with </w:t>
      </w:r>
      <w:r w:rsidRPr="00970852">
        <w:rPr>
          <w:rStyle w:val="Emphasis"/>
          <w:highlight w:val="green"/>
        </w:rPr>
        <w:t xml:space="preserve">precision farming </w:t>
      </w:r>
      <w:r w:rsidRPr="003A3B72">
        <w:rPr>
          <w:rStyle w:val="Emphasis"/>
        </w:rPr>
        <w:t>techniques</w:t>
      </w:r>
      <w:r w:rsidRPr="003A3B72">
        <w:rPr>
          <w:rStyle w:val="StyleUnderline"/>
        </w:rPr>
        <w:t>, notably precision planting and precision application of chemicals and water</w:t>
      </w:r>
      <w:r w:rsidRPr="00511499">
        <w:t xml:space="preserve">. The term “Precision Agriculture” was coined in the late 1960s and 1970s in seminal research that projected that in the </w:t>
      </w:r>
      <w:r w:rsidRPr="003A3B72">
        <w:rPr>
          <w:rStyle w:val="StyleUnderline"/>
        </w:rPr>
        <w:t xml:space="preserve">future farming would be </w:t>
      </w:r>
      <w:r w:rsidRPr="00970852">
        <w:rPr>
          <w:rStyle w:val="Emphasis"/>
          <w:highlight w:val="green"/>
        </w:rPr>
        <w:t>driven</w:t>
      </w:r>
      <w:r w:rsidRPr="00970852">
        <w:rPr>
          <w:rStyle w:val="StyleUnderline"/>
          <w:highlight w:val="green"/>
        </w:rPr>
        <w:t xml:space="preserve"> </w:t>
      </w:r>
      <w:r w:rsidRPr="00970852">
        <w:rPr>
          <w:rStyle w:val="Emphasis"/>
          <w:highlight w:val="green"/>
        </w:rPr>
        <w:t>by data</w:t>
      </w:r>
      <w:r w:rsidRPr="00970852">
        <w:rPr>
          <w:rStyle w:val="StyleUnderline"/>
          <w:highlight w:val="green"/>
        </w:rPr>
        <w:t xml:space="preserve"> </w:t>
      </w:r>
      <w:r w:rsidRPr="003A3B72">
        <w:rPr>
          <w:rStyle w:val="StyleUnderline"/>
        </w:rPr>
        <w:t>with inputs and practices varied and optimized based on weather, measurements from the field, and accurate year over year yield measurements. Since then, many tools and technologies have been developed that have made true precision agriculture more and more practical.</w:t>
      </w:r>
      <w:r w:rsidRPr="00511499">
        <w:t xml:space="preserve"> </w:t>
      </w:r>
      <w:r w:rsidRPr="003A3B72">
        <w:rPr>
          <w:rStyle w:val="StyleUnderline"/>
        </w:rPr>
        <w:t xml:space="preserve">Precision RTK GPS can guide equipment with precision better than an inch. Drones and satellite mapping of fields using remote sensing can map out health and detect problems with the crops. In field </w:t>
      </w:r>
      <w:r w:rsidRPr="00970852">
        <w:rPr>
          <w:rStyle w:val="Emphasis"/>
          <w:highlight w:val="green"/>
        </w:rPr>
        <w:t>IoT sensors</w:t>
      </w:r>
      <w:r w:rsidRPr="00970852">
        <w:rPr>
          <w:rStyle w:val="StyleUnderline"/>
          <w:highlight w:val="green"/>
        </w:rPr>
        <w:t xml:space="preserve"> </w:t>
      </w:r>
      <w:r w:rsidRPr="003A3B72">
        <w:rPr>
          <w:rStyle w:val="StyleUnderline"/>
        </w:rPr>
        <w:t xml:space="preserve">will stream live data (such as our partners Soil Scout). </w:t>
      </w:r>
      <w:r w:rsidRPr="00970852">
        <w:rPr>
          <w:rStyle w:val="Emphasis"/>
          <w:highlight w:val="green"/>
        </w:rPr>
        <w:t>Soil genomics and analysis</w:t>
      </w:r>
      <w:r w:rsidRPr="00970852">
        <w:rPr>
          <w:rStyle w:val="StyleUnderline"/>
          <w:highlight w:val="green"/>
        </w:rPr>
        <w:t xml:space="preserve"> </w:t>
      </w:r>
      <w:r w:rsidRPr="003A3B72">
        <w:rPr>
          <w:rStyle w:val="StyleUnderline"/>
        </w:rPr>
        <w:t xml:space="preserve">can analyze macro and micro nutrient content of the soil and track the genetics of the soil microbiome (like our friends at Trace Genomics). </w:t>
      </w:r>
      <w:r w:rsidRPr="00970852">
        <w:rPr>
          <w:rStyle w:val="Emphasis"/>
          <w:highlight w:val="green"/>
        </w:rPr>
        <w:t>Robotic and automated farming equipment</w:t>
      </w:r>
      <w:r w:rsidRPr="00970852">
        <w:rPr>
          <w:rStyle w:val="StyleUnderline"/>
          <w:highlight w:val="green"/>
        </w:rPr>
        <w:t xml:space="preserve"> </w:t>
      </w:r>
      <w:r w:rsidRPr="003A3B72">
        <w:rPr>
          <w:rStyle w:val="StyleUnderline"/>
        </w:rPr>
        <w:t>(like our partners at Monarch Tractor and Husqvarna are building) can vary applications and planting according to precomputed variable rate application maps.</w:t>
      </w:r>
      <w:r w:rsidRPr="00511499">
        <w:t xml:space="preserve"> Despite all these breakthroughs, </w:t>
      </w:r>
      <w:r w:rsidRPr="00970852">
        <w:rPr>
          <w:rStyle w:val="Emphasis"/>
          <w:highlight w:val="green"/>
        </w:rPr>
        <w:t>precision farming</w:t>
      </w:r>
      <w:r w:rsidRPr="00970852">
        <w:rPr>
          <w:rStyle w:val="StyleUnderline"/>
          <w:highlight w:val="green"/>
        </w:rPr>
        <w:t xml:space="preserve"> </w:t>
      </w:r>
      <w:r w:rsidRPr="003A3B72">
        <w:rPr>
          <w:rStyle w:val="StyleUnderline"/>
        </w:rPr>
        <w:t xml:space="preserve">techniques still </w:t>
      </w:r>
      <w:r w:rsidRPr="00970852">
        <w:rPr>
          <w:rStyle w:val="Emphasis"/>
          <w:highlight w:val="green"/>
        </w:rPr>
        <w:t>have a low penetration</w:t>
      </w:r>
      <w:r w:rsidRPr="003A3B72">
        <w:rPr>
          <w:rStyle w:val="StyleUnderline"/>
        </w:rPr>
        <w:t xml:space="preserve">. There are many reasons for this (more than could be discussed in this article!) </w:t>
      </w:r>
      <w:r w:rsidRPr="003A3B72">
        <w:rPr>
          <w:rStyle w:val="Emphasis"/>
        </w:rPr>
        <w:t>but one of them is inadequate connectivity.</w:t>
      </w:r>
      <w:r w:rsidRPr="00511499">
        <w:t xml:space="preserve"> </w:t>
      </w:r>
      <w:r w:rsidRPr="003A3B72">
        <w:rPr>
          <w:rStyle w:val="StyleUnderline"/>
        </w:rPr>
        <w:t xml:space="preserve">Most of these modern technologies </w:t>
      </w:r>
      <w:r w:rsidRPr="00970852">
        <w:rPr>
          <w:rStyle w:val="Emphasis"/>
          <w:highlight w:val="green"/>
        </w:rPr>
        <w:t>rely on access to the internet</w:t>
      </w:r>
      <w:r w:rsidRPr="00970852">
        <w:rPr>
          <w:rStyle w:val="StyleUnderline"/>
          <w:highlight w:val="green"/>
        </w:rPr>
        <w:t xml:space="preserve"> </w:t>
      </w:r>
      <w:r w:rsidRPr="003A3B72">
        <w:rPr>
          <w:rStyle w:val="StyleUnderline"/>
        </w:rPr>
        <w:t xml:space="preserve">and in many cases it just isn’t possible. </w:t>
      </w:r>
      <w:r w:rsidRPr="00511499">
        <w:t xml:space="preserve">For decades subsidies and programs have been rolled out to improve rural connectivity but the reality is that connecting up far flung areas is expensive, often labor intensive, and consequently from a pure business standpoint does not make sense for the connectivity providers. </w:t>
      </w:r>
      <w:r w:rsidRPr="003A3B72">
        <w:rPr>
          <w:rStyle w:val="StyleUnderline"/>
        </w:rPr>
        <w:t xml:space="preserve">Even as infrastructure expands to more remote areas, there will always remain large swaths of rural </w:t>
      </w:r>
      <w:proofErr w:type="spellStart"/>
      <w:r w:rsidRPr="003A3B72">
        <w:rPr>
          <w:rStyle w:val="StyleUnderline"/>
        </w:rPr>
        <w:t>america</w:t>
      </w:r>
      <w:proofErr w:type="spellEnd"/>
      <w:r w:rsidRPr="003A3B72">
        <w:rPr>
          <w:rStyle w:val="StyleUnderline"/>
        </w:rPr>
        <w:t xml:space="preserve"> where conventional connectivity infrastructure is highly impractical</w:t>
      </w:r>
      <w:r w:rsidRPr="00511499">
        <w:t xml:space="preserve">. Most of </w:t>
      </w:r>
      <w:proofErr w:type="spellStart"/>
      <w:r w:rsidRPr="00511499">
        <w:t>GreenSight’s</w:t>
      </w:r>
      <w:proofErr w:type="spellEnd"/>
      <w:r w:rsidRPr="00511499">
        <w:t xml:space="preserve"> data processing is done in the cloud. Several gigabytes of imagery data are uploaded from our aircraft after every flight to be processed and delivered to our customers. Our custom artificial intelligence analyses the data and informs farmers to problem areas. From many remote farm fields, uploading can be a slow process. We’ve invested heavily in the portability of our systems and our upcoming next generation aircraft will be capable of onboard processing, but despite this connectivity will still be needed to make data available for farmers and other automated agriculture systems. </w:t>
      </w:r>
      <w:r w:rsidRPr="00970852">
        <w:rPr>
          <w:rStyle w:val="Emphasis"/>
          <w:highlight w:val="green"/>
        </w:rPr>
        <w:t>Advanced sensing systems</w:t>
      </w:r>
      <w:r w:rsidRPr="00970852">
        <w:rPr>
          <w:rStyle w:val="StyleUnderline"/>
          <w:highlight w:val="green"/>
        </w:rPr>
        <w:t xml:space="preserve"> </w:t>
      </w:r>
      <w:r w:rsidRPr="003A3B72">
        <w:rPr>
          <w:rStyle w:val="StyleUnderline"/>
        </w:rPr>
        <w:t xml:space="preserve">like ours </w:t>
      </w:r>
      <w:r w:rsidRPr="00970852">
        <w:rPr>
          <w:rStyle w:val="Emphasis"/>
          <w:highlight w:val="green"/>
        </w:rPr>
        <w:t>have to</w:t>
      </w:r>
      <w:r w:rsidRPr="00970852">
        <w:rPr>
          <w:rStyle w:val="StyleUnderline"/>
          <w:highlight w:val="green"/>
        </w:rPr>
        <w:t xml:space="preserve"> </w:t>
      </w:r>
      <w:r w:rsidRPr="003A3B72">
        <w:rPr>
          <w:rStyle w:val="StyleUnderline"/>
        </w:rPr>
        <w:t xml:space="preserve">be able to </w:t>
      </w:r>
      <w:r w:rsidRPr="00970852">
        <w:rPr>
          <w:rStyle w:val="Emphasis"/>
          <w:highlight w:val="green"/>
        </w:rPr>
        <w:t>integrate with connected robotic sprayers, harvesters and tractors</w:t>
      </w:r>
      <w:r w:rsidRPr="003A3B72">
        <w:rPr>
          <w:rStyle w:val="StyleUnderline"/>
        </w:rPr>
        <w:t xml:space="preserve">, </w:t>
      </w:r>
      <w:r w:rsidRPr="00970852">
        <w:rPr>
          <w:rStyle w:val="Emphasis"/>
          <w:highlight w:val="green"/>
          <w:bdr w:val="single" w:sz="18" w:space="0" w:color="auto"/>
        </w:rPr>
        <w:t>unlocking the productivity potential of precision agriculture</w:t>
      </w:r>
      <w:r w:rsidRPr="003A3B72">
        <w:rPr>
          <w:rStyle w:val="StyleUnderline"/>
        </w:rPr>
        <w:t>. Humanity needs precision agriculture, and connected data-driven systems will be a big part of that revolution</w:t>
      </w:r>
      <w:r w:rsidRPr="00511499">
        <w:t xml:space="preserve">. Beyond the global necessity, the economics for farmers work too! A 2018 USDA studies indicate that connecting US farmland will unlock $50B in industry revenue. </w:t>
      </w:r>
      <w:r w:rsidRPr="00511499">
        <w:rPr>
          <w:rStyle w:val="StyleUnderline"/>
        </w:rPr>
        <w:t xml:space="preserve">We are extremely excited about </w:t>
      </w:r>
      <w:proofErr w:type="spellStart"/>
      <w:r w:rsidRPr="00970852">
        <w:rPr>
          <w:rStyle w:val="Emphasis"/>
          <w:highlight w:val="green"/>
        </w:rPr>
        <w:t>Starlink</w:t>
      </w:r>
      <w:proofErr w:type="spellEnd"/>
      <w:r w:rsidRPr="00970852">
        <w:rPr>
          <w:rStyle w:val="StyleUnderline"/>
          <w:highlight w:val="green"/>
        </w:rPr>
        <w:t xml:space="preserve"> </w:t>
      </w:r>
      <w:r w:rsidRPr="00511499">
        <w:rPr>
          <w:rStyle w:val="StyleUnderline"/>
        </w:rPr>
        <w:t xml:space="preserve">and its </w:t>
      </w:r>
      <w:r w:rsidRPr="00970852">
        <w:rPr>
          <w:rStyle w:val="Emphasis"/>
          <w:highlight w:val="green"/>
        </w:rPr>
        <w:t>potential</w:t>
      </w:r>
      <w:r w:rsidRPr="00970852">
        <w:rPr>
          <w:rStyle w:val="StyleUnderline"/>
          <w:highlight w:val="green"/>
        </w:rPr>
        <w:t xml:space="preserve"> </w:t>
      </w:r>
      <w:r w:rsidRPr="00970852">
        <w:rPr>
          <w:rStyle w:val="Emphasis"/>
          <w:highlight w:val="green"/>
          <w:bdr w:val="single" w:sz="18" w:space="0" w:color="auto"/>
        </w:rPr>
        <w:t>to bring cost effective internet connectivity to farms and rural areas.</w:t>
      </w:r>
      <w:r w:rsidRPr="00970852">
        <w:rPr>
          <w:rStyle w:val="StyleUnderline"/>
          <w:highlight w:val="green"/>
        </w:rPr>
        <w:t xml:space="preserve"> </w:t>
      </w:r>
      <w:proofErr w:type="spellStart"/>
      <w:r w:rsidRPr="00511499">
        <w:rPr>
          <w:rStyle w:val="StyleUnderline"/>
        </w:rPr>
        <w:t>Starlink</w:t>
      </w:r>
      <w:proofErr w:type="spellEnd"/>
      <w:r w:rsidRPr="00511499">
        <w:rPr>
          <w:rStyle w:val="StyleUnderline"/>
        </w:rPr>
        <w:t xml:space="preserve"> </w:t>
      </w:r>
      <w:r w:rsidRPr="00970852">
        <w:rPr>
          <w:rStyle w:val="Emphasis"/>
          <w:highlight w:val="green"/>
        </w:rPr>
        <w:t>levels the playing field for rural areas</w:t>
      </w:r>
      <w:r w:rsidRPr="00511499">
        <w:rPr>
          <w:rStyle w:val="StyleUnderline"/>
        </w:rPr>
        <w:t xml:space="preserve">, enabling high speed connectivity everywhere. No longer will farmers have to wait for high speed wired connectivity to come to their area or install a complex mesh network on their property. </w:t>
      </w:r>
      <w:r w:rsidRPr="00970852">
        <w:rPr>
          <w:rStyle w:val="Emphasis"/>
          <w:highlight w:val="green"/>
        </w:rPr>
        <w:t>IoT data</w:t>
      </w:r>
      <w:r w:rsidRPr="00970852">
        <w:rPr>
          <w:rStyle w:val="StyleUnderline"/>
          <w:highlight w:val="green"/>
        </w:rPr>
        <w:t xml:space="preserve"> </w:t>
      </w:r>
      <w:r w:rsidRPr="00511499">
        <w:rPr>
          <w:rStyle w:val="StyleUnderline"/>
        </w:rPr>
        <w:t xml:space="preserve">can be </w:t>
      </w:r>
      <w:r w:rsidRPr="00970852">
        <w:rPr>
          <w:rStyle w:val="Emphasis"/>
          <w:highlight w:val="green"/>
        </w:rPr>
        <w:t>streamed</w:t>
      </w:r>
      <w:r w:rsidRPr="00970852">
        <w:rPr>
          <w:rStyle w:val="StyleUnderline"/>
          <w:highlight w:val="green"/>
        </w:rPr>
        <w:t xml:space="preserve"> </w:t>
      </w:r>
      <w:r w:rsidRPr="00511499">
        <w:rPr>
          <w:rStyle w:val="StyleUnderline"/>
        </w:rPr>
        <w:t xml:space="preserve">from fields as </w:t>
      </w:r>
      <w:r w:rsidRPr="00970852">
        <w:rPr>
          <w:rStyle w:val="Emphasis"/>
          <w:highlight w:val="green"/>
        </w:rPr>
        <w:t>easily</w:t>
      </w:r>
      <w:r w:rsidRPr="00970852">
        <w:rPr>
          <w:rStyle w:val="StyleUnderline"/>
          <w:highlight w:val="green"/>
        </w:rPr>
        <w:t xml:space="preserve"> </w:t>
      </w:r>
      <w:r w:rsidRPr="00511499">
        <w:rPr>
          <w:rStyle w:val="StyleUnderline"/>
        </w:rPr>
        <w:t xml:space="preserve">as it now streams from urban homes. </w:t>
      </w:r>
      <w:proofErr w:type="spellStart"/>
      <w:r w:rsidRPr="00511499">
        <w:rPr>
          <w:rStyle w:val="StyleUnderline"/>
        </w:rPr>
        <w:t>Starlink</w:t>
      </w:r>
      <w:proofErr w:type="spellEnd"/>
      <w:r w:rsidRPr="00511499">
        <w:rPr>
          <w:rStyle w:val="StyleUnderline"/>
        </w:rPr>
        <w:t xml:space="preserve"> will be a catalyzing force for chance, advancing access to precision agriculture globally and contributing to solving global food challenges.</w:t>
      </w:r>
    </w:p>
    <w:p w14:paraId="7C76A634" w14:textId="77777777" w:rsidR="00B15DCD" w:rsidRDefault="00B15DCD" w:rsidP="00B15DCD">
      <w:pPr>
        <w:pStyle w:val="Heading4"/>
      </w:pPr>
      <w:r>
        <w:t xml:space="preserve">Food Insecurity goes </w:t>
      </w:r>
      <w:r>
        <w:rPr>
          <w:u w:val="single"/>
        </w:rPr>
        <w:t>nuclear</w:t>
      </w:r>
      <w:r>
        <w:t xml:space="preserve"> – escalates </w:t>
      </w:r>
      <w:r>
        <w:rPr>
          <w:u w:val="single"/>
        </w:rPr>
        <w:t>multiple hotspots</w:t>
      </w:r>
      <w:r>
        <w:t>.</w:t>
      </w:r>
    </w:p>
    <w:p w14:paraId="6ED30BE7" w14:textId="77777777" w:rsidR="00B15DCD" w:rsidRPr="00E07505" w:rsidRDefault="00B15DCD" w:rsidP="00B15DCD">
      <w:r w:rsidRPr="00E07505">
        <w:rPr>
          <w:rStyle w:val="Style13ptBold"/>
        </w:rPr>
        <w:t>Cribb 19</w:t>
      </w:r>
      <w:r>
        <w:t xml:space="preserve"> Julian Cribb 8-23-2019 “Food or War</w:t>
      </w:r>
      <w:r w:rsidRPr="00E07505">
        <w:t xml:space="preserve">” </w:t>
      </w:r>
      <w:hyperlink r:id="rId18" w:history="1">
        <w:r w:rsidRPr="00E07505">
          <w:rPr>
            <w:rStyle w:val="Hyperlink"/>
          </w:rPr>
          <w:t>https://www.cambridge.org/core/books/abs/food-or-war/hotspots-for-food-conflict-in-the-twentyfirst-century/1CD674412E09B8E6F325C9C0A0A6778A</w:t>
        </w:r>
      </w:hyperlink>
      <w:r w:rsidRPr="00E07505">
        <w:t xml:space="preserve"> (principal of Julian Cribb &amp; Associates who provide specialist consultancy in the communication of science, agriculture, food, mining, energy and the environment. , His published work includes over 8000 articles, 3000 media releases and eight books. He has received 32 awards for journalism.)//Elmer</w:t>
      </w:r>
      <w:r>
        <w:rPr>
          <w:rStyle w:val="Style13ptBold"/>
          <w:sz w:val="16"/>
          <w:szCs w:val="16"/>
        </w:rPr>
        <w:t xml:space="preserve"> </w:t>
      </w:r>
    </w:p>
    <w:p w14:paraId="317C963A" w14:textId="77777777" w:rsidR="00B15DCD" w:rsidRPr="00511499" w:rsidRDefault="00B15DCD" w:rsidP="00B15DCD">
      <w:pPr>
        <w:rPr>
          <w:sz w:val="10"/>
        </w:rPr>
      </w:pPr>
      <w:r w:rsidRPr="00E335A7">
        <w:rPr>
          <w:sz w:val="10"/>
        </w:rPr>
        <w:t xml:space="preserve">Future Food Wars The mounting threat to world peace posed by a food, climate and ecosystem increasingly compromised and unstable was </w:t>
      </w:r>
      <w:proofErr w:type="spellStart"/>
      <w:r w:rsidRPr="00E335A7">
        <w:rPr>
          <w:sz w:val="10"/>
        </w:rPr>
        <w:t>emphasised</w:t>
      </w:r>
      <w:proofErr w:type="spellEnd"/>
      <w:r w:rsidRPr="00E335A7">
        <w:rPr>
          <w:sz w:val="10"/>
        </w:rPr>
        <w:t xml:space="preserve"> by the US Director of National Intelligence, Dan Coats, in a briefing to the US Senate in early 2019. 'Global environmental and ecological degradation, as well as climate change, are likely to fuel competition for resources, economic distress, and social discontent through 2019 and beyond', he said. 'Climate hazards such as extreme weather, higher temperatures, droughts, floods, wildfires, storms, sea level rise, soil degradation, and acidifying oceans are intensifying, threatening infrastructure, health, and water and food security. Irreversible damage to ecosystems and habitats will undermine the economic benefits they provide, worsened by air, soil, water, and marine pollution.' Boldly, Coats delivered his warning at a time when the US President, Trump, was attempting to expunge all reference to climate from government documents. 23 </w:t>
      </w:r>
      <w:r w:rsidRPr="003077E6">
        <w:rPr>
          <w:rStyle w:val="Emphasis"/>
        </w:rPr>
        <w:t>Based upon</w:t>
      </w:r>
      <w:r w:rsidRPr="00E335A7">
        <w:rPr>
          <w:sz w:val="10"/>
        </w:rPr>
        <w:t xml:space="preserve"> these</w:t>
      </w:r>
      <w:r w:rsidRPr="003077E6">
        <w:rPr>
          <w:rStyle w:val="Emphasis"/>
        </w:rPr>
        <w:t xml:space="preserve"> recent cases of food conflicts, and </w:t>
      </w:r>
      <w:r w:rsidRPr="00E335A7">
        <w:rPr>
          <w:sz w:val="10"/>
        </w:rPr>
        <w:t>upon the</w:t>
      </w:r>
      <w:r w:rsidRPr="003077E6">
        <w:rPr>
          <w:rStyle w:val="Emphasis"/>
        </w:rPr>
        <w:t xml:space="preserve"> lessons gleaned from the longer history of the </w:t>
      </w:r>
      <w:r w:rsidRPr="00E335A7">
        <w:rPr>
          <w:rStyle w:val="Emphasis"/>
          <w:sz w:val="10"/>
        </w:rPr>
        <w:t xml:space="preserve">interaction between food and war, several regions of the planet face a greatly heightened risk of conflict towards the mid </w:t>
      </w:r>
      <w:proofErr w:type="spellStart"/>
      <w:r w:rsidRPr="00E335A7">
        <w:rPr>
          <w:rStyle w:val="Emphasis"/>
          <w:sz w:val="10"/>
        </w:rPr>
        <w:t>twentyfirst</w:t>
      </w:r>
      <w:proofErr w:type="spellEnd"/>
      <w:r w:rsidRPr="00E335A7">
        <w:rPr>
          <w:rStyle w:val="Emphasis"/>
          <w:sz w:val="10"/>
        </w:rPr>
        <w:t xml:space="preserve"> century</w:t>
      </w:r>
      <w:r w:rsidRPr="00E335A7">
        <w:rPr>
          <w:sz w:val="10"/>
        </w:rPr>
        <w:t xml:space="preserve">. </w:t>
      </w:r>
      <w:r w:rsidRPr="00970852">
        <w:rPr>
          <w:rStyle w:val="Emphasis"/>
          <w:highlight w:val="green"/>
          <w:bdr w:val="single" w:sz="18" w:space="0" w:color="auto"/>
        </w:rPr>
        <w:t>Food wars often start</w:t>
      </w:r>
      <w:r w:rsidRPr="00511499">
        <w:rPr>
          <w:rStyle w:val="Emphasis"/>
          <w:bdr w:val="single" w:sz="18" w:space="0" w:color="auto"/>
        </w:rPr>
        <w:t xml:space="preserve"> out </w:t>
      </w:r>
      <w:r w:rsidRPr="00970852">
        <w:rPr>
          <w:rStyle w:val="Emphasis"/>
          <w:highlight w:val="green"/>
          <w:bdr w:val="single" w:sz="18" w:space="0" w:color="auto"/>
        </w:rPr>
        <w:t>small</w:t>
      </w:r>
      <w:r w:rsidRPr="003E15B5">
        <w:rPr>
          <w:rStyle w:val="StyleUnderline"/>
        </w:rPr>
        <w:t xml:space="preserve">, </w:t>
      </w:r>
      <w:r w:rsidRPr="005C3A6C">
        <w:rPr>
          <w:rStyle w:val="StyleUnderline"/>
        </w:rPr>
        <w:t>as mere quarrels over grazing rights, access to wells or as one faction trying to control food supplies and markets. However, if not resolved quickly these</w:t>
      </w:r>
      <w:r w:rsidRPr="003E15B5">
        <w:rPr>
          <w:rStyle w:val="Emphasis"/>
        </w:rPr>
        <w:t xml:space="preserve"> </w:t>
      </w:r>
      <w:r w:rsidRPr="00970852">
        <w:rPr>
          <w:rStyle w:val="Emphasis"/>
          <w:highlight w:val="green"/>
        </w:rPr>
        <w:t>disputes</w:t>
      </w:r>
      <w:r w:rsidRPr="003E15B5">
        <w:rPr>
          <w:rStyle w:val="Emphasis"/>
        </w:rPr>
        <w:t xml:space="preserve"> can </w:t>
      </w:r>
      <w:r w:rsidRPr="00970852">
        <w:rPr>
          <w:rStyle w:val="Emphasis"/>
          <w:highlight w:val="green"/>
        </w:rPr>
        <w:t xml:space="preserve">quickly escalate </w:t>
      </w:r>
      <w:r w:rsidRPr="00511499">
        <w:rPr>
          <w:rStyle w:val="Emphasis"/>
        </w:rPr>
        <w:t>into violence, then into civil conflagrations which, if not quelled, can in turn explode</w:t>
      </w:r>
      <w:r w:rsidRPr="00970852">
        <w:rPr>
          <w:rStyle w:val="Emphasis"/>
          <w:highlight w:val="green"/>
        </w:rPr>
        <w:t xml:space="preserve"> into crises that </w:t>
      </w:r>
      <w:r w:rsidRPr="00970852">
        <w:rPr>
          <w:rStyle w:val="Emphasis"/>
          <w:highlight w:val="green"/>
          <w:bdr w:val="single" w:sz="18" w:space="0" w:color="auto"/>
        </w:rPr>
        <w:t>reverberate around the planet</w:t>
      </w:r>
      <w:r w:rsidRPr="003E15B5">
        <w:rPr>
          <w:rStyle w:val="Emphasis"/>
        </w:rPr>
        <w:t xml:space="preserve"> </w:t>
      </w:r>
      <w:r w:rsidRPr="005C3A6C">
        <w:rPr>
          <w:rStyle w:val="StyleUnderline"/>
        </w:rPr>
        <w:t>in the form of soaring prices, floods of refugees and the involvement of major powers —</w:t>
      </w:r>
      <w:r w:rsidRPr="003E15B5">
        <w:rPr>
          <w:rStyle w:val="Emphasis"/>
        </w:rPr>
        <w:t xml:space="preserve"> </w:t>
      </w:r>
      <w:r w:rsidRPr="00970852">
        <w:rPr>
          <w:rStyle w:val="Emphasis"/>
          <w:highlight w:val="green"/>
        </w:rPr>
        <w:t>which</w:t>
      </w:r>
      <w:r w:rsidRPr="003E15B5">
        <w:rPr>
          <w:rStyle w:val="Emphasis"/>
        </w:rPr>
        <w:t xml:space="preserve"> </w:t>
      </w:r>
      <w:r w:rsidRPr="005C3A6C">
        <w:rPr>
          <w:rStyle w:val="StyleUnderline"/>
        </w:rPr>
        <w:t>in turn</w:t>
      </w:r>
      <w:r w:rsidRPr="003E15B5">
        <w:rPr>
          <w:rStyle w:val="Emphasis"/>
        </w:rPr>
        <w:t xml:space="preserve"> </w:t>
      </w:r>
      <w:r w:rsidRPr="00970852">
        <w:rPr>
          <w:rStyle w:val="Emphasis"/>
          <w:highlight w:val="green"/>
        </w:rPr>
        <w:t>carries</w:t>
      </w:r>
      <w:r w:rsidRPr="005C3A6C">
        <w:rPr>
          <w:rStyle w:val="StyleUnderline"/>
        </w:rPr>
        <w:t xml:space="preserve"> the</w:t>
      </w:r>
      <w:r w:rsidRPr="003E15B5">
        <w:rPr>
          <w:rStyle w:val="Emphasis"/>
        </w:rPr>
        <w:t xml:space="preserve"> </w:t>
      </w:r>
      <w:r w:rsidRPr="00970852">
        <w:rPr>
          <w:rStyle w:val="Emphasis"/>
          <w:highlight w:val="green"/>
        </w:rPr>
        <w:t>risk of transnational war</w:t>
      </w:r>
      <w:r w:rsidRPr="00E335A7">
        <w:rPr>
          <w:sz w:val="10"/>
        </w:rPr>
        <w:t>. The danger is magnified by swollen populations, the effects of climate change, depletion of key resources such as water, topsoil and nutrients, the collapse of ecosystem services that support agriculture and fisheries, universal pollution, a widening gap between rich and poor, and the rise of vast megacities unable to feed themselves (Figure 5.3). Each of the world's food '</w:t>
      </w:r>
      <w:proofErr w:type="spellStart"/>
      <w:r w:rsidRPr="00E335A7">
        <w:rPr>
          <w:sz w:val="10"/>
        </w:rPr>
        <w:t>powderkeg</w:t>
      </w:r>
      <w:proofErr w:type="spellEnd"/>
      <w:r w:rsidRPr="00E335A7">
        <w:rPr>
          <w:sz w:val="10"/>
        </w:rPr>
        <w:t xml:space="preserve"> regions' is described below, in ascending order of risk. United States In one sense, food wars have already broken out in the United States, the most overfed country on Earth. Here the issue is chiefly the growing depletion of the nation's mighty ground- water resources, especially in states using it for food production, and the contest over what remains between competing users — farmers, ranchers and Native Americans on the one hand and the oil, gas and mining industry on the other. Concern about the future of US water supplies was aggravated by a series of savage droughts in the early </w:t>
      </w:r>
      <w:proofErr w:type="spellStart"/>
      <w:r w:rsidRPr="00E335A7">
        <w:rPr>
          <w:sz w:val="10"/>
        </w:rPr>
        <w:t>twentyfirst</w:t>
      </w:r>
      <w:proofErr w:type="spellEnd"/>
      <w:r w:rsidRPr="00E335A7">
        <w:rPr>
          <w:sz w:val="10"/>
        </w:rPr>
        <w:t xml:space="preserve"> century in the west, south and </w:t>
      </w:r>
      <w:proofErr w:type="spellStart"/>
      <w:r w:rsidRPr="00E335A7">
        <w:rPr>
          <w:sz w:val="10"/>
        </w:rPr>
        <w:t>midwest</w:t>
      </w:r>
      <w:proofErr w:type="spellEnd"/>
      <w:r w:rsidRPr="00E335A7">
        <w:rPr>
          <w:sz w:val="10"/>
        </w:rPr>
        <w:t xml:space="preserve"> linked to global climate change and declining snow- pack in the Rocky Mountains, both of which affect not only agriculture but also the rate at which the nation's groundwater reserves recharge. 'Groundwater depletion has been a concern in the Southwest and High Plains for many years, but increased demands on our groundwater resources have overstressed aquifers in many areas of the Nation, not just in arid regions', notes the US Geological Survey.24 Nine US states depend on groundwater for between 50 per cent and 80 per cent of their total freshwater supplies, and five states account for nearly half of the nation's groundwater use. Major US water resources, such as the High Plains aquifers and the Pacific Northwest aquifers have sunk by 30—50 </w:t>
      </w:r>
      <w:proofErr w:type="spellStart"/>
      <w:r w:rsidRPr="00E335A7">
        <w:rPr>
          <w:sz w:val="10"/>
        </w:rPr>
        <w:t>metres</w:t>
      </w:r>
      <w:proofErr w:type="spellEnd"/>
      <w:r w:rsidRPr="00E335A7">
        <w:rPr>
          <w:sz w:val="10"/>
        </w:rPr>
        <w:t xml:space="preserve"> (100—150 feet) since exploitation began, </w:t>
      </w:r>
      <w:proofErr w:type="spellStart"/>
      <w:r w:rsidRPr="00E335A7">
        <w:rPr>
          <w:sz w:val="10"/>
        </w:rPr>
        <w:t>imperilling</w:t>
      </w:r>
      <w:proofErr w:type="spellEnd"/>
      <w:r w:rsidRPr="00E335A7">
        <w:rPr>
          <w:sz w:val="10"/>
        </w:rPr>
        <w:t xml:space="preserve"> the agricultural industries that rely on them. In the arid south- west, aquifer declines of 100—150 </w:t>
      </w:r>
      <w:proofErr w:type="spellStart"/>
      <w:r w:rsidRPr="00E335A7">
        <w:rPr>
          <w:sz w:val="10"/>
        </w:rPr>
        <w:t>metres</w:t>
      </w:r>
      <w:proofErr w:type="spellEnd"/>
      <w:r w:rsidRPr="00E335A7">
        <w:rPr>
          <w:sz w:val="10"/>
        </w:rPr>
        <w:t xml:space="preserve"> have been recorded (Figure 5.4). To take but one case, the famed Ogallala Aquifer in the High Plains region supports cropping industries worth more than US $20 billion a year and was in such a depleted state it would take more than 6000 years to replace by natural infiltration the water drawn from it by farmers in the past 150 years. As it dwindles, some farmers have tried to kick their dependence on ground- water other users, including the growing cities and towns of the region, proceeded to mine it as if there was no tomorrow.25 A study by Kansas State University concluded that so far, 30 per cent of the local groundwater had been extracted and another 39 per cent would be depleted by the </w:t>
      </w:r>
      <w:proofErr w:type="spellStart"/>
      <w:r w:rsidRPr="00E335A7">
        <w:rPr>
          <w:sz w:val="10"/>
        </w:rPr>
        <w:t>mid century</w:t>
      </w:r>
      <w:proofErr w:type="spellEnd"/>
      <w:r w:rsidRPr="00E335A7">
        <w:rPr>
          <w:sz w:val="10"/>
        </w:rPr>
        <w:t xml:space="preserve"> on existing trends in withdrawal and recharge.26 Over half the US population relies on groundwater for drinking; both rural and urban America are at risk. Cities such as New Orleans, Houston and Miami face not only rising sea levels — but also sinking land, due to the extraction of underlying ground- water. In Memphis, Tennessee, the aquifer that supplies the city's drinking water has dropped by 20 </w:t>
      </w:r>
      <w:proofErr w:type="spellStart"/>
      <w:r w:rsidRPr="00E335A7">
        <w:rPr>
          <w:sz w:val="10"/>
        </w:rPr>
        <w:t>metres</w:t>
      </w:r>
      <w:proofErr w:type="spellEnd"/>
      <w:r w:rsidRPr="00E335A7">
        <w:rPr>
          <w:sz w:val="10"/>
        </w:rPr>
        <w:t xml:space="preserve">. Growing awareness of the risk of a nation, even one as large and technologically adept as the USA, having insufficient water to grow its food, generate its exports and supply its urban homes has </w:t>
      </w:r>
      <w:proofErr w:type="spellStart"/>
      <w:r w:rsidRPr="00E335A7">
        <w:rPr>
          <w:sz w:val="10"/>
        </w:rPr>
        <w:t>fuelled</w:t>
      </w:r>
      <w:proofErr w:type="spellEnd"/>
      <w:r w:rsidRPr="00E335A7">
        <w:rPr>
          <w:sz w:val="10"/>
        </w:rPr>
        <w:t xml:space="preserve"> tensions leading to the eruption of nationwide protests over 'fracking' for oil and gas — a process that can deplete or poison groundwater — and the building -of oil pipe- lines, which have a habit of rupturing and also polluting water resources. The boom in fracking and piping is part of a deliberate US policy to become more self-reliant in fossil fuels.27 Thus, in its anxiety to be independent of overseas energy suppliers, the USA in effect decided to barter away its future food security for current oil security — and the price of this has been a lot of angry farmers, Native Americans and concerned citizens. The depletion of US groundwater coincides with accelerating climate risk, which may raise US temperatures by as much as 4—5 </w:t>
      </w:r>
      <w:proofErr w:type="spellStart"/>
      <w:r w:rsidRPr="00E335A7">
        <w:rPr>
          <w:sz w:val="10"/>
        </w:rPr>
        <w:t>oc</w:t>
      </w:r>
      <w:proofErr w:type="spellEnd"/>
      <w:r w:rsidRPr="00E335A7">
        <w:rPr>
          <w:sz w:val="10"/>
        </w:rPr>
        <w:t xml:space="preserve"> by 2100, leading to major losses in soil moisture throughout the US grain belt, and the spread of deserts in the south and west. </w:t>
      </w:r>
      <w:r w:rsidRPr="003E15B5">
        <w:rPr>
          <w:rStyle w:val="StyleUnderline"/>
        </w:rPr>
        <w:t xml:space="preserve">Food production will also be affected by fiercer storms, bigger floods, more heatwaves, an increase in drought frequency and greater impacts from crop and livestock </w:t>
      </w:r>
      <w:r w:rsidRPr="00511499">
        <w:rPr>
          <w:rStyle w:val="StyleUnderline"/>
        </w:rPr>
        <w:t>diseases</w:t>
      </w:r>
      <w:r w:rsidRPr="00511499">
        <w:rPr>
          <w:sz w:val="10"/>
        </w:rPr>
        <w:t xml:space="preserve">. In such a context, it is no time to be wasting stored water. The case of the USA is included in the list of world 'hot spots' for future food conflict, not because there is danger of a serious shooting war erupting over water in America in the foreseeable future, but to illustrate that </w:t>
      </w:r>
      <w:r w:rsidRPr="00511499">
        <w:rPr>
          <w:rStyle w:val="StyleUnderline"/>
        </w:rPr>
        <w:t>even in technologically advanced countries unforeseen social tensions and crises are on the rise over basic resources like food, land and water and their depletion</w:t>
      </w:r>
      <w:r w:rsidRPr="00511499">
        <w:rPr>
          <w:sz w:val="10"/>
        </w:rPr>
        <w:t xml:space="preserve">. This doesn't just happen in Africa or the Middle East. </w:t>
      </w:r>
      <w:r w:rsidRPr="00511499">
        <w:rPr>
          <w:rStyle w:val="Emphasis"/>
        </w:rPr>
        <w:t>It's a global phenomenon</w:t>
      </w:r>
      <w:r w:rsidRPr="00511499">
        <w:rPr>
          <w:sz w:val="10"/>
        </w:rPr>
        <w:t xml:space="preserve">. Furthermore, </w:t>
      </w:r>
      <w:r w:rsidRPr="00511499">
        <w:rPr>
          <w:rStyle w:val="Emphasis"/>
        </w:rPr>
        <w:t xml:space="preserve">the USA is the world's largest food exporter and any retreat </w:t>
      </w:r>
      <w:r w:rsidRPr="00511499">
        <w:rPr>
          <w:rStyle w:val="StyleUnderline"/>
        </w:rPr>
        <w:t>on its part</w:t>
      </w:r>
      <w:r w:rsidRPr="00511499">
        <w:rPr>
          <w:rStyle w:val="Emphasis"/>
        </w:rPr>
        <w:t xml:space="preserve"> will have a disproportionate effect on world food </w:t>
      </w:r>
      <w:r w:rsidRPr="00511499">
        <w:rPr>
          <w:sz w:val="10"/>
        </w:rPr>
        <w:t>price and</w:t>
      </w:r>
      <w:r w:rsidRPr="00511499">
        <w:rPr>
          <w:rStyle w:val="Emphasis"/>
        </w:rPr>
        <w:t xml:space="preserve"> supply</w:t>
      </w:r>
      <w:r w:rsidRPr="00511499">
        <w:rPr>
          <w:sz w:val="10"/>
        </w:rPr>
        <w:t xml:space="preserve">. </w:t>
      </w:r>
      <w:r w:rsidRPr="00511499">
        <w:rPr>
          <w:rStyle w:val="Emphasis"/>
        </w:rPr>
        <w:t>There is still plenty of time to replan America's food systems</w:t>
      </w:r>
      <w:r w:rsidRPr="00511499">
        <w:rPr>
          <w:sz w:val="10"/>
        </w:rPr>
        <w:t xml:space="preserve"> and water usage — but, as in the case of fossil fuels and climate, rear-guard action mounted by corporate vested interests and their hired politicians may well </w:t>
      </w:r>
      <w:proofErr w:type="spellStart"/>
      <w:r w:rsidRPr="00511499">
        <w:rPr>
          <w:sz w:val="10"/>
        </w:rPr>
        <w:t>paralyse</w:t>
      </w:r>
      <w:proofErr w:type="spellEnd"/>
      <w:r w:rsidRPr="00511499">
        <w:rPr>
          <w:sz w:val="10"/>
        </w:rPr>
        <w:t xml:space="preserve"> the national will to do it. That is when</w:t>
      </w:r>
      <w:r w:rsidRPr="00511499">
        <w:rPr>
          <w:rStyle w:val="Emphasis"/>
        </w:rPr>
        <w:t xml:space="preserve"> the US food system could find itself at serious risk, </w:t>
      </w:r>
      <w:r w:rsidRPr="00511499">
        <w:rPr>
          <w:sz w:val="10"/>
        </w:rPr>
        <w:t xml:space="preserve">losing access to water in a time of growing climatic disruption, caused by exactly the same forces as those depleting the groundwater: the fossil fuels sector and its political stooges. The probable effect of this will, in the first instance, be a decline in US meat and dairy production accompanied by rising prices and a </w:t>
      </w:r>
      <w:r w:rsidRPr="00511499">
        <w:rPr>
          <w:rStyle w:val="Emphasis"/>
        </w:rPr>
        <w:t xml:space="preserve">fall in </w:t>
      </w:r>
      <w:r w:rsidRPr="00511499">
        <w:rPr>
          <w:sz w:val="10"/>
        </w:rPr>
        <w:t xml:space="preserve">its </w:t>
      </w:r>
      <w:proofErr w:type="spellStart"/>
      <w:r w:rsidRPr="00511499">
        <w:rPr>
          <w:rStyle w:val="Emphasis"/>
        </w:rPr>
        <w:t>feedgrain</w:t>
      </w:r>
      <w:proofErr w:type="spellEnd"/>
      <w:r w:rsidRPr="00511499">
        <w:rPr>
          <w:rStyle w:val="Emphasis"/>
        </w:rPr>
        <w:t xml:space="preserve"> exports, with domino effects on</w:t>
      </w:r>
      <w:r w:rsidRPr="00511499">
        <w:rPr>
          <w:sz w:val="10"/>
        </w:rPr>
        <w:t xml:space="preserve"> livestock</w:t>
      </w:r>
      <w:r w:rsidRPr="00511499">
        <w:rPr>
          <w:rStyle w:val="Emphasis"/>
        </w:rPr>
        <w:t xml:space="preserve"> industries worldwide</w:t>
      </w:r>
      <w:r w:rsidRPr="00511499">
        <w:rPr>
          <w:sz w:val="10"/>
        </w:rPr>
        <w:t xml:space="preserve">. The flip-side to this issue is that America's old rival, Russia, is likely to gain in both farmland and water availability as the planet warms through the </w:t>
      </w:r>
      <w:proofErr w:type="spellStart"/>
      <w:r w:rsidRPr="00511499">
        <w:rPr>
          <w:sz w:val="10"/>
        </w:rPr>
        <w:t>twentyfirst</w:t>
      </w:r>
      <w:proofErr w:type="spellEnd"/>
      <w:r w:rsidRPr="00511499">
        <w:rPr>
          <w:sz w:val="10"/>
        </w:rPr>
        <w:t xml:space="preserve"> century — and likewise Canada. Both these countries stand to prosper from a US withdrawal from world food markets, and together they may negate the effects of any US food export shortfalls. Central and South America South America is one of the world's most bountiful continents in terms of food production — but, after decades of improvement, malnutrition is once more on the rise, reaching a new peak of 42.5 million people affected in 2016. 28 'Latin America and the Caribbean used to be a worldwide example in the fight against hunger. We are now following the worrisome global trend', said regional FAO representative Julio </w:t>
      </w:r>
      <w:proofErr w:type="spellStart"/>
      <w:r w:rsidRPr="00511499">
        <w:rPr>
          <w:sz w:val="10"/>
        </w:rPr>
        <w:t>Berdegué</w:t>
      </w:r>
      <w:proofErr w:type="spellEnd"/>
      <w:r w:rsidRPr="00511499">
        <w:rPr>
          <w:sz w:val="10"/>
        </w:rPr>
        <w:t xml:space="preserve">. 29 Paradoxically, obesity is increasing among Latin American adults, while malnutrition is rising among children. 'Although Latin America and the Caribbean produce enough food to meet the needs of their population, this does not ensure healthy and nutritious diets', the FAO explains. Worsening income inequality, poor access to food and persistent poverty are contributing to the rise in hunger and bad diets, it adds.30 'The impact of climate change in Latin America and the Caribbean will be considerable because of its economic dependence on agriculture, the low adaptive capacity of its population and the geographical location of some of its countries', an FAO report warned.31 Emerging food insecurity in Central and Latin America is being driven by a toxic mixture of failing water supplies, drying farmlands, poverty, maladministration, incompetence and corruption. These issues are exacerbated by climate change, which is making the water supply issue worse for farmers and city people alike in several countries and delivering more weather disasters to agriculture. Mexico has for centuries faced periodic food scarcity, with a tenth of its people today suffering under-nutrition. In 2008 this rose to 18 per cent, leading to outbreaks of political violence. 2 In 2013, 52 million Mexicans were suffering poverty and seven million more faced extreme hunger, despite the attempts of successive governments to remedy the situation. By 2100 northern Mexico is expected to warm by 4—5 </w:t>
      </w:r>
      <w:proofErr w:type="spellStart"/>
      <w:r w:rsidRPr="00511499">
        <w:rPr>
          <w:sz w:val="10"/>
        </w:rPr>
        <w:t>oc</w:t>
      </w:r>
      <w:proofErr w:type="spellEnd"/>
      <w:r w:rsidRPr="00511499">
        <w:rPr>
          <w:sz w:val="10"/>
        </w:rPr>
        <w:t xml:space="preserve"> and southern Mexico by 1.5—2.5 oc. Large parts of the country, including Mexico City, face critical water scarcity. Mexico's cropped area could fall by 40—70 per cent by the 2030s and disappear completely by the end of the century, making it one of the world's countries most at risk from catastrophic climate change and a major potential source of climate refugees.33 The vanishing lakes and glaciers of the high Andes confront montane nations — Bolivia, Peru and Chile especially — with the </w:t>
      </w:r>
      <w:proofErr w:type="spellStart"/>
      <w:r w:rsidRPr="00511499">
        <w:rPr>
          <w:sz w:val="10"/>
        </w:rPr>
        <w:t>spectre</w:t>
      </w:r>
      <w:proofErr w:type="spellEnd"/>
      <w:r w:rsidRPr="00511499">
        <w:rPr>
          <w:sz w:val="10"/>
        </w:rPr>
        <w:t xml:space="preserve"> of growing water scarcity and declining food security. The volume of many glaciers, which provide meltwater to the region's rivers, which in turn irrigate farmland, has halved since 1975.34 Bolivia's second largest water body, the 2000 square </w:t>
      </w:r>
      <w:proofErr w:type="spellStart"/>
      <w:r w:rsidRPr="00511499">
        <w:rPr>
          <w:sz w:val="10"/>
        </w:rPr>
        <w:t>kilometres</w:t>
      </w:r>
      <w:proofErr w:type="spellEnd"/>
      <w:r w:rsidRPr="00511499">
        <w:rPr>
          <w:sz w:val="10"/>
        </w:rPr>
        <w:t xml:space="preserve"> Lake </w:t>
      </w:r>
      <w:proofErr w:type="spellStart"/>
      <w:r w:rsidRPr="00511499">
        <w:rPr>
          <w:sz w:val="10"/>
        </w:rPr>
        <w:t>Poopo</w:t>
      </w:r>
      <w:proofErr w:type="spellEnd"/>
      <w:r w:rsidRPr="00511499">
        <w:rPr>
          <w:sz w:val="10"/>
        </w:rPr>
        <w:t xml:space="preserve">, dried out completely.35 The loss of water is attributed partly to El </w:t>
      </w:r>
      <w:proofErr w:type="spellStart"/>
      <w:r w:rsidRPr="00511499">
        <w:rPr>
          <w:sz w:val="10"/>
        </w:rPr>
        <w:t>Niho</w:t>
      </w:r>
      <w:proofErr w:type="spellEnd"/>
      <w:r w:rsidRPr="00511499">
        <w:rPr>
          <w:sz w:val="10"/>
        </w:rPr>
        <w:t xml:space="preserve"> droughts, partly to global warming and partly to over-extraction by the mining industries of the region. Chile, with 24,000 glaciers (80 per cent of all those in Latin America) is feeling the effects of their retreat and shrinkage especially, both in large cities such as the capital Santiago, and in irrigation agriculture and energy supply. Chile is rated by the World Resources Institute among the countries most likely to experience extreme water stress by 2040.36 Climate change is producing growing water and food insecurity in the 'dry corridor' of Central America, in countries such as El Salvador, Guatemala and Honduras. Here a combination of drought, major floods and soil erosion is undermining efforts to raise food production and </w:t>
      </w:r>
      <w:proofErr w:type="spellStart"/>
      <w:r w:rsidRPr="00511499">
        <w:rPr>
          <w:sz w:val="10"/>
        </w:rPr>
        <w:t>stabilise</w:t>
      </w:r>
      <w:proofErr w:type="spellEnd"/>
      <w:r w:rsidRPr="00511499">
        <w:rPr>
          <w:sz w:val="10"/>
        </w:rPr>
        <w:t xml:space="preserve"> nutrition. Food production in Venezuela began falling in the 1990s, and by the late 2010s two thirds of the population were malnourished; there was a growing flood of refugees into Colombia and other </w:t>
      </w:r>
      <w:proofErr w:type="spellStart"/>
      <w:r w:rsidRPr="00511499">
        <w:rPr>
          <w:sz w:val="10"/>
        </w:rPr>
        <w:t>neighbouring</w:t>
      </w:r>
      <w:proofErr w:type="spellEnd"/>
      <w:r w:rsidRPr="00511499">
        <w:rPr>
          <w:sz w:val="10"/>
        </w:rPr>
        <w:t xml:space="preserve"> countries. The food crisis has been variously blamed on the Venezuelan government's 'Great Leap Forward' (modelled on that of China — which also caused widespread starvation), a halving in Venezuela's oil export earnings, economic sanctions by the USA, and corruption. However, local scientists such as Nobel Laureate Professor Juan Carlos Sanchez warn that climate impacts are already striking the densely populated coastal regions with increased torrential rains, flooding and mudslides, droughts and hurricanes, while inland areas are drying out and </w:t>
      </w:r>
      <w:proofErr w:type="spellStart"/>
      <w:r w:rsidRPr="00511499">
        <w:rPr>
          <w:sz w:val="10"/>
        </w:rPr>
        <w:t>desertifying</w:t>
      </w:r>
      <w:proofErr w:type="spellEnd"/>
      <w:r w:rsidRPr="00511499">
        <w:rPr>
          <w:sz w:val="10"/>
        </w:rPr>
        <w:t xml:space="preserve">, leading to crop failures, water scarcity and a tide of climate refugees.37 These factors will tend to deepen food insecurity towards the </w:t>
      </w:r>
      <w:proofErr w:type="spellStart"/>
      <w:r w:rsidRPr="00511499">
        <w:rPr>
          <w:sz w:val="10"/>
        </w:rPr>
        <w:t>mid century</w:t>
      </w:r>
      <w:proofErr w:type="spellEnd"/>
      <w:r w:rsidRPr="00511499">
        <w:rPr>
          <w:sz w:val="10"/>
        </w:rPr>
        <w:t xml:space="preserve">. Venezuela's climate refugees are already making life more difficult for </w:t>
      </w:r>
      <w:proofErr w:type="spellStart"/>
      <w:r w:rsidRPr="00511499">
        <w:rPr>
          <w:sz w:val="10"/>
        </w:rPr>
        <w:t>neighbouring</w:t>
      </w:r>
      <w:proofErr w:type="spellEnd"/>
      <w:r w:rsidRPr="00511499">
        <w:rPr>
          <w:sz w:val="10"/>
        </w:rPr>
        <w:t xml:space="preserve"> countries such as Colombia. Deforestation in the Brazilian Amazon has, in recent decades, removed around 20 per cent of its total tree cover, replacing it with dry savannah and farmland. At 40 per cent clearance and with continued global warming, scientists anticipate profound changes in the local climate, towards a drying trend, which will hammer the agriculture that has replaced the forest.38 Brazil has already wiped out the once- vast</w:t>
      </w:r>
      <w:r w:rsidRPr="00E335A7">
        <w:rPr>
          <w:sz w:val="10"/>
        </w:rPr>
        <w:t xml:space="preserve"> Mata </w:t>
      </w:r>
      <w:proofErr w:type="spellStart"/>
      <w:r w:rsidRPr="00E335A7">
        <w:rPr>
          <w:sz w:val="10"/>
        </w:rPr>
        <w:t>Atlantica</w:t>
      </w:r>
      <w:proofErr w:type="spellEnd"/>
      <w:r w:rsidRPr="00E335A7">
        <w:rPr>
          <w:sz w:val="10"/>
        </w:rPr>
        <w:t xml:space="preserve"> forest along its eastern coastline, and this region is now drying, with resultant water stress for both farming and major cities like </w:t>
      </w:r>
      <w:proofErr w:type="spellStart"/>
      <w:r w:rsidRPr="00E335A7">
        <w:rPr>
          <w:sz w:val="10"/>
        </w:rPr>
        <w:t>Säo</w:t>
      </w:r>
      <w:proofErr w:type="spellEnd"/>
      <w:r w:rsidRPr="00E335A7">
        <w:rPr>
          <w:sz w:val="10"/>
        </w:rPr>
        <w:t xml:space="preserve"> Paulo. Brazil's outlook for 2100 is for further drying — tied to forest loss as well as global climate change — increased frequency of drought and heatwaves, major fires and acute water scarcity in some regions. Moreover, as the Amazon basin dries out, if will release vast quantities of C02 from its peat swamps and rainforest soils. These are thought to contain in excess of three billion </w:t>
      </w:r>
      <w:proofErr w:type="spellStart"/>
      <w:r w:rsidRPr="00E335A7">
        <w:rPr>
          <w:sz w:val="10"/>
        </w:rPr>
        <w:t>tonnes</w:t>
      </w:r>
      <w:proofErr w:type="spellEnd"/>
      <w:r w:rsidRPr="00E335A7">
        <w:rPr>
          <w:sz w:val="10"/>
        </w:rPr>
        <w:t xml:space="preserve"> of carbon and could cause a significant acceleration in global warming, affecting everyone on Earth. 39 Latin America is the world capital of private armies, with as many as 50 major guerrilla groups, paramilitaries, terrorist, indigenous and criminal insurgencies over the past half century exemplified in familiar names like the </w:t>
      </w:r>
      <w:proofErr w:type="spellStart"/>
      <w:r w:rsidRPr="00E335A7">
        <w:rPr>
          <w:sz w:val="10"/>
        </w:rPr>
        <w:t>Sandanistas</w:t>
      </w:r>
      <w:proofErr w:type="spellEnd"/>
      <w:r w:rsidRPr="00E335A7">
        <w:rPr>
          <w:sz w:val="10"/>
        </w:rPr>
        <w:t xml:space="preserve"> (Nicaragua), FARC (Colombia) and Shining Path (Peru). 40 Many of these drew their initial inspiration from the international communist movement of the mid twentieth century, while others are right-wing groups set up in opposition to them or else represent land rights movements of disadvantaged groups. However, all these movements rely for oxygen on simmering public discontent with ineffectual or corrupt governments and lack of fair access to food, land and water generally. In other words, </w:t>
      </w:r>
      <w:r w:rsidRPr="00970852">
        <w:rPr>
          <w:rStyle w:val="Emphasis"/>
          <w:highlight w:val="green"/>
        </w:rPr>
        <w:t>the tendency of</w:t>
      </w:r>
      <w:r w:rsidRPr="00E64281">
        <w:rPr>
          <w:rStyle w:val="Emphasis"/>
        </w:rPr>
        <w:t xml:space="preserve"> </w:t>
      </w:r>
      <w:r w:rsidRPr="00970852">
        <w:rPr>
          <w:rStyle w:val="Emphasis"/>
          <w:highlight w:val="green"/>
        </w:rPr>
        <w:t>South and Central America</w:t>
      </w:r>
      <w:r w:rsidRPr="00E64281">
        <w:rPr>
          <w:rStyle w:val="Emphasis"/>
        </w:rPr>
        <w:t xml:space="preserve"> towards </w:t>
      </w:r>
      <w:r w:rsidRPr="00970852">
        <w:rPr>
          <w:rStyle w:val="Emphasis"/>
          <w:highlight w:val="green"/>
        </w:rPr>
        <w:t xml:space="preserve">internal </w:t>
      </w:r>
      <w:r w:rsidRPr="00A71432">
        <w:rPr>
          <w:rStyle w:val="Emphasis"/>
        </w:rPr>
        <w:t xml:space="preserve">armed </w:t>
      </w:r>
      <w:r w:rsidRPr="00970852">
        <w:rPr>
          <w:rStyle w:val="Emphasis"/>
          <w:highlight w:val="green"/>
        </w:rPr>
        <w:t>conflict is supercharged</w:t>
      </w:r>
      <w:r w:rsidRPr="00E64281">
        <w:rPr>
          <w:rStyle w:val="Emphasis"/>
        </w:rPr>
        <w:t xml:space="preserve"> significantly </w:t>
      </w:r>
      <w:r w:rsidRPr="00970852">
        <w:rPr>
          <w:rStyle w:val="Emphasis"/>
          <w:highlight w:val="green"/>
        </w:rPr>
        <w:t>by failings in the food system which generate</w:t>
      </w:r>
      <w:r w:rsidRPr="00E64281">
        <w:rPr>
          <w:rStyle w:val="Emphasis"/>
        </w:rPr>
        <w:t xml:space="preserve"> </w:t>
      </w:r>
      <w:r w:rsidRPr="00E335A7">
        <w:rPr>
          <w:sz w:val="10"/>
        </w:rPr>
        <w:t xml:space="preserve">public </w:t>
      </w:r>
      <w:r w:rsidRPr="00970852">
        <w:rPr>
          <w:rStyle w:val="Emphasis"/>
          <w:highlight w:val="green"/>
        </w:rPr>
        <w:t>anger</w:t>
      </w:r>
      <w:r w:rsidRPr="00E64281">
        <w:rPr>
          <w:rStyle w:val="Emphasis"/>
        </w:rPr>
        <w:t>,</w:t>
      </w:r>
      <w:r w:rsidRPr="00E335A7">
        <w:rPr>
          <w:sz w:val="10"/>
        </w:rPr>
        <w:t xml:space="preserve"> leading to sympathy and support for anyone seen to be challenging the incumbent regimes. This is not to suggest that feeding every person well would end all insurgencies — but it would certainly take the wind of popular support out of a lot of their sails. In that sense the revolutionary tendency of South America echoes the preconditions for revolution in France and Russia in the eighteenth and twentieth centuries. Central Asia</w:t>
      </w:r>
      <w:r>
        <w:rPr>
          <w:rStyle w:val="Emphasis"/>
        </w:rPr>
        <w:t xml:space="preserve"> </w:t>
      </w:r>
      <w:r w:rsidRPr="00970852">
        <w:rPr>
          <w:rStyle w:val="Emphasis"/>
          <w:highlight w:val="green"/>
        </w:rPr>
        <w:t>The risk of wars breaking out over</w:t>
      </w:r>
      <w:r w:rsidRPr="00982998">
        <w:rPr>
          <w:rStyle w:val="Emphasis"/>
        </w:rPr>
        <w:t xml:space="preserve"> water, energy and </w:t>
      </w:r>
      <w:r w:rsidRPr="00970852">
        <w:rPr>
          <w:rStyle w:val="Emphasis"/>
          <w:highlight w:val="green"/>
        </w:rPr>
        <w:t>food insecurity in Central Asia is high</w:t>
      </w:r>
      <w:r w:rsidRPr="00E335A7">
        <w:rPr>
          <w:sz w:val="10"/>
        </w:rPr>
        <w:t xml:space="preserve">.41 </w:t>
      </w:r>
      <w:r w:rsidRPr="00982998">
        <w:rPr>
          <w:rStyle w:val="StyleUnderline"/>
        </w:rPr>
        <w:t xml:space="preserve">Here, the five main players — Kazakhstan, Uzbekistan, Turkmenistan, Tajikistan and Kyrgyzstan — face </w:t>
      </w:r>
      <w:r w:rsidRPr="00E335A7">
        <w:rPr>
          <w:sz w:val="10"/>
        </w:rPr>
        <w:t>swelling populations, crumbling Soviet-era infrastructure, flagging resource cooperation, a</w:t>
      </w:r>
      <w:r w:rsidRPr="00982998">
        <w:rPr>
          <w:rStyle w:val="StyleUnderline"/>
        </w:rPr>
        <w:t xml:space="preserve"> </w:t>
      </w:r>
      <w:r w:rsidRPr="00970852">
        <w:rPr>
          <w:rStyle w:val="StyleUnderline"/>
          <w:highlight w:val="green"/>
        </w:rPr>
        <w:t>degrading land- scape, deteriorating food</w:t>
      </w:r>
      <w:r w:rsidRPr="00A71432">
        <w:rPr>
          <w:rStyle w:val="StyleUnderline"/>
        </w:rPr>
        <w:t xml:space="preserve"> </w:t>
      </w:r>
      <w:r w:rsidRPr="00970852">
        <w:rPr>
          <w:rStyle w:val="StyleUnderline"/>
          <w:highlight w:val="green"/>
        </w:rPr>
        <w:t>availability</w:t>
      </w:r>
      <w:r w:rsidRPr="00982998">
        <w:rPr>
          <w:rStyle w:val="StyleUnderline"/>
        </w:rPr>
        <w:t xml:space="preserve"> and a changing climate</w:t>
      </w:r>
      <w:r w:rsidRPr="00E335A7">
        <w:rPr>
          <w:sz w:val="10"/>
        </w:rPr>
        <w:t xml:space="preserve">. At the heart of the issue and the region's increasingly volatile politics is water: 'Without water in the region's two great rivers — the </w:t>
      </w:r>
      <w:proofErr w:type="spellStart"/>
      <w:r w:rsidRPr="00E335A7">
        <w:rPr>
          <w:sz w:val="10"/>
        </w:rPr>
        <w:t>Syr</w:t>
      </w:r>
      <w:proofErr w:type="spellEnd"/>
      <w:r w:rsidRPr="00E335A7">
        <w:rPr>
          <w:sz w:val="10"/>
        </w:rPr>
        <w:t xml:space="preserve"> Darya and the Amu Darya — vital crops in the down- stream agricultural powerhouses would die. Without power, life in the upstream countries would be unbearable in the freezing winters' , wrote Rustam </w:t>
      </w:r>
      <w:proofErr w:type="spellStart"/>
      <w:r w:rsidRPr="00E335A7">
        <w:rPr>
          <w:sz w:val="10"/>
        </w:rPr>
        <w:t>Qobil</w:t>
      </w:r>
      <w:proofErr w:type="spellEnd"/>
      <w:r w:rsidRPr="00E335A7">
        <w:rPr>
          <w:sz w:val="10"/>
        </w:rPr>
        <w:t xml:space="preserve">. Central Asia's water crisis first exploded onto the global consciousness with the drying of the Aral Sea — the world's fourth largest lake — from the mid 1960s43, following the damming and draining of major rivers such as the Amu Darya, </w:t>
      </w:r>
      <w:proofErr w:type="spellStart"/>
      <w:r w:rsidRPr="00E335A7">
        <w:rPr>
          <w:sz w:val="10"/>
        </w:rPr>
        <w:t>Syr</w:t>
      </w:r>
      <w:proofErr w:type="spellEnd"/>
      <w:r w:rsidRPr="00E335A7">
        <w:rPr>
          <w:sz w:val="10"/>
        </w:rPr>
        <w:t xml:space="preserve"> Darya and </w:t>
      </w:r>
      <w:proofErr w:type="spellStart"/>
      <w:r w:rsidRPr="00E335A7">
        <w:rPr>
          <w:sz w:val="10"/>
        </w:rPr>
        <w:t>Naryn</w:t>
      </w:r>
      <w:proofErr w:type="spellEnd"/>
      <w:r w:rsidRPr="00E335A7">
        <w:rPr>
          <w:sz w:val="10"/>
        </w:rPr>
        <w:t xml:space="preserve">. It was hastened by a major drought in 200844 exacerbated by climate change, which is melting the 'water tower' of glacial ice stored in the Tien Shan, Pamir and Hindu Kush mountain ranges that feed the region's rivers. The Tien Shan alone holds 10,000 glaciers, all of them in retreat, losing an estimated 223 million cubic </w:t>
      </w:r>
      <w:proofErr w:type="spellStart"/>
      <w:r w:rsidRPr="00E335A7">
        <w:rPr>
          <w:sz w:val="10"/>
        </w:rPr>
        <w:t>metres</w:t>
      </w:r>
      <w:proofErr w:type="spellEnd"/>
      <w:r w:rsidRPr="00E335A7">
        <w:rPr>
          <w:sz w:val="10"/>
        </w:rPr>
        <w:t xml:space="preserve"> a year. At such a rate of loss the region's rivers will run dry within a generation.45 Lack of water has already delivered a body blow to Central Asia's efforts to </w:t>
      </w:r>
      <w:proofErr w:type="spellStart"/>
      <w:r w:rsidRPr="00E335A7">
        <w:rPr>
          <w:sz w:val="10"/>
        </w:rPr>
        <w:t>modernise</w:t>
      </w:r>
      <w:proofErr w:type="spellEnd"/>
      <w:r w:rsidRPr="00E335A7">
        <w:rPr>
          <w:sz w:val="10"/>
        </w:rPr>
        <w:t xml:space="preserve"> its agriculture, adding further tension to regional disputes over food, land and water. 'Water has always been a major cause of wars and border conflicts in the Central Asian region', policy analyst Fuad </w:t>
      </w:r>
      <w:proofErr w:type="spellStart"/>
      <w:r w:rsidRPr="00E335A7">
        <w:rPr>
          <w:sz w:val="10"/>
        </w:rPr>
        <w:t>Shahbazov</w:t>
      </w:r>
      <w:proofErr w:type="spellEnd"/>
      <w:r w:rsidRPr="00E335A7">
        <w:rPr>
          <w:sz w:val="10"/>
        </w:rPr>
        <w:t xml:space="preserve"> warned. This potential for conflict over water has been exacerbated by disputes over the Fergana valley, the region's greatest </w:t>
      </w:r>
      <w:proofErr w:type="spellStart"/>
      <w:r w:rsidRPr="00E335A7">
        <w:rPr>
          <w:sz w:val="10"/>
        </w:rPr>
        <w:t>foodbowl</w:t>
      </w:r>
      <w:proofErr w:type="spellEnd"/>
      <w:r w:rsidRPr="00E335A7">
        <w:rPr>
          <w:sz w:val="10"/>
        </w:rPr>
        <w:t xml:space="preserve">, which underwent a 32 per cent surge in population in barely ten years — while more and more of it turned to desert.46 The Central Asian region is ranked by the World Resources Institute as one of the world's most perilously water-stressed regions to 2040 (Figure 5.6). With their economies hitting rock bottom, corrupt and autocratic governments that prefer to blame others for their problems and growing quarrels over food, land, energy and water, the 'Stans' face 'a perfect storm', Nate </w:t>
      </w:r>
      <w:proofErr w:type="spellStart"/>
      <w:r w:rsidRPr="00E335A7">
        <w:rPr>
          <w:sz w:val="10"/>
        </w:rPr>
        <w:t>Shenkkan</w:t>
      </w:r>
      <w:proofErr w:type="spellEnd"/>
      <w:r w:rsidRPr="00E335A7">
        <w:rPr>
          <w:sz w:val="10"/>
        </w:rPr>
        <w:t xml:space="preserve"> wrote in the journal Foreign Policy 47 Increased meddling by Russia and China is augmenting the explosive mix: China regards Central Asia as a key component of its 'Belt and Road' initiative intended to expand its global influence, whereas Russia hopes to lure the region back into its own economic sphere. Their rival investments may help limit some of the problems faced by Central Asia — or they may unlock a fresh cycle of political feuding, turmoil and regime change.48 A 2017 FAO report found 14.3 million people — one in every five — in Central Asia did not have enough to eat and a million faced actual starvation, children especially. It noted that after years of steady improvement, the situation was </w:t>
      </w:r>
      <w:r w:rsidRPr="00511499">
        <w:rPr>
          <w:sz w:val="10"/>
        </w:rPr>
        <w:t>deteriorating. This combination of</w:t>
      </w:r>
      <w:r w:rsidRPr="00511499">
        <w:rPr>
          <w:rStyle w:val="Emphasis"/>
        </w:rPr>
        <w:t xml:space="preserve"> intractable and deteriorating factors makes Central Asia a serious internal war risk </w:t>
      </w:r>
      <w:r w:rsidRPr="00511499">
        <w:rPr>
          <w:sz w:val="10"/>
        </w:rPr>
        <w:t xml:space="preserve">towards the mid </w:t>
      </w:r>
      <w:proofErr w:type="spellStart"/>
      <w:r w:rsidRPr="00511499">
        <w:rPr>
          <w:sz w:val="10"/>
        </w:rPr>
        <w:t>twentyfirst</w:t>
      </w:r>
      <w:proofErr w:type="spellEnd"/>
      <w:r w:rsidRPr="00511499">
        <w:rPr>
          <w:sz w:val="10"/>
        </w:rPr>
        <w:t xml:space="preserve"> century,</w:t>
      </w:r>
      <w:r w:rsidRPr="00511499">
        <w:rPr>
          <w:rStyle w:val="Emphasis"/>
        </w:rPr>
        <w:t xml:space="preserve"> with</w:t>
      </w:r>
      <w:r w:rsidRPr="003077E6">
        <w:rPr>
          <w:rStyle w:val="Emphasis"/>
        </w:rPr>
        <w:t xml:space="preserve"> </w:t>
      </w:r>
      <w:r w:rsidRPr="00970852">
        <w:rPr>
          <w:rStyle w:val="Emphasis"/>
          <w:highlight w:val="green"/>
        </w:rPr>
        <w:t>involvement by superpowers raising the danger of international</w:t>
      </w:r>
      <w:r w:rsidRPr="00F24CCE">
        <w:rPr>
          <w:rStyle w:val="Emphasis"/>
        </w:rPr>
        <w:t xml:space="preserve"> </w:t>
      </w:r>
      <w:r w:rsidRPr="00970852">
        <w:rPr>
          <w:rStyle w:val="Emphasis"/>
          <w:highlight w:val="green"/>
        </w:rPr>
        <w:t>conflict</w:t>
      </w:r>
      <w:r w:rsidRPr="00982998">
        <w:rPr>
          <w:rStyle w:val="Emphasis"/>
        </w:rPr>
        <w:t xml:space="preserve"> </w:t>
      </w:r>
      <w:r w:rsidRPr="00E335A7">
        <w:rPr>
          <w:sz w:val="10"/>
        </w:rPr>
        <w:t>and mass refugee flight. The Middle East</w:t>
      </w:r>
      <w:r>
        <w:rPr>
          <w:rStyle w:val="Emphasis"/>
        </w:rPr>
        <w:t xml:space="preserve"> </w:t>
      </w:r>
      <w:r w:rsidRPr="00970852">
        <w:rPr>
          <w:rStyle w:val="StyleUnderline"/>
          <w:highlight w:val="green"/>
        </w:rPr>
        <w:t>The Middle East is</w:t>
      </w:r>
      <w:r w:rsidRPr="00982998">
        <w:rPr>
          <w:rStyle w:val="StyleUnderline"/>
        </w:rPr>
        <w:t xml:space="preserve"> </w:t>
      </w:r>
      <w:r w:rsidRPr="00E335A7">
        <w:rPr>
          <w:sz w:val="10"/>
        </w:rPr>
        <w:t xml:space="preserve">the most water-stressed region on Earth (see Figure 5.5 above). It </w:t>
      </w:r>
      <w:r w:rsidRPr="00970852">
        <w:rPr>
          <w:rStyle w:val="StyleUnderline"/>
          <w:highlight w:val="green"/>
        </w:rPr>
        <w:t>is</w:t>
      </w:r>
      <w:r w:rsidRPr="00E335A7">
        <w:rPr>
          <w:rStyle w:val="StyleUnderline"/>
        </w:rPr>
        <w:t xml:space="preserve"> '</w:t>
      </w:r>
      <w:r w:rsidRPr="00970852">
        <w:rPr>
          <w:rStyle w:val="StyleUnderline"/>
          <w:highlight w:val="green"/>
        </w:rPr>
        <w:t xml:space="preserve">particularly vulnerable </w:t>
      </w:r>
      <w:r w:rsidRPr="00E335A7">
        <w:rPr>
          <w:sz w:val="10"/>
        </w:rPr>
        <w:t xml:space="preserve">to climate change. It is one of the world's most water-scarce and dry regions, with a high dependency on climate-sensitive agriculture and a large share of its population and economic activity in flood-prone urban coastal zones', according to the World Bank. 49 The Middle East — consisting of the 22 countries of the Arab League, Turkey and Iran — has very low levels of natural rainfall to begin with. Most of it has 600 </w:t>
      </w:r>
      <w:proofErr w:type="spellStart"/>
      <w:r w:rsidRPr="00E335A7">
        <w:rPr>
          <w:sz w:val="10"/>
        </w:rPr>
        <w:t>millimetres</w:t>
      </w:r>
      <w:proofErr w:type="spellEnd"/>
      <w:r w:rsidRPr="00E335A7">
        <w:rPr>
          <w:sz w:val="10"/>
        </w:rPr>
        <w:t xml:space="preserve"> or less per year and is classed as arid. 'The Middle East and North Africa [MENA] is a global hotspot of unsustainable water use, especially of ground- water. In some countries, more than half of current water withdrawals exceed what is naturally available', the Bank said in a separate report on water scarcity. 50 'The climate is predicted to become even hotter and drier in most of the MENA region. Higher temperatures and reduced precipitation will increase the occurrence of droughts. It is further estimated that an additional 80—100 million people will be exposed by 2025 to water stress', the Bank added. The region's population of 300 million in the late 2010s is forecast to double to 600 million by 2050. Average temperatures are expected to rise by 3—5 </w:t>
      </w:r>
      <w:proofErr w:type="spellStart"/>
      <w:r w:rsidRPr="00E335A7">
        <w:rPr>
          <w:sz w:val="10"/>
        </w:rPr>
        <w:t>oc</w:t>
      </w:r>
      <w:proofErr w:type="spellEnd"/>
      <w:r w:rsidRPr="00E335A7">
        <w:rPr>
          <w:sz w:val="10"/>
        </w:rPr>
        <w:t xml:space="preserve"> and rainfall will decrease by around 20 per cent. The result will be vastly increased water stress, accelerated desertification, growing food insecurity and a rise in sea levels displacing tens of millions from densely </w:t>
      </w:r>
      <w:proofErr w:type="spellStart"/>
      <w:r w:rsidRPr="00E335A7">
        <w:rPr>
          <w:sz w:val="10"/>
        </w:rPr>
        <w:t>popu</w:t>
      </w:r>
      <w:proofErr w:type="spellEnd"/>
      <w:r w:rsidRPr="00E335A7">
        <w:rPr>
          <w:sz w:val="10"/>
        </w:rPr>
        <w:t xml:space="preserve">- </w:t>
      </w:r>
      <w:proofErr w:type="spellStart"/>
      <w:r w:rsidRPr="00E335A7">
        <w:rPr>
          <w:sz w:val="10"/>
        </w:rPr>
        <w:t>lated</w:t>
      </w:r>
      <w:proofErr w:type="spellEnd"/>
      <w:r w:rsidRPr="00E335A7">
        <w:rPr>
          <w:sz w:val="10"/>
        </w:rPr>
        <w:t xml:space="preserve">, low-lying areas like the Nile delta.51 The region is deemed highly vulnerable to climate impacts, warns a report by the UN Development </w:t>
      </w:r>
      <w:proofErr w:type="spellStart"/>
      <w:r w:rsidRPr="00E335A7">
        <w:rPr>
          <w:sz w:val="10"/>
        </w:rPr>
        <w:t>Programme</w:t>
      </w:r>
      <w:proofErr w:type="spellEnd"/>
      <w:r w:rsidRPr="00E335A7">
        <w:rPr>
          <w:sz w:val="10"/>
        </w:rPr>
        <w:t xml:space="preserve">. 'Current climate change projections show that by the year 2025, the water supply in the Arab region will be only 15 per cent of levels in 1960. With population growth around 3 per cent annually and deforestation spiking to 4 per cent annually... the region now includes 14 of the </w:t>
      </w:r>
      <w:proofErr w:type="spellStart"/>
      <w:r w:rsidRPr="00E335A7">
        <w:rPr>
          <w:sz w:val="10"/>
        </w:rPr>
        <w:t>world s</w:t>
      </w:r>
      <w:proofErr w:type="spellEnd"/>
      <w:r w:rsidRPr="00E335A7">
        <w:rPr>
          <w:sz w:val="10"/>
        </w:rPr>
        <w:t xml:space="preserve"> 20 most water-stressed countries.'52 The Middle Fast/North Africa (MENA) region has 6 per cent of the world's population with only 1.5 per cent of the world's fresh water reserves to share among them. This means that the average citizen already has about a third less water than the minimum necessary for a reasonable existence — many have less than half, and populations are growing rapidly. Coupled with political chaos and ill governance in many countries, growing religious and ethnic tensions between different groups — often based on centuries-old disputes — a widening gap between rich and poor and foreign meddling by the USA, Russia and China, shortages of food, land and water make the Middle East an evident cauldron for conflict in the </w:t>
      </w:r>
      <w:proofErr w:type="spellStart"/>
      <w:r w:rsidRPr="00E335A7">
        <w:rPr>
          <w:sz w:val="10"/>
        </w:rPr>
        <w:t>twentyfirst</w:t>
      </w:r>
      <w:proofErr w:type="spellEnd"/>
      <w:r w:rsidRPr="00E335A7">
        <w:rPr>
          <w:sz w:val="10"/>
        </w:rPr>
        <w:t xml:space="preserve"> century. Growing awareness of their food risk has impelled some oil-rich Arab states into an international farm buying spree, purchasing farming, fishing and food processing companies in countries as assorted as South Sudan, Ethiopia, the Philippines, Ukraine, the USA, Poland, Argentina, Australia, Brazil and Morocco. In some food-stressed countries these acquisitions have already led to riots and killings.53 </w:t>
      </w:r>
      <w:r w:rsidRPr="00511499">
        <w:rPr>
          <w:rStyle w:val="Emphasis"/>
        </w:rPr>
        <w:t>The risk is high that, by exporting its own food—land—water problems worldwide, especially to regions already facing scarcity, the Middle East could propagate conflicts and government collapses around the globe</w:t>
      </w:r>
      <w:r w:rsidRPr="00511499">
        <w:rPr>
          <w:sz w:val="10"/>
        </w:rPr>
        <w:t xml:space="preserve">. This is despite the fact that high-tech solar desalination, green energy, hydroponics, aquaponics and other intensive urban food production technologies make it possible for the region to produce far more of its own food locally, if not to be entirely self-sufficient. Dimensions of the growing crisis in the Middle East include the following. Wars have already broken out in Syria and Yemen in which scarcity of food, land and water were prominent among the tensions that led to conflict between competing groups. Food, land and water issues feed into and exacerbate already volatile sentiment over religion, politics, corruption, mismanagement and foreign interference by the USA, China and Russia. The introduction of cheap solar-powered and diesel pumps has accelerated the unsustainable extraction of groundwater throughout the region, notably in countries like Libya, Egypt, Saudi Arabia and Morocco. 54 Turkish building of new dams to </w:t>
      </w:r>
      <w:proofErr w:type="spellStart"/>
      <w:r w:rsidRPr="00511499">
        <w:rPr>
          <w:sz w:val="10"/>
        </w:rPr>
        <w:t>monopolise</w:t>
      </w:r>
      <w:proofErr w:type="spellEnd"/>
      <w:r w:rsidRPr="00511499">
        <w:rPr>
          <w:sz w:val="10"/>
        </w:rPr>
        <w:t xml:space="preserve"> waters flowing across its borders is igniting scarcity and potential for conflict with downstream nations, including Iraq, Iran and Syria. 55 Egypt's lifeline, the Nile, is threatened by Ethiopian plans to dam the Blue Nile, with tensions that some observers consider could lead to a shooting war. 56 There are very low levels of water recycling throughout the region, while water use productivity is about half that of the world as a whole. There is a lack of a sense of citizen responsibility for water and food scarcity throughout the region. Land grabs around the world by oil-rich states are threatening to </w:t>
      </w:r>
      <w:proofErr w:type="spellStart"/>
      <w:r w:rsidRPr="00511499">
        <w:rPr>
          <w:sz w:val="10"/>
        </w:rPr>
        <w:t>destabilise</w:t>
      </w:r>
      <w:proofErr w:type="spellEnd"/>
      <w:r w:rsidRPr="00511499">
        <w:rPr>
          <w:sz w:val="10"/>
        </w:rPr>
        <w:t xml:space="preserve"> food, land and water in other countries and regions, causing conflict. A decline in oil prices and the displacement of oil by the global renewables revolution may leave the region with fewer economic options for solving its problems. There is a risk that acquisition of a nuclear weapon by Iran may set off a nuclear arms race in the region with countries such as Saudi Arabia, Syria and possibly Turkey following suit and Israel rearming to stay in the lead. This would translate potential food, land and water conflicts into the atomic realm. Together these issues, and failure to address their root causes, make the Middle East a fizzing powder keg in the </w:t>
      </w:r>
      <w:proofErr w:type="spellStart"/>
      <w:r w:rsidRPr="00511499">
        <w:rPr>
          <w:sz w:val="10"/>
        </w:rPr>
        <w:t>twentyfirst</w:t>
      </w:r>
      <w:proofErr w:type="spellEnd"/>
      <w:r w:rsidRPr="00511499">
        <w:rPr>
          <w:sz w:val="10"/>
        </w:rPr>
        <w:t xml:space="preserve"> century. The question is when and where, not whether, it explodes — and whether the resulting conflict will involve the use of weapons of mass destruction, including nuclear, thus affecting the entire world. </w:t>
      </w:r>
      <w:r w:rsidRPr="00511499">
        <w:rPr>
          <w:rStyle w:val="Emphasis"/>
        </w:rPr>
        <w:t xml:space="preserve">China </w:t>
      </w:r>
      <w:proofErr w:type="spellStart"/>
      <w:r w:rsidRPr="00511499">
        <w:rPr>
          <w:rStyle w:val="Emphasis"/>
        </w:rPr>
        <w:t>China</w:t>
      </w:r>
      <w:proofErr w:type="spellEnd"/>
      <w:r w:rsidRPr="00511499">
        <w:rPr>
          <w:rStyle w:val="Emphasis"/>
        </w:rPr>
        <w:t xml:space="preserve"> is the world's biggest producer, importer and consumer of food</w:t>
      </w:r>
      <w:r w:rsidRPr="00511499">
        <w:rPr>
          <w:sz w:val="10"/>
        </w:rPr>
        <w:t xml:space="preserve">. Much of the landmass of the People's Republic of China (PRC) is too mountainous or too arid for farming, but the rich soils of its eastern and southern regions are highly productive provided sufficient water is available and climate impacts are mild. Those, however, are very big 'ifs'. In 1995, American environmentalist Lester R. Brown both Eked and aroused the PRC Communist Party bosses with a small, hard-hitting book entitled Who Will Feed China? Wake-Up Call for a Small Planet.57 In it he posited that Chinese population growth was so far out of control that the then-agricultural system could not keep up, and China would be forced to import vast amounts of grain, to the detriment of food prices and availability worldwide. His fears, so far, have not been </w:t>
      </w:r>
      <w:proofErr w:type="spellStart"/>
      <w:r w:rsidRPr="00511499">
        <w:rPr>
          <w:sz w:val="10"/>
        </w:rPr>
        <w:t>realised</w:t>
      </w:r>
      <w:proofErr w:type="spellEnd"/>
      <w:r w:rsidRPr="00511499">
        <w:rPr>
          <w:sz w:val="10"/>
        </w:rPr>
        <w:t xml:space="preserve"> — not because they were unsoundly based, but because China managed — just — to stay abreast of rising food demand by </w:t>
      </w:r>
      <w:proofErr w:type="spellStart"/>
      <w:r w:rsidRPr="00511499">
        <w:rPr>
          <w:sz w:val="10"/>
        </w:rPr>
        <w:t>stabilising</w:t>
      </w:r>
      <w:proofErr w:type="spellEnd"/>
      <w:r w:rsidRPr="00511499">
        <w:rPr>
          <w:sz w:val="10"/>
        </w:rPr>
        <w:t xml:space="preserve"> and </w:t>
      </w:r>
      <w:proofErr w:type="spellStart"/>
      <w:r w:rsidRPr="00511499">
        <w:rPr>
          <w:sz w:val="10"/>
        </w:rPr>
        <w:t>subsidising</w:t>
      </w:r>
      <w:proofErr w:type="spellEnd"/>
      <w:r w:rsidRPr="00511499">
        <w:rPr>
          <w:sz w:val="10"/>
        </w:rPr>
        <w:t xml:space="preserve"> grain prices</w:t>
      </w:r>
      <w:r w:rsidRPr="00E335A7">
        <w:rPr>
          <w:sz w:val="10"/>
        </w:rPr>
        <w:t xml:space="preserve">, restoring degraded lands, boosting agricultural science and technology, piping water from south to north, developing high-intensity urban farms, buying up foreign farmland worldwide and encouraging young Chinese to leave the country. What Brown didn't anticipate was the economic miracle that made China rich enough to afford all this. However, his essential thesis remains valid: </w:t>
      </w:r>
      <w:r w:rsidRPr="00970852">
        <w:rPr>
          <w:rStyle w:val="Emphasis"/>
          <w:highlight w:val="green"/>
        </w:rPr>
        <w:t>China's food supply will remain on a knife-</w:t>
      </w:r>
      <w:r w:rsidRPr="00E335A7">
        <w:rPr>
          <w:sz w:val="10"/>
        </w:rPr>
        <w:t xml:space="preserve">edge for the entire </w:t>
      </w:r>
      <w:proofErr w:type="spellStart"/>
      <w:r w:rsidRPr="00E335A7">
        <w:rPr>
          <w:sz w:val="10"/>
        </w:rPr>
        <w:t>twentyfirst</w:t>
      </w:r>
      <w:proofErr w:type="spellEnd"/>
      <w:r w:rsidRPr="00E335A7">
        <w:rPr>
          <w:sz w:val="10"/>
        </w:rPr>
        <w:t xml:space="preserve"> century, vulnerable especially to water scarcity and climate impacts. </w:t>
      </w:r>
      <w:r w:rsidRPr="00970852">
        <w:rPr>
          <w:rStyle w:val="Emphasis"/>
          <w:highlight w:val="green"/>
        </w:rPr>
        <w:t>If the nation outruns its domestic resources yet still has to eat, it may well be at the expense of others globally</w:t>
      </w:r>
      <w:r w:rsidRPr="00E335A7">
        <w:rPr>
          <w:sz w:val="10"/>
        </w:rPr>
        <w:t xml:space="preserve">. Some western commentators were puzzled when China scrapped its 35-year 'One Child Policy' in 2015, but in fact the policy had done its job, shaving around 300 million people off the projected peak of Chinese population. It was also causing serious imbalances, such as China's huge unmarried male sur- plus. Furthermore, rising </w:t>
      </w:r>
      <w:proofErr w:type="spellStart"/>
      <w:r w:rsidRPr="00E335A7">
        <w:rPr>
          <w:sz w:val="10"/>
        </w:rPr>
        <w:t>urbanisation</w:t>
      </w:r>
      <w:proofErr w:type="spellEnd"/>
      <w:r w:rsidRPr="00E335A7">
        <w:rPr>
          <w:sz w:val="10"/>
        </w:rPr>
        <w:t xml:space="preserve"> and household incomes meant Chinese parents no longer wanted large families, as in the past. Policy or no policy, China's birthrate has continued to fall and by 2018 was 1.6 babies per woman — well below replacement, lower than the USA and nearly as low as Germany. Its population was 1.4 billion, but this was growing at barely 0.4 per cent a year, with the growth due at least in part to lengthening life expectancy. 58 For China, female fertility is no longer the key issue. The critical issue is water. And the critical region is the north, where 41 per cent of the population reside. Here surface and ground- waters — which support not only the vast grain and vegetable farming industries of the North China Plain but also burgeoning megacities like Beijing, Tianjin and Shenyang — have been vanishing at an alarming rate. 'In the past 25 years, 28,000 rivers have disappeared. Groundwater has fallen by up to 1—3 </w:t>
      </w:r>
      <w:proofErr w:type="spellStart"/>
      <w:r w:rsidRPr="00E335A7">
        <w:rPr>
          <w:sz w:val="10"/>
        </w:rPr>
        <w:t>metres</w:t>
      </w:r>
      <w:proofErr w:type="spellEnd"/>
      <w:r w:rsidRPr="00E335A7">
        <w:rPr>
          <w:sz w:val="10"/>
        </w:rPr>
        <w:t xml:space="preserve"> a year. One consequence: parts of Beijing are subsiding by 11 cm a year. The flow of the Yellow River, water supply to millions, is a tenth of what it was in the 1940s; it often fails to reach the sea. Pollution further curtails supply: in 2017 8.8 per cent of water was unfit even for agricultural or industrial use', the Financial Times reported.59 On the North China Plain, annual </w:t>
      </w:r>
      <w:proofErr w:type="spellStart"/>
      <w:r w:rsidRPr="00E335A7">
        <w:rPr>
          <w:sz w:val="10"/>
        </w:rPr>
        <w:t>consump</w:t>
      </w:r>
      <w:proofErr w:type="spellEnd"/>
      <w:r w:rsidRPr="00E335A7">
        <w:rPr>
          <w:sz w:val="10"/>
        </w:rPr>
        <w:t xml:space="preserve">- </w:t>
      </w:r>
      <w:proofErr w:type="spellStart"/>
      <w:r w:rsidRPr="00E335A7">
        <w:rPr>
          <w:sz w:val="10"/>
        </w:rPr>
        <w:t>tion</w:t>
      </w:r>
      <w:proofErr w:type="spellEnd"/>
      <w:r w:rsidRPr="00E335A7">
        <w:rPr>
          <w:sz w:val="10"/>
        </w:rPr>
        <w:t xml:space="preserve"> of water for all uses, including food production, is about 27 billion cubic </w:t>
      </w:r>
      <w:proofErr w:type="spellStart"/>
      <w:r w:rsidRPr="00E335A7">
        <w:rPr>
          <w:sz w:val="10"/>
        </w:rPr>
        <w:t>metres</w:t>
      </w:r>
      <w:proofErr w:type="spellEnd"/>
      <w:r w:rsidRPr="00E335A7">
        <w:rPr>
          <w:sz w:val="10"/>
        </w:rPr>
        <w:t xml:space="preserve"> a year — compared with an annual water availability of 22 billion cubic </w:t>
      </w:r>
      <w:proofErr w:type="spellStart"/>
      <w:r w:rsidRPr="00E335A7">
        <w:rPr>
          <w:sz w:val="10"/>
        </w:rPr>
        <w:t>metres</w:t>
      </w:r>
      <w:proofErr w:type="spellEnd"/>
      <w:r w:rsidRPr="00E335A7">
        <w:rPr>
          <w:sz w:val="10"/>
        </w:rPr>
        <w:t xml:space="preserve">, a deficit that is made up by the short-term expedient of mining the region's groundwater. 60 To stave off disaster, the PRC has built a prodigious network of canals and pipelines from the Yangtse River in the water-rich south, to Beijing in the water-starved north. Hailed as a 'lifeline', the South—North Water Transfer Project had two drawbacks: first, the fossil energy required to pump millions of </w:t>
      </w:r>
      <w:proofErr w:type="spellStart"/>
      <w:r w:rsidRPr="00E335A7">
        <w:rPr>
          <w:sz w:val="10"/>
        </w:rPr>
        <w:t>tonnes</w:t>
      </w:r>
      <w:proofErr w:type="spellEnd"/>
      <w:r w:rsidRPr="00E335A7">
        <w:rPr>
          <w:sz w:val="10"/>
        </w:rPr>
        <w:t xml:space="preserve"> of water over a thousand </w:t>
      </w:r>
      <w:proofErr w:type="spellStart"/>
      <w:r w:rsidRPr="00E335A7">
        <w:rPr>
          <w:sz w:val="10"/>
        </w:rPr>
        <w:t>kilometres</w:t>
      </w:r>
      <w:proofErr w:type="spellEnd"/>
      <w:r w:rsidRPr="00E335A7">
        <w:rPr>
          <w:sz w:val="10"/>
        </w:rPr>
        <w:t xml:space="preserve"> and, second, the fact that while the volume was sufficient to satisfy the burgeoning cities for a time, it could not supply and distribute enough clean water to meet the needs of irrigated farming over so vast a region in the long run, nor meet those of its planned industrial growth.61 Oft-mouthed 'solutions' like desalination or the piping of water from Tibet or Russia face similar drawbacks: demand is too great for the potential supply and the costs, both financial and environmental, prohibitive. China is already among the world's most water-stressed nations. The typical Chinese citizen has a 'water footprint' of 1071 cubic </w:t>
      </w:r>
      <w:proofErr w:type="spellStart"/>
      <w:r w:rsidRPr="00E335A7">
        <w:rPr>
          <w:sz w:val="10"/>
        </w:rPr>
        <w:t>metres</w:t>
      </w:r>
      <w:proofErr w:type="spellEnd"/>
      <w:r w:rsidRPr="00E335A7">
        <w:rPr>
          <w:sz w:val="10"/>
        </w:rPr>
        <w:t xml:space="preserve"> a year — three quarters of the world average (1385 cubic </w:t>
      </w:r>
      <w:proofErr w:type="spellStart"/>
      <w:r w:rsidRPr="00E335A7">
        <w:rPr>
          <w:sz w:val="10"/>
        </w:rPr>
        <w:t>metres</w:t>
      </w:r>
      <w:proofErr w:type="spellEnd"/>
      <w:r w:rsidRPr="00E335A7">
        <w:rPr>
          <w:sz w:val="10"/>
        </w:rPr>
        <w:t xml:space="preserve">), and scarcely a third that of the average American (2842 cubic </w:t>
      </w:r>
      <w:proofErr w:type="spellStart"/>
      <w:r w:rsidRPr="00E335A7">
        <w:rPr>
          <w:sz w:val="10"/>
        </w:rPr>
        <w:t>metres</w:t>
      </w:r>
      <w:proofErr w:type="spellEnd"/>
      <w:r w:rsidRPr="00E335A7">
        <w:rPr>
          <w:sz w:val="10"/>
        </w:rPr>
        <w:t xml:space="preserve">).62 Of this water, 62 per cent is used to grow food to feed the Chinese population — and 90 per cent is so polluted it is unfit to drink or use in food processing. Despite massive investment in water infrastructure and new technology, many experts doubt that China can keep pace with the growth in its demand for food, at least within its own borders, chiefly because of water scarcity.63 Adding to the pressure is that China's national five-year plans for </w:t>
      </w:r>
      <w:proofErr w:type="spellStart"/>
      <w:r w:rsidRPr="00E335A7">
        <w:rPr>
          <w:sz w:val="10"/>
        </w:rPr>
        <w:t>industrialisation</w:t>
      </w:r>
      <w:proofErr w:type="spellEnd"/>
      <w:r w:rsidRPr="00E335A7">
        <w:rPr>
          <w:sz w:val="10"/>
        </w:rPr>
        <w:t xml:space="preserve"> demand massive amounts more water — demands that may confront China with a stark choice between food and economic growth. 'The Chinese government is moving too slowly towards the Camel Economy. It has plans, incentives for officials; it invests in recycling, irrigation, pollution, drought resistant crops; it leads the world in high voltage transmission (to get hydro, wind and solar energy from the west of China). None of this is sufficient or likely to be in time', the Financial Times opined. As the world's leading carbon emitter, China is more responsible for climate change than any other country. It is also, potentially, more at risk. The main reason, quite simply, is the impact of a warming world on China's water supply — in the form of disappearing rivers, lakes, groundwater and mountain glaciers along with rising sea levels. To this is coupled the threat to agriculture from increasing weather disasters and the loss of ecosystem services from a damaged landscape. 65 China is thus impaled on the horns of a classic dilemma. Without more water it cannot grow its economy sufficiently to pay for the water-conserving and food-producing technologies and infrastructure it needs to feed its people. Having inadvertently unleashed a population explosion with its highly successful conversion to modern farming systems, the challenge for China now is to somehow sustain its food supply through the population peak of the mid </w:t>
      </w:r>
      <w:proofErr w:type="spellStart"/>
      <w:r w:rsidRPr="00E335A7">
        <w:rPr>
          <w:sz w:val="10"/>
        </w:rPr>
        <w:t>twentyfirst</w:t>
      </w:r>
      <w:proofErr w:type="spellEnd"/>
      <w:r w:rsidRPr="00E335A7">
        <w:rPr>
          <w:sz w:val="10"/>
        </w:rPr>
        <w:t xml:space="preserve"> century, followed by a managed decline to maybe half of today's numbers by the early </w:t>
      </w:r>
      <w:proofErr w:type="spellStart"/>
      <w:r w:rsidRPr="00E335A7">
        <w:rPr>
          <w:sz w:val="10"/>
        </w:rPr>
        <w:t>twentysecond</w:t>
      </w:r>
      <w:proofErr w:type="spellEnd"/>
      <w:r w:rsidRPr="00E335A7">
        <w:rPr>
          <w:sz w:val="10"/>
        </w:rPr>
        <w:t xml:space="preserve"> century. It is far from clear whether the present approach — improving market efficiency, continuing to </w:t>
      </w:r>
      <w:proofErr w:type="spellStart"/>
      <w:r w:rsidRPr="00E335A7">
        <w:rPr>
          <w:sz w:val="10"/>
        </w:rPr>
        <w:t>modernise</w:t>
      </w:r>
      <w:proofErr w:type="spellEnd"/>
      <w:r w:rsidRPr="00E335A7">
        <w:rPr>
          <w:sz w:val="10"/>
        </w:rPr>
        <w:t xml:space="preserve"> agricultural production systems, pumping water, trying to control soil and water losses and importing more food from overseas will work. 66 China has pinned its main hopes on technology to boost farm yields and improve water distribution and management. Unfortunately, it has selected the unsustainable American industrial farming model to do this — which involves the massive use of water, toxic chemicals, </w:t>
      </w:r>
      <w:proofErr w:type="spellStart"/>
      <w:r w:rsidRPr="00E335A7">
        <w:rPr>
          <w:sz w:val="10"/>
        </w:rPr>
        <w:t>fertilisers</w:t>
      </w:r>
      <w:proofErr w:type="spellEnd"/>
      <w:r w:rsidRPr="00E335A7">
        <w:rPr>
          <w:sz w:val="10"/>
        </w:rPr>
        <w:t xml:space="preserve">, fossil fuels and machines. This in turn is having dreadful consequences for China's soils, waters, landscapes, food supply, air, climate and consumer health. Serious questions are now being asked whether such an approach is not digging the hole China is in, even deeper. Furthermore, some western analysts are </w:t>
      </w:r>
      <w:proofErr w:type="spellStart"/>
      <w:r w:rsidRPr="00E335A7">
        <w:rPr>
          <w:sz w:val="10"/>
        </w:rPr>
        <w:t>sceptical</w:t>
      </w:r>
      <w:proofErr w:type="spellEnd"/>
      <w:r w:rsidRPr="00E335A7">
        <w:rPr>
          <w:sz w:val="10"/>
        </w:rPr>
        <w:t xml:space="preserve"> whether the heavy hand of state control is up to the task of generating the levels of innovation required to feed China sustainably.67 Plan B, which is to purchase food from other countries, or import it from Chinese-owned farming and food ventures around the world, faces similar difficulties. Many of the countries where China is investing in food production themselves face a slow-burning crisis of land degradation, water scarcity, surging populations and swelling local food demand. By exporting its own problems, China is adding to their difficulties. While there may be some truth to the claim that China is helping to </w:t>
      </w:r>
      <w:proofErr w:type="spellStart"/>
      <w:r w:rsidRPr="00E335A7">
        <w:rPr>
          <w:sz w:val="10"/>
        </w:rPr>
        <w:t>modernise</w:t>
      </w:r>
      <w:proofErr w:type="spellEnd"/>
      <w:r w:rsidRPr="00E335A7">
        <w:rPr>
          <w:sz w:val="10"/>
        </w:rPr>
        <w:t xml:space="preserve"> food systems in Africa, for example, it is equally clear that the export of food at a time of local shortages could have dire consequences for Africans, leading to wars in Africa and elsewhere. How countries will react to Chinese pressure to export food in the face of their own domestic shortages is, as yet, unclear. If they permit exports, it could prove cata- strophic for their own people and governments — but if they cut them off, it could be equally catastrophic for China. Such a situation cannot be regarded as anything other than a menace to world peace. Around 1640, a series of intense droughts caused widespread crop failures in China, leading to unrest and uprisings which, in 1644, brought down the Ming Dynasty. A serious domestic Chinese food and water crisis today — driven by drought, degradation of land and water and climate change in northern China coupled with failure in food imports — could cause a re-run of history: 'The forthcoming water crisis may impact China's social, economic, and political stability to a great extent', a US Intelligence Assessment found. The adverse impacts of climate change will add extra pressure to existing social and resource stresses.' 68 Such events have the potential to precipitate tens, even hundreds, of millions of emigrants and refugees into countries all over the world, with domino consequences for those countries that receive them. </w:t>
      </w:r>
      <w:r w:rsidRPr="00970852">
        <w:rPr>
          <w:rStyle w:val="Emphasis"/>
          <w:highlight w:val="green"/>
        </w:rPr>
        <w:t>Strategic analysts have speculated that</w:t>
      </w:r>
      <w:r w:rsidRPr="002B6CA5">
        <w:rPr>
          <w:rStyle w:val="Emphasis"/>
        </w:rPr>
        <w:t xml:space="preserve"> </w:t>
      </w:r>
      <w:r w:rsidRPr="00970852">
        <w:rPr>
          <w:rStyle w:val="Emphasis"/>
          <w:highlight w:val="green"/>
        </w:rPr>
        <w:t>tens of millions of desperate Chinese flooding into</w:t>
      </w:r>
      <w:r w:rsidRPr="002B6CA5">
        <w:rPr>
          <w:rStyle w:val="Emphasis"/>
        </w:rPr>
        <w:t xml:space="preserve"> eastern </w:t>
      </w:r>
      <w:r w:rsidRPr="00970852">
        <w:rPr>
          <w:rStyle w:val="Emphasis"/>
          <w:highlight w:val="green"/>
        </w:rPr>
        <w:t>Russia</w:t>
      </w:r>
      <w:r w:rsidRPr="002B6CA5">
        <w:rPr>
          <w:rStyle w:val="Emphasis"/>
        </w:rPr>
        <w:t xml:space="preserve">, </w:t>
      </w:r>
      <w:r w:rsidRPr="00970852">
        <w:rPr>
          <w:rStyle w:val="Emphasis"/>
          <w:highlight w:val="green"/>
        </w:rPr>
        <w:t>or</w:t>
      </w:r>
      <w:r w:rsidRPr="002B6CA5">
        <w:rPr>
          <w:rStyle w:val="Emphasis"/>
        </w:rPr>
        <w:t xml:space="preserve"> even </w:t>
      </w:r>
      <w:r w:rsidRPr="00970852">
        <w:rPr>
          <w:rStyle w:val="Emphasis"/>
          <w:highlight w:val="green"/>
        </w:rPr>
        <w:t>India</w:t>
      </w:r>
      <w:r w:rsidRPr="002B6CA5">
        <w:rPr>
          <w:rStyle w:val="Emphasis"/>
        </w:rPr>
        <w:t xml:space="preserve">, </w:t>
      </w:r>
      <w:r w:rsidRPr="00970852">
        <w:rPr>
          <w:rStyle w:val="Emphasis"/>
          <w:highlight w:val="green"/>
        </w:rPr>
        <w:t>could lead to war, including</w:t>
      </w:r>
      <w:r w:rsidRPr="00A71432">
        <w:rPr>
          <w:rStyle w:val="Emphasis"/>
        </w:rPr>
        <w:t xml:space="preserve"> the</w:t>
      </w:r>
      <w:r w:rsidRPr="002B6CA5">
        <w:rPr>
          <w:rStyle w:val="Emphasis"/>
        </w:rPr>
        <w:t xml:space="preserve"> risk of international </w:t>
      </w:r>
      <w:r w:rsidRPr="00970852">
        <w:rPr>
          <w:rStyle w:val="Emphasis"/>
          <w:highlight w:val="green"/>
        </w:rPr>
        <w:t>nuclear exchange</w:t>
      </w:r>
      <w:r w:rsidRPr="00E335A7">
        <w:rPr>
          <w:sz w:val="10"/>
        </w:rPr>
        <w:t xml:space="preserve">. 69 Against such a scenario are the plain facts that China is a technologically advanced society, with the foresight, wealth and capacity to plan and implement nationwide changes and the will, if necessary, to enforce them. Its leaders are clearly alert to the food and water challenge — and its resolution may well depend on the extent of water recycling they are able to achieve. As to whether the PRC can afford the cost of transitioning from an unsustainable to a sustainable food system, all countries have a choice between unproductive military spending and feeding their populace. A choice between food or war. It remains to be seen which investment China </w:t>
      </w:r>
      <w:proofErr w:type="spellStart"/>
      <w:r w:rsidRPr="00E335A7">
        <w:rPr>
          <w:sz w:val="10"/>
        </w:rPr>
        <w:t>favours</w:t>
      </w:r>
      <w:proofErr w:type="spellEnd"/>
      <w:r w:rsidRPr="00E335A7">
        <w:rPr>
          <w:sz w:val="10"/>
        </w:rPr>
        <w:t xml:space="preserve">. However, it is vital to understand that the problem of whether China can feed itself through the </w:t>
      </w:r>
      <w:proofErr w:type="spellStart"/>
      <w:r w:rsidRPr="00E335A7">
        <w:rPr>
          <w:sz w:val="10"/>
        </w:rPr>
        <w:t>twentyfirst</w:t>
      </w:r>
      <w:proofErr w:type="spellEnd"/>
      <w:r w:rsidRPr="00E335A7">
        <w:rPr>
          <w:sz w:val="10"/>
        </w:rPr>
        <w:t xml:space="preserve"> century is not purely a Chinese problem. It's a problem, both economic and physical, for the entire planet — and it is thus in everyone's best interest to help solve it. For this reason, China is rated number 3 on this list of potential food war hotspots. </w:t>
      </w:r>
      <w:r w:rsidRPr="002B6CA5">
        <w:rPr>
          <w:rStyle w:val="Emphasis"/>
        </w:rPr>
        <w:t>Africa</w:t>
      </w:r>
      <w:r>
        <w:rPr>
          <w:rStyle w:val="Emphasis"/>
        </w:rPr>
        <w:t xml:space="preserve"> </w:t>
      </w:r>
      <w:r w:rsidRPr="00E335A7">
        <w:rPr>
          <w:sz w:val="10"/>
        </w:rPr>
        <w:t xml:space="preserve">Food wars — that is, wars in which food, land and water play a significant contributing role — have been a constant in the story of Africa since the mid twentieth century, indeed, far longer. In a sense, the continent is already a microcosm of the world of the </w:t>
      </w:r>
      <w:proofErr w:type="spellStart"/>
      <w:r w:rsidRPr="00E335A7">
        <w:rPr>
          <w:sz w:val="10"/>
        </w:rPr>
        <w:t>twentyfirst</w:t>
      </w:r>
      <w:proofErr w:type="spellEnd"/>
      <w:r w:rsidRPr="00E335A7">
        <w:rPr>
          <w:sz w:val="10"/>
        </w:rPr>
        <w:t xml:space="preserve"> century as climate change and resource scarcity com- bine with rapid population growth to ratchet up the tensions that lead competing groups to fight, whether the superficial </w:t>
      </w:r>
      <w:proofErr w:type="spellStart"/>
      <w:r w:rsidRPr="00E335A7">
        <w:rPr>
          <w:sz w:val="10"/>
        </w:rPr>
        <w:t>distinc</w:t>
      </w:r>
      <w:proofErr w:type="spellEnd"/>
      <w:r w:rsidRPr="00E335A7">
        <w:rPr>
          <w:sz w:val="10"/>
        </w:rPr>
        <w:t xml:space="preserve">- Mons between them are ethnic, religious, social or political. We have examined the particular cases of Rwanda, South Sudan and the Horn of Africa — but there are numerous other African conflicts, insurgencies and ongoing disturbances in which food, land and water are primary or secondary triggers and where famine is often the outcome: Nigeria, Congo, Egypt, Tunisia, Libya, Mali, Chad, the Central African Republic, the Maghreb region of the Sahara, Mozambique, Cote d'Ivoire and Zimbabwe have all experienced conflicts in which issues of access to food, land and water were important drivers and consequences. The trajectory of Africa's population in the first two decades of the </w:t>
      </w:r>
      <w:proofErr w:type="spellStart"/>
      <w:r w:rsidRPr="00E335A7">
        <w:rPr>
          <w:sz w:val="10"/>
        </w:rPr>
        <w:t>twentyfirst</w:t>
      </w:r>
      <w:proofErr w:type="spellEnd"/>
      <w:r w:rsidRPr="00E335A7">
        <w:rPr>
          <w:sz w:val="10"/>
        </w:rPr>
        <w:t xml:space="preserve"> century implies that the number of its people could quadruple from 1.2 billion in 2017 to 4.5 billion by 2100 (Figure 5.6). If fulfilled, this would make Africans 41 per cent of the world population by the end of the century. The UN </w:t>
      </w:r>
      <w:proofErr w:type="spellStart"/>
      <w:r w:rsidRPr="00E335A7">
        <w:rPr>
          <w:sz w:val="10"/>
        </w:rPr>
        <w:t>Popula</w:t>
      </w:r>
      <w:proofErr w:type="spellEnd"/>
      <w:r w:rsidRPr="00E335A7">
        <w:rPr>
          <w:sz w:val="10"/>
        </w:rPr>
        <w:t xml:space="preserve">- </w:t>
      </w:r>
      <w:proofErr w:type="spellStart"/>
      <w:r w:rsidRPr="00E335A7">
        <w:rPr>
          <w:sz w:val="10"/>
        </w:rPr>
        <w:t>tion</w:t>
      </w:r>
      <w:proofErr w:type="spellEnd"/>
      <w:r w:rsidRPr="00E335A7">
        <w:rPr>
          <w:sz w:val="10"/>
        </w:rPr>
        <w:t xml:space="preserve"> Division's nearer projections are for Africans to outnumber Chinese or Indians at 1.7 billion by 2030, and reach 2.5 billion in 2050, which represents a doubling in the continent's inhabitants in barely 30 years. 70 While African fertility rates (babies per woman) remain high by world standards — 4.5 compared with a global average of 2.4 — they have also fallen steeply, from a peak of 8.5 babies in the 1970s. Furthermore, the picture is uneven with birthrates in most Sub-Saharan countries remaining high (around five to six babies/woman), while those of eight, mainly southern, countries have dropped to replace- </w:t>
      </w:r>
      <w:proofErr w:type="spellStart"/>
      <w:r w:rsidRPr="00E335A7">
        <w:rPr>
          <w:sz w:val="10"/>
        </w:rPr>
        <w:t>ment</w:t>
      </w:r>
      <w:proofErr w:type="spellEnd"/>
      <w:r w:rsidRPr="00E335A7">
        <w:rPr>
          <w:sz w:val="10"/>
        </w:rPr>
        <w:t xml:space="preserve"> or below (i.e. under 2.1). As has been the case around the world, birth rates tend to drop rapidly with the spread of urban </w:t>
      </w:r>
      <w:proofErr w:type="spellStart"/>
      <w:r w:rsidRPr="00E335A7">
        <w:rPr>
          <w:sz w:val="10"/>
        </w:rPr>
        <w:t>isation</w:t>
      </w:r>
      <w:proofErr w:type="spellEnd"/>
      <w:r w:rsidRPr="00E335A7">
        <w:rPr>
          <w:sz w:val="10"/>
        </w:rPr>
        <w:t xml:space="preserve">, education and economic growth — whereas countries which slide back into poverty tend to experience rising birth- rates. Food access is a vital ingredient in this dynamic: it has been widely observed that better-fed countries tend to have much lower rates of birth and population growth, possibly because people who are food secure lose fewer infants and children in early life and thus are more open to family planning. So, in a real sense, food sufficiency holds one of the keys to limiting the human population to a level sustainable both for Africa and the planet in general. Forecasting the future of Africa is not easy, given the complexity of the interwoven climatic, social, technological and political issues — and many do not attempt it. </w:t>
      </w:r>
      <w:r w:rsidRPr="002B6CA5">
        <w:rPr>
          <w:rStyle w:val="StyleUnderline"/>
        </w:rPr>
        <w:t xml:space="preserve">However, the relentless optimism of the UN and its food agency, the FAO, is probably not justified by the facts as they are known to science — and may have more to do with not wishing to give offence to African governments or discourage donors than with attempting to accurately </w:t>
      </w:r>
      <w:proofErr w:type="spellStart"/>
      <w:r w:rsidRPr="002B6CA5">
        <w:rPr>
          <w:rStyle w:val="StyleUnderline"/>
        </w:rPr>
        <w:t>analyse</w:t>
      </w:r>
      <w:proofErr w:type="spellEnd"/>
      <w:r w:rsidRPr="002B6CA5">
        <w:rPr>
          <w:rStyle w:val="StyleUnderline"/>
        </w:rPr>
        <w:t xml:space="preserve"> what may occur</w:t>
      </w:r>
      <w:r w:rsidRPr="00E335A7">
        <w:rPr>
          <w:sz w:val="10"/>
        </w:rPr>
        <w:t xml:space="preserve">. Even the FAO acknowledges however that </w:t>
      </w:r>
      <w:r w:rsidRPr="00970852">
        <w:rPr>
          <w:rStyle w:val="Emphasis"/>
          <w:highlight w:val="green"/>
        </w:rPr>
        <w:t>food insecurity is rising across Sub-Saharan Africa</w:t>
      </w:r>
      <w:r w:rsidRPr="002B6CA5">
        <w:rPr>
          <w:rStyle w:val="Emphasis"/>
        </w:rPr>
        <w:t xml:space="preserve"> as well as other parts</w:t>
      </w:r>
      <w:r w:rsidRPr="00E335A7">
        <w:rPr>
          <w:sz w:val="10"/>
        </w:rPr>
        <w:t xml:space="preserve">. </w:t>
      </w:r>
      <w:r w:rsidRPr="002B6CA5">
        <w:rPr>
          <w:rStyle w:val="StyleUnderline"/>
        </w:rPr>
        <w:t>In 2017, conflict and insecurity were the major drivers of acute food insecurity in 18 countries and territories where almost 74 million food-insecure people were in need of urgent assistance</w:t>
      </w:r>
      <w:r w:rsidRPr="00E335A7">
        <w:rPr>
          <w:sz w:val="10"/>
        </w:rPr>
        <w:t xml:space="preserve">. Eleven of these countries were in Africa and accounted for 37 million acutely food insecure people; the largest numbers were in northern Nigeria, Demo- </w:t>
      </w:r>
      <w:proofErr w:type="spellStart"/>
      <w:r w:rsidRPr="00E335A7">
        <w:rPr>
          <w:sz w:val="10"/>
        </w:rPr>
        <w:t>cratic</w:t>
      </w:r>
      <w:proofErr w:type="spellEnd"/>
      <w:r w:rsidRPr="00E335A7">
        <w:rPr>
          <w:sz w:val="10"/>
        </w:rPr>
        <w:t xml:space="preserve"> Republic of Congo, Somalia and South Sudan the agency said in its Global Report on Food Crises 2018.71 The FAO also noted that almost one in four Africans was undernourished in 2016 — a total of nearly a quarter of a billion people. The rise in undernourishment and food insecurity was linked to the effects of climate change, natural disasters and conflict according to </w:t>
      </w:r>
      <w:proofErr w:type="spellStart"/>
      <w:r w:rsidRPr="00E335A7">
        <w:rPr>
          <w:sz w:val="10"/>
        </w:rPr>
        <w:t>Bukar</w:t>
      </w:r>
      <w:proofErr w:type="spellEnd"/>
      <w:r w:rsidRPr="00E335A7">
        <w:rPr>
          <w:sz w:val="10"/>
        </w:rPr>
        <w:t xml:space="preserve"> Tijani, the FAO's assistant director general for Africa. 72 </w:t>
      </w:r>
      <w:r w:rsidRPr="002B6CA5">
        <w:rPr>
          <w:rStyle w:val="StyleUnderline"/>
        </w:rPr>
        <w:t>Even the comparatively prosperous nation of South Africa sits on a conflict knife-edge, according to a scientific study: 'Results indicate that the country exceeds its environmental boundaries for biodiversity loss, marine harvesting, freshwater use, and climate change, and that social deprivation was most severe in the areas of safety, income, and employment, which are significant factors in conflict risk'</w:t>
      </w:r>
      <w:r w:rsidRPr="00E335A7">
        <w:rPr>
          <w:sz w:val="10"/>
        </w:rPr>
        <w:t xml:space="preserve">, Megan Cole and colleagues found. 73 In the Congo, home to the world's second largest tropical forest, 20 years of civil war had not only slain five million civilians but also decimated the forests and their ecological services on which the nation depended. Researchers found evidence that reducing conflict can also help to reduce environ- mental destruction: 'Peace-building can potentially be a win for nature as well, and.. conservation organizations and govern- </w:t>
      </w:r>
      <w:proofErr w:type="spellStart"/>
      <w:r w:rsidRPr="00E335A7">
        <w:rPr>
          <w:sz w:val="10"/>
        </w:rPr>
        <w:t>ments</w:t>
      </w:r>
      <w:proofErr w:type="spellEnd"/>
      <w:r w:rsidRPr="00E335A7">
        <w:rPr>
          <w:sz w:val="10"/>
        </w:rPr>
        <w:t xml:space="preserve"> should be ready to seize conservation opportunities'. 74 </w:t>
      </w:r>
      <w:r w:rsidRPr="002B6CA5">
        <w:rPr>
          <w:rStyle w:val="StyleUnderline"/>
        </w:rPr>
        <w:t xml:space="preserve">As the African population doubles toward the </w:t>
      </w:r>
      <w:proofErr w:type="spellStart"/>
      <w:r w:rsidRPr="002B6CA5">
        <w:rPr>
          <w:rStyle w:val="StyleUnderline"/>
        </w:rPr>
        <w:t>mid century</w:t>
      </w:r>
      <w:proofErr w:type="spellEnd"/>
      <w:r w:rsidRPr="002B6CA5">
        <w:rPr>
          <w:rStyle w:val="StyleUnderline"/>
        </w:rPr>
        <w:t>, as its water, soils, forests and economic wealth per capita dwindle, as foreign corporations plunder its riches, as a turbulent climate hammers its herders and farmers — both industrial and traditional —</w:t>
      </w:r>
      <w:r w:rsidRPr="00E335A7">
        <w:rPr>
          <w:sz w:val="10"/>
        </w:rPr>
        <w:t xml:space="preserve"> </w:t>
      </w:r>
      <w:r w:rsidRPr="002B6CA5">
        <w:rPr>
          <w:rStyle w:val="Emphasis"/>
        </w:rPr>
        <w:t>the prospect of Africa resolving existing conflicts and avoiding new ones is receding</w:t>
      </w:r>
      <w:r w:rsidRPr="00E335A7">
        <w:rPr>
          <w:sz w:val="10"/>
        </w:rPr>
        <w:t xml:space="preserve">. </w:t>
      </w:r>
      <w:r w:rsidRPr="00A96109">
        <w:rPr>
          <w:rStyle w:val="StyleUnderline"/>
        </w:rPr>
        <w:t>The mistake most of the world is making is to imagine this only affects the Africans</w:t>
      </w:r>
      <w:r w:rsidRPr="00E335A7">
        <w:rPr>
          <w:sz w:val="10"/>
        </w:rPr>
        <w:t xml:space="preserve">. </w:t>
      </w:r>
      <w:r w:rsidRPr="00A96109">
        <w:rPr>
          <w:rStyle w:val="Emphasis"/>
        </w:rPr>
        <w:t xml:space="preserve">The </w:t>
      </w:r>
      <w:r w:rsidRPr="00970852">
        <w:rPr>
          <w:rStyle w:val="Emphasis"/>
          <w:highlight w:val="green"/>
        </w:rPr>
        <w:t>consequences will impact everyone on the planet</w:t>
      </w:r>
      <w:r w:rsidRPr="00E335A7">
        <w:rPr>
          <w:sz w:val="10"/>
        </w:rPr>
        <w:t xml:space="preserve">. </w:t>
      </w:r>
    </w:p>
    <w:p w14:paraId="576BB00B" w14:textId="77777777" w:rsidR="00B15DCD" w:rsidRPr="00B15DCD" w:rsidRDefault="00B15DCD" w:rsidP="00B15DCD"/>
    <w:p w14:paraId="3C4366C3" w14:textId="0641E699" w:rsidR="00D80DBD" w:rsidRDefault="00D80DBD" w:rsidP="00D80DBD">
      <w:pPr>
        <w:pStyle w:val="Heading2"/>
      </w:pPr>
      <w:r>
        <w:t>Off</w:t>
      </w:r>
    </w:p>
    <w:p w14:paraId="2E1984A9" w14:textId="340C4281" w:rsidR="00D80DBD" w:rsidRDefault="00D80DBD" w:rsidP="00D80DBD">
      <w:pPr>
        <w:pStyle w:val="Heading3"/>
      </w:pPr>
      <w:r>
        <w:t>Weather Forecasting DA</w:t>
      </w:r>
    </w:p>
    <w:p w14:paraId="2403013E" w14:textId="77777777" w:rsidR="00D80DBD" w:rsidRDefault="00D80DBD" w:rsidP="00D80DBD">
      <w:pPr>
        <w:pStyle w:val="Heading4"/>
      </w:pPr>
      <w:proofErr w:type="spellStart"/>
      <w:r>
        <w:t>Starlink</w:t>
      </w:r>
      <w:proofErr w:type="spellEnd"/>
      <w:r>
        <w:t xml:space="preserve"> Mega-Constellations generates </w:t>
      </w:r>
      <w:r>
        <w:rPr>
          <w:u w:val="single"/>
        </w:rPr>
        <w:t>next-level</w:t>
      </w:r>
      <w:r>
        <w:t xml:space="preserve"> advanced Weather Forecasting. </w:t>
      </w:r>
    </w:p>
    <w:p w14:paraId="225363B1" w14:textId="77777777" w:rsidR="00D80DBD" w:rsidRPr="000E77C2" w:rsidRDefault="00D80DBD" w:rsidP="00D80DBD">
      <w:r w:rsidRPr="000E77C2">
        <w:rPr>
          <w:rStyle w:val="Style13ptBold"/>
        </w:rPr>
        <w:t>Erwin 20</w:t>
      </w:r>
      <w:r>
        <w:t xml:space="preserve"> </w:t>
      </w:r>
      <w:r w:rsidRPr="000E77C2">
        <w:t>Sandra Erwin 10-14-2020 "SpaceX to explore ways to provide weather data to U.S. military"</w:t>
      </w:r>
      <w:r>
        <w:t xml:space="preserve"> </w:t>
      </w:r>
      <w:hyperlink r:id="rId19" w:history="1">
        <w:r w:rsidRPr="005C484B">
          <w:rPr>
            <w:rStyle w:val="Hyperlink"/>
          </w:rPr>
          <w:t>https://spacenews.com/spacex-to-explore-ways-to-provide-weather-data-to-u-s-military/</w:t>
        </w:r>
      </w:hyperlink>
      <w:r>
        <w:t xml:space="preserve"> (</w:t>
      </w:r>
      <w:r w:rsidRPr="000E77C2">
        <w:t>Sandra Erwin writes about military space programs, policy, technology and the industry that supports this sector. She has covered the military, the Pentagon, Congress and the defense industry for nearly two decades as editor of NDIA’s National Defense Magazine and Pentagon correspondent for Real Clear Defense.</w:t>
      </w:r>
      <w:r>
        <w:t xml:space="preserve">)//Elmer </w:t>
      </w:r>
    </w:p>
    <w:p w14:paraId="742451AB" w14:textId="77777777" w:rsidR="00D80DBD" w:rsidRPr="000A34F0" w:rsidRDefault="00D80DBD" w:rsidP="00D80DBD">
      <w:r w:rsidRPr="00CB5CE3">
        <w:rPr>
          <w:rStyle w:val="StyleUnderline"/>
        </w:rPr>
        <w:t>The $2 million contract is to “assess the feasibility and long term viability of a ‘weather data as a service business model.”</w:t>
      </w:r>
      <w:r w:rsidRPr="000A34F0">
        <w:t xml:space="preserve"> WASHINGTON — </w:t>
      </w:r>
      <w:r w:rsidRPr="00970852">
        <w:rPr>
          <w:rStyle w:val="Emphasis"/>
          <w:highlight w:val="green"/>
        </w:rPr>
        <w:t>SpaceX</w:t>
      </w:r>
      <w:r w:rsidRPr="00970852">
        <w:rPr>
          <w:rStyle w:val="StyleUnderline"/>
          <w:highlight w:val="green"/>
        </w:rPr>
        <w:t xml:space="preserve"> </w:t>
      </w:r>
      <w:r w:rsidRPr="00CB5CE3">
        <w:rPr>
          <w:rStyle w:val="StyleUnderline"/>
        </w:rPr>
        <w:t xml:space="preserve">is </w:t>
      </w:r>
      <w:r w:rsidRPr="00970852">
        <w:rPr>
          <w:rStyle w:val="Emphasis"/>
          <w:highlight w:val="green"/>
        </w:rPr>
        <w:t>looking</w:t>
      </w:r>
      <w:r w:rsidRPr="00970852">
        <w:rPr>
          <w:rStyle w:val="StyleUnderline"/>
          <w:highlight w:val="green"/>
        </w:rPr>
        <w:t xml:space="preserve"> </w:t>
      </w:r>
      <w:r w:rsidRPr="00CB5CE3">
        <w:rPr>
          <w:rStyle w:val="StyleUnderline"/>
        </w:rPr>
        <w:t xml:space="preserve">at </w:t>
      </w:r>
      <w:r w:rsidRPr="00970852">
        <w:rPr>
          <w:rStyle w:val="Emphasis"/>
          <w:highlight w:val="green"/>
        </w:rPr>
        <w:t>ways</w:t>
      </w:r>
      <w:r w:rsidRPr="00970852">
        <w:rPr>
          <w:rStyle w:val="StyleUnderline"/>
          <w:highlight w:val="green"/>
        </w:rPr>
        <w:t xml:space="preserve"> </w:t>
      </w:r>
      <w:r w:rsidRPr="00CB5CE3">
        <w:rPr>
          <w:rStyle w:val="StyleUnderline"/>
        </w:rPr>
        <w:t xml:space="preserve">it could </w:t>
      </w:r>
      <w:r w:rsidRPr="00970852">
        <w:rPr>
          <w:rStyle w:val="Emphasis"/>
          <w:highlight w:val="green"/>
          <w:bdr w:val="single" w:sz="18" w:space="0" w:color="auto"/>
        </w:rPr>
        <w:t>provide weather data</w:t>
      </w:r>
      <w:r w:rsidRPr="00970852">
        <w:rPr>
          <w:rStyle w:val="StyleUnderline"/>
          <w:highlight w:val="green"/>
        </w:rPr>
        <w:t xml:space="preserve"> </w:t>
      </w:r>
      <w:r w:rsidRPr="00CB5CE3">
        <w:rPr>
          <w:rStyle w:val="StyleUnderline"/>
        </w:rPr>
        <w:t>to the U.S. military. The company is working under a $2 million six-month study contract from the U.S. Space Force’s Space and Missile Systems Center.</w:t>
      </w:r>
      <w:r w:rsidRPr="000A34F0">
        <w:t xml:space="preserve"> Charlotte Gerhart, chief of the Space and Missile Systems Center Production Corps Low Earth Orbit Division, said in a statement to </w:t>
      </w:r>
      <w:proofErr w:type="spellStart"/>
      <w:r w:rsidRPr="000A34F0">
        <w:t>SpaceNews</w:t>
      </w:r>
      <w:proofErr w:type="spellEnd"/>
      <w:r w:rsidRPr="000A34F0">
        <w:t xml:space="preserve"> that SpaceX received the contract in July from SMC’s Space Enterprise Consortium. </w:t>
      </w:r>
      <w:r w:rsidRPr="00CB5CE3">
        <w:rPr>
          <w:rStyle w:val="StyleUnderline"/>
        </w:rPr>
        <w:t>The contract is to “assess the feasibility and long term viability of a ‘weather data as a service business model,’” said Gerhart</w:t>
      </w:r>
      <w:r w:rsidRPr="000A34F0">
        <w:t xml:space="preserve">. SpaceX did not respond to questions from </w:t>
      </w:r>
      <w:proofErr w:type="spellStart"/>
      <w:r w:rsidRPr="000A34F0">
        <w:t>SpaceNews</w:t>
      </w:r>
      <w:proofErr w:type="spellEnd"/>
      <w:r w:rsidRPr="000A34F0">
        <w:t xml:space="preserve"> on how the company would leverage the </w:t>
      </w:r>
      <w:proofErr w:type="spellStart"/>
      <w:r w:rsidRPr="000A34F0">
        <w:t>Starlink</w:t>
      </w:r>
      <w:proofErr w:type="spellEnd"/>
      <w:r w:rsidRPr="000A34F0">
        <w:t xml:space="preserve"> internet constellation to provide weather data. The contract awarded to SpaceX is part of a Space Force program called Electro Optical/Infrared Weather System (EO/IR EWS). The consortium in June awarded $309 million in contracts to Raytheon Technologies, General Atomics Electromagnetic Systems, and Atmospheric &amp; Space Technology Research Associates to develop weather satellite prototypes and payloads. SpaceX won the portion of the EO/IR EWS program that is looking at how weather data could be purchased as a service from a commercial company. “</w:t>
      </w:r>
      <w:r w:rsidRPr="00CB5CE3">
        <w:rPr>
          <w:rStyle w:val="StyleUnderline"/>
        </w:rPr>
        <w:t xml:space="preserve">The EWS program </w:t>
      </w:r>
      <w:r w:rsidRPr="00970852">
        <w:rPr>
          <w:rStyle w:val="Emphasis"/>
          <w:highlight w:val="green"/>
        </w:rPr>
        <w:t>goal remains to provide</w:t>
      </w:r>
      <w:r w:rsidRPr="00970852">
        <w:rPr>
          <w:rStyle w:val="StyleUnderline"/>
          <w:highlight w:val="green"/>
        </w:rPr>
        <w:t xml:space="preserve"> </w:t>
      </w:r>
      <w:r w:rsidRPr="00CB5CE3">
        <w:rPr>
          <w:rStyle w:val="StyleUnderline"/>
        </w:rPr>
        <w:t xml:space="preserve">a more </w:t>
      </w:r>
      <w:r w:rsidRPr="00970852">
        <w:rPr>
          <w:rStyle w:val="Emphasis"/>
          <w:highlight w:val="green"/>
          <w:bdr w:val="single" w:sz="18" w:space="0" w:color="auto"/>
        </w:rPr>
        <w:t>resilient and higher refresh capability, enhancing global terrestrial weather capability</w:t>
      </w:r>
      <w:r w:rsidRPr="00CB5CE3">
        <w:rPr>
          <w:rStyle w:val="StyleUnderline"/>
        </w:rPr>
        <w:t xml:space="preserve">,” said Gerhart. </w:t>
      </w:r>
      <w:r w:rsidRPr="000A34F0">
        <w:t xml:space="preserve">The </w:t>
      </w:r>
      <w:proofErr w:type="spellStart"/>
      <w:r w:rsidRPr="000A34F0">
        <w:t>SpEC</w:t>
      </w:r>
      <w:proofErr w:type="spellEnd"/>
      <w:r w:rsidRPr="000A34F0">
        <w:t xml:space="preserve"> consortium was created in 2017 to attract commercial space businesses to work with the military. The contracts awarded by </w:t>
      </w:r>
      <w:proofErr w:type="spellStart"/>
      <w:r w:rsidRPr="000A34F0">
        <w:t>SpEC</w:t>
      </w:r>
      <w:proofErr w:type="spellEnd"/>
      <w:r w:rsidRPr="000A34F0">
        <w:t xml:space="preserve"> are known as “other transaction authority” deals that are used for research projects and prototyping. The consortium on Oct. 8 informed its members that SpaceX had won the weather study contract. “The Air Force is pursuing a space-based environmental monitoring EO/IR system in a multi phased approach,” the </w:t>
      </w:r>
      <w:proofErr w:type="spellStart"/>
      <w:r w:rsidRPr="000A34F0">
        <w:t>SpEC</w:t>
      </w:r>
      <w:proofErr w:type="spellEnd"/>
      <w:r w:rsidRPr="000A34F0">
        <w:t xml:space="preserve"> said in an email to members. </w:t>
      </w:r>
      <w:r w:rsidRPr="00CB5CE3">
        <w:rPr>
          <w:rStyle w:val="StyleUnderline"/>
        </w:rPr>
        <w:t xml:space="preserve">The EO/IR EWS program is </w:t>
      </w:r>
      <w:r w:rsidRPr="00970852">
        <w:rPr>
          <w:rStyle w:val="Emphasis"/>
          <w:highlight w:val="green"/>
        </w:rPr>
        <w:t>looking at</w:t>
      </w:r>
      <w:r w:rsidRPr="00970852">
        <w:rPr>
          <w:rStyle w:val="StyleUnderline"/>
          <w:highlight w:val="green"/>
        </w:rPr>
        <w:t xml:space="preserve"> </w:t>
      </w:r>
      <w:r w:rsidRPr="00CB5CE3">
        <w:rPr>
          <w:rStyle w:val="StyleUnderline"/>
        </w:rPr>
        <w:t xml:space="preserve">a </w:t>
      </w:r>
      <w:r w:rsidRPr="00970852">
        <w:rPr>
          <w:rStyle w:val="Emphasis"/>
          <w:highlight w:val="green"/>
        </w:rPr>
        <w:t>future</w:t>
      </w:r>
      <w:r w:rsidRPr="00970852">
        <w:rPr>
          <w:rStyle w:val="StyleUnderline"/>
          <w:highlight w:val="green"/>
        </w:rPr>
        <w:t xml:space="preserve"> </w:t>
      </w:r>
      <w:r w:rsidRPr="00970852">
        <w:rPr>
          <w:rStyle w:val="Emphasis"/>
          <w:highlight w:val="green"/>
        </w:rPr>
        <w:t>proliferated</w:t>
      </w:r>
      <w:r w:rsidRPr="00970852">
        <w:rPr>
          <w:rStyle w:val="StyleUnderline"/>
          <w:highlight w:val="green"/>
        </w:rPr>
        <w:t xml:space="preserve"> </w:t>
      </w:r>
      <w:r w:rsidRPr="00970852">
        <w:rPr>
          <w:rStyle w:val="Emphasis"/>
          <w:highlight w:val="green"/>
        </w:rPr>
        <w:t>l</w:t>
      </w:r>
      <w:r w:rsidRPr="00CB5CE3">
        <w:rPr>
          <w:rStyle w:val="StyleUnderline"/>
        </w:rPr>
        <w:t>ow-</w:t>
      </w:r>
      <w:r w:rsidRPr="00970852">
        <w:rPr>
          <w:rStyle w:val="Emphasis"/>
          <w:highlight w:val="green"/>
        </w:rPr>
        <w:t>E</w:t>
      </w:r>
      <w:r w:rsidRPr="00CB5CE3">
        <w:rPr>
          <w:rStyle w:val="StyleUnderline"/>
        </w:rPr>
        <w:t xml:space="preserve">arth </w:t>
      </w:r>
      <w:r w:rsidRPr="00970852">
        <w:rPr>
          <w:rStyle w:val="Emphasis"/>
          <w:highlight w:val="green"/>
        </w:rPr>
        <w:t>o</w:t>
      </w:r>
      <w:r w:rsidRPr="00CB5CE3">
        <w:rPr>
          <w:rStyle w:val="StyleUnderline"/>
        </w:rPr>
        <w:t xml:space="preserve">rbit </w:t>
      </w:r>
      <w:r w:rsidRPr="00970852">
        <w:rPr>
          <w:rStyle w:val="Emphasis"/>
          <w:highlight w:val="green"/>
        </w:rPr>
        <w:t>constellation</w:t>
      </w:r>
      <w:r w:rsidRPr="00970852">
        <w:rPr>
          <w:rStyle w:val="StyleUnderline"/>
          <w:highlight w:val="green"/>
        </w:rPr>
        <w:t xml:space="preserve"> </w:t>
      </w:r>
      <w:r w:rsidRPr="00970852">
        <w:rPr>
          <w:rStyle w:val="Emphasis"/>
          <w:highlight w:val="green"/>
          <w:bdr w:val="single" w:sz="18" w:space="0" w:color="auto"/>
        </w:rPr>
        <w:t>to focus on cloud characterization and theater weather imagery</w:t>
      </w:r>
      <w:r w:rsidRPr="00970852">
        <w:rPr>
          <w:rStyle w:val="StyleUnderline"/>
          <w:highlight w:val="green"/>
        </w:rPr>
        <w:t xml:space="preserve"> </w:t>
      </w:r>
      <w:r w:rsidRPr="00CB5CE3">
        <w:rPr>
          <w:rStyle w:val="StyleUnderline"/>
        </w:rPr>
        <w:t xml:space="preserve">that could be </w:t>
      </w:r>
      <w:r w:rsidRPr="00970852">
        <w:rPr>
          <w:rStyle w:val="Emphasis"/>
          <w:highlight w:val="green"/>
        </w:rPr>
        <w:t>supplemented by commercial services</w:t>
      </w:r>
      <w:r w:rsidRPr="00CB5CE3">
        <w:rPr>
          <w:rStyle w:val="StyleUnderline"/>
        </w:rPr>
        <w:t xml:space="preserve">. SpaceX’s contract is for the “weather data as a service system architecture exploration phase,” said </w:t>
      </w:r>
      <w:proofErr w:type="spellStart"/>
      <w:r w:rsidRPr="00CB5CE3">
        <w:rPr>
          <w:rStyle w:val="StyleUnderline"/>
        </w:rPr>
        <w:t>SpEC.</w:t>
      </w:r>
      <w:proofErr w:type="spellEnd"/>
      <w:r w:rsidRPr="00CB5CE3">
        <w:rPr>
          <w:rStyle w:val="StyleUnderline"/>
        </w:rPr>
        <w:t xml:space="preserve"> Industry sources speculated that </w:t>
      </w:r>
      <w:r w:rsidRPr="00970852">
        <w:rPr>
          <w:rStyle w:val="Emphasis"/>
          <w:highlight w:val="green"/>
        </w:rPr>
        <w:t>SpaceX could</w:t>
      </w:r>
      <w:r w:rsidRPr="00970852">
        <w:rPr>
          <w:rStyle w:val="StyleUnderline"/>
          <w:highlight w:val="green"/>
        </w:rPr>
        <w:t xml:space="preserve"> </w:t>
      </w:r>
      <w:r w:rsidRPr="00970852">
        <w:rPr>
          <w:rStyle w:val="Emphasis"/>
          <w:highlight w:val="green"/>
        </w:rPr>
        <w:t>provide</w:t>
      </w:r>
      <w:r w:rsidRPr="00970852">
        <w:rPr>
          <w:rStyle w:val="StyleUnderline"/>
          <w:highlight w:val="green"/>
        </w:rPr>
        <w:t xml:space="preserve"> </w:t>
      </w:r>
      <w:r w:rsidRPr="00CB5CE3">
        <w:rPr>
          <w:rStyle w:val="StyleUnderline"/>
        </w:rPr>
        <w:t xml:space="preserve">weather </w:t>
      </w:r>
      <w:r w:rsidRPr="00970852">
        <w:rPr>
          <w:rStyle w:val="Emphasis"/>
          <w:highlight w:val="green"/>
        </w:rPr>
        <w:t>data collected by sensors</w:t>
      </w:r>
      <w:r w:rsidRPr="00970852">
        <w:rPr>
          <w:rStyle w:val="StyleUnderline"/>
          <w:highlight w:val="green"/>
        </w:rPr>
        <w:t xml:space="preserve"> </w:t>
      </w:r>
      <w:r w:rsidRPr="00970852">
        <w:rPr>
          <w:rStyle w:val="Emphasis"/>
          <w:highlight w:val="green"/>
          <w:bdr w:val="single" w:sz="18" w:space="0" w:color="auto"/>
        </w:rPr>
        <w:t xml:space="preserve">hosted on its own </w:t>
      </w:r>
      <w:proofErr w:type="spellStart"/>
      <w:r w:rsidRPr="00970852">
        <w:rPr>
          <w:rStyle w:val="Emphasis"/>
          <w:highlight w:val="green"/>
          <w:bdr w:val="single" w:sz="18" w:space="0" w:color="auto"/>
        </w:rPr>
        <w:t>Starlink</w:t>
      </w:r>
      <w:proofErr w:type="spellEnd"/>
      <w:r w:rsidRPr="00970852">
        <w:rPr>
          <w:rStyle w:val="Emphasis"/>
          <w:highlight w:val="green"/>
          <w:bdr w:val="single" w:sz="18" w:space="0" w:color="auto"/>
        </w:rPr>
        <w:t xml:space="preserve"> satellites</w:t>
      </w:r>
      <w:r w:rsidRPr="00CB5CE3">
        <w:rPr>
          <w:rStyle w:val="StyleUnderline"/>
        </w:rPr>
        <w:t xml:space="preserve">, </w:t>
      </w:r>
      <w:r w:rsidRPr="00970852">
        <w:rPr>
          <w:rStyle w:val="Emphasis"/>
          <w:highlight w:val="green"/>
        </w:rPr>
        <w:t>or</w:t>
      </w:r>
      <w:r w:rsidRPr="00970852">
        <w:rPr>
          <w:rStyle w:val="StyleUnderline"/>
          <w:highlight w:val="green"/>
        </w:rPr>
        <w:t xml:space="preserve"> </w:t>
      </w:r>
      <w:r w:rsidRPr="00CB5CE3">
        <w:rPr>
          <w:rStyle w:val="StyleUnderline"/>
        </w:rPr>
        <w:t xml:space="preserve">it could team with  a weather data services company and </w:t>
      </w:r>
      <w:r w:rsidRPr="00970852">
        <w:rPr>
          <w:rStyle w:val="Emphasis"/>
          <w:highlight w:val="green"/>
        </w:rPr>
        <w:t xml:space="preserve">use </w:t>
      </w:r>
      <w:proofErr w:type="spellStart"/>
      <w:r w:rsidRPr="00970852">
        <w:rPr>
          <w:rStyle w:val="Emphasis"/>
          <w:highlight w:val="green"/>
        </w:rPr>
        <w:t>Starlink</w:t>
      </w:r>
      <w:proofErr w:type="spellEnd"/>
      <w:r w:rsidRPr="00970852">
        <w:rPr>
          <w:rStyle w:val="Emphasis"/>
          <w:highlight w:val="green"/>
        </w:rPr>
        <w:t xml:space="preserve"> to distribute the data</w:t>
      </w:r>
      <w:r w:rsidRPr="00970852">
        <w:rPr>
          <w:rStyle w:val="StyleUnderline"/>
          <w:highlight w:val="green"/>
        </w:rPr>
        <w:t xml:space="preserve"> </w:t>
      </w:r>
      <w:r w:rsidRPr="00CB5CE3">
        <w:rPr>
          <w:rStyle w:val="StyleUnderline"/>
        </w:rPr>
        <w:t>to customers</w:t>
      </w:r>
      <w:r w:rsidRPr="000A34F0">
        <w:t xml:space="preserve">. One executive </w:t>
      </w:r>
      <w:r w:rsidRPr="00CB5CE3">
        <w:rPr>
          <w:rStyle w:val="StyleUnderline"/>
        </w:rPr>
        <w:t xml:space="preserve">noted that both the U.S. military and the National Oceanic and Atmospheric Administration have </w:t>
      </w:r>
      <w:r w:rsidRPr="00970852">
        <w:rPr>
          <w:rStyle w:val="Emphasis"/>
          <w:highlight w:val="green"/>
        </w:rPr>
        <w:t>growing demands for data</w:t>
      </w:r>
      <w:r w:rsidRPr="00970852">
        <w:rPr>
          <w:rStyle w:val="StyleUnderline"/>
          <w:highlight w:val="green"/>
        </w:rPr>
        <w:t xml:space="preserve"> </w:t>
      </w:r>
      <w:r w:rsidRPr="00CB5CE3">
        <w:rPr>
          <w:rStyle w:val="StyleUnderline"/>
        </w:rPr>
        <w:t xml:space="preserve">that can be </w:t>
      </w:r>
      <w:r w:rsidRPr="00970852">
        <w:rPr>
          <w:rStyle w:val="Emphasis"/>
          <w:highlight w:val="green"/>
        </w:rPr>
        <w:t xml:space="preserve">provided at relatively low cost from companies that operate </w:t>
      </w:r>
      <w:r w:rsidRPr="00970852">
        <w:rPr>
          <w:rStyle w:val="Emphasis"/>
          <w:highlight w:val="green"/>
          <w:bdr w:val="single" w:sz="18" w:space="0" w:color="auto"/>
        </w:rPr>
        <w:t>proliferated LEO systems</w:t>
      </w:r>
      <w:r w:rsidRPr="00CB5CE3">
        <w:rPr>
          <w:rStyle w:val="StyleUnderline"/>
        </w:rPr>
        <w:t>.</w:t>
      </w:r>
    </w:p>
    <w:p w14:paraId="305DFB31" w14:textId="77777777" w:rsidR="00D80DBD" w:rsidRDefault="00D80DBD" w:rsidP="00D80DBD">
      <w:pPr>
        <w:pStyle w:val="Heading4"/>
      </w:pPr>
      <w:r>
        <w:t xml:space="preserve">Advanced Weather Forecasting </w:t>
      </w:r>
      <w:r>
        <w:rPr>
          <w:u w:val="single"/>
        </w:rPr>
        <w:t>solves</w:t>
      </w:r>
      <w:r>
        <w:t xml:space="preserve"> Climate Change. </w:t>
      </w:r>
    </w:p>
    <w:p w14:paraId="207A5A33" w14:textId="77777777" w:rsidR="00D80DBD" w:rsidRPr="00326AC1" w:rsidRDefault="00D80DBD" w:rsidP="00D80DBD">
      <w:r w:rsidRPr="0033197A">
        <w:rPr>
          <w:rStyle w:val="Style13ptBold"/>
        </w:rPr>
        <w:t>Taylor-Smith 21</w:t>
      </w:r>
      <w:r>
        <w:t xml:space="preserve"> </w:t>
      </w:r>
      <w:r w:rsidRPr="0033197A">
        <w:t>Kerry Taylor-Smith 3-25-2021 "What Role can Advanced Weather Forecasting have in Providing Climate Crisis Solutions?"</w:t>
      </w:r>
      <w:r>
        <w:t xml:space="preserve"> </w:t>
      </w:r>
      <w:hyperlink r:id="rId20" w:history="1">
        <w:r w:rsidRPr="005C484B">
          <w:rPr>
            <w:rStyle w:val="Hyperlink"/>
          </w:rPr>
          <w:t>https://www.azocleantech.com/article.aspx?ArticleID=1193</w:t>
        </w:r>
      </w:hyperlink>
      <w:r>
        <w:t xml:space="preserve"> (</w:t>
      </w:r>
      <w:r w:rsidRPr="0033197A">
        <w:t>Pursuing a passion for science, Kerry completed a degree in Natural Sciences at the University of Bath; where she studied a range of topics, including chemistry, biology, and environmental sciences. Her passion for writing grew as she worked on the university newspaper as a contributor, feature editor, and editor.</w:t>
      </w:r>
      <w:r>
        <w:t xml:space="preserve">)//Elmer </w:t>
      </w:r>
    </w:p>
    <w:p w14:paraId="10E31060" w14:textId="77777777" w:rsidR="00D80DBD" w:rsidRPr="00D27BAD" w:rsidRDefault="00D80DBD" w:rsidP="00D80DBD">
      <w:r w:rsidRPr="00970852">
        <w:rPr>
          <w:rStyle w:val="Emphasis"/>
          <w:highlight w:val="green"/>
        </w:rPr>
        <w:t>Humankind</w:t>
      </w:r>
      <w:r w:rsidRPr="00970852">
        <w:rPr>
          <w:rStyle w:val="StyleUnderline"/>
          <w:highlight w:val="green"/>
        </w:rPr>
        <w:t xml:space="preserve"> </w:t>
      </w:r>
      <w:r w:rsidRPr="00CF5A50">
        <w:rPr>
          <w:rStyle w:val="StyleUnderline"/>
        </w:rPr>
        <w:t xml:space="preserve">is in the </w:t>
      </w:r>
      <w:r w:rsidRPr="00970852">
        <w:rPr>
          <w:rStyle w:val="Emphasis"/>
          <w:highlight w:val="green"/>
        </w:rPr>
        <w:t>midst of a climate crisis</w:t>
      </w:r>
      <w:r w:rsidRPr="00CF5A50">
        <w:rPr>
          <w:rStyle w:val="StyleUnderline"/>
        </w:rPr>
        <w:t xml:space="preserve">, battling to prevent global temperatures from rising while also keeping up with the energy demands of a growing population. Weather-related disasters cost billions of dollars each year, but it is not just the financial cost that should be considered – there is the loss of life, homes, wildlife, and infrastructure. There are </w:t>
      </w:r>
      <w:r w:rsidRPr="00970852">
        <w:rPr>
          <w:rStyle w:val="Emphasis"/>
          <w:highlight w:val="green"/>
          <w:bdr w:val="single" w:sz="18" w:space="0" w:color="auto"/>
        </w:rPr>
        <w:t>several ways weather monitoring can help solve</w:t>
      </w:r>
      <w:r w:rsidRPr="00970852">
        <w:rPr>
          <w:rStyle w:val="Emphasis"/>
          <w:highlight w:val="green"/>
        </w:rPr>
        <w:t xml:space="preserve"> </w:t>
      </w:r>
      <w:r w:rsidRPr="00CF5A50">
        <w:rPr>
          <w:rStyle w:val="StyleUnderline"/>
        </w:rPr>
        <w:t xml:space="preserve">the climate crisis, </w:t>
      </w:r>
      <w:r w:rsidRPr="00970852">
        <w:rPr>
          <w:rStyle w:val="Emphasis"/>
          <w:highlight w:val="green"/>
        </w:rPr>
        <w:t>from lowing</w:t>
      </w:r>
      <w:r w:rsidRPr="00970852">
        <w:rPr>
          <w:rStyle w:val="StyleUnderline"/>
          <w:highlight w:val="green"/>
        </w:rPr>
        <w:t xml:space="preserve"> </w:t>
      </w:r>
      <w:r w:rsidRPr="00CF5A50">
        <w:rPr>
          <w:rStyle w:val="StyleUnderline"/>
        </w:rPr>
        <w:t xml:space="preserve">transportation </w:t>
      </w:r>
      <w:r w:rsidRPr="00970852">
        <w:rPr>
          <w:rStyle w:val="Emphasis"/>
          <w:highlight w:val="green"/>
        </w:rPr>
        <w:t>emissions</w:t>
      </w:r>
      <w:r w:rsidRPr="00970852">
        <w:rPr>
          <w:rStyle w:val="StyleUnderline"/>
          <w:highlight w:val="green"/>
        </w:rPr>
        <w:t xml:space="preserve"> </w:t>
      </w:r>
      <w:r w:rsidRPr="00970852">
        <w:rPr>
          <w:rStyle w:val="Emphasis"/>
          <w:highlight w:val="green"/>
        </w:rPr>
        <w:t>to</w:t>
      </w:r>
      <w:r w:rsidRPr="00970852">
        <w:rPr>
          <w:rStyle w:val="StyleUnderline"/>
          <w:highlight w:val="green"/>
        </w:rPr>
        <w:t xml:space="preserve"> </w:t>
      </w:r>
      <w:r w:rsidRPr="00970852">
        <w:rPr>
          <w:rStyle w:val="Emphasis"/>
          <w:highlight w:val="green"/>
        </w:rPr>
        <w:t>pinpointing</w:t>
      </w:r>
      <w:r w:rsidRPr="00970852">
        <w:rPr>
          <w:rStyle w:val="StyleUnderline"/>
          <w:highlight w:val="green"/>
        </w:rPr>
        <w:t xml:space="preserve"> </w:t>
      </w:r>
      <w:r w:rsidRPr="00970852">
        <w:rPr>
          <w:rStyle w:val="Emphasis"/>
          <w:highlight w:val="green"/>
        </w:rPr>
        <w:t>extreme weather events</w:t>
      </w:r>
      <w:r w:rsidRPr="00970852">
        <w:rPr>
          <w:rStyle w:val="StyleUnderline"/>
          <w:highlight w:val="green"/>
        </w:rPr>
        <w:t xml:space="preserve"> </w:t>
      </w:r>
      <w:r w:rsidRPr="00CF5A50">
        <w:rPr>
          <w:rStyle w:val="StyleUnderline"/>
        </w:rPr>
        <w:t>such as wildfires and extraordinary variations in temperature</w:t>
      </w:r>
      <w:r w:rsidRPr="00D27BAD">
        <w:t xml:space="preserve">. </w:t>
      </w:r>
      <w:r w:rsidRPr="00CF5A50">
        <w:rPr>
          <w:rStyle w:val="StyleUnderline"/>
        </w:rPr>
        <w:t xml:space="preserve">Tackling Emissions </w:t>
      </w:r>
      <w:r w:rsidRPr="008C7EED">
        <w:rPr>
          <w:rStyle w:val="Emphasis"/>
        </w:rPr>
        <w:t xml:space="preserve">Global </w:t>
      </w:r>
      <w:r w:rsidRPr="00970852">
        <w:rPr>
          <w:rStyle w:val="Emphasis"/>
          <w:highlight w:val="green"/>
        </w:rPr>
        <w:t xml:space="preserve">travel and shipping contribute significantly to </w:t>
      </w:r>
      <w:r w:rsidRPr="008C7EED">
        <w:rPr>
          <w:rStyle w:val="Emphasis"/>
        </w:rPr>
        <w:t xml:space="preserve">global </w:t>
      </w:r>
      <w:r w:rsidRPr="00970852">
        <w:rPr>
          <w:rStyle w:val="Emphasis"/>
          <w:highlight w:val="green"/>
        </w:rPr>
        <w:t>warming</w:t>
      </w:r>
      <w:r w:rsidRPr="00CF5A50">
        <w:rPr>
          <w:rStyle w:val="StyleUnderline"/>
        </w:rPr>
        <w:t xml:space="preserve">. Aircraft, ships, cars – nearly all modes of transportation emit harmful greenhouse gases, notably carbon dioxide, but also nitrous and sulfur oxides as well as particulates. </w:t>
      </w:r>
      <w:r w:rsidRPr="00D27BAD">
        <w:rPr>
          <w:rStyle w:val="Emphasis"/>
        </w:rPr>
        <w:t>These greenhouse gases trap heat in the Earth’s atmosphere, causing an overall warming effect and a negative impact on our climate</w:t>
      </w:r>
      <w:r w:rsidRPr="00CF5A50">
        <w:rPr>
          <w:rStyle w:val="StyleUnderline"/>
        </w:rPr>
        <w:t xml:space="preserve">. Aviation accounts for 2.4% of all anthropogenic carbon dioxide emissions, with international flights in 2019 producing 915 million tons of the gas. </w:t>
      </w:r>
      <w:r w:rsidRPr="00970852">
        <w:rPr>
          <w:rStyle w:val="Emphasis"/>
          <w:highlight w:val="green"/>
        </w:rPr>
        <w:t>Weather forecasting</w:t>
      </w:r>
      <w:r w:rsidRPr="00CF5A50">
        <w:rPr>
          <w:rStyle w:val="StyleUnderline"/>
        </w:rPr>
        <w:t xml:space="preserve"> technology </w:t>
      </w:r>
      <w:r w:rsidRPr="00970852">
        <w:rPr>
          <w:rStyle w:val="Emphasis"/>
          <w:highlight w:val="green"/>
        </w:rPr>
        <w:t>providing</w:t>
      </w:r>
      <w:r w:rsidRPr="00970852">
        <w:rPr>
          <w:rStyle w:val="StyleUnderline"/>
          <w:highlight w:val="green"/>
        </w:rPr>
        <w:t xml:space="preserve"> </w:t>
      </w:r>
      <w:r w:rsidRPr="00CF5A50">
        <w:rPr>
          <w:rStyle w:val="StyleUnderline"/>
        </w:rPr>
        <w:t xml:space="preserve">accurate, </w:t>
      </w:r>
      <w:r w:rsidRPr="00970852">
        <w:rPr>
          <w:rStyle w:val="Emphasis"/>
          <w:highlight w:val="green"/>
        </w:rPr>
        <w:t>real-time data</w:t>
      </w:r>
      <w:r w:rsidRPr="00970852">
        <w:rPr>
          <w:rStyle w:val="StyleUnderline"/>
          <w:highlight w:val="green"/>
        </w:rPr>
        <w:t xml:space="preserve"> </w:t>
      </w:r>
      <w:r w:rsidRPr="00CF5A50">
        <w:rPr>
          <w:rStyle w:val="StyleUnderline"/>
        </w:rPr>
        <w:t xml:space="preserve">on meteorological conditions </w:t>
      </w:r>
      <w:r w:rsidRPr="00970852">
        <w:rPr>
          <w:rStyle w:val="Emphasis"/>
          <w:highlight w:val="green"/>
        </w:rPr>
        <w:t>can help airlines</w:t>
      </w:r>
      <w:r w:rsidRPr="00970852">
        <w:rPr>
          <w:rStyle w:val="StyleUnderline"/>
          <w:highlight w:val="green"/>
        </w:rPr>
        <w:t xml:space="preserve"> </w:t>
      </w:r>
      <w:r w:rsidRPr="00970852">
        <w:rPr>
          <w:rStyle w:val="Emphasis"/>
          <w:highlight w:val="green"/>
        </w:rPr>
        <w:t>adjust</w:t>
      </w:r>
      <w:r w:rsidRPr="00970852">
        <w:rPr>
          <w:rStyle w:val="StyleUnderline"/>
          <w:highlight w:val="green"/>
        </w:rPr>
        <w:t xml:space="preserve"> </w:t>
      </w:r>
      <w:r w:rsidRPr="00970852">
        <w:rPr>
          <w:rStyle w:val="Emphasis"/>
          <w:highlight w:val="green"/>
        </w:rPr>
        <w:t>routes</w:t>
      </w:r>
      <w:r w:rsidRPr="00970852">
        <w:rPr>
          <w:rStyle w:val="StyleUnderline"/>
          <w:highlight w:val="green"/>
        </w:rPr>
        <w:t xml:space="preserve"> </w:t>
      </w:r>
      <w:r w:rsidRPr="00970852">
        <w:rPr>
          <w:rStyle w:val="Emphasis"/>
          <w:highlight w:val="green"/>
        </w:rPr>
        <w:t>to</w:t>
      </w:r>
      <w:r w:rsidRPr="00970852">
        <w:rPr>
          <w:rStyle w:val="StyleUnderline"/>
          <w:highlight w:val="green"/>
        </w:rPr>
        <w:t xml:space="preserve"> </w:t>
      </w:r>
      <w:r w:rsidRPr="00970852">
        <w:rPr>
          <w:rStyle w:val="Emphasis"/>
          <w:highlight w:val="green"/>
        </w:rPr>
        <w:t>avoid headwinds or take advantage of favorable winds</w:t>
      </w:r>
      <w:r w:rsidRPr="00CF5A50">
        <w:rPr>
          <w:rStyle w:val="StyleUnderline"/>
        </w:rPr>
        <w:t xml:space="preserve">, both of </w:t>
      </w:r>
      <w:r w:rsidRPr="00970852">
        <w:rPr>
          <w:rStyle w:val="Emphasis"/>
          <w:highlight w:val="green"/>
        </w:rPr>
        <w:t>which can</w:t>
      </w:r>
      <w:r w:rsidRPr="00970852">
        <w:rPr>
          <w:rStyle w:val="StyleUnderline"/>
          <w:highlight w:val="green"/>
        </w:rPr>
        <w:t xml:space="preserve"> </w:t>
      </w:r>
      <w:r w:rsidRPr="00CF5A50">
        <w:rPr>
          <w:rStyle w:val="StyleUnderline"/>
        </w:rPr>
        <w:t xml:space="preserve">help </w:t>
      </w:r>
      <w:r w:rsidRPr="00970852">
        <w:rPr>
          <w:rStyle w:val="Emphasis"/>
          <w:highlight w:val="green"/>
          <w:bdr w:val="single" w:sz="18" w:space="0" w:color="auto"/>
        </w:rPr>
        <w:t>reduce fuel consumption and emissions</w:t>
      </w:r>
      <w:r w:rsidRPr="00D27BAD">
        <w:t xml:space="preserve">. </w:t>
      </w:r>
      <w:r w:rsidRPr="00CF5A50">
        <w:rPr>
          <w:rStyle w:val="StyleUnderline"/>
        </w:rPr>
        <w:t>Shipping is one of the most fuel-efficient means of transport, but also one of the most polluting, contributing 3% of all greenhouse gas emissions - a figure expected to almost double by 2050. “Burning bunker fuel accounts for almost 90% of global sulfur emissions and the 15 largest ships in the world produce more sulfur each year than all cars put together,”</w:t>
      </w:r>
      <w:r w:rsidRPr="00D27BAD">
        <w:t xml:space="preserve"> states </w:t>
      </w:r>
      <w:proofErr w:type="spellStart"/>
      <w:r w:rsidRPr="00D27BAD">
        <w:t>Renny</w:t>
      </w:r>
      <w:proofErr w:type="spellEnd"/>
      <w:r w:rsidRPr="00D27BAD">
        <w:t xml:space="preserve"> </w:t>
      </w:r>
      <w:proofErr w:type="spellStart"/>
      <w:r w:rsidRPr="00D27BAD">
        <w:t>Vandewege</w:t>
      </w:r>
      <w:proofErr w:type="spellEnd"/>
      <w:r w:rsidRPr="00D27BAD">
        <w:t xml:space="preserve">, Vice President of Weather Operations at DTN, a company providing decision support tools and forecast insights across many sectors. </w:t>
      </w:r>
      <w:r w:rsidRPr="00CF5A50">
        <w:rPr>
          <w:rStyle w:val="StyleUnderline"/>
        </w:rPr>
        <w:t xml:space="preserve">Shipping discharges a large and growing source of noxious gas but the sector has the potential to drastically cut emissions through </w:t>
      </w:r>
      <w:r w:rsidRPr="00970852">
        <w:rPr>
          <w:rStyle w:val="Emphasis"/>
          <w:highlight w:val="green"/>
        </w:rPr>
        <w:t>fuel-saving techniques</w:t>
      </w:r>
      <w:r w:rsidRPr="00CF5A50">
        <w:rPr>
          <w:rStyle w:val="StyleUnderline"/>
        </w:rPr>
        <w:t xml:space="preserve">. Among the most promising is </w:t>
      </w:r>
      <w:r w:rsidRPr="00970852">
        <w:rPr>
          <w:rStyle w:val="Emphasis"/>
          <w:highlight w:val="green"/>
        </w:rPr>
        <w:t>weather routing</w:t>
      </w:r>
      <w:r w:rsidRPr="00CF5A50">
        <w:rPr>
          <w:rStyle w:val="StyleUnderline"/>
        </w:rPr>
        <w:t xml:space="preserve">. “Using weather information and analytics can help mitigate risks today caused by climate change and can also reduce emissions further reducing future impacts”, explains </w:t>
      </w:r>
      <w:proofErr w:type="spellStart"/>
      <w:r w:rsidRPr="00CF5A50">
        <w:rPr>
          <w:rStyle w:val="StyleUnderline"/>
        </w:rPr>
        <w:t>Vandewege</w:t>
      </w:r>
      <w:proofErr w:type="spellEnd"/>
      <w:r w:rsidRPr="00CF5A50">
        <w:rPr>
          <w:rStyle w:val="StyleUnderline"/>
        </w:rPr>
        <w:t xml:space="preserve">, a former director of the Broadcast Meteorology Program at Mississippi State University. Weather </w:t>
      </w:r>
      <w:r w:rsidRPr="00970852">
        <w:rPr>
          <w:rStyle w:val="Emphasis"/>
          <w:highlight w:val="green"/>
        </w:rPr>
        <w:t>analytics can optimize routes</w:t>
      </w:r>
      <w:r w:rsidRPr="00970852">
        <w:rPr>
          <w:rStyle w:val="StyleUnderline"/>
          <w:highlight w:val="green"/>
        </w:rPr>
        <w:t xml:space="preserve"> </w:t>
      </w:r>
      <w:r w:rsidRPr="00CF5A50">
        <w:rPr>
          <w:rStyle w:val="StyleUnderline"/>
        </w:rPr>
        <w:t>and “</w:t>
      </w:r>
      <w:r w:rsidRPr="00970852">
        <w:rPr>
          <w:rStyle w:val="Emphasis"/>
          <w:highlight w:val="green"/>
        </w:rPr>
        <w:t>reduce emissions up to 4% and</w:t>
      </w:r>
      <w:r w:rsidRPr="00970852">
        <w:rPr>
          <w:rStyle w:val="StyleUnderline"/>
          <w:highlight w:val="green"/>
        </w:rPr>
        <w:t xml:space="preserve"> </w:t>
      </w:r>
      <w:r w:rsidRPr="00CF5A50">
        <w:rPr>
          <w:rStyle w:val="StyleUnderline"/>
        </w:rPr>
        <w:t xml:space="preserve">reduce </w:t>
      </w:r>
      <w:r w:rsidRPr="00970852">
        <w:rPr>
          <w:rStyle w:val="Emphasis"/>
          <w:highlight w:val="green"/>
        </w:rPr>
        <w:t>fuel consumption up to 10%</w:t>
      </w:r>
      <w:r w:rsidRPr="00CF5A50">
        <w:rPr>
          <w:rStyle w:val="StyleUnderline"/>
        </w:rPr>
        <w:t xml:space="preserve">, depending on the type of vessel, the season, and the conditions,” states </w:t>
      </w:r>
      <w:proofErr w:type="spellStart"/>
      <w:r w:rsidRPr="00CF5A50">
        <w:rPr>
          <w:rStyle w:val="StyleUnderline"/>
        </w:rPr>
        <w:t>Vandewege</w:t>
      </w:r>
      <w:proofErr w:type="spellEnd"/>
      <w:r w:rsidRPr="00CF5A50">
        <w:rPr>
          <w:rStyle w:val="StyleUnderline"/>
        </w:rPr>
        <w:t>. “If there’s bad weather ahead, sophisticated algorithms that use information about the ship and its capabilities and the weather effects on that specific ship can make numerous calculations and provide optimal route alternatives for the mariner.</w:t>
      </w:r>
      <w:r w:rsidRPr="00D27BAD">
        <w:t xml:space="preserve">” Extreme Weather Events </w:t>
      </w:r>
      <w:r w:rsidRPr="00CF5A50">
        <w:rPr>
          <w:rStyle w:val="StyleUnderline"/>
        </w:rPr>
        <w:t>Advanced weather forecasting alerts us to the probability of extreme meteorological events occurring. While these events are largely unpredictable, accurate meteorological data can identify hotspots where they are likely to occur. The better the data, the better prepared the general public and authorities can be.</w:t>
      </w:r>
      <w:r w:rsidRPr="00D27BAD">
        <w:t xml:space="preserve"> Wildfires have ravaged the US state of California and huge swathes of land in Australia. Climate change is responsible for the increasing intensity and occurrence of blazes, not just here, but worldwide. It has created the optimal conditions for wildfires to start, including warmer weather, less precipitation, dryer vegetation, and stronger winds. Advanced weather forecasting, such as DTN’s live Geographic Information System (GIS) can monitor atmospheric conditions to evaluate wildfire risk and predict areas where conditions are just right for a wildfire to ignite. “Fire weather forecasting uses atmospheric conditions to evaluate wildfire risk,” explains </w:t>
      </w:r>
      <w:proofErr w:type="spellStart"/>
      <w:r w:rsidRPr="00D27BAD">
        <w:t>Vendewege</w:t>
      </w:r>
      <w:proofErr w:type="spellEnd"/>
      <w:r w:rsidRPr="00D27BAD">
        <w:t>. “</w:t>
      </w:r>
      <w:r w:rsidRPr="00CF5A50">
        <w:rPr>
          <w:rStyle w:val="StyleUnderline"/>
        </w:rPr>
        <w:t>Meteorologists can also use their tools and experience to identify the specific location of wildfires. Sophisticated imaging systems can show fire locations in real time, allowing for a live look at the conditions using a GIS layer service containing the latest fire hotspot data and also showing the likelihood of a fire.” Machine learning, a means of artificial intelligence, can also be used in conjunction with current forecasting methods to predicts heat waves or cold snaps</w:t>
      </w:r>
      <w:r w:rsidRPr="00D27BAD">
        <w:t xml:space="preserve">. These extreme weather events are the result of unusual atmospheric patterns that researchers from Rice University realized could be taught to a pattern recognition program. The technology, designed to work with current analog forecasting systems rather than replace them, could predict events with 80% accuracy, five days before the event occurred. Although only proof-of-concept, the technology could provide an early warning about when and where an extreme weather event might occur. Conclusion Humans are heavily reliant on the weather; it has a role in every aspect of our lives, from feeding us to providing power for our ever-growing needs. Climate change has warmed the planet and altered our weather, making extreme weather events such as droughts and floods more likely. </w:t>
      </w:r>
      <w:r w:rsidRPr="00970852">
        <w:rPr>
          <w:rStyle w:val="Emphasis"/>
          <w:highlight w:val="green"/>
        </w:rPr>
        <w:t>High-tech weather forecasting technology can help</w:t>
      </w:r>
      <w:r w:rsidRPr="00970852">
        <w:rPr>
          <w:rStyle w:val="StyleUnderline"/>
          <w:highlight w:val="green"/>
        </w:rPr>
        <w:t xml:space="preserve"> </w:t>
      </w:r>
      <w:r w:rsidRPr="00CF5A50">
        <w:rPr>
          <w:rStyle w:val="StyleUnderline"/>
        </w:rPr>
        <w:t xml:space="preserve">in the fight against climate change by monitoring meteorological conditions to </w:t>
      </w:r>
      <w:r w:rsidRPr="00970852">
        <w:rPr>
          <w:rStyle w:val="Emphasis"/>
          <w:highlight w:val="green"/>
        </w:rPr>
        <w:t>aid decision making</w:t>
      </w:r>
      <w:r w:rsidRPr="00CF5A50">
        <w:rPr>
          <w:rStyle w:val="StyleUnderline"/>
        </w:rPr>
        <w:t xml:space="preserve">, whether that be in the aviation or shipping industry, </w:t>
      </w:r>
      <w:r w:rsidRPr="00970852">
        <w:rPr>
          <w:rStyle w:val="Emphasis"/>
          <w:highlight w:val="green"/>
        </w:rPr>
        <w:t>or</w:t>
      </w:r>
      <w:r w:rsidRPr="00CF5A50">
        <w:rPr>
          <w:rStyle w:val="StyleUnderline"/>
        </w:rPr>
        <w:t xml:space="preserve"> by helping us </w:t>
      </w:r>
      <w:r w:rsidRPr="00970852">
        <w:rPr>
          <w:rStyle w:val="Emphasis"/>
          <w:highlight w:val="green"/>
        </w:rPr>
        <w:t>understand</w:t>
      </w:r>
      <w:r w:rsidRPr="00970852">
        <w:rPr>
          <w:rStyle w:val="StyleUnderline"/>
          <w:highlight w:val="green"/>
        </w:rPr>
        <w:t xml:space="preserve"> </w:t>
      </w:r>
      <w:r w:rsidRPr="00CF5A50">
        <w:rPr>
          <w:rStyle w:val="StyleUnderline"/>
        </w:rPr>
        <w:t xml:space="preserve">and predict </w:t>
      </w:r>
      <w:r w:rsidRPr="00970852">
        <w:rPr>
          <w:rStyle w:val="Emphasis"/>
          <w:highlight w:val="green"/>
        </w:rPr>
        <w:t>natural hazards and disasters,</w:t>
      </w:r>
      <w:r w:rsidRPr="00CF5A50">
        <w:rPr>
          <w:rStyle w:val="StyleUnderline"/>
        </w:rPr>
        <w:t xml:space="preserve"> allowing us to reduce the risk of adverse events – and the costs, environmental, economic or otherwise.</w:t>
      </w:r>
    </w:p>
    <w:p w14:paraId="71F7EF0A" w14:textId="77777777" w:rsidR="00D80DBD" w:rsidRDefault="00D80DBD" w:rsidP="00D80DBD">
      <w:pPr>
        <w:pStyle w:val="Heading4"/>
        <w:rPr>
          <w:rFonts w:cs="Times New Roman"/>
        </w:rPr>
      </w:pPr>
      <w:r>
        <w:rPr>
          <w:rFonts w:cs="Times New Roman"/>
        </w:rPr>
        <w:t>Warming causes Extinction</w:t>
      </w:r>
    </w:p>
    <w:p w14:paraId="4F9A4D5D" w14:textId="77777777" w:rsidR="00D80DBD" w:rsidRPr="00601C82" w:rsidRDefault="00D80DBD" w:rsidP="00D80DBD">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6D96D701" w14:textId="77777777" w:rsidR="00D80DBD" w:rsidRPr="00B660BC" w:rsidRDefault="00D80DBD" w:rsidP="00D80DBD">
      <w:pPr>
        <w:rPr>
          <w:rFonts w:asciiTheme="minorHAnsi" w:hAnsiTheme="minorHAnsi" w:cstheme="minorHAnsi"/>
          <w:sz w:val="24"/>
          <w:szCs w:val="24"/>
          <w:u w:val="single"/>
        </w:rPr>
      </w:pPr>
      <w:r w:rsidRPr="00D5251F">
        <w:rPr>
          <w:rFonts w:asciiTheme="minorHAnsi" w:hAnsiTheme="minorHAnsi" w:cstheme="minorHAnsi"/>
          <w:szCs w:val="24"/>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D5251F">
        <w:rPr>
          <w:rFonts w:asciiTheme="minorHAnsi" w:hAnsiTheme="minorHAnsi" w:cstheme="minorHAnsi"/>
          <w:sz w:val="24"/>
          <w:szCs w:val="24"/>
          <w:u w:val="single"/>
        </w:rPr>
        <w:t>However, the three remaining boundaries (</w:t>
      </w:r>
      <w:r w:rsidRPr="00970852">
        <w:rPr>
          <w:rFonts w:asciiTheme="minorHAnsi" w:hAnsiTheme="minorHAnsi" w:cstheme="minorHAnsi"/>
          <w:b/>
          <w:sz w:val="24"/>
          <w:szCs w:val="24"/>
          <w:highlight w:val="green"/>
          <w:u w:val="single"/>
        </w:rPr>
        <w:t>climate</w:t>
      </w:r>
      <w:r w:rsidRPr="00D5251F">
        <w:rPr>
          <w:rFonts w:asciiTheme="minorHAnsi" w:hAnsiTheme="minorHAnsi" w:cstheme="minorHAnsi"/>
          <w:b/>
          <w:sz w:val="24"/>
          <w:szCs w:val="24"/>
          <w:u w:val="single"/>
        </w:rPr>
        <w:t xml:space="preserve"> </w:t>
      </w:r>
      <w:r w:rsidRPr="00970852">
        <w:rPr>
          <w:rFonts w:asciiTheme="minorHAnsi" w:hAnsiTheme="minorHAnsi" w:cstheme="minorHAnsi"/>
          <w:b/>
          <w:sz w:val="24"/>
          <w:szCs w:val="24"/>
          <w:highlight w:val="green"/>
          <w:u w:val="single"/>
        </w:rPr>
        <w:t>change</w:t>
      </w:r>
      <w:r w:rsidRPr="00D5251F">
        <w:rPr>
          <w:rFonts w:asciiTheme="minorHAnsi" w:hAnsiTheme="minorHAnsi" w:cstheme="minorHAnsi"/>
          <w:sz w:val="24"/>
          <w:szCs w:val="24"/>
          <w:u w:val="single"/>
        </w:rPr>
        <w:t xml:space="preserve">, global </w:t>
      </w:r>
      <w:r w:rsidRPr="00970852">
        <w:rPr>
          <w:rFonts w:asciiTheme="minorHAnsi" w:hAnsiTheme="minorHAnsi" w:cstheme="minorHAnsi"/>
          <w:b/>
          <w:sz w:val="24"/>
          <w:szCs w:val="24"/>
          <w:highlight w:val="green"/>
          <w:u w:val="single"/>
        </w:rPr>
        <w:t>freshwater</w:t>
      </w:r>
      <w:r w:rsidRPr="00970852">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cycle, </w:t>
      </w:r>
      <w:r w:rsidRPr="00970852">
        <w:rPr>
          <w:rFonts w:asciiTheme="minorHAnsi" w:hAnsiTheme="minorHAnsi" w:cstheme="minorHAnsi"/>
          <w:b/>
          <w:sz w:val="24"/>
          <w:szCs w:val="24"/>
          <w:highlight w:val="green"/>
          <w:u w:val="single"/>
        </w:rPr>
        <w:t>and</w:t>
      </w:r>
      <w:r w:rsidRPr="00D5251F">
        <w:rPr>
          <w:rFonts w:asciiTheme="minorHAnsi" w:hAnsiTheme="minorHAnsi" w:cstheme="minorHAnsi"/>
          <w:sz w:val="24"/>
          <w:szCs w:val="24"/>
          <w:u w:val="single"/>
        </w:rPr>
        <w:t xml:space="preserve"> ocean </w:t>
      </w:r>
      <w:r w:rsidRPr="00970852">
        <w:rPr>
          <w:rFonts w:asciiTheme="minorHAnsi" w:hAnsiTheme="minorHAnsi" w:cstheme="minorHAnsi"/>
          <w:b/>
          <w:sz w:val="24"/>
          <w:szCs w:val="24"/>
          <w:highlight w:val="green"/>
          <w:u w:val="single"/>
        </w:rPr>
        <w:t>acidification</w:t>
      </w:r>
      <w:r w:rsidRPr="00D5251F">
        <w:rPr>
          <w:rFonts w:asciiTheme="minorHAnsi" w:hAnsiTheme="minorHAnsi" w:cstheme="minorHAnsi"/>
          <w:sz w:val="24"/>
          <w:szCs w:val="24"/>
          <w:u w:val="single"/>
        </w:rPr>
        <w:t xml:space="preserve">) do </w:t>
      </w:r>
      <w:r w:rsidRPr="00970852">
        <w:rPr>
          <w:rFonts w:asciiTheme="minorHAnsi" w:hAnsiTheme="minorHAnsi" w:cstheme="minorHAnsi"/>
          <w:b/>
          <w:sz w:val="24"/>
          <w:szCs w:val="24"/>
          <w:highlight w:val="green"/>
          <w:u w:val="single"/>
          <w:bdr w:val="single" w:sz="18" w:space="0" w:color="auto"/>
        </w:rPr>
        <w:t>pose existential risks</w:t>
      </w:r>
      <w:r w:rsidRPr="00D5251F">
        <w:rPr>
          <w:rFonts w:asciiTheme="minorHAnsi" w:hAnsiTheme="minorHAnsi" w:cstheme="minorHAnsi"/>
          <w:sz w:val="24"/>
          <w:szCs w:val="24"/>
          <w:u w:val="single"/>
        </w:rPr>
        <w:t xml:space="preserve">. </w:t>
      </w:r>
      <w:r w:rsidRPr="00970852">
        <w:rPr>
          <w:rFonts w:asciiTheme="minorHAnsi" w:hAnsiTheme="minorHAnsi" w:cstheme="minorHAnsi"/>
          <w:sz w:val="24"/>
          <w:szCs w:val="24"/>
          <w:highlight w:val="green"/>
          <w:u w:val="single"/>
        </w:rPr>
        <w:t>This is</w:t>
      </w:r>
      <w:r w:rsidRPr="00D5251F">
        <w:rPr>
          <w:rFonts w:asciiTheme="minorHAnsi" w:hAnsiTheme="minorHAnsi" w:cstheme="minorHAnsi"/>
          <w:sz w:val="24"/>
          <w:szCs w:val="24"/>
          <w:u w:val="single"/>
        </w:rPr>
        <w:t xml:space="preserve"> </w:t>
      </w:r>
      <w:r w:rsidRPr="00970852">
        <w:rPr>
          <w:rFonts w:asciiTheme="minorHAnsi" w:hAnsiTheme="minorHAnsi" w:cstheme="minorHAnsi"/>
          <w:b/>
          <w:sz w:val="24"/>
          <w:szCs w:val="24"/>
          <w:highlight w:val="green"/>
          <w:u w:val="single"/>
        </w:rPr>
        <w:t>because of</w:t>
      </w:r>
      <w:r w:rsidRPr="00D5251F">
        <w:rPr>
          <w:rFonts w:asciiTheme="minorHAnsi" w:hAnsiTheme="minorHAnsi" w:cstheme="minorHAnsi"/>
          <w:sz w:val="24"/>
          <w:szCs w:val="24"/>
          <w:u w:val="single"/>
        </w:rPr>
        <w:t xml:space="preserve"> intrinsic </w:t>
      </w:r>
      <w:r w:rsidRPr="00970852">
        <w:rPr>
          <w:rFonts w:asciiTheme="minorHAnsi" w:hAnsiTheme="minorHAnsi" w:cstheme="minorHAnsi"/>
          <w:b/>
          <w:sz w:val="24"/>
          <w:szCs w:val="24"/>
          <w:highlight w:val="green"/>
          <w:u w:val="single"/>
        </w:rPr>
        <w:t>positive feedback loops</w:t>
      </w:r>
      <w:r w:rsidRPr="00D5251F">
        <w:rPr>
          <w:rFonts w:asciiTheme="minorHAnsi" w:hAnsiTheme="minorHAnsi" w:cstheme="minorHAnsi"/>
          <w:sz w:val="24"/>
          <w:szCs w:val="24"/>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970852">
        <w:rPr>
          <w:rFonts w:asciiTheme="minorHAnsi" w:hAnsiTheme="minorHAnsi" w:cstheme="minorHAnsi"/>
          <w:b/>
          <w:sz w:val="24"/>
          <w:szCs w:val="24"/>
          <w:highlight w:val="green"/>
          <w:u w:val="single"/>
        </w:rPr>
        <w:t>directly connected to</w:t>
      </w:r>
      <w:r w:rsidRPr="00D5251F">
        <w:rPr>
          <w:rFonts w:asciiTheme="minorHAnsi" w:hAnsiTheme="minorHAnsi" w:cstheme="minorHAnsi"/>
          <w:b/>
          <w:sz w:val="24"/>
          <w:szCs w:val="24"/>
          <w:u w:val="single"/>
        </w:rPr>
        <w:t xml:space="preserve"> </w:t>
      </w:r>
      <w:r w:rsidRPr="00D5251F">
        <w:rPr>
          <w:rFonts w:asciiTheme="minorHAnsi" w:hAnsiTheme="minorHAnsi" w:cstheme="minorHAnsi"/>
          <w:sz w:val="24"/>
          <w:szCs w:val="24"/>
          <w:u w:val="single"/>
        </w:rPr>
        <w:t xml:space="preserve">the provision of </w:t>
      </w:r>
      <w:r w:rsidRPr="00970852">
        <w:rPr>
          <w:rFonts w:asciiTheme="minorHAnsi" w:hAnsiTheme="minorHAnsi" w:cstheme="minorHAnsi"/>
          <w:b/>
          <w:sz w:val="24"/>
          <w:szCs w:val="24"/>
          <w:highlight w:val="green"/>
          <w:u w:val="single"/>
        </w:rPr>
        <w:t>food and water</w:t>
      </w:r>
      <w:r w:rsidRPr="00D5251F">
        <w:rPr>
          <w:rFonts w:asciiTheme="minorHAnsi" w:hAnsiTheme="minorHAnsi" w:cstheme="minorHAnsi"/>
          <w:sz w:val="24"/>
          <w:szCs w:val="24"/>
          <w:u w:val="single"/>
        </w:rPr>
        <w:t xml:space="preserve">, and </w:t>
      </w:r>
      <w:r w:rsidRPr="00970852">
        <w:rPr>
          <w:rFonts w:asciiTheme="minorHAnsi" w:hAnsiTheme="minorHAnsi" w:cstheme="minorHAnsi"/>
          <w:b/>
          <w:sz w:val="24"/>
          <w:szCs w:val="24"/>
          <w:highlight w:val="green"/>
          <w:u w:val="single"/>
        </w:rPr>
        <w:t>shortages</w:t>
      </w:r>
      <w:r w:rsidRPr="00D5251F">
        <w:rPr>
          <w:rFonts w:asciiTheme="minorHAnsi" w:hAnsiTheme="minorHAnsi" w:cstheme="minorHAnsi"/>
          <w:sz w:val="24"/>
          <w:szCs w:val="24"/>
          <w:u w:val="single"/>
        </w:rPr>
        <w:t xml:space="preserve"> of food and water can </w:t>
      </w:r>
      <w:r w:rsidRPr="00970852">
        <w:rPr>
          <w:rFonts w:asciiTheme="minorHAnsi" w:hAnsiTheme="minorHAnsi" w:cstheme="minorHAnsi"/>
          <w:b/>
          <w:sz w:val="24"/>
          <w:szCs w:val="24"/>
          <w:highlight w:val="green"/>
          <w:u w:val="single"/>
        </w:rPr>
        <w:t>create conflict</w:t>
      </w:r>
      <w:r w:rsidRPr="00D5251F">
        <w:rPr>
          <w:rFonts w:asciiTheme="minorHAnsi" w:hAnsiTheme="minorHAnsi" w:cstheme="minorHAnsi"/>
          <w:sz w:val="24"/>
          <w:szCs w:val="24"/>
          <w:u w:val="single"/>
        </w:rPr>
        <w:t xml:space="preserve"> and social unrest. </w:t>
      </w:r>
      <w:r w:rsidRPr="00D5251F">
        <w:rPr>
          <w:rFonts w:asciiTheme="minorHAnsi" w:hAnsiTheme="minorHAnsi" w:cstheme="minorHAnsi"/>
          <w:szCs w:val="24"/>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D5251F">
        <w:rPr>
          <w:rFonts w:asciiTheme="minorHAnsi" w:hAnsiTheme="minorHAnsi" w:cstheme="minorHAnsi"/>
          <w:sz w:val="24"/>
          <w:szCs w:val="24"/>
          <w:u w:val="single"/>
        </w:rPr>
        <w:t>Climate change intersects with freshwater resources because it is expected to exacerbate drought and water scarcity, as well as flooding</w:t>
      </w:r>
      <w:r w:rsidRPr="00D5251F">
        <w:rPr>
          <w:rFonts w:asciiTheme="minorHAnsi" w:hAnsiTheme="minorHAnsi" w:cstheme="minorHAnsi"/>
          <w:szCs w:val="24"/>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970852">
        <w:rPr>
          <w:rFonts w:asciiTheme="minorHAnsi" w:hAnsiTheme="minorHAnsi" w:cstheme="minorHAnsi"/>
          <w:b/>
          <w:sz w:val="24"/>
          <w:szCs w:val="24"/>
          <w:highlight w:val="green"/>
          <w:u w:val="single"/>
        </w:rPr>
        <w:t>Ample clean water</w:t>
      </w:r>
      <w:r w:rsidRPr="00D5251F">
        <w:rPr>
          <w:rFonts w:asciiTheme="minorHAnsi" w:hAnsiTheme="minorHAnsi" w:cstheme="minorHAnsi"/>
          <w:sz w:val="24"/>
          <w:szCs w:val="24"/>
          <w:u w:val="single"/>
        </w:rPr>
        <w:t xml:space="preserve"> is not a luxury—it </w:t>
      </w:r>
      <w:r w:rsidRPr="00970852">
        <w:rPr>
          <w:rFonts w:asciiTheme="minorHAnsi" w:hAnsiTheme="minorHAnsi" w:cstheme="minorHAnsi"/>
          <w:b/>
          <w:sz w:val="24"/>
          <w:szCs w:val="24"/>
          <w:highlight w:val="green"/>
          <w:u w:val="single"/>
        </w:rPr>
        <w:t>is essential for human survival</w:t>
      </w:r>
      <w:r w:rsidRPr="00D5251F">
        <w:rPr>
          <w:rFonts w:asciiTheme="minorHAnsi" w:hAnsiTheme="minorHAnsi" w:cstheme="minorHAnsi"/>
          <w:sz w:val="24"/>
          <w:szCs w:val="24"/>
          <w:u w:val="single"/>
        </w:rPr>
        <w:t>. Consequently, cities, regions and nations that lack clean freshwater are vulnerable to social disruption and disease</w:t>
      </w:r>
      <w:r w:rsidRPr="00D5251F">
        <w:rPr>
          <w:rFonts w:asciiTheme="minorHAnsi" w:hAnsiTheme="minorHAnsi" w:cstheme="minorHAnsi"/>
          <w:szCs w:val="24"/>
        </w:rPr>
        <w:t>.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w:t>
      </w:r>
      <w:proofErr w:type="spellStart"/>
      <w:r w:rsidRPr="00D5251F">
        <w:rPr>
          <w:rFonts w:asciiTheme="minorHAnsi" w:hAnsiTheme="minorHAnsi" w:cstheme="minorHAnsi"/>
          <w:szCs w:val="24"/>
        </w:rPr>
        <w:t>Diffenbaugh</w:t>
      </w:r>
      <w:proofErr w:type="spellEnd"/>
      <w:r w:rsidRPr="00D5251F">
        <w:rPr>
          <w:rFonts w:asciiTheme="minorHAnsi" w:hAnsiTheme="minorHAnsi" w:cstheme="minorHAnsi"/>
          <w:szCs w:val="24"/>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D5251F">
        <w:rPr>
          <w:rFonts w:asciiTheme="minorHAnsi" w:hAnsiTheme="minorHAnsi" w:cstheme="minorHAnsi"/>
          <w:sz w:val="24"/>
          <w:szCs w:val="24"/>
          <w:u w:val="single"/>
        </w:rPr>
        <w:t xml:space="preserve">The combination of positive feedback loops and societal inertia is fertile ground for global environmental catastrophes </w:t>
      </w:r>
      <w:r w:rsidRPr="00970852">
        <w:rPr>
          <w:rFonts w:asciiTheme="minorHAnsi" w:hAnsiTheme="minorHAnsi" w:cstheme="minorHAnsi"/>
          <w:b/>
          <w:sz w:val="24"/>
          <w:szCs w:val="24"/>
          <w:highlight w:val="green"/>
          <w:u w:val="single"/>
        </w:rPr>
        <w:t>Humans</w:t>
      </w:r>
      <w:r w:rsidRPr="00D5251F">
        <w:rPr>
          <w:rFonts w:asciiTheme="minorHAnsi" w:hAnsiTheme="minorHAnsi" w:cstheme="minorHAnsi"/>
          <w:sz w:val="24"/>
          <w:szCs w:val="24"/>
          <w:u w:val="single"/>
        </w:rPr>
        <w:t xml:space="preserve"> are remarkably ingenious, and </w:t>
      </w:r>
      <w:r w:rsidRPr="00970852">
        <w:rPr>
          <w:rFonts w:asciiTheme="minorHAnsi" w:hAnsiTheme="minorHAnsi" w:cstheme="minorHAnsi"/>
          <w:b/>
          <w:sz w:val="24"/>
          <w:szCs w:val="24"/>
          <w:highlight w:val="green"/>
          <w:u w:val="single"/>
        </w:rPr>
        <w:t>have adapted</w:t>
      </w:r>
      <w:r w:rsidRPr="00D5251F">
        <w:rPr>
          <w:rFonts w:asciiTheme="minorHAnsi" w:hAnsiTheme="minorHAnsi" w:cstheme="minorHAnsi"/>
          <w:sz w:val="24"/>
          <w:szCs w:val="24"/>
          <w:u w:val="single"/>
        </w:rPr>
        <w:t xml:space="preserve"> to crises </w:t>
      </w:r>
      <w:r w:rsidRPr="00970852">
        <w:rPr>
          <w:rFonts w:asciiTheme="minorHAnsi" w:hAnsiTheme="minorHAnsi" w:cstheme="minorHAnsi"/>
          <w:b/>
          <w:sz w:val="24"/>
          <w:szCs w:val="24"/>
          <w:highlight w:val="green"/>
          <w:u w:val="single"/>
        </w:rPr>
        <w:t>throughout</w:t>
      </w:r>
      <w:r w:rsidRPr="00970852">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their </w:t>
      </w:r>
      <w:r w:rsidRPr="00970852">
        <w:rPr>
          <w:rFonts w:asciiTheme="minorHAnsi" w:hAnsiTheme="minorHAnsi" w:cstheme="minorHAnsi"/>
          <w:b/>
          <w:sz w:val="24"/>
          <w:szCs w:val="24"/>
          <w:highlight w:val="green"/>
          <w:u w:val="single"/>
        </w:rPr>
        <w:t>history</w:t>
      </w:r>
      <w:r w:rsidRPr="00D5251F">
        <w:rPr>
          <w:rFonts w:asciiTheme="minorHAnsi" w:hAnsiTheme="minorHAnsi" w:cstheme="minorHAnsi"/>
          <w:sz w:val="24"/>
          <w:szCs w:val="24"/>
          <w:u w:val="single"/>
        </w:rPr>
        <w:t xml:space="preserve">. Our doom has been repeatedly predicted, only to be averted by innovation (Ridley, 2011). </w:t>
      </w:r>
      <w:r w:rsidRPr="00970852">
        <w:rPr>
          <w:rFonts w:asciiTheme="minorHAnsi" w:hAnsiTheme="minorHAnsi" w:cstheme="minorHAnsi"/>
          <w:b/>
          <w:sz w:val="24"/>
          <w:szCs w:val="24"/>
          <w:highlight w:val="green"/>
          <w:u w:val="single"/>
        </w:rPr>
        <w:t>However</w:t>
      </w:r>
      <w:r w:rsidRPr="00D5251F">
        <w:rPr>
          <w:rFonts w:asciiTheme="minorHAnsi" w:hAnsiTheme="minorHAnsi" w:cstheme="minorHAnsi"/>
          <w:sz w:val="24"/>
          <w:szCs w:val="24"/>
          <w:u w:val="single"/>
        </w:rPr>
        <w:t xml:space="preserve">, the many </w:t>
      </w:r>
      <w:r w:rsidRPr="00970852">
        <w:rPr>
          <w:rFonts w:asciiTheme="minorHAnsi" w:hAnsiTheme="minorHAnsi" w:cstheme="minorHAnsi"/>
          <w:b/>
          <w:sz w:val="24"/>
          <w:szCs w:val="24"/>
          <w:highlight w:val="green"/>
          <w:u w:val="single"/>
        </w:rPr>
        <w:t>stories</w:t>
      </w:r>
      <w:r w:rsidRPr="00970852">
        <w:rPr>
          <w:rFonts w:asciiTheme="minorHAnsi" w:hAnsiTheme="minorHAnsi" w:cstheme="minorHAnsi"/>
          <w:sz w:val="24"/>
          <w:szCs w:val="24"/>
          <w:highlight w:val="green"/>
          <w:u w:val="single"/>
        </w:rPr>
        <w:t xml:space="preserve"> </w:t>
      </w:r>
      <w:r w:rsidRPr="00970852">
        <w:rPr>
          <w:rFonts w:asciiTheme="minorHAnsi" w:hAnsiTheme="minorHAnsi" w:cstheme="minorHAnsi"/>
          <w:b/>
          <w:sz w:val="24"/>
          <w:szCs w:val="24"/>
          <w:highlight w:val="green"/>
          <w:u w:val="single"/>
        </w:rPr>
        <w:t>of</w:t>
      </w:r>
      <w:r w:rsidRPr="00D5251F">
        <w:rPr>
          <w:rFonts w:asciiTheme="minorHAnsi" w:hAnsiTheme="minorHAnsi" w:cstheme="minorHAnsi"/>
          <w:sz w:val="24"/>
          <w:szCs w:val="24"/>
          <w:u w:val="single"/>
        </w:rPr>
        <w:t xml:space="preserve"> human ingenuity </w:t>
      </w:r>
      <w:r w:rsidRPr="00970852">
        <w:rPr>
          <w:rFonts w:asciiTheme="minorHAnsi" w:hAnsiTheme="minorHAnsi" w:cstheme="minorHAnsi"/>
          <w:b/>
          <w:sz w:val="24"/>
          <w:szCs w:val="24"/>
          <w:highlight w:val="green"/>
          <w:u w:val="single"/>
        </w:rPr>
        <w:t>successfully</w:t>
      </w:r>
      <w:r w:rsidRPr="00970852">
        <w:rPr>
          <w:rFonts w:asciiTheme="minorHAnsi" w:hAnsiTheme="minorHAnsi" w:cstheme="minorHAnsi"/>
          <w:sz w:val="24"/>
          <w:szCs w:val="24"/>
          <w:highlight w:val="green"/>
          <w:u w:val="single"/>
        </w:rPr>
        <w:t xml:space="preserve"> </w:t>
      </w:r>
      <w:r w:rsidRPr="00970852">
        <w:rPr>
          <w:rFonts w:asciiTheme="minorHAnsi" w:hAnsiTheme="minorHAnsi" w:cstheme="minorHAnsi"/>
          <w:b/>
          <w:sz w:val="24"/>
          <w:szCs w:val="24"/>
          <w:highlight w:val="green"/>
          <w:u w:val="single"/>
        </w:rPr>
        <w:t>addressing</w:t>
      </w:r>
      <w:r w:rsidRPr="00970852">
        <w:rPr>
          <w:rFonts w:asciiTheme="minorHAnsi" w:hAnsiTheme="minorHAnsi" w:cstheme="minorHAnsi"/>
          <w:sz w:val="24"/>
          <w:szCs w:val="24"/>
          <w:highlight w:val="green"/>
          <w:u w:val="single"/>
        </w:rPr>
        <w:t xml:space="preserve"> </w:t>
      </w:r>
      <w:r w:rsidRPr="00970852">
        <w:rPr>
          <w:rFonts w:asciiTheme="minorHAnsi" w:hAnsiTheme="minorHAnsi" w:cstheme="minorHAnsi"/>
          <w:b/>
          <w:sz w:val="24"/>
          <w:szCs w:val="24"/>
          <w:highlight w:val="green"/>
          <w:u w:val="single"/>
        </w:rPr>
        <w:t>existential risks</w:t>
      </w:r>
      <w:r w:rsidRPr="00D5251F">
        <w:rPr>
          <w:rFonts w:asciiTheme="minorHAnsi" w:hAnsiTheme="minorHAnsi" w:cstheme="minorHAnsi"/>
          <w:sz w:val="24"/>
          <w:szCs w:val="24"/>
          <w:u w:val="single"/>
        </w:rPr>
        <w:t xml:space="preserve"> such as global famine or extreme air pollution </w:t>
      </w:r>
      <w:r w:rsidRPr="00970852">
        <w:rPr>
          <w:rFonts w:asciiTheme="minorHAnsi" w:hAnsiTheme="minorHAnsi" w:cstheme="minorHAnsi"/>
          <w:b/>
          <w:sz w:val="24"/>
          <w:szCs w:val="24"/>
          <w:highlight w:val="green"/>
          <w:u w:val="single"/>
        </w:rPr>
        <w:t>represent</w:t>
      </w:r>
      <w:r w:rsidRPr="00D5251F">
        <w:rPr>
          <w:rFonts w:asciiTheme="minorHAnsi" w:hAnsiTheme="minorHAnsi" w:cstheme="minorHAnsi"/>
          <w:sz w:val="24"/>
          <w:szCs w:val="24"/>
          <w:u w:val="single"/>
        </w:rPr>
        <w:t xml:space="preserve"> environmental </w:t>
      </w:r>
      <w:r w:rsidRPr="00970852">
        <w:rPr>
          <w:rFonts w:asciiTheme="minorHAnsi" w:hAnsiTheme="minorHAnsi" w:cstheme="minorHAnsi"/>
          <w:sz w:val="24"/>
          <w:szCs w:val="24"/>
          <w:highlight w:val="green"/>
          <w:u w:val="single"/>
        </w:rPr>
        <w:t>c</w:t>
      </w:r>
      <w:r w:rsidRPr="00970852">
        <w:rPr>
          <w:rFonts w:asciiTheme="minorHAnsi" w:hAnsiTheme="minorHAnsi" w:cstheme="minorHAnsi"/>
          <w:b/>
          <w:sz w:val="24"/>
          <w:szCs w:val="24"/>
          <w:highlight w:val="green"/>
          <w:u w:val="single"/>
        </w:rPr>
        <w:t>hallenges that are</w:t>
      </w:r>
      <w:r w:rsidRPr="00970852">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largely </w:t>
      </w:r>
      <w:r w:rsidRPr="00970852">
        <w:rPr>
          <w:rFonts w:asciiTheme="minorHAnsi" w:hAnsiTheme="minorHAnsi" w:cstheme="minorHAnsi"/>
          <w:b/>
          <w:sz w:val="24"/>
          <w:szCs w:val="24"/>
          <w:highlight w:val="green"/>
          <w:u w:val="single"/>
        </w:rPr>
        <w:t>linear</w:t>
      </w:r>
      <w:r w:rsidRPr="00970852">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have immediate consequences, </w:t>
      </w:r>
      <w:r w:rsidRPr="00970852">
        <w:rPr>
          <w:rFonts w:asciiTheme="minorHAnsi" w:hAnsiTheme="minorHAnsi" w:cstheme="minorHAnsi"/>
          <w:b/>
          <w:sz w:val="24"/>
          <w:szCs w:val="24"/>
          <w:highlight w:val="green"/>
          <w:u w:val="single"/>
        </w:rPr>
        <w:t>and operate without positive feedbacks</w:t>
      </w:r>
      <w:r w:rsidRPr="00D5251F">
        <w:rPr>
          <w:rFonts w:asciiTheme="minorHAnsi" w:hAnsiTheme="minorHAnsi" w:cstheme="minorHAnsi"/>
          <w:sz w:val="24"/>
          <w:szCs w:val="24"/>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D5251F">
        <w:rPr>
          <w:rFonts w:asciiTheme="minorHAnsi" w:hAnsiTheme="minorHAnsi" w:cstheme="minorHAnsi"/>
          <w:szCs w:val="24"/>
        </w:rPr>
        <w:t xml:space="preserve">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w:t>
      </w:r>
      <w:r w:rsidRPr="00D5251F">
        <w:rPr>
          <w:rFonts w:asciiTheme="minorHAnsi" w:hAnsiTheme="minorHAnsi" w:cstheme="minorHAnsi"/>
          <w:sz w:val="24"/>
          <w:szCs w:val="24"/>
          <w:u w:val="single"/>
        </w:rPr>
        <w:t xml:space="preserve">/). Secondly, unlike past environmental challenges, </w:t>
      </w:r>
      <w:r w:rsidRPr="00D5251F">
        <w:rPr>
          <w:rFonts w:asciiTheme="minorHAnsi" w:hAnsiTheme="minorHAnsi" w:cstheme="minorHAnsi"/>
          <w:b/>
          <w:bCs/>
          <w:sz w:val="24"/>
          <w:szCs w:val="24"/>
          <w:u w:val="single"/>
        </w:rPr>
        <w:t>the Earth’s climate system is rife with positive feedback loops</w:t>
      </w:r>
      <w:r w:rsidRPr="00D5251F">
        <w:rPr>
          <w:rFonts w:asciiTheme="minorHAnsi" w:hAnsiTheme="minorHAnsi" w:cstheme="minorHAnsi"/>
          <w:sz w:val="24"/>
          <w:szCs w:val="24"/>
          <w:u w:val="single"/>
        </w:rPr>
        <w:t xml:space="preserve">. In particular, as CO2 increases and the climate warms, that </w:t>
      </w:r>
      <w:r w:rsidRPr="00D5251F">
        <w:rPr>
          <w:rFonts w:asciiTheme="minorHAnsi" w:hAnsiTheme="minorHAnsi" w:cstheme="minorHAnsi"/>
          <w:b/>
          <w:bCs/>
          <w:sz w:val="24"/>
          <w:szCs w:val="24"/>
          <w:u w:val="single"/>
        </w:rPr>
        <w:t>very warming can cause more CO2 release</w:t>
      </w:r>
      <w:r w:rsidRPr="00D5251F">
        <w:rPr>
          <w:rFonts w:asciiTheme="minorHAnsi" w:hAnsiTheme="minorHAnsi" w:cstheme="minorHAnsi"/>
          <w:sz w:val="24"/>
          <w:szCs w:val="24"/>
          <w:u w:val="single"/>
        </w:rPr>
        <w:t xml:space="preserve"> which further increases global warming, and then more CO2, and so on.</w:t>
      </w:r>
      <w:r w:rsidRPr="00D5251F">
        <w:rPr>
          <w:rFonts w:asciiTheme="minorHAnsi" w:hAnsiTheme="minorHAnsi" w:cstheme="minorHAnsi"/>
          <w:szCs w:val="24"/>
        </w:rPr>
        <w:t xml:space="preserve"> Table 2 summarizes the best documented positive feedback loops for the Earth’s climate system. These feedbacks can be neatly categorized into carbon cycle, biogeochemical, </w:t>
      </w:r>
      <w:proofErr w:type="spellStart"/>
      <w:r w:rsidRPr="00D5251F">
        <w:rPr>
          <w:rFonts w:asciiTheme="minorHAnsi" w:hAnsiTheme="minorHAnsi" w:cstheme="minorHAnsi"/>
          <w:szCs w:val="24"/>
        </w:rPr>
        <w:t>biogeophysical</w:t>
      </w:r>
      <w:proofErr w:type="spellEnd"/>
      <w:r w:rsidRPr="00D5251F">
        <w:rPr>
          <w:rFonts w:asciiTheme="minorHAnsi" w:hAnsiTheme="minorHAnsi" w:cstheme="minorHAnsi"/>
          <w:szCs w:val="24"/>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D5251F">
        <w:rPr>
          <w:rFonts w:asciiTheme="minorHAnsi" w:hAnsiTheme="minorHAnsi" w:cstheme="minorHAnsi"/>
          <w:szCs w:val="24"/>
        </w:rPr>
        <w:t>Totterdell</w:t>
      </w:r>
      <w:proofErr w:type="spellEnd"/>
      <w:r w:rsidRPr="00D5251F">
        <w:rPr>
          <w:rFonts w:asciiTheme="minorHAnsi" w:hAnsiTheme="minorHAnsi" w:cstheme="minorHAnsi"/>
          <w:szCs w:val="24"/>
        </w:rPr>
        <w:t xml:space="preserve">, 2000; </w:t>
      </w:r>
      <w:proofErr w:type="spellStart"/>
      <w:r w:rsidRPr="00D5251F">
        <w:rPr>
          <w:rFonts w:asciiTheme="minorHAnsi" w:hAnsiTheme="minorHAnsi" w:cstheme="minorHAnsi"/>
          <w:szCs w:val="24"/>
        </w:rPr>
        <w:t>Hajima</w:t>
      </w:r>
      <w:proofErr w:type="spellEnd"/>
      <w:r w:rsidRPr="00D5251F">
        <w:rPr>
          <w:rFonts w:asciiTheme="minorHAnsi" w:hAnsiTheme="minorHAnsi" w:cstheme="minorHAnsi"/>
          <w:szCs w:val="24"/>
        </w:rPr>
        <w:t xml:space="preserve">, </w:t>
      </w:r>
      <w:proofErr w:type="spellStart"/>
      <w:r w:rsidRPr="00D5251F">
        <w:rPr>
          <w:rFonts w:asciiTheme="minorHAnsi" w:hAnsiTheme="minorHAnsi" w:cstheme="minorHAnsi"/>
          <w:szCs w:val="24"/>
        </w:rPr>
        <w:t>Tachiiri</w:t>
      </w:r>
      <w:proofErr w:type="spellEnd"/>
      <w:r w:rsidRPr="00D5251F">
        <w:rPr>
          <w:rFonts w:asciiTheme="minorHAnsi" w:hAnsiTheme="minorHAnsi" w:cstheme="minorHAnsi"/>
          <w:szCs w:val="24"/>
        </w:rPr>
        <w:t xml:space="preserve">, Ito, &amp; </w:t>
      </w:r>
      <w:proofErr w:type="spellStart"/>
      <w:r w:rsidRPr="00D5251F">
        <w:rPr>
          <w:rFonts w:asciiTheme="minorHAnsi" w:hAnsiTheme="minorHAnsi" w:cstheme="minorHAnsi"/>
          <w:szCs w:val="24"/>
        </w:rPr>
        <w:t>Kawamiya</w:t>
      </w:r>
      <w:proofErr w:type="spellEnd"/>
      <w:r w:rsidRPr="00D5251F">
        <w:rPr>
          <w:rFonts w:asciiTheme="minorHAnsi" w:hAnsiTheme="minorHAnsi" w:cstheme="minorHAnsi"/>
          <w:szCs w:val="24"/>
        </w:rPr>
        <w:t xml:space="preserve">, 2014; </w:t>
      </w:r>
      <w:proofErr w:type="spellStart"/>
      <w:r w:rsidRPr="00D5251F">
        <w:rPr>
          <w:rFonts w:asciiTheme="minorHAnsi" w:hAnsiTheme="minorHAnsi" w:cstheme="minorHAnsi"/>
          <w:szCs w:val="24"/>
        </w:rPr>
        <w:t>Knutti</w:t>
      </w:r>
      <w:proofErr w:type="spellEnd"/>
      <w:r w:rsidRPr="00D5251F">
        <w:rPr>
          <w:rFonts w:asciiTheme="minorHAnsi" w:hAnsiTheme="minorHAnsi" w:cstheme="minorHAnsi"/>
          <w:szCs w:val="24"/>
        </w:rPr>
        <w:t xml:space="preserve"> &amp; </w:t>
      </w:r>
      <w:proofErr w:type="spellStart"/>
      <w:r w:rsidRPr="00D5251F">
        <w:rPr>
          <w:rFonts w:asciiTheme="minorHAnsi" w:hAnsiTheme="minorHAnsi" w:cstheme="minorHAnsi"/>
          <w:szCs w:val="24"/>
        </w:rPr>
        <w:t>Rugenstein</w:t>
      </w:r>
      <w:proofErr w:type="spellEnd"/>
      <w:r w:rsidRPr="00D5251F">
        <w:rPr>
          <w:rFonts w:asciiTheme="minorHAnsi" w:hAnsiTheme="minorHAnsi" w:cstheme="minorHAnsi"/>
          <w:szCs w:val="24"/>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D5251F">
        <w:rPr>
          <w:rFonts w:asciiTheme="minorHAnsi" w:hAnsiTheme="minorHAnsi" w:cstheme="minorHAnsi"/>
          <w:szCs w:val="24"/>
        </w:rPr>
        <w:t>Friedlingstein</w:t>
      </w:r>
      <w:proofErr w:type="spellEnd"/>
      <w:r w:rsidRPr="00D5251F">
        <w:rPr>
          <w:rFonts w:asciiTheme="minorHAnsi" w:hAnsiTheme="minorHAnsi" w:cstheme="minorHAnsi"/>
          <w:szCs w:val="24"/>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D5251F">
        <w:rPr>
          <w:rFonts w:asciiTheme="minorHAnsi" w:hAnsiTheme="minorHAnsi" w:cstheme="minorHAnsi"/>
          <w:szCs w:val="24"/>
        </w:rPr>
        <w:t>biogeophysical</w:t>
      </w:r>
      <w:proofErr w:type="spellEnd"/>
      <w:r w:rsidRPr="00D5251F">
        <w:rPr>
          <w:rFonts w:asciiTheme="minorHAnsi" w:hAnsiTheme="minorHAnsi" w:cstheme="minorHAnsi"/>
          <w:szCs w:val="24"/>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D5251F">
        <w:rPr>
          <w:rFonts w:asciiTheme="minorHAnsi" w:hAnsiTheme="minorHAnsi" w:cstheme="minorHAnsi"/>
          <w:szCs w:val="24"/>
        </w:rPr>
        <w:t>Chamey</w:t>
      </w:r>
      <w:proofErr w:type="spellEnd"/>
      <w:r w:rsidRPr="00D5251F">
        <w:rPr>
          <w:rFonts w:asciiTheme="minorHAnsi" w:hAnsiTheme="minorHAnsi" w:cstheme="minorHAnsi"/>
          <w:szCs w:val="24"/>
        </w:rPr>
        <w:t>, Stone, &amp; Quirk, 1975). To top it off, overgrazing depletes the soil, leading to augmented vegetation loss (</w:t>
      </w:r>
      <w:proofErr w:type="spellStart"/>
      <w:r w:rsidRPr="00D5251F">
        <w:rPr>
          <w:rFonts w:asciiTheme="minorHAnsi" w:hAnsiTheme="minorHAnsi" w:cstheme="minorHAnsi"/>
          <w:szCs w:val="24"/>
        </w:rPr>
        <w:t>Anderies</w:t>
      </w:r>
      <w:proofErr w:type="spellEnd"/>
      <w:r w:rsidRPr="00D5251F">
        <w:rPr>
          <w:rFonts w:asciiTheme="minorHAnsi" w:hAnsiTheme="minorHAnsi" w:cstheme="minorHAnsi"/>
          <w:szCs w:val="24"/>
        </w:rPr>
        <w:t xml:space="preserve">, Janssen, &amp; Walker, 2002). Climate change often also increases the risk of forest fires, as a result of higher temperatures and persistent drought conditions. The expectation is that </w:t>
      </w:r>
      <w:r w:rsidRPr="00970852">
        <w:rPr>
          <w:rFonts w:asciiTheme="minorHAnsi" w:hAnsiTheme="minorHAnsi" w:cstheme="minorHAnsi"/>
          <w:b/>
          <w:sz w:val="24"/>
          <w:szCs w:val="24"/>
          <w:highlight w:val="green"/>
          <w:u w:val="single"/>
        </w:rPr>
        <w:t>forest fires will become more</w:t>
      </w:r>
      <w:r w:rsidRPr="00D5251F">
        <w:rPr>
          <w:rFonts w:asciiTheme="minorHAnsi" w:hAnsiTheme="minorHAnsi" w:cstheme="minorHAnsi"/>
          <w:b/>
          <w:sz w:val="24"/>
          <w:szCs w:val="24"/>
          <w:u w:val="single"/>
        </w:rPr>
        <w:t xml:space="preserve"> </w:t>
      </w:r>
      <w:r w:rsidRPr="00970852">
        <w:rPr>
          <w:rFonts w:asciiTheme="minorHAnsi" w:hAnsiTheme="minorHAnsi" w:cstheme="minorHAnsi"/>
          <w:b/>
          <w:sz w:val="24"/>
          <w:szCs w:val="24"/>
          <w:highlight w:val="green"/>
          <w:u w:val="single"/>
        </w:rPr>
        <w:t>frequent</w:t>
      </w:r>
      <w:r w:rsidRPr="00D5251F">
        <w:rPr>
          <w:rFonts w:asciiTheme="minorHAnsi" w:hAnsiTheme="minorHAnsi" w:cstheme="minorHAnsi"/>
          <w:szCs w:val="24"/>
        </w:rPr>
        <w:t xml:space="preserve"> and severe with climate warming and drought (</w:t>
      </w:r>
      <w:proofErr w:type="spellStart"/>
      <w:r w:rsidRPr="00D5251F">
        <w:rPr>
          <w:rFonts w:asciiTheme="minorHAnsi" w:hAnsiTheme="minorHAnsi" w:cstheme="minorHAnsi"/>
          <w:szCs w:val="24"/>
        </w:rPr>
        <w:t>Scholze</w:t>
      </w:r>
      <w:proofErr w:type="spellEnd"/>
      <w:r w:rsidRPr="00D5251F">
        <w:rPr>
          <w:rFonts w:asciiTheme="minorHAnsi" w:hAnsiTheme="minorHAnsi" w:cstheme="minorHAnsi"/>
          <w:szCs w:val="24"/>
        </w:rPr>
        <w:t>, Knorr, Arnell, &amp; Prentice, 2006), a trend for which we have already seen evidence (Allen et al., 2010). Tragically, the increased severity and risk of Southern California wildfires recently predicted by climate scientists (</w:t>
      </w:r>
      <w:proofErr w:type="spellStart"/>
      <w:r w:rsidRPr="00D5251F">
        <w:rPr>
          <w:rFonts w:asciiTheme="minorHAnsi" w:hAnsiTheme="minorHAnsi" w:cstheme="minorHAnsi"/>
          <w:szCs w:val="24"/>
        </w:rPr>
        <w:t>Jin</w:t>
      </w:r>
      <w:proofErr w:type="spellEnd"/>
      <w:r w:rsidRPr="00D5251F">
        <w:rPr>
          <w:rFonts w:asciiTheme="minorHAnsi" w:hAnsiTheme="minorHAnsi" w:cstheme="minorHAnsi"/>
          <w:szCs w:val="24"/>
        </w:rPr>
        <w:t xml:space="preserve"> et al., 2015), was realized in December 2017, with the largest fire in the history of California (the “Thomas fire” that burned 282,000 acres, https://www.vox.com/2017/12/27/16822180/thomas-fire-california-largest-wildfire). </w:t>
      </w:r>
      <w:r w:rsidRPr="00D5251F">
        <w:rPr>
          <w:rFonts w:asciiTheme="minorHAnsi" w:hAnsiTheme="minorHAnsi" w:cstheme="minorHAnsi"/>
          <w:sz w:val="24"/>
          <w:szCs w:val="24"/>
          <w:u w:val="single"/>
        </w:rPr>
        <w:t xml:space="preserve">This </w:t>
      </w:r>
      <w:r w:rsidRPr="00970852">
        <w:rPr>
          <w:rFonts w:asciiTheme="minorHAnsi" w:hAnsiTheme="minorHAnsi" w:cstheme="minorHAnsi"/>
          <w:b/>
          <w:sz w:val="24"/>
          <w:szCs w:val="24"/>
          <w:highlight w:val="green"/>
          <w:u w:val="single"/>
        </w:rPr>
        <w:t>catastrophic fire</w:t>
      </w:r>
      <w:r w:rsidRPr="00D5251F">
        <w:rPr>
          <w:rFonts w:asciiTheme="minorHAnsi" w:hAnsiTheme="minorHAnsi" w:cstheme="minorHAnsi"/>
          <w:sz w:val="24"/>
          <w:szCs w:val="24"/>
          <w:u w:val="single"/>
        </w:rPr>
        <w:t xml:space="preserve"> embodies the sorts of positive feedbacks and interacting factors that </w:t>
      </w:r>
      <w:r w:rsidRPr="00970852">
        <w:rPr>
          <w:rFonts w:asciiTheme="minorHAnsi" w:hAnsiTheme="minorHAnsi" w:cstheme="minorHAnsi"/>
          <w:b/>
          <w:sz w:val="24"/>
          <w:szCs w:val="24"/>
          <w:highlight w:val="green"/>
          <w:u w:val="single"/>
        </w:rPr>
        <w:t>could catch humanity off-guard and produce a</w:t>
      </w:r>
      <w:r w:rsidRPr="00970852">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true </w:t>
      </w:r>
      <w:r w:rsidRPr="00970852">
        <w:rPr>
          <w:rFonts w:asciiTheme="minorHAnsi" w:hAnsiTheme="minorHAnsi" w:cstheme="minorHAnsi"/>
          <w:b/>
          <w:sz w:val="24"/>
          <w:szCs w:val="24"/>
          <w:highlight w:val="green"/>
          <w:u w:val="single"/>
        </w:rPr>
        <w:t>apocalyptic event.</w:t>
      </w:r>
      <w:r w:rsidRPr="00970852">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Record-breaking rains produced an extraordinary flush of new vegetation, that then dried out as record heat waves and dry conditions took hold, coupled with stronger than normal winds, and ignition.</w:t>
      </w:r>
      <w:r w:rsidRPr="00D5251F">
        <w:rPr>
          <w:rFonts w:asciiTheme="minorHAnsi" w:hAnsiTheme="minorHAnsi" w:cstheme="minorHAnsi"/>
          <w:szCs w:val="24"/>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D5251F">
        <w:rPr>
          <w:rFonts w:asciiTheme="minorHAnsi" w:hAnsiTheme="minorHAnsi" w:cstheme="minorHAnsi"/>
          <w:szCs w:val="24"/>
        </w:rPr>
        <w:t>Wetherald</w:t>
      </w:r>
      <w:proofErr w:type="spellEnd"/>
      <w:r w:rsidRPr="00D5251F">
        <w:rPr>
          <w:rFonts w:asciiTheme="minorHAnsi" w:hAnsiTheme="minorHAnsi" w:cstheme="minorHAnsi"/>
          <w:szCs w:val="24"/>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D5251F">
        <w:rPr>
          <w:rFonts w:asciiTheme="minorHAnsi" w:hAnsiTheme="minorHAnsi" w:cstheme="minorHAnsi"/>
          <w:szCs w:val="24"/>
        </w:rPr>
        <w:t>Lashof</w:t>
      </w:r>
      <w:proofErr w:type="spellEnd"/>
      <w:r w:rsidRPr="00D5251F">
        <w:rPr>
          <w:rFonts w:asciiTheme="minorHAnsi" w:hAnsiTheme="minorHAnsi" w:cstheme="minorHAnsi"/>
          <w:szCs w:val="24"/>
        </w:rPr>
        <w:t xml:space="preserve">, DeAngelo, </w:t>
      </w:r>
      <w:proofErr w:type="spellStart"/>
      <w:r w:rsidRPr="00D5251F">
        <w:rPr>
          <w:rFonts w:asciiTheme="minorHAnsi" w:hAnsiTheme="minorHAnsi" w:cstheme="minorHAnsi"/>
          <w:szCs w:val="24"/>
        </w:rPr>
        <w:t>Saleska</w:t>
      </w:r>
      <w:proofErr w:type="spellEnd"/>
      <w:r w:rsidRPr="00D5251F">
        <w:rPr>
          <w:rFonts w:asciiTheme="minorHAnsi" w:hAnsiTheme="minorHAnsi" w:cstheme="minorHAnsi"/>
          <w:szCs w:val="24"/>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D5251F">
        <w:rPr>
          <w:rFonts w:asciiTheme="minorHAnsi" w:hAnsiTheme="minorHAnsi" w:cstheme="minorHAnsi"/>
          <w:szCs w:val="24"/>
        </w:rPr>
        <w:t>Burgman</w:t>
      </w:r>
      <w:proofErr w:type="spellEnd"/>
      <w:r w:rsidRPr="00D5251F">
        <w:rPr>
          <w:rFonts w:asciiTheme="minorHAnsi" w:hAnsiTheme="minorHAnsi" w:cstheme="minorHAnsi"/>
          <w:szCs w:val="24"/>
        </w:rPr>
        <w:t xml:space="preserve">, &amp; Norris, 2009). </w:t>
      </w:r>
      <w:r w:rsidRPr="00D5251F">
        <w:rPr>
          <w:rFonts w:asciiTheme="minorHAnsi" w:hAnsiTheme="minorHAnsi" w:cstheme="minorHAnsi"/>
          <w:sz w:val="24"/>
          <w:szCs w:val="24"/>
          <w:u w:val="single"/>
        </w:rPr>
        <w:t xml:space="preserve">The key lesson from the long list of potentially positive feedbacks and their interactions is that </w:t>
      </w:r>
      <w:r w:rsidRPr="00970852">
        <w:rPr>
          <w:rFonts w:asciiTheme="minorHAnsi" w:hAnsiTheme="minorHAnsi" w:cstheme="minorHAnsi"/>
          <w:b/>
          <w:sz w:val="24"/>
          <w:szCs w:val="24"/>
          <w:highlight w:val="green"/>
          <w:u w:val="single"/>
        </w:rPr>
        <w:t>runaway climate change,</w:t>
      </w:r>
      <w:r w:rsidRPr="00D5251F">
        <w:rPr>
          <w:rFonts w:asciiTheme="minorHAnsi" w:hAnsiTheme="minorHAnsi" w:cstheme="minorHAnsi"/>
          <w:sz w:val="24"/>
          <w:szCs w:val="24"/>
          <w:u w:val="single"/>
        </w:rPr>
        <w:t xml:space="preserve"> and runaway perturbations have to be taken as a serious possibility</w:t>
      </w:r>
      <w:r w:rsidRPr="00D5251F">
        <w:rPr>
          <w:rFonts w:asciiTheme="minorHAnsi" w:hAnsiTheme="minorHAnsi" w:cstheme="minorHAnsi"/>
          <w:szCs w:val="24"/>
        </w:rPr>
        <w:t>. Table 2 is just a snapshot of the type of feedbacks that have been identified (see Supplementary material for a more thorough explanation of positive feedback loops).</w:t>
      </w:r>
      <w:r w:rsidRPr="00D5251F">
        <w:rPr>
          <w:rFonts w:asciiTheme="minorHAnsi" w:hAnsiTheme="minorHAnsi" w:cstheme="minorHAnsi"/>
          <w:sz w:val="24"/>
          <w:szCs w:val="24"/>
          <w:u w:val="single"/>
        </w:rPr>
        <w:t xml:space="preserve"> However, this list is not exhaustive and the possibility of undiscovered positive feedbacks </w:t>
      </w:r>
      <w:r w:rsidRPr="00970852">
        <w:rPr>
          <w:rFonts w:asciiTheme="minorHAnsi" w:hAnsiTheme="minorHAnsi" w:cstheme="minorHAnsi"/>
          <w:b/>
          <w:sz w:val="24"/>
          <w:szCs w:val="24"/>
          <w:highlight w:val="green"/>
          <w:u w:val="single"/>
        </w:rPr>
        <w:t>portends</w:t>
      </w:r>
      <w:r w:rsidRPr="00D5251F">
        <w:rPr>
          <w:rFonts w:asciiTheme="minorHAnsi" w:hAnsiTheme="minorHAnsi" w:cstheme="minorHAnsi"/>
          <w:sz w:val="24"/>
          <w:szCs w:val="24"/>
          <w:u w:val="single"/>
        </w:rPr>
        <w:t xml:space="preserve"> even greater </w:t>
      </w:r>
      <w:r w:rsidRPr="00970852">
        <w:rPr>
          <w:rFonts w:asciiTheme="minorHAnsi" w:hAnsiTheme="minorHAnsi" w:cstheme="minorHAnsi"/>
          <w:b/>
          <w:sz w:val="24"/>
          <w:szCs w:val="24"/>
          <w:highlight w:val="green"/>
          <w:u w:val="single"/>
        </w:rPr>
        <w:t>existential risks</w:t>
      </w:r>
      <w:r w:rsidRPr="00D5251F">
        <w:rPr>
          <w:rFonts w:asciiTheme="minorHAnsi" w:hAnsiTheme="minorHAnsi" w:cstheme="minorHAnsi"/>
          <w:sz w:val="24"/>
          <w:szCs w:val="24"/>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7C34CB65" w14:textId="4CAA1C60" w:rsidR="007A2888" w:rsidRDefault="000A4590" w:rsidP="007A2888">
      <w:pPr>
        <w:pStyle w:val="Heading2"/>
      </w:pPr>
      <w:r>
        <w:t>ROB/FW</w:t>
      </w:r>
    </w:p>
    <w:p w14:paraId="3DC39FB7" w14:textId="77777777" w:rsidR="000A4590" w:rsidRPr="00F57DF3" w:rsidRDefault="000A4590" w:rsidP="000A4590">
      <w:pPr>
        <w:pStyle w:val="Heading4"/>
        <w:rPr>
          <w:rFonts w:eastAsia="MS Gothic" w:cs="Times New Roman"/>
          <w:u w:val="single"/>
        </w:rPr>
      </w:pPr>
      <w:r w:rsidRPr="00F57DF3">
        <w:rPr>
          <w:u w:val="single"/>
        </w:rPr>
        <w:t>ROB</w:t>
      </w:r>
      <w:r>
        <w:rPr>
          <w:u w:val="single"/>
        </w:rPr>
        <w:t>/ROJ</w:t>
      </w:r>
      <w:r w:rsidRPr="00F57DF3">
        <w:rPr>
          <w:u w:val="single"/>
        </w:rPr>
        <w:t xml:space="preserve"> is to vote for the better debater. Only</w:t>
      </w:r>
      <w:r w:rsidRPr="00F57DF3">
        <w:t xml:space="preserve"> evaluating the consequences of the plan allows us to determine the </w:t>
      </w:r>
      <w:r w:rsidRPr="00F57DF3">
        <w:rPr>
          <w:u w:val="single"/>
        </w:rPr>
        <w:t>practical impacts</w:t>
      </w:r>
      <w:r w:rsidRPr="00F57DF3">
        <w:t xml:space="preserve"> of politics and preserves the </w:t>
      </w:r>
      <w:r w:rsidRPr="00F57DF3">
        <w:rPr>
          <w:u w:val="single"/>
        </w:rPr>
        <w:t>predictability</w:t>
      </w:r>
      <w:r w:rsidRPr="00F57DF3">
        <w:t xml:space="preserve"> that fosters engagement. </w:t>
      </w:r>
      <w:r w:rsidRPr="00F57DF3">
        <w:rPr>
          <w:u w:val="single"/>
        </w:rPr>
        <w:t>Rigorous contestation</w:t>
      </w:r>
      <w:r w:rsidRPr="00F57DF3">
        <w:t xml:space="preserve"> and </w:t>
      </w:r>
      <w:r w:rsidRPr="00F57DF3">
        <w:rPr>
          <w:u w:val="single"/>
        </w:rPr>
        <w:t>third and fourth-line testing</w:t>
      </w:r>
      <w:r w:rsidRPr="00F57DF3">
        <w:t xml:space="preserve"> are key to generate the </w:t>
      </w:r>
      <w:r w:rsidRPr="00F57DF3">
        <w:rPr>
          <w:u w:val="single"/>
        </w:rPr>
        <w:t>self-reflexivity</w:t>
      </w:r>
      <w:r w:rsidRPr="00F57DF3">
        <w:t xml:space="preserve"> that creates </w:t>
      </w:r>
      <w:r w:rsidRPr="00F57DF3">
        <w:rPr>
          <w:u w:val="single"/>
        </w:rPr>
        <w:t>ethical subjects</w:t>
      </w:r>
      <w:r w:rsidRPr="00F57DF3">
        <w:t xml:space="preserve">. </w:t>
      </w:r>
    </w:p>
    <w:p w14:paraId="14D30653" w14:textId="77777777" w:rsidR="000A4590" w:rsidRDefault="000A4590" w:rsidP="000A4590">
      <w:pPr>
        <w:pStyle w:val="Heading4"/>
      </w:pPr>
      <w:r>
        <w:t>Prefer – vote neg on presumption</w:t>
      </w:r>
    </w:p>
    <w:p w14:paraId="7EA665A1" w14:textId="77777777" w:rsidR="000A4590" w:rsidRPr="006F47B9" w:rsidRDefault="000A4590" w:rsidP="000A4590">
      <w:pPr>
        <w:pStyle w:val="Heading4"/>
        <w:numPr>
          <w:ilvl w:val="0"/>
          <w:numId w:val="12"/>
        </w:numPr>
        <w:tabs>
          <w:tab w:val="num" w:pos="360"/>
          <w:tab w:val="num" w:pos="720"/>
        </w:tabs>
        <w:ind w:left="360" w:firstLine="0"/>
      </w:pPr>
      <w:r w:rsidRPr="00C253EB">
        <w:rPr>
          <w:u w:val="single"/>
        </w:rPr>
        <w:t>Competition</w:t>
      </w:r>
      <w:r>
        <w:t>- The competitive nature of debate wrecks the interactive nature of debate – the judge must decide between two competing speech acts and the debaters are trying to beat each other – this is the wrong forum for interaction</w:t>
      </w:r>
    </w:p>
    <w:p w14:paraId="5095DCA1" w14:textId="353F88C0" w:rsidR="000A4590" w:rsidRDefault="000A4590" w:rsidP="000A4590">
      <w:pPr>
        <w:pStyle w:val="Heading4"/>
      </w:pPr>
      <w:r>
        <w:t xml:space="preserve">2. </w:t>
      </w:r>
      <w:r w:rsidRPr="00C253EB">
        <w:rPr>
          <w:u w:val="single"/>
        </w:rPr>
        <w:t>Spillover</w:t>
      </w:r>
      <w:r>
        <w:t>- How does educational orientations spill over beyond this space? Empirically denied – judges vote on this s</w:t>
      </w:r>
      <w:r w:rsidR="000555B7">
        <w:t>tuff</w:t>
      </w:r>
      <w:r>
        <w:t xml:space="preserve"> on this time and nothing ever happens.</w:t>
      </w:r>
    </w:p>
    <w:p w14:paraId="203DF22B" w14:textId="0402252F" w:rsidR="000A4590" w:rsidRPr="007C6A3D" w:rsidRDefault="000A4590" w:rsidP="000A4590">
      <w:pPr>
        <w:pStyle w:val="Heading4"/>
        <w:rPr>
          <w:rFonts w:cs="Calibri"/>
        </w:rPr>
      </w:pPr>
      <w:r>
        <w:t xml:space="preserve">3. </w:t>
      </w:r>
      <w:r w:rsidRPr="00C253EB">
        <w:rPr>
          <w:u w:val="single"/>
        </w:rPr>
        <w:t>Prescription</w:t>
      </w:r>
      <w:r>
        <w:t xml:space="preserve">- certain interactions are </w:t>
      </w:r>
      <w:proofErr w:type="spellStart"/>
      <w:r>
        <w:t>prescripted</w:t>
      </w:r>
      <w:proofErr w:type="spellEnd"/>
      <w:r>
        <w:t xml:space="preserve"> – </w:t>
      </w:r>
      <w:proofErr w:type="spellStart"/>
      <w:r>
        <w:t>eg</w:t>
      </w:r>
      <w:proofErr w:type="spellEnd"/>
      <w:r>
        <w:t xml:space="preserve"> subjectivity– can’t be </w:t>
      </w:r>
      <w:r w:rsidRPr="007C6A3D">
        <w:rPr>
          <w:rFonts w:cs="Calibri"/>
        </w:rPr>
        <w:t>reformulated so easily</w:t>
      </w:r>
      <w:r w:rsidR="00D1553B">
        <w:rPr>
          <w:rFonts w:cs="Calibri"/>
        </w:rPr>
        <w:t xml:space="preserve"> </w:t>
      </w:r>
    </w:p>
    <w:p w14:paraId="038021C2" w14:textId="0C338405" w:rsidR="000A4590" w:rsidRPr="007C6A3D" w:rsidRDefault="000A4590" w:rsidP="000A4590">
      <w:pPr>
        <w:pStyle w:val="Heading4"/>
        <w:rPr>
          <w:rFonts w:cs="Calibri"/>
        </w:rPr>
      </w:pPr>
      <w:r w:rsidRPr="007C6A3D">
        <w:rPr>
          <w:rFonts w:cs="Calibri"/>
        </w:rPr>
        <w:t xml:space="preserve">4. Competition takes out the </w:t>
      </w:r>
      <w:proofErr w:type="spellStart"/>
      <w:r w:rsidRPr="007C6A3D">
        <w:rPr>
          <w:rFonts w:cs="Calibri"/>
        </w:rPr>
        <w:t>aff</w:t>
      </w:r>
      <w:proofErr w:type="spellEnd"/>
      <w:r w:rsidRPr="007C6A3D">
        <w:rPr>
          <w:rFonts w:cs="Calibri"/>
        </w:rPr>
        <w:t xml:space="preserve"> – the ballot becomes a securitizing object that prevents engagement </w:t>
      </w:r>
      <w:r w:rsidR="001058AB">
        <w:rPr>
          <w:rFonts w:cs="Calibri"/>
        </w:rPr>
        <w:t>– which is key to education</w:t>
      </w:r>
      <w:r w:rsidR="00EF1B56">
        <w:rPr>
          <w:rFonts w:cs="Calibri"/>
        </w:rPr>
        <w:t xml:space="preserve"> </w:t>
      </w:r>
    </w:p>
    <w:p w14:paraId="659BC38D" w14:textId="77777777" w:rsidR="000A4590" w:rsidRPr="007C6A3D" w:rsidRDefault="000A4590" w:rsidP="000A4590">
      <w:pPr>
        <w:rPr>
          <w:rFonts w:cs="Calibri"/>
          <w:b/>
        </w:rPr>
      </w:pPr>
      <w:r w:rsidRPr="007C6A3D">
        <w:rPr>
          <w:rStyle w:val="Style13ptBold"/>
          <w:rFonts w:cs="Calibri"/>
        </w:rPr>
        <w:t>Ritter 13.</w:t>
      </w:r>
      <w:r w:rsidRPr="007C6A3D">
        <w:rPr>
          <w:rFonts w:cs="Calibri"/>
        </w:rPr>
        <w:t xml:space="preserve"> JD from U Texas Law (Michael J., “Overcoming The Fiction of “Social Change Through Debate”: What’s To Learn from 2pac’s Changes?,” National Journal of Speech and Debate, Vol. 2, Issue 1</w:t>
      </w:r>
    </w:p>
    <w:p w14:paraId="23A9DB48" w14:textId="77777777" w:rsidR="000A4590" w:rsidRPr="007C6A3D" w:rsidRDefault="000A4590" w:rsidP="000A4590">
      <w:pPr>
        <w:rPr>
          <w:rFonts w:cs="Calibri"/>
          <w:u w:val="single"/>
        </w:rPr>
      </w:pPr>
      <w:r w:rsidRPr="007C6A3D">
        <w:rPr>
          <w:rStyle w:val="TitleChar"/>
          <w:rFonts w:cs="Calibri"/>
        </w:rPr>
        <w:t xml:space="preserve">The structure of </w:t>
      </w:r>
      <w:r w:rsidRPr="007C6A3D">
        <w:rPr>
          <w:rStyle w:val="TitleChar"/>
          <w:rFonts w:cs="Calibri"/>
          <w:highlight w:val="green"/>
        </w:rPr>
        <w:t xml:space="preserve">competitive </w:t>
      </w:r>
      <w:r w:rsidRPr="007C6A3D">
        <w:rPr>
          <w:rStyle w:val="TitleChar"/>
          <w:rFonts w:cs="Calibri"/>
        </w:rPr>
        <w:t xml:space="preserve">interscholastic </w:t>
      </w:r>
      <w:r w:rsidRPr="007C6A3D">
        <w:rPr>
          <w:rStyle w:val="TitleChar"/>
          <w:rFonts w:cs="Calibri"/>
          <w:highlight w:val="green"/>
        </w:rPr>
        <w:t xml:space="preserve">debate renders any message </w:t>
      </w:r>
      <w:r w:rsidRPr="007C6A3D">
        <w:rPr>
          <w:rStyle w:val="TitleChar"/>
          <w:rFonts w:cs="Calibri"/>
        </w:rPr>
        <w:t xml:space="preserve">communicated in a debate round virtually </w:t>
      </w:r>
      <w:r w:rsidRPr="007C6A3D">
        <w:rPr>
          <w:rStyle w:val="TitleChar"/>
          <w:rFonts w:cs="Calibri"/>
          <w:highlight w:val="green"/>
        </w:rPr>
        <w:t xml:space="preserve">incapable of </w:t>
      </w:r>
      <w:r w:rsidRPr="007C6A3D">
        <w:rPr>
          <w:rStyle w:val="TitleChar"/>
          <w:rFonts w:cs="Calibri"/>
        </w:rPr>
        <w:t xml:space="preserve">creating any </w:t>
      </w:r>
      <w:r w:rsidRPr="007C6A3D">
        <w:rPr>
          <w:rStyle w:val="TitleChar"/>
          <w:rFonts w:cs="Calibri"/>
          <w:highlight w:val="green"/>
        </w:rPr>
        <w:t>social change</w:t>
      </w:r>
      <w:r w:rsidRPr="007C6A3D">
        <w:rPr>
          <w:rStyle w:val="TitleChar"/>
          <w:rFonts w:cs="Calibri"/>
        </w:rPr>
        <w:t xml:space="preserve">, either </w:t>
      </w:r>
      <w:r w:rsidRPr="007C6A3D">
        <w:rPr>
          <w:rStyle w:val="TitleChar"/>
          <w:rFonts w:cs="Calibri"/>
          <w:highlight w:val="green"/>
        </w:rPr>
        <w:t xml:space="preserve">in the </w:t>
      </w:r>
      <w:r w:rsidRPr="007C6A3D">
        <w:rPr>
          <w:rStyle w:val="TitleChar"/>
          <w:rFonts w:cs="Calibri"/>
        </w:rPr>
        <w:t xml:space="preserve">debate </w:t>
      </w:r>
      <w:r w:rsidRPr="007C6A3D">
        <w:rPr>
          <w:rStyle w:val="TitleChar"/>
          <w:rFonts w:cs="Calibri"/>
          <w:highlight w:val="green"/>
        </w:rPr>
        <w:t xml:space="preserve">community or </w:t>
      </w:r>
      <w:r w:rsidRPr="007C6A3D">
        <w:rPr>
          <w:rStyle w:val="TitleChar"/>
          <w:rFonts w:cs="Calibri"/>
        </w:rPr>
        <w:t xml:space="preserve">in general </w:t>
      </w:r>
      <w:r w:rsidRPr="007C6A3D">
        <w:rPr>
          <w:rStyle w:val="TitleChar"/>
          <w:rFonts w:cs="Calibri"/>
          <w:highlight w:val="green"/>
        </w:rPr>
        <w:t>society</w:t>
      </w:r>
      <w:r w:rsidRPr="007C6A3D">
        <w:rPr>
          <w:rFonts w:cs="Calibri"/>
          <w:sz w:val="10"/>
        </w:rPr>
        <w:t xml:space="preserve">. And </w:t>
      </w:r>
      <w:r w:rsidRPr="007C6A3D">
        <w:rPr>
          <w:rStyle w:val="TitleChar"/>
          <w:rFonts w:cs="Calibri"/>
        </w:rPr>
        <w:t xml:space="preserve">to the extent that the fiction of social change through debate can be proven or disproven through empirical studies or surveys, </w:t>
      </w:r>
      <w:r w:rsidRPr="007C6A3D">
        <w:rPr>
          <w:rStyle w:val="TitleChar"/>
          <w:rFonts w:cs="Calibri"/>
          <w:highlight w:val="green"/>
        </w:rPr>
        <w:t>academics</w:t>
      </w:r>
      <w:r w:rsidRPr="007C6A3D">
        <w:rPr>
          <w:rStyle w:val="TitleChar"/>
          <w:rFonts w:cs="Calibri"/>
        </w:rPr>
        <w:t xml:space="preserve"> instead have </w:t>
      </w:r>
      <w:r w:rsidRPr="007C6A3D">
        <w:rPr>
          <w:rStyle w:val="TitleChar"/>
          <w:rFonts w:cs="Calibri"/>
          <w:highlight w:val="green"/>
        </w:rPr>
        <w:t>analyz</w:t>
      </w:r>
      <w:r w:rsidRPr="007C6A3D">
        <w:rPr>
          <w:rStyle w:val="TitleChar"/>
          <w:rFonts w:cs="Calibri"/>
        </w:rPr>
        <w:t xml:space="preserve">ed debate </w:t>
      </w:r>
      <w:r w:rsidRPr="007C6A3D">
        <w:rPr>
          <w:rStyle w:val="TitleChar"/>
          <w:rFonts w:cs="Calibri"/>
          <w:highlight w:val="green"/>
        </w:rPr>
        <w:t xml:space="preserve">with </w:t>
      </w:r>
      <w:r w:rsidRPr="007C6A3D">
        <w:rPr>
          <w:rStyle w:val="TitleChar"/>
          <w:rFonts w:cs="Calibri"/>
        </w:rPr>
        <w:t xml:space="preserve">nonapplicable rhetorical </w:t>
      </w:r>
      <w:r w:rsidRPr="007C6A3D">
        <w:rPr>
          <w:rStyle w:val="TitleChar"/>
          <w:rFonts w:cs="Calibri"/>
          <w:highlight w:val="green"/>
        </w:rPr>
        <w:t xml:space="preserve">theory that fails to account for </w:t>
      </w:r>
      <w:r w:rsidRPr="007C6A3D">
        <w:rPr>
          <w:rStyle w:val="TitleChar"/>
          <w:rFonts w:cs="Calibri"/>
        </w:rPr>
        <w:t xml:space="preserve">the unique aspects of </w:t>
      </w:r>
      <w:r w:rsidRPr="007C6A3D">
        <w:rPr>
          <w:rStyle w:val="TitleChar"/>
          <w:rFonts w:cs="Calibri"/>
          <w:highlight w:val="green"/>
        </w:rPr>
        <w:t xml:space="preserve">competitive </w:t>
      </w:r>
      <w:r w:rsidRPr="007C6A3D">
        <w:rPr>
          <w:rStyle w:val="TitleChar"/>
          <w:rFonts w:cs="Calibri"/>
        </w:rPr>
        <w:t xml:space="preserve">interscholastic </w:t>
      </w:r>
      <w:r w:rsidRPr="007C6A3D">
        <w:rPr>
          <w:rStyle w:val="TitleChar"/>
          <w:rFonts w:cs="Calibri"/>
          <w:highlight w:val="green"/>
        </w:rPr>
        <w:t>debate</w:t>
      </w:r>
      <w:r w:rsidRPr="007C6A3D">
        <w:rPr>
          <w:rStyle w:val="TitleChar"/>
          <w:rFonts w:cs="Calibri"/>
        </w:rPr>
        <w:t>.</w:t>
      </w:r>
      <w:r w:rsidRPr="007C6A3D">
        <w:rPr>
          <w:rFonts w:cs="Calibri"/>
          <w:sz w:val="10"/>
        </w:rPr>
        <w:t xml:space="preserve"> Rather, the current debate relating to activism and competitive interscholastic debate concerns the following: “What is the best model to promote social change?” But a more fundamental question that must be addressed first is: “Can debate cause social change?” Despite over two decades of opportunity to conduct and publish empirical studies or surveys, academic proponents of the fiction that debate can create social change have chosen not to prove this fundamental assumption, which—as this article argues—is merely a fiction that is harmful in most, if not all, respects.</w:t>
      </w:r>
      <w:r w:rsidRPr="007C6A3D">
        <w:rPr>
          <w:rStyle w:val="TitleChar"/>
          <w:rFonts w:cs="Calibri"/>
        </w:rPr>
        <w:t xml:space="preserve"> The position </w:t>
      </w:r>
      <w:r w:rsidRPr="007C6A3D">
        <w:rPr>
          <w:rStyle w:val="TitleChar"/>
          <w:rFonts w:cs="Calibri"/>
          <w:highlight w:val="green"/>
        </w:rPr>
        <w:t xml:space="preserve">that competitive </w:t>
      </w:r>
      <w:r w:rsidRPr="007C6A3D">
        <w:rPr>
          <w:rStyle w:val="TitleChar"/>
          <w:rFonts w:cs="Calibri"/>
        </w:rPr>
        <w:t xml:space="preserve">interscholastic </w:t>
      </w:r>
      <w:r w:rsidRPr="007C6A3D">
        <w:rPr>
          <w:rStyle w:val="TitleChar"/>
          <w:rFonts w:cs="Calibri"/>
          <w:highlight w:val="green"/>
        </w:rPr>
        <w:t xml:space="preserve">debate can create </w:t>
      </w:r>
      <w:r w:rsidRPr="007C6A3D">
        <w:rPr>
          <w:rStyle w:val="TitleChar"/>
          <w:rFonts w:cs="Calibri"/>
        </w:rPr>
        <w:t xml:space="preserve">social </w:t>
      </w:r>
      <w:r w:rsidRPr="007C6A3D">
        <w:rPr>
          <w:rStyle w:val="TitleChar"/>
          <w:rFonts w:cs="Calibri"/>
          <w:highlight w:val="green"/>
        </w:rPr>
        <w:t xml:space="preserve">change is </w:t>
      </w:r>
      <w:r w:rsidRPr="007C6A3D">
        <w:rPr>
          <w:rStyle w:val="TitleChar"/>
          <w:rFonts w:cs="Calibri"/>
        </w:rPr>
        <w:t xml:space="preserve">more properly characterize5d as </w:t>
      </w:r>
      <w:r w:rsidRPr="007C6A3D">
        <w:rPr>
          <w:rStyle w:val="TitleChar"/>
          <w:rFonts w:cs="Calibri"/>
          <w:highlight w:val="green"/>
        </w:rPr>
        <w:t xml:space="preserve">a fiction </w:t>
      </w:r>
      <w:r w:rsidRPr="007C6A3D">
        <w:rPr>
          <w:rStyle w:val="TitleChar"/>
          <w:rFonts w:cs="Calibri"/>
        </w:rPr>
        <w:t xml:space="preserve">than an argument. A fiction is an invented or fabricated idea purporting to be factual but is not provable by any human senses or rational thinking capability or is </w:t>
      </w:r>
      <w:r w:rsidRPr="007C6A3D">
        <w:rPr>
          <w:rStyle w:val="TitleChar"/>
          <w:rFonts w:cs="Calibri"/>
          <w:highlight w:val="green"/>
        </w:rPr>
        <w:t>unproven by valid statistical studies</w:t>
      </w:r>
      <w:r w:rsidRPr="007C6A3D">
        <w:rPr>
          <w:rStyle w:val="TitleChar"/>
          <w:rFonts w:cs="Calibri"/>
        </w:rPr>
        <w:t xml:space="preserve">. An argument, most basically, consists of a claim and some support for why the claim is true. If the support for the claim is false or its relation to the claim is illogical, then we can deduce that the particular argument does not help in ascertaining whether the claim is true. Interscholastic </w:t>
      </w:r>
      <w:r w:rsidRPr="007C6A3D">
        <w:rPr>
          <w:rStyle w:val="TitleChar"/>
          <w:rFonts w:cs="Calibri"/>
          <w:highlight w:val="green"/>
        </w:rPr>
        <w:t>competitive debate is premised upon the assumption that debate is argumentation</w:t>
      </w:r>
      <w:r w:rsidRPr="007C6A3D">
        <w:rPr>
          <w:rStyle w:val="TitleChar"/>
          <w:rFonts w:cs="Calibri"/>
        </w:rPr>
        <w:t>. Because fictions are necessarily not true or cannot be proven true by any means of argumentation, the competitive interscholastic debate community should be incredibly critical of those fictions and adopt them only if they promote the activity and its purposes</w:t>
      </w:r>
    </w:p>
    <w:p w14:paraId="6439DBD1" w14:textId="32438A89" w:rsidR="009715AF" w:rsidRDefault="009715AF" w:rsidP="00455EA0">
      <w:pPr>
        <w:keepNext/>
        <w:keepLines/>
        <w:spacing w:before="40" w:after="0"/>
        <w:outlineLvl w:val="3"/>
        <w:rPr>
          <w:rFonts w:eastAsia="MS Gothic"/>
          <w:b/>
          <w:iCs/>
          <w:sz w:val="26"/>
        </w:rPr>
      </w:pPr>
      <w:r>
        <w:rPr>
          <w:rFonts w:eastAsia="MS Gothic"/>
          <w:b/>
          <w:iCs/>
          <w:sz w:val="26"/>
        </w:rPr>
        <w:t xml:space="preserve">Even if you buy the opponents ROB, we still win off of the PIC </w:t>
      </w:r>
    </w:p>
    <w:p w14:paraId="71CB4A86" w14:textId="56071F20" w:rsidR="001E2DD4" w:rsidRPr="00455EA0" w:rsidRDefault="001E2DD4" w:rsidP="00455EA0">
      <w:pPr>
        <w:keepNext/>
        <w:keepLines/>
        <w:spacing w:before="40" w:after="0"/>
        <w:outlineLvl w:val="3"/>
        <w:rPr>
          <w:rFonts w:eastAsia="MS Gothic"/>
          <w:b/>
          <w:iCs/>
          <w:sz w:val="26"/>
        </w:rPr>
      </w:pPr>
      <w:r w:rsidRPr="00455EA0">
        <w:rPr>
          <w:rFonts w:eastAsia="MS Gothic"/>
          <w:b/>
          <w:iCs/>
          <w:sz w:val="26"/>
        </w:rPr>
        <w:t>The standard is maximizing expected well-being. – we will spec – Hedonistic act Utilitarianism</w:t>
      </w:r>
    </w:p>
    <w:p w14:paraId="1EF6DADC" w14:textId="77777777" w:rsidR="001E2DD4" w:rsidRPr="00455EA0" w:rsidRDefault="001E2DD4" w:rsidP="00455EA0">
      <w:pPr>
        <w:keepNext/>
        <w:keepLines/>
        <w:spacing w:before="40" w:after="0"/>
        <w:outlineLvl w:val="3"/>
        <w:rPr>
          <w:rFonts w:eastAsia="MS Gothic"/>
          <w:b/>
          <w:iCs/>
          <w:sz w:val="26"/>
        </w:rPr>
      </w:pPr>
      <w:r w:rsidRPr="00455EA0">
        <w:rPr>
          <w:rFonts w:eastAsia="MS Gothic"/>
          <w:b/>
          <w:iCs/>
          <w:sz w:val="26"/>
        </w:rPr>
        <w:t>Prefer:</w:t>
      </w:r>
    </w:p>
    <w:p w14:paraId="7F36FE36" w14:textId="77777777" w:rsidR="001E2DD4" w:rsidRPr="00455EA0" w:rsidRDefault="001E2DD4" w:rsidP="00455EA0">
      <w:pPr>
        <w:keepNext/>
        <w:keepLines/>
        <w:spacing w:before="40" w:after="0"/>
        <w:outlineLvl w:val="3"/>
        <w:rPr>
          <w:rFonts w:eastAsia="MS Gothic"/>
          <w:b/>
          <w:iCs/>
          <w:sz w:val="26"/>
        </w:rPr>
      </w:pPr>
      <w:r w:rsidRPr="00455EA0">
        <w:rPr>
          <w:rFonts w:eastAsia="MS Gothic"/>
          <w:b/>
          <w:iCs/>
          <w:sz w:val="26"/>
        </w:rPr>
        <w:t xml:space="preserve">Pleasure and pain are </w:t>
      </w:r>
      <w:r w:rsidRPr="00455EA0">
        <w:rPr>
          <w:rFonts w:eastAsia="MS Gothic"/>
          <w:b/>
          <w:iCs/>
          <w:sz w:val="26"/>
          <w:u w:val="single"/>
        </w:rPr>
        <w:t>intrinsic value</w:t>
      </w:r>
      <w:r w:rsidRPr="00455EA0">
        <w:rPr>
          <w:rFonts w:eastAsia="MS Gothic"/>
          <w:b/>
          <w:iCs/>
          <w:sz w:val="26"/>
        </w:rPr>
        <w:t xml:space="preserve"> and </w:t>
      </w:r>
      <w:r w:rsidRPr="00455EA0">
        <w:rPr>
          <w:rFonts w:eastAsia="MS Gothic"/>
          <w:b/>
          <w:iCs/>
          <w:sz w:val="26"/>
          <w:u w:val="single"/>
        </w:rPr>
        <w:t>disvalue</w:t>
      </w:r>
    </w:p>
    <w:p w14:paraId="7BC36B14" w14:textId="77777777" w:rsidR="001E2DD4" w:rsidRPr="00455EA0" w:rsidRDefault="001E2DD4" w:rsidP="00455EA0">
      <w:pPr>
        <w:rPr>
          <w:rFonts w:eastAsia="Cambria"/>
          <w:b/>
          <w:bCs/>
          <w:sz w:val="26"/>
        </w:rPr>
      </w:pPr>
      <w:r w:rsidRPr="00455EA0">
        <w:rPr>
          <w:rFonts w:eastAsia="Cambria"/>
          <w:b/>
          <w:bCs/>
          <w:sz w:val="26"/>
        </w:rPr>
        <w:t>Blum et al. 18</w:t>
      </w:r>
    </w:p>
    <w:p w14:paraId="12EFDC13" w14:textId="77777777" w:rsidR="001E2DD4" w:rsidRPr="00455EA0" w:rsidRDefault="001E2DD4" w:rsidP="00455EA0">
      <w:pPr>
        <w:rPr>
          <w:rFonts w:eastAsia="Cambria"/>
          <w:sz w:val="16"/>
          <w:szCs w:val="16"/>
        </w:rPr>
      </w:pPr>
      <w:r w:rsidRPr="00455EA0">
        <w:rPr>
          <w:rFonts w:eastAsia="Cambria"/>
          <w:sz w:val="16"/>
          <w:szCs w:val="16"/>
        </w:rPr>
        <w:t xml:space="preserve">Kenneth Blum, 1Department of Psychiatry, </w:t>
      </w:r>
      <w:proofErr w:type="spellStart"/>
      <w:r w:rsidRPr="00455EA0">
        <w:rPr>
          <w:rFonts w:eastAsia="Cambria"/>
          <w:sz w:val="16"/>
          <w:szCs w:val="16"/>
        </w:rPr>
        <w:t>Boonshoft</w:t>
      </w:r>
      <w:proofErr w:type="spellEnd"/>
      <w:r w:rsidRPr="00455EA0">
        <w:rPr>
          <w:rFonts w:eastAsia="Cambria"/>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455EA0">
        <w:rPr>
          <w:rFonts w:eastAsia="Cambria"/>
          <w:sz w:val="16"/>
          <w:szCs w:val="16"/>
        </w:rPr>
        <w:t>Geneus</w:t>
      </w:r>
      <w:proofErr w:type="spellEnd"/>
      <w:r w:rsidRPr="00455EA0">
        <w:rPr>
          <w:rFonts w:eastAsia="Cambria"/>
          <w:sz w:val="16"/>
          <w:szCs w:val="16"/>
        </w:rPr>
        <w:t xml:space="preserve"> Health LLC, San Antonio, TX, USA 6Department of Addiction Research &amp; Therapy, </w:t>
      </w:r>
      <w:proofErr w:type="spellStart"/>
      <w:r w:rsidRPr="00455EA0">
        <w:rPr>
          <w:rFonts w:eastAsia="Cambria"/>
          <w:sz w:val="16"/>
          <w:szCs w:val="16"/>
        </w:rPr>
        <w:t>Nupathways</w:t>
      </w:r>
      <w:proofErr w:type="spellEnd"/>
      <w:r w:rsidRPr="00455EA0">
        <w:rPr>
          <w:rFonts w:eastAsia="Cambria"/>
          <w:sz w:val="16"/>
          <w:szCs w:val="16"/>
        </w:rPr>
        <w:t xml:space="preserve"> Inc., </w:t>
      </w:r>
      <w:proofErr w:type="spellStart"/>
      <w:r w:rsidRPr="00455EA0">
        <w:rPr>
          <w:rFonts w:eastAsia="Cambria"/>
          <w:sz w:val="16"/>
          <w:szCs w:val="16"/>
        </w:rPr>
        <w:t>Innsbrook</w:t>
      </w:r>
      <w:proofErr w:type="spellEnd"/>
      <w:r w:rsidRPr="00455EA0">
        <w:rPr>
          <w:rFonts w:eastAsia="Cambria"/>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455EA0">
        <w:rPr>
          <w:rFonts w:eastAsia="Cambria"/>
          <w:sz w:val="16"/>
          <w:szCs w:val="16"/>
        </w:rPr>
        <w:t>Eötvös</w:t>
      </w:r>
      <w:proofErr w:type="spellEnd"/>
      <w:r w:rsidRPr="00455EA0">
        <w:rPr>
          <w:rFonts w:eastAsia="Cambria"/>
          <w:sz w:val="16"/>
          <w:szCs w:val="16"/>
        </w:rPr>
        <w:t xml:space="preserve"> </w:t>
      </w:r>
      <w:proofErr w:type="spellStart"/>
      <w:r w:rsidRPr="00455EA0">
        <w:rPr>
          <w:rFonts w:eastAsia="Cambria"/>
          <w:sz w:val="16"/>
          <w:szCs w:val="16"/>
        </w:rPr>
        <w:t>Loránd</w:t>
      </w:r>
      <w:proofErr w:type="spellEnd"/>
      <w:r w:rsidRPr="00455EA0">
        <w:rPr>
          <w:rFonts w:eastAsia="Cambria"/>
          <w:sz w:val="16"/>
          <w:szCs w:val="16"/>
        </w:rPr>
        <w:t xml:space="preserve"> University, Budapest, Hungary 10Division of Addiction Research, Dominion Diagnostics, LLC. North Kingston, RI, USA 11Victory Nutrition International, </w:t>
      </w:r>
      <w:proofErr w:type="spellStart"/>
      <w:r w:rsidRPr="00455EA0">
        <w:rPr>
          <w:rFonts w:eastAsia="Cambria"/>
          <w:sz w:val="16"/>
          <w:szCs w:val="16"/>
        </w:rPr>
        <w:t>Lederach</w:t>
      </w:r>
      <w:proofErr w:type="spellEnd"/>
      <w:r w:rsidRPr="00455EA0">
        <w:rPr>
          <w:rFonts w:eastAsia="Cambria"/>
          <w:sz w:val="16"/>
          <w:szCs w:val="16"/>
        </w:rPr>
        <w:t xml:space="preserve">, PA., USA 12National Human Genome Center at Howard University, Washington, DC., USA, Marjorie </w:t>
      </w:r>
      <w:proofErr w:type="spellStart"/>
      <w:r w:rsidRPr="00455EA0">
        <w:rPr>
          <w:rFonts w:eastAsia="Cambria"/>
          <w:sz w:val="16"/>
          <w:szCs w:val="16"/>
        </w:rPr>
        <w:t>Gondré</w:t>
      </w:r>
      <w:proofErr w:type="spellEnd"/>
      <w:r w:rsidRPr="00455EA0">
        <w:rPr>
          <w:rFonts w:eastAsia="Cambria"/>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455EA0">
        <w:rPr>
          <w:rFonts w:eastAsia="Cambria"/>
          <w:sz w:val="16"/>
          <w:szCs w:val="16"/>
        </w:rPr>
        <w:t>Modestino</w:t>
      </w:r>
      <w:proofErr w:type="spellEnd"/>
      <w:r w:rsidRPr="00455EA0">
        <w:rPr>
          <w:rFonts w:eastAsia="Cambria"/>
          <w:sz w:val="16"/>
          <w:szCs w:val="16"/>
        </w:rPr>
        <w:t xml:space="preserve">, 14Department of Psychology, Curry College, Milton, MA, USA, Rajendra D </w:t>
      </w:r>
      <w:proofErr w:type="spellStart"/>
      <w:r w:rsidRPr="00455EA0">
        <w:rPr>
          <w:rFonts w:eastAsia="Cambria"/>
          <w:sz w:val="16"/>
          <w:szCs w:val="16"/>
        </w:rPr>
        <w:t>Badgaiyan</w:t>
      </w:r>
      <w:proofErr w:type="spellEnd"/>
      <w:r w:rsidRPr="00455EA0">
        <w:rPr>
          <w:rFonts w:eastAsia="Cambria"/>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1" w:history="1">
        <w:r w:rsidRPr="00455EA0">
          <w:rPr>
            <w:rFonts w:eastAsia="Cambria"/>
            <w:sz w:val="16"/>
            <w:szCs w:val="16"/>
          </w:rPr>
          <w:t>https://www.ncbi.nlm.nih.gov/pmc/articles/PMC6446569/</w:t>
        </w:r>
      </w:hyperlink>
      <w:r w:rsidRPr="00455EA0">
        <w:rPr>
          <w:rFonts w:eastAsia="Cambria"/>
          <w:sz w:val="16"/>
          <w:szCs w:val="16"/>
        </w:rPr>
        <w:t>, R.S.</w:t>
      </w:r>
    </w:p>
    <w:p w14:paraId="16DA777B" w14:textId="77777777" w:rsidR="001E2DD4" w:rsidRPr="00455EA0" w:rsidRDefault="001E2DD4" w:rsidP="00455EA0">
      <w:pPr>
        <w:rPr>
          <w:rFonts w:eastAsia="Cambria"/>
          <w:sz w:val="16"/>
        </w:rPr>
      </w:pPr>
      <w:r w:rsidRPr="00455EA0">
        <w:rPr>
          <w:rFonts w:eastAsia="Cambria"/>
          <w:b/>
          <w:bCs/>
          <w:highlight w:val="green"/>
          <w:u w:val="single"/>
        </w:rPr>
        <w:t>Pleasure</w:t>
      </w:r>
      <w:r w:rsidRPr="00455EA0">
        <w:rPr>
          <w:rFonts w:eastAsia="Cambria"/>
          <w:u w:val="single"/>
        </w:rPr>
        <w:t xml:space="preserve"> is not only</w:t>
      </w:r>
      <w:r w:rsidRPr="00455EA0">
        <w:rPr>
          <w:rFonts w:eastAsia="Cambria"/>
          <w:sz w:val="16"/>
        </w:rPr>
        <w:t xml:space="preserve"> one of the three </w:t>
      </w:r>
      <w:r w:rsidRPr="00455EA0">
        <w:rPr>
          <w:rFonts w:eastAsia="Cambria"/>
          <w:u w:val="single"/>
        </w:rPr>
        <w:t>primary reward functions</w:t>
      </w:r>
      <w:r w:rsidRPr="00455EA0">
        <w:rPr>
          <w:rFonts w:eastAsia="Cambria"/>
          <w:sz w:val="16"/>
        </w:rPr>
        <w:t xml:space="preserve"> but </w:t>
      </w:r>
      <w:r w:rsidRPr="00455EA0">
        <w:rPr>
          <w:rFonts w:eastAsia="Cambria"/>
          <w:u w:val="single"/>
        </w:rPr>
        <w:t xml:space="preserve">it also </w:t>
      </w:r>
      <w:r w:rsidRPr="00455EA0">
        <w:rPr>
          <w:rFonts w:eastAsia="Cambria"/>
          <w:b/>
          <w:bCs/>
          <w:highlight w:val="green"/>
          <w:u w:val="single"/>
        </w:rPr>
        <w:t>defines reward.</w:t>
      </w:r>
      <w:r w:rsidRPr="00455EA0">
        <w:rPr>
          <w:rFonts w:eastAsia="Cambria"/>
          <w:sz w:val="16"/>
        </w:rPr>
        <w:t xml:space="preserve"> As homeostasis explains the </w:t>
      </w:r>
      <w:r w:rsidRPr="00455EA0">
        <w:rPr>
          <w:rFonts w:eastAsia="Cambria"/>
          <w:u w:val="single"/>
        </w:rPr>
        <w:t>functions of</w:t>
      </w:r>
      <w:r w:rsidRPr="00455EA0">
        <w:rPr>
          <w:rFonts w:eastAsia="Cambria"/>
          <w:sz w:val="16"/>
        </w:rPr>
        <w:t xml:space="preserve"> only a limited number of </w:t>
      </w:r>
      <w:r w:rsidRPr="00455EA0">
        <w:rPr>
          <w:rFonts w:eastAsia="Cambria"/>
          <w:u w:val="single"/>
        </w:rPr>
        <w:t>rewards, the</w:t>
      </w:r>
      <w:r w:rsidRPr="00455EA0">
        <w:rPr>
          <w:rFonts w:eastAsia="Cambria"/>
          <w:sz w:val="16"/>
        </w:rPr>
        <w:t xml:space="preserve"> principal </w:t>
      </w:r>
      <w:r w:rsidRPr="00455EA0">
        <w:rPr>
          <w:rFonts w:eastAsia="Cambria"/>
          <w:highlight w:val="green"/>
          <w:u w:val="single"/>
        </w:rPr>
        <w:t>reason why particular stimuli</w:t>
      </w:r>
      <w:r w:rsidRPr="00455EA0">
        <w:rPr>
          <w:rFonts w:eastAsia="Cambria"/>
          <w:u w:val="single"/>
        </w:rPr>
        <w:t xml:space="preserve">, objects, events, situations, and activities </w:t>
      </w:r>
      <w:r w:rsidRPr="00455EA0">
        <w:rPr>
          <w:rFonts w:eastAsia="Cambria"/>
          <w:highlight w:val="green"/>
          <w:u w:val="single"/>
        </w:rPr>
        <w:t>are rewarding</w:t>
      </w:r>
      <w:r w:rsidRPr="00455EA0">
        <w:rPr>
          <w:rFonts w:eastAsia="Cambria"/>
          <w:sz w:val="16"/>
        </w:rPr>
        <w:t xml:space="preserve"> may be </w:t>
      </w:r>
      <w:r w:rsidRPr="00455EA0">
        <w:rPr>
          <w:rFonts w:eastAsia="Cambria"/>
          <w:highlight w:val="green"/>
          <w:u w:val="single"/>
        </w:rPr>
        <w:t>due to pleasure.</w:t>
      </w:r>
      <w:r w:rsidRPr="00455EA0">
        <w:rPr>
          <w:rFonts w:eastAsia="Cambria"/>
          <w:sz w:val="16"/>
        </w:rPr>
        <w:t xml:space="preserve"> This applies first of all to sex and to the primary homeostatic rewards of food and liquid and extends to money, taste, beauty, social encounters and nonmaterial, internally set, and intrinsic rewards. </w:t>
      </w:r>
      <w:r w:rsidRPr="00455EA0">
        <w:rPr>
          <w:rFonts w:eastAsia="Cambria"/>
          <w:u w:val="single"/>
        </w:rPr>
        <w:t>Pleasure, as the primary effect of rewards</w:t>
      </w:r>
      <w:r w:rsidRPr="00455EA0">
        <w:rPr>
          <w:rFonts w:eastAsia="Cambria"/>
          <w:sz w:val="16"/>
        </w:rPr>
        <w:t xml:space="preserve">, drives the prime reward functions of learning, approach behavior, and decision making and </w:t>
      </w:r>
      <w:r w:rsidRPr="00455EA0">
        <w:rPr>
          <w:rFonts w:eastAsia="Cambria"/>
          <w:u w:val="single"/>
        </w:rPr>
        <w:t xml:space="preserve">provides the </w:t>
      </w:r>
      <w:r w:rsidRPr="00455EA0">
        <w:rPr>
          <w:rFonts w:eastAsia="Cambria"/>
          <w:b/>
          <w:bCs/>
          <w:u w:val="single"/>
        </w:rPr>
        <w:t>basis for hedonic theories</w:t>
      </w:r>
      <w:r w:rsidRPr="00455EA0">
        <w:rPr>
          <w:rFonts w:eastAsia="Cambria"/>
          <w:u w:val="single"/>
        </w:rPr>
        <w:t xml:space="preserve"> of reward function. </w:t>
      </w:r>
      <w:r w:rsidRPr="00455EA0">
        <w:rPr>
          <w:rFonts w:eastAsia="Cambria"/>
          <w:highlight w:val="green"/>
          <w:u w:val="single"/>
        </w:rPr>
        <w:t>We are attracted by</w:t>
      </w:r>
      <w:r w:rsidRPr="00455EA0">
        <w:rPr>
          <w:rFonts w:eastAsia="Cambria"/>
          <w:sz w:val="16"/>
        </w:rPr>
        <w:t xml:space="preserve"> most </w:t>
      </w:r>
      <w:r w:rsidRPr="00455EA0">
        <w:rPr>
          <w:rFonts w:eastAsia="Cambria"/>
          <w:highlight w:val="green"/>
          <w:u w:val="single"/>
        </w:rPr>
        <w:t>rewards</w:t>
      </w:r>
      <w:r w:rsidRPr="00455EA0">
        <w:rPr>
          <w:rFonts w:eastAsia="Cambria"/>
          <w:u w:val="single"/>
        </w:rPr>
        <w:t xml:space="preserve"> and exert intense efforts to obtain them</w:t>
      </w:r>
      <w:r w:rsidRPr="00455EA0">
        <w:rPr>
          <w:rFonts w:eastAsia="Cambria"/>
          <w:sz w:val="16"/>
        </w:rPr>
        <w:t xml:space="preserve">, just </w:t>
      </w:r>
      <w:r w:rsidRPr="00455EA0">
        <w:rPr>
          <w:rFonts w:eastAsia="Cambria"/>
          <w:highlight w:val="green"/>
          <w:u w:val="single"/>
        </w:rPr>
        <w:t>because they are enjoyable</w:t>
      </w:r>
      <w:r w:rsidRPr="00455EA0">
        <w:rPr>
          <w:rFonts w:eastAsia="Cambria"/>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455EA0">
        <w:rPr>
          <w:rFonts w:eastAsia="Cambria"/>
          <w:u w:val="single"/>
        </w:rPr>
        <w:t>using both humans and detailed invasive brain analysis of animals has discovered some critical ways that the brain processes pleasure</w:t>
      </w:r>
      <w:r w:rsidRPr="00455EA0">
        <w:rPr>
          <w:rFonts w:eastAsia="Cambria"/>
          <w:sz w:val="16"/>
        </w:rPr>
        <w:t xml:space="preserve"> [14]. </w:t>
      </w:r>
      <w:r w:rsidRPr="00455EA0">
        <w:rPr>
          <w:rFonts w:eastAsia="Cambria"/>
          <w:u w:val="single"/>
        </w:rPr>
        <w:t>Pleasure as a hallmark of reward is sufficient for defining a reward</w:t>
      </w:r>
      <w:r w:rsidRPr="00455EA0">
        <w:rPr>
          <w:rFonts w:eastAsia="Cambria"/>
          <w:sz w:val="16"/>
        </w:rPr>
        <w:t xml:space="preserve">, but it may not be necessary. </w:t>
      </w:r>
      <w:r w:rsidRPr="00455EA0">
        <w:rPr>
          <w:rFonts w:eastAsia="Cambria"/>
          <w:u w:val="single"/>
        </w:rPr>
        <w:t>A reward may generate positive</w:t>
      </w:r>
      <w:r w:rsidRPr="00455EA0">
        <w:rPr>
          <w:rFonts w:eastAsia="Cambria"/>
          <w:sz w:val="16"/>
        </w:rPr>
        <w:t xml:space="preserve"> learning and approach </w:t>
      </w:r>
      <w:r w:rsidRPr="00455EA0">
        <w:rPr>
          <w:rFonts w:eastAsia="Cambria"/>
          <w:u w:val="single"/>
        </w:rPr>
        <w:t>behavior</w:t>
      </w:r>
      <w:r w:rsidRPr="00455EA0">
        <w:rPr>
          <w:rFonts w:eastAsia="Cambria"/>
          <w:sz w:val="16"/>
        </w:rPr>
        <w:t xml:space="preserve"> simply </w:t>
      </w:r>
      <w:r w:rsidRPr="00455EA0">
        <w:rPr>
          <w:rFonts w:eastAsia="Cambria"/>
          <w:u w:val="single"/>
        </w:rPr>
        <w:t>because it contains substances that are essential for body function.</w:t>
      </w:r>
      <w:r w:rsidRPr="00455EA0">
        <w:rPr>
          <w:rFonts w:eastAsia="Cambria"/>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455EA0">
        <w:rPr>
          <w:rFonts w:eastAsia="Cambria"/>
          <w:u w:val="single"/>
        </w:rPr>
        <w:t>evolution and its basic principles found</w:t>
      </w:r>
      <w:r w:rsidRPr="00455EA0">
        <w:rPr>
          <w:rFonts w:eastAsia="Cambria"/>
          <w:sz w:val="16"/>
        </w:rPr>
        <w:t xml:space="preserve"> various </w:t>
      </w:r>
      <w:r w:rsidRPr="00455EA0">
        <w:rPr>
          <w:rFonts w:eastAsia="Cambria"/>
          <w:u w:val="single"/>
        </w:rPr>
        <w:t>mechanisms that steer behavior and biological development.</w:t>
      </w:r>
      <w:r w:rsidRPr="00455EA0">
        <w:rPr>
          <w:rFonts w:eastAsia="Cambria"/>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455EA0">
        <w:rPr>
          <w:rFonts w:eastAsia="Cambria"/>
          <w:b/>
          <w:bCs/>
          <w:highlight w:val="green"/>
          <w:u w:val="single"/>
        </w:rPr>
        <w:t>organisms are</w:t>
      </w:r>
      <w:r w:rsidRPr="00455EA0">
        <w:rPr>
          <w:rFonts w:eastAsia="Cambria"/>
          <w:u w:val="single"/>
        </w:rPr>
        <w:t xml:space="preserve"> the </w:t>
      </w:r>
      <w:r w:rsidRPr="00455EA0">
        <w:rPr>
          <w:rFonts w:eastAsia="Cambria"/>
          <w:b/>
          <w:bCs/>
          <w:highlight w:val="green"/>
          <w:u w:val="single"/>
        </w:rPr>
        <w:t>result of evolutionary competition.</w:t>
      </w:r>
      <w:r w:rsidRPr="00455EA0">
        <w:rPr>
          <w:rFonts w:eastAsia="Cambria"/>
          <w:sz w:val="16"/>
        </w:rPr>
        <w:t xml:space="preserve"> In fact, Richard </w:t>
      </w:r>
      <w:r w:rsidRPr="00455EA0">
        <w:rPr>
          <w:rFonts w:eastAsia="Cambria"/>
          <w:u w:val="single"/>
        </w:rPr>
        <w:t>Dawkins stresses gene survival and propagation as the basic mechanism of life</w:t>
      </w:r>
      <w:r w:rsidRPr="00455EA0">
        <w:rPr>
          <w:rFonts w:eastAsia="Cambria"/>
          <w:sz w:val="16"/>
        </w:rPr>
        <w:t xml:space="preserve"> [20]. Only genes that lead to </w:t>
      </w:r>
      <w:r w:rsidRPr="00455EA0">
        <w:rPr>
          <w:rFonts w:eastAsia="Cambria"/>
          <w:u w:val="single"/>
        </w:rPr>
        <w:t>the fittest phenotype will make it.</w:t>
      </w:r>
      <w:r w:rsidRPr="00455EA0">
        <w:rPr>
          <w:rFonts w:eastAsia="Cambria"/>
          <w:sz w:val="16"/>
        </w:rPr>
        <w:t xml:space="preserve"> It is noteworthy that the phenotype is selected based on behavior that maximizes gene propagation. To do so, the phenotype must survive and generate offspring, and be better at it than its competitors. Thus, </w:t>
      </w:r>
      <w:r w:rsidRPr="00455EA0">
        <w:rPr>
          <w:rFonts w:eastAsia="Cambria"/>
          <w:u w:val="single"/>
        </w:rPr>
        <w:t xml:space="preserve">the ultimate, distal function of </w:t>
      </w:r>
      <w:r w:rsidRPr="00455EA0">
        <w:rPr>
          <w:rFonts w:eastAsia="Cambria"/>
          <w:highlight w:val="green"/>
          <w:u w:val="single"/>
        </w:rPr>
        <w:t>rewards</w:t>
      </w:r>
      <w:r w:rsidRPr="00455EA0">
        <w:rPr>
          <w:rFonts w:eastAsia="Cambria"/>
          <w:u w:val="single"/>
        </w:rPr>
        <w:t xml:space="preserve"> is to </w:t>
      </w:r>
      <w:r w:rsidRPr="00455EA0">
        <w:rPr>
          <w:rFonts w:eastAsia="Cambria"/>
          <w:highlight w:val="green"/>
          <w:u w:val="single"/>
        </w:rPr>
        <w:t>increase evolutionary fitness</w:t>
      </w:r>
      <w:r w:rsidRPr="00455EA0">
        <w:rPr>
          <w:rFonts w:eastAsia="Cambria"/>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455EA0">
        <w:rPr>
          <w:rFonts w:eastAsia="Cambria"/>
          <w:u w:val="single"/>
        </w:rPr>
        <w:t>Behavioral reward functions have evolved to help individuals to survive and propagate their genes</w:t>
      </w:r>
      <w:r w:rsidRPr="00455EA0">
        <w:rPr>
          <w:rFonts w:eastAsia="Cambria"/>
          <w:sz w:val="16"/>
        </w:rPr>
        <w:t xml:space="preserve">. Apparently, </w:t>
      </w:r>
      <w:r w:rsidRPr="00455EA0">
        <w:rPr>
          <w:rFonts w:eastAsia="Cambria"/>
          <w:u w:val="single"/>
        </w:rPr>
        <w:t>people need to live well and long enough to reproduce.</w:t>
      </w:r>
      <w:r w:rsidRPr="00455EA0">
        <w:rPr>
          <w:rFonts w:eastAsia="Cambria"/>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455EA0">
        <w:rPr>
          <w:rFonts w:eastAsia="Cambria"/>
          <w:u w:val="single"/>
        </w:rPr>
        <w:t>any small edge will ultimately result in evolutionary advantage</w:t>
      </w:r>
      <w:r w:rsidRPr="00455EA0">
        <w:rPr>
          <w:rFonts w:eastAsia="Cambria"/>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455EA0">
        <w:rPr>
          <w:rFonts w:eastAsia="Cambria"/>
          <w:u w:val="single"/>
        </w:rPr>
        <w:t>Thus the distal reward function in gene propagation and evolutionary fitness defines the proximal reward functions that we see</w:t>
      </w:r>
      <w:r w:rsidRPr="00455EA0">
        <w:rPr>
          <w:rFonts w:eastAsia="Cambria"/>
          <w:sz w:val="16"/>
        </w:rPr>
        <w:t xml:space="preserve"> in everyday behavior. </w:t>
      </w:r>
      <w:r w:rsidRPr="00455EA0">
        <w:rPr>
          <w:rFonts w:eastAsia="Cambria"/>
          <w:highlight w:val="green"/>
          <w:u w:val="single"/>
        </w:rPr>
        <w:t>That is why foods, drinks, mates, and offspring are rewarding.</w:t>
      </w:r>
      <w:r w:rsidRPr="00455EA0">
        <w:rPr>
          <w:rFonts w:eastAsia="Cambria"/>
          <w:u w:val="single"/>
        </w:rPr>
        <w:t xml:space="preserve"> </w:t>
      </w:r>
      <w:r w:rsidRPr="00455EA0">
        <w:rPr>
          <w:rFonts w:eastAsia="Cambria"/>
          <w:sz w:val="16"/>
        </w:rPr>
        <w:t xml:space="preserve">There have been theories linking pleasure as a required component of health benefits </w:t>
      </w:r>
      <w:proofErr w:type="spellStart"/>
      <w:r w:rsidRPr="00455EA0">
        <w:rPr>
          <w:rFonts w:eastAsia="Cambria"/>
          <w:sz w:val="16"/>
        </w:rPr>
        <w:t>salutogenesis</w:t>
      </w:r>
      <w:proofErr w:type="spellEnd"/>
      <w:r w:rsidRPr="00455EA0">
        <w:rPr>
          <w:rFonts w:eastAsia="Cambria"/>
          <w:sz w:val="16"/>
        </w:rPr>
        <w:t>, (</w:t>
      </w:r>
      <w:proofErr w:type="spellStart"/>
      <w:r w:rsidRPr="00455EA0">
        <w:rPr>
          <w:rFonts w:eastAsia="Cambria"/>
          <w:sz w:val="16"/>
        </w:rPr>
        <w:t>salugenesis</w:t>
      </w:r>
      <w:proofErr w:type="spellEnd"/>
      <w:r w:rsidRPr="00455EA0">
        <w:rPr>
          <w:rFonts w:eastAsia="Cambria"/>
          <w:sz w:val="16"/>
        </w:rPr>
        <w:t xml:space="preserve">). In essence, under these terms, </w:t>
      </w:r>
      <w:r w:rsidRPr="00455EA0">
        <w:rPr>
          <w:rFonts w:eastAsia="Cambria"/>
          <w:u w:val="single"/>
        </w:rPr>
        <w:t>pleasure is described as a state or feeling of happiness and satisfaction resulting from an experience that one enjoys.</w:t>
      </w:r>
      <w:r w:rsidRPr="00455EA0">
        <w:rPr>
          <w:rFonts w:eastAsia="Cambria"/>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455EA0">
        <w:rPr>
          <w:rFonts w:eastAsia="Cambria"/>
          <w:sz w:val="16"/>
        </w:rPr>
        <w:t>morphinergic</w:t>
      </w:r>
      <w:proofErr w:type="spellEnd"/>
      <w:r w:rsidRPr="00455EA0">
        <w:rPr>
          <w:rFonts w:eastAsia="Cambria"/>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455EA0">
        <w:rPr>
          <w:rFonts w:eastAsia="Cambria"/>
          <w:sz w:val="16"/>
        </w:rPr>
        <w:t>hypodopaminergia</w:t>
      </w:r>
      <w:proofErr w:type="spellEnd"/>
      <w:r w:rsidRPr="00455EA0">
        <w:rPr>
          <w:rFonts w:eastAsia="Cambria"/>
          <w:sz w:val="16"/>
        </w:rPr>
        <w:t xml:space="preserve"> [24]. Most would agree that pleasurable activities can stimulate personal growth and may help to induce healthy behavioral changes, including stress management [25]. The work of </w:t>
      </w:r>
      <w:proofErr w:type="spellStart"/>
      <w:r w:rsidRPr="00455EA0">
        <w:rPr>
          <w:rFonts w:eastAsia="Cambria"/>
          <w:sz w:val="16"/>
        </w:rPr>
        <w:t>Esch</w:t>
      </w:r>
      <w:proofErr w:type="spellEnd"/>
      <w:r w:rsidRPr="00455EA0">
        <w:rPr>
          <w:rFonts w:eastAsia="Cambria"/>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455EA0">
        <w:rPr>
          <w:rFonts w:eastAsia="Cambria"/>
          <w:u w:val="single"/>
        </w:rPr>
        <w:t>pathways for ordinary liking and pleasure</w:t>
      </w:r>
      <w:r w:rsidRPr="00455EA0">
        <w:rPr>
          <w:rFonts w:eastAsia="Cambria"/>
          <w:sz w:val="16"/>
        </w:rPr>
        <w:t xml:space="preserve">, which </w:t>
      </w:r>
      <w:r w:rsidRPr="00455EA0">
        <w:rPr>
          <w:rFonts w:eastAsia="Cambria"/>
          <w:u w:val="single"/>
        </w:rPr>
        <w:t>are limited in scope</w:t>
      </w:r>
      <w:r w:rsidRPr="00455EA0">
        <w:rPr>
          <w:rFonts w:eastAsia="Cambria"/>
          <w:sz w:val="16"/>
        </w:rPr>
        <w:t xml:space="preserve"> as described above in this commentary. However, </w:t>
      </w:r>
      <w:r w:rsidRPr="00455EA0">
        <w:rPr>
          <w:rFonts w:eastAsia="Cambria"/>
          <w:u w:val="single"/>
        </w:rPr>
        <w:t xml:space="preserve">there are </w:t>
      </w:r>
      <w:r w:rsidRPr="00455EA0">
        <w:rPr>
          <w:rFonts w:eastAsia="Cambria"/>
          <w:b/>
          <w:bCs/>
          <w:highlight w:val="green"/>
          <w:u w:val="single"/>
        </w:rPr>
        <w:t>many brain regions</w:t>
      </w:r>
      <w:r w:rsidRPr="00455EA0">
        <w:rPr>
          <w:rFonts w:eastAsia="Cambria"/>
          <w:sz w:val="16"/>
        </w:rPr>
        <w:t xml:space="preserve">, often termed hot and cold spots, </w:t>
      </w:r>
      <w:r w:rsidRPr="00455EA0">
        <w:rPr>
          <w:rFonts w:eastAsia="Cambria"/>
          <w:u w:val="single"/>
        </w:rPr>
        <w:t xml:space="preserve">that significantly </w:t>
      </w:r>
      <w:r w:rsidRPr="00455EA0">
        <w:rPr>
          <w:rFonts w:eastAsia="Cambria"/>
          <w:b/>
          <w:bCs/>
          <w:highlight w:val="green"/>
          <w:u w:val="single"/>
        </w:rPr>
        <w:t>modulate</w:t>
      </w:r>
      <w:r w:rsidRPr="00455EA0">
        <w:rPr>
          <w:rFonts w:eastAsia="Cambria"/>
          <w:sz w:val="16"/>
        </w:rPr>
        <w:t xml:space="preserve"> (increase or decrease) </w:t>
      </w:r>
      <w:r w:rsidRPr="00455EA0">
        <w:rPr>
          <w:rFonts w:eastAsia="Cambria"/>
          <w:u w:val="single"/>
        </w:rPr>
        <w:t xml:space="preserve">our </w:t>
      </w:r>
      <w:r w:rsidRPr="00455EA0">
        <w:rPr>
          <w:rFonts w:eastAsia="Cambria"/>
          <w:b/>
          <w:bCs/>
          <w:highlight w:val="green"/>
          <w:u w:val="single"/>
        </w:rPr>
        <w:t>pleasure or</w:t>
      </w:r>
      <w:r w:rsidRPr="00455EA0">
        <w:rPr>
          <w:rFonts w:eastAsia="Cambria"/>
          <w:u w:val="single"/>
        </w:rPr>
        <w:t xml:space="preserve"> even </w:t>
      </w:r>
      <w:r w:rsidRPr="00455EA0">
        <w:rPr>
          <w:rFonts w:eastAsia="Cambria"/>
          <w:b/>
          <w:bCs/>
          <w:highlight w:val="green"/>
          <w:u w:val="single"/>
        </w:rPr>
        <w:t>produce the opposite</w:t>
      </w:r>
      <w:r w:rsidRPr="00455EA0">
        <w:rPr>
          <w:rFonts w:eastAsia="Cambria"/>
          <w:sz w:val="16"/>
        </w:rPr>
        <w:t xml:space="preserve"> of pleasure— that is </w:t>
      </w:r>
      <w:r w:rsidRPr="00455EA0">
        <w:rPr>
          <w:rFonts w:eastAsia="Cambria"/>
          <w:u w:val="single"/>
        </w:rPr>
        <w:t>disgust and fear</w:t>
      </w:r>
      <w:r w:rsidRPr="00455EA0">
        <w:rPr>
          <w:rFonts w:eastAsia="Cambria"/>
          <w:sz w:val="16"/>
        </w:rPr>
        <w:t xml:space="preserve"> [39]. </w:t>
      </w:r>
      <w:r w:rsidRPr="00455EA0">
        <w:rPr>
          <w:rFonts w:eastAsia="Cambria"/>
          <w:u w:val="single"/>
        </w:rPr>
        <w:t>One</w:t>
      </w:r>
      <w:r w:rsidRPr="00455EA0">
        <w:rPr>
          <w:rFonts w:eastAsia="Cambria"/>
          <w:sz w:val="16"/>
        </w:rPr>
        <w:t xml:space="preserve"> specific </w:t>
      </w:r>
      <w:r w:rsidRPr="00455EA0">
        <w:rPr>
          <w:rFonts w:eastAsia="Cambria"/>
          <w:u w:val="single"/>
        </w:rPr>
        <w:t>region</w:t>
      </w:r>
      <w:r w:rsidRPr="00455EA0">
        <w:rPr>
          <w:rFonts w:eastAsia="Cambria"/>
          <w:sz w:val="16"/>
        </w:rPr>
        <w:t xml:space="preserve"> of the nucleus </w:t>
      </w:r>
      <w:proofErr w:type="spellStart"/>
      <w:r w:rsidRPr="00455EA0">
        <w:rPr>
          <w:rFonts w:eastAsia="Cambria"/>
          <w:sz w:val="16"/>
        </w:rPr>
        <w:t>accumbens</w:t>
      </w:r>
      <w:proofErr w:type="spellEnd"/>
      <w:r w:rsidRPr="00455EA0">
        <w:rPr>
          <w:rFonts w:eastAsia="Cambria"/>
          <w:sz w:val="16"/>
        </w:rPr>
        <w:t xml:space="preserve"> </w:t>
      </w:r>
      <w:r w:rsidRPr="00455EA0">
        <w:rPr>
          <w:rFonts w:eastAsia="Cambria"/>
          <w:u w:val="single"/>
        </w:rPr>
        <w:t>is organized like a computer keyboard, with particular stimulus triggers in rows</w:t>
      </w:r>
      <w:r w:rsidRPr="00455EA0">
        <w:rPr>
          <w:rFonts w:eastAsia="Cambria"/>
          <w:sz w:val="16"/>
        </w:rPr>
        <w:t xml:space="preserve">— producing an increase and decrease of pleasure and disgust. Moreover, </w:t>
      </w:r>
      <w:r w:rsidRPr="00455EA0">
        <w:rPr>
          <w:rFonts w:eastAsia="Cambria"/>
          <w:u w:val="single"/>
        </w:rPr>
        <w:t>the cortex has unique roles in the cognitive evaluation of our feelings of pleasure</w:t>
      </w:r>
      <w:r w:rsidRPr="00455EA0">
        <w:rPr>
          <w:rFonts w:eastAsia="Cambria"/>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w:t>
      </w:r>
      <w:proofErr w:type="spellStart"/>
      <w:r w:rsidRPr="00455EA0">
        <w:rPr>
          <w:rFonts w:eastAsia="Cambria"/>
          <w:sz w:val="16"/>
        </w:rPr>
        <w:t>mesocorticolimbic</w:t>
      </w:r>
      <w:proofErr w:type="spellEnd"/>
      <w:r w:rsidRPr="00455EA0">
        <w:rPr>
          <w:rFonts w:eastAsia="Cambria"/>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455EA0">
        <w:rPr>
          <w:rFonts w:eastAsia="Cambria"/>
          <w:sz w:val="16"/>
        </w:rPr>
        <w:t>accumbens</w:t>
      </w:r>
      <w:proofErr w:type="spellEnd"/>
      <w:r w:rsidRPr="00455EA0">
        <w:rPr>
          <w:rFonts w:eastAsia="Cambria"/>
          <w:sz w:val="16"/>
        </w:rPr>
        <w:t xml:space="preserve"> (Figure 2). It is the cornerstone target to all addictions. The VTA is encompassed with neurons using glutamate, GABA, and dopamine. The nucleus </w:t>
      </w:r>
      <w:proofErr w:type="spellStart"/>
      <w:r w:rsidRPr="00455EA0">
        <w:rPr>
          <w:rFonts w:eastAsia="Cambria"/>
          <w:sz w:val="16"/>
        </w:rPr>
        <w:t>accumbens</w:t>
      </w:r>
      <w:proofErr w:type="spellEnd"/>
      <w:r w:rsidRPr="00455EA0">
        <w:rPr>
          <w:rFonts w:eastAsia="Cambria"/>
          <w:sz w:val="16"/>
        </w:rPr>
        <w:t xml:space="preserve"> (</w:t>
      </w:r>
      <w:proofErr w:type="spellStart"/>
      <w:r w:rsidRPr="00455EA0">
        <w:rPr>
          <w:rFonts w:eastAsia="Cambria"/>
          <w:sz w:val="16"/>
        </w:rPr>
        <w:t>NAc</w:t>
      </w:r>
      <w:proofErr w:type="spellEnd"/>
      <w:r w:rsidRPr="00455EA0">
        <w:rPr>
          <w:rFonts w:eastAsia="Cambria"/>
          <w:sz w:val="16"/>
        </w:rPr>
        <w:t xml:space="preserve">) is located within the ventral striatum and is divided into two sub-regions—the motor and limbic regions associated with its core and shell, respectively. The </w:t>
      </w:r>
      <w:proofErr w:type="spellStart"/>
      <w:r w:rsidRPr="00455EA0">
        <w:rPr>
          <w:rFonts w:eastAsia="Cambria"/>
          <w:sz w:val="16"/>
        </w:rPr>
        <w:t>NAc</w:t>
      </w:r>
      <w:proofErr w:type="spellEnd"/>
      <w:r w:rsidRPr="00455EA0">
        <w:rPr>
          <w:rFonts w:eastAsia="Cambria"/>
          <w:sz w:val="16"/>
        </w:rPr>
        <w:t xml:space="preserve"> has spiny neurons that receive dopamine from the VTA and glutamate (a dopamine driver) from the hippocampus, amygdala and medial prefrontal cortex. Subsequently, the </w:t>
      </w:r>
      <w:proofErr w:type="spellStart"/>
      <w:r w:rsidRPr="00455EA0">
        <w:rPr>
          <w:rFonts w:eastAsia="Cambria"/>
          <w:sz w:val="16"/>
        </w:rPr>
        <w:t>NAc</w:t>
      </w:r>
      <w:proofErr w:type="spellEnd"/>
      <w:r w:rsidRPr="00455EA0">
        <w:rPr>
          <w:rFonts w:eastAsia="Cambria"/>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455EA0">
        <w:rPr>
          <w:rFonts w:eastAsia="Cambria"/>
          <w:sz w:val="16"/>
        </w:rPr>
        <w:t>hypodopaminergia</w:t>
      </w:r>
      <w:proofErr w:type="spellEnd"/>
      <w:r w:rsidRPr="00455EA0">
        <w:rPr>
          <w:rFonts w:eastAsia="Cambria"/>
          <w:sz w:val="16"/>
        </w:rPr>
        <w:t xml:space="preserve"> in the “Brain Reward Cascade” that contribute to addiction and compulsive behaviors [3,6,41]. Furthermore, ordinary </w:t>
      </w:r>
      <w:r w:rsidRPr="00455EA0">
        <w:rPr>
          <w:rFonts w:eastAsia="Cambria"/>
          <w:u w:val="single"/>
        </w:rPr>
        <w:t>“</w:t>
      </w:r>
      <w:r w:rsidRPr="00455EA0">
        <w:rPr>
          <w:rFonts w:eastAsia="Cambria"/>
          <w:highlight w:val="green"/>
          <w:u w:val="single"/>
        </w:rPr>
        <w:t>liking</w:t>
      </w:r>
      <w:r w:rsidRPr="00455EA0">
        <w:rPr>
          <w:rFonts w:eastAsia="Cambria"/>
          <w:u w:val="single"/>
        </w:rPr>
        <w:t xml:space="preserve">” of </w:t>
      </w:r>
      <w:r w:rsidRPr="00455EA0">
        <w:rPr>
          <w:rFonts w:eastAsia="Cambria"/>
          <w:highlight w:val="green"/>
          <w:u w:val="single"/>
        </w:rPr>
        <w:t>something</w:t>
      </w:r>
      <w:r w:rsidRPr="00455EA0">
        <w:rPr>
          <w:rFonts w:eastAsia="Cambria"/>
          <w:u w:val="single"/>
        </w:rPr>
        <w:t xml:space="preserve">, or pure pleasure, is </w:t>
      </w:r>
      <w:r w:rsidRPr="00455EA0">
        <w:rPr>
          <w:rFonts w:eastAsia="Cambria"/>
          <w:highlight w:val="green"/>
          <w:u w:val="single"/>
        </w:rPr>
        <w:t>represented by</w:t>
      </w:r>
      <w:r w:rsidRPr="00455EA0">
        <w:rPr>
          <w:rFonts w:eastAsia="Cambria"/>
          <w:sz w:val="16"/>
        </w:rPr>
        <w:t xml:space="preserve"> small </w:t>
      </w:r>
      <w:r w:rsidRPr="00455EA0">
        <w:rPr>
          <w:rFonts w:eastAsia="Cambria"/>
          <w:highlight w:val="green"/>
          <w:u w:val="single"/>
        </w:rPr>
        <w:t>regions</w:t>
      </w:r>
      <w:r w:rsidRPr="00455EA0">
        <w:rPr>
          <w:rFonts w:eastAsia="Cambria"/>
          <w:sz w:val="16"/>
        </w:rPr>
        <w:t xml:space="preserve"> mainly </w:t>
      </w:r>
      <w:r w:rsidRPr="00455EA0">
        <w:rPr>
          <w:rFonts w:eastAsia="Cambria"/>
          <w:highlight w:val="green"/>
          <w:u w:val="single"/>
        </w:rPr>
        <w:t>in the limbic system</w:t>
      </w:r>
      <w:r w:rsidRPr="00455EA0">
        <w:rPr>
          <w:rFonts w:eastAsia="Cambria"/>
          <w:sz w:val="16"/>
        </w:rPr>
        <w:t xml:space="preserve"> (old reptilian part of the brain). These may be </w:t>
      </w:r>
      <w:r w:rsidRPr="00455EA0">
        <w:rPr>
          <w:rFonts w:eastAsia="Cambria"/>
          <w:u w:val="single"/>
        </w:rPr>
        <w:t>part of larger neural circuits.</w:t>
      </w:r>
      <w:r w:rsidRPr="00455EA0">
        <w:rPr>
          <w:rFonts w:eastAsia="Cambria"/>
          <w:sz w:val="16"/>
        </w:rPr>
        <w:t xml:space="preserve"> In Latin, </w:t>
      </w:r>
      <w:proofErr w:type="spellStart"/>
      <w:r w:rsidRPr="00455EA0">
        <w:rPr>
          <w:rFonts w:eastAsia="Cambria"/>
          <w:sz w:val="16"/>
        </w:rPr>
        <w:t>hedus</w:t>
      </w:r>
      <w:proofErr w:type="spellEnd"/>
      <w:r w:rsidRPr="00455EA0">
        <w:rPr>
          <w:rFonts w:eastAsia="Cambria"/>
          <w:sz w:val="16"/>
        </w:rPr>
        <w:t xml:space="preserve"> is the term for “sweet”; and in Greek, </w:t>
      </w:r>
      <w:proofErr w:type="spellStart"/>
      <w:r w:rsidRPr="00455EA0">
        <w:rPr>
          <w:rFonts w:eastAsia="Cambria"/>
          <w:sz w:val="16"/>
        </w:rPr>
        <w:t>hodone</w:t>
      </w:r>
      <w:proofErr w:type="spellEnd"/>
      <w:r w:rsidRPr="00455EA0">
        <w:rPr>
          <w:rFonts w:eastAsia="Cambria"/>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455EA0">
        <w:rPr>
          <w:rFonts w:eastAsia="Cambria"/>
          <w:sz w:val="16"/>
        </w:rPr>
        <w:t>NAc</w:t>
      </w:r>
      <w:proofErr w:type="spellEnd"/>
      <w:r w:rsidRPr="00455EA0">
        <w:rPr>
          <w:rFonts w:eastAsia="Cambria"/>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455EA0">
        <w:rPr>
          <w:rFonts w:eastAsia="Cambria"/>
          <w:sz w:val="16"/>
        </w:rPr>
        <w:t>Vanyukov</w:t>
      </w:r>
      <w:proofErr w:type="spellEnd"/>
      <w:r w:rsidRPr="00455EA0">
        <w:rPr>
          <w:rFonts w:eastAsia="Cambria"/>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455EA0">
        <w:rPr>
          <w:rFonts w:eastAsia="Cambria"/>
          <w:u w:val="single"/>
        </w:rPr>
        <w:t>Sousa et al.</w:t>
      </w:r>
      <w:r w:rsidRPr="00455EA0">
        <w:rPr>
          <w:rFonts w:eastAsia="Cambria"/>
          <w:sz w:val="16"/>
        </w:rPr>
        <w:t xml:space="preserve"> [50] small case </w:t>
      </w:r>
      <w:r w:rsidRPr="00455EA0">
        <w:rPr>
          <w:rFonts w:eastAsia="Cambria"/>
          <w:u w:val="single"/>
        </w:rPr>
        <w:t xml:space="preserve">found various </w:t>
      </w:r>
      <w:r w:rsidRPr="00455EA0">
        <w:rPr>
          <w:rFonts w:eastAsia="Cambria"/>
          <w:highlight w:val="green"/>
          <w:u w:val="single"/>
        </w:rPr>
        <w:t>differentially expressed genes</w:t>
      </w:r>
      <w:r w:rsidRPr="00455EA0">
        <w:rPr>
          <w:rFonts w:eastAsia="Cambria"/>
          <w:u w:val="single"/>
        </w:rPr>
        <w:t xml:space="preserve">, to </w:t>
      </w:r>
      <w:r w:rsidRPr="00455EA0">
        <w:rPr>
          <w:rFonts w:eastAsia="Cambria"/>
          <w:highlight w:val="green"/>
          <w:u w:val="single"/>
        </w:rPr>
        <w:t>associate with pleasure</w:t>
      </w:r>
      <w:r w:rsidRPr="00455EA0">
        <w:rPr>
          <w:rFonts w:eastAsia="Cambria"/>
          <w:u w:val="single"/>
        </w:rPr>
        <w:t xml:space="preserve"> related </w:t>
      </w:r>
      <w:r w:rsidRPr="00455EA0">
        <w:rPr>
          <w:rFonts w:eastAsia="Cambria"/>
          <w:highlight w:val="green"/>
          <w:u w:val="single"/>
        </w:rPr>
        <w:t>systems.</w:t>
      </w:r>
      <w:r w:rsidRPr="00455EA0">
        <w:rPr>
          <w:rFonts w:eastAsia="Cambria"/>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455EA0">
        <w:rPr>
          <w:rFonts w:eastAsia="Cambria"/>
          <w:sz w:val="16"/>
        </w:rPr>
        <w:t>Nenad</w:t>
      </w:r>
      <w:proofErr w:type="spellEnd"/>
      <w:r w:rsidRPr="00455EA0">
        <w:rPr>
          <w:rFonts w:eastAsia="Cambria"/>
          <w:sz w:val="16"/>
        </w:rPr>
        <w:t xml:space="preserve"> </w:t>
      </w:r>
      <w:proofErr w:type="spellStart"/>
      <w:r w:rsidRPr="00455EA0">
        <w:rPr>
          <w:rFonts w:eastAsia="Cambria"/>
          <w:sz w:val="16"/>
        </w:rPr>
        <w:t>Sestan</w:t>
      </w:r>
      <w:proofErr w:type="spellEnd"/>
      <w:r w:rsidRPr="00455EA0">
        <w:rPr>
          <w:rFonts w:eastAsia="Cambria"/>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455EA0">
        <w:rPr>
          <w:rFonts w:eastAsia="Cambria"/>
          <w:sz w:val="16"/>
        </w:rPr>
        <w:t>Sestan</w:t>
      </w:r>
      <w:proofErr w:type="spellEnd"/>
      <w:r w:rsidRPr="00455EA0">
        <w:rPr>
          <w:rFonts w:eastAsia="Cambria"/>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455EA0">
        <w:rPr>
          <w:rFonts w:eastAsia="Cambria"/>
          <w:highlight w:val="green"/>
          <w:u w:val="single"/>
        </w:rPr>
        <w:t>researchers examined</w:t>
      </w:r>
      <w:r w:rsidRPr="00455EA0">
        <w:rPr>
          <w:rFonts w:eastAsia="Cambria"/>
          <w:u w:val="single"/>
        </w:rPr>
        <w:t xml:space="preserve"> 247 specimens of </w:t>
      </w:r>
      <w:r w:rsidRPr="00455EA0">
        <w:rPr>
          <w:rFonts w:eastAsia="Cambria"/>
          <w:highlight w:val="green"/>
          <w:u w:val="single"/>
        </w:rPr>
        <w:t>neural tissue</w:t>
      </w:r>
      <w:r w:rsidRPr="00455EA0">
        <w:rPr>
          <w:rFonts w:eastAsia="Cambria"/>
          <w:u w:val="single"/>
        </w:rPr>
        <w:t xml:space="preserve"> from six humans, five chimpanzees, and five macaque monkeys.</w:t>
      </w:r>
      <w:r w:rsidRPr="00455EA0">
        <w:rPr>
          <w:rFonts w:eastAsia="Cambria"/>
          <w:sz w:val="16"/>
        </w:rPr>
        <w:t xml:space="preserve"> Moreover, these </w:t>
      </w:r>
      <w:r w:rsidRPr="00455EA0">
        <w:rPr>
          <w:rFonts w:eastAsia="Cambria"/>
          <w:u w:val="single"/>
        </w:rPr>
        <w:t>investigators analyzed which genes were turned on or off in 16 regions of the brain.</w:t>
      </w:r>
      <w:r w:rsidRPr="00455EA0">
        <w:rPr>
          <w:rFonts w:eastAsia="Cambria"/>
          <w:sz w:val="16"/>
        </w:rPr>
        <w:t xml:space="preserve"> While </w:t>
      </w:r>
      <w:r w:rsidRPr="00455EA0">
        <w:rPr>
          <w:rFonts w:eastAsia="Cambria"/>
          <w:u w:val="single"/>
        </w:rPr>
        <w:t xml:space="preserve">the differences among species were subtle, </w:t>
      </w:r>
      <w:r w:rsidRPr="00455EA0">
        <w:rPr>
          <w:rFonts w:eastAsia="Cambria"/>
          <w:b/>
          <w:bCs/>
          <w:highlight w:val="green"/>
          <w:u w:val="single"/>
        </w:rPr>
        <w:t>there was</w:t>
      </w:r>
      <w:r w:rsidRPr="00455EA0">
        <w:rPr>
          <w:rFonts w:eastAsia="Cambria"/>
          <w:u w:val="single"/>
        </w:rPr>
        <w:t xml:space="preserve"> a </w:t>
      </w:r>
      <w:r w:rsidRPr="00455EA0">
        <w:rPr>
          <w:rFonts w:eastAsia="Cambria"/>
          <w:b/>
          <w:bCs/>
          <w:highlight w:val="green"/>
          <w:u w:val="single"/>
        </w:rPr>
        <w:t>remarkable contrast in</w:t>
      </w:r>
      <w:r w:rsidRPr="00455EA0">
        <w:rPr>
          <w:rFonts w:eastAsia="Cambria"/>
          <w:u w:val="single"/>
        </w:rPr>
        <w:t xml:space="preserve"> the</w:t>
      </w:r>
      <w:r w:rsidRPr="00455EA0">
        <w:rPr>
          <w:rFonts w:eastAsia="Cambria"/>
          <w:b/>
          <w:bCs/>
          <w:u w:val="single"/>
        </w:rPr>
        <w:t xml:space="preserve"> </w:t>
      </w:r>
      <w:r w:rsidRPr="00455EA0">
        <w:rPr>
          <w:rFonts w:eastAsia="Cambria"/>
          <w:b/>
          <w:bCs/>
          <w:highlight w:val="green"/>
          <w:u w:val="single"/>
        </w:rPr>
        <w:t>neocortices</w:t>
      </w:r>
      <w:r w:rsidRPr="00455EA0">
        <w:rPr>
          <w:rFonts w:eastAsia="Cambria"/>
          <w:sz w:val="16"/>
        </w:rPr>
        <w:t xml:space="preserve">, specifically </w:t>
      </w:r>
      <w:r w:rsidRPr="00455EA0">
        <w:rPr>
          <w:rFonts w:eastAsia="Cambria"/>
          <w:u w:val="single"/>
        </w:rPr>
        <w:t xml:space="preserve">in an </w:t>
      </w:r>
      <w:r w:rsidRPr="00455EA0">
        <w:rPr>
          <w:rFonts w:eastAsia="Cambria"/>
          <w:highlight w:val="green"/>
          <w:u w:val="single"/>
        </w:rPr>
        <w:t>area of the brain</w:t>
      </w:r>
      <w:r w:rsidRPr="00455EA0">
        <w:rPr>
          <w:rFonts w:eastAsia="Cambria"/>
          <w:u w:val="single"/>
        </w:rPr>
        <w:t xml:space="preserve"> that is much </w:t>
      </w:r>
      <w:r w:rsidRPr="00455EA0">
        <w:rPr>
          <w:rFonts w:eastAsia="Cambria"/>
          <w:highlight w:val="green"/>
          <w:u w:val="single"/>
        </w:rPr>
        <w:t>more developed in humans</w:t>
      </w:r>
      <w:r w:rsidRPr="00455EA0">
        <w:rPr>
          <w:rFonts w:eastAsia="Cambria"/>
          <w:u w:val="single"/>
        </w:rPr>
        <w:t xml:space="preserve"> than in chimpanzees.</w:t>
      </w:r>
      <w:r w:rsidRPr="00455EA0">
        <w:rPr>
          <w:rFonts w:eastAsia="Cambria"/>
          <w:sz w:val="16"/>
        </w:rPr>
        <w:t xml:space="preserve"> In fact, these researchers found that a gene called </w:t>
      </w:r>
      <w:r w:rsidRPr="00455EA0">
        <w:rPr>
          <w:rFonts w:eastAsia="Cambria"/>
          <w:u w:val="single"/>
        </w:rPr>
        <w:t>tyrosine hydroxylase (</w:t>
      </w:r>
      <w:r w:rsidRPr="00455EA0">
        <w:rPr>
          <w:rFonts w:eastAsia="Cambria"/>
          <w:highlight w:val="green"/>
          <w:u w:val="single"/>
        </w:rPr>
        <w:t>TH</w:t>
      </w:r>
      <w:r w:rsidRPr="00455EA0">
        <w:rPr>
          <w:rFonts w:eastAsia="Cambria"/>
          <w:u w:val="single"/>
        </w:rPr>
        <w:t xml:space="preserve">) for the enzyme, </w:t>
      </w:r>
      <w:r w:rsidRPr="00455EA0">
        <w:rPr>
          <w:rFonts w:eastAsia="Cambria"/>
          <w:highlight w:val="green"/>
          <w:u w:val="single"/>
        </w:rPr>
        <w:t>responsible for</w:t>
      </w:r>
      <w:r w:rsidRPr="00455EA0">
        <w:rPr>
          <w:rFonts w:eastAsia="Cambria"/>
          <w:u w:val="single"/>
        </w:rPr>
        <w:t xml:space="preserve"> the </w:t>
      </w:r>
      <w:r w:rsidRPr="00455EA0">
        <w:rPr>
          <w:rFonts w:eastAsia="Cambria"/>
          <w:highlight w:val="green"/>
          <w:u w:val="single"/>
        </w:rPr>
        <w:t>production of dopamine</w:t>
      </w:r>
      <w:r w:rsidRPr="00455EA0">
        <w:rPr>
          <w:rFonts w:eastAsia="Cambria"/>
          <w:sz w:val="16"/>
        </w:rPr>
        <w:t xml:space="preserve">, was </w:t>
      </w:r>
      <w:r w:rsidRPr="00455EA0">
        <w:rPr>
          <w:rFonts w:eastAsia="Cambria"/>
          <w:u w:val="single"/>
        </w:rPr>
        <w:t>expressed in the neocortex of humans, but not chimpanzees.</w:t>
      </w:r>
      <w:r w:rsidRPr="00455EA0">
        <w:rPr>
          <w:rFonts w:eastAsia="Cambria"/>
          <w:sz w:val="16"/>
        </w:rPr>
        <w:t xml:space="preserve"> As discussed earlier, </w:t>
      </w:r>
      <w:r w:rsidRPr="00455EA0">
        <w:rPr>
          <w:rFonts w:eastAsia="Cambria"/>
          <w:u w:val="single"/>
        </w:rPr>
        <w:t>dopamine is</w:t>
      </w:r>
      <w:r w:rsidRPr="00455EA0">
        <w:rPr>
          <w:rFonts w:eastAsia="Cambria"/>
          <w:sz w:val="16"/>
        </w:rPr>
        <w:t xml:space="preserve"> best </w:t>
      </w:r>
      <w:r w:rsidRPr="00455EA0">
        <w:rPr>
          <w:rFonts w:eastAsia="Cambria"/>
          <w:u w:val="single"/>
        </w:rPr>
        <w:t>known for its</w:t>
      </w:r>
      <w:r w:rsidRPr="00455EA0">
        <w:rPr>
          <w:rFonts w:eastAsia="Cambria"/>
          <w:sz w:val="16"/>
        </w:rPr>
        <w:t xml:space="preserve"> essential </w:t>
      </w:r>
      <w:r w:rsidRPr="00455EA0">
        <w:rPr>
          <w:rFonts w:eastAsia="Cambria"/>
          <w:u w:val="single"/>
        </w:rPr>
        <w:t>role within the brain’s reward system; the</w:t>
      </w:r>
      <w:r w:rsidRPr="00455EA0">
        <w:rPr>
          <w:rFonts w:eastAsia="Cambria"/>
          <w:sz w:val="16"/>
        </w:rPr>
        <w:t xml:space="preserve"> very </w:t>
      </w:r>
      <w:r w:rsidRPr="00455EA0">
        <w:rPr>
          <w:rFonts w:eastAsia="Cambria"/>
          <w:u w:val="single"/>
        </w:rPr>
        <w:t>system that responds to everything from sex, to gambling, to food, and to addictive drugs.</w:t>
      </w:r>
      <w:r w:rsidRPr="00455EA0">
        <w:rPr>
          <w:rFonts w:eastAsia="Cambria"/>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455EA0">
        <w:rPr>
          <w:rFonts w:eastAsia="Cambria"/>
          <w:highlight w:val="green"/>
          <w:u w:val="single"/>
        </w:rPr>
        <w:t>dopamine plays</w:t>
      </w:r>
      <w:r w:rsidRPr="00455EA0">
        <w:rPr>
          <w:rFonts w:eastAsia="Cambria"/>
          <w:u w:val="single"/>
        </w:rPr>
        <w:t xml:space="preserve"> a substantial </w:t>
      </w:r>
      <w:r w:rsidRPr="00455EA0">
        <w:rPr>
          <w:rFonts w:eastAsia="Cambria"/>
          <w:highlight w:val="green"/>
          <w:u w:val="single"/>
        </w:rPr>
        <w:t>role in</w:t>
      </w:r>
      <w:r w:rsidRPr="00455EA0">
        <w:rPr>
          <w:rFonts w:eastAsia="Cambria"/>
          <w:u w:val="single"/>
        </w:rPr>
        <w:t xml:space="preserve"> humans’ </w:t>
      </w:r>
      <w:r w:rsidRPr="00455EA0">
        <w:rPr>
          <w:rFonts w:eastAsia="Cambria"/>
          <w:highlight w:val="green"/>
          <w:u w:val="single"/>
        </w:rPr>
        <w:t>ability to pursue</w:t>
      </w:r>
      <w:r w:rsidRPr="00455EA0">
        <w:rPr>
          <w:rFonts w:eastAsia="Cambria"/>
          <w:u w:val="single"/>
        </w:rPr>
        <w:t xml:space="preserve"> various </w:t>
      </w:r>
      <w:r w:rsidRPr="00455EA0">
        <w:rPr>
          <w:rFonts w:eastAsia="Cambria"/>
          <w:highlight w:val="green"/>
          <w:u w:val="single"/>
        </w:rPr>
        <w:t>rewards that are</w:t>
      </w:r>
      <w:r w:rsidRPr="00455EA0">
        <w:rPr>
          <w:rFonts w:eastAsia="Cambria"/>
          <w:u w:val="single"/>
        </w:rPr>
        <w:t xml:space="preserve"> perhaps months or even </w:t>
      </w:r>
      <w:r w:rsidRPr="00455EA0">
        <w:rPr>
          <w:rFonts w:eastAsia="Cambria"/>
          <w:highlight w:val="green"/>
          <w:u w:val="single"/>
        </w:rPr>
        <w:t>years away</w:t>
      </w:r>
      <w:r w:rsidRPr="00455EA0">
        <w:rPr>
          <w:rFonts w:eastAsia="Cambria"/>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455EA0">
        <w:rPr>
          <w:rFonts w:eastAsia="Cambria"/>
          <w:sz w:val="16"/>
        </w:rPr>
        <w:t>alterlife</w:t>
      </w:r>
      <w:proofErr w:type="spellEnd"/>
      <w:r w:rsidRPr="00455EA0">
        <w:rPr>
          <w:rFonts w:eastAsia="Cambria"/>
          <w:sz w:val="16"/>
        </w:rPr>
        <w:t xml:space="preserve">. </w:t>
      </w:r>
      <w:r w:rsidRPr="00455EA0">
        <w:rPr>
          <w:rFonts w:eastAsia="Cambria"/>
          <w:u w:val="single"/>
        </w:rPr>
        <w:t>This may explain what often motivates people to work for things that have no apparent short-term benefit</w:t>
      </w:r>
      <w:r w:rsidRPr="00455EA0">
        <w:rPr>
          <w:rFonts w:eastAsia="Cambria"/>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455EA0">
        <w:rPr>
          <w:rFonts w:eastAsia="Cambria"/>
          <w:sz w:val="16"/>
        </w:rPr>
        <w:t>shilting</w:t>
      </w:r>
      <w:proofErr w:type="spellEnd"/>
      <w:r w:rsidRPr="00455EA0">
        <w:rPr>
          <w:rFonts w:eastAsia="Cambria"/>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C052BFD" w14:textId="77777777" w:rsidR="000A4590" w:rsidRPr="007C6A3D" w:rsidRDefault="000A4590" w:rsidP="001E2DD4">
      <w:pPr>
        <w:pStyle w:val="Heading4"/>
        <w:tabs>
          <w:tab w:val="num" w:pos="720"/>
        </w:tabs>
        <w:rPr>
          <w:rFonts w:cs="Calibri"/>
        </w:rPr>
      </w:pPr>
      <w:r w:rsidRPr="007C6A3D">
        <w:rPr>
          <w:rFonts w:cs="Calibri"/>
        </w:rPr>
        <w:t>Extinction first –</w:t>
      </w:r>
    </w:p>
    <w:p w14:paraId="2D755EDB" w14:textId="77777777" w:rsidR="000A4590" w:rsidRPr="007C6A3D" w:rsidRDefault="000A4590" w:rsidP="000A4590">
      <w:pPr>
        <w:pStyle w:val="Heading4"/>
        <w:ind w:firstLine="720"/>
        <w:rPr>
          <w:rFonts w:cs="Calibri"/>
        </w:rPr>
      </w:pPr>
      <w:r w:rsidRPr="007C6A3D">
        <w:rPr>
          <w:rFonts w:cs="Calibri"/>
        </w:rPr>
        <w:t>1 – Forecloses future improvement – we can never improve society because our impact is irreversible</w:t>
      </w:r>
    </w:p>
    <w:p w14:paraId="0AC4B826" w14:textId="77777777" w:rsidR="000A4590" w:rsidRPr="007C6A3D" w:rsidRDefault="000A4590" w:rsidP="000A4590">
      <w:pPr>
        <w:pStyle w:val="Heading4"/>
        <w:ind w:firstLine="720"/>
        <w:rPr>
          <w:rFonts w:cs="Calibri"/>
        </w:rPr>
      </w:pPr>
      <w:r w:rsidRPr="007C6A3D">
        <w:rPr>
          <w:rFonts w:cs="Calibri"/>
        </w:rPr>
        <w:t>2 – Turns suffering – mass death causes suffering because people can’t get access to resources and basic necessities</w:t>
      </w:r>
    </w:p>
    <w:p w14:paraId="37D9534F" w14:textId="77777777" w:rsidR="000A4590" w:rsidRPr="007C6A3D" w:rsidRDefault="000A4590" w:rsidP="000A4590">
      <w:pPr>
        <w:pStyle w:val="Heading4"/>
        <w:ind w:left="720"/>
        <w:rPr>
          <w:rFonts w:cs="Calibri"/>
        </w:rPr>
      </w:pPr>
      <w:r w:rsidRPr="007C6A3D">
        <w:rPr>
          <w:rFonts w:cs="Calibri"/>
        </w:rPr>
        <w:t>3 – Moral obligation – allowing people to die is unethical and should be prevented because it creates ethics towards other people</w:t>
      </w:r>
    </w:p>
    <w:p w14:paraId="275DDECF" w14:textId="77777777" w:rsidR="000A4590" w:rsidRPr="007C6A3D" w:rsidRDefault="000A4590" w:rsidP="000A4590">
      <w:pPr>
        <w:pStyle w:val="Heading4"/>
        <w:ind w:firstLine="720"/>
        <w:rPr>
          <w:rFonts w:cs="Calibri"/>
        </w:rPr>
      </w:pPr>
      <w:r w:rsidRPr="007C6A3D">
        <w:rPr>
          <w:rFonts w:cs="Calibri"/>
        </w:rPr>
        <w:t>4 – Objectivity – body count is the most objective way to calculate impacts because comparing suffering is unethical</w:t>
      </w:r>
    </w:p>
    <w:p w14:paraId="57396E42" w14:textId="77777777" w:rsidR="000A4590" w:rsidRDefault="000A4590" w:rsidP="000A4590">
      <w:pPr>
        <w:pStyle w:val="Heading4"/>
        <w:ind w:left="720"/>
        <w:rPr>
          <w:rFonts w:cs="Calibri"/>
        </w:rPr>
      </w:pPr>
      <w:r w:rsidRPr="007C6A3D">
        <w:rPr>
          <w:rFonts w:cs="Calibri"/>
        </w:rPr>
        <w:t>5 – Moral uncertainty – if we’re unsure about which interpretation of the world is true – we ought to preserve the world to keep debating about it</w:t>
      </w:r>
    </w:p>
    <w:p w14:paraId="5147C99E" w14:textId="03F83D4C" w:rsidR="000A4590" w:rsidRPr="007C6A3D" w:rsidRDefault="000A4590" w:rsidP="000A4590">
      <w:pPr>
        <w:pStyle w:val="Heading4"/>
      </w:pPr>
      <w:r>
        <w:t xml:space="preserve">Extinction not </w:t>
      </w:r>
      <w:r w:rsidR="00C936CA">
        <w:t xml:space="preserve">white supremacy – it </w:t>
      </w:r>
      <w:proofErr w:type="spellStart"/>
      <w:r w:rsidR="00C936CA">
        <w:t>prereqs</w:t>
      </w:r>
      <w:proofErr w:type="spellEnd"/>
      <w:r w:rsidR="00C936CA">
        <w:t xml:space="preserve"> the case and is only based off of pleasure and pain</w:t>
      </w:r>
    </w:p>
    <w:p w14:paraId="05EBAFCB" w14:textId="77777777" w:rsidR="000A4590" w:rsidRPr="000A4590" w:rsidRDefault="000A4590" w:rsidP="000A4590"/>
    <w:p w14:paraId="5E9C0277" w14:textId="70014805" w:rsidR="00A95652" w:rsidRDefault="007A2888" w:rsidP="007A2888">
      <w:pPr>
        <w:pStyle w:val="Heading2"/>
      </w:pPr>
      <w:r>
        <w:t>Case</w:t>
      </w:r>
    </w:p>
    <w:p w14:paraId="2B81DED5" w14:textId="77777777" w:rsidR="00FB3827" w:rsidRPr="001A1145" w:rsidRDefault="00FB3827" w:rsidP="00FB3827">
      <w:pPr>
        <w:pStyle w:val="Heading4"/>
        <w:rPr>
          <w:rFonts w:asciiTheme="minorHAnsi" w:hAnsiTheme="minorHAnsi" w:cstheme="minorHAnsi"/>
        </w:rPr>
      </w:pPr>
      <w:r w:rsidRPr="001A1145">
        <w:rPr>
          <w:rFonts w:asciiTheme="minorHAnsi" w:hAnsiTheme="minorHAnsi" w:cstheme="minorHAnsi"/>
        </w:rPr>
        <w:t>Cap sustainable</w:t>
      </w:r>
      <w:r>
        <w:rPr>
          <w:rFonts w:asciiTheme="minorHAnsi" w:hAnsiTheme="minorHAnsi" w:cstheme="minorHAnsi"/>
        </w:rPr>
        <w:t>---</w:t>
      </w:r>
      <w:r w:rsidRPr="001A1145">
        <w:rPr>
          <w:rFonts w:asciiTheme="minorHAnsi" w:hAnsiTheme="minorHAnsi" w:cstheme="minorHAnsi"/>
        </w:rPr>
        <w:t>profit motive drives tech innovation</w:t>
      </w:r>
      <w:r>
        <w:rPr>
          <w:rFonts w:asciiTheme="minorHAnsi" w:hAnsiTheme="minorHAnsi" w:cstheme="minorHAnsi"/>
        </w:rPr>
        <w:t xml:space="preserve"> and </w:t>
      </w:r>
      <w:r w:rsidRPr="001A1145">
        <w:rPr>
          <w:rFonts w:asciiTheme="minorHAnsi" w:hAnsiTheme="minorHAnsi" w:cstheme="minorHAnsi"/>
        </w:rPr>
        <w:t>makes resources infinit</w:t>
      </w:r>
      <w:r>
        <w:rPr>
          <w:rFonts w:asciiTheme="minorHAnsi" w:hAnsiTheme="minorHAnsi" w:cstheme="minorHAnsi"/>
        </w:rPr>
        <w:t>e---</w:t>
      </w:r>
      <w:r w:rsidRPr="001A1145">
        <w:rPr>
          <w:rFonts w:asciiTheme="minorHAnsi" w:hAnsiTheme="minorHAnsi" w:cstheme="minorHAnsi"/>
        </w:rPr>
        <w:t>only way to solve environmental collapse</w:t>
      </w:r>
      <w:r>
        <w:rPr>
          <w:rFonts w:asciiTheme="minorHAnsi" w:hAnsiTheme="minorHAnsi" w:cstheme="minorHAnsi"/>
        </w:rPr>
        <w:t xml:space="preserve"> and extinction. </w:t>
      </w:r>
    </w:p>
    <w:p w14:paraId="304E4CF3" w14:textId="77777777" w:rsidR="00FB3827" w:rsidRPr="001A1145" w:rsidRDefault="00FB3827" w:rsidP="00FB3827">
      <w:pPr>
        <w:rPr>
          <w:rFonts w:asciiTheme="minorHAnsi" w:hAnsiTheme="minorHAnsi" w:cstheme="minorHAnsi"/>
        </w:rPr>
      </w:pPr>
      <w:r w:rsidRPr="001A1145">
        <w:rPr>
          <w:rStyle w:val="Style13ptBold"/>
          <w:rFonts w:asciiTheme="minorHAnsi" w:hAnsiTheme="minorHAnsi" w:cstheme="minorHAnsi"/>
        </w:rPr>
        <w:t>McAfee 19</w:t>
      </w:r>
      <w:r w:rsidRPr="001A1145">
        <w:rPr>
          <w:rFonts w:asciiTheme="minorHAnsi" w:hAnsiTheme="minorHAnsi" w:cstheme="minorHAnsi"/>
        </w:rPr>
        <w:t xml:space="preserve">—cofounder and codirector of the MIT Initiative on the Digital Economy at the MIT Sloan School of Management, former professor at Harvard Business School and fellow at Harvard’s Berkman Center for Internet and Society (Andrew, “Looking Ahead: The World Cleanses Itself This Way,” </w:t>
      </w:r>
      <w:r w:rsidRPr="001A1145">
        <w:rPr>
          <w:rFonts w:asciiTheme="minorHAnsi" w:hAnsiTheme="minorHAnsi" w:cstheme="minorHAnsi"/>
          <w:i/>
        </w:rPr>
        <w:t>More from Less: The Surprising Story of How We Learned to Prosper Using Fewer Resources—and What Happens Next</w:t>
      </w:r>
      <w:r w:rsidRPr="001A1145">
        <w:rPr>
          <w:rFonts w:asciiTheme="minorHAnsi" w:hAnsiTheme="minorHAnsi" w:cstheme="minorHAnsi"/>
        </w:rPr>
        <w:t xml:space="preserve">, Chapter 14, </w:t>
      </w:r>
      <w:proofErr w:type="spellStart"/>
      <w:r w:rsidRPr="001A1145">
        <w:rPr>
          <w:rFonts w:asciiTheme="minorHAnsi" w:hAnsiTheme="minorHAnsi" w:cstheme="minorHAnsi"/>
        </w:rPr>
        <w:t>pg</w:t>
      </w:r>
      <w:proofErr w:type="spellEnd"/>
      <w:r w:rsidRPr="001A1145">
        <w:rPr>
          <w:rFonts w:asciiTheme="minorHAnsi" w:hAnsiTheme="minorHAnsi" w:cstheme="minorHAnsi"/>
        </w:rPr>
        <w:t xml:space="preserve"> 278-292, Kindle, </w:t>
      </w:r>
      <w:proofErr w:type="spellStart"/>
      <w:r w:rsidRPr="001A1145">
        <w:rPr>
          <w:rFonts w:asciiTheme="minorHAnsi" w:hAnsiTheme="minorHAnsi" w:cstheme="minorHAnsi"/>
        </w:rPr>
        <w:t>dml</w:t>
      </w:r>
      <w:proofErr w:type="spellEnd"/>
      <w:r w:rsidRPr="001A1145">
        <w:rPr>
          <w:rFonts w:asciiTheme="minorHAnsi" w:hAnsiTheme="minorHAnsi" w:cstheme="minorHAnsi"/>
        </w:rPr>
        <w:t>)</w:t>
      </w:r>
    </w:p>
    <w:p w14:paraId="46EAC943" w14:textId="77777777" w:rsidR="00FB3827" w:rsidRDefault="00FB3827" w:rsidP="00FB3827">
      <w:pPr>
        <w:rPr>
          <w:rFonts w:asciiTheme="minorHAnsi" w:hAnsiTheme="minorHAnsi" w:cstheme="minorHAnsi"/>
          <w:sz w:val="16"/>
        </w:rPr>
      </w:pPr>
      <w:r w:rsidRPr="006B5371">
        <w:rPr>
          <w:rStyle w:val="StyleUnderline"/>
          <w:rFonts w:asciiTheme="minorHAnsi" w:hAnsiTheme="minorHAnsi" w:cstheme="minorHAnsi"/>
          <w:highlight w:val="green"/>
        </w:rPr>
        <w:t>As</w:t>
      </w:r>
      <w:r w:rsidRPr="001A1145">
        <w:rPr>
          <w:rStyle w:val="StyleUnderline"/>
          <w:rFonts w:asciiTheme="minorHAnsi" w:hAnsiTheme="minorHAnsi" w:cstheme="minorHAnsi"/>
        </w:rPr>
        <w:t xml:space="preserve"> today’s </w:t>
      </w:r>
      <w:r w:rsidRPr="006B5371">
        <w:rPr>
          <w:rStyle w:val="StyleUnderline"/>
          <w:rFonts w:asciiTheme="minorHAnsi" w:hAnsiTheme="minorHAnsi" w:cstheme="minorHAnsi"/>
          <w:highlight w:val="green"/>
        </w:rPr>
        <w:t xml:space="preserve">poor countries </w:t>
      </w:r>
      <w:r w:rsidRPr="006B5371">
        <w:rPr>
          <w:rStyle w:val="Emphasis"/>
          <w:rFonts w:asciiTheme="minorHAnsi" w:hAnsiTheme="minorHAnsi" w:cstheme="minorHAnsi"/>
          <w:highlight w:val="green"/>
        </w:rPr>
        <w:t>get richer</w:t>
      </w:r>
      <w:r w:rsidRPr="001A1145">
        <w:rPr>
          <w:rStyle w:val="StyleUnderline"/>
          <w:rFonts w:asciiTheme="minorHAnsi" w:hAnsiTheme="minorHAnsi" w:cstheme="minorHAnsi"/>
        </w:rPr>
        <w:t xml:space="preserve">, their </w:t>
      </w:r>
      <w:r w:rsidRPr="006B5371">
        <w:rPr>
          <w:rStyle w:val="StyleUnderline"/>
          <w:rFonts w:asciiTheme="minorHAnsi" w:hAnsiTheme="minorHAnsi" w:cstheme="minorHAnsi"/>
          <w:highlight w:val="green"/>
        </w:rPr>
        <w:t>institutions</w:t>
      </w:r>
      <w:r w:rsidRPr="001A1145">
        <w:rPr>
          <w:rStyle w:val="StyleUnderline"/>
          <w:rFonts w:asciiTheme="minorHAnsi" w:hAnsiTheme="minorHAnsi" w:cstheme="minorHAnsi"/>
        </w:rPr>
        <w:t xml:space="preserve"> will </w:t>
      </w:r>
      <w:r w:rsidRPr="006B5371">
        <w:rPr>
          <w:rStyle w:val="Emphasis"/>
          <w:rFonts w:asciiTheme="minorHAnsi" w:hAnsiTheme="minorHAnsi" w:cstheme="minorHAnsi"/>
          <w:highlight w:val="green"/>
        </w:rPr>
        <w:t>improve</w:t>
      </w:r>
      <w:r w:rsidRPr="001A1145">
        <w:rPr>
          <w:rStyle w:val="StyleUnderline"/>
          <w:rFonts w:asciiTheme="minorHAnsi" w:hAnsiTheme="minorHAnsi" w:cstheme="minorHAnsi"/>
        </w:rPr>
        <w:t xml:space="preserve"> and most will eventually go through</w:t>
      </w:r>
      <w:r w:rsidRPr="001A1145">
        <w:rPr>
          <w:rFonts w:asciiTheme="minorHAnsi" w:hAnsiTheme="minorHAnsi" w:cstheme="minorHAnsi"/>
          <w:sz w:val="16"/>
        </w:rPr>
        <w:t xml:space="preserve"> what Ricardo Hausmann calls "</w:t>
      </w:r>
      <w:r w:rsidRPr="001A1145">
        <w:rPr>
          <w:rStyle w:val="StyleUnderline"/>
          <w:rFonts w:asciiTheme="minorHAnsi" w:hAnsiTheme="minorHAnsi" w:cstheme="minorHAnsi"/>
        </w:rPr>
        <w:t xml:space="preserve">the </w:t>
      </w:r>
      <w:r w:rsidRPr="001A1145">
        <w:rPr>
          <w:rStyle w:val="Emphasis"/>
          <w:rFonts w:asciiTheme="minorHAnsi" w:hAnsiTheme="minorHAnsi" w:cstheme="minorHAnsi"/>
        </w:rPr>
        <w:t>capitalist makeover of production</w:t>
      </w:r>
      <w:r w:rsidRPr="001A1145">
        <w:rPr>
          <w:rFonts w:asciiTheme="minorHAnsi" w:hAnsiTheme="minorHAnsi" w:cstheme="minorHAnsi"/>
          <w:sz w:val="16"/>
        </w:rPr>
        <w:t xml:space="preserve">." </w:t>
      </w:r>
      <w:r w:rsidRPr="001A1145">
        <w:rPr>
          <w:rStyle w:val="StyleUnderline"/>
          <w:rFonts w:asciiTheme="minorHAnsi" w:hAnsiTheme="minorHAnsi" w:cstheme="minorHAnsi"/>
        </w:rPr>
        <w:t xml:space="preserve">This makeover </w:t>
      </w:r>
      <w:r w:rsidRPr="001A1145">
        <w:rPr>
          <w:rStyle w:val="Emphasis"/>
          <w:rFonts w:asciiTheme="minorHAnsi" w:hAnsiTheme="minorHAnsi" w:cstheme="minorHAnsi"/>
        </w:rPr>
        <w:t>doesn't enslave people</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nor</w:t>
      </w:r>
      <w:r w:rsidRPr="001A1145">
        <w:rPr>
          <w:rStyle w:val="StyleUnderline"/>
          <w:rFonts w:asciiTheme="minorHAnsi" w:hAnsiTheme="minorHAnsi" w:cstheme="minorHAnsi"/>
        </w:rPr>
        <w:t xml:space="preserve"> does it </w:t>
      </w:r>
      <w:r w:rsidRPr="001A1145">
        <w:rPr>
          <w:rStyle w:val="Emphasis"/>
          <w:rFonts w:asciiTheme="minorHAnsi" w:hAnsiTheme="minorHAnsi" w:cstheme="minorHAnsi"/>
        </w:rPr>
        <w:t>befoul the earth</w:t>
      </w:r>
      <w:r w:rsidRPr="001A1145">
        <w:rPr>
          <w:rFonts w:asciiTheme="minorHAnsi" w:hAnsiTheme="minorHAnsi" w:cstheme="minorHAnsi"/>
          <w:sz w:val="16"/>
        </w:rPr>
        <w:t xml:space="preserve">. </w:t>
      </w:r>
      <w:r w:rsidRPr="001A1145">
        <w:rPr>
          <w:rStyle w:val="StyleUnderline"/>
          <w:rFonts w:asciiTheme="minorHAnsi" w:hAnsiTheme="minorHAnsi" w:cstheme="minorHAnsi"/>
        </w:rPr>
        <w:t xml:space="preserve">As today’s poor get richer, they'll consume </w:t>
      </w:r>
      <w:r w:rsidRPr="001A1145">
        <w:rPr>
          <w:rStyle w:val="Emphasis"/>
          <w:rFonts w:asciiTheme="minorHAnsi" w:hAnsiTheme="minorHAnsi" w:cstheme="minorHAnsi"/>
        </w:rPr>
        <w:t>more</w:t>
      </w:r>
      <w:r w:rsidRPr="001A1145">
        <w:rPr>
          <w:rStyle w:val="StyleUnderline"/>
          <w:rFonts w:asciiTheme="minorHAnsi" w:hAnsiTheme="minorHAnsi" w:cstheme="minorHAnsi"/>
        </w:rPr>
        <w:t xml:space="preserve">, but they'll also consume </w:t>
      </w:r>
      <w:r w:rsidRPr="001A1145">
        <w:rPr>
          <w:rStyle w:val="Emphasis"/>
          <w:rFonts w:asciiTheme="minorHAnsi" w:hAnsiTheme="minorHAnsi" w:cstheme="minorHAnsi"/>
        </w:rPr>
        <w:t>much differently</w:t>
      </w:r>
      <w:r w:rsidRPr="001A1145">
        <w:rPr>
          <w:rFonts w:asciiTheme="minorHAnsi" w:hAnsiTheme="minorHAnsi" w:cstheme="minorHAnsi"/>
          <w:sz w:val="16"/>
        </w:rPr>
        <w:t xml:space="preserve"> from earlier generations. </w:t>
      </w:r>
      <w:r w:rsidRPr="001A1145">
        <w:rPr>
          <w:rStyle w:val="StyleUnderline"/>
          <w:rFonts w:asciiTheme="minorHAnsi" w:hAnsiTheme="minorHAnsi" w:cstheme="minorHAnsi"/>
        </w:rPr>
        <w:t xml:space="preserve">They </w:t>
      </w:r>
      <w:r w:rsidRPr="001A1145">
        <w:rPr>
          <w:rStyle w:val="Emphasis"/>
          <w:rFonts w:asciiTheme="minorHAnsi" w:hAnsiTheme="minorHAnsi" w:cstheme="minorHAnsi"/>
        </w:rPr>
        <w:t>won't read physical newspapers</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magazines</w:t>
      </w:r>
      <w:r w:rsidRPr="001A1145">
        <w:rPr>
          <w:rStyle w:val="StyleUnderline"/>
          <w:rFonts w:asciiTheme="minorHAnsi" w:hAnsiTheme="minorHAnsi" w:cstheme="minorHAnsi"/>
        </w:rPr>
        <w:t xml:space="preserve">. They'll get a </w:t>
      </w:r>
      <w:r w:rsidRPr="001A1145">
        <w:rPr>
          <w:rStyle w:val="Emphasis"/>
          <w:rFonts w:asciiTheme="minorHAnsi" w:hAnsiTheme="minorHAnsi" w:cstheme="minorHAnsi"/>
        </w:rPr>
        <w:t>great deal</w:t>
      </w:r>
      <w:r w:rsidRPr="001A1145">
        <w:rPr>
          <w:rStyle w:val="StyleUnderline"/>
          <w:rFonts w:asciiTheme="minorHAnsi" w:hAnsiTheme="minorHAnsi" w:cstheme="minorHAnsi"/>
        </w:rPr>
        <w:t xml:space="preserve"> of their power from </w:t>
      </w:r>
      <w:r w:rsidRPr="001A1145">
        <w:rPr>
          <w:rStyle w:val="Emphasis"/>
          <w:rFonts w:asciiTheme="minorHAnsi" w:hAnsiTheme="minorHAnsi" w:cstheme="minorHAnsi"/>
        </w:rPr>
        <w:t>renewables</w:t>
      </w:r>
      <w:r w:rsidRPr="001A1145">
        <w:rPr>
          <w:rStyle w:val="StyleUnderline"/>
          <w:rFonts w:asciiTheme="minorHAnsi" w:hAnsiTheme="minorHAnsi" w:cstheme="minorHAnsi"/>
        </w:rPr>
        <w:t xml:space="preserve"> and</w:t>
      </w:r>
      <w:r w:rsidRPr="001A1145">
        <w:rPr>
          <w:rFonts w:asciiTheme="minorHAnsi" w:hAnsiTheme="minorHAnsi" w:cstheme="minorHAnsi"/>
          <w:sz w:val="16"/>
        </w:rPr>
        <w:t xml:space="preserve"> (one hopes) </w:t>
      </w:r>
      <w:r w:rsidRPr="001A1145">
        <w:rPr>
          <w:rStyle w:val="Emphasis"/>
          <w:rFonts w:asciiTheme="minorHAnsi" w:hAnsiTheme="minorHAnsi" w:cstheme="minorHAnsi"/>
        </w:rPr>
        <w:t>nuclear</w:t>
      </w:r>
      <w:r w:rsidRPr="001A1145">
        <w:rPr>
          <w:rStyle w:val="StyleUnderline"/>
          <w:rFonts w:asciiTheme="minorHAnsi" w:hAnsiTheme="minorHAnsi" w:cstheme="minorHAnsi"/>
        </w:rPr>
        <w:t xml:space="preserve"> because these energy sources will be the </w:t>
      </w:r>
      <w:r w:rsidRPr="001A1145">
        <w:rPr>
          <w:rStyle w:val="Emphasis"/>
          <w:rFonts w:asciiTheme="minorHAnsi" w:hAnsiTheme="minorHAnsi" w:cstheme="minorHAnsi"/>
        </w:rPr>
        <w:t>cheapest</w:t>
      </w:r>
      <w:r w:rsidRPr="001A1145">
        <w:rPr>
          <w:rFonts w:asciiTheme="minorHAnsi" w:hAnsiTheme="minorHAnsi" w:cstheme="minorHAnsi"/>
          <w:sz w:val="16"/>
        </w:rPr>
        <w:t xml:space="preserve">. They’ll live in cities, as we saw in chapter 12; in fact, they already are. </w:t>
      </w:r>
      <w:r w:rsidRPr="001A1145">
        <w:rPr>
          <w:rStyle w:val="StyleUnderline"/>
          <w:rFonts w:asciiTheme="minorHAnsi" w:hAnsiTheme="minorHAnsi" w:cstheme="minorHAnsi"/>
        </w:rPr>
        <w:t xml:space="preserve">They'll be </w:t>
      </w:r>
      <w:r w:rsidRPr="001A1145">
        <w:rPr>
          <w:rStyle w:val="Emphasis"/>
          <w:rFonts w:asciiTheme="minorHAnsi" w:hAnsiTheme="minorHAnsi" w:cstheme="minorHAnsi"/>
        </w:rPr>
        <w:t>less likely to own cars</w:t>
      </w:r>
      <w:r w:rsidRPr="001A1145">
        <w:rPr>
          <w:rFonts w:asciiTheme="minorHAnsi" w:hAnsiTheme="minorHAnsi" w:cstheme="minorHAnsi"/>
          <w:sz w:val="16"/>
        </w:rPr>
        <w:t xml:space="preserve"> because a variety of transportation options will be only a few taps away. Most important, </w:t>
      </w:r>
      <w:r w:rsidRPr="001A1145">
        <w:rPr>
          <w:rStyle w:val="StyleUnderline"/>
          <w:rFonts w:asciiTheme="minorHAnsi" w:hAnsiTheme="minorHAnsi" w:cstheme="minorHAnsi"/>
        </w:rPr>
        <w:t xml:space="preserve">they'll come up with ideas that </w:t>
      </w:r>
      <w:r w:rsidRPr="001A1145">
        <w:rPr>
          <w:rStyle w:val="Emphasis"/>
          <w:rFonts w:asciiTheme="minorHAnsi" w:hAnsiTheme="minorHAnsi" w:cstheme="minorHAnsi"/>
        </w:rPr>
        <w:t>keep the growth going</w:t>
      </w:r>
      <w:r w:rsidRPr="001A1145">
        <w:rPr>
          <w:rStyle w:val="StyleUnderline"/>
          <w:rFonts w:asciiTheme="minorHAnsi" w:hAnsiTheme="minorHAnsi" w:cstheme="minorHAnsi"/>
        </w:rPr>
        <w:t xml:space="preserve">, and that benefit both </w:t>
      </w:r>
      <w:r w:rsidRPr="001A1145">
        <w:rPr>
          <w:rStyle w:val="Emphasis"/>
          <w:rFonts w:asciiTheme="minorHAnsi" w:hAnsiTheme="minorHAnsi" w:cstheme="minorHAnsi"/>
        </w:rPr>
        <w:t>humanity</w:t>
      </w:r>
      <w:r w:rsidRPr="001A1145">
        <w:rPr>
          <w:rStyle w:val="StyleUnderline"/>
          <w:rFonts w:asciiTheme="minorHAnsi" w:hAnsiTheme="minorHAnsi" w:cstheme="minorHAnsi"/>
        </w:rPr>
        <w:t xml:space="preserve"> and the </w:t>
      </w:r>
      <w:r w:rsidRPr="001A1145">
        <w:rPr>
          <w:rStyle w:val="Emphasis"/>
          <w:rFonts w:asciiTheme="minorHAnsi" w:hAnsiTheme="minorHAnsi" w:cstheme="minorHAnsi"/>
        </w:rPr>
        <w:t>planet</w:t>
      </w:r>
      <w:r w:rsidRPr="001A1145">
        <w:rPr>
          <w:rStyle w:val="StyleUnderline"/>
          <w:rFonts w:asciiTheme="minorHAnsi" w:hAnsiTheme="minorHAnsi" w:cstheme="minorHAnsi"/>
        </w:rPr>
        <w:t xml:space="preserve"> we live on</w:t>
      </w:r>
      <w:r w:rsidRPr="001A1145">
        <w:rPr>
          <w:rFonts w:asciiTheme="minorHAnsi" w:hAnsiTheme="minorHAnsi" w:cstheme="minorHAnsi"/>
          <w:sz w:val="16"/>
        </w:rPr>
        <w:t xml:space="preserve">. Predicting exactly how technological progress will unfold is much like predicting the weather: feasible in the short term, but impossible over a longer time. </w:t>
      </w:r>
      <w:r w:rsidRPr="001A1145">
        <w:rPr>
          <w:rStyle w:val="StyleUnderline"/>
          <w:rFonts w:asciiTheme="minorHAnsi" w:hAnsiTheme="minorHAnsi" w:cstheme="minorHAnsi"/>
        </w:rPr>
        <w:t>Great uncertainty and complexity prevent precise forecasts about</w:t>
      </w:r>
      <w:r w:rsidRPr="001A1145">
        <w:rPr>
          <w:rFonts w:asciiTheme="minorHAnsi" w:hAnsiTheme="minorHAnsi" w:cstheme="minorHAnsi"/>
          <w:sz w:val="16"/>
        </w:rPr>
        <w:t xml:space="preserve">, for example, the </w:t>
      </w:r>
      <w:r w:rsidRPr="001A1145">
        <w:rPr>
          <w:rStyle w:val="Emphasis"/>
          <w:rFonts w:asciiTheme="minorHAnsi" w:hAnsiTheme="minorHAnsi" w:cstheme="minorHAnsi"/>
        </w:rPr>
        <w:t>computing devices</w:t>
      </w:r>
      <w:r w:rsidRPr="001A1145">
        <w:rPr>
          <w:rFonts w:asciiTheme="minorHAnsi" w:hAnsiTheme="minorHAnsi" w:cstheme="minorHAnsi"/>
          <w:sz w:val="16"/>
        </w:rPr>
        <w:t xml:space="preserve"> we’ll be using thirty years from now </w:t>
      </w:r>
      <w:r w:rsidRPr="001A1145">
        <w:rPr>
          <w:rStyle w:val="StyleUnderline"/>
          <w:rFonts w:asciiTheme="minorHAnsi" w:hAnsiTheme="minorHAnsi" w:cstheme="minorHAnsi"/>
        </w:rPr>
        <w:t xml:space="preserve">or the dominant types of </w:t>
      </w:r>
      <w:r w:rsidRPr="006B5371">
        <w:rPr>
          <w:rStyle w:val="Emphasis"/>
          <w:rFonts w:asciiTheme="minorHAnsi" w:hAnsiTheme="minorHAnsi" w:cstheme="minorHAnsi"/>
          <w:highlight w:val="green"/>
        </w:rPr>
        <w:t>a</w:t>
      </w:r>
      <w:r w:rsidRPr="001A1145">
        <w:rPr>
          <w:rFonts w:asciiTheme="minorHAnsi" w:hAnsiTheme="minorHAnsi" w:cstheme="minorHAnsi"/>
          <w:sz w:val="16"/>
        </w:rPr>
        <w:t xml:space="preserve">rtificial </w:t>
      </w:r>
      <w:r w:rsidRPr="006B5371">
        <w:rPr>
          <w:rStyle w:val="Emphasis"/>
          <w:rFonts w:asciiTheme="minorHAnsi" w:hAnsiTheme="minorHAnsi" w:cstheme="minorHAnsi"/>
          <w:highlight w:val="green"/>
        </w:rPr>
        <w:t>i</w:t>
      </w:r>
      <w:r w:rsidRPr="001A1145">
        <w:rPr>
          <w:rFonts w:asciiTheme="minorHAnsi" w:hAnsiTheme="minorHAnsi" w:cstheme="minorHAnsi"/>
          <w:sz w:val="16"/>
        </w:rPr>
        <w:t xml:space="preserve">ntelligence in 2050 and beyond. </w:t>
      </w:r>
      <w:r w:rsidRPr="001A1145">
        <w:rPr>
          <w:rStyle w:val="StyleUnderline"/>
          <w:rFonts w:asciiTheme="minorHAnsi" w:hAnsiTheme="minorHAnsi" w:cstheme="minorHAnsi"/>
        </w:rPr>
        <w:t>But</w:t>
      </w:r>
      <w:r w:rsidRPr="001A1145">
        <w:rPr>
          <w:rFonts w:asciiTheme="minorHAnsi" w:hAnsiTheme="minorHAnsi" w:cstheme="minorHAnsi"/>
          <w:sz w:val="16"/>
        </w:rPr>
        <w:t xml:space="preserve"> even though we can't predict the weather long term, </w:t>
      </w:r>
      <w:r w:rsidRPr="001A1145">
        <w:rPr>
          <w:rStyle w:val="StyleUnderline"/>
          <w:rFonts w:asciiTheme="minorHAnsi" w:hAnsiTheme="minorHAnsi" w:cstheme="minorHAnsi"/>
        </w:rPr>
        <w:t xml:space="preserve">we can </w:t>
      </w:r>
      <w:r w:rsidRPr="006B5371">
        <w:rPr>
          <w:rStyle w:val="Emphasis"/>
          <w:rFonts w:asciiTheme="minorHAnsi" w:hAnsiTheme="minorHAnsi" w:cstheme="minorHAnsi"/>
          <w:highlight w:val="green"/>
        </w:rPr>
        <w:t>accurately forecast</w:t>
      </w:r>
      <w:r w:rsidRPr="001A1145">
        <w:rPr>
          <w:rFonts w:asciiTheme="minorHAnsi" w:hAnsiTheme="minorHAnsi" w:cstheme="minorHAnsi"/>
          <w:sz w:val="16"/>
        </w:rPr>
        <w:t xml:space="preserve"> the climate. We know how much warmer and sunnier it will be on average in August than in January, for example, and we know that global average temperatures will rise as we keep adding greenhouse gases to the atmosphere. Similarly, we can predict </w:t>
      </w:r>
      <w:r w:rsidRPr="006B5371">
        <w:rPr>
          <w:rStyle w:val="StyleUnderline"/>
          <w:rFonts w:asciiTheme="minorHAnsi" w:hAnsiTheme="minorHAnsi" w:cstheme="minorHAnsi"/>
          <w:highlight w:val="green"/>
        </w:rPr>
        <w:t>the "</w:t>
      </w:r>
      <w:r w:rsidRPr="006B5371">
        <w:rPr>
          <w:rStyle w:val="Emphasis"/>
          <w:rFonts w:asciiTheme="minorHAnsi" w:hAnsiTheme="minorHAnsi" w:cstheme="minorHAnsi"/>
          <w:highlight w:val="green"/>
        </w:rPr>
        <w:t>climate</w:t>
      </w:r>
      <w:r w:rsidRPr="001A1145">
        <w:rPr>
          <w:rStyle w:val="StyleUnderline"/>
          <w:rFonts w:asciiTheme="minorHAnsi" w:hAnsiTheme="minorHAnsi" w:cstheme="minorHAnsi"/>
        </w:rPr>
        <w:t xml:space="preserve">" of future technological progress by starting from the knowledge that it will be </w:t>
      </w:r>
      <w:r w:rsidRPr="001A1145">
        <w:rPr>
          <w:rStyle w:val="Emphasis"/>
          <w:rFonts w:asciiTheme="minorHAnsi" w:hAnsiTheme="minorHAnsi" w:cstheme="minorHAnsi"/>
        </w:rPr>
        <w:t>heavily applied</w:t>
      </w:r>
      <w:r w:rsidRPr="001A1145">
        <w:rPr>
          <w:rStyle w:val="StyleUnderline"/>
          <w:rFonts w:asciiTheme="minorHAnsi" w:hAnsiTheme="minorHAnsi" w:cstheme="minorHAnsi"/>
        </w:rPr>
        <w:t xml:space="preserve"> in the areas where it can </w:t>
      </w:r>
      <w:r w:rsidRPr="001A1145">
        <w:rPr>
          <w:rStyle w:val="Emphasis"/>
          <w:rFonts w:asciiTheme="minorHAnsi" w:hAnsiTheme="minorHAnsi" w:cstheme="minorHAnsi"/>
        </w:rPr>
        <w:t>affect capitalism the most</w:t>
      </w:r>
      <w:r w:rsidRPr="001A1145">
        <w:rPr>
          <w:rStyle w:val="StyleUnderline"/>
          <w:rFonts w:asciiTheme="minorHAnsi" w:hAnsiTheme="minorHAnsi" w:cstheme="minorHAnsi"/>
        </w:rPr>
        <w:t xml:space="preserve">. As we've seen </w:t>
      </w:r>
      <w:r w:rsidRPr="001A1145">
        <w:rPr>
          <w:rStyle w:val="Emphasis"/>
          <w:rFonts w:asciiTheme="minorHAnsi" w:hAnsiTheme="minorHAnsi" w:cstheme="minorHAnsi"/>
        </w:rPr>
        <w:t>over</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over</w:t>
      </w:r>
      <w:r w:rsidRPr="001A1145">
        <w:rPr>
          <w:rStyle w:val="StyleUnderline"/>
          <w:rFonts w:asciiTheme="minorHAnsi" w:hAnsiTheme="minorHAnsi" w:cstheme="minorHAnsi"/>
        </w:rPr>
        <w:t xml:space="preserve">, tech progress supplies opportunities to </w:t>
      </w:r>
      <w:r w:rsidRPr="001A1145">
        <w:rPr>
          <w:rStyle w:val="Emphasis"/>
          <w:rFonts w:asciiTheme="minorHAnsi" w:hAnsiTheme="minorHAnsi" w:cstheme="minorHAnsi"/>
        </w:rPr>
        <w:t>trim costs</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improve performance</w:t>
      </w:r>
      <w:r w:rsidRPr="001A1145">
        <w:rPr>
          <w:rStyle w:val="StyleUnderline"/>
          <w:rFonts w:asciiTheme="minorHAnsi" w:hAnsiTheme="minorHAnsi" w:cstheme="minorHAnsi"/>
        </w:rPr>
        <w:t xml:space="preserve">) via </w:t>
      </w:r>
      <w:r w:rsidRPr="001A1145">
        <w:rPr>
          <w:rStyle w:val="Emphasis"/>
          <w:rFonts w:asciiTheme="minorHAnsi" w:hAnsiTheme="minorHAnsi" w:cstheme="minorHAnsi"/>
        </w:rPr>
        <w:t>dematerialization</w:t>
      </w:r>
      <w:r w:rsidRPr="001A1145">
        <w:rPr>
          <w:rStyle w:val="StyleUnderline"/>
          <w:rFonts w:asciiTheme="minorHAnsi" w:hAnsiTheme="minorHAnsi" w:cstheme="minorHAnsi"/>
        </w:rPr>
        <w:t xml:space="preserve">, and capitalism </w:t>
      </w:r>
      <w:r w:rsidRPr="001A1145">
        <w:rPr>
          <w:rStyle w:val="Emphasis"/>
          <w:rFonts w:asciiTheme="minorHAnsi" w:hAnsiTheme="minorHAnsi" w:cstheme="minorHAnsi"/>
        </w:rPr>
        <w:t>provides the motive</w:t>
      </w:r>
      <w:r w:rsidRPr="001A1145">
        <w:rPr>
          <w:rStyle w:val="StyleUnderline"/>
          <w:rFonts w:asciiTheme="minorHAnsi" w:hAnsiTheme="minorHAnsi" w:cstheme="minorHAnsi"/>
        </w:rPr>
        <w:t xml:space="preserve"> to do so</w:t>
      </w:r>
      <w:r w:rsidRPr="001A1145">
        <w:rPr>
          <w:rFonts w:asciiTheme="minorHAnsi" w:hAnsiTheme="minorHAnsi" w:cstheme="minorHAnsi"/>
          <w:sz w:val="16"/>
        </w:rPr>
        <w:t xml:space="preserve">. As a result, </w:t>
      </w:r>
      <w:r w:rsidRPr="001A1145">
        <w:rPr>
          <w:rStyle w:val="StyleUnderline"/>
          <w:rFonts w:asciiTheme="minorHAnsi" w:hAnsiTheme="minorHAnsi" w:cstheme="minorHAnsi"/>
        </w:rPr>
        <w:t>the Second Enlightenment</w:t>
      </w:r>
      <w:r w:rsidRPr="001A1145">
        <w:rPr>
          <w:rFonts w:asciiTheme="minorHAnsi" w:hAnsiTheme="minorHAnsi" w:cstheme="minorHAnsi"/>
          <w:sz w:val="16"/>
        </w:rPr>
        <w:t xml:space="preserve"> will continue as we move deeper into the twenty-first century. I'm confident that it </w:t>
      </w:r>
      <w:r w:rsidRPr="001A1145">
        <w:rPr>
          <w:rStyle w:val="StyleUnderline"/>
          <w:rFonts w:asciiTheme="minorHAnsi" w:hAnsiTheme="minorHAnsi" w:cstheme="minorHAnsi"/>
        </w:rPr>
        <w:t xml:space="preserve">will </w:t>
      </w:r>
      <w:r w:rsidRPr="001A1145">
        <w:rPr>
          <w:rStyle w:val="Emphasis"/>
          <w:rFonts w:asciiTheme="minorHAnsi" w:hAnsiTheme="minorHAnsi" w:cstheme="minorHAnsi"/>
        </w:rPr>
        <w:t>accelerate</w:t>
      </w:r>
      <w:r w:rsidRPr="001A1145">
        <w:rPr>
          <w:rStyle w:val="StyleUnderline"/>
          <w:rFonts w:asciiTheme="minorHAnsi" w:hAnsiTheme="minorHAnsi" w:cstheme="minorHAnsi"/>
        </w:rPr>
        <w:t xml:space="preserve"> as digital technologies </w:t>
      </w:r>
      <w:r w:rsidRPr="001A1145">
        <w:rPr>
          <w:rStyle w:val="Emphasis"/>
          <w:rFonts w:asciiTheme="minorHAnsi" w:hAnsiTheme="minorHAnsi" w:cstheme="minorHAnsi"/>
        </w:rPr>
        <w:t>continue to improve</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multiply</w:t>
      </w:r>
      <w:r w:rsidRPr="001A1145">
        <w:rPr>
          <w:rStyle w:val="StyleUnderline"/>
          <w:rFonts w:asciiTheme="minorHAnsi" w:hAnsiTheme="minorHAnsi" w:cstheme="minorHAnsi"/>
        </w:rPr>
        <w:t xml:space="preserve"> and global competition </w:t>
      </w:r>
      <w:r w:rsidRPr="001A1145">
        <w:rPr>
          <w:rStyle w:val="Emphasis"/>
          <w:rFonts w:asciiTheme="minorHAnsi" w:hAnsiTheme="minorHAnsi" w:cstheme="minorHAnsi"/>
        </w:rPr>
        <w:t>continues to increase</w:t>
      </w:r>
      <w:r w:rsidRPr="001A1145">
        <w:rPr>
          <w:rFonts w:asciiTheme="minorHAnsi" w:hAnsiTheme="minorHAnsi" w:cstheme="minorHAnsi"/>
          <w:sz w:val="16"/>
        </w:rPr>
        <w:t xml:space="preserve">. We’ll see some of the most striking examples of slim, swap, evaporate, and optimize in exactly the places where the opportunities are biggest. Here are a few broad predictions, spanning humanity's biggest industries. Manufacturing. Complex parts will be made not by the techniques developed during the Industrial Era, but instead by three- dimensional printing. This is already the case for some rocket engines and other extremely expensive items. </w:t>
      </w:r>
      <w:r w:rsidRPr="001A1145">
        <w:rPr>
          <w:rStyle w:val="StyleUnderline"/>
          <w:rFonts w:asciiTheme="minorHAnsi" w:hAnsiTheme="minorHAnsi" w:cstheme="minorHAnsi"/>
        </w:rPr>
        <w:t xml:space="preserve">As </w:t>
      </w:r>
      <w:r w:rsidRPr="006B5371">
        <w:rPr>
          <w:rStyle w:val="Emphasis"/>
          <w:rFonts w:asciiTheme="minorHAnsi" w:hAnsiTheme="minorHAnsi" w:cstheme="minorHAnsi"/>
          <w:highlight w:val="green"/>
        </w:rPr>
        <w:t>3-D printing</w:t>
      </w:r>
      <w:r w:rsidRPr="001A1145">
        <w:rPr>
          <w:rStyle w:val="Emphasis"/>
          <w:rFonts w:asciiTheme="minorHAnsi" w:hAnsiTheme="minorHAnsi" w:cstheme="minorHAnsi"/>
        </w:rPr>
        <w:t xml:space="preserve"> improves</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becomes cheaper</w:t>
      </w:r>
      <w:r w:rsidRPr="001A1145">
        <w:rPr>
          <w:rStyle w:val="StyleUnderline"/>
          <w:rFonts w:asciiTheme="minorHAnsi" w:hAnsiTheme="minorHAnsi" w:cstheme="minorHAnsi"/>
        </w:rPr>
        <w:t>, it will spread to</w:t>
      </w:r>
      <w:r w:rsidRPr="001A1145">
        <w:rPr>
          <w:rFonts w:asciiTheme="minorHAnsi" w:hAnsiTheme="minorHAnsi" w:cstheme="minorHAnsi"/>
          <w:sz w:val="16"/>
        </w:rPr>
        <w:t xml:space="preserve"> automobile engine blocks, manifolds and other complicated arrangements of pipes, airplane struts and wings, and </w:t>
      </w:r>
      <w:r w:rsidRPr="001A1145">
        <w:rPr>
          <w:rStyle w:val="Emphasis"/>
          <w:rFonts w:asciiTheme="minorHAnsi" w:hAnsiTheme="minorHAnsi" w:cstheme="minorHAnsi"/>
        </w:rPr>
        <w:t>countless other parts</w:t>
      </w:r>
      <w:r w:rsidRPr="001A1145">
        <w:rPr>
          <w:rStyle w:val="StyleUnderline"/>
          <w:rFonts w:asciiTheme="minorHAnsi" w:hAnsiTheme="minorHAnsi" w:cstheme="minorHAnsi"/>
        </w:rPr>
        <w:t xml:space="preserve">. Because 3-D printing </w:t>
      </w:r>
      <w:r w:rsidRPr="006B5371">
        <w:rPr>
          <w:rStyle w:val="StyleUnderline"/>
          <w:rFonts w:asciiTheme="minorHAnsi" w:hAnsiTheme="minorHAnsi" w:cstheme="minorHAnsi"/>
          <w:highlight w:val="green"/>
        </w:rPr>
        <w:t>generates</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 xml:space="preserve">virtually </w:t>
      </w:r>
      <w:r w:rsidRPr="006B5371">
        <w:rPr>
          <w:rStyle w:val="Emphasis"/>
          <w:rFonts w:asciiTheme="minorHAnsi" w:hAnsiTheme="minorHAnsi" w:cstheme="minorHAnsi"/>
          <w:highlight w:val="green"/>
        </w:rPr>
        <w:t>no waste</w:t>
      </w:r>
      <w:r w:rsidRPr="001A1145">
        <w:rPr>
          <w:rStyle w:val="StyleUnderline"/>
          <w:rFonts w:asciiTheme="minorHAnsi" w:hAnsiTheme="minorHAnsi" w:cstheme="minorHAnsi"/>
        </w:rPr>
        <w:t xml:space="preserve"> and doesn't require </w:t>
      </w:r>
      <w:r w:rsidRPr="001A1145">
        <w:rPr>
          <w:rStyle w:val="Emphasis"/>
          <w:rFonts w:asciiTheme="minorHAnsi" w:hAnsiTheme="minorHAnsi" w:cstheme="minorHAnsi"/>
        </w:rPr>
        <w:t>massive molds</w:t>
      </w:r>
      <w:r w:rsidRPr="001A1145">
        <w:rPr>
          <w:rStyle w:val="StyleUnderline"/>
          <w:rFonts w:asciiTheme="minorHAnsi" w:hAnsiTheme="minorHAnsi" w:cstheme="minorHAnsi"/>
        </w:rPr>
        <w:t xml:space="preserve">, it </w:t>
      </w:r>
      <w:r w:rsidRPr="001A1145">
        <w:rPr>
          <w:rStyle w:val="Emphasis"/>
          <w:rFonts w:asciiTheme="minorHAnsi" w:hAnsiTheme="minorHAnsi" w:cstheme="minorHAnsi"/>
        </w:rPr>
        <w:t>accelerates dematerialization</w:t>
      </w:r>
      <w:r w:rsidRPr="001A1145">
        <w:rPr>
          <w:rFonts w:asciiTheme="minorHAnsi" w:hAnsiTheme="minorHAnsi" w:cstheme="minorHAnsi"/>
          <w:sz w:val="16"/>
        </w:rPr>
        <w:t xml:space="preserve">. </w:t>
      </w:r>
      <w:r w:rsidRPr="001A1145">
        <w:rPr>
          <w:rStyle w:val="StyleUnderline"/>
          <w:rFonts w:asciiTheme="minorHAnsi" w:hAnsiTheme="minorHAnsi" w:cstheme="minorHAnsi"/>
        </w:rPr>
        <w:t xml:space="preserve">We'll also be building things out of </w:t>
      </w:r>
      <w:r w:rsidRPr="001A1145">
        <w:rPr>
          <w:rStyle w:val="Emphasis"/>
          <w:rFonts w:asciiTheme="minorHAnsi" w:hAnsiTheme="minorHAnsi" w:cstheme="minorHAnsi"/>
        </w:rPr>
        <w:t>very different materials</w:t>
      </w:r>
      <w:r w:rsidRPr="001A1145">
        <w:rPr>
          <w:rFonts w:asciiTheme="minorHAnsi" w:hAnsiTheme="minorHAnsi" w:cstheme="minorHAnsi"/>
          <w:sz w:val="16"/>
        </w:rPr>
        <w:t xml:space="preserve"> from what we're using today. </w:t>
      </w:r>
      <w:r w:rsidRPr="001A1145">
        <w:rPr>
          <w:rStyle w:val="StyleUnderline"/>
          <w:rFonts w:asciiTheme="minorHAnsi" w:hAnsiTheme="minorHAnsi" w:cstheme="minorHAnsi"/>
        </w:rPr>
        <w:t xml:space="preserve">We're </w:t>
      </w:r>
      <w:r w:rsidRPr="001A1145">
        <w:rPr>
          <w:rStyle w:val="Emphasis"/>
          <w:rFonts w:asciiTheme="minorHAnsi" w:hAnsiTheme="minorHAnsi" w:cstheme="minorHAnsi"/>
        </w:rPr>
        <w:t>rapidly improving</w:t>
      </w:r>
      <w:r w:rsidRPr="001A1145">
        <w:rPr>
          <w:rStyle w:val="StyleUnderline"/>
          <w:rFonts w:asciiTheme="minorHAnsi" w:hAnsiTheme="minorHAnsi" w:cstheme="minorHAnsi"/>
        </w:rPr>
        <w:t xml:space="preserve"> our ability to use </w:t>
      </w:r>
      <w:r w:rsidRPr="006B5371">
        <w:rPr>
          <w:rStyle w:val="Emphasis"/>
          <w:rFonts w:asciiTheme="minorHAnsi" w:hAnsiTheme="minorHAnsi" w:cstheme="minorHAnsi"/>
          <w:highlight w:val="green"/>
        </w:rPr>
        <w:t>machine learning</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massive amounts of computing power</w:t>
      </w:r>
      <w:r w:rsidRPr="001A1145">
        <w:rPr>
          <w:rStyle w:val="StyleUnderline"/>
          <w:rFonts w:asciiTheme="minorHAnsi" w:hAnsiTheme="minorHAnsi" w:cstheme="minorHAnsi"/>
        </w:rPr>
        <w:t xml:space="preserve"> to screen the huge number of molecules available in the world. Well use this ability to </w:t>
      </w:r>
      <w:r w:rsidRPr="006B5371">
        <w:rPr>
          <w:rStyle w:val="StyleUnderline"/>
          <w:rFonts w:asciiTheme="minorHAnsi" w:hAnsiTheme="minorHAnsi" w:cstheme="minorHAnsi"/>
          <w:highlight w:val="green"/>
        </w:rPr>
        <w:t>determine</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 xml:space="preserve">which </w:t>
      </w:r>
      <w:r w:rsidRPr="006B5371">
        <w:rPr>
          <w:rStyle w:val="Emphasis"/>
          <w:rFonts w:asciiTheme="minorHAnsi" w:hAnsiTheme="minorHAnsi" w:cstheme="minorHAnsi"/>
          <w:highlight w:val="green"/>
        </w:rPr>
        <w:t>substances</w:t>
      </w:r>
      <w:r w:rsidRPr="001A1145">
        <w:rPr>
          <w:rStyle w:val="Emphasis"/>
          <w:rFonts w:asciiTheme="minorHAnsi" w:hAnsiTheme="minorHAnsi" w:cstheme="minorHAnsi"/>
        </w:rPr>
        <w:t xml:space="preserve"> would be best</w:t>
      </w:r>
      <w:r w:rsidRPr="001A1145">
        <w:rPr>
          <w:rStyle w:val="StyleUnderline"/>
          <w:rFonts w:asciiTheme="minorHAnsi" w:hAnsiTheme="minorHAnsi" w:cstheme="minorHAnsi"/>
        </w:rPr>
        <w:t xml:space="preserve"> for making </w:t>
      </w:r>
      <w:r w:rsidRPr="001A1145">
        <w:rPr>
          <w:rStyle w:val="Emphasis"/>
          <w:rFonts w:asciiTheme="minorHAnsi" w:hAnsiTheme="minorHAnsi" w:cstheme="minorHAnsi"/>
        </w:rPr>
        <w:t>flexible solar panels</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more efficient batteries</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other important equipment</w:t>
      </w:r>
      <w:r w:rsidRPr="001A1145">
        <w:rPr>
          <w:rStyle w:val="StyleUnderline"/>
          <w:rFonts w:asciiTheme="minorHAnsi" w:hAnsiTheme="minorHAnsi" w:cstheme="minorHAnsi"/>
        </w:rPr>
        <w:t xml:space="preserve">. Our search for the right materials to use has so far been </w:t>
      </w:r>
      <w:r w:rsidRPr="001A1145">
        <w:rPr>
          <w:rStyle w:val="Emphasis"/>
          <w:rFonts w:asciiTheme="minorHAnsi" w:hAnsiTheme="minorHAnsi" w:cstheme="minorHAnsi"/>
        </w:rPr>
        <w:t>slow</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laborious</w:t>
      </w:r>
      <w:r w:rsidRPr="001A1145">
        <w:rPr>
          <w:rStyle w:val="StyleUnderline"/>
          <w:rFonts w:asciiTheme="minorHAnsi" w:hAnsiTheme="minorHAnsi" w:cstheme="minorHAnsi"/>
        </w:rPr>
        <w:t xml:space="preserve">. That's </w:t>
      </w:r>
      <w:r w:rsidRPr="001A1145">
        <w:rPr>
          <w:rStyle w:val="Emphasis"/>
          <w:rFonts w:asciiTheme="minorHAnsi" w:hAnsiTheme="minorHAnsi" w:cstheme="minorHAnsi"/>
        </w:rPr>
        <w:t>about to change</w:t>
      </w:r>
      <w:r w:rsidRPr="001A1145">
        <w:rPr>
          <w:rFonts w:asciiTheme="minorHAnsi" w:hAnsiTheme="minorHAnsi" w:cstheme="minorHAnsi"/>
          <w:sz w:val="16"/>
        </w:rPr>
        <w:t xml:space="preserve">. </w:t>
      </w:r>
      <w:r w:rsidRPr="001A1145">
        <w:rPr>
          <w:rStyle w:val="StyleUnderline"/>
          <w:rFonts w:asciiTheme="minorHAnsi" w:hAnsiTheme="minorHAnsi" w:cstheme="minorHAnsi"/>
        </w:rPr>
        <w:t xml:space="preserve">So is our ability to </w:t>
      </w:r>
      <w:r w:rsidRPr="001A1145">
        <w:rPr>
          <w:rStyle w:val="Emphasis"/>
          <w:rFonts w:asciiTheme="minorHAnsi" w:hAnsiTheme="minorHAnsi" w:cstheme="minorHAnsi"/>
        </w:rPr>
        <w:t>understand nature's proteins</w:t>
      </w:r>
      <w:r w:rsidRPr="001A1145">
        <w:rPr>
          <w:rStyle w:val="StyleUnderline"/>
          <w:rFonts w:asciiTheme="minorHAnsi" w:hAnsiTheme="minorHAnsi" w:cstheme="minorHAnsi"/>
        </w:rPr>
        <w:t xml:space="preserve">, and to </w:t>
      </w:r>
      <w:r w:rsidRPr="001A1145">
        <w:rPr>
          <w:rStyle w:val="Emphasis"/>
          <w:rFonts w:asciiTheme="minorHAnsi" w:hAnsiTheme="minorHAnsi" w:cstheme="minorHAnsi"/>
        </w:rPr>
        <w:t>generate new ones</w:t>
      </w:r>
      <w:r w:rsidRPr="001A1145">
        <w:rPr>
          <w:rFonts w:asciiTheme="minorHAnsi" w:hAnsiTheme="minorHAnsi" w:cstheme="minorHAnsi"/>
          <w:sz w:val="16"/>
        </w:rPr>
        <w:t xml:space="preserve">. All living things are made out of the large biomolecules known as proteins, as are wondrous materials such as spiders' silk. The cells in our bodies are assembly lines for proteins, but we currently understand little about how these assembly lines work—how they fold a two-dimensional string of amino acids into a complicated 3-D protein. But thanks to </w:t>
      </w:r>
      <w:r w:rsidRPr="001A1145">
        <w:rPr>
          <w:rStyle w:val="Emphasis"/>
          <w:rFonts w:asciiTheme="minorHAnsi" w:hAnsiTheme="minorHAnsi" w:cstheme="minorHAnsi"/>
        </w:rPr>
        <w:t>digital tools</w:t>
      </w:r>
      <w:r w:rsidRPr="001A1145">
        <w:rPr>
          <w:rFonts w:asciiTheme="minorHAnsi" w:hAnsiTheme="minorHAnsi" w:cstheme="minorHAnsi"/>
          <w:sz w:val="16"/>
        </w:rPr>
        <w:t xml:space="preserve">, we're learning quickly. In 2018, as part of a contest, the </w:t>
      </w:r>
      <w:proofErr w:type="spellStart"/>
      <w:r w:rsidRPr="001A1145">
        <w:rPr>
          <w:rFonts w:asciiTheme="minorHAnsi" w:hAnsiTheme="minorHAnsi" w:cstheme="minorHAnsi"/>
          <w:sz w:val="16"/>
        </w:rPr>
        <w:t>AlphaFold</w:t>
      </w:r>
      <w:proofErr w:type="spellEnd"/>
      <w:r w:rsidRPr="001A1145">
        <w:rPr>
          <w:rFonts w:asciiTheme="minorHAnsi" w:hAnsiTheme="minorHAnsi" w:cstheme="minorHAnsi"/>
          <w:sz w:val="16"/>
        </w:rPr>
        <w:t xml:space="preserve"> software developed by Google DeepMind correctly guessed the structure of twenty-five out of forty-three proteins it was shown; the second-place finisher guessed correctly three times. DeepMind cofounder </w:t>
      </w:r>
      <w:proofErr w:type="spellStart"/>
      <w:r w:rsidRPr="001A1145">
        <w:rPr>
          <w:rFonts w:asciiTheme="minorHAnsi" w:hAnsiTheme="minorHAnsi" w:cstheme="minorHAnsi"/>
          <w:sz w:val="16"/>
        </w:rPr>
        <w:t>Demis</w:t>
      </w:r>
      <w:proofErr w:type="spellEnd"/>
      <w:r w:rsidRPr="001A1145">
        <w:rPr>
          <w:rFonts w:asciiTheme="minorHAnsi" w:hAnsiTheme="minorHAnsi" w:cstheme="minorHAnsi"/>
          <w:sz w:val="16"/>
        </w:rPr>
        <w:t xml:space="preserve"> Hassabis says, "We [haven't] solved the protein-folding problem, this is just a first step... but we have a good system and we have a ton of ideas we haven't implemented yet." As these good ideas accumulate, they </w:t>
      </w:r>
      <w:r w:rsidRPr="001A1145">
        <w:rPr>
          <w:rStyle w:val="StyleUnderline"/>
          <w:rFonts w:asciiTheme="minorHAnsi" w:hAnsiTheme="minorHAnsi" w:cstheme="minorHAnsi"/>
        </w:rPr>
        <w:t>might</w:t>
      </w:r>
      <w:r w:rsidRPr="001A1145">
        <w:rPr>
          <w:rFonts w:asciiTheme="minorHAnsi" w:hAnsiTheme="minorHAnsi" w:cstheme="minorHAnsi"/>
          <w:sz w:val="16"/>
        </w:rPr>
        <w:t xml:space="preserve"> well </w:t>
      </w:r>
      <w:r w:rsidRPr="001A1145">
        <w:rPr>
          <w:rStyle w:val="StyleUnderline"/>
          <w:rFonts w:asciiTheme="minorHAnsi" w:hAnsiTheme="minorHAnsi" w:cstheme="minorHAnsi"/>
        </w:rPr>
        <w:t xml:space="preserve">let us make </w:t>
      </w:r>
      <w:r w:rsidRPr="001A1145">
        <w:rPr>
          <w:rStyle w:val="Emphasis"/>
          <w:rFonts w:asciiTheme="minorHAnsi" w:hAnsiTheme="minorHAnsi" w:cstheme="minorHAnsi"/>
          <w:color w:val="FF0000"/>
          <w:sz w:val="30"/>
          <w:szCs w:val="30"/>
        </w:rPr>
        <w:t>s</w:t>
      </w:r>
      <w:r w:rsidRPr="001A1145">
        <w:rPr>
          <w:rStyle w:val="Emphasis"/>
          <w:rFonts w:asciiTheme="minorHAnsi" w:hAnsiTheme="minorHAnsi" w:cstheme="minorHAnsi"/>
          <w:color w:val="0000FF"/>
          <w:sz w:val="30"/>
          <w:szCs w:val="30"/>
        </w:rPr>
        <w:t>p</w:t>
      </w:r>
      <w:r w:rsidRPr="001A1145">
        <w:rPr>
          <w:rStyle w:val="Emphasis"/>
          <w:rFonts w:asciiTheme="minorHAnsi" w:hAnsiTheme="minorHAnsi" w:cstheme="minorHAnsi"/>
          <w:color w:val="FF0000"/>
          <w:sz w:val="30"/>
          <w:szCs w:val="30"/>
        </w:rPr>
        <w:t>i</w:t>
      </w:r>
      <w:r w:rsidRPr="001A1145">
        <w:rPr>
          <w:rStyle w:val="Emphasis"/>
          <w:rFonts w:asciiTheme="minorHAnsi" w:hAnsiTheme="minorHAnsi" w:cstheme="minorHAnsi"/>
          <w:color w:val="0000FF"/>
          <w:sz w:val="30"/>
          <w:szCs w:val="30"/>
        </w:rPr>
        <w:t>d</w:t>
      </w:r>
      <w:r w:rsidRPr="001A1145">
        <w:rPr>
          <w:rStyle w:val="Emphasis"/>
          <w:rFonts w:asciiTheme="minorHAnsi" w:hAnsiTheme="minorHAnsi" w:cstheme="minorHAnsi"/>
          <w:color w:val="FF0000"/>
          <w:sz w:val="30"/>
          <w:szCs w:val="30"/>
        </w:rPr>
        <w:t>e</w:t>
      </w:r>
      <w:r w:rsidRPr="001A1145">
        <w:rPr>
          <w:rStyle w:val="Emphasis"/>
          <w:rFonts w:asciiTheme="minorHAnsi" w:hAnsiTheme="minorHAnsi" w:cstheme="minorHAnsi"/>
          <w:color w:val="0000FF"/>
          <w:sz w:val="30"/>
          <w:szCs w:val="30"/>
        </w:rPr>
        <w:t>r</w:t>
      </w:r>
      <w:r w:rsidRPr="001A1145">
        <w:rPr>
          <w:rStyle w:val="Emphasis"/>
          <w:rFonts w:asciiTheme="minorHAnsi" w:hAnsiTheme="minorHAnsi" w:cstheme="minorHAnsi"/>
          <w:sz w:val="30"/>
          <w:szCs w:val="30"/>
        </w:rPr>
        <w:t>-</w:t>
      </w:r>
      <w:r w:rsidRPr="001A1145">
        <w:rPr>
          <w:rStyle w:val="Emphasis"/>
          <w:rFonts w:asciiTheme="minorHAnsi" w:hAnsiTheme="minorHAnsi" w:cstheme="minorHAnsi"/>
          <w:color w:val="FF0000"/>
          <w:sz w:val="30"/>
          <w:szCs w:val="30"/>
        </w:rPr>
        <w:t>s</w:t>
      </w:r>
      <w:r w:rsidRPr="001A1145">
        <w:rPr>
          <w:rStyle w:val="Emphasis"/>
          <w:rFonts w:asciiTheme="minorHAnsi" w:hAnsiTheme="minorHAnsi" w:cstheme="minorHAnsi"/>
          <w:color w:val="0000FF"/>
          <w:sz w:val="30"/>
          <w:szCs w:val="30"/>
        </w:rPr>
        <w:t>t</w:t>
      </w:r>
      <w:r w:rsidRPr="001A1145">
        <w:rPr>
          <w:rStyle w:val="Emphasis"/>
          <w:rFonts w:asciiTheme="minorHAnsi" w:hAnsiTheme="minorHAnsi" w:cstheme="minorHAnsi"/>
          <w:color w:val="FF0000"/>
          <w:sz w:val="30"/>
          <w:szCs w:val="30"/>
        </w:rPr>
        <w:t>r</w:t>
      </w:r>
      <w:r w:rsidRPr="001A1145">
        <w:rPr>
          <w:rStyle w:val="Emphasis"/>
          <w:rFonts w:asciiTheme="minorHAnsi" w:hAnsiTheme="minorHAnsi" w:cstheme="minorHAnsi"/>
          <w:color w:val="0000FF"/>
          <w:sz w:val="30"/>
          <w:szCs w:val="30"/>
        </w:rPr>
        <w:t>e</w:t>
      </w:r>
      <w:r w:rsidRPr="001A1145">
        <w:rPr>
          <w:rStyle w:val="Emphasis"/>
          <w:rFonts w:asciiTheme="minorHAnsi" w:hAnsiTheme="minorHAnsi" w:cstheme="minorHAnsi"/>
          <w:color w:val="FF0000"/>
          <w:sz w:val="30"/>
          <w:szCs w:val="30"/>
        </w:rPr>
        <w:t>n</w:t>
      </w:r>
      <w:r w:rsidRPr="001A1145">
        <w:rPr>
          <w:rStyle w:val="Emphasis"/>
          <w:rFonts w:asciiTheme="minorHAnsi" w:hAnsiTheme="minorHAnsi" w:cstheme="minorHAnsi"/>
          <w:color w:val="0000FF"/>
          <w:sz w:val="30"/>
          <w:szCs w:val="30"/>
        </w:rPr>
        <w:t>g</w:t>
      </w:r>
      <w:r w:rsidRPr="001A1145">
        <w:rPr>
          <w:rStyle w:val="Emphasis"/>
          <w:rFonts w:asciiTheme="minorHAnsi" w:hAnsiTheme="minorHAnsi" w:cstheme="minorHAnsi"/>
          <w:color w:val="FF0000"/>
          <w:sz w:val="30"/>
          <w:szCs w:val="30"/>
        </w:rPr>
        <w:t>t</w:t>
      </w:r>
      <w:r w:rsidRPr="001A1145">
        <w:rPr>
          <w:rStyle w:val="Emphasis"/>
          <w:rFonts w:asciiTheme="minorHAnsi" w:hAnsiTheme="minorHAnsi" w:cstheme="minorHAnsi"/>
          <w:color w:val="0000FF"/>
          <w:sz w:val="30"/>
          <w:szCs w:val="30"/>
        </w:rPr>
        <w:t>h</w:t>
      </w:r>
      <w:r w:rsidRPr="001A1145">
        <w:rPr>
          <w:rStyle w:val="StyleUnderline"/>
          <w:rFonts w:asciiTheme="minorHAnsi" w:hAnsiTheme="minorHAnsi" w:cstheme="minorHAnsi"/>
        </w:rPr>
        <w:t xml:space="preserve"> materials</w:t>
      </w:r>
      <w:r w:rsidRPr="001A1145">
        <w:rPr>
          <w:rFonts w:asciiTheme="minorHAnsi" w:hAnsiTheme="minorHAnsi" w:cstheme="minorHAnsi"/>
          <w:sz w:val="16"/>
        </w:rPr>
        <w:t xml:space="preserve">. Energy. </w:t>
      </w:r>
      <w:r w:rsidRPr="001A1145">
        <w:rPr>
          <w:rStyle w:val="StyleUnderline"/>
          <w:rFonts w:asciiTheme="minorHAnsi" w:hAnsiTheme="minorHAnsi" w:cstheme="minorHAnsi"/>
        </w:rPr>
        <w:t xml:space="preserve">One of humanity's </w:t>
      </w:r>
      <w:r w:rsidRPr="001A1145">
        <w:rPr>
          <w:rStyle w:val="Emphasis"/>
          <w:rFonts w:asciiTheme="minorHAnsi" w:hAnsiTheme="minorHAnsi" w:cstheme="minorHAnsi"/>
        </w:rPr>
        <w:t>most urgent tasks</w:t>
      </w:r>
      <w:r w:rsidRPr="001A1145">
        <w:rPr>
          <w:rFonts w:asciiTheme="minorHAnsi" w:hAnsiTheme="minorHAnsi" w:cstheme="minorHAnsi"/>
          <w:sz w:val="16"/>
        </w:rPr>
        <w:t xml:space="preserve"> in the twenty-first century </w:t>
      </w:r>
      <w:r w:rsidRPr="001A1145">
        <w:rPr>
          <w:rStyle w:val="StyleUnderline"/>
          <w:rFonts w:asciiTheme="minorHAnsi" w:hAnsiTheme="minorHAnsi" w:cstheme="minorHAnsi"/>
        </w:rPr>
        <w:t xml:space="preserve">is </w:t>
      </w:r>
      <w:r w:rsidRPr="006B5371">
        <w:rPr>
          <w:rStyle w:val="StyleUnderline"/>
          <w:rFonts w:asciiTheme="minorHAnsi" w:hAnsiTheme="minorHAnsi" w:cstheme="minorHAnsi"/>
          <w:highlight w:val="green"/>
        </w:rPr>
        <w:t xml:space="preserve">to </w:t>
      </w:r>
      <w:r w:rsidRPr="006B5371">
        <w:rPr>
          <w:rStyle w:val="Emphasis"/>
          <w:rFonts w:asciiTheme="minorHAnsi" w:hAnsiTheme="minorHAnsi" w:cstheme="minorHAnsi"/>
          <w:highlight w:val="green"/>
        </w:rPr>
        <w:t>reduce</w:t>
      </w:r>
      <w:r w:rsidRPr="001A1145">
        <w:rPr>
          <w:rStyle w:val="Emphasis"/>
          <w:rFonts w:asciiTheme="minorHAnsi" w:hAnsiTheme="minorHAnsi" w:cstheme="minorHAnsi"/>
        </w:rPr>
        <w:t xml:space="preserve"> greenhouse gas </w:t>
      </w:r>
      <w:r w:rsidRPr="006B5371">
        <w:rPr>
          <w:rStyle w:val="Emphasis"/>
          <w:rFonts w:asciiTheme="minorHAnsi" w:hAnsiTheme="minorHAnsi" w:cstheme="minorHAnsi"/>
          <w:highlight w:val="green"/>
        </w:rPr>
        <w:t>emissions</w:t>
      </w:r>
      <w:r w:rsidRPr="001A1145">
        <w:rPr>
          <w:rStyle w:val="StyleUnderline"/>
          <w:rFonts w:asciiTheme="minorHAnsi" w:hAnsiTheme="minorHAnsi" w:cstheme="minorHAnsi"/>
        </w:rPr>
        <w:t xml:space="preserve">. Two ways to do this are to become </w:t>
      </w:r>
      <w:r w:rsidRPr="006B5371">
        <w:rPr>
          <w:rStyle w:val="Emphasis"/>
          <w:rFonts w:asciiTheme="minorHAnsi" w:hAnsiTheme="minorHAnsi" w:cstheme="minorHAnsi"/>
          <w:highlight w:val="green"/>
        </w:rPr>
        <w:t>more efficient</w:t>
      </w:r>
      <w:r w:rsidRPr="001A1145">
        <w:rPr>
          <w:rStyle w:val="StyleUnderline"/>
          <w:rFonts w:asciiTheme="minorHAnsi" w:hAnsiTheme="minorHAnsi" w:cstheme="minorHAnsi"/>
        </w:rPr>
        <w:t xml:space="preserve"> in using </w:t>
      </w:r>
      <w:r w:rsidRPr="006B5371">
        <w:rPr>
          <w:rStyle w:val="StyleUnderline"/>
          <w:rFonts w:asciiTheme="minorHAnsi" w:hAnsiTheme="minorHAnsi" w:cstheme="minorHAnsi"/>
          <w:highlight w:val="green"/>
        </w:rPr>
        <w:t>energy and</w:t>
      </w:r>
      <w:r w:rsidRPr="001A1145">
        <w:rPr>
          <w:rStyle w:val="StyleUnderline"/>
          <w:rFonts w:asciiTheme="minorHAnsi" w:hAnsiTheme="minorHAnsi" w:cstheme="minorHAnsi"/>
        </w:rPr>
        <w:t xml:space="preserve">, when generating it, to </w:t>
      </w:r>
      <w:r w:rsidRPr="006B5371">
        <w:rPr>
          <w:rStyle w:val="Emphasis"/>
          <w:rFonts w:asciiTheme="minorHAnsi" w:hAnsiTheme="minorHAnsi" w:cstheme="minorHAnsi"/>
          <w:highlight w:val="green"/>
        </w:rPr>
        <w:t>shift away</w:t>
      </w:r>
      <w:r w:rsidRPr="001A1145">
        <w:rPr>
          <w:rStyle w:val="StyleUnderline"/>
          <w:rFonts w:asciiTheme="minorHAnsi" w:hAnsiTheme="minorHAnsi" w:cstheme="minorHAnsi"/>
        </w:rPr>
        <w:t xml:space="preserve"> from carbon-emitting fossil fuels. </w:t>
      </w:r>
      <w:r w:rsidRPr="006B5371">
        <w:rPr>
          <w:rStyle w:val="StyleUnderline"/>
          <w:rFonts w:asciiTheme="minorHAnsi" w:hAnsiTheme="minorHAnsi" w:cstheme="minorHAnsi"/>
          <w:highlight w:val="green"/>
        </w:rPr>
        <w:t>Digital tools</w:t>
      </w:r>
      <w:r w:rsidRPr="001A1145">
        <w:rPr>
          <w:rStyle w:val="StyleUnderline"/>
          <w:rFonts w:asciiTheme="minorHAnsi" w:hAnsiTheme="minorHAnsi" w:cstheme="minorHAnsi"/>
        </w:rPr>
        <w:t xml:space="preserve"> will </w:t>
      </w:r>
      <w:r w:rsidRPr="001A1145">
        <w:rPr>
          <w:rStyle w:val="Emphasis"/>
          <w:rFonts w:asciiTheme="minorHAnsi" w:hAnsiTheme="minorHAnsi" w:cstheme="minorHAnsi"/>
        </w:rPr>
        <w:t>help greatly</w:t>
      </w:r>
      <w:r w:rsidRPr="001A1145">
        <w:rPr>
          <w:rStyle w:val="StyleUnderline"/>
          <w:rFonts w:asciiTheme="minorHAnsi" w:hAnsiTheme="minorHAnsi" w:cstheme="minorHAnsi"/>
        </w:rPr>
        <w:t xml:space="preserve"> with both</w:t>
      </w:r>
      <w:r w:rsidRPr="001A1145">
        <w:rPr>
          <w:rFonts w:asciiTheme="minorHAnsi" w:hAnsiTheme="minorHAnsi" w:cstheme="minorHAnsi"/>
          <w:sz w:val="16"/>
        </w:rPr>
        <w:t xml:space="preserve">. </w:t>
      </w:r>
      <w:r w:rsidRPr="001A1145">
        <w:rPr>
          <w:rStyle w:val="Emphasis"/>
          <w:rFonts w:asciiTheme="minorHAnsi" w:hAnsiTheme="minorHAnsi" w:cstheme="minorHAnsi"/>
        </w:rPr>
        <w:t>Several groups have recently shown</w:t>
      </w:r>
      <w:r w:rsidRPr="001A1145">
        <w:rPr>
          <w:rStyle w:val="StyleUnderline"/>
          <w:rFonts w:asciiTheme="minorHAnsi" w:hAnsiTheme="minorHAnsi" w:cstheme="minorHAnsi"/>
        </w:rPr>
        <w:t xml:space="preserve"> that they can combine machine learning and other techniques to </w:t>
      </w:r>
      <w:r w:rsidRPr="006B5371">
        <w:rPr>
          <w:rStyle w:val="Emphasis"/>
          <w:rFonts w:asciiTheme="minorHAnsi" w:hAnsiTheme="minorHAnsi" w:cstheme="minorHAnsi"/>
          <w:highlight w:val="green"/>
        </w:rPr>
        <w:t>increase</w:t>
      </w:r>
      <w:r w:rsidRPr="001A1145">
        <w:rPr>
          <w:rStyle w:val="Emphasis"/>
          <w:rFonts w:asciiTheme="minorHAnsi" w:hAnsiTheme="minorHAnsi" w:cstheme="minorHAnsi"/>
        </w:rPr>
        <w:t xml:space="preserve"> the energy </w:t>
      </w:r>
      <w:r w:rsidRPr="006B5371">
        <w:rPr>
          <w:rStyle w:val="Emphasis"/>
          <w:rFonts w:asciiTheme="minorHAnsi" w:hAnsiTheme="minorHAnsi" w:cstheme="minorHAnsi"/>
          <w:highlight w:val="green"/>
        </w:rPr>
        <w:t>efficiency</w:t>
      </w:r>
      <w:r w:rsidRPr="006B5371">
        <w:rPr>
          <w:rStyle w:val="StyleUnderline"/>
          <w:rFonts w:asciiTheme="minorHAnsi" w:hAnsiTheme="minorHAnsi" w:cstheme="minorHAnsi"/>
          <w:highlight w:val="green"/>
        </w:rPr>
        <w:t xml:space="preserve"> </w:t>
      </w:r>
      <w:r w:rsidRPr="001A1145">
        <w:rPr>
          <w:rStyle w:val="StyleUnderline"/>
          <w:rFonts w:asciiTheme="minorHAnsi" w:hAnsiTheme="minorHAnsi" w:cstheme="minorHAnsi"/>
        </w:rPr>
        <w:t xml:space="preserve">of data centers by as much as </w:t>
      </w:r>
      <w:r w:rsidRPr="001A1145">
        <w:rPr>
          <w:rStyle w:val="Emphasis"/>
          <w:rFonts w:asciiTheme="minorHAnsi" w:hAnsiTheme="minorHAnsi" w:cstheme="minorHAnsi"/>
        </w:rPr>
        <w:t>30 percent</w:t>
      </w:r>
      <w:r w:rsidRPr="001A1145">
        <w:rPr>
          <w:rFonts w:asciiTheme="minorHAnsi" w:hAnsiTheme="minorHAnsi" w:cstheme="minorHAnsi"/>
          <w:sz w:val="16"/>
        </w:rPr>
        <w:t xml:space="preserve">. This large improvement matters for two reasons. First, </w:t>
      </w:r>
      <w:r w:rsidRPr="001A1145">
        <w:rPr>
          <w:rStyle w:val="StyleUnderline"/>
          <w:rFonts w:asciiTheme="minorHAnsi" w:hAnsiTheme="minorHAnsi" w:cstheme="minorHAnsi"/>
        </w:rPr>
        <w:t xml:space="preserve">data centers are </w:t>
      </w:r>
      <w:r w:rsidRPr="001A1145">
        <w:rPr>
          <w:rStyle w:val="Emphasis"/>
          <w:rFonts w:asciiTheme="minorHAnsi" w:hAnsiTheme="minorHAnsi" w:cstheme="minorHAnsi"/>
        </w:rPr>
        <w:t>heavy users</w:t>
      </w:r>
      <w:r w:rsidRPr="001A1145">
        <w:rPr>
          <w:rStyle w:val="StyleUnderline"/>
          <w:rFonts w:asciiTheme="minorHAnsi" w:hAnsiTheme="minorHAnsi" w:cstheme="minorHAnsi"/>
        </w:rPr>
        <w:t xml:space="preserve"> of energy</w:t>
      </w:r>
      <w:r w:rsidRPr="001A1145">
        <w:rPr>
          <w:rFonts w:asciiTheme="minorHAnsi" w:hAnsiTheme="minorHAnsi" w:cstheme="minorHAnsi"/>
          <w:sz w:val="16"/>
        </w:rPr>
        <w:t xml:space="preserve">, accounting for about 1 percent of global electricity demand. So efficiencies in these facilities help. Second, and more important, </w:t>
      </w:r>
      <w:r w:rsidRPr="001A1145">
        <w:rPr>
          <w:rStyle w:val="StyleUnderline"/>
          <w:rFonts w:asciiTheme="minorHAnsi" w:hAnsiTheme="minorHAnsi" w:cstheme="minorHAnsi"/>
        </w:rPr>
        <w:t xml:space="preserve">these gains indicate </w:t>
      </w:r>
      <w:r w:rsidRPr="001A1145">
        <w:rPr>
          <w:rStyle w:val="Emphasis"/>
          <w:rFonts w:asciiTheme="minorHAnsi" w:hAnsiTheme="minorHAnsi" w:cstheme="minorHAnsi"/>
        </w:rPr>
        <w:t>how much</w:t>
      </w:r>
      <w:r w:rsidRPr="001A1145">
        <w:rPr>
          <w:rStyle w:val="StyleUnderline"/>
          <w:rFonts w:asciiTheme="minorHAnsi" w:hAnsiTheme="minorHAnsi" w:cstheme="minorHAnsi"/>
        </w:rPr>
        <w:t xml:space="preserve"> the energy use of </w:t>
      </w:r>
      <w:r w:rsidRPr="001A1145">
        <w:rPr>
          <w:rStyle w:val="Emphasis"/>
          <w:rFonts w:asciiTheme="minorHAnsi" w:hAnsiTheme="minorHAnsi" w:cstheme="minorHAnsi"/>
        </w:rPr>
        <w:t>all our other complicated infrastructures</w:t>
      </w:r>
      <w:r w:rsidRPr="001A1145">
        <w:rPr>
          <w:rStyle w:val="StyleUnderline"/>
          <w:rFonts w:asciiTheme="minorHAnsi" w:hAnsiTheme="minorHAnsi" w:cstheme="minorHAnsi"/>
        </w:rPr>
        <w:t xml:space="preserve">— everything from </w:t>
      </w:r>
      <w:r w:rsidRPr="001A1145">
        <w:rPr>
          <w:rStyle w:val="Emphasis"/>
          <w:rFonts w:asciiTheme="minorHAnsi" w:hAnsiTheme="minorHAnsi" w:cstheme="minorHAnsi"/>
        </w:rPr>
        <w:t>electricity grids</w:t>
      </w:r>
      <w:r w:rsidRPr="001A1145">
        <w:rPr>
          <w:rStyle w:val="StyleUnderline"/>
          <w:rFonts w:asciiTheme="minorHAnsi" w:hAnsiTheme="minorHAnsi" w:cstheme="minorHAnsi"/>
        </w:rPr>
        <w:t xml:space="preserve"> to </w:t>
      </w:r>
      <w:r w:rsidRPr="001A1145">
        <w:rPr>
          <w:rStyle w:val="Emphasis"/>
          <w:rFonts w:asciiTheme="minorHAnsi" w:hAnsiTheme="minorHAnsi" w:cstheme="minorHAnsi"/>
        </w:rPr>
        <w:t>chemical plants</w:t>
      </w:r>
      <w:r w:rsidRPr="001A1145">
        <w:rPr>
          <w:rStyle w:val="StyleUnderline"/>
          <w:rFonts w:asciiTheme="minorHAnsi" w:hAnsiTheme="minorHAnsi" w:cstheme="minorHAnsi"/>
        </w:rPr>
        <w:t xml:space="preserve"> to </w:t>
      </w:r>
      <w:r w:rsidRPr="001A1145">
        <w:rPr>
          <w:rStyle w:val="Emphasis"/>
          <w:rFonts w:asciiTheme="minorHAnsi" w:hAnsiTheme="minorHAnsi" w:cstheme="minorHAnsi"/>
        </w:rPr>
        <w:t>steel mills</w:t>
      </w:r>
      <w:r w:rsidRPr="001A1145">
        <w:rPr>
          <w:rStyle w:val="StyleUnderline"/>
          <w:rFonts w:asciiTheme="minorHAnsi" w:hAnsiTheme="minorHAnsi" w:cstheme="minorHAnsi"/>
        </w:rPr>
        <w:t xml:space="preserve">—can be </w:t>
      </w:r>
      <w:r w:rsidRPr="001A1145">
        <w:rPr>
          <w:rStyle w:val="Emphasis"/>
          <w:rFonts w:asciiTheme="minorHAnsi" w:hAnsiTheme="minorHAnsi" w:cstheme="minorHAnsi"/>
        </w:rPr>
        <w:t>trimmed</w:t>
      </w:r>
      <w:r w:rsidRPr="001A1145">
        <w:rPr>
          <w:rStyle w:val="StyleUnderline"/>
          <w:rFonts w:asciiTheme="minorHAnsi" w:hAnsiTheme="minorHAnsi" w:cstheme="minorHAnsi"/>
        </w:rPr>
        <w:t xml:space="preserve">. All are a </w:t>
      </w:r>
      <w:r w:rsidRPr="001A1145">
        <w:rPr>
          <w:rStyle w:val="Emphasis"/>
          <w:rFonts w:asciiTheme="minorHAnsi" w:hAnsiTheme="minorHAnsi" w:cstheme="minorHAnsi"/>
        </w:rPr>
        <w:t>great deal less energy efficient</w:t>
      </w:r>
      <w:r w:rsidRPr="001A1145">
        <w:rPr>
          <w:rStyle w:val="StyleUnderline"/>
          <w:rFonts w:asciiTheme="minorHAnsi" w:hAnsiTheme="minorHAnsi" w:cstheme="minorHAnsi"/>
        </w:rPr>
        <w:t xml:space="preserve"> than they could be. We have both </w:t>
      </w:r>
      <w:r w:rsidRPr="001A1145">
        <w:rPr>
          <w:rStyle w:val="Emphasis"/>
          <w:rFonts w:asciiTheme="minorHAnsi" w:hAnsiTheme="minorHAnsi" w:cstheme="minorHAnsi"/>
        </w:rPr>
        <w:t>ample opportunity</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ample incentive</w:t>
      </w:r>
      <w:r w:rsidRPr="001A1145">
        <w:rPr>
          <w:rStyle w:val="StyleUnderline"/>
          <w:rFonts w:asciiTheme="minorHAnsi" w:hAnsiTheme="minorHAnsi" w:cstheme="minorHAnsi"/>
        </w:rPr>
        <w:t xml:space="preserve"> now to improve them. Both </w:t>
      </w:r>
      <w:r w:rsidRPr="001A1145">
        <w:rPr>
          <w:rStyle w:val="Emphasis"/>
          <w:rFonts w:asciiTheme="minorHAnsi" w:hAnsiTheme="minorHAnsi" w:cstheme="minorHAnsi"/>
        </w:rPr>
        <w:t>wind</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solar power</w:t>
      </w:r>
      <w:r w:rsidRPr="001A1145">
        <w:rPr>
          <w:rStyle w:val="StyleUnderline"/>
          <w:rFonts w:asciiTheme="minorHAnsi" w:hAnsiTheme="minorHAnsi" w:cstheme="minorHAnsi"/>
        </w:rPr>
        <w:t xml:space="preserve"> are becoming </w:t>
      </w:r>
      <w:r w:rsidRPr="001A1145">
        <w:rPr>
          <w:rStyle w:val="Emphasis"/>
          <w:rFonts w:asciiTheme="minorHAnsi" w:hAnsiTheme="minorHAnsi" w:cstheme="minorHAnsi"/>
        </w:rPr>
        <w:t>much cheaper</w:t>
      </w:r>
      <w:r w:rsidRPr="001A1145">
        <w:rPr>
          <w:rFonts w:asciiTheme="minorHAnsi" w:hAnsiTheme="minorHAnsi" w:cstheme="minorHAnsi"/>
          <w:sz w:val="16"/>
        </w:rPr>
        <w:t xml:space="preserve">, so much so that </w:t>
      </w:r>
      <w:r w:rsidRPr="001A1145">
        <w:rPr>
          <w:rStyle w:val="StyleUnderline"/>
          <w:rFonts w:asciiTheme="minorHAnsi" w:hAnsiTheme="minorHAnsi" w:cstheme="minorHAnsi"/>
        </w:rPr>
        <w:t xml:space="preserve">in </w:t>
      </w:r>
      <w:r w:rsidRPr="001A1145">
        <w:rPr>
          <w:rStyle w:val="Emphasis"/>
          <w:rFonts w:asciiTheme="minorHAnsi" w:hAnsiTheme="minorHAnsi" w:cstheme="minorHAnsi"/>
        </w:rPr>
        <w:t>many parts of the world</w:t>
      </w:r>
      <w:r w:rsidRPr="001A1145">
        <w:rPr>
          <w:rStyle w:val="StyleUnderline"/>
          <w:rFonts w:asciiTheme="minorHAnsi" w:hAnsiTheme="minorHAnsi" w:cstheme="minorHAnsi"/>
        </w:rPr>
        <w:t xml:space="preserve"> they're now the </w:t>
      </w:r>
      <w:r w:rsidRPr="001A1145">
        <w:rPr>
          <w:rStyle w:val="Emphasis"/>
          <w:rFonts w:asciiTheme="minorHAnsi" w:hAnsiTheme="minorHAnsi" w:cstheme="minorHAnsi"/>
        </w:rPr>
        <w:t>most cost-effective options</w:t>
      </w:r>
      <w:r w:rsidRPr="001A1145">
        <w:rPr>
          <w:rFonts w:asciiTheme="minorHAnsi" w:hAnsiTheme="minorHAnsi" w:cstheme="minorHAnsi"/>
          <w:sz w:val="16"/>
        </w:rPr>
        <w:t xml:space="preserve">, even without government subsidies, for new electrical generators. These energy sources use virtually no resources once they're up and running and generate no greenhouse gases; </w:t>
      </w:r>
      <w:r w:rsidRPr="001A1145">
        <w:rPr>
          <w:rStyle w:val="StyleUnderline"/>
          <w:rFonts w:asciiTheme="minorHAnsi" w:hAnsiTheme="minorHAnsi" w:cstheme="minorHAnsi"/>
        </w:rPr>
        <w:t xml:space="preserve">they're among the </w:t>
      </w:r>
      <w:r w:rsidRPr="001A1145">
        <w:rPr>
          <w:rStyle w:val="Emphasis"/>
          <w:rFonts w:asciiTheme="minorHAnsi" w:hAnsiTheme="minorHAnsi" w:cstheme="minorHAnsi"/>
        </w:rPr>
        <w:t xml:space="preserve">world </w:t>
      </w:r>
      <w:r w:rsidRPr="006B5371">
        <w:rPr>
          <w:rStyle w:val="Emphasis"/>
          <w:rFonts w:asciiTheme="minorHAnsi" w:hAnsiTheme="minorHAnsi" w:cstheme="minorHAnsi"/>
          <w:highlight w:val="green"/>
        </w:rPr>
        <w:t>champions</w:t>
      </w:r>
      <w:r w:rsidRPr="006B5371">
        <w:rPr>
          <w:rStyle w:val="StyleUnderline"/>
          <w:rFonts w:asciiTheme="minorHAnsi" w:hAnsiTheme="minorHAnsi" w:cstheme="minorHAnsi"/>
          <w:highlight w:val="green"/>
        </w:rPr>
        <w:t xml:space="preserve"> of dematerialization</w:t>
      </w:r>
      <w:r w:rsidRPr="001A1145">
        <w:rPr>
          <w:rStyle w:val="StyleUnderline"/>
          <w:rFonts w:asciiTheme="minorHAnsi" w:hAnsiTheme="minorHAnsi" w:cstheme="minorHAnsi"/>
        </w:rPr>
        <w:t xml:space="preserve">. In the decades to come they might well be </w:t>
      </w:r>
      <w:r w:rsidRPr="006B5371">
        <w:rPr>
          <w:rStyle w:val="StyleUnderline"/>
          <w:rFonts w:asciiTheme="minorHAnsi" w:hAnsiTheme="minorHAnsi" w:cstheme="minorHAnsi"/>
          <w:highlight w:val="green"/>
        </w:rPr>
        <w:t xml:space="preserve">joined by </w:t>
      </w:r>
      <w:r w:rsidRPr="006B5371">
        <w:rPr>
          <w:rStyle w:val="Emphasis"/>
          <w:rFonts w:asciiTheme="minorHAnsi" w:hAnsiTheme="minorHAnsi" w:cstheme="minorHAnsi"/>
          <w:highlight w:val="green"/>
        </w:rPr>
        <w:t>nuclear fusion</w:t>
      </w:r>
      <w:r w:rsidRPr="001A1145">
        <w:rPr>
          <w:rFonts w:asciiTheme="minorHAnsi" w:hAnsiTheme="minorHAnsi" w:cstheme="minorHAnsi"/>
          <w:sz w:val="16"/>
        </w:rPr>
        <w:t xml:space="preserve">, the astonishingly powerful process that takes place inside the sun and other stars. Harnessing fusion has been tantalizingly out of reach for more than half a century—the old joke is that it's twenty years away and always will be. A big part of the problem is that it's hard to control the fusion reaction inside any human- made vessel, but </w:t>
      </w:r>
      <w:r w:rsidRPr="001A1145">
        <w:rPr>
          <w:rStyle w:val="Emphasis"/>
          <w:rFonts w:asciiTheme="minorHAnsi" w:hAnsiTheme="minorHAnsi" w:cstheme="minorHAnsi"/>
        </w:rPr>
        <w:t>massive improvements</w:t>
      </w:r>
      <w:r w:rsidRPr="001A1145">
        <w:rPr>
          <w:rStyle w:val="StyleUnderline"/>
          <w:rFonts w:asciiTheme="minorHAnsi" w:hAnsiTheme="minorHAnsi" w:cstheme="minorHAnsi"/>
        </w:rPr>
        <w:t xml:space="preserve"> in sensors and computing power are boosting hope that fusion power might truly be </w:t>
      </w:r>
      <w:r w:rsidRPr="001A1145">
        <w:rPr>
          <w:rStyle w:val="Emphasis"/>
          <w:rFonts w:asciiTheme="minorHAnsi" w:hAnsiTheme="minorHAnsi" w:cstheme="minorHAnsi"/>
        </w:rPr>
        <w:t>only a generation away</w:t>
      </w:r>
      <w:r w:rsidRPr="001A1145">
        <w:rPr>
          <w:rFonts w:asciiTheme="minorHAnsi" w:hAnsiTheme="minorHAnsi" w:cstheme="minorHAnsi"/>
          <w:sz w:val="16"/>
        </w:rPr>
        <w:t xml:space="preserve">. </w:t>
      </w:r>
    </w:p>
    <w:p w14:paraId="3837F804" w14:textId="77777777" w:rsidR="00FB3827" w:rsidRPr="001A1145" w:rsidRDefault="00FB3827" w:rsidP="00FB3827">
      <w:pPr>
        <w:rPr>
          <w:rFonts w:asciiTheme="minorHAnsi" w:hAnsiTheme="minorHAnsi" w:cstheme="minorHAnsi"/>
        </w:rPr>
      </w:pPr>
    </w:p>
    <w:p w14:paraId="563281C6" w14:textId="77777777" w:rsidR="00FB3827" w:rsidRDefault="00FB3827" w:rsidP="00FB3827">
      <w:pPr>
        <w:pStyle w:val="Heading4"/>
      </w:pPr>
      <w:proofErr w:type="spellStart"/>
      <w:r>
        <w:t>Neolib</w:t>
      </w:r>
      <w:proofErr w:type="spellEnd"/>
      <w:r>
        <w:t xml:space="preserve"> solves---</w:t>
      </w:r>
    </w:p>
    <w:p w14:paraId="58662824" w14:textId="59EA06A4" w:rsidR="005B7732" w:rsidRPr="00FE669F" w:rsidRDefault="005B7732" w:rsidP="005B7732">
      <w:pPr>
        <w:pStyle w:val="Heading4"/>
      </w:pPr>
      <w:r>
        <w:t>Inequality and Poverty.</w:t>
      </w:r>
      <w:r w:rsidR="00EF7766">
        <w:t xml:space="preserve"> – key to </w:t>
      </w:r>
      <w:proofErr w:type="spellStart"/>
      <w:r w:rsidR="00EF7766">
        <w:t>underprivelaged</w:t>
      </w:r>
      <w:proofErr w:type="spellEnd"/>
      <w:r w:rsidR="00EF7766">
        <w:t xml:space="preserve"> communities</w:t>
      </w:r>
    </w:p>
    <w:p w14:paraId="621ED2E7" w14:textId="77777777" w:rsidR="005B7732" w:rsidRPr="00C7134A" w:rsidRDefault="005B7732" w:rsidP="005B7732">
      <w:r w:rsidRPr="00C7134A">
        <w:rPr>
          <w:rStyle w:val="Style13ptBold"/>
        </w:rPr>
        <w:t xml:space="preserve">Teixeira and </w:t>
      </w:r>
      <w:proofErr w:type="spellStart"/>
      <w:r w:rsidRPr="00C7134A">
        <w:rPr>
          <w:rStyle w:val="Style13ptBold"/>
        </w:rPr>
        <w:t>Judis</w:t>
      </w:r>
      <w:proofErr w:type="spellEnd"/>
      <w:r w:rsidRPr="00C7134A">
        <w:rPr>
          <w:rStyle w:val="Style13ptBold"/>
        </w:rPr>
        <w:t xml:space="preserve"> 17</w:t>
      </w:r>
      <w:r w:rsidRPr="00C7134A">
        <w:t>—senior fellow at both The Century Foundation and American Progress AND editor-at-large at Talking Points Memo, former senior writer at The National Journal and a former senior editor at The New Republic (</w:t>
      </w:r>
      <w:proofErr w:type="spellStart"/>
      <w:r w:rsidRPr="00C7134A">
        <w:t>Ruy</w:t>
      </w:r>
      <w:proofErr w:type="spellEnd"/>
      <w:r w:rsidRPr="00C7134A">
        <w:t xml:space="preserve"> and John, “Why The Left Will (Eventually) Triumph: An Interview With </w:t>
      </w:r>
      <w:proofErr w:type="spellStart"/>
      <w:r w:rsidRPr="00C7134A">
        <w:t>Ruy</w:t>
      </w:r>
      <w:proofErr w:type="spellEnd"/>
      <w:r w:rsidRPr="00C7134A">
        <w:t xml:space="preserve"> Teixeira,” </w:t>
      </w:r>
      <w:hyperlink r:id="rId22" w:history="1">
        <w:r w:rsidRPr="00C7134A">
          <w:t>http://talkingpointsmemo.com/cafe/why-left-will-eventually-win-ruy-teixeira</w:t>
        </w:r>
      </w:hyperlink>
      <w:r w:rsidRPr="00C7134A">
        <w:t xml:space="preserve">, </w:t>
      </w:r>
      <w:proofErr w:type="spellStart"/>
      <w:r w:rsidRPr="00C7134A">
        <w:t>dml</w:t>
      </w:r>
      <w:proofErr w:type="spellEnd"/>
      <w:r w:rsidRPr="00C7134A">
        <w:t>)</w:t>
      </w:r>
    </w:p>
    <w:p w14:paraId="538DE25A" w14:textId="77777777" w:rsidR="005B7732" w:rsidRDefault="005B7732" w:rsidP="005B7732">
      <w:pPr>
        <w:rPr>
          <w:b/>
          <w:iCs/>
          <w:u w:val="single"/>
          <w:bdr w:val="single" w:sz="8" w:space="0" w:color="auto"/>
        </w:rPr>
      </w:pPr>
      <w:proofErr w:type="spellStart"/>
      <w:r w:rsidRPr="00C7134A">
        <w:rPr>
          <w:sz w:val="16"/>
        </w:rPr>
        <w:t>Judis</w:t>
      </w:r>
      <w:proofErr w:type="spellEnd"/>
      <w:r w:rsidRPr="00C7134A">
        <w:rPr>
          <w:sz w:val="16"/>
        </w:rPr>
        <w:t xml:space="preserve">: In your book, you explain at several points that you are no longer a socialist and instead support a reformed capitalism. When we met many years ago, we were in a socialist organization. When did this transformation occur? Teixeira: What happened is that I began to think a lot about how economies actually work. When I was a socialist, </w:t>
      </w:r>
      <w:r w:rsidRPr="00C7134A">
        <w:rPr>
          <w:u w:val="single"/>
        </w:rPr>
        <w:t xml:space="preserve">I </w:t>
      </w:r>
      <w:r w:rsidRPr="00C7134A">
        <w:rPr>
          <w:b/>
          <w:iCs/>
          <w:u w:val="single"/>
          <w:bdr w:val="single" w:sz="8" w:space="0" w:color="auto"/>
        </w:rPr>
        <w:t>didn’t think very carefully</w:t>
      </w:r>
      <w:r w:rsidRPr="00C7134A">
        <w:rPr>
          <w:u w:val="single"/>
        </w:rPr>
        <w:t xml:space="preserve"> and </w:t>
      </w:r>
      <w:r w:rsidRPr="00C7134A">
        <w:rPr>
          <w:b/>
          <w:iCs/>
          <w:u w:val="single"/>
          <w:bdr w:val="single" w:sz="8" w:space="0" w:color="auto"/>
        </w:rPr>
        <w:t>long</w:t>
      </w:r>
      <w:r w:rsidRPr="00C7134A">
        <w:rPr>
          <w:u w:val="single"/>
        </w:rPr>
        <w:t xml:space="preserve"> about what </w:t>
      </w:r>
      <w:r w:rsidRPr="00C7134A">
        <w:rPr>
          <w:b/>
          <w:iCs/>
          <w:u w:val="single"/>
          <w:bdr w:val="single" w:sz="8" w:space="0" w:color="auto"/>
        </w:rPr>
        <w:t>actually</w:t>
      </w:r>
      <w:r w:rsidRPr="00C7134A">
        <w:rPr>
          <w:u w:val="single"/>
        </w:rPr>
        <w:t xml:space="preserve"> a socialist economy would look like. I had this </w:t>
      </w:r>
      <w:r w:rsidRPr="00C7134A">
        <w:rPr>
          <w:b/>
          <w:iCs/>
          <w:u w:val="single"/>
          <w:bdr w:val="single" w:sz="8" w:space="0" w:color="auto"/>
        </w:rPr>
        <w:t>general idea</w:t>
      </w:r>
      <w:r w:rsidRPr="00C7134A">
        <w:rPr>
          <w:u w:val="single"/>
        </w:rPr>
        <w:t xml:space="preserve"> that the capitalist system was </w:t>
      </w:r>
      <w:r w:rsidRPr="00C7134A">
        <w:rPr>
          <w:b/>
          <w:iCs/>
          <w:u w:val="single"/>
          <w:bdr w:val="single" w:sz="8" w:space="0" w:color="auto"/>
        </w:rPr>
        <w:t>inefficient</w:t>
      </w:r>
      <w:r w:rsidRPr="00C7134A">
        <w:rPr>
          <w:u w:val="single"/>
        </w:rPr>
        <w:t xml:space="preserve"> and </w:t>
      </w:r>
      <w:r w:rsidRPr="00C7134A">
        <w:rPr>
          <w:b/>
          <w:iCs/>
          <w:u w:val="single"/>
          <w:bdr w:val="single" w:sz="8" w:space="0" w:color="auto"/>
        </w:rPr>
        <w:t>prone to crisis</w:t>
      </w:r>
      <w:r w:rsidRPr="00C7134A">
        <w:rPr>
          <w:u w:val="single"/>
        </w:rPr>
        <w:t xml:space="preserve"> and that one should </w:t>
      </w:r>
      <w:r w:rsidRPr="00C7134A">
        <w:rPr>
          <w:b/>
          <w:iCs/>
          <w:u w:val="single"/>
          <w:bdr w:val="single" w:sz="8" w:space="0" w:color="auto"/>
        </w:rPr>
        <w:t>somehow tamp down the profit motive</w:t>
      </w:r>
      <w:r w:rsidRPr="00C7134A">
        <w:rPr>
          <w:u w:val="single"/>
        </w:rPr>
        <w:t xml:space="preserve"> and limit the freedom of action of capitalists. But </w:t>
      </w:r>
      <w:r w:rsidRPr="00C7134A">
        <w:rPr>
          <w:b/>
          <w:iCs/>
          <w:u w:val="single"/>
          <w:bdr w:val="single" w:sz="8" w:space="0" w:color="auto"/>
        </w:rPr>
        <w:t>the more I thought</w:t>
      </w:r>
      <w:r w:rsidRPr="00C7134A">
        <w:rPr>
          <w:u w:val="single"/>
        </w:rPr>
        <w:t xml:space="preserve"> about how economies worked, it was </w:t>
      </w:r>
      <w:r w:rsidRPr="00C7134A">
        <w:rPr>
          <w:b/>
          <w:iCs/>
          <w:u w:val="single"/>
          <w:bdr w:val="single" w:sz="8" w:space="0" w:color="auto"/>
        </w:rPr>
        <w:t>hard to gainsay</w:t>
      </w:r>
      <w:r w:rsidRPr="00C7134A">
        <w:rPr>
          <w:u w:val="single"/>
        </w:rPr>
        <w:t xml:space="preserve"> that the market was </w:t>
      </w:r>
      <w:r w:rsidRPr="00C7134A">
        <w:rPr>
          <w:b/>
          <w:iCs/>
          <w:u w:val="single"/>
          <w:bdr w:val="single" w:sz="8" w:space="0" w:color="auto"/>
        </w:rPr>
        <w:t>absolutely essential</w:t>
      </w:r>
      <w:r w:rsidRPr="00C7134A">
        <w:rPr>
          <w:u w:val="single"/>
        </w:rPr>
        <w:t xml:space="preserve"> for the efficient delivery of goods and services.</w:t>
      </w:r>
      <w:r w:rsidRPr="00C7134A">
        <w:rPr>
          <w:sz w:val="16"/>
        </w:rPr>
        <w:t xml:space="preserve"> And the more I read, the more I realized my viewpoint was closer to social democrats than to socialists. </w:t>
      </w:r>
      <w:r w:rsidRPr="00732E59">
        <w:rPr>
          <w:highlight w:val="green"/>
          <w:u w:val="single"/>
        </w:rPr>
        <w:t>Capitalism</w:t>
      </w:r>
      <w:r w:rsidRPr="00335A09">
        <w:rPr>
          <w:u w:val="single"/>
        </w:rPr>
        <w:t xml:space="preserve"> needs to be </w:t>
      </w:r>
      <w:r w:rsidRPr="00335A09">
        <w:rPr>
          <w:b/>
          <w:iCs/>
          <w:u w:val="single"/>
          <w:bdr w:val="single" w:sz="8" w:space="0" w:color="auto"/>
        </w:rPr>
        <w:t>regulated</w:t>
      </w:r>
      <w:r w:rsidRPr="00335A09">
        <w:rPr>
          <w:u w:val="single"/>
        </w:rPr>
        <w:t>, it</w:t>
      </w:r>
      <w:r w:rsidRPr="00C7134A">
        <w:rPr>
          <w:u w:val="single"/>
        </w:rPr>
        <w:t xml:space="preserve"> needs to be </w:t>
      </w:r>
      <w:r w:rsidRPr="00732E59">
        <w:rPr>
          <w:b/>
          <w:iCs/>
          <w:highlight w:val="green"/>
          <w:u w:val="single"/>
          <w:bdr w:val="single" w:sz="8" w:space="0" w:color="auto"/>
        </w:rPr>
        <w:t>pointed in the right direction</w:t>
      </w:r>
      <w:r w:rsidRPr="00C7134A">
        <w:rPr>
          <w:u w:val="single"/>
        </w:rPr>
        <w:t xml:space="preserve">, you </w:t>
      </w:r>
      <w:r w:rsidRPr="00C7134A">
        <w:rPr>
          <w:b/>
          <w:iCs/>
          <w:u w:val="single"/>
          <w:bdr w:val="single" w:sz="8" w:space="0" w:color="auto"/>
        </w:rPr>
        <w:t>need to have a big safety net</w:t>
      </w:r>
      <w:r w:rsidRPr="00C7134A">
        <w:rPr>
          <w:u w:val="single"/>
        </w:rPr>
        <w:t xml:space="preserve">, </w:t>
      </w:r>
      <w:r w:rsidRPr="00732E59">
        <w:rPr>
          <w:highlight w:val="green"/>
          <w:u w:val="single"/>
        </w:rPr>
        <w:t xml:space="preserve">but you </w:t>
      </w:r>
      <w:r w:rsidRPr="00732E59">
        <w:rPr>
          <w:b/>
          <w:iCs/>
          <w:highlight w:val="green"/>
          <w:u w:val="single"/>
          <w:bdr w:val="single" w:sz="8" w:space="0" w:color="auto"/>
        </w:rPr>
        <w:t>can’t replace it</w:t>
      </w:r>
      <w:r w:rsidRPr="00C7134A">
        <w:rPr>
          <w:sz w:val="16"/>
        </w:rPr>
        <w:t xml:space="preserve">. </w:t>
      </w:r>
      <w:proofErr w:type="spellStart"/>
      <w:r w:rsidRPr="00C7134A">
        <w:rPr>
          <w:sz w:val="16"/>
        </w:rPr>
        <w:t>Judis</w:t>
      </w:r>
      <w:proofErr w:type="spellEnd"/>
      <w:r w:rsidRPr="00C7134A">
        <w:rPr>
          <w:sz w:val="16"/>
        </w:rPr>
        <w:t xml:space="preserve">: Was there something that happened, a book you read, that changed your mind? Teixeira: I would say it was an obscure book by Alec </w:t>
      </w:r>
      <w:proofErr w:type="spellStart"/>
      <w:r w:rsidRPr="00C7134A">
        <w:rPr>
          <w:sz w:val="16"/>
        </w:rPr>
        <w:t>Nove</w:t>
      </w:r>
      <w:proofErr w:type="spellEnd"/>
      <w:r w:rsidRPr="00C7134A">
        <w:rPr>
          <w:sz w:val="16"/>
        </w:rPr>
        <w:t xml:space="preserve"> called “The Economics of Feasible Socialism.” </w:t>
      </w:r>
      <w:proofErr w:type="spellStart"/>
      <w:r w:rsidRPr="00C7134A">
        <w:rPr>
          <w:sz w:val="16"/>
        </w:rPr>
        <w:t>Judis</w:t>
      </w:r>
      <w:proofErr w:type="spellEnd"/>
      <w:r w:rsidRPr="00C7134A">
        <w:rPr>
          <w:sz w:val="16"/>
        </w:rPr>
        <w:t xml:space="preserve">: That’s amazing. I was deeply influenced by the same book. </w:t>
      </w:r>
      <w:r w:rsidRPr="00335A09">
        <w:rPr>
          <w:sz w:val="16"/>
        </w:rPr>
        <w:t xml:space="preserve">Teixeira: </w:t>
      </w:r>
      <w:proofErr w:type="spellStart"/>
      <w:r w:rsidRPr="00335A09">
        <w:rPr>
          <w:sz w:val="16"/>
        </w:rPr>
        <w:t>Nove</w:t>
      </w:r>
      <w:proofErr w:type="spellEnd"/>
      <w:r w:rsidRPr="00335A09">
        <w:rPr>
          <w:sz w:val="16"/>
        </w:rPr>
        <w:t xml:space="preserve"> was a historian of the Soviet Union. He came from a Menshevik family, and he basically laid out the way the standard conceptions of socialism that a lot of people on the left had couldn’t work. </w:t>
      </w:r>
      <w:r w:rsidRPr="00335A09">
        <w:rPr>
          <w:u w:val="single"/>
        </w:rPr>
        <w:t xml:space="preserve">If you wanted to </w:t>
      </w:r>
      <w:r w:rsidRPr="00335A09">
        <w:rPr>
          <w:b/>
          <w:iCs/>
          <w:u w:val="single"/>
          <w:bdr w:val="single" w:sz="8" w:space="0" w:color="auto"/>
        </w:rPr>
        <w:t>think rationally about what’s feasible</w:t>
      </w:r>
      <w:r w:rsidRPr="00335A09">
        <w:rPr>
          <w:u w:val="single"/>
        </w:rPr>
        <w:t>, the</w:t>
      </w:r>
      <w:r w:rsidRPr="00C7134A">
        <w:rPr>
          <w:u w:val="single"/>
        </w:rPr>
        <w:t xml:space="preserve"> way economies and people tend to work, </w:t>
      </w:r>
      <w:r w:rsidRPr="00732E59">
        <w:rPr>
          <w:highlight w:val="green"/>
          <w:u w:val="single"/>
        </w:rPr>
        <w:t xml:space="preserve">you </w:t>
      </w:r>
      <w:r w:rsidRPr="00732E59">
        <w:rPr>
          <w:b/>
          <w:iCs/>
          <w:highlight w:val="green"/>
          <w:u w:val="single"/>
          <w:bdr w:val="single" w:sz="8" w:space="0" w:color="auto"/>
        </w:rPr>
        <w:t>had to have a market</w:t>
      </w:r>
      <w:r w:rsidRPr="00C7134A">
        <w:rPr>
          <w:sz w:val="16"/>
        </w:rPr>
        <w:t xml:space="preserve">. The goal </w:t>
      </w:r>
      <w:r w:rsidRPr="00335A09">
        <w:rPr>
          <w:sz w:val="16"/>
        </w:rPr>
        <w:t>as</w:t>
      </w:r>
      <w:r w:rsidRPr="00C7134A">
        <w:rPr>
          <w:sz w:val="16"/>
        </w:rPr>
        <w:t xml:space="preserve"> I see it is a mixed economy that works as well as possible, and of course you have not gotten that in the West for the last several decades. The mixed economy just needs improvement and modification. </w:t>
      </w:r>
      <w:proofErr w:type="spellStart"/>
      <w:r w:rsidRPr="00C7134A">
        <w:rPr>
          <w:sz w:val="16"/>
        </w:rPr>
        <w:t>Judis</w:t>
      </w:r>
      <w:proofErr w:type="spellEnd"/>
      <w:r w:rsidRPr="00C7134A">
        <w:rPr>
          <w:sz w:val="16"/>
        </w:rPr>
        <w:t xml:space="preserve">: And what kind of improvements would that be? Teixeira; </w:t>
      </w:r>
      <w:r w:rsidRPr="00C7134A">
        <w:rPr>
          <w:u w:val="single"/>
        </w:rPr>
        <w:t>I favor</w:t>
      </w:r>
      <w:r w:rsidRPr="00C7134A">
        <w:rPr>
          <w:sz w:val="16"/>
        </w:rPr>
        <w:t xml:space="preserve"> what economists are calling a model of </w:t>
      </w:r>
      <w:r w:rsidRPr="00732E59">
        <w:rPr>
          <w:b/>
          <w:iCs/>
          <w:highlight w:val="green"/>
          <w:u w:val="single"/>
          <w:bdr w:val="single" w:sz="8" w:space="0" w:color="auto"/>
        </w:rPr>
        <w:t>equitable growth</w:t>
      </w:r>
      <w:r w:rsidRPr="00C7134A">
        <w:rPr>
          <w:u w:val="single"/>
        </w:rPr>
        <w:t xml:space="preserve">. It would mean </w:t>
      </w:r>
      <w:r w:rsidRPr="00C7134A">
        <w:rPr>
          <w:b/>
          <w:iCs/>
          <w:u w:val="single"/>
          <w:bdr w:val="single" w:sz="8" w:space="0" w:color="auto"/>
        </w:rPr>
        <w:t xml:space="preserve">substantial </w:t>
      </w:r>
      <w:r w:rsidRPr="00732E59">
        <w:rPr>
          <w:b/>
          <w:iCs/>
          <w:highlight w:val="green"/>
          <w:u w:val="single"/>
          <w:bdr w:val="single" w:sz="8" w:space="0" w:color="auto"/>
        </w:rPr>
        <w:t>government investment</w:t>
      </w:r>
      <w:r w:rsidRPr="00C7134A">
        <w:rPr>
          <w:u w:val="single"/>
        </w:rPr>
        <w:t xml:space="preserve"> in creating new opportunities for the middle and aspirational classes</w:t>
      </w:r>
      <w:r w:rsidRPr="00C7134A">
        <w:rPr>
          <w:sz w:val="16"/>
        </w:rPr>
        <w:t xml:space="preserve">. </w:t>
      </w:r>
      <w:r w:rsidRPr="00C7134A">
        <w:rPr>
          <w:u w:val="single"/>
        </w:rPr>
        <w:t xml:space="preserve">It </w:t>
      </w:r>
      <w:r w:rsidRPr="00C7134A">
        <w:rPr>
          <w:rStyle w:val="StyleUnderline"/>
        </w:rPr>
        <w:t>could include a dramatic expansion of the educational system</w:t>
      </w:r>
      <w:r w:rsidRPr="00C7134A">
        <w:rPr>
          <w:sz w:val="16"/>
        </w:rPr>
        <w:t xml:space="preserve"> and a Manhattan-style investment in bringing down the price of clean energy and building the infrastructure to match. Granted, these kind of proposals would not get through Congress now, but </w:t>
      </w:r>
      <w:r w:rsidRPr="00C7134A">
        <w:rPr>
          <w:u w:val="single"/>
        </w:rPr>
        <w:t xml:space="preserve">it is the kind of agenda that I am optimistic that the Democrats will endorse and that </w:t>
      </w:r>
      <w:r w:rsidRPr="00335A09">
        <w:rPr>
          <w:u w:val="single"/>
        </w:rPr>
        <w:t xml:space="preserve">the </w:t>
      </w:r>
      <w:r w:rsidRPr="00732E59">
        <w:rPr>
          <w:highlight w:val="green"/>
          <w:u w:val="single"/>
        </w:rPr>
        <w:t xml:space="preserve">country will </w:t>
      </w:r>
      <w:r w:rsidRPr="00732E59">
        <w:rPr>
          <w:b/>
          <w:iCs/>
          <w:highlight w:val="green"/>
          <w:u w:val="single"/>
          <w:bdr w:val="single" w:sz="8" w:space="0" w:color="auto"/>
        </w:rPr>
        <w:t>eventually embrace</w:t>
      </w:r>
      <w:r w:rsidRPr="00C7134A">
        <w:rPr>
          <w:u w:val="single"/>
        </w:rPr>
        <w:t xml:space="preserve">. </w:t>
      </w:r>
      <w:r w:rsidRPr="00C7134A">
        <w:rPr>
          <w:sz w:val="16"/>
        </w:rPr>
        <w:t xml:space="preserve">The Left Prospers in Prosperity </w:t>
      </w:r>
      <w:proofErr w:type="spellStart"/>
      <w:r w:rsidRPr="00C7134A">
        <w:rPr>
          <w:sz w:val="16"/>
        </w:rPr>
        <w:t>Judis</w:t>
      </w:r>
      <w:proofErr w:type="spellEnd"/>
      <w:r w:rsidRPr="00C7134A">
        <w:rPr>
          <w:sz w:val="16"/>
        </w:rPr>
        <w:t xml:space="preserve">: Your book is titled “The Optimistic Leftist,” but if you look at the terrain of politics today, the center-left or left of center parties are decimated. The Democrats haven’t been in such bad shape nationally and in the states since the 1920s. The Dutch Labor Party got less than 10 percent in the recent election. Jeremy Corbyn and British Labor may be routed in June. The French Socialist candidate came in fifth with 6 percent. Why is this happening? And given that this is happening, what grounds do you have for thinking that the left will suddenly find itself on top? Teixeira: The way I look at it </w:t>
      </w:r>
      <w:r w:rsidRPr="00C7134A">
        <w:rPr>
          <w:u w:val="single"/>
        </w:rPr>
        <w:t xml:space="preserve">we are going through a </w:t>
      </w:r>
      <w:r w:rsidRPr="00732E59">
        <w:rPr>
          <w:b/>
          <w:iCs/>
          <w:highlight w:val="green"/>
          <w:u w:val="single"/>
          <w:bdr w:val="single" w:sz="8" w:space="0" w:color="auto"/>
        </w:rPr>
        <w:t>long transition</w:t>
      </w:r>
      <w:r w:rsidRPr="00732E59">
        <w:rPr>
          <w:highlight w:val="green"/>
          <w:u w:val="single"/>
        </w:rPr>
        <w:t xml:space="preserve"> from</w:t>
      </w:r>
      <w:r w:rsidRPr="00C7134A">
        <w:rPr>
          <w:u w:val="single"/>
        </w:rPr>
        <w:t xml:space="preserve"> an </w:t>
      </w:r>
      <w:r w:rsidRPr="00732E59">
        <w:rPr>
          <w:highlight w:val="green"/>
          <w:u w:val="single"/>
        </w:rPr>
        <w:t>industrial capitalist</w:t>
      </w:r>
      <w:r w:rsidRPr="00C7134A">
        <w:rPr>
          <w:u w:val="single"/>
        </w:rPr>
        <w:t xml:space="preserve"> system </w:t>
      </w:r>
      <w:r w:rsidRPr="00732E59">
        <w:rPr>
          <w:highlight w:val="green"/>
          <w:u w:val="single"/>
        </w:rPr>
        <w:t>to</w:t>
      </w:r>
      <w:r w:rsidRPr="00C7134A">
        <w:rPr>
          <w:u w:val="single"/>
        </w:rPr>
        <w:t xml:space="preserve"> a </w:t>
      </w:r>
      <w:r w:rsidRPr="00732E59">
        <w:rPr>
          <w:b/>
          <w:iCs/>
          <w:highlight w:val="green"/>
          <w:u w:val="single"/>
          <w:bdr w:val="single" w:sz="8" w:space="0" w:color="auto"/>
        </w:rPr>
        <w:t>post-industrial services-based capitalist system</w:t>
      </w:r>
      <w:r w:rsidRPr="00C7134A">
        <w:rPr>
          <w:u w:val="single"/>
        </w:rPr>
        <w:t xml:space="preserve">. So far this transition has </w:t>
      </w:r>
      <w:r w:rsidRPr="00C7134A">
        <w:rPr>
          <w:b/>
          <w:iCs/>
          <w:u w:val="single"/>
          <w:bdr w:val="single" w:sz="8" w:space="0" w:color="auto"/>
        </w:rPr>
        <w:t>not gone well</w:t>
      </w:r>
      <w:r w:rsidRPr="00C7134A">
        <w:rPr>
          <w:u w:val="single"/>
        </w:rPr>
        <w:t>.</w:t>
      </w:r>
      <w:r w:rsidRPr="00C7134A">
        <w:rPr>
          <w:sz w:val="16"/>
        </w:rPr>
        <w:t xml:space="preserve"> It hasn’t had the outcomes that people want. </w:t>
      </w:r>
      <w:r w:rsidRPr="00C7134A">
        <w:rPr>
          <w:u w:val="single"/>
        </w:rPr>
        <w:t xml:space="preserve">We have </w:t>
      </w:r>
      <w:r w:rsidRPr="00732E59">
        <w:rPr>
          <w:b/>
          <w:iCs/>
          <w:highlight w:val="green"/>
          <w:u w:val="single"/>
          <w:bdr w:val="single" w:sz="8" w:space="0" w:color="auto"/>
        </w:rPr>
        <w:t>slow productivity growth</w:t>
      </w:r>
      <w:r w:rsidRPr="00732E59">
        <w:rPr>
          <w:highlight w:val="green"/>
          <w:u w:val="single"/>
        </w:rPr>
        <w:t xml:space="preserve"> and </w:t>
      </w:r>
      <w:r w:rsidRPr="00732E59">
        <w:rPr>
          <w:b/>
          <w:iCs/>
          <w:highlight w:val="green"/>
          <w:u w:val="single"/>
          <w:bdr w:val="single" w:sz="8" w:space="0" w:color="auto"/>
        </w:rPr>
        <w:t>rising inequality</w:t>
      </w:r>
      <w:r w:rsidRPr="00C7134A">
        <w:rPr>
          <w:sz w:val="16"/>
        </w:rPr>
        <w:t xml:space="preserve">. The central point I’d make is that </w:t>
      </w:r>
      <w:r w:rsidRPr="00C7134A">
        <w:rPr>
          <w:b/>
          <w:iCs/>
          <w:u w:val="single"/>
          <w:bdr w:val="single" w:sz="8" w:space="0" w:color="auto"/>
        </w:rPr>
        <w:t>by and large</w:t>
      </w:r>
      <w:r w:rsidRPr="00C7134A">
        <w:rPr>
          <w:u w:val="single"/>
        </w:rPr>
        <w:t xml:space="preserve">, </w:t>
      </w:r>
      <w:r w:rsidRPr="00C7134A">
        <w:rPr>
          <w:b/>
          <w:iCs/>
          <w:u w:val="single"/>
          <w:bdr w:val="single" w:sz="8" w:space="0" w:color="auto"/>
        </w:rPr>
        <w:t>poor economic times</w:t>
      </w:r>
      <w:r w:rsidRPr="00C7134A">
        <w:rPr>
          <w:u w:val="single"/>
        </w:rPr>
        <w:t xml:space="preserve"> are </w:t>
      </w:r>
      <w:r w:rsidRPr="00C7134A">
        <w:rPr>
          <w:b/>
          <w:iCs/>
          <w:u w:val="single"/>
          <w:bdr w:val="single" w:sz="8" w:space="0" w:color="auto"/>
        </w:rPr>
        <w:t>not good for the left</w:t>
      </w:r>
      <w:r w:rsidRPr="00C7134A">
        <w:rPr>
          <w:u w:val="single"/>
        </w:rPr>
        <w:t xml:space="preserve">. They </w:t>
      </w:r>
      <w:r w:rsidRPr="00C7134A">
        <w:rPr>
          <w:b/>
          <w:iCs/>
          <w:u w:val="single"/>
          <w:bdr w:val="single" w:sz="8" w:space="0" w:color="auto"/>
        </w:rPr>
        <w:t>make people reactive</w:t>
      </w:r>
      <w:r w:rsidRPr="00C7134A">
        <w:rPr>
          <w:u w:val="single"/>
        </w:rPr>
        <w:t xml:space="preserve">, </w:t>
      </w:r>
      <w:r w:rsidRPr="00C7134A">
        <w:rPr>
          <w:b/>
          <w:iCs/>
          <w:u w:val="single"/>
          <w:bdr w:val="single" w:sz="8" w:space="0" w:color="auto"/>
        </w:rPr>
        <w:t>pessimistic</w:t>
      </w:r>
      <w:r w:rsidRPr="00C7134A">
        <w:rPr>
          <w:u w:val="single"/>
        </w:rPr>
        <w:t xml:space="preserve">, </w:t>
      </w:r>
      <w:r w:rsidRPr="00C7134A">
        <w:rPr>
          <w:b/>
          <w:iCs/>
          <w:u w:val="single"/>
          <w:bdr w:val="single" w:sz="8" w:space="0" w:color="auto"/>
        </w:rPr>
        <w:t>trying to hold onto their own</w:t>
      </w:r>
      <w:r w:rsidRPr="00C7134A">
        <w:rPr>
          <w:u w:val="single"/>
        </w:rPr>
        <w:t xml:space="preserve">, and </w:t>
      </w:r>
      <w:r w:rsidRPr="00C7134A">
        <w:rPr>
          <w:b/>
          <w:iCs/>
          <w:u w:val="single"/>
          <w:bdr w:val="single" w:sz="8" w:space="0" w:color="auto"/>
        </w:rPr>
        <w:t>not supportive of collective endeavors</w:t>
      </w:r>
      <w:r w:rsidRPr="00C7134A">
        <w:rPr>
          <w:u w:val="single"/>
        </w:rPr>
        <w:t xml:space="preserve"> to help the way society functions. And we’ve seen all that in spades in the last decade</w:t>
      </w:r>
      <w:r w:rsidRPr="00C7134A">
        <w:rPr>
          <w:sz w:val="16"/>
        </w:rPr>
        <w:t xml:space="preserve">. Really </w:t>
      </w:r>
      <w:r w:rsidRPr="00C7134A">
        <w:rPr>
          <w:u w:val="single"/>
        </w:rPr>
        <w:t xml:space="preserve">that kind of situation is </w:t>
      </w:r>
      <w:r w:rsidRPr="00C7134A">
        <w:rPr>
          <w:b/>
          <w:iCs/>
          <w:u w:val="single"/>
          <w:bdr w:val="single" w:sz="8" w:space="0" w:color="auto"/>
        </w:rPr>
        <w:t>best for the right</w:t>
      </w:r>
      <w:r w:rsidRPr="00C7134A">
        <w:rPr>
          <w:sz w:val="16"/>
        </w:rPr>
        <w:t xml:space="preserve">, and the left has had a very difficult time figuring out a way forward. The Democrats have their problems, but in Europe, you see the problems crystallized. Europe’s mainstream left was based in the industrial working class and has had a terrible time adjusting to the transition to post-industrial capitalism and figuring out what a new model of capitalism and capitalist growth would look like. They have thrown in their lot with a much more right-wing approach, beginning with the Third Way in the ’90s. The idea behind it was that capitalism can pretty well function on its own and we just have to let it rip. We’re still coming out of that phase, and I think the mainstream social democrats with their collaboration with austerity in places like France and the Netherlands are reaping the whirlwind. But if you look at </w:t>
      </w:r>
      <w:r w:rsidRPr="00C7134A">
        <w:rPr>
          <w:u w:val="single"/>
        </w:rPr>
        <w:t>other parts of the left</w:t>
      </w:r>
      <w:r w:rsidRPr="00C7134A">
        <w:rPr>
          <w:sz w:val="16"/>
        </w:rPr>
        <w:t xml:space="preserve">, they </w:t>
      </w:r>
      <w:r w:rsidRPr="00C7134A">
        <w:rPr>
          <w:u w:val="single"/>
        </w:rPr>
        <w:t>are actually doing relatively well. If you look at the Netherlands</w:t>
      </w:r>
      <w:r w:rsidRPr="00C7134A">
        <w:rPr>
          <w:sz w:val="16"/>
        </w:rPr>
        <w:t xml:space="preserve"> election, </w:t>
      </w:r>
      <w:r w:rsidRPr="00C7134A">
        <w:rPr>
          <w:u w:val="single"/>
        </w:rPr>
        <w:t>the green left did very well</w:t>
      </w:r>
      <w:r w:rsidRPr="00C7134A">
        <w:rPr>
          <w:sz w:val="16"/>
        </w:rPr>
        <w:t xml:space="preserve">, and if you add up the votes of the Socialist Party (a left-socialist party), the greens, Democrats 66 (a left social-liberal </w:t>
      </w:r>
      <w:r w:rsidRPr="00335A09">
        <w:rPr>
          <w:sz w:val="16"/>
        </w:rPr>
        <w:t>part</w:t>
      </w:r>
      <w:r w:rsidRPr="00C7134A">
        <w:rPr>
          <w:sz w:val="16"/>
        </w:rPr>
        <w:t xml:space="preserve">y) and the social democrats, </w:t>
      </w:r>
      <w:r w:rsidRPr="00732E59">
        <w:rPr>
          <w:highlight w:val="green"/>
          <w:u w:val="single"/>
        </w:rPr>
        <w:t xml:space="preserve">the left </w:t>
      </w:r>
      <w:r w:rsidRPr="00732E59">
        <w:rPr>
          <w:b/>
          <w:iCs/>
          <w:highlight w:val="green"/>
          <w:u w:val="single"/>
          <w:bdr w:val="single" w:sz="8" w:space="0" w:color="auto"/>
        </w:rPr>
        <w:t>hasn’t been totally decimated</w:t>
      </w:r>
      <w:r w:rsidRPr="00C7134A">
        <w:rPr>
          <w:sz w:val="16"/>
        </w:rPr>
        <w:t xml:space="preserve">. What has really been decimated is the Party of Labor, as the social democrats in the Netherlands are called. </w:t>
      </w:r>
      <w:r w:rsidRPr="00C7134A">
        <w:rPr>
          <w:u w:val="single"/>
        </w:rPr>
        <w:t>We are seeing the same thing in France</w:t>
      </w:r>
      <w:r w:rsidRPr="00C7134A">
        <w:rPr>
          <w:sz w:val="16"/>
        </w:rPr>
        <w:t xml:space="preserve"> where the Socialist Party (the French social democrats) candidate did terribly, but [independent socialist Jean-Luc] </w:t>
      </w:r>
      <w:proofErr w:type="spellStart"/>
      <w:r w:rsidRPr="00C7134A">
        <w:rPr>
          <w:sz w:val="16"/>
        </w:rPr>
        <w:t>Melenchon</w:t>
      </w:r>
      <w:proofErr w:type="spellEnd"/>
      <w:r w:rsidRPr="00C7134A">
        <w:rPr>
          <w:sz w:val="16"/>
        </w:rPr>
        <w:t xml:space="preserve"> did quite well. </w:t>
      </w:r>
      <w:r w:rsidRPr="00C7134A">
        <w:rPr>
          <w:u w:val="single"/>
        </w:rPr>
        <w:t xml:space="preserve">The left </w:t>
      </w:r>
      <w:r w:rsidRPr="00C7134A">
        <w:rPr>
          <w:b/>
          <w:iCs/>
          <w:u w:val="single"/>
          <w:bdr w:val="single" w:sz="8" w:space="0" w:color="auto"/>
        </w:rPr>
        <w:t>still has strength</w:t>
      </w:r>
      <w:r w:rsidRPr="00C7134A">
        <w:rPr>
          <w:u w:val="single"/>
        </w:rPr>
        <w:t xml:space="preserve">, but it is </w:t>
      </w:r>
      <w:r w:rsidRPr="00C7134A">
        <w:rPr>
          <w:b/>
          <w:iCs/>
          <w:u w:val="single"/>
          <w:bdr w:val="single" w:sz="8" w:space="0" w:color="auto"/>
        </w:rPr>
        <w:t>divided up among different political tendencies</w:t>
      </w:r>
      <w:r w:rsidRPr="00C7134A">
        <w:rPr>
          <w:u w:val="single"/>
        </w:rPr>
        <w:t xml:space="preserve">. It is going to </w:t>
      </w:r>
      <w:r w:rsidRPr="00732E59">
        <w:rPr>
          <w:highlight w:val="green"/>
          <w:u w:val="single"/>
        </w:rPr>
        <w:t xml:space="preserve">have to </w:t>
      </w:r>
      <w:r w:rsidRPr="00732E59">
        <w:rPr>
          <w:b/>
          <w:iCs/>
          <w:highlight w:val="green"/>
          <w:u w:val="single"/>
          <w:bdr w:val="single" w:sz="8" w:space="0" w:color="auto"/>
        </w:rPr>
        <w:t>reorganize itself around an economic program</w:t>
      </w:r>
      <w:r w:rsidRPr="00C7134A">
        <w:rPr>
          <w:u w:val="single"/>
        </w:rPr>
        <w:t xml:space="preserve"> that is going to deliver what people want, which is </w:t>
      </w:r>
      <w:r w:rsidRPr="00732E59">
        <w:rPr>
          <w:b/>
          <w:iCs/>
          <w:highlight w:val="green"/>
          <w:u w:val="single"/>
          <w:bdr w:val="single" w:sz="8" w:space="0" w:color="auto"/>
        </w:rPr>
        <w:t>better growth</w:t>
      </w:r>
      <w:r w:rsidRPr="00732E59">
        <w:rPr>
          <w:highlight w:val="green"/>
          <w:u w:val="single"/>
        </w:rPr>
        <w:t xml:space="preserve"> and </w:t>
      </w:r>
      <w:r w:rsidRPr="00732E59">
        <w:rPr>
          <w:b/>
          <w:iCs/>
          <w:highlight w:val="green"/>
          <w:u w:val="single"/>
          <w:bdr w:val="single" w:sz="8" w:space="0" w:color="auto"/>
        </w:rPr>
        <w:t>better distribution</w:t>
      </w:r>
    </w:p>
    <w:p w14:paraId="0CD06408" w14:textId="34E9FB94" w:rsidR="00D917A3" w:rsidRDefault="00D917A3" w:rsidP="00D917A3">
      <w:pPr>
        <w:pStyle w:val="Heading4"/>
      </w:pPr>
      <w:r>
        <w:t>Private-public collaboration works – recent NASA projects prove</w:t>
      </w:r>
      <w:r w:rsidR="007775F8">
        <w:t>, and it solves for Private companies low safety standards</w:t>
      </w:r>
    </w:p>
    <w:p w14:paraId="319A3630" w14:textId="77777777" w:rsidR="00D917A3" w:rsidRPr="00C420FF" w:rsidRDefault="00D917A3" w:rsidP="00D917A3">
      <w:r w:rsidRPr="00C420FF">
        <w:rPr>
          <w:b/>
          <w:bCs/>
          <w:sz w:val="24"/>
          <w:szCs w:val="28"/>
        </w:rPr>
        <w:t>Sheetz 2019</w:t>
      </w:r>
      <w:r w:rsidRPr="00C420FF">
        <w:rPr>
          <w:sz w:val="24"/>
          <w:szCs w:val="28"/>
        </w:rPr>
        <w:t xml:space="preserve"> </w:t>
      </w:r>
      <w:r>
        <w:t>[Michael Sheetz, Space Reporter for CNBC, “</w:t>
      </w:r>
      <w:r w:rsidRPr="00C420FF">
        <w:t>How NASA is evolving through partnerships with private space companies</w:t>
      </w:r>
      <w:r>
        <w:t xml:space="preserve">,” November 30, 2019, CNBC, </w:t>
      </w:r>
      <w:hyperlink r:id="rId23" w:history="1">
        <w:r w:rsidRPr="000564DC">
          <w:rPr>
            <w:rStyle w:val="Hyperlink"/>
          </w:rPr>
          <w:t>https://www.cnbc.com/2019/11/30/how-nasa-is-evolving-through-partnerships-with-private-space-companies.html</w:t>
        </w:r>
      </w:hyperlink>
      <w:r>
        <w:t>] //</w:t>
      </w:r>
      <w:proofErr w:type="spellStart"/>
      <w:r>
        <w:t>neth</w:t>
      </w:r>
      <w:proofErr w:type="spellEnd"/>
      <w:r>
        <w:t xml:space="preserve"> </w:t>
      </w:r>
    </w:p>
    <w:p w14:paraId="041D9A85" w14:textId="77777777" w:rsidR="00D917A3" w:rsidRPr="00BB520B" w:rsidRDefault="00D917A3" w:rsidP="00D917A3">
      <w:pPr>
        <w:rPr>
          <w:sz w:val="16"/>
        </w:rPr>
      </w:pPr>
      <w:r w:rsidRPr="00BB520B">
        <w:rPr>
          <w:rStyle w:val="StyleUnderline"/>
          <w:highlight w:val="green"/>
        </w:rPr>
        <w:t>Earlier this year NASA announced it would open the International Space Station to private astronauts,</w:t>
      </w:r>
      <w:r w:rsidRPr="00BB520B">
        <w:rPr>
          <w:rStyle w:val="StyleUnderline"/>
        </w:rPr>
        <w:t xml:space="preserve"> with short missions beginning as soon as 2020</w:t>
      </w:r>
      <w:r w:rsidRPr="00BB520B">
        <w:rPr>
          <w:sz w:val="16"/>
        </w:rPr>
        <w:t xml:space="preserve">. Additionally, NASA said it would allow companies to bid for new activities on the space station, as the agency unveiled a directive to “enable commercial manufacturing and production” in space. The space station has been touted as a stepping-stone toward creating an ecosystem of business in orbit around the Earth, so companies can manufacture, experiment, advertise and even host tourists. After NASA’s announcement, agency CFO Jeff </w:t>
      </w:r>
      <w:proofErr w:type="spellStart"/>
      <w:r w:rsidRPr="00BB520B">
        <w:rPr>
          <w:sz w:val="16"/>
        </w:rPr>
        <w:t>DeWit</w:t>
      </w:r>
      <w:proofErr w:type="spellEnd"/>
      <w:r w:rsidRPr="00BB520B">
        <w:rPr>
          <w:sz w:val="16"/>
        </w:rPr>
        <w:t xml:space="preserve"> spoke to CNBC about how more companies involved in the space station will “lower the cost and lower the risk” of doing business in outer space. “How you drive that is based on what we’re doing now, which is trying to now prove the concepts and get the commercial sector involved,” </w:t>
      </w:r>
      <w:proofErr w:type="spellStart"/>
      <w:r w:rsidRPr="00BB520B">
        <w:rPr>
          <w:sz w:val="16"/>
        </w:rPr>
        <w:t>DeWit</w:t>
      </w:r>
      <w:proofErr w:type="spellEnd"/>
      <w:r w:rsidRPr="00BB520B">
        <w:rPr>
          <w:sz w:val="16"/>
        </w:rPr>
        <w:t xml:space="preserve"> said. </w:t>
      </w:r>
      <w:r w:rsidRPr="00BB520B">
        <w:rPr>
          <w:rStyle w:val="StyleUnderline"/>
          <w:highlight w:val="green"/>
        </w:rPr>
        <w:t>“The only outcome for this is a positive, not only for NASA but for the space economy for private companies.”</w:t>
      </w:r>
      <w:r>
        <w:rPr>
          <w:rStyle w:val="StyleUnderline"/>
        </w:rPr>
        <w:t xml:space="preserve"> </w:t>
      </w:r>
      <w:proofErr w:type="spellStart"/>
      <w:r w:rsidRPr="00BB520B">
        <w:rPr>
          <w:sz w:val="16"/>
        </w:rPr>
        <w:t>DeWit</w:t>
      </w:r>
      <w:proofErr w:type="spellEnd"/>
      <w:r w:rsidRPr="00BB520B">
        <w:rPr>
          <w:sz w:val="16"/>
        </w:rPr>
        <w:t xml:space="preserve"> pointed to the satellite segment of the industry as an example for how shifting ownership and operations from government-built-and-owned to commercial can drive innovation, such as communications or services like satellite television. </w:t>
      </w:r>
      <w:r w:rsidRPr="00BB520B">
        <w:rPr>
          <w:rStyle w:val="StyleUnderline"/>
        </w:rPr>
        <w:t>“</w:t>
      </w:r>
      <w:r w:rsidRPr="00BB520B">
        <w:rPr>
          <w:rStyle w:val="StyleUnderline"/>
          <w:highlight w:val="green"/>
        </w:rPr>
        <w:t>The early satellites were all government-owned</w:t>
      </w:r>
      <w:r w:rsidRPr="00BB520B">
        <w:rPr>
          <w:rStyle w:val="StyleUnderline"/>
        </w:rPr>
        <w:t>, and they were limited in their scope and very expensive</w:t>
      </w:r>
      <w:r w:rsidRPr="00BB520B">
        <w:rPr>
          <w:rStyle w:val="StyleUnderline"/>
          <w:highlight w:val="green"/>
        </w:rPr>
        <w:t>. When satellites really took off is when the commercial sector came in</w:t>
      </w:r>
      <w:r w:rsidRPr="00BB520B">
        <w:rPr>
          <w:rStyle w:val="StyleUnderline"/>
        </w:rPr>
        <w:t xml:space="preserve">,” </w:t>
      </w:r>
      <w:proofErr w:type="spellStart"/>
      <w:r w:rsidRPr="00BB520B">
        <w:rPr>
          <w:rStyle w:val="StyleUnderline"/>
        </w:rPr>
        <w:t>DeWit</w:t>
      </w:r>
      <w:proofErr w:type="spellEnd"/>
      <w:r w:rsidRPr="00BB520B">
        <w:rPr>
          <w:rStyle w:val="StyleUnderline"/>
        </w:rPr>
        <w:t xml:space="preserve"> said.</w:t>
      </w:r>
      <w:r w:rsidRPr="00BB520B">
        <w:rPr>
          <w:sz w:val="16"/>
        </w:rPr>
        <w:t xml:space="preserve"> “The commercial sector figured out these uses that the government never would have figured out, and they put their own satellites up there. The cost came down a lot, and the uses went up a lot.” That’s a model </w:t>
      </w:r>
      <w:proofErr w:type="spellStart"/>
      <w:r w:rsidRPr="00BB520B">
        <w:rPr>
          <w:sz w:val="16"/>
        </w:rPr>
        <w:t>DeWit</w:t>
      </w:r>
      <w:proofErr w:type="spellEnd"/>
      <w:r w:rsidRPr="00BB520B">
        <w:rPr>
          <w:sz w:val="16"/>
        </w:rPr>
        <w:t xml:space="preserve"> sees NASA increasingly replicating, whether its purchasing services from private companies for the agency or providing development awards so companies can develop technologies that NASA wants to utilize. A key example of the latter is </w:t>
      </w:r>
      <w:r w:rsidRPr="00BB520B">
        <w:rPr>
          <w:rStyle w:val="StyleUnderline"/>
          <w:highlight w:val="green"/>
        </w:rPr>
        <w:t>NASA’s “Tipping Point” awards,</w:t>
      </w:r>
      <w:r w:rsidRPr="00BB520B">
        <w:rPr>
          <w:sz w:val="16"/>
        </w:rPr>
        <w:t xml:space="preserve"> which the agency began issuing in 2014. </w:t>
      </w:r>
      <w:r w:rsidRPr="00BB520B">
        <w:rPr>
          <w:rStyle w:val="StyleUnderline"/>
        </w:rPr>
        <w:t xml:space="preserve">The awards </w:t>
      </w:r>
      <w:r w:rsidRPr="00BB520B">
        <w:rPr>
          <w:rStyle w:val="StyleUnderline"/>
          <w:highlight w:val="green"/>
        </w:rPr>
        <w:t>created public-private partnerships</w:t>
      </w:r>
      <w:r w:rsidRPr="00BB520B">
        <w:rPr>
          <w:rStyle w:val="StyleUnderline"/>
        </w:rPr>
        <w:t xml:space="preserve">, as NASA calls them, </w:t>
      </w:r>
      <w:r w:rsidRPr="00BB520B">
        <w:rPr>
          <w:rStyle w:val="StyleUnderline"/>
          <w:highlight w:val="green"/>
        </w:rPr>
        <w:t>which officials</w:t>
      </w:r>
      <w:r w:rsidRPr="00BB520B">
        <w:rPr>
          <w:rStyle w:val="StyleUnderline"/>
        </w:rPr>
        <w:t xml:space="preserve"> such as administrator Jim </w:t>
      </w:r>
      <w:proofErr w:type="spellStart"/>
      <w:r w:rsidRPr="00BB520B">
        <w:rPr>
          <w:rStyle w:val="StyleUnderline"/>
        </w:rPr>
        <w:t>Bridenstine</w:t>
      </w:r>
      <w:proofErr w:type="spellEnd"/>
      <w:r w:rsidRPr="00BB520B">
        <w:rPr>
          <w:rStyle w:val="StyleUnderline"/>
        </w:rPr>
        <w:t xml:space="preserve"> </w:t>
      </w:r>
      <w:r w:rsidRPr="00BB520B">
        <w:rPr>
          <w:rStyle w:val="StyleUnderline"/>
          <w:highlight w:val="green"/>
        </w:rPr>
        <w:t>often refer to today as critical to the agency’s future success.</w:t>
      </w:r>
      <w:r>
        <w:rPr>
          <w:rStyle w:val="StyleUnderline"/>
        </w:rPr>
        <w:t xml:space="preserve"> </w:t>
      </w:r>
      <w:r w:rsidRPr="00BB520B">
        <w:rPr>
          <w:sz w:val="16"/>
        </w:rPr>
        <w:t>“</w:t>
      </w:r>
      <w:r w:rsidRPr="00BB520B">
        <w:rPr>
          <w:rStyle w:val="StyleUnderline"/>
          <w:highlight w:val="green"/>
        </w:rPr>
        <w:t>The idea was to see how we can actually make use of this emerging commercial space sector</w:t>
      </w:r>
      <w:r w:rsidRPr="00BB520B">
        <w:rPr>
          <w:sz w:val="16"/>
        </w:rPr>
        <w:t xml:space="preserve">,” LK </w:t>
      </w:r>
      <w:proofErr w:type="spellStart"/>
      <w:r w:rsidRPr="00BB520B">
        <w:rPr>
          <w:sz w:val="16"/>
        </w:rPr>
        <w:t>Kubendran</w:t>
      </w:r>
      <w:proofErr w:type="spellEnd"/>
      <w:r w:rsidRPr="00BB520B">
        <w:rPr>
          <w:sz w:val="16"/>
        </w:rPr>
        <w:t>, a NASA leader in commercial partnerships, told CNBC on Wednesday. “So it’s just NASA alone in developing technologies.” I</w:t>
      </w:r>
      <w:r w:rsidRPr="00BB520B">
        <w:rPr>
          <w:rStyle w:val="StyleUnderline"/>
          <w:highlight w:val="green"/>
        </w:rPr>
        <w:t>n the past five years, NASA has awarded five groups of tipping point awards, worth more than $120 million combined</w:t>
      </w:r>
      <w:r w:rsidRPr="00BB520B">
        <w:rPr>
          <w:sz w:val="16"/>
        </w:rPr>
        <w:t xml:space="preserve">. Broadly speaking, a company or project selected for a tipping point award receives NASA resources up to a fixed amount, with the private side paying for at least 25% of the program’s total costs. </w:t>
      </w:r>
      <w:r w:rsidRPr="00BB520B">
        <w:rPr>
          <w:rStyle w:val="StyleUnderline"/>
          <w:highlight w:val="green"/>
        </w:rPr>
        <w:t>This allows NASA to shepherd the development of important space technologies while trying to save the agency money</w:t>
      </w:r>
      <w:r w:rsidRPr="00BB520B">
        <w:rPr>
          <w:sz w:val="16"/>
        </w:rPr>
        <w:t xml:space="preserve">. </w:t>
      </w:r>
      <w:proofErr w:type="spellStart"/>
      <w:r w:rsidRPr="00BB520B">
        <w:rPr>
          <w:sz w:val="16"/>
        </w:rPr>
        <w:t>Kubendran</w:t>
      </w:r>
      <w:proofErr w:type="spellEnd"/>
      <w:r w:rsidRPr="00BB520B">
        <w:rPr>
          <w:sz w:val="16"/>
        </w:rPr>
        <w:t xml:space="preserve"> highlighted manufacturing company Made in Space as an example of the success of this program, as the company received a tipping point award in 2015 and is now testing its 3D-printing technology in space. “That can go a long way to actually making the demo in flight and eventually allowing us to manufacture in space,” </w:t>
      </w:r>
      <w:proofErr w:type="spellStart"/>
      <w:r w:rsidRPr="00BB520B">
        <w:rPr>
          <w:sz w:val="16"/>
        </w:rPr>
        <w:t>Kubendran</w:t>
      </w:r>
      <w:proofErr w:type="spellEnd"/>
      <w:r w:rsidRPr="00BB520B">
        <w:rPr>
          <w:sz w:val="16"/>
        </w:rPr>
        <w:t xml:space="preserve"> said. “That’s actually a great example of how private sector and we have collaborated to make certain things happen.” Each batch of tipping point awards are divided among multiple programs. The most recent awards, announced in September, saw 14 U.S. companies win a combined $43 million to develop technologies that will help NASA’s “Moon to Mars” initiative. The contracts went to a wide variety of companies — from SpaceX to Blue Origin to Astrobotic – for a variety of purposes — from producing cryogenic production, to developing sustainable energy generators or building affordable propulsion systems for small spacecraft.</w:t>
      </w:r>
    </w:p>
    <w:p w14:paraId="54F150F9" w14:textId="03C6B171" w:rsidR="00FF1681" w:rsidRDefault="00FF1681" w:rsidP="007A2888">
      <w:pPr>
        <w:pStyle w:val="Heading4"/>
      </w:pPr>
      <w:r>
        <w:t>Analytics:</w:t>
      </w:r>
    </w:p>
    <w:p w14:paraId="1190805D" w14:textId="3ED4335D" w:rsidR="00AA621C" w:rsidRPr="00AA621C" w:rsidRDefault="00AA621C" w:rsidP="00AA621C">
      <w:pPr>
        <w:pStyle w:val="Heading4"/>
      </w:pPr>
      <w:r>
        <w:t>The PIC solves, it resists</w:t>
      </w:r>
      <w:r w:rsidRPr="00AA621C">
        <w:rPr>
          <w:rFonts w:cs="Calibri"/>
        </w:rPr>
        <w:t xml:space="preserve"> </w:t>
      </w:r>
      <w:r w:rsidRPr="001F455B">
        <w:rPr>
          <w:rFonts w:cs="Calibri"/>
        </w:rPr>
        <w:t>corporative drive for space and as a mechanism to resistance to the ideology of capitalism in educational spaces.</w:t>
      </w:r>
      <w:r>
        <w:rPr>
          <w:rFonts w:cs="Calibri"/>
        </w:rPr>
        <w:t xml:space="preserve"> – that solves the K</w:t>
      </w:r>
    </w:p>
    <w:p w14:paraId="0E47C325" w14:textId="382CE743" w:rsidR="00614D44" w:rsidRDefault="00614D44" w:rsidP="007A2888">
      <w:pPr>
        <w:pStyle w:val="Heading4"/>
      </w:pPr>
      <w:r>
        <w:t xml:space="preserve">We solve for the Cunningham evidence by confronting capitalist education </w:t>
      </w:r>
      <w:r w:rsidR="00037D9F">
        <w:t xml:space="preserve">+ SpaceX uniquely key by giving people internet access which can better </w:t>
      </w:r>
      <w:proofErr w:type="spellStart"/>
      <w:r w:rsidR="00037D9F">
        <w:t>contront</w:t>
      </w:r>
      <w:proofErr w:type="spellEnd"/>
      <w:r w:rsidR="00037D9F">
        <w:t xml:space="preserve"> racism and white supremacist thinking</w:t>
      </w:r>
    </w:p>
    <w:p w14:paraId="4499C0D4" w14:textId="2EE799B7" w:rsidR="005C6987" w:rsidRPr="005C6987" w:rsidRDefault="00513CF0" w:rsidP="005C6987">
      <w:pPr>
        <w:pStyle w:val="Heading4"/>
      </w:pPr>
      <w:r>
        <w:t>The</w:t>
      </w:r>
      <w:r w:rsidR="00D64A49">
        <w:t xml:space="preserve"> </w:t>
      </w:r>
      <w:proofErr w:type="spellStart"/>
      <w:r w:rsidR="00D64A49">
        <w:t>Shamas</w:t>
      </w:r>
      <w:proofErr w:type="spellEnd"/>
      <w:r w:rsidR="00D64A49">
        <w:t xml:space="preserve"> and Holden</w:t>
      </w:r>
      <w:r w:rsidR="00D92928">
        <w:t>/</w:t>
      </w:r>
      <w:proofErr w:type="spellStart"/>
      <w:r w:rsidR="002067FF">
        <w:t>Utrata</w:t>
      </w:r>
      <w:proofErr w:type="spellEnd"/>
      <w:r w:rsidR="00D64A49">
        <w:t xml:space="preserve"> </w:t>
      </w:r>
      <w:proofErr w:type="spellStart"/>
      <w:r w:rsidR="00D64A49">
        <w:t>evi</w:t>
      </w:r>
      <w:proofErr w:type="spellEnd"/>
      <w:r w:rsidR="00D64A49">
        <w:t xml:space="preserve">: </w:t>
      </w:r>
      <w:r w:rsidR="00E14668">
        <w:t xml:space="preserve">No colonialism, just giving out internet access to people in a communist manner – </w:t>
      </w:r>
      <w:r w:rsidR="001B7066">
        <w:t>not</w:t>
      </w:r>
      <w:r w:rsidR="00E14668">
        <w:t xml:space="preserve"> cap</w:t>
      </w:r>
    </w:p>
    <w:p w14:paraId="5D1F6F0F" w14:textId="5B78BA58" w:rsidR="005C6987" w:rsidRDefault="00394D79" w:rsidP="0089353D">
      <w:pPr>
        <w:pStyle w:val="Heading4"/>
      </w:pPr>
      <w:proofErr w:type="spellStart"/>
      <w:r>
        <w:t>Utrata</w:t>
      </w:r>
      <w:proofErr w:type="spellEnd"/>
      <w:r>
        <w:t xml:space="preserve"> 2: </w:t>
      </w:r>
      <w:r w:rsidR="00421B40">
        <w:t xml:space="preserve">States don’t ban </w:t>
      </w:r>
      <w:proofErr w:type="spellStart"/>
      <w:r w:rsidR="00421B40">
        <w:t>spacex</w:t>
      </w:r>
      <w:proofErr w:type="spellEnd"/>
      <w:r w:rsidR="00421B40">
        <w:t xml:space="preserve">, that’s the PIC text </w:t>
      </w:r>
      <w:r w:rsidR="00EF6E62">
        <w:t xml:space="preserve">– SpaceX good, </w:t>
      </w:r>
      <w:r w:rsidR="005B0CAF">
        <w:t>necessary</w:t>
      </w:r>
      <w:r w:rsidR="00EF6E62">
        <w:t xml:space="preserve"> to solve inequality </w:t>
      </w:r>
      <w:r w:rsidR="005B0CAF">
        <w:t>– it solves food insecurity</w:t>
      </w:r>
    </w:p>
    <w:p w14:paraId="18253F6A" w14:textId="53B21C6E" w:rsidR="00F9473C" w:rsidRDefault="0099267F" w:rsidP="0089353D">
      <w:pPr>
        <w:pStyle w:val="Heading4"/>
      </w:pPr>
      <w:proofErr w:type="spellStart"/>
      <w:r>
        <w:t>Utrata</w:t>
      </w:r>
      <w:proofErr w:type="spellEnd"/>
      <w:r>
        <w:t xml:space="preserve"> 3: </w:t>
      </w:r>
      <w:r w:rsidR="00FC0964">
        <w:t xml:space="preserve">“Imperial Expansion” </w:t>
      </w:r>
      <w:r w:rsidR="003C3D3C">
        <w:t>n</w:t>
      </w:r>
      <w:r w:rsidR="00FC0964">
        <w:t xml:space="preserve">ot </w:t>
      </w:r>
      <w:proofErr w:type="spellStart"/>
      <w:r w:rsidR="00FC0964">
        <w:t>megaconstellations</w:t>
      </w:r>
      <w:proofErr w:type="spellEnd"/>
      <w:r w:rsidR="00FC0964">
        <w:t xml:space="preserve"> </w:t>
      </w:r>
      <w:r w:rsidR="00C42A62">
        <w:t xml:space="preserve"> - Also SpaceX </w:t>
      </w:r>
      <w:r w:rsidR="00D01983">
        <w:t xml:space="preserve">solves for weather forecasting, solves climate </w:t>
      </w:r>
      <w:r w:rsidR="003C3D3C">
        <w:t>and environmental damage</w:t>
      </w:r>
    </w:p>
    <w:p w14:paraId="7AFE778C" w14:textId="7AAFEB28" w:rsidR="0099267F" w:rsidRDefault="000E5FA8" w:rsidP="0089353D">
      <w:pPr>
        <w:pStyle w:val="Heading4"/>
      </w:pPr>
      <w:r>
        <w:t>On the Plan</w:t>
      </w:r>
      <w:r w:rsidR="00F9473C">
        <w:t xml:space="preserve">: </w:t>
      </w:r>
      <w:r>
        <w:t>the Neg</w:t>
      </w:r>
      <w:r w:rsidR="00270087">
        <w:t xml:space="preserve"> is </w:t>
      </w:r>
      <w:r w:rsidR="00C45690">
        <w:t xml:space="preserve">not </w:t>
      </w:r>
      <w:r w:rsidR="007566B5">
        <w:t>“</w:t>
      </w:r>
      <w:r w:rsidR="00C45690">
        <w:t>war</w:t>
      </w:r>
      <w:r w:rsidR="007566B5">
        <w:t>”</w:t>
      </w:r>
      <w:r w:rsidR="00C45690">
        <w:t xml:space="preserve"> or </w:t>
      </w:r>
      <w:r w:rsidR="007566B5">
        <w:t>“</w:t>
      </w:r>
      <w:r w:rsidR="00C45690">
        <w:t>commercial gain</w:t>
      </w:r>
      <w:r w:rsidR="007566B5">
        <w:t>”</w:t>
      </w:r>
      <w:r w:rsidR="00C45690">
        <w:t xml:space="preserve">, it’s just improving society </w:t>
      </w:r>
    </w:p>
    <w:p w14:paraId="772031F5" w14:textId="71E83F66" w:rsidR="00F66F91" w:rsidRPr="00F66F91" w:rsidRDefault="00F66F91" w:rsidP="00F66F91">
      <w:pPr>
        <w:pStyle w:val="Heading4"/>
      </w:pPr>
      <w:proofErr w:type="spellStart"/>
      <w:r>
        <w:t>Skibba</w:t>
      </w:r>
      <w:proofErr w:type="spellEnd"/>
      <w:r>
        <w:t xml:space="preserve"> 1 contradicts</w:t>
      </w:r>
      <w:r w:rsidR="004C05FE">
        <w:t xml:space="preserve"> the FW by saying its “good for humanity”</w:t>
      </w:r>
    </w:p>
    <w:p w14:paraId="2F94BFA3" w14:textId="2FE94E5B" w:rsidR="00AF2046" w:rsidRPr="00AF2046" w:rsidRDefault="00AF2046" w:rsidP="00AF2046">
      <w:pPr>
        <w:pStyle w:val="Heading4"/>
      </w:pPr>
      <w:proofErr w:type="spellStart"/>
      <w:r>
        <w:t>Skibba</w:t>
      </w:r>
      <w:proofErr w:type="spellEnd"/>
      <w:r>
        <w:t xml:space="preserve"> 2: </w:t>
      </w:r>
      <w:r w:rsidR="0091395C">
        <w:t xml:space="preserve">“Global Action can’t solve” b/c of the </w:t>
      </w:r>
      <w:proofErr w:type="spellStart"/>
      <w:r w:rsidR="0091395C">
        <w:t>Utrata</w:t>
      </w:r>
      <w:proofErr w:type="spellEnd"/>
      <w:r w:rsidR="0091395C">
        <w:t xml:space="preserve"> 2 </w:t>
      </w:r>
      <w:proofErr w:type="spellStart"/>
      <w:r w:rsidR="0091395C">
        <w:t>evi</w:t>
      </w:r>
      <w:proofErr w:type="spellEnd"/>
    </w:p>
    <w:p w14:paraId="3AD9683D" w14:textId="039AD773" w:rsidR="0089353D" w:rsidRDefault="00515BDE" w:rsidP="0089353D">
      <w:pPr>
        <w:pStyle w:val="Heading4"/>
      </w:pPr>
      <w:proofErr w:type="spellStart"/>
      <w:r>
        <w:t>Utrata</w:t>
      </w:r>
      <w:proofErr w:type="spellEnd"/>
      <w:r>
        <w:t xml:space="preserve"> 4: </w:t>
      </w:r>
      <w:r w:rsidR="00942BED">
        <w:t>colonization not happening</w:t>
      </w:r>
      <w:r w:rsidR="00361EFE">
        <w:t>,</w:t>
      </w:r>
      <w:r w:rsidR="00942BED">
        <w:t xml:space="preserve"> and </w:t>
      </w:r>
      <w:r w:rsidR="00361EFE">
        <w:t xml:space="preserve"> </w:t>
      </w:r>
      <w:r w:rsidR="00942BED">
        <w:t>Hedonistic util not racist</w:t>
      </w:r>
    </w:p>
    <w:p w14:paraId="7FB52F90" w14:textId="6DE918DD" w:rsidR="00F60B3E" w:rsidRDefault="00F60B3E" w:rsidP="00F60B3E">
      <w:pPr>
        <w:pStyle w:val="Heading4"/>
      </w:pPr>
      <w:proofErr w:type="spellStart"/>
      <w:r>
        <w:t>Mccann</w:t>
      </w:r>
      <w:proofErr w:type="spellEnd"/>
      <w:r>
        <w:t>: Out benefits specifically go to people in need</w:t>
      </w:r>
    </w:p>
    <w:p w14:paraId="12434D9A" w14:textId="13FFFC50" w:rsidR="00804DE2" w:rsidRPr="00804DE2" w:rsidRDefault="00804DE2" w:rsidP="00804DE2">
      <w:pPr>
        <w:pStyle w:val="Heading4"/>
      </w:pPr>
      <w:proofErr w:type="spellStart"/>
      <w:r>
        <w:t>Megaconstellations</w:t>
      </w:r>
      <w:proofErr w:type="spellEnd"/>
      <w:r>
        <w:t xml:space="preserve"> </w:t>
      </w:r>
      <w:r w:rsidR="00AA5DE8">
        <w:t xml:space="preserve">don’t trigger the K b/c the PIC specifically confronts </w:t>
      </w:r>
      <w:r w:rsidR="006A1F5F">
        <w:t>their TOP and solves it</w:t>
      </w:r>
    </w:p>
    <w:p w14:paraId="5FC7D51D" w14:textId="69F747C8" w:rsidR="00BA760C" w:rsidRPr="00BA760C" w:rsidRDefault="00BA760C" w:rsidP="00BA760C">
      <w:pPr>
        <w:pStyle w:val="Heading4"/>
      </w:pPr>
      <w:r>
        <w:t xml:space="preserve">Overall, we don’t link in, because their “link” to the neg is through </w:t>
      </w:r>
      <w:r w:rsidR="00804DE2">
        <w:t>colonization</w:t>
      </w:r>
      <w:r>
        <w:t>, which we don’t defend</w:t>
      </w:r>
      <w:r w:rsidR="006242B4">
        <w:t xml:space="preserve"> </w:t>
      </w:r>
    </w:p>
    <w:sectPr w:rsidR="00BA760C" w:rsidRPr="00BA76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54E1379"/>
    <w:multiLevelType w:val="hybridMultilevel"/>
    <w:tmpl w:val="76F898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82E45C9"/>
    <w:multiLevelType w:val="hybridMultilevel"/>
    <w:tmpl w:val="996C5200"/>
    <w:lvl w:ilvl="0" w:tplc="47F26498">
      <w:start w:val="1"/>
      <w:numFmt w:val="decimal"/>
      <w:lvlText w:val="%1."/>
      <w:lvlJc w:val="left"/>
      <w:pPr>
        <w:ind w:left="63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F1070"/>
    <w:rsid w:val="000139A3"/>
    <w:rsid w:val="000139E7"/>
    <w:rsid w:val="00037D9F"/>
    <w:rsid w:val="000555B7"/>
    <w:rsid w:val="00080A93"/>
    <w:rsid w:val="000A4590"/>
    <w:rsid w:val="000E5FA8"/>
    <w:rsid w:val="00100833"/>
    <w:rsid w:val="00104529"/>
    <w:rsid w:val="001058AB"/>
    <w:rsid w:val="00105942"/>
    <w:rsid w:val="00107396"/>
    <w:rsid w:val="0011768F"/>
    <w:rsid w:val="00143428"/>
    <w:rsid w:val="00144A4C"/>
    <w:rsid w:val="00162D85"/>
    <w:rsid w:val="00176AB0"/>
    <w:rsid w:val="00177B7D"/>
    <w:rsid w:val="00182473"/>
    <w:rsid w:val="0018322D"/>
    <w:rsid w:val="001B5776"/>
    <w:rsid w:val="001B7066"/>
    <w:rsid w:val="001E2DD4"/>
    <w:rsid w:val="001E527A"/>
    <w:rsid w:val="001F78CE"/>
    <w:rsid w:val="002067FF"/>
    <w:rsid w:val="00251EE9"/>
    <w:rsid w:val="00251FC7"/>
    <w:rsid w:val="00270087"/>
    <w:rsid w:val="002855A7"/>
    <w:rsid w:val="002B146A"/>
    <w:rsid w:val="002B5E17"/>
    <w:rsid w:val="00315690"/>
    <w:rsid w:val="00316B75"/>
    <w:rsid w:val="0032084C"/>
    <w:rsid w:val="00325646"/>
    <w:rsid w:val="003460F2"/>
    <w:rsid w:val="00361EFE"/>
    <w:rsid w:val="00366A62"/>
    <w:rsid w:val="0038158C"/>
    <w:rsid w:val="003902BA"/>
    <w:rsid w:val="00394D79"/>
    <w:rsid w:val="003A09E2"/>
    <w:rsid w:val="003C3D3C"/>
    <w:rsid w:val="00407037"/>
    <w:rsid w:val="00421B40"/>
    <w:rsid w:val="0042207B"/>
    <w:rsid w:val="00455EA0"/>
    <w:rsid w:val="004605D6"/>
    <w:rsid w:val="004B5004"/>
    <w:rsid w:val="004C05FE"/>
    <w:rsid w:val="004C60E8"/>
    <w:rsid w:val="004E3579"/>
    <w:rsid w:val="004E728B"/>
    <w:rsid w:val="004F39E0"/>
    <w:rsid w:val="00513CF0"/>
    <w:rsid w:val="00515BDE"/>
    <w:rsid w:val="00537BD5"/>
    <w:rsid w:val="0057268A"/>
    <w:rsid w:val="005B0CAF"/>
    <w:rsid w:val="005B7732"/>
    <w:rsid w:val="005C6987"/>
    <w:rsid w:val="005D2912"/>
    <w:rsid w:val="005F25DD"/>
    <w:rsid w:val="006065BD"/>
    <w:rsid w:val="00614D44"/>
    <w:rsid w:val="006242B4"/>
    <w:rsid w:val="00642C05"/>
    <w:rsid w:val="00645FA9"/>
    <w:rsid w:val="00647866"/>
    <w:rsid w:val="00665003"/>
    <w:rsid w:val="006A1F5F"/>
    <w:rsid w:val="006A2AD0"/>
    <w:rsid w:val="006C2375"/>
    <w:rsid w:val="006D4ECC"/>
    <w:rsid w:val="006D6963"/>
    <w:rsid w:val="00722258"/>
    <w:rsid w:val="007243E5"/>
    <w:rsid w:val="007566B5"/>
    <w:rsid w:val="00766EA0"/>
    <w:rsid w:val="007775F8"/>
    <w:rsid w:val="007A2226"/>
    <w:rsid w:val="007A2888"/>
    <w:rsid w:val="007F5B66"/>
    <w:rsid w:val="00804DE2"/>
    <w:rsid w:val="00823A1C"/>
    <w:rsid w:val="00836F50"/>
    <w:rsid w:val="00845B9D"/>
    <w:rsid w:val="00860984"/>
    <w:rsid w:val="0089353D"/>
    <w:rsid w:val="008A4D4B"/>
    <w:rsid w:val="008B3ECB"/>
    <w:rsid w:val="008B4E85"/>
    <w:rsid w:val="008C1B2E"/>
    <w:rsid w:val="008D6CB3"/>
    <w:rsid w:val="0091395C"/>
    <w:rsid w:val="0091627E"/>
    <w:rsid w:val="00942BED"/>
    <w:rsid w:val="0096670C"/>
    <w:rsid w:val="0097032B"/>
    <w:rsid w:val="009715AF"/>
    <w:rsid w:val="0099267F"/>
    <w:rsid w:val="009D2EAD"/>
    <w:rsid w:val="009D54B2"/>
    <w:rsid w:val="009E1922"/>
    <w:rsid w:val="009E21A5"/>
    <w:rsid w:val="009F1070"/>
    <w:rsid w:val="009F7ED2"/>
    <w:rsid w:val="00A57AA7"/>
    <w:rsid w:val="00A93661"/>
    <w:rsid w:val="00A95652"/>
    <w:rsid w:val="00AA5DE8"/>
    <w:rsid w:val="00AA621C"/>
    <w:rsid w:val="00AC0AB8"/>
    <w:rsid w:val="00AE020F"/>
    <w:rsid w:val="00AF2046"/>
    <w:rsid w:val="00AF791D"/>
    <w:rsid w:val="00B15DCD"/>
    <w:rsid w:val="00B33C6D"/>
    <w:rsid w:val="00B4508F"/>
    <w:rsid w:val="00B4564B"/>
    <w:rsid w:val="00B55AD5"/>
    <w:rsid w:val="00B8057C"/>
    <w:rsid w:val="00B80F70"/>
    <w:rsid w:val="00BA760C"/>
    <w:rsid w:val="00BB2156"/>
    <w:rsid w:val="00BD6238"/>
    <w:rsid w:val="00BF593B"/>
    <w:rsid w:val="00BF773A"/>
    <w:rsid w:val="00BF7E81"/>
    <w:rsid w:val="00C13773"/>
    <w:rsid w:val="00C1504A"/>
    <w:rsid w:val="00C17CC8"/>
    <w:rsid w:val="00C2706D"/>
    <w:rsid w:val="00C42A62"/>
    <w:rsid w:val="00C45690"/>
    <w:rsid w:val="00C83417"/>
    <w:rsid w:val="00C936CA"/>
    <w:rsid w:val="00C9604F"/>
    <w:rsid w:val="00CA19AA"/>
    <w:rsid w:val="00CC5298"/>
    <w:rsid w:val="00CD736E"/>
    <w:rsid w:val="00CD798D"/>
    <w:rsid w:val="00CE0F48"/>
    <w:rsid w:val="00CE161E"/>
    <w:rsid w:val="00CE7936"/>
    <w:rsid w:val="00CF285B"/>
    <w:rsid w:val="00CF59A8"/>
    <w:rsid w:val="00D01983"/>
    <w:rsid w:val="00D1553B"/>
    <w:rsid w:val="00D30F7E"/>
    <w:rsid w:val="00D325A9"/>
    <w:rsid w:val="00D36A8A"/>
    <w:rsid w:val="00D61409"/>
    <w:rsid w:val="00D64A49"/>
    <w:rsid w:val="00D6691E"/>
    <w:rsid w:val="00D71170"/>
    <w:rsid w:val="00D80DBD"/>
    <w:rsid w:val="00D917A3"/>
    <w:rsid w:val="00D92928"/>
    <w:rsid w:val="00DA1C92"/>
    <w:rsid w:val="00DA25D4"/>
    <w:rsid w:val="00DA6538"/>
    <w:rsid w:val="00DC2300"/>
    <w:rsid w:val="00DD5092"/>
    <w:rsid w:val="00E14668"/>
    <w:rsid w:val="00E15E75"/>
    <w:rsid w:val="00E5262C"/>
    <w:rsid w:val="00EC7DC4"/>
    <w:rsid w:val="00ED30CF"/>
    <w:rsid w:val="00EE0747"/>
    <w:rsid w:val="00EF1B56"/>
    <w:rsid w:val="00EF6E62"/>
    <w:rsid w:val="00EF7766"/>
    <w:rsid w:val="00F176EF"/>
    <w:rsid w:val="00F45E10"/>
    <w:rsid w:val="00F60B3E"/>
    <w:rsid w:val="00F6364A"/>
    <w:rsid w:val="00F66F91"/>
    <w:rsid w:val="00F9113A"/>
    <w:rsid w:val="00F9473C"/>
    <w:rsid w:val="00F94C90"/>
    <w:rsid w:val="00FA6007"/>
    <w:rsid w:val="00FB3827"/>
    <w:rsid w:val="00FC0964"/>
    <w:rsid w:val="00FE2546"/>
    <w:rsid w:val="00FE71DF"/>
    <w:rsid w:val="00FF168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3B56A"/>
  <w15:chartTrackingRefBased/>
  <w15:docId w15:val="{DE8CF328-0893-4116-9214-145ED14BD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F1B56"/>
    <w:rPr>
      <w:rFonts w:ascii="Calibri" w:hAnsi="Calibri"/>
    </w:rPr>
  </w:style>
  <w:style w:type="paragraph" w:styleId="Heading1">
    <w:name w:val="heading 1"/>
    <w:aliases w:val="Pocket"/>
    <w:basedOn w:val="Normal"/>
    <w:next w:val="Normal"/>
    <w:link w:val="Heading1Char"/>
    <w:qFormat/>
    <w:rsid w:val="00EF1B5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F1B5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Char,CardStyle,Heading 3 Foldover,3: Cite,Index Headers,Tag Char Char,Bold Cite,Cite 1,Read Char,Heading 3 Char1 Char Char,Text 7,Tags v 2,Underline Char Char Char,Char1,Heading 3 Char Char,Citation,no"/>
    <w:basedOn w:val="Normal"/>
    <w:next w:val="Normal"/>
    <w:link w:val="Heading3Char"/>
    <w:uiPriority w:val="2"/>
    <w:unhideWhenUsed/>
    <w:qFormat/>
    <w:rsid w:val="00EF1B5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No Spacing5,No Spacing1111,t,Ta,T,Ca"/>
    <w:basedOn w:val="Normal"/>
    <w:next w:val="Normal"/>
    <w:link w:val="Heading4Char"/>
    <w:uiPriority w:val="3"/>
    <w:unhideWhenUsed/>
    <w:qFormat/>
    <w:rsid w:val="00EF1B5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F1B5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1B56"/>
  </w:style>
  <w:style w:type="character" w:customStyle="1" w:styleId="Heading1Char">
    <w:name w:val="Heading 1 Char"/>
    <w:aliases w:val="Pocket Char"/>
    <w:basedOn w:val="DefaultParagraphFont"/>
    <w:link w:val="Heading1"/>
    <w:rsid w:val="00EF1B5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F1B56"/>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Char Char,CardStyle Char,Heading 3 Foldover Char,3: Cite Char,Index Headers Char,Tag Char Char Char,Bold Cite Char,Cite 1 Char,Read Char Char,Heading 3 Char1 Char Char Char,Text 7 Char"/>
    <w:basedOn w:val="DefaultParagraphFont"/>
    <w:link w:val="Heading3"/>
    <w:uiPriority w:val="2"/>
    <w:rsid w:val="00EF1B56"/>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EF1B56"/>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EF1B5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EF1B56"/>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link w:val="card"/>
    <w:uiPriority w:val="6"/>
    <w:qFormat/>
    <w:rsid w:val="00EF1B56"/>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EF1B56"/>
    <w:rPr>
      <w:color w:val="auto"/>
      <w:u w:val="none"/>
    </w:rPr>
  </w:style>
  <w:style w:type="character" w:styleId="FollowedHyperlink">
    <w:name w:val="FollowedHyperlink"/>
    <w:basedOn w:val="DefaultParagraphFont"/>
    <w:uiPriority w:val="99"/>
    <w:semiHidden/>
    <w:unhideWhenUsed/>
    <w:rsid w:val="00EF1B56"/>
    <w:rPr>
      <w:color w:val="auto"/>
      <w:u w:val="none"/>
    </w:rPr>
  </w:style>
  <w:style w:type="character" w:customStyle="1" w:styleId="TitleChar">
    <w:name w:val="Title Char"/>
    <w:basedOn w:val="DefaultParagraphFont"/>
    <w:link w:val="Title"/>
    <w:uiPriority w:val="6"/>
    <w:qFormat/>
    <w:rsid w:val="000A4590"/>
    <w:rPr>
      <w:b/>
      <w:u w:val="single"/>
    </w:rPr>
  </w:style>
  <w:style w:type="paragraph" w:styleId="Title">
    <w:name w:val="Title"/>
    <w:basedOn w:val="Normal"/>
    <w:next w:val="Normal"/>
    <w:link w:val="TitleChar"/>
    <w:uiPriority w:val="6"/>
    <w:qFormat/>
    <w:rsid w:val="000A4590"/>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99"/>
    <w:semiHidden/>
    <w:rsid w:val="000A4590"/>
    <w:rPr>
      <w:rFonts w:asciiTheme="majorHAnsi" w:eastAsiaTheme="majorEastAsia" w:hAnsiTheme="majorHAnsi" w:cstheme="majorBidi"/>
      <w:spacing w:val="-10"/>
      <w:kern w:val="28"/>
      <w:sz w:val="56"/>
      <w:szCs w:val="56"/>
    </w:rPr>
  </w:style>
  <w:style w:type="paragraph" w:customStyle="1" w:styleId="textbold">
    <w:name w:val="text bold"/>
    <w:basedOn w:val="Normal"/>
    <w:link w:val="Emphasis"/>
    <w:uiPriority w:val="7"/>
    <w:qFormat/>
    <w:rsid w:val="00FB3827"/>
    <w:pPr>
      <w:ind w:left="720"/>
      <w:jc w:val="both"/>
    </w:pPr>
    <w:rPr>
      <w:b/>
      <w:iCs/>
      <w:u w:val="single"/>
    </w:rPr>
  </w:style>
  <w:style w:type="paragraph" w:customStyle="1" w:styleId="card">
    <w:name w:val="card"/>
    <w:aliases w:val="No Spacing,Medium Grid 21,No Spacing31,No Spacing22,No Spacing111,No Spacing3,tag,Dont use,Very Small Text,Card Format,Small Text,No Spacing112,No Spacing1,No Spacing111111,Card,Tags,Debate Text,No Spacing11,No Spacing2,Read stuff,No Spacing41"/>
    <w:basedOn w:val="Normal"/>
    <w:next w:val="Normal"/>
    <w:link w:val="StyleUnderline"/>
    <w:uiPriority w:val="6"/>
    <w:qFormat/>
    <w:rsid w:val="00FB3827"/>
    <w:pPr>
      <w:ind w:left="288" w:right="288"/>
    </w:pPr>
    <w:rPr>
      <w:rFonts w:asciiTheme="minorHAnsi" w:hAnsiTheme="minorHAnsi"/>
      <w:u w:val="single"/>
    </w:rPr>
  </w:style>
  <w:style w:type="paragraph" w:styleId="ListParagraph">
    <w:name w:val="List Paragraph"/>
    <w:basedOn w:val="Normal"/>
    <w:uiPriority w:val="99"/>
    <w:unhideWhenUsed/>
    <w:qFormat/>
    <w:rsid w:val="001E2DD4"/>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42207B"/>
    <w:pPr>
      <w:spacing w:before="100" w:beforeAutospacing="1" w:after="100" w:afterAutospacing="1"/>
    </w:p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42207B"/>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ium.com/technology-hits/will-starlink-disrupt-spectrums-internet-provider-monopoly-c3b33d20be11" TargetMode="External"/><Relationship Id="rId13" Type="http://schemas.openxmlformats.org/officeDocument/2006/relationships/hyperlink" Target="https://testmy.net/hoststats/viasat" TargetMode="External"/><Relationship Id="rId18" Type="http://schemas.openxmlformats.org/officeDocument/2006/relationships/hyperlink" Target="https://www.cambridge.org/core/books/abs/food-or-war/hotspots-for-food-conflict-in-the-twentyfirst-century/1CD674412E09B8E6F325C9C0A0A6778A" TargetMode="External"/><Relationship Id="rId3" Type="http://schemas.openxmlformats.org/officeDocument/2006/relationships/styles" Target="styles.xml"/><Relationship Id="rId21" Type="http://schemas.openxmlformats.org/officeDocument/2006/relationships/hyperlink" Target="https://www.ncbi.nlm.nih.gov/pmc/articles/PMC6446569/" TargetMode="External"/><Relationship Id="rId7" Type="http://schemas.openxmlformats.org/officeDocument/2006/relationships/hyperlink" Target="https://fasterplease.substack.com/p/-why-a-spacex-bankruptcy-would-hurt" TargetMode="External"/><Relationship Id="rId12" Type="http://schemas.openxmlformats.org/officeDocument/2006/relationships/hyperlink" Target="https://ilsr.org/report-most-americans-have-no-real-choice-in-internet-providers/" TargetMode="External"/><Relationship Id="rId17" Type="http://schemas.openxmlformats.org/officeDocument/2006/relationships/hyperlink" Target="https://www.greensightag.com/logbook/can-starlink-save-the-world-by-connecting-farm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cnbc.com/2021/02/22/elon-musk-spacex-will-double-starlink-internet-speed-later-this-year.html" TargetMode="External"/><Relationship Id="rId20" Type="http://schemas.openxmlformats.org/officeDocument/2006/relationships/hyperlink" Target="https://www.azocleantech.com/article.aspx?ArticleID=1193" TargetMode="External"/><Relationship Id="rId1" Type="http://schemas.openxmlformats.org/officeDocument/2006/relationships/customXml" Target="../customXml/item1.xml"/><Relationship Id="rId6" Type="http://schemas.openxmlformats.org/officeDocument/2006/relationships/hyperlink" Target="https://www.cnn.com/2019/07/25/asia/internet-undersea-cables-intl-hnk/index.html" TargetMode="External"/><Relationship Id="rId11" Type="http://schemas.openxmlformats.org/officeDocument/2006/relationships/hyperlink" Target="https://apnews.com/article/distance-learning-coronavirus-pandemic-oregon-7fde612c3dbfd2e21fab9673ca49ad89"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fiber.google.com/" TargetMode="External"/><Relationship Id="rId23" Type="http://schemas.openxmlformats.org/officeDocument/2006/relationships/hyperlink" Target="https://www.cnbc.com/2019/11/30/how-nasa-is-evolving-through-partnerships-with-private-space-companies.html" TargetMode="External"/><Relationship Id="rId10" Type="http://schemas.openxmlformats.org/officeDocument/2006/relationships/hyperlink" Target="https://usafacts.org/articles/internet-access-students-at-home/" TargetMode="External"/><Relationship Id="rId19" Type="http://schemas.openxmlformats.org/officeDocument/2006/relationships/hyperlink" Target="https://spacenews.com/spacex-to-explore-ways-to-provide-weather-data-to-u-s-military/" TargetMode="External"/><Relationship Id="rId4" Type="http://schemas.openxmlformats.org/officeDocument/2006/relationships/settings" Target="settings.xml"/><Relationship Id="rId9" Type="http://schemas.openxmlformats.org/officeDocument/2006/relationships/hyperlink" Target="https://www.digitaltrends.com/web/31-percent-us-households-no-broadband-internet/" TargetMode="External"/><Relationship Id="rId14" Type="http://schemas.openxmlformats.org/officeDocument/2006/relationships/hyperlink" Target="https://support.google.com/fiber/answer/6250056?hl=en" TargetMode="External"/><Relationship Id="rId22" Type="http://schemas.openxmlformats.org/officeDocument/2006/relationships/hyperlink" Target="http://talkingpointsmemo.com/cafe/why-left-will-eventually-win-ruy-teixeir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org\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29</Pages>
  <Words>21621</Words>
  <Characters>123244</Characters>
  <Application>Microsoft Office Word</Application>
  <DocSecurity>0</DocSecurity>
  <Lines>1027</Lines>
  <Paragraphs>289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Rajesh Rao</dc:creator>
  <cp:keywords>5.1.1</cp:keywords>
  <dc:description/>
  <cp:lastModifiedBy>Rajesh Rao</cp:lastModifiedBy>
  <cp:revision>93</cp:revision>
  <dcterms:created xsi:type="dcterms:W3CDTF">2022-02-18T23:35:00Z</dcterms:created>
  <dcterms:modified xsi:type="dcterms:W3CDTF">2022-02-19T02:04:00Z</dcterms:modified>
</cp:coreProperties>
</file>