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9C736" w14:textId="77777777" w:rsidR="00072362" w:rsidRDefault="00072362" w:rsidP="00072362">
      <w:pPr>
        <w:pStyle w:val="Heading2"/>
      </w:pPr>
      <w:r>
        <w:t>OFF</w:t>
      </w:r>
    </w:p>
    <w:p w14:paraId="391C607F" w14:textId="77777777" w:rsidR="00072362" w:rsidRDefault="00072362" w:rsidP="00072362">
      <w:pPr>
        <w:pStyle w:val="Heading3"/>
      </w:pPr>
      <w:r>
        <w:t>1NC---Econ DA</w:t>
      </w:r>
    </w:p>
    <w:p w14:paraId="10AEC7F9" w14:textId="77777777" w:rsidR="00072362" w:rsidRDefault="00072362" w:rsidP="00072362">
      <w:pPr>
        <w:pStyle w:val="Heading4"/>
      </w:pPr>
      <w:r>
        <w:t xml:space="preserve">Long term econ collapse is </w:t>
      </w:r>
      <w:r w:rsidRPr="00ED4278">
        <w:rPr>
          <w:u w:val="single"/>
        </w:rPr>
        <w:t>coming</w:t>
      </w:r>
      <w:r>
        <w:t xml:space="preserve">. </w:t>
      </w:r>
    </w:p>
    <w:p w14:paraId="1C3A5B26" w14:textId="77777777" w:rsidR="00072362" w:rsidRPr="009B5826" w:rsidRDefault="00072362" w:rsidP="00072362">
      <w:r w:rsidRPr="009B5826">
        <w:rPr>
          <w:rStyle w:val="Style13ptBold"/>
        </w:rPr>
        <w:t>Conerly</w:t>
      </w:r>
      <w:r>
        <w:rPr>
          <w:rStyle w:val="Style13ptBold"/>
        </w:rPr>
        <w:t xml:space="preserve"> 11-2 </w:t>
      </w:r>
      <w:r w:rsidRPr="009B5826">
        <w:rPr>
          <w:rStyle w:val="Style13ptBold"/>
          <w:b w:val="0"/>
          <w:sz w:val="18"/>
          <w:szCs w:val="14"/>
        </w:rPr>
        <w:t>(</w:t>
      </w:r>
      <w:r w:rsidRPr="009B5826">
        <w:rPr>
          <w:sz w:val="18"/>
          <w:szCs w:val="18"/>
        </w:rPr>
        <w:t>, B., 2021. No Recession In 2022—But Watch Out In 2023. [online] Forbes. Available at: &lt;https://www.forbes.com/sites/billconerly/2021/11/02/no-recession-in-2022-but-watch-out-in-2023/?sh=5e3b27d33555&gt; [Accessed 24 December 2021] Dr. Bill Conerly connects the dots between the economy and business decisions. He has the unique combination of a Ph.D. in economics from Duke University and over 30 years’ experience helping companies adapt to changing economic conditions. He was formerly Senior Vice President at a major bank and held positions in economics and corporate planning at two Fortune 500 corporations. Dr. Conerly has earned the Chartered Financial Analyst designation.)-</w:t>
      </w:r>
      <w:proofErr w:type="spellStart"/>
      <w:r w:rsidRPr="009B5826">
        <w:rPr>
          <w:sz w:val="18"/>
          <w:szCs w:val="18"/>
        </w:rPr>
        <w:t>rahulpenu</w:t>
      </w:r>
      <w:proofErr w:type="spellEnd"/>
    </w:p>
    <w:p w14:paraId="05C7836B" w14:textId="77777777" w:rsidR="00072362" w:rsidRPr="00CF2707" w:rsidRDefault="00072362" w:rsidP="00072362">
      <w:pPr>
        <w:rPr>
          <w:sz w:val="16"/>
          <w:szCs w:val="16"/>
        </w:rPr>
      </w:pPr>
      <w:r w:rsidRPr="00CF2707">
        <w:rPr>
          <w:sz w:val="16"/>
          <w:szCs w:val="16"/>
        </w:rPr>
        <w:t>No Recession In 2022—But Watch Out In 2023</w:t>
      </w:r>
    </w:p>
    <w:p w14:paraId="520965B4" w14:textId="77777777" w:rsidR="00072362" w:rsidRPr="00CF2707" w:rsidRDefault="00072362" w:rsidP="00072362">
      <w:pPr>
        <w:rPr>
          <w:sz w:val="16"/>
        </w:rPr>
      </w:pPr>
      <w:r w:rsidRPr="00CF2707">
        <w:rPr>
          <w:sz w:val="16"/>
        </w:rPr>
        <w:t xml:space="preserve">A </w:t>
      </w:r>
      <w:r w:rsidRPr="008512E1">
        <w:rPr>
          <w:b/>
          <w:bCs/>
          <w:highlight w:val="green"/>
          <w:u w:val="single"/>
        </w:rPr>
        <w:t>recession</w:t>
      </w:r>
      <w:r w:rsidRPr="008512E1">
        <w:rPr>
          <w:highlight w:val="green"/>
          <w:u w:val="single"/>
        </w:rPr>
        <w:t xml:space="preserve"> </w:t>
      </w:r>
      <w:r w:rsidRPr="008512E1">
        <w:rPr>
          <w:b/>
          <w:bCs/>
          <w:highlight w:val="green"/>
          <w:u w:val="single"/>
        </w:rPr>
        <w:t>will</w:t>
      </w:r>
      <w:r w:rsidRPr="008512E1">
        <w:rPr>
          <w:highlight w:val="green"/>
          <w:u w:val="single"/>
        </w:rPr>
        <w:t xml:space="preserve"> </w:t>
      </w:r>
      <w:r w:rsidRPr="008512E1">
        <w:rPr>
          <w:b/>
          <w:bCs/>
          <w:highlight w:val="green"/>
          <w:u w:val="single"/>
        </w:rPr>
        <w:t>come</w:t>
      </w:r>
      <w:r w:rsidRPr="00CF2707">
        <w:rPr>
          <w:u w:val="single"/>
        </w:rPr>
        <w:t xml:space="preserve"> to the U</w:t>
      </w:r>
      <w:r w:rsidRPr="00CF2707">
        <w:rPr>
          <w:sz w:val="16"/>
        </w:rPr>
        <w:t xml:space="preserve">nited </w:t>
      </w:r>
      <w:r w:rsidRPr="00CF2707">
        <w:rPr>
          <w:u w:val="single"/>
        </w:rPr>
        <w:t>S</w:t>
      </w:r>
      <w:r w:rsidRPr="00CF2707">
        <w:rPr>
          <w:sz w:val="16"/>
        </w:rPr>
        <w:t xml:space="preserve">tates </w:t>
      </w:r>
      <w:r w:rsidRPr="00CF2707">
        <w:rPr>
          <w:u w:val="single"/>
        </w:rPr>
        <w:t>economy</w:t>
      </w:r>
      <w:r w:rsidRPr="00CF2707">
        <w:rPr>
          <w:sz w:val="16"/>
        </w:rPr>
        <w:t xml:space="preserve">, but </w:t>
      </w:r>
      <w:r w:rsidRPr="00CF2707">
        <w:rPr>
          <w:u w:val="single"/>
        </w:rPr>
        <w:t>not in 2022</w:t>
      </w:r>
      <w:r w:rsidRPr="00CF2707">
        <w:rPr>
          <w:sz w:val="16"/>
        </w:rPr>
        <w:t xml:space="preserve">. Federal Reserve policy will lead to more business cycles, which many businesses are not well prepared for. The downturn won’t come in </w:t>
      </w:r>
      <w:proofErr w:type="gramStart"/>
      <w:r w:rsidRPr="00CF2707">
        <w:rPr>
          <w:sz w:val="16"/>
        </w:rPr>
        <w:t>2022, but</w:t>
      </w:r>
      <w:proofErr w:type="gramEnd"/>
      <w:r w:rsidRPr="00CF2707">
        <w:rPr>
          <w:sz w:val="16"/>
        </w:rPr>
        <w:t xml:space="preserve"> </w:t>
      </w:r>
      <w:r w:rsidRPr="00CF2707">
        <w:rPr>
          <w:u w:val="single"/>
        </w:rPr>
        <w:t xml:space="preserve">could </w:t>
      </w:r>
      <w:r w:rsidRPr="008512E1">
        <w:rPr>
          <w:highlight w:val="green"/>
          <w:u w:val="single"/>
        </w:rPr>
        <w:t>arrive as early as</w:t>
      </w:r>
      <w:r w:rsidRPr="00CF2707">
        <w:rPr>
          <w:u w:val="single"/>
        </w:rPr>
        <w:t xml:space="preserve"> 20</w:t>
      </w:r>
      <w:r w:rsidRPr="008512E1">
        <w:rPr>
          <w:highlight w:val="green"/>
          <w:u w:val="single"/>
        </w:rPr>
        <w:t>23</w:t>
      </w:r>
      <w:r w:rsidRPr="00CF2707">
        <w:rPr>
          <w:sz w:val="16"/>
        </w:rPr>
        <w:t xml:space="preserve">. If the Fed avoids recession in 2023, then look for a </w:t>
      </w:r>
      <w:r w:rsidRPr="008512E1">
        <w:rPr>
          <w:highlight w:val="green"/>
          <w:u w:val="single"/>
        </w:rPr>
        <w:t>more severe</w:t>
      </w:r>
      <w:r w:rsidRPr="00CF2707">
        <w:rPr>
          <w:u w:val="single"/>
        </w:rPr>
        <w:t xml:space="preserve"> slump </w:t>
      </w:r>
      <w:r w:rsidRPr="008512E1">
        <w:rPr>
          <w:highlight w:val="green"/>
          <w:u w:val="single"/>
        </w:rPr>
        <w:t>in</w:t>
      </w:r>
      <w:r w:rsidRPr="00CF2707">
        <w:rPr>
          <w:u w:val="single"/>
        </w:rPr>
        <w:t xml:space="preserve"> 20</w:t>
      </w:r>
      <w:r w:rsidRPr="008512E1">
        <w:rPr>
          <w:highlight w:val="green"/>
          <w:u w:val="single"/>
        </w:rPr>
        <w:t>24</w:t>
      </w:r>
      <w:r w:rsidRPr="00CF2707">
        <w:rPr>
          <w:u w:val="single"/>
        </w:rPr>
        <w:t xml:space="preserve"> or 20</w:t>
      </w:r>
      <w:r w:rsidRPr="008512E1">
        <w:rPr>
          <w:highlight w:val="green"/>
          <w:u w:val="single"/>
        </w:rPr>
        <w:t>25</w:t>
      </w:r>
      <w:r w:rsidRPr="00CF2707">
        <w:rPr>
          <w:u w:val="single"/>
        </w:rPr>
        <w:t>.</w:t>
      </w:r>
    </w:p>
    <w:p w14:paraId="4D8F8F52" w14:textId="77777777" w:rsidR="00072362" w:rsidRPr="006D4A92" w:rsidRDefault="00072362" w:rsidP="00072362">
      <w:pPr>
        <w:rPr>
          <w:sz w:val="16"/>
        </w:rPr>
      </w:pPr>
      <w:r w:rsidRPr="006D4A92">
        <w:rPr>
          <w:sz w:val="16"/>
        </w:rPr>
        <w:t xml:space="preserve">Recessions usually come from demand weakness, but </w:t>
      </w:r>
      <w:r w:rsidRPr="008512E1">
        <w:rPr>
          <w:b/>
          <w:bCs/>
          <w:highlight w:val="green"/>
          <w:u w:val="single"/>
        </w:rPr>
        <w:t>supply</w:t>
      </w:r>
      <w:r w:rsidRPr="008512E1">
        <w:rPr>
          <w:highlight w:val="green"/>
          <w:u w:val="single"/>
        </w:rPr>
        <w:t xml:space="preserve"> </w:t>
      </w:r>
      <w:r w:rsidRPr="008512E1">
        <w:rPr>
          <w:b/>
          <w:bCs/>
          <w:highlight w:val="green"/>
          <w:u w:val="single"/>
        </w:rPr>
        <w:t>problems</w:t>
      </w:r>
      <w:r w:rsidRPr="006D4A92">
        <w:rPr>
          <w:u w:val="single"/>
        </w:rPr>
        <w:t xml:space="preserve"> can also </w:t>
      </w:r>
      <w:r w:rsidRPr="008512E1">
        <w:rPr>
          <w:highlight w:val="green"/>
          <w:u w:val="single"/>
        </w:rPr>
        <w:t>trigger</w:t>
      </w:r>
      <w:r w:rsidRPr="006D4A92">
        <w:rPr>
          <w:u w:val="single"/>
        </w:rPr>
        <w:t xml:space="preserve"> a </w:t>
      </w:r>
      <w:r w:rsidRPr="008512E1">
        <w:rPr>
          <w:highlight w:val="green"/>
          <w:u w:val="single"/>
        </w:rPr>
        <w:t>downturn</w:t>
      </w:r>
      <w:r w:rsidRPr="006D4A92">
        <w:rPr>
          <w:sz w:val="16"/>
        </w:rPr>
        <w:t>. In 2022 demand for goods and services will be strong. Consumers have plenty of money, thanks to past earnings, stimulus payments and extra unemployment insurance. They have paid down their credit card balances. Even though they also increased their car loans outstanding as they upgraded their rides, their general condition is good. Employment will increase thanks to the spending, reinforcing the income gains that enable expenditures.</w:t>
      </w:r>
    </w:p>
    <w:p w14:paraId="177A09F8" w14:textId="77777777" w:rsidR="00072362" w:rsidRPr="00794788" w:rsidRDefault="00072362" w:rsidP="00072362">
      <w:pPr>
        <w:rPr>
          <w:sz w:val="16"/>
          <w:szCs w:val="16"/>
        </w:rPr>
      </w:pPr>
      <w:r w:rsidRPr="00794788">
        <w:rPr>
          <w:sz w:val="16"/>
          <w:szCs w:val="16"/>
        </w:rPr>
        <w:t xml:space="preserve">Businesses, too, have plenty of cash on hand. Not only have profits been good, but the Paycheck Protection Program gave nearly $800 billion to businesses. Companies want to buy computers, </w:t>
      </w:r>
      <w:proofErr w:type="gramStart"/>
      <w:r w:rsidRPr="00794788">
        <w:rPr>
          <w:sz w:val="16"/>
          <w:szCs w:val="16"/>
        </w:rPr>
        <w:t>equipment</w:t>
      </w:r>
      <w:proofErr w:type="gramEnd"/>
      <w:r w:rsidRPr="00794788">
        <w:rPr>
          <w:sz w:val="16"/>
          <w:szCs w:val="16"/>
        </w:rPr>
        <w:t xml:space="preserve"> and machinery to substitute for the workers they cannot find, and this spending will help manufacturers of the equipment.</w:t>
      </w:r>
    </w:p>
    <w:p w14:paraId="3FDD2604" w14:textId="77777777" w:rsidR="00072362" w:rsidRPr="00794788" w:rsidRDefault="00072362" w:rsidP="00072362">
      <w:pPr>
        <w:rPr>
          <w:sz w:val="16"/>
          <w:szCs w:val="16"/>
        </w:rPr>
      </w:pPr>
      <w:r w:rsidRPr="00794788">
        <w:rPr>
          <w:sz w:val="16"/>
          <w:szCs w:val="16"/>
        </w:rPr>
        <w:t>Homebuilders will construct as many homes as they can, though that will be limited by buildable lots, skilled labor and building materials. Non-residential construction will slowly gain ground, especially in warehouse space and suburban offices.</w:t>
      </w:r>
    </w:p>
    <w:p w14:paraId="220846C4" w14:textId="77777777" w:rsidR="00072362" w:rsidRPr="007B53D7" w:rsidRDefault="00072362" w:rsidP="00072362">
      <w:pPr>
        <w:rPr>
          <w:sz w:val="16"/>
          <w:szCs w:val="16"/>
        </w:rPr>
      </w:pPr>
      <w:r w:rsidRPr="007B53D7">
        <w:rPr>
          <w:sz w:val="16"/>
          <w:szCs w:val="16"/>
        </w:rPr>
        <w:t>The government will spend, not only at the federal level but also among state and local entities. The federal government has no worries about deficits, while state and local governments are flush with federal money.</w:t>
      </w:r>
    </w:p>
    <w:p w14:paraId="328F827A" w14:textId="77777777" w:rsidR="00072362" w:rsidRPr="007B53D7" w:rsidRDefault="00072362" w:rsidP="00072362">
      <w:pPr>
        <w:rPr>
          <w:sz w:val="16"/>
          <w:szCs w:val="16"/>
        </w:rPr>
      </w:pPr>
      <w:r w:rsidRPr="007B53D7">
        <w:rPr>
          <w:sz w:val="16"/>
          <w:szCs w:val="16"/>
        </w:rPr>
        <w:t>Exports should grow slowly, thanks to improving world economies.</w:t>
      </w:r>
    </w:p>
    <w:p w14:paraId="468D61C7" w14:textId="77777777" w:rsidR="00072362" w:rsidRPr="007B53D7" w:rsidRDefault="00072362" w:rsidP="00072362">
      <w:pPr>
        <w:rPr>
          <w:sz w:val="16"/>
        </w:rPr>
      </w:pPr>
      <w:r w:rsidRPr="007B53D7">
        <w:rPr>
          <w:sz w:val="16"/>
        </w:rPr>
        <w:t xml:space="preserve">The </w:t>
      </w:r>
      <w:r w:rsidRPr="008512E1">
        <w:rPr>
          <w:b/>
          <w:bCs/>
          <w:u w:val="single"/>
        </w:rPr>
        <w:t>spending</w:t>
      </w:r>
      <w:r w:rsidRPr="007B53D7">
        <w:rPr>
          <w:u w:val="single"/>
        </w:rPr>
        <w:t xml:space="preserve"> side</w:t>
      </w:r>
      <w:r w:rsidRPr="007B53D7">
        <w:rPr>
          <w:sz w:val="16"/>
        </w:rPr>
        <w:t xml:space="preserve"> of the economy </w:t>
      </w:r>
      <w:r w:rsidRPr="007B53D7">
        <w:rPr>
          <w:u w:val="single"/>
        </w:rPr>
        <w:t xml:space="preserve">has </w:t>
      </w:r>
      <w:r w:rsidRPr="008512E1">
        <w:rPr>
          <w:b/>
          <w:bCs/>
          <w:u w:val="single"/>
        </w:rPr>
        <w:t>little</w:t>
      </w:r>
      <w:r w:rsidRPr="007B53D7">
        <w:rPr>
          <w:u w:val="single"/>
        </w:rPr>
        <w:t xml:space="preserve"> </w:t>
      </w:r>
      <w:r w:rsidRPr="008512E1">
        <w:rPr>
          <w:b/>
          <w:bCs/>
          <w:u w:val="single"/>
        </w:rPr>
        <w:t>risk</w:t>
      </w:r>
      <w:r w:rsidRPr="007B53D7">
        <w:rPr>
          <w:sz w:val="16"/>
        </w:rPr>
        <w:t xml:space="preserve"> of recession in 2022, but could supply problems trigger a recession?</w:t>
      </w:r>
    </w:p>
    <w:p w14:paraId="38ECF8DE" w14:textId="77777777" w:rsidR="00072362" w:rsidRPr="00FD7922" w:rsidRDefault="00072362" w:rsidP="00072362">
      <w:pPr>
        <w:rPr>
          <w:sz w:val="16"/>
        </w:rPr>
      </w:pPr>
      <w:r w:rsidRPr="007B53D7">
        <w:rPr>
          <w:u w:val="single"/>
        </w:rPr>
        <w:t>Supply chain problems</w:t>
      </w:r>
      <w:r w:rsidRPr="00FD7922">
        <w:rPr>
          <w:sz w:val="16"/>
        </w:rPr>
        <w:t xml:space="preserve"> can </w:t>
      </w:r>
      <w:r w:rsidRPr="007B53D7">
        <w:rPr>
          <w:u w:val="single"/>
        </w:rPr>
        <w:t>have negative impacts</w:t>
      </w:r>
      <w:r w:rsidRPr="00FD7922">
        <w:rPr>
          <w:sz w:val="16"/>
        </w:rPr>
        <w:t xml:space="preserve"> when factories </w:t>
      </w:r>
      <w:proofErr w:type="gramStart"/>
      <w:r w:rsidRPr="00FD7922">
        <w:rPr>
          <w:sz w:val="16"/>
        </w:rPr>
        <w:t>have to</w:t>
      </w:r>
      <w:proofErr w:type="gramEnd"/>
      <w:r w:rsidRPr="00FD7922">
        <w:rPr>
          <w:sz w:val="16"/>
        </w:rPr>
        <w:t xml:space="preserve"> shut down for lack of parts, as happened in the </w:t>
      </w:r>
      <w:r w:rsidRPr="008512E1">
        <w:rPr>
          <w:b/>
          <w:bCs/>
          <w:highlight w:val="green"/>
          <w:u w:val="single"/>
        </w:rPr>
        <w:t>automobile</w:t>
      </w:r>
      <w:r w:rsidRPr="00FD7922">
        <w:rPr>
          <w:u w:val="single"/>
        </w:rPr>
        <w:t xml:space="preserve"> industry</w:t>
      </w:r>
      <w:r w:rsidRPr="00FD7922">
        <w:rPr>
          <w:sz w:val="16"/>
        </w:rPr>
        <w:t xml:space="preserve">. Recently Ford Europe’s Gunnar Herrmann told CNBC, “It’s not only semiconductors. You find shortages or constraints all over the place,” </w:t>
      </w:r>
      <w:r w:rsidRPr="00FD7922">
        <w:rPr>
          <w:u w:val="single"/>
        </w:rPr>
        <w:t xml:space="preserve">mentioning </w:t>
      </w:r>
      <w:r w:rsidRPr="008512E1">
        <w:rPr>
          <w:b/>
          <w:bCs/>
          <w:highlight w:val="green"/>
          <w:u w:val="single"/>
        </w:rPr>
        <w:t>lithium</w:t>
      </w:r>
      <w:r w:rsidRPr="00FD7922">
        <w:rPr>
          <w:sz w:val="16"/>
        </w:rPr>
        <w:t xml:space="preserve">, </w:t>
      </w:r>
      <w:r w:rsidRPr="008512E1">
        <w:rPr>
          <w:b/>
          <w:bCs/>
          <w:highlight w:val="green"/>
          <w:u w:val="single"/>
        </w:rPr>
        <w:t>plastics</w:t>
      </w:r>
      <w:r w:rsidRPr="00FD7922">
        <w:rPr>
          <w:sz w:val="16"/>
        </w:rPr>
        <w:t xml:space="preserve"> and </w:t>
      </w:r>
      <w:proofErr w:type="gramStart"/>
      <w:r w:rsidRPr="008512E1">
        <w:rPr>
          <w:b/>
          <w:bCs/>
          <w:highlight w:val="green"/>
          <w:u w:val="single"/>
        </w:rPr>
        <w:t>steel</w:t>
      </w:r>
      <w:r w:rsidRPr="00FD7922">
        <w:rPr>
          <w:sz w:val="16"/>
        </w:rPr>
        <w:t xml:space="preserve"> in particular</w:t>
      </w:r>
      <w:proofErr w:type="gramEnd"/>
      <w:r w:rsidRPr="00FD7922">
        <w:rPr>
          <w:sz w:val="16"/>
        </w:rPr>
        <w:t xml:space="preserve">. The automobile industry has laid off workers at multiple plants, mostly for a few weeks, but some long term. When workers are laid off for lack of materials to assemble, then the economy suffers. Most of the shortages under discussion, however, are </w:t>
      </w:r>
      <w:r w:rsidRPr="008512E1">
        <w:rPr>
          <w:b/>
          <w:bCs/>
          <w:highlight w:val="green"/>
          <w:u w:val="single"/>
        </w:rPr>
        <w:t>limiting</w:t>
      </w:r>
      <w:r w:rsidRPr="008512E1">
        <w:rPr>
          <w:highlight w:val="green"/>
          <w:u w:val="single"/>
        </w:rPr>
        <w:t xml:space="preserve"> </w:t>
      </w:r>
      <w:r w:rsidRPr="008512E1">
        <w:rPr>
          <w:b/>
          <w:bCs/>
          <w:highlight w:val="green"/>
          <w:u w:val="single"/>
        </w:rPr>
        <w:t>growth</w:t>
      </w:r>
      <w:r w:rsidRPr="00FD7922">
        <w:rPr>
          <w:u w:val="single"/>
        </w:rPr>
        <w:t xml:space="preserve"> </w:t>
      </w:r>
      <w:r w:rsidRPr="008512E1">
        <w:rPr>
          <w:highlight w:val="green"/>
          <w:u w:val="single"/>
        </w:rPr>
        <w:t>rather</w:t>
      </w:r>
      <w:r w:rsidRPr="00FD7922">
        <w:rPr>
          <w:u w:val="single"/>
        </w:rPr>
        <w:t xml:space="preserve"> </w:t>
      </w:r>
      <w:r w:rsidRPr="008512E1">
        <w:rPr>
          <w:highlight w:val="green"/>
          <w:u w:val="single"/>
        </w:rPr>
        <w:t>than</w:t>
      </w:r>
      <w:r w:rsidRPr="00FD7922">
        <w:rPr>
          <w:u w:val="single"/>
        </w:rPr>
        <w:t xml:space="preserve"> </w:t>
      </w:r>
      <w:r w:rsidRPr="008512E1">
        <w:rPr>
          <w:highlight w:val="green"/>
          <w:u w:val="single"/>
        </w:rPr>
        <w:t>cutting</w:t>
      </w:r>
      <w:r w:rsidRPr="00FD7922">
        <w:rPr>
          <w:u w:val="single"/>
        </w:rPr>
        <w:t xml:space="preserve"> back on current </w:t>
      </w:r>
      <w:r w:rsidRPr="008512E1">
        <w:rPr>
          <w:highlight w:val="green"/>
          <w:u w:val="single"/>
        </w:rPr>
        <w:t>production</w:t>
      </w:r>
      <w:r w:rsidRPr="00FD7922">
        <w:rPr>
          <w:sz w:val="16"/>
        </w:rPr>
        <w:t>.</w:t>
      </w:r>
    </w:p>
    <w:p w14:paraId="761433DD" w14:textId="77777777" w:rsidR="00072362" w:rsidRPr="00486C17" w:rsidRDefault="00072362" w:rsidP="00072362">
      <w:pPr>
        <w:rPr>
          <w:sz w:val="16"/>
        </w:rPr>
      </w:pPr>
      <w:proofErr w:type="gramStart"/>
      <w:r w:rsidRPr="00486C17">
        <w:rPr>
          <w:sz w:val="16"/>
        </w:rPr>
        <w:t>So</w:t>
      </w:r>
      <w:proofErr w:type="gramEnd"/>
      <w:r w:rsidRPr="00486C17">
        <w:rPr>
          <w:sz w:val="16"/>
        </w:rPr>
        <w:t xml:space="preserve"> the </w:t>
      </w:r>
      <w:r w:rsidRPr="00486C17">
        <w:rPr>
          <w:u w:val="single"/>
        </w:rPr>
        <w:t>supply challenge</w:t>
      </w:r>
      <w:r w:rsidRPr="00486C17">
        <w:rPr>
          <w:sz w:val="16"/>
        </w:rPr>
        <w:t xml:space="preserve"> we have </w:t>
      </w:r>
      <w:r w:rsidRPr="00486C17">
        <w:rPr>
          <w:u w:val="single"/>
        </w:rPr>
        <w:t>is</w:t>
      </w:r>
      <w:r w:rsidRPr="00486C17">
        <w:rPr>
          <w:sz w:val="16"/>
        </w:rPr>
        <w:t xml:space="preserve"> not an actual reduction in materials available, just </w:t>
      </w:r>
      <w:r w:rsidRPr="008512E1">
        <w:rPr>
          <w:b/>
          <w:bCs/>
          <w:highlight w:val="green"/>
          <w:u w:val="single"/>
        </w:rPr>
        <w:t>insufficient</w:t>
      </w:r>
      <w:r w:rsidRPr="008512E1">
        <w:rPr>
          <w:highlight w:val="green"/>
          <w:u w:val="single"/>
        </w:rPr>
        <w:t xml:space="preserve"> </w:t>
      </w:r>
      <w:r w:rsidRPr="008512E1">
        <w:rPr>
          <w:b/>
          <w:bCs/>
          <w:highlight w:val="green"/>
          <w:u w:val="single"/>
        </w:rPr>
        <w:t>materials</w:t>
      </w:r>
      <w:r w:rsidRPr="00486C17">
        <w:rPr>
          <w:sz w:val="16"/>
        </w:rPr>
        <w:t xml:space="preserve"> </w:t>
      </w:r>
      <w:r w:rsidRPr="008512E1">
        <w:rPr>
          <w:highlight w:val="green"/>
          <w:u w:val="single"/>
        </w:rPr>
        <w:t>to</w:t>
      </w:r>
      <w:r w:rsidRPr="00486C17">
        <w:rPr>
          <w:u w:val="single"/>
        </w:rPr>
        <w:t xml:space="preserve"> </w:t>
      </w:r>
      <w:r w:rsidRPr="008512E1">
        <w:rPr>
          <w:highlight w:val="green"/>
          <w:u w:val="single"/>
        </w:rPr>
        <w:t>meet</w:t>
      </w:r>
      <w:r w:rsidRPr="00486C17">
        <w:rPr>
          <w:u w:val="single"/>
        </w:rPr>
        <w:t xml:space="preserve"> </w:t>
      </w:r>
      <w:r w:rsidRPr="00486C17">
        <w:rPr>
          <w:sz w:val="16"/>
        </w:rPr>
        <w:t xml:space="preserve">the stronger </w:t>
      </w:r>
      <w:r w:rsidRPr="008512E1">
        <w:rPr>
          <w:highlight w:val="green"/>
          <w:u w:val="single"/>
        </w:rPr>
        <w:t>demand</w:t>
      </w:r>
      <w:r w:rsidRPr="00486C17">
        <w:rPr>
          <w:sz w:val="16"/>
        </w:rPr>
        <w:t>. Despite the snarls at the ports of Long Beach and Los Angeles, more inbound containers are hitting the docks than in 2019. Mostly we are seeing supply as a limit on growth rather than a cause of recession.</w:t>
      </w:r>
    </w:p>
    <w:p w14:paraId="00168F9D" w14:textId="77777777" w:rsidR="00072362" w:rsidRPr="00A27FB7" w:rsidRDefault="00072362" w:rsidP="00072362">
      <w:pPr>
        <w:rPr>
          <w:sz w:val="16"/>
        </w:rPr>
      </w:pPr>
      <w:r w:rsidRPr="00A27FB7">
        <w:rPr>
          <w:sz w:val="16"/>
        </w:rPr>
        <w:t xml:space="preserve">Much of the </w:t>
      </w:r>
      <w:r w:rsidRPr="00486C17">
        <w:rPr>
          <w:u w:val="single"/>
        </w:rPr>
        <w:t xml:space="preserve">supply limitation </w:t>
      </w:r>
      <w:r w:rsidRPr="008512E1">
        <w:rPr>
          <w:highlight w:val="green"/>
          <w:u w:val="single"/>
        </w:rPr>
        <w:t xml:space="preserve">prevents </w:t>
      </w:r>
      <w:proofErr w:type="gramStart"/>
      <w:r w:rsidRPr="008512E1">
        <w:rPr>
          <w:highlight w:val="green"/>
          <w:u w:val="single"/>
        </w:rPr>
        <w:t>growth</w:t>
      </w:r>
      <w:r w:rsidRPr="00A27FB7">
        <w:rPr>
          <w:sz w:val="16"/>
        </w:rPr>
        <w:t>, but</w:t>
      </w:r>
      <w:proofErr w:type="gramEnd"/>
      <w:r w:rsidRPr="00A27FB7">
        <w:rPr>
          <w:sz w:val="16"/>
        </w:rPr>
        <w:t xml:space="preserve"> </w:t>
      </w:r>
      <w:r w:rsidRPr="00486C17">
        <w:rPr>
          <w:u w:val="single"/>
        </w:rPr>
        <w:t>does not push spending downward</w:t>
      </w:r>
      <w:r w:rsidRPr="00A27FB7">
        <w:rPr>
          <w:sz w:val="16"/>
        </w:rPr>
        <w:t>. Businesses are cutting back on variety. A shirt in a particular size may only be available in a few colors, not 16. That is unfortunate, and may discourage a few shoppers, but for the most part we’ll still be buying goods.</w:t>
      </w:r>
    </w:p>
    <w:p w14:paraId="7C9023EB" w14:textId="77777777" w:rsidR="00072362" w:rsidRPr="005D6476" w:rsidRDefault="00072362" w:rsidP="00072362">
      <w:pPr>
        <w:rPr>
          <w:sz w:val="16"/>
        </w:rPr>
      </w:pPr>
      <w:r w:rsidRPr="008512E1">
        <w:rPr>
          <w:b/>
          <w:bCs/>
          <w:highlight w:val="green"/>
          <w:u w:val="single"/>
        </w:rPr>
        <w:t>Job</w:t>
      </w:r>
      <w:r w:rsidRPr="008512E1">
        <w:rPr>
          <w:highlight w:val="green"/>
          <w:u w:val="single"/>
        </w:rPr>
        <w:t xml:space="preserve"> </w:t>
      </w:r>
      <w:r w:rsidRPr="008512E1">
        <w:rPr>
          <w:b/>
          <w:bCs/>
          <w:highlight w:val="green"/>
          <w:u w:val="single"/>
        </w:rPr>
        <w:t>losses</w:t>
      </w:r>
      <w:r w:rsidRPr="00A27FB7">
        <w:rPr>
          <w:u w:val="single"/>
        </w:rPr>
        <w:t xml:space="preserve"> from</w:t>
      </w:r>
      <w:r w:rsidRPr="005D6476">
        <w:rPr>
          <w:sz w:val="16"/>
        </w:rPr>
        <w:t xml:space="preserve"> vaccine mandate </w:t>
      </w:r>
      <w:r w:rsidRPr="00A27FB7">
        <w:rPr>
          <w:u w:val="single"/>
        </w:rPr>
        <w:t>layoffs</w:t>
      </w:r>
      <w:r w:rsidRPr="005D6476">
        <w:rPr>
          <w:sz w:val="16"/>
        </w:rPr>
        <w:t xml:space="preserve"> could </w:t>
      </w:r>
      <w:r w:rsidRPr="008512E1">
        <w:rPr>
          <w:highlight w:val="green"/>
          <w:u w:val="single"/>
        </w:rPr>
        <w:t>push</w:t>
      </w:r>
      <w:r w:rsidRPr="00A27FB7">
        <w:rPr>
          <w:u w:val="single"/>
        </w:rPr>
        <w:t xml:space="preserve"> the </w:t>
      </w:r>
      <w:r w:rsidRPr="008512E1">
        <w:rPr>
          <w:highlight w:val="green"/>
          <w:u w:val="single"/>
        </w:rPr>
        <w:t>econ</w:t>
      </w:r>
      <w:r w:rsidRPr="00A27FB7">
        <w:rPr>
          <w:u w:val="single"/>
        </w:rPr>
        <w:t xml:space="preserve">omy </w:t>
      </w:r>
      <w:r w:rsidRPr="008512E1">
        <w:rPr>
          <w:highlight w:val="green"/>
          <w:u w:val="single"/>
        </w:rPr>
        <w:t>toward</w:t>
      </w:r>
      <w:r w:rsidRPr="00A27FB7">
        <w:rPr>
          <w:u w:val="single"/>
        </w:rPr>
        <w:t xml:space="preserve"> </w:t>
      </w:r>
      <w:r w:rsidRPr="008512E1">
        <w:rPr>
          <w:highlight w:val="green"/>
          <w:u w:val="single"/>
        </w:rPr>
        <w:t>recession</w:t>
      </w:r>
      <w:r w:rsidRPr="005D6476">
        <w:rPr>
          <w:sz w:val="16"/>
        </w:rPr>
        <w:t xml:space="preserve">, given that 31% of people over age 18 are not fully vaccinated. The various mandates cover about 100 million workers. Some of those 31 million unvaccinated workers subject to mandates will get their shots, but others certainly won’t. In the worst of the pandemic recession, the country lost 22 million jobs. </w:t>
      </w:r>
      <w:r w:rsidRPr="005D6476">
        <w:rPr>
          <w:u w:val="single"/>
        </w:rPr>
        <w:t>Losing 31 million jobs because of vaccine mandates</w:t>
      </w:r>
      <w:r w:rsidRPr="005D6476">
        <w:rPr>
          <w:sz w:val="16"/>
        </w:rPr>
        <w:t>—</w:t>
      </w:r>
      <w:r w:rsidRPr="005D6476">
        <w:rPr>
          <w:u w:val="single"/>
        </w:rPr>
        <w:t>or even half</w:t>
      </w:r>
      <w:r w:rsidRPr="005D6476">
        <w:rPr>
          <w:sz w:val="16"/>
        </w:rPr>
        <w:t xml:space="preserve"> that number—</w:t>
      </w:r>
      <w:r w:rsidRPr="005D6476">
        <w:rPr>
          <w:u w:val="single"/>
        </w:rPr>
        <w:t>would be disastrous</w:t>
      </w:r>
      <w:r w:rsidRPr="005D6476">
        <w:rPr>
          <w:sz w:val="16"/>
        </w:rPr>
        <w:t xml:space="preserve">. And because it would be disastrous, </w:t>
      </w:r>
      <w:r w:rsidRPr="005D6476">
        <w:rPr>
          <w:u w:val="single"/>
        </w:rPr>
        <w:t>it will not happen</w:t>
      </w:r>
      <w:r w:rsidRPr="005D6476">
        <w:rPr>
          <w:sz w:val="16"/>
        </w:rPr>
        <w:t>. The Biden administration almost certainly will pull back the mandate before accepting such a harsh result rise in unemployment.</w:t>
      </w:r>
    </w:p>
    <w:p w14:paraId="40BEDCD1" w14:textId="77777777" w:rsidR="00072362" w:rsidRPr="009C3026" w:rsidRDefault="00072362" w:rsidP="00072362">
      <w:pPr>
        <w:rPr>
          <w:sz w:val="16"/>
        </w:rPr>
      </w:pPr>
      <w:r w:rsidRPr="009C3026">
        <w:rPr>
          <w:sz w:val="16"/>
        </w:rPr>
        <w:t xml:space="preserve">Though 2022 is unlikely to host a recession, </w:t>
      </w:r>
      <w:r w:rsidRPr="005D6476">
        <w:rPr>
          <w:u w:val="single"/>
        </w:rPr>
        <w:t>2023</w:t>
      </w:r>
      <w:r w:rsidRPr="009C3026">
        <w:rPr>
          <w:sz w:val="16"/>
        </w:rPr>
        <w:t xml:space="preserve"> and </w:t>
      </w:r>
      <w:r w:rsidRPr="005D6476">
        <w:rPr>
          <w:u w:val="single"/>
        </w:rPr>
        <w:t>2024</w:t>
      </w:r>
      <w:r w:rsidRPr="009C3026">
        <w:rPr>
          <w:sz w:val="16"/>
        </w:rPr>
        <w:t xml:space="preserve"> are </w:t>
      </w:r>
      <w:r w:rsidRPr="008512E1">
        <w:rPr>
          <w:highlight w:val="green"/>
          <w:u w:val="single"/>
        </w:rPr>
        <w:t>extremely risky</w:t>
      </w:r>
      <w:r w:rsidRPr="009C3026">
        <w:rPr>
          <w:sz w:val="16"/>
        </w:rPr>
        <w:t xml:space="preserve">. The Federal Reserve will start tapering its quantitative stimulus soon, and sometime in mid-2022 it will begin </w:t>
      </w:r>
      <w:r w:rsidRPr="008512E1">
        <w:rPr>
          <w:highlight w:val="green"/>
          <w:u w:val="single"/>
        </w:rPr>
        <w:t>raising</w:t>
      </w:r>
      <w:r w:rsidRPr="005D6476">
        <w:rPr>
          <w:u w:val="single"/>
        </w:rPr>
        <w:t xml:space="preserve"> </w:t>
      </w:r>
      <w:r w:rsidRPr="008512E1">
        <w:rPr>
          <w:highlight w:val="green"/>
          <w:u w:val="single"/>
        </w:rPr>
        <w:t>short-term</w:t>
      </w:r>
      <w:r w:rsidRPr="005D6476">
        <w:rPr>
          <w:u w:val="single"/>
        </w:rPr>
        <w:t xml:space="preserve"> </w:t>
      </w:r>
      <w:r w:rsidRPr="008512E1">
        <w:rPr>
          <w:highlight w:val="green"/>
          <w:u w:val="single"/>
        </w:rPr>
        <w:t>interest</w:t>
      </w:r>
      <w:r w:rsidRPr="005D6476">
        <w:rPr>
          <w:u w:val="single"/>
        </w:rPr>
        <w:t xml:space="preserve"> </w:t>
      </w:r>
      <w:r w:rsidRPr="008512E1">
        <w:rPr>
          <w:highlight w:val="green"/>
          <w:u w:val="single"/>
        </w:rPr>
        <w:t>rates</w:t>
      </w:r>
      <w:r w:rsidRPr="009C3026">
        <w:rPr>
          <w:sz w:val="16"/>
        </w:rPr>
        <w:t xml:space="preserve">. The </w:t>
      </w:r>
      <w:r w:rsidRPr="008512E1">
        <w:rPr>
          <w:highlight w:val="green"/>
          <w:u w:val="single"/>
        </w:rPr>
        <w:t>economy</w:t>
      </w:r>
      <w:r w:rsidRPr="005D6476">
        <w:rPr>
          <w:u w:val="single"/>
        </w:rPr>
        <w:t xml:space="preserve"> </w:t>
      </w:r>
      <w:r w:rsidRPr="008512E1">
        <w:rPr>
          <w:highlight w:val="green"/>
          <w:u w:val="single"/>
        </w:rPr>
        <w:t>reacts</w:t>
      </w:r>
      <w:r w:rsidRPr="005D6476">
        <w:rPr>
          <w:u w:val="single"/>
        </w:rPr>
        <w:t xml:space="preserve"> </w:t>
      </w:r>
      <w:r w:rsidRPr="008512E1">
        <w:rPr>
          <w:highlight w:val="green"/>
          <w:u w:val="single"/>
        </w:rPr>
        <w:t>with</w:t>
      </w:r>
      <w:r w:rsidRPr="005D6476">
        <w:rPr>
          <w:u w:val="single"/>
        </w:rPr>
        <w:t xml:space="preserve"> a </w:t>
      </w:r>
      <w:r w:rsidRPr="008512E1">
        <w:rPr>
          <w:b/>
          <w:bCs/>
          <w:highlight w:val="green"/>
          <w:u w:val="single"/>
        </w:rPr>
        <w:t>time</w:t>
      </w:r>
      <w:r w:rsidRPr="008512E1">
        <w:rPr>
          <w:highlight w:val="green"/>
          <w:u w:val="single"/>
        </w:rPr>
        <w:t xml:space="preserve"> </w:t>
      </w:r>
      <w:r w:rsidRPr="008512E1">
        <w:rPr>
          <w:b/>
          <w:bCs/>
          <w:highlight w:val="green"/>
          <w:u w:val="single"/>
        </w:rPr>
        <w:t>lag</w:t>
      </w:r>
      <w:r w:rsidRPr="005D6476">
        <w:rPr>
          <w:u w:val="single"/>
        </w:rPr>
        <w:t xml:space="preserve"> of about one year</w:t>
      </w:r>
      <w:r w:rsidRPr="009C3026">
        <w:rPr>
          <w:sz w:val="16"/>
        </w:rPr>
        <w:t xml:space="preserve">, plus or minus. The </w:t>
      </w:r>
      <w:r w:rsidRPr="008512E1">
        <w:rPr>
          <w:b/>
          <w:bCs/>
          <w:highlight w:val="green"/>
          <w:u w:val="single"/>
        </w:rPr>
        <w:t>greatest</w:t>
      </w:r>
      <w:r w:rsidRPr="008512E1">
        <w:rPr>
          <w:highlight w:val="green"/>
          <w:u w:val="single"/>
        </w:rPr>
        <w:t xml:space="preserve"> </w:t>
      </w:r>
      <w:r w:rsidRPr="008512E1">
        <w:rPr>
          <w:b/>
          <w:bCs/>
          <w:highlight w:val="green"/>
          <w:u w:val="single"/>
        </w:rPr>
        <w:t>risk</w:t>
      </w:r>
      <w:r w:rsidRPr="005D6476">
        <w:rPr>
          <w:u w:val="single"/>
        </w:rPr>
        <w:t xml:space="preserve"> in the near term</w:t>
      </w:r>
      <w:r w:rsidRPr="009C3026">
        <w:rPr>
          <w:sz w:val="16"/>
        </w:rPr>
        <w:t xml:space="preserve"> is that the </w:t>
      </w:r>
      <w:r w:rsidRPr="008512E1">
        <w:rPr>
          <w:highlight w:val="green"/>
          <w:u w:val="single"/>
        </w:rPr>
        <w:t>Fed</w:t>
      </w:r>
      <w:r w:rsidRPr="009C3026">
        <w:rPr>
          <w:sz w:val="16"/>
        </w:rPr>
        <w:t xml:space="preserve"> </w:t>
      </w:r>
      <w:r w:rsidRPr="009C3026">
        <w:rPr>
          <w:u w:val="single"/>
        </w:rPr>
        <w:t>realizes</w:t>
      </w:r>
      <w:r w:rsidRPr="009C3026">
        <w:rPr>
          <w:sz w:val="16"/>
        </w:rPr>
        <w:t xml:space="preserve"> that much of the </w:t>
      </w:r>
      <w:r w:rsidRPr="009C3026">
        <w:rPr>
          <w:u w:val="single"/>
        </w:rPr>
        <w:t>recent inflation</w:t>
      </w:r>
      <w:r w:rsidRPr="009C3026">
        <w:rPr>
          <w:sz w:val="16"/>
        </w:rPr>
        <w:t xml:space="preserve"> is </w:t>
      </w:r>
      <w:r w:rsidRPr="009C3026">
        <w:rPr>
          <w:u w:val="single"/>
        </w:rPr>
        <w:t>long-lasting rather than transitory</w:t>
      </w:r>
      <w:r w:rsidRPr="009C3026">
        <w:rPr>
          <w:sz w:val="16"/>
        </w:rPr>
        <w:t xml:space="preserve">. They will then </w:t>
      </w:r>
      <w:r w:rsidRPr="008512E1">
        <w:rPr>
          <w:highlight w:val="green"/>
          <w:u w:val="single"/>
        </w:rPr>
        <w:t>hit the brakes</w:t>
      </w:r>
      <w:r w:rsidRPr="009C3026">
        <w:rPr>
          <w:sz w:val="16"/>
        </w:rPr>
        <w:t xml:space="preserve">. Because of the time lag, the Fed may decide to stomp down harder on the brakes, </w:t>
      </w:r>
      <w:r w:rsidRPr="008512E1">
        <w:rPr>
          <w:highlight w:val="green"/>
          <w:u w:val="single"/>
        </w:rPr>
        <w:t>triggering</w:t>
      </w:r>
      <w:r w:rsidRPr="009C3026">
        <w:rPr>
          <w:u w:val="single"/>
        </w:rPr>
        <w:t xml:space="preserve"> a </w:t>
      </w:r>
      <w:r w:rsidRPr="008512E1">
        <w:rPr>
          <w:highlight w:val="green"/>
          <w:u w:val="single"/>
        </w:rPr>
        <w:t>recession</w:t>
      </w:r>
      <w:r w:rsidRPr="009C3026">
        <w:rPr>
          <w:sz w:val="16"/>
        </w:rPr>
        <w:t>.</w:t>
      </w:r>
    </w:p>
    <w:p w14:paraId="752A1B82" w14:textId="77777777" w:rsidR="00072362" w:rsidRPr="004438A1" w:rsidRDefault="00072362" w:rsidP="00072362">
      <w:pPr>
        <w:rPr>
          <w:sz w:val="16"/>
          <w:szCs w:val="16"/>
        </w:rPr>
      </w:pPr>
      <w:r w:rsidRPr="004438A1">
        <w:rPr>
          <w:sz w:val="16"/>
          <w:szCs w:val="16"/>
        </w:rPr>
        <w:t>If the Fed avoids an over-reaction recession, it risks not bringing inflation down at all. The longer the Fed waits, the more work they will need to do later. We’ll still have massive fiscal stimulus plus the lagged effects of past monetary stimulus. Public anger over inflation will provoke a stronger Fed response by 2025 at the latest, but probably earlier.</w:t>
      </w:r>
    </w:p>
    <w:p w14:paraId="6B6E4568" w14:textId="77777777" w:rsidR="00072362" w:rsidRDefault="00072362" w:rsidP="00072362">
      <w:pPr>
        <w:rPr>
          <w:sz w:val="16"/>
          <w:szCs w:val="16"/>
        </w:rPr>
      </w:pPr>
      <w:r w:rsidRPr="00996A65">
        <w:rPr>
          <w:sz w:val="16"/>
          <w:szCs w:val="16"/>
        </w:rPr>
        <w:t xml:space="preserve">Can a recession be completely avoided in the next few years? Theoretically it’s possible. The Fed would have to tighten at just the right time, in just the right magnitude, then return to neutral at just the right time. It could happen, but the odds are very, very slim. The people at the Fed are smart and knowledgeable, but the task is too difficult for mere mortals. </w:t>
      </w:r>
      <w:proofErr w:type="gramStart"/>
      <w:r w:rsidRPr="00996A65">
        <w:rPr>
          <w:sz w:val="16"/>
          <w:szCs w:val="16"/>
        </w:rPr>
        <w:t>So</w:t>
      </w:r>
      <w:proofErr w:type="gramEnd"/>
      <w:r w:rsidRPr="00996A65">
        <w:rPr>
          <w:sz w:val="16"/>
          <w:szCs w:val="16"/>
        </w:rPr>
        <w:t xml:space="preserve"> businesses should enjoy their gains in 2022 while developing contingency plans to be ready for the nearly-inevitable recession.</w:t>
      </w:r>
    </w:p>
    <w:p w14:paraId="0069984D" w14:textId="77777777" w:rsidR="00072362" w:rsidRDefault="00072362" w:rsidP="00072362">
      <w:pPr>
        <w:rPr>
          <w:sz w:val="16"/>
          <w:szCs w:val="16"/>
        </w:rPr>
      </w:pPr>
    </w:p>
    <w:p w14:paraId="6E047CA4" w14:textId="77777777" w:rsidR="00072362" w:rsidRDefault="00072362" w:rsidP="00072362">
      <w:pPr>
        <w:pStyle w:val="Heading4"/>
      </w:pPr>
      <w:r>
        <w:t xml:space="preserve">Private appropriation saves econ growth and innovation in the long run---the plan flips it and saps resources that spills over. </w:t>
      </w:r>
    </w:p>
    <w:p w14:paraId="3D2E8209" w14:textId="77777777" w:rsidR="00072362" w:rsidRPr="00F01E2A" w:rsidRDefault="00072362" w:rsidP="00072362">
      <w:r w:rsidRPr="006515A0">
        <w:rPr>
          <w:rStyle w:val="Style13ptBold"/>
        </w:rPr>
        <w:t>Clark</w:t>
      </w:r>
      <w:r>
        <w:rPr>
          <w:rStyle w:val="Style13ptBold"/>
        </w:rPr>
        <w:t xml:space="preserve"> 20 </w:t>
      </w:r>
      <w:r w:rsidRPr="006515A0">
        <w:rPr>
          <w:rStyle w:val="Style13ptBold"/>
          <w:b w:val="0"/>
          <w:sz w:val="18"/>
          <w:szCs w:val="14"/>
        </w:rPr>
        <w:t>(</w:t>
      </w:r>
      <w:r w:rsidRPr="006515A0">
        <w:rPr>
          <w:sz w:val="18"/>
          <w:szCs w:val="18"/>
        </w:rPr>
        <w:t xml:space="preserve">, S., 2020. Opinion: Space is our new economic frontier. The US can't afford to lose out. [online] CNN. Available at: &lt;https://www.cnn.com/2020/03/02/perspectives/space-economic-frontier/index.html&gt; [Accessed 24 December 2021] Suzanne Clark is president and chief executive officer of the U.S. Chamber of Commerce, a director on two corporate boards, a former business owner, and an entrepreneur at heart. With a global perspective and a fierce commitment to free enterprise, Clark’s experience in the private sector deeply informs her leadership of the U.S. Chamber—the world’s largest business organization representing employers of every size and sector in Washington, D.C., across the country, and around the globe. Clark has led a multiyear effort to strengthen the Chamber’s well-known influence, advocacy, and impact, while modernizing its work and attracting new members from the </w:t>
      </w:r>
      <w:proofErr w:type="gramStart"/>
      <w:r w:rsidRPr="006515A0">
        <w:rPr>
          <w:sz w:val="18"/>
          <w:szCs w:val="18"/>
        </w:rPr>
        <w:t>fastest-growing</w:t>
      </w:r>
      <w:proofErr w:type="gramEnd"/>
      <w:r w:rsidRPr="006515A0">
        <w:rPr>
          <w:sz w:val="18"/>
          <w:szCs w:val="18"/>
        </w:rPr>
        <w:t xml:space="preserve"> and most innovative sectors of the U.S. economy. These efforts to invest in the Chamber’s future proved prescient when the COVID-19 pandemic hit in 2020, enabling the organization to quickly pivot to new ways of working and successfully advocate for businesses </w:t>
      </w:r>
      <w:proofErr w:type="gramStart"/>
      <w:r w:rsidRPr="006515A0">
        <w:rPr>
          <w:sz w:val="18"/>
          <w:szCs w:val="18"/>
        </w:rPr>
        <w:t>in the midst of</w:t>
      </w:r>
      <w:proofErr w:type="gramEnd"/>
      <w:r w:rsidRPr="006515A0">
        <w:rPr>
          <w:sz w:val="18"/>
          <w:szCs w:val="18"/>
        </w:rPr>
        <w:t xml:space="preserve"> the worst economic downturn since the Great Depression. Clark has also helped drive the national conversation on issues central to managing and recovering from the pandemic through the U.S. Chamber Foundation’s Path Forward program. In interviews with dozens of thought leaders and experts such as Dr. Anthony Fauci, former CDC Director Dr. Robert Redfield, Bill and Melinda Gates, Carlyle Group Founder David Rubenstein, and former U.S. Surgeon General Jerome Adams, Path Forward has reached an audience of millions of viewers with practical information, insightful guidance, and forward-looking strategies.)-</w:t>
      </w:r>
      <w:proofErr w:type="spellStart"/>
      <w:r w:rsidRPr="006515A0">
        <w:rPr>
          <w:sz w:val="18"/>
          <w:szCs w:val="18"/>
        </w:rPr>
        <w:t>rahulpenu</w:t>
      </w:r>
      <w:proofErr w:type="spellEnd"/>
    </w:p>
    <w:p w14:paraId="3C3F6F0F" w14:textId="77777777" w:rsidR="00072362" w:rsidRPr="00086F5C" w:rsidRDefault="00072362" w:rsidP="00072362">
      <w:pPr>
        <w:rPr>
          <w:sz w:val="16"/>
        </w:rPr>
      </w:pPr>
      <w:r w:rsidRPr="00DA1CE9">
        <w:rPr>
          <w:b/>
          <w:bCs/>
          <w:highlight w:val="green"/>
          <w:u w:val="single"/>
        </w:rPr>
        <w:t>Space</w:t>
      </w:r>
      <w:r w:rsidRPr="00DA1CE9">
        <w:rPr>
          <w:highlight w:val="green"/>
          <w:u w:val="single"/>
        </w:rPr>
        <w:t xml:space="preserve"> is</w:t>
      </w:r>
      <w:r w:rsidRPr="00086F5C">
        <w:rPr>
          <w:sz w:val="16"/>
        </w:rPr>
        <w:t xml:space="preserve"> our </w:t>
      </w:r>
      <w:r w:rsidRPr="00DA1CE9">
        <w:rPr>
          <w:b/>
          <w:bCs/>
          <w:highlight w:val="green"/>
          <w:u w:val="single"/>
        </w:rPr>
        <w:t>new</w:t>
      </w:r>
      <w:r w:rsidRPr="00DA1CE9">
        <w:rPr>
          <w:highlight w:val="green"/>
          <w:u w:val="single"/>
        </w:rPr>
        <w:t xml:space="preserve"> economic </w:t>
      </w:r>
      <w:r w:rsidRPr="00DA1CE9">
        <w:rPr>
          <w:b/>
          <w:bCs/>
          <w:highlight w:val="green"/>
          <w:u w:val="single"/>
        </w:rPr>
        <w:t>frontier</w:t>
      </w:r>
      <w:r w:rsidRPr="00086F5C">
        <w:rPr>
          <w:sz w:val="16"/>
        </w:rPr>
        <w:t xml:space="preserve">. The </w:t>
      </w:r>
      <w:r w:rsidRPr="00DA1CE9">
        <w:rPr>
          <w:highlight w:val="green"/>
          <w:u w:val="single"/>
        </w:rPr>
        <w:t>US can't afford to lose out</w:t>
      </w:r>
    </w:p>
    <w:p w14:paraId="6894597B" w14:textId="77777777" w:rsidR="00072362" w:rsidRPr="00AC1AC8" w:rsidRDefault="00072362" w:rsidP="00072362">
      <w:pPr>
        <w:rPr>
          <w:sz w:val="16"/>
          <w:szCs w:val="16"/>
        </w:rPr>
      </w:pPr>
      <w:r w:rsidRPr="00AC1AC8">
        <w:rPr>
          <w:sz w:val="16"/>
          <w:szCs w:val="16"/>
        </w:rPr>
        <w:t xml:space="preserve">President Trump's budget, which was released last month, outlines several moonshots that are unlikely to pass a divided Congress. But there's one </w:t>
      </w:r>
      <w:proofErr w:type="gramStart"/>
      <w:r w:rsidRPr="00AC1AC8">
        <w:rPr>
          <w:sz w:val="16"/>
          <w:szCs w:val="16"/>
        </w:rPr>
        <w:t>in particular that</w:t>
      </w:r>
      <w:proofErr w:type="gramEnd"/>
      <w:r w:rsidRPr="00AC1AC8">
        <w:rPr>
          <w:sz w:val="16"/>
          <w:szCs w:val="16"/>
        </w:rPr>
        <w:t xml:space="preserve"> both Republicans and Democrats should support wholeheartedly: the $25.2 billion request to fund NASA, a 12% boost over the prior year.</w:t>
      </w:r>
    </w:p>
    <w:p w14:paraId="1E39A505" w14:textId="77777777" w:rsidR="00072362" w:rsidRPr="00AC1AC8" w:rsidRDefault="00072362" w:rsidP="00072362">
      <w:pPr>
        <w:rPr>
          <w:u w:val="single"/>
        </w:rPr>
      </w:pPr>
      <w:r w:rsidRPr="00AC1AC8">
        <w:rPr>
          <w:sz w:val="16"/>
        </w:rPr>
        <w:t xml:space="preserve">The </w:t>
      </w:r>
      <w:r w:rsidRPr="00DA1CE9">
        <w:rPr>
          <w:b/>
          <w:bCs/>
          <w:highlight w:val="green"/>
          <w:u w:val="single"/>
        </w:rPr>
        <w:t>future</w:t>
      </w:r>
      <w:r w:rsidRPr="00DA1CE9">
        <w:rPr>
          <w:highlight w:val="green"/>
          <w:u w:val="single"/>
        </w:rPr>
        <w:t xml:space="preserve"> </w:t>
      </w:r>
      <w:r w:rsidRPr="00DA1CE9">
        <w:rPr>
          <w:b/>
          <w:bCs/>
          <w:highlight w:val="green"/>
          <w:u w:val="single"/>
        </w:rPr>
        <w:t>of</w:t>
      </w:r>
      <w:r w:rsidRPr="00AC1AC8">
        <w:rPr>
          <w:u w:val="single"/>
        </w:rPr>
        <w:t xml:space="preserve"> our </w:t>
      </w:r>
      <w:r w:rsidRPr="00DA1CE9">
        <w:rPr>
          <w:b/>
          <w:bCs/>
          <w:highlight w:val="green"/>
          <w:u w:val="single"/>
        </w:rPr>
        <w:t>econ</w:t>
      </w:r>
      <w:r w:rsidRPr="00ED4278">
        <w:rPr>
          <w:b/>
          <w:bCs/>
          <w:u w:val="single"/>
        </w:rPr>
        <w:t>omy</w:t>
      </w:r>
      <w:r w:rsidRPr="00AC1AC8">
        <w:rPr>
          <w:u w:val="single"/>
        </w:rPr>
        <w:t xml:space="preserve"> </w:t>
      </w:r>
      <w:r w:rsidRPr="00A9143E">
        <w:rPr>
          <w:b/>
          <w:bCs/>
          <w:highlight w:val="green"/>
          <w:u w:val="single"/>
        </w:rPr>
        <w:t>depends</w:t>
      </w:r>
      <w:r w:rsidRPr="00A9143E">
        <w:rPr>
          <w:highlight w:val="green"/>
          <w:u w:val="single"/>
        </w:rPr>
        <w:t xml:space="preserve"> </w:t>
      </w:r>
      <w:r w:rsidRPr="00A9143E">
        <w:rPr>
          <w:b/>
          <w:bCs/>
          <w:highlight w:val="green"/>
          <w:u w:val="single"/>
        </w:rPr>
        <w:t>on</w:t>
      </w:r>
      <w:r w:rsidRPr="00AC1AC8">
        <w:rPr>
          <w:u w:val="single"/>
        </w:rPr>
        <w:t xml:space="preserve"> the </w:t>
      </w:r>
      <w:r w:rsidRPr="00A9143E">
        <w:rPr>
          <w:b/>
          <w:bCs/>
          <w:highlight w:val="green"/>
          <w:u w:val="single"/>
        </w:rPr>
        <w:t>vigorous</w:t>
      </w:r>
      <w:r w:rsidRPr="00A9143E">
        <w:rPr>
          <w:highlight w:val="green"/>
          <w:u w:val="single"/>
        </w:rPr>
        <w:t xml:space="preserve"> </w:t>
      </w:r>
      <w:r w:rsidRPr="00A9143E">
        <w:rPr>
          <w:b/>
          <w:bCs/>
          <w:highlight w:val="green"/>
          <w:u w:val="single"/>
        </w:rPr>
        <w:t>pursuit</w:t>
      </w:r>
      <w:r w:rsidRPr="00A9143E">
        <w:rPr>
          <w:highlight w:val="green"/>
          <w:u w:val="single"/>
        </w:rPr>
        <w:t xml:space="preserve"> </w:t>
      </w:r>
      <w:r w:rsidRPr="00A9143E">
        <w:rPr>
          <w:b/>
          <w:bCs/>
          <w:highlight w:val="green"/>
          <w:u w:val="single"/>
        </w:rPr>
        <w:t>of</w:t>
      </w:r>
      <w:r w:rsidRPr="00A9143E">
        <w:rPr>
          <w:highlight w:val="green"/>
          <w:u w:val="single"/>
        </w:rPr>
        <w:t xml:space="preserve"> </w:t>
      </w:r>
      <w:r w:rsidRPr="00A9143E">
        <w:rPr>
          <w:b/>
          <w:bCs/>
          <w:highlight w:val="green"/>
          <w:u w:val="single"/>
        </w:rPr>
        <w:t>space</w:t>
      </w:r>
      <w:r w:rsidRPr="00AC1AC8">
        <w:rPr>
          <w:u w:val="single"/>
        </w:rPr>
        <w:t xml:space="preserve"> exploration</w:t>
      </w:r>
      <w:r w:rsidRPr="00AC1AC8">
        <w:rPr>
          <w:sz w:val="16"/>
        </w:rPr>
        <w:t xml:space="preserve">. And with NASA leading the way, the </w:t>
      </w:r>
      <w:r w:rsidRPr="00AC1AC8">
        <w:rPr>
          <w:u w:val="single"/>
        </w:rPr>
        <w:t xml:space="preserve">potential for </w:t>
      </w:r>
      <w:r w:rsidRPr="00A9143E">
        <w:rPr>
          <w:b/>
          <w:bCs/>
          <w:highlight w:val="green"/>
          <w:u w:val="single"/>
        </w:rPr>
        <w:t>growth</w:t>
      </w:r>
      <w:r w:rsidRPr="00AC1AC8">
        <w:rPr>
          <w:sz w:val="16"/>
        </w:rPr>
        <w:t xml:space="preserve"> — like space itself — </w:t>
      </w:r>
      <w:r w:rsidRPr="00A9143E">
        <w:rPr>
          <w:b/>
          <w:bCs/>
          <w:highlight w:val="green"/>
          <w:u w:val="single"/>
        </w:rPr>
        <w:t>has</w:t>
      </w:r>
      <w:r w:rsidRPr="00AC1AC8">
        <w:rPr>
          <w:u w:val="single"/>
        </w:rPr>
        <w:t xml:space="preserve"> </w:t>
      </w:r>
      <w:r w:rsidRPr="00A9143E">
        <w:rPr>
          <w:b/>
          <w:bCs/>
          <w:highlight w:val="green"/>
          <w:u w:val="single"/>
        </w:rPr>
        <w:t>no</w:t>
      </w:r>
      <w:r w:rsidRPr="00A9143E">
        <w:rPr>
          <w:highlight w:val="green"/>
          <w:u w:val="single"/>
        </w:rPr>
        <w:t xml:space="preserve"> </w:t>
      </w:r>
      <w:r w:rsidRPr="00A9143E">
        <w:rPr>
          <w:b/>
          <w:bCs/>
          <w:highlight w:val="green"/>
          <w:u w:val="single"/>
        </w:rPr>
        <w:t>limits</w:t>
      </w:r>
      <w:r w:rsidRPr="00AC1AC8">
        <w:rPr>
          <w:u w:val="single"/>
        </w:rPr>
        <w:t>.</w:t>
      </w:r>
    </w:p>
    <w:p w14:paraId="247C626C" w14:textId="77777777" w:rsidR="00072362" w:rsidRPr="0020655E" w:rsidRDefault="00072362" w:rsidP="00072362">
      <w:pPr>
        <w:rPr>
          <w:sz w:val="16"/>
          <w:szCs w:val="16"/>
        </w:rPr>
      </w:pPr>
      <w:r w:rsidRPr="0020655E">
        <w:rPr>
          <w:sz w:val="16"/>
          <w:szCs w:val="16"/>
        </w:rPr>
        <w:t>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 NASA needs bipartisan support from Congress today more than ever.</w:t>
      </w:r>
    </w:p>
    <w:p w14:paraId="52D88626" w14:textId="77777777" w:rsidR="00072362" w:rsidRPr="0020655E" w:rsidRDefault="00072362" w:rsidP="00072362">
      <w:pPr>
        <w:rPr>
          <w:sz w:val="16"/>
        </w:rPr>
      </w:pPr>
      <w:r w:rsidRPr="00A9143E">
        <w:rPr>
          <w:b/>
          <w:bCs/>
          <w:highlight w:val="green"/>
          <w:u w:val="single"/>
        </w:rPr>
        <w:t>Space</w:t>
      </w:r>
      <w:r w:rsidRPr="0020655E">
        <w:rPr>
          <w:u w:val="single"/>
        </w:rPr>
        <w:t xml:space="preserve"> is the </w:t>
      </w:r>
      <w:r w:rsidRPr="00A9143E">
        <w:rPr>
          <w:b/>
          <w:bCs/>
          <w:highlight w:val="green"/>
          <w:u w:val="single"/>
        </w:rPr>
        <w:t>most</w:t>
      </w:r>
      <w:r w:rsidRPr="00A9143E">
        <w:rPr>
          <w:u w:val="single"/>
        </w:rPr>
        <w:t xml:space="preserve"> </w:t>
      </w:r>
      <w:r w:rsidRPr="00A9143E">
        <w:rPr>
          <w:b/>
          <w:bCs/>
          <w:highlight w:val="green"/>
          <w:u w:val="single"/>
        </w:rPr>
        <w:t>promising</w:t>
      </w:r>
      <w:r w:rsidRPr="00A9143E">
        <w:rPr>
          <w:highlight w:val="green"/>
          <w:u w:val="single"/>
        </w:rPr>
        <w:t xml:space="preserve"> </w:t>
      </w:r>
      <w:r w:rsidRPr="00A9143E">
        <w:rPr>
          <w:b/>
          <w:bCs/>
          <w:u w:val="single"/>
        </w:rPr>
        <w:t>industry</w:t>
      </w:r>
      <w:r w:rsidRPr="0020655E">
        <w:rPr>
          <w:u w:val="single"/>
        </w:rPr>
        <w:t xml:space="preserve"> to arise since the birth of the tech sector</w:t>
      </w:r>
      <w:r w:rsidRPr="0020655E">
        <w:rPr>
          <w:sz w:val="16"/>
        </w:rPr>
        <w:t xml:space="preserve">, with </w:t>
      </w:r>
      <w:r w:rsidRPr="00A9143E">
        <w:rPr>
          <w:b/>
          <w:bCs/>
          <w:highlight w:val="green"/>
          <w:u w:val="single"/>
        </w:rPr>
        <w:t>growth</w:t>
      </w:r>
      <w:r w:rsidRPr="0020655E">
        <w:rPr>
          <w:u w:val="single"/>
        </w:rPr>
        <w:t xml:space="preserve"> projected to </w:t>
      </w:r>
      <w:r w:rsidRPr="00A9143E">
        <w:rPr>
          <w:b/>
          <w:bCs/>
          <w:highlight w:val="green"/>
          <w:u w:val="single"/>
        </w:rPr>
        <w:t>skyrocket</w:t>
      </w:r>
      <w:r w:rsidRPr="0020655E">
        <w:rPr>
          <w:sz w:val="16"/>
        </w:rPr>
        <w:t xml:space="preserve"> in the coming years </w:t>
      </w:r>
      <w:r w:rsidRPr="00A9143E">
        <w:rPr>
          <w:b/>
          <w:bCs/>
          <w:highlight w:val="green"/>
          <w:u w:val="single"/>
        </w:rPr>
        <w:t>led</w:t>
      </w:r>
      <w:r w:rsidRPr="00A9143E">
        <w:rPr>
          <w:highlight w:val="green"/>
          <w:u w:val="single"/>
        </w:rPr>
        <w:t xml:space="preserve"> </w:t>
      </w:r>
      <w:r w:rsidRPr="00A9143E">
        <w:rPr>
          <w:b/>
          <w:bCs/>
          <w:highlight w:val="green"/>
          <w:u w:val="single"/>
        </w:rPr>
        <w:t>by</w:t>
      </w:r>
      <w:r w:rsidRPr="0020655E">
        <w:rPr>
          <w:u w:val="single"/>
        </w:rPr>
        <w:t xml:space="preserve"> companies such as </w:t>
      </w:r>
      <w:r w:rsidRPr="00A9143E">
        <w:rPr>
          <w:b/>
          <w:bCs/>
          <w:highlight w:val="green"/>
          <w:u w:val="single"/>
        </w:rPr>
        <w:t>Boeing</w:t>
      </w:r>
      <w:r w:rsidRPr="0020655E">
        <w:rPr>
          <w:sz w:val="16"/>
        </w:rPr>
        <w:t xml:space="preserve"> and </w:t>
      </w:r>
      <w:r w:rsidRPr="00A9143E">
        <w:rPr>
          <w:b/>
          <w:bCs/>
          <w:highlight w:val="green"/>
          <w:u w:val="single"/>
        </w:rPr>
        <w:t>N</w:t>
      </w:r>
      <w:r w:rsidRPr="00B57A73">
        <w:rPr>
          <w:b/>
          <w:bCs/>
          <w:u w:val="single"/>
        </w:rPr>
        <w:t>orthrop</w:t>
      </w:r>
      <w:r w:rsidRPr="0020655E">
        <w:rPr>
          <w:u w:val="single"/>
        </w:rPr>
        <w:t xml:space="preserve"> </w:t>
      </w:r>
      <w:r w:rsidRPr="00A9143E">
        <w:rPr>
          <w:b/>
          <w:bCs/>
          <w:highlight w:val="green"/>
          <w:u w:val="single"/>
        </w:rPr>
        <w:t>G</w:t>
      </w:r>
      <w:r w:rsidRPr="00B57A73">
        <w:rPr>
          <w:b/>
          <w:bCs/>
          <w:u w:val="single"/>
        </w:rPr>
        <w:t>rumman</w:t>
      </w:r>
      <w:r w:rsidRPr="0020655E">
        <w:rPr>
          <w:sz w:val="16"/>
        </w:rPr>
        <w:t xml:space="preserve">, and new entrants, such as </w:t>
      </w:r>
      <w:r w:rsidRPr="00A9143E">
        <w:rPr>
          <w:highlight w:val="green"/>
          <w:u w:val="single"/>
        </w:rPr>
        <w:t>V</w:t>
      </w:r>
      <w:r w:rsidRPr="0020655E">
        <w:rPr>
          <w:u w:val="single"/>
        </w:rPr>
        <w:t xml:space="preserve">irgin </w:t>
      </w:r>
      <w:r w:rsidRPr="00A9143E">
        <w:rPr>
          <w:b/>
          <w:bCs/>
          <w:highlight w:val="green"/>
          <w:u w:val="single"/>
        </w:rPr>
        <w:t>G</w:t>
      </w:r>
      <w:r w:rsidRPr="00B57A73">
        <w:rPr>
          <w:b/>
          <w:bCs/>
          <w:u w:val="single"/>
        </w:rPr>
        <w:t>alactic</w:t>
      </w:r>
      <w:r w:rsidRPr="0020655E">
        <w:rPr>
          <w:sz w:val="16"/>
        </w:rPr>
        <w:t xml:space="preserve">, </w:t>
      </w:r>
      <w:proofErr w:type="gramStart"/>
      <w:r w:rsidRPr="00A9143E">
        <w:rPr>
          <w:b/>
          <w:bCs/>
          <w:highlight w:val="green"/>
          <w:u w:val="single"/>
        </w:rPr>
        <w:t>SpaceX</w:t>
      </w:r>
      <w:proofErr w:type="gramEnd"/>
      <w:r w:rsidRPr="0020655E">
        <w:rPr>
          <w:sz w:val="16"/>
        </w:rPr>
        <w:t xml:space="preserve"> and </w:t>
      </w:r>
      <w:r w:rsidRPr="00A9143E">
        <w:rPr>
          <w:b/>
          <w:bCs/>
          <w:highlight w:val="green"/>
          <w:u w:val="single"/>
        </w:rPr>
        <w:t>Blue</w:t>
      </w:r>
      <w:r w:rsidRPr="00A9143E">
        <w:rPr>
          <w:highlight w:val="green"/>
          <w:u w:val="single"/>
        </w:rPr>
        <w:t xml:space="preserve"> </w:t>
      </w:r>
      <w:r w:rsidRPr="00A9143E">
        <w:rPr>
          <w:b/>
          <w:bCs/>
          <w:highlight w:val="green"/>
          <w:u w:val="single"/>
        </w:rPr>
        <w:t>Origin</w:t>
      </w:r>
      <w:r w:rsidRPr="0020655E">
        <w:rPr>
          <w:sz w:val="16"/>
        </w:rPr>
        <w:t xml:space="preserve">. According to US Chamber of Commerce economists, the </w:t>
      </w:r>
      <w:r w:rsidRPr="0020655E">
        <w:rPr>
          <w:u w:val="single"/>
        </w:rPr>
        <w:t>industry will be worth at least $1.5 trillion by 2040</w:t>
      </w:r>
      <w:r w:rsidRPr="0020655E">
        <w:rPr>
          <w:sz w:val="16"/>
        </w:rPr>
        <w:t xml:space="preserve">. While no one can fully grasp what our economy will look like 20 years from now, one thing is certain: </w:t>
      </w:r>
      <w:r w:rsidRPr="0020655E">
        <w:rPr>
          <w:u w:val="single"/>
        </w:rPr>
        <w:t xml:space="preserve">the </w:t>
      </w:r>
      <w:r w:rsidRPr="00A9143E">
        <w:rPr>
          <w:b/>
          <w:bCs/>
          <w:highlight w:val="green"/>
          <w:u w:val="single"/>
        </w:rPr>
        <w:t>private</w:t>
      </w:r>
      <w:r w:rsidRPr="00A9143E">
        <w:rPr>
          <w:highlight w:val="green"/>
          <w:u w:val="single"/>
        </w:rPr>
        <w:t xml:space="preserve"> </w:t>
      </w:r>
      <w:r w:rsidRPr="00A9143E">
        <w:rPr>
          <w:b/>
          <w:bCs/>
          <w:highlight w:val="green"/>
          <w:u w:val="single"/>
        </w:rPr>
        <w:t>sector</w:t>
      </w:r>
      <w:r w:rsidRPr="0020655E">
        <w:rPr>
          <w:u w:val="single"/>
        </w:rPr>
        <w:t xml:space="preserve"> space </w:t>
      </w:r>
      <w:r w:rsidRPr="00B57A73">
        <w:rPr>
          <w:b/>
          <w:bCs/>
          <w:u w:val="single"/>
        </w:rPr>
        <w:t>industry</w:t>
      </w:r>
      <w:r w:rsidRPr="0020655E">
        <w:rPr>
          <w:u w:val="single"/>
        </w:rPr>
        <w:t xml:space="preserve"> will </w:t>
      </w:r>
      <w:r w:rsidRPr="00A9143E">
        <w:rPr>
          <w:b/>
          <w:bCs/>
          <w:highlight w:val="green"/>
          <w:u w:val="single"/>
        </w:rPr>
        <w:t>transform</w:t>
      </w:r>
      <w:r w:rsidRPr="0020655E">
        <w:rPr>
          <w:u w:val="single"/>
        </w:rPr>
        <w:t xml:space="preserve"> how </w:t>
      </w:r>
      <w:r w:rsidRPr="00A9143E">
        <w:rPr>
          <w:highlight w:val="green"/>
          <w:u w:val="single"/>
        </w:rPr>
        <w:t>societies</w:t>
      </w:r>
      <w:r w:rsidRPr="0020655E">
        <w:rPr>
          <w:u w:val="single"/>
        </w:rPr>
        <w:t xml:space="preserve"> across the </w:t>
      </w:r>
      <w:r w:rsidRPr="00B57A73">
        <w:rPr>
          <w:b/>
          <w:bCs/>
          <w:u w:val="single"/>
        </w:rPr>
        <w:t>globe</w:t>
      </w:r>
      <w:r w:rsidRPr="0020655E">
        <w:rPr>
          <w:u w:val="single"/>
        </w:rPr>
        <w:t xml:space="preserve"> </w:t>
      </w:r>
      <w:r w:rsidRPr="00B57A73">
        <w:rPr>
          <w:b/>
          <w:bCs/>
          <w:u w:val="single"/>
        </w:rPr>
        <w:t>live</w:t>
      </w:r>
      <w:r w:rsidRPr="0020655E">
        <w:rPr>
          <w:u w:val="single"/>
        </w:rPr>
        <w:t xml:space="preserve">, </w:t>
      </w:r>
      <w:proofErr w:type="gramStart"/>
      <w:r w:rsidRPr="00B57A73">
        <w:rPr>
          <w:b/>
          <w:bCs/>
          <w:u w:val="single"/>
        </w:rPr>
        <w:t>communicate</w:t>
      </w:r>
      <w:proofErr w:type="gramEnd"/>
      <w:r w:rsidRPr="0020655E">
        <w:rPr>
          <w:u w:val="single"/>
        </w:rPr>
        <w:t xml:space="preserve"> and do </w:t>
      </w:r>
      <w:r w:rsidRPr="00B57A73">
        <w:rPr>
          <w:b/>
          <w:bCs/>
          <w:u w:val="single"/>
        </w:rPr>
        <w:t>business</w:t>
      </w:r>
      <w:r w:rsidRPr="0020655E">
        <w:rPr>
          <w:sz w:val="16"/>
        </w:rPr>
        <w:t>. In fact, it already has.</w:t>
      </w:r>
    </w:p>
    <w:p w14:paraId="579F537E" w14:textId="77777777" w:rsidR="00072362" w:rsidRPr="00104AD6" w:rsidRDefault="00072362" w:rsidP="00072362">
      <w:pPr>
        <w:rPr>
          <w:sz w:val="16"/>
        </w:rPr>
      </w:pPr>
      <w:r w:rsidRPr="00CB22F9">
        <w:rPr>
          <w:highlight w:val="green"/>
          <w:u w:val="single"/>
        </w:rPr>
        <w:t xml:space="preserve">Nearly </w:t>
      </w:r>
      <w:r w:rsidRPr="00CB22F9">
        <w:rPr>
          <w:b/>
          <w:bCs/>
          <w:highlight w:val="green"/>
          <w:u w:val="single"/>
        </w:rPr>
        <w:t>every</w:t>
      </w:r>
      <w:r w:rsidRPr="00CB22F9">
        <w:rPr>
          <w:highlight w:val="green"/>
          <w:u w:val="single"/>
        </w:rPr>
        <w:t xml:space="preserve"> </w:t>
      </w:r>
      <w:r w:rsidRPr="00CB22F9">
        <w:rPr>
          <w:b/>
          <w:bCs/>
          <w:highlight w:val="green"/>
          <w:u w:val="single"/>
        </w:rPr>
        <w:t>company</w:t>
      </w:r>
      <w:r w:rsidRPr="00CB22F9">
        <w:rPr>
          <w:highlight w:val="green"/>
          <w:u w:val="single"/>
        </w:rPr>
        <w:t xml:space="preserve"> </w:t>
      </w:r>
      <w:r w:rsidRPr="00CB22F9">
        <w:rPr>
          <w:b/>
          <w:bCs/>
          <w:highlight w:val="green"/>
          <w:u w:val="single"/>
        </w:rPr>
        <w:t>depends</w:t>
      </w:r>
      <w:r w:rsidRPr="00CB22F9">
        <w:rPr>
          <w:highlight w:val="green"/>
          <w:u w:val="single"/>
        </w:rPr>
        <w:t xml:space="preserve"> </w:t>
      </w:r>
      <w:r w:rsidRPr="00CB22F9">
        <w:rPr>
          <w:b/>
          <w:bCs/>
          <w:highlight w:val="green"/>
          <w:u w:val="single"/>
        </w:rPr>
        <w:t>on</w:t>
      </w:r>
      <w:r w:rsidRPr="00CB22F9">
        <w:rPr>
          <w:highlight w:val="green"/>
          <w:u w:val="single"/>
        </w:rPr>
        <w:t xml:space="preserve"> </w:t>
      </w:r>
      <w:r w:rsidRPr="00CB22F9">
        <w:rPr>
          <w:b/>
          <w:bCs/>
          <w:highlight w:val="green"/>
          <w:u w:val="single"/>
        </w:rPr>
        <w:t>spac</w:t>
      </w:r>
      <w:r w:rsidRPr="00A9143E">
        <w:rPr>
          <w:b/>
          <w:bCs/>
          <w:highlight w:val="green"/>
          <w:u w:val="single"/>
        </w:rPr>
        <w:t>e</w:t>
      </w:r>
      <w:r w:rsidRPr="0020655E">
        <w:rPr>
          <w:u w:val="single"/>
        </w:rPr>
        <w:t xml:space="preserve">-enabled </w:t>
      </w:r>
      <w:r w:rsidRPr="000A4FAC">
        <w:rPr>
          <w:b/>
          <w:bCs/>
          <w:u w:val="single"/>
        </w:rPr>
        <w:t>tech</w:t>
      </w:r>
      <w:r w:rsidRPr="0020655E">
        <w:rPr>
          <w:u w:val="single"/>
        </w:rPr>
        <w:t xml:space="preserve">nologies </w:t>
      </w:r>
      <w:r w:rsidRPr="00CB22F9">
        <w:rPr>
          <w:b/>
          <w:bCs/>
          <w:highlight w:val="green"/>
          <w:u w:val="single"/>
        </w:rPr>
        <w:t>for</w:t>
      </w:r>
      <w:r w:rsidRPr="00CB22F9">
        <w:rPr>
          <w:highlight w:val="green"/>
          <w:u w:val="single"/>
        </w:rPr>
        <w:t xml:space="preserve"> </w:t>
      </w:r>
      <w:r w:rsidRPr="00CB22F9">
        <w:rPr>
          <w:b/>
          <w:bCs/>
          <w:highlight w:val="green"/>
          <w:u w:val="single"/>
        </w:rPr>
        <w:t>day</w:t>
      </w:r>
      <w:r w:rsidRPr="00CB22F9">
        <w:rPr>
          <w:highlight w:val="green"/>
          <w:u w:val="single"/>
        </w:rPr>
        <w:t>-</w:t>
      </w:r>
      <w:r w:rsidRPr="00CB22F9">
        <w:rPr>
          <w:b/>
          <w:bCs/>
          <w:highlight w:val="green"/>
          <w:u w:val="single"/>
        </w:rPr>
        <w:t>to</w:t>
      </w:r>
      <w:r w:rsidRPr="00CB22F9">
        <w:rPr>
          <w:highlight w:val="green"/>
          <w:u w:val="single"/>
        </w:rPr>
        <w:t>-</w:t>
      </w:r>
      <w:r w:rsidRPr="00CB22F9">
        <w:rPr>
          <w:b/>
          <w:bCs/>
          <w:highlight w:val="green"/>
          <w:u w:val="single"/>
        </w:rPr>
        <w:t>day</w:t>
      </w:r>
      <w:r w:rsidRPr="00CB22F9">
        <w:rPr>
          <w:highlight w:val="green"/>
          <w:u w:val="single"/>
        </w:rPr>
        <w:t xml:space="preserve"> </w:t>
      </w:r>
      <w:r w:rsidRPr="00CB22F9">
        <w:rPr>
          <w:b/>
          <w:bCs/>
          <w:highlight w:val="green"/>
          <w:u w:val="single"/>
        </w:rPr>
        <w:t>o</w:t>
      </w:r>
      <w:r w:rsidRPr="00A9143E">
        <w:rPr>
          <w:b/>
          <w:bCs/>
          <w:highlight w:val="green"/>
          <w:u w:val="single"/>
        </w:rPr>
        <w:t>p</w:t>
      </w:r>
      <w:r w:rsidRPr="00A9143E">
        <w:rPr>
          <w:u w:val="single"/>
        </w:rPr>
        <w:t>eration</w:t>
      </w:r>
      <w:r w:rsidRPr="00A9143E">
        <w:rPr>
          <w:b/>
          <w:bCs/>
          <w:highlight w:val="green"/>
          <w:u w:val="single"/>
        </w:rPr>
        <w:t>s</w:t>
      </w:r>
      <w:r w:rsidRPr="00104AD6">
        <w:rPr>
          <w:sz w:val="16"/>
        </w:rPr>
        <w:t xml:space="preserve"> — whether they use </w:t>
      </w:r>
      <w:r w:rsidRPr="00104AD6">
        <w:rPr>
          <w:u w:val="single"/>
        </w:rPr>
        <w:t xml:space="preserve">satellite </w:t>
      </w:r>
      <w:r w:rsidRPr="00A9143E">
        <w:rPr>
          <w:b/>
          <w:bCs/>
          <w:highlight w:val="green"/>
          <w:u w:val="single"/>
        </w:rPr>
        <w:t>comm</w:t>
      </w:r>
      <w:r w:rsidRPr="00331F9E">
        <w:rPr>
          <w:b/>
          <w:bCs/>
          <w:u w:val="single"/>
        </w:rPr>
        <w:t>unication</w:t>
      </w:r>
      <w:r w:rsidRPr="00A9143E">
        <w:rPr>
          <w:b/>
          <w:bCs/>
          <w:highlight w:val="green"/>
          <w:u w:val="single"/>
        </w:rPr>
        <w:t>s</w:t>
      </w:r>
      <w:r w:rsidRPr="00CB22F9">
        <w:rPr>
          <w:sz w:val="16"/>
          <w:highlight w:val="green"/>
        </w:rPr>
        <w:t xml:space="preserve">, </w:t>
      </w:r>
      <w:r w:rsidRPr="00CB22F9">
        <w:rPr>
          <w:b/>
          <w:bCs/>
          <w:highlight w:val="green"/>
          <w:u w:val="single"/>
        </w:rPr>
        <w:t>remote</w:t>
      </w:r>
      <w:r w:rsidRPr="00CB22F9">
        <w:rPr>
          <w:highlight w:val="green"/>
          <w:u w:val="single"/>
        </w:rPr>
        <w:t xml:space="preserve"> </w:t>
      </w:r>
      <w:proofErr w:type="gramStart"/>
      <w:r w:rsidRPr="00A9143E">
        <w:rPr>
          <w:b/>
          <w:bCs/>
          <w:highlight w:val="green"/>
          <w:u w:val="single"/>
        </w:rPr>
        <w:t>sensing</w:t>
      </w:r>
      <w:proofErr w:type="gramEnd"/>
      <w:r w:rsidRPr="00104AD6">
        <w:rPr>
          <w:sz w:val="16"/>
        </w:rPr>
        <w:t xml:space="preserve"> or </w:t>
      </w:r>
      <w:r w:rsidRPr="00A9143E">
        <w:rPr>
          <w:b/>
          <w:bCs/>
          <w:highlight w:val="green"/>
          <w:u w:val="single"/>
        </w:rPr>
        <w:t>location</w:t>
      </w:r>
      <w:r w:rsidRPr="00104AD6">
        <w:rPr>
          <w:u w:val="single"/>
        </w:rPr>
        <w:t xml:space="preserve">-based </w:t>
      </w:r>
      <w:r w:rsidRPr="00A9143E">
        <w:rPr>
          <w:b/>
          <w:bCs/>
          <w:highlight w:val="green"/>
          <w:u w:val="single"/>
        </w:rPr>
        <w:t>services</w:t>
      </w:r>
      <w:r w:rsidRPr="00104AD6">
        <w:rPr>
          <w:sz w:val="16"/>
        </w:rPr>
        <w:t xml:space="preserve">. </w:t>
      </w:r>
      <w:r w:rsidRPr="00A9143E">
        <w:rPr>
          <w:b/>
          <w:bCs/>
          <w:highlight w:val="green"/>
          <w:u w:val="single"/>
        </w:rPr>
        <w:t>Businesses</w:t>
      </w:r>
      <w:r w:rsidRPr="00104AD6">
        <w:rPr>
          <w:sz w:val="16"/>
        </w:rPr>
        <w:t xml:space="preserve"> across multiple sectors are </w:t>
      </w:r>
      <w:r w:rsidRPr="00A9143E">
        <w:rPr>
          <w:b/>
          <w:bCs/>
          <w:highlight w:val="green"/>
          <w:u w:val="single"/>
        </w:rPr>
        <w:t>leveraging</w:t>
      </w:r>
      <w:r w:rsidRPr="00104AD6">
        <w:rPr>
          <w:sz w:val="16"/>
        </w:rPr>
        <w:t xml:space="preserve"> these and other </w:t>
      </w:r>
      <w:r w:rsidRPr="00A9143E">
        <w:rPr>
          <w:b/>
          <w:bCs/>
          <w:highlight w:val="green"/>
          <w:u w:val="single"/>
        </w:rPr>
        <w:t>tech</w:t>
      </w:r>
      <w:r w:rsidRPr="00104AD6">
        <w:rPr>
          <w:u w:val="single"/>
        </w:rPr>
        <w:t xml:space="preserve">nologies </w:t>
      </w:r>
      <w:r w:rsidRPr="00A9143E">
        <w:rPr>
          <w:highlight w:val="green"/>
          <w:u w:val="single"/>
        </w:rPr>
        <w:t xml:space="preserve">to </w:t>
      </w:r>
      <w:r w:rsidRPr="00A9143E">
        <w:rPr>
          <w:b/>
          <w:bCs/>
          <w:highlight w:val="green"/>
          <w:u w:val="single"/>
        </w:rPr>
        <w:t>stake</w:t>
      </w:r>
      <w:r w:rsidRPr="00104AD6">
        <w:rPr>
          <w:u w:val="single"/>
        </w:rPr>
        <w:t xml:space="preserve"> their </w:t>
      </w:r>
      <w:r w:rsidRPr="00A9143E">
        <w:rPr>
          <w:b/>
          <w:bCs/>
          <w:highlight w:val="green"/>
          <w:u w:val="single"/>
        </w:rPr>
        <w:t>claim</w:t>
      </w:r>
      <w:r w:rsidRPr="00104AD6">
        <w:rPr>
          <w:u w:val="single"/>
        </w:rPr>
        <w:t xml:space="preserve"> </w:t>
      </w:r>
      <w:r w:rsidRPr="00A9143E">
        <w:rPr>
          <w:b/>
          <w:bCs/>
          <w:highlight w:val="green"/>
          <w:u w:val="single"/>
        </w:rPr>
        <w:t>in</w:t>
      </w:r>
      <w:r w:rsidRPr="00104AD6">
        <w:rPr>
          <w:u w:val="single"/>
        </w:rPr>
        <w:t xml:space="preserve"> this new economic </w:t>
      </w:r>
      <w:r w:rsidRPr="00A9143E">
        <w:rPr>
          <w:b/>
          <w:bCs/>
          <w:highlight w:val="green"/>
          <w:u w:val="single"/>
        </w:rPr>
        <w:t>frontier</w:t>
      </w:r>
      <w:r w:rsidRPr="00104AD6">
        <w:rPr>
          <w:sz w:val="16"/>
        </w:rPr>
        <w:t>.</w:t>
      </w:r>
    </w:p>
    <w:p w14:paraId="1652F400" w14:textId="77777777" w:rsidR="00072362" w:rsidRPr="005200EB" w:rsidRDefault="00072362" w:rsidP="00072362">
      <w:pPr>
        <w:rPr>
          <w:sz w:val="16"/>
        </w:rPr>
      </w:pPr>
      <w:r w:rsidRPr="001B70C4">
        <w:rPr>
          <w:u w:val="single"/>
        </w:rPr>
        <w:t>Pharma</w:t>
      </w:r>
      <w:r w:rsidRPr="005200EB">
        <w:rPr>
          <w:sz w:val="16"/>
        </w:rPr>
        <w:t xml:space="preserve">ceutical </w:t>
      </w:r>
      <w:r w:rsidRPr="001B70C4">
        <w:rPr>
          <w:u w:val="single"/>
        </w:rPr>
        <w:t>companies</w:t>
      </w:r>
      <w:r w:rsidRPr="005200EB">
        <w:rPr>
          <w:sz w:val="16"/>
        </w:rPr>
        <w:t xml:space="preserve"> such as Merck and Sanofi, for example, are </w:t>
      </w:r>
      <w:r w:rsidRPr="001B70C4">
        <w:rPr>
          <w:u w:val="single"/>
        </w:rPr>
        <w:t>conducting experiments</w:t>
      </w:r>
      <w:r w:rsidRPr="005200EB">
        <w:rPr>
          <w:sz w:val="16"/>
        </w:rPr>
        <w:t xml:space="preserve"> in low-Earth orbit aboard the International Space Station to evaluate the potential </w:t>
      </w:r>
      <w:r w:rsidRPr="001B70C4">
        <w:rPr>
          <w:u w:val="single"/>
        </w:rPr>
        <w:t>advantages of microgravity</w:t>
      </w:r>
      <w:r w:rsidRPr="005200EB">
        <w:rPr>
          <w:sz w:val="16"/>
        </w:rPr>
        <w:t xml:space="preserve"> in developing </w:t>
      </w:r>
      <w:r w:rsidRPr="001B70C4">
        <w:rPr>
          <w:u w:val="single"/>
        </w:rPr>
        <w:t>new drug treatments</w:t>
      </w:r>
      <w:r w:rsidRPr="005200EB">
        <w:rPr>
          <w:sz w:val="16"/>
        </w:rPr>
        <w:t xml:space="preserve"> that will help people live longer, healthier lives. Companies, such as </w:t>
      </w:r>
      <w:r w:rsidRPr="001B70C4">
        <w:rPr>
          <w:u w:val="single"/>
        </w:rPr>
        <w:t>Bigelow</w:t>
      </w:r>
      <w:r w:rsidRPr="005200EB">
        <w:rPr>
          <w:sz w:val="16"/>
        </w:rPr>
        <w:t xml:space="preserve">, are </w:t>
      </w:r>
      <w:r w:rsidRPr="001B70C4">
        <w:rPr>
          <w:u w:val="single"/>
        </w:rPr>
        <w:t>committed to making off-Earth habitation a reality.</w:t>
      </w:r>
      <w:r w:rsidRPr="005200EB">
        <w:rPr>
          <w:sz w:val="16"/>
        </w:rPr>
        <w:t xml:space="preserve"> Even retailers are getting in on the action, with companies like Target funding research on the International Space Station to produce more </w:t>
      </w:r>
      <w:r w:rsidRPr="005200EB">
        <w:rPr>
          <w:u w:val="single"/>
        </w:rPr>
        <w:t>sustainable forms of cotton</w:t>
      </w:r>
      <w:r w:rsidRPr="005200EB">
        <w:rPr>
          <w:sz w:val="16"/>
        </w:rPr>
        <w:t>.</w:t>
      </w:r>
    </w:p>
    <w:p w14:paraId="076754B5" w14:textId="77777777" w:rsidR="00072362" w:rsidRPr="005200EB" w:rsidRDefault="00072362" w:rsidP="00072362">
      <w:pPr>
        <w:rPr>
          <w:sz w:val="16"/>
        </w:rPr>
      </w:pPr>
      <w:r w:rsidRPr="005200EB">
        <w:rPr>
          <w:u w:val="single"/>
        </w:rPr>
        <w:t xml:space="preserve">Lunar </w:t>
      </w:r>
      <w:r w:rsidRPr="00CE0D2B">
        <w:rPr>
          <w:highlight w:val="green"/>
          <w:u w:val="single"/>
        </w:rPr>
        <w:t>colonies</w:t>
      </w:r>
      <w:r w:rsidRPr="005200EB">
        <w:rPr>
          <w:sz w:val="16"/>
        </w:rPr>
        <w:t xml:space="preserve">, </w:t>
      </w:r>
      <w:r w:rsidRPr="005200EB">
        <w:rPr>
          <w:u w:val="single"/>
        </w:rPr>
        <w:t xml:space="preserve">asteroid </w:t>
      </w:r>
      <w:proofErr w:type="gramStart"/>
      <w:r w:rsidRPr="00CE0D2B">
        <w:rPr>
          <w:highlight w:val="green"/>
          <w:u w:val="single"/>
        </w:rPr>
        <w:t>mining</w:t>
      </w:r>
      <w:proofErr w:type="gramEnd"/>
      <w:r w:rsidRPr="005200EB">
        <w:rPr>
          <w:sz w:val="16"/>
        </w:rPr>
        <w:t xml:space="preserve"> and </w:t>
      </w:r>
      <w:r w:rsidRPr="005200EB">
        <w:rPr>
          <w:u w:val="single"/>
        </w:rPr>
        <w:t xml:space="preserve">interplanetary </w:t>
      </w:r>
      <w:r w:rsidRPr="00CE0D2B">
        <w:rPr>
          <w:highlight w:val="green"/>
          <w:u w:val="single"/>
        </w:rPr>
        <w:t>travel</w:t>
      </w:r>
      <w:r w:rsidRPr="005200EB">
        <w:rPr>
          <w:sz w:val="16"/>
        </w:rPr>
        <w:t xml:space="preserve"> — once the stuff of science fiction — </w:t>
      </w:r>
      <w:r w:rsidRPr="005200EB">
        <w:rPr>
          <w:u w:val="single"/>
        </w:rPr>
        <w:t xml:space="preserve">could </w:t>
      </w:r>
      <w:r w:rsidRPr="00CE0D2B">
        <w:rPr>
          <w:highlight w:val="green"/>
          <w:u w:val="single"/>
        </w:rPr>
        <w:t>become</w:t>
      </w:r>
      <w:r w:rsidRPr="005200EB">
        <w:rPr>
          <w:u w:val="single"/>
        </w:rPr>
        <w:t xml:space="preserve"> a </w:t>
      </w:r>
      <w:r w:rsidRPr="00CE0D2B">
        <w:rPr>
          <w:highlight w:val="green"/>
          <w:u w:val="single"/>
        </w:rPr>
        <w:t>reality</w:t>
      </w:r>
      <w:r w:rsidRPr="005200EB">
        <w:rPr>
          <w:sz w:val="16"/>
        </w:rPr>
        <w:t>. But for any of that to happen, we need sustained and meaningful action from members of Congress.</w:t>
      </w:r>
    </w:p>
    <w:p w14:paraId="222959C8" w14:textId="77777777" w:rsidR="00072362" w:rsidRPr="00E61B52" w:rsidRDefault="00072362" w:rsidP="00072362">
      <w:pPr>
        <w:rPr>
          <w:u w:val="single"/>
        </w:rPr>
      </w:pPr>
      <w:r w:rsidRPr="00E61B52">
        <w:rPr>
          <w:sz w:val="16"/>
        </w:rPr>
        <w:t xml:space="preserve">They can start by meeting the president's request for NASA funding. Included in the White House budget is $12.4 billion specifically for lunar exploration that would include landing systems, continued development of the Space Launch System (SLS) and the Orion crew module. </w:t>
      </w:r>
      <w:proofErr w:type="gramStart"/>
      <w:r w:rsidRPr="00E61B52">
        <w:rPr>
          <w:sz w:val="16"/>
        </w:rPr>
        <w:t>These spacecraft</w:t>
      </w:r>
      <w:proofErr w:type="gramEnd"/>
      <w:r w:rsidRPr="00E61B52">
        <w:rPr>
          <w:sz w:val="16"/>
        </w:rPr>
        <w:t xml:space="preserve"> will allow us to shuttle people and equipment to the moon and back. They will </w:t>
      </w:r>
      <w:r w:rsidRPr="00E61B52">
        <w:rPr>
          <w:u w:val="single"/>
        </w:rPr>
        <w:t xml:space="preserve">take us not only beyond Earth's orbit but also into the </w:t>
      </w:r>
      <w:r w:rsidRPr="00CB22F9">
        <w:rPr>
          <w:b/>
          <w:bCs/>
          <w:highlight w:val="green"/>
          <w:u w:val="single"/>
        </w:rPr>
        <w:t>next</w:t>
      </w:r>
      <w:r w:rsidRPr="00CB22F9">
        <w:rPr>
          <w:highlight w:val="green"/>
          <w:u w:val="single"/>
        </w:rPr>
        <w:t xml:space="preserve"> </w:t>
      </w:r>
      <w:r w:rsidRPr="00CB22F9">
        <w:rPr>
          <w:b/>
          <w:bCs/>
          <w:highlight w:val="green"/>
          <w:u w:val="single"/>
        </w:rPr>
        <w:t>phase</w:t>
      </w:r>
      <w:r w:rsidRPr="00CB22F9">
        <w:rPr>
          <w:highlight w:val="green"/>
          <w:u w:val="single"/>
        </w:rPr>
        <w:t xml:space="preserve"> </w:t>
      </w:r>
      <w:r w:rsidRPr="00CB22F9">
        <w:rPr>
          <w:b/>
          <w:bCs/>
          <w:highlight w:val="green"/>
          <w:u w:val="single"/>
        </w:rPr>
        <w:t>of</w:t>
      </w:r>
      <w:r w:rsidRPr="00CB22F9">
        <w:rPr>
          <w:highlight w:val="green"/>
          <w:u w:val="single"/>
        </w:rPr>
        <w:t xml:space="preserve"> </w:t>
      </w:r>
      <w:r w:rsidRPr="00CB22F9">
        <w:rPr>
          <w:b/>
          <w:bCs/>
          <w:highlight w:val="green"/>
          <w:u w:val="single"/>
        </w:rPr>
        <w:t>commercial</w:t>
      </w:r>
      <w:r w:rsidRPr="00CB22F9">
        <w:rPr>
          <w:highlight w:val="green"/>
          <w:u w:val="single"/>
        </w:rPr>
        <w:t xml:space="preserve"> </w:t>
      </w:r>
      <w:r w:rsidRPr="00CB22F9">
        <w:rPr>
          <w:b/>
          <w:bCs/>
          <w:highlight w:val="green"/>
          <w:u w:val="single"/>
        </w:rPr>
        <w:t>space</w:t>
      </w:r>
      <w:r w:rsidRPr="00CB22F9">
        <w:rPr>
          <w:highlight w:val="green"/>
          <w:u w:val="single"/>
        </w:rPr>
        <w:t xml:space="preserve"> </w:t>
      </w:r>
      <w:r w:rsidRPr="00CB22F9">
        <w:rPr>
          <w:b/>
          <w:bCs/>
          <w:highlight w:val="green"/>
          <w:u w:val="single"/>
        </w:rPr>
        <w:t>development</w:t>
      </w:r>
      <w:r w:rsidRPr="00E61B52">
        <w:rPr>
          <w:sz w:val="16"/>
        </w:rPr>
        <w:t xml:space="preserve">. Most importantly, they will </w:t>
      </w:r>
      <w:r w:rsidRPr="00CE0D2B">
        <w:rPr>
          <w:b/>
          <w:bCs/>
          <w:highlight w:val="green"/>
          <w:u w:val="single"/>
        </w:rPr>
        <w:t>ensure</w:t>
      </w:r>
      <w:r w:rsidRPr="00E61B52">
        <w:rPr>
          <w:u w:val="single"/>
        </w:rPr>
        <w:t xml:space="preserve"> that the </w:t>
      </w:r>
      <w:r w:rsidRPr="00CE0D2B">
        <w:rPr>
          <w:b/>
          <w:bCs/>
          <w:highlight w:val="green"/>
          <w:u w:val="single"/>
        </w:rPr>
        <w:t>U</w:t>
      </w:r>
      <w:r w:rsidRPr="00E61B52">
        <w:rPr>
          <w:sz w:val="16"/>
        </w:rPr>
        <w:t xml:space="preserve">nited </w:t>
      </w:r>
      <w:r w:rsidRPr="00CE0D2B">
        <w:rPr>
          <w:b/>
          <w:bCs/>
          <w:highlight w:val="green"/>
          <w:u w:val="single"/>
        </w:rPr>
        <w:t>S</w:t>
      </w:r>
      <w:r w:rsidRPr="00E61B52">
        <w:rPr>
          <w:sz w:val="16"/>
        </w:rPr>
        <w:t xml:space="preserve">tates continues to </w:t>
      </w:r>
      <w:r w:rsidRPr="00CE0D2B">
        <w:rPr>
          <w:b/>
          <w:bCs/>
          <w:highlight w:val="green"/>
          <w:u w:val="single"/>
        </w:rPr>
        <w:t>outpace</w:t>
      </w:r>
      <w:r w:rsidRPr="00CE0D2B">
        <w:rPr>
          <w:highlight w:val="green"/>
          <w:u w:val="single"/>
        </w:rPr>
        <w:t xml:space="preserve"> </w:t>
      </w:r>
      <w:r w:rsidRPr="00CE0D2B">
        <w:rPr>
          <w:b/>
          <w:bCs/>
          <w:highlight w:val="green"/>
          <w:u w:val="single"/>
        </w:rPr>
        <w:t>competitors</w:t>
      </w:r>
      <w:r w:rsidRPr="00E61B52">
        <w:rPr>
          <w:sz w:val="16"/>
        </w:rPr>
        <w:t xml:space="preserve"> like China and Russia in the space race. Our country must be the vanguard in exploring these new economic frontiers. </w:t>
      </w:r>
      <w:r w:rsidRPr="000E022B">
        <w:rPr>
          <w:b/>
          <w:bCs/>
          <w:u w:val="single"/>
        </w:rPr>
        <w:t>Planting</w:t>
      </w:r>
      <w:r w:rsidRPr="00E61B52">
        <w:rPr>
          <w:u w:val="single"/>
        </w:rPr>
        <w:t xml:space="preserve"> the </w:t>
      </w:r>
      <w:r w:rsidRPr="000E022B">
        <w:rPr>
          <w:b/>
          <w:bCs/>
          <w:u w:val="single"/>
        </w:rPr>
        <w:t>American</w:t>
      </w:r>
      <w:r w:rsidRPr="00E61B52">
        <w:rPr>
          <w:u w:val="single"/>
        </w:rPr>
        <w:t xml:space="preserve"> </w:t>
      </w:r>
      <w:r w:rsidRPr="000E022B">
        <w:rPr>
          <w:b/>
          <w:bCs/>
          <w:u w:val="single"/>
        </w:rPr>
        <w:t>flag</w:t>
      </w:r>
      <w:r w:rsidRPr="00E61B52">
        <w:rPr>
          <w:u w:val="single"/>
        </w:rPr>
        <w:t xml:space="preserve"> </w:t>
      </w:r>
      <w:r w:rsidRPr="000E022B">
        <w:rPr>
          <w:b/>
          <w:bCs/>
          <w:u w:val="single"/>
        </w:rPr>
        <w:t>in</w:t>
      </w:r>
      <w:r w:rsidRPr="00E61B52">
        <w:rPr>
          <w:u w:val="single"/>
        </w:rPr>
        <w:t xml:space="preserve"> the </w:t>
      </w:r>
      <w:r w:rsidRPr="000E022B">
        <w:rPr>
          <w:b/>
          <w:bCs/>
          <w:u w:val="single"/>
        </w:rPr>
        <w:t>private</w:t>
      </w:r>
      <w:r w:rsidRPr="00E61B52">
        <w:rPr>
          <w:u w:val="single"/>
        </w:rPr>
        <w:t xml:space="preserve"> </w:t>
      </w:r>
      <w:r w:rsidRPr="000E022B">
        <w:rPr>
          <w:b/>
          <w:bCs/>
          <w:u w:val="single"/>
        </w:rPr>
        <w:t>sector</w:t>
      </w:r>
      <w:r w:rsidRPr="00E61B52">
        <w:rPr>
          <w:u w:val="single"/>
        </w:rPr>
        <w:t xml:space="preserve"> space </w:t>
      </w:r>
      <w:r w:rsidRPr="000E022B">
        <w:rPr>
          <w:b/>
          <w:bCs/>
          <w:u w:val="single"/>
        </w:rPr>
        <w:t>industry</w:t>
      </w:r>
      <w:r w:rsidRPr="00E61B52">
        <w:rPr>
          <w:sz w:val="16"/>
        </w:rPr>
        <w:t xml:space="preserve"> will help </w:t>
      </w:r>
      <w:r w:rsidRPr="00CE0D2B">
        <w:rPr>
          <w:b/>
          <w:bCs/>
          <w:highlight w:val="green"/>
          <w:u w:val="single"/>
        </w:rPr>
        <w:t>create</w:t>
      </w:r>
      <w:r w:rsidRPr="00E61B52">
        <w:rPr>
          <w:u w:val="single"/>
        </w:rPr>
        <w:t xml:space="preserve"> the </w:t>
      </w:r>
      <w:r w:rsidRPr="00CB22F9">
        <w:rPr>
          <w:b/>
          <w:bCs/>
          <w:highlight w:val="green"/>
          <w:u w:val="single"/>
        </w:rPr>
        <w:t>jobs</w:t>
      </w:r>
      <w:r w:rsidRPr="00CB22F9">
        <w:rPr>
          <w:highlight w:val="green"/>
          <w:u w:val="single"/>
        </w:rPr>
        <w:t xml:space="preserve"> of the </w:t>
      </w:r>
      <w:r w:rsidRPr="00CE0D2B">
        <w:rPr>
          <w:highlight w:val="green"/>
          <w:u w:val="single"/>
        </w:rPr>
        <w:t>future</w:t>
      </w:r>
      <w:r w:rsidRPr="00E61B52">
        <w:rPr>
          <w:u w:val="single"/>
        </w:rPr>
        <w:t xml:space="preserve"> and </w:t>
      </w:r>
      <w:r w:rsidRPr="00CE0D2B">
        <w:rPr>
          <w:b/>
          <w:bCs/>
          <w:highlight w:val="green"/>
          <w:u w:val="single"/>
        </w:rPr>
        <w:t>allow</w:t>
      </w:r>
      <w:r w:rsidRPr="00E61B52">
        <w:rPr>
          <w:u w:val="single"/>
        </w:rPr>
        <w:t xml:space="preserve"> the </w:t>
      </w:r>
      <w:r w:rsidRPr="00CE0D2B">
        <w:rPr>
          <w:b/>
          <w:bCs/>
          <w:highlight w:val="green"/>
          <w:u w:val="single"/>
        </w:rPr>
        <w:t>U</w:t>
      </w:r>
      <w:r w:rsidRPr="00E61B52">
        <w:rPr>
          <w:sz w:val="16"/>
        </w:rPr>
        <w:t xml:space="preserve">nited </w:t>
      </w:r>
      <w:r w:rsidRPr="00CE0D2B">
        <w:rPr>
          <w:b/>
          <w:bCs/>
          <w:highlight w:val="green"/>
          <w:u w:val="single"/>
        </w:rPr>
        <w:t>S</w:t>
      </w:r>
      <w:r w:rsidRPr="00E61B52">
        <w:rPr>
          <w:sz w:val="16"/>
        </w:rPr>
        <w:t xml:space="preserve">tates </w:t>
      </w:r>
      <w:r w:rsidRPr="00CE0D2B">
        <w:rPr>
          <w:b/>
          <w:bCs/>
          <w:highlight w:val="green"/>
          <w:u w:val="single"/>
        </w:rPr>
        <w:t>to</w:t>
      </w:r>
      <w:r w:rsidRPr="00E61B52">
        <w:rPr>
          <w:u w:val="single"/>
        </w:rPr>
        <w:t xml:space="preserve"> </w:t>
      </w:r>
      <w:r w:rsidRPr="00CE0D2B">
        <w:rPr>
          <w:b/>
          <w:bCs/>
          <w:highlight w:val="green"/>
          <w:u w:val="single"/>
        </w:rPr>
        <w:t>lead</w:t>
      </w:r>
      <w:r w:rsidRPr="00E61B52">
        <w:rPr>
          <w:u w:val="single"/>
        </w:rPr>
        <w:t xml:space="preserve"> the </w:t>
      </w:r>
      <w:r w:rsidRPr="00CE0D2B">
        <w:rPr>
          <w:b/>
          <w:bCs/>
          <w:highlight w:val="green"/>
          <w:u w:val="single"/>
        </w:rPr>
        <w:t>formation</w:t>
      </w:r>
      <w:r w:rsidRPr="00E61B52">
        <w:rPr>
          <w:u w:val="single"/>
        </w:rPr>
        <w:t xml:space="preserve"> </w:t>
      </w:r>
      <w:r w:rsidRPr="003C396B">
        <w:rPr>
          <w:u w:val="single"/>
        </w:rPr>
        <w:t>of</w:t>
      </w:r>
      <w:r w:rsidRPr="00E61B52">
        <w:rPr>
          <w:u w:val="single"/>
        </w:rPr>
        <w:t xml:space="preserve"> best practices </w:t>
      </w:r>
      <w:r w:rsidRPr="00CE0D2B">
        <w:rPr>
          <w:b/>
          <w:bCs/>
          <w:highlight w:val="green"/>
          <w:u w:val="single"/>
        </w:rPr>
        <w:t>that</w:t>
      </w:r>
      <w:r w:rsidRPr="00CE0D2B">
        <w:rPr>
          <w:highlight w:val="green"/>
          <w:u w:val="single"/>
        </w:rPr>
        <w:t xml:space="preserve"> </w:t>
      </w:r>
      <w:r w:rsidRPr="00CE0D2B">
        <w:rPr>
          <w:b/>
          <w:bCs/>
          <w:highlight w:val="green"/>
          <w:u w:val="single"/>
        </w:rPr>
        <w:t>will</w:t>
      </w:r>
      <w:r w:rsidRPr="00CE0D2B">
        <w:rPr>
          <w:highlight w:val="green"/>
          <w:u w:val="single"/>
        </w:rPr>
        <w:t xml:space="preserve"> </w:t>
      </w:r>
      <w:r w:rsidRPr="00CE0D2B">
        <w:rPr>
          <w:b/>
          <w:bCs/>
          <w:highlight w:val="green"/>
          <w:u w:val="single"/>
        </w:rPr>
        <w:t>govern</w:t>
      </w:r>
      <w:r w:rsidRPr="00E61B52">
        <w:rPr>
          <w:u w:val="single"/>
        </w:rPr>
        <w:t xml:space="preserve"> </w:t>
      </w:r>
      <w:r w:rsidRPr="00CE0D2B">
        <w:rPr>
          <w:highlight w:val="green"/>
          <w:u w:val="single"/>
        </w:rPr>
        <w:t xml:space="preserve">the </w:t>
      </w:r>
      <w:r w:rsidRPr="00CE0D2B">
        <w:rPr>
          <w:b/>
          <w:bCs/>
          <w:highlight w:val="green"/>
          <w:u w:val="single"/>
        </w:rPr>
        <w:t>industry</w:t>
      </w:r>
      <w:r w:rsidRPr="00E61B52">
        <w:rPr>
          <w:u w:val="single"/>
        </w:rPr>
        <w:t xml:space="preserve"> for decades to come.</w:t>
      </w:r>
    </w:p>
    <w:p w14:paraId="2765FFB6" w14:textId="77777777" w:rsidR="00072362" w:rsidRPr="009507BC" w:rsidRDefault="00072362" w:rsidP="00072362">
      <w:pPr>
        <w:rPr>
          <w:sz w:val="16"/>
          <w:szCs w:val="16"/>
        </w:rPr>
      </w:pPr>
      <w:r w:rsidRPr="009507BC">
        <w:rPr>
          <w:sz w:val="16"/>
          <w:szCs w:val="16"/>
        </w:rPr>
        <w:t>Some might ask if returning to the moon is worth the expense. The answer is undeniably yes. Providing NASA with the resources it needs to succeed is a small investment that will yield tremendous dividends over time.</w:t>
      </w:r>
    </w:p>
    <w:p w14:paraId="0F0FA97C" w14:textId="77777777" w:rsidR="00072362" w:rsidRPr="009B2970" w:rsidRDefault="00072362" w:rsidP="00072362">
      <w:pPr>
        <w:rPr>
          <w:sz w:val="16"/>
        </w:rPr>
      </w:pPr>
      <w:r w:rsidRPr="009B2970">
        <w:rPr>
          <w:sz w:val="16"/>
        </w:rPr>
        <w:t xml:space="preserve">To start, it would help </w:t>
      </w:r>
      <w:r w:rsidRPr="00CE0D2B">
        <w:rPr>
          <w:b/>
          <w:bCs/>
          <w:highlight w:val="green"/>
          <w:u w:val="single"/>
        </w:rPr>
        <w:t>secure</w:t>
      </w:r>
      <w:r w:rsidRPr="009B2970">
        <w:rPr>
          <w:u w:val="single"/>
        </w:rPr>
        <w:t xml:space="preserve"> American </w:t>
      </w:r>
      <w:r w:rsidRPr="00A040B1">
        <w:rPr>
          <w:b/>
          <w:bCs/>
          <w:u w:val="single"/>
        </w:rPr>
        <w:t>commercial</w:t>
      </w:r>
      <w:r w:rsidRPr="009B2970">
        <w:rPr>
          <w:u w:val="single"/>
        </w:rPr>
        <w:t xml:space="preserve"> </w:t>
      </w:r>
      <w:r w:rsidRPr="00CE0D2B">
        <w:rPr>
          <w:b/>
          <w:bCs/>
          <w:highlight w:val="green"/>
          <w:u w:val="single"/>
        </w:rPr>
        <w:t>dominance</w:t>
      </w:r>
      <w:r w:rsidRPr="009B2970">
        <w:rPr>
          <w:u w:val="single"/>
        </w:rPr>
        <w:t xml:space="preserve"> </w:t>
      </w:r>
      <w:r w:rsidRPr="00A040B1">
        <w:rPr>
          <w:u w:val="single"/>
        </w:rPr>
        <w:t>in</w:t>
      </w:r>
      <w:r w:rsidRPr="009B2970">
        <w:rPr>
          <w:u w:val="single"/>
        </w:rPr>
        <w:t xml:space="preserve"> a fast-growing industry</w:t>
      </w:r>
      <w:r w:rsidRPr="009B2970">
        <w:rPr>
          <w:sz w:val="16"/>
        </w:rPr>
        <w:t xml:space="preserve">. It also would be a </w:t>
      </w:r>
      <w:r w:rsidRPr="00CE0D2B">
        <w:rPr>
          <w:b/>
          <w:bCs/>
          <w:highlight w:val="green"/>
          <w:u w:val="single"/>
        </w:rPr>
        <w:t>catalyst</w:t>
      </w:r>
      <w:r w:rsidRPr="00CE0D2B">
        <w:rPr>
          <w:highlight w:val="green"/>
          <w:u w:val="single"/>
        </w:rPr>
        <w:t xml:space="preserve"> </w:t>
      </w:r>
      <w:r w:rsidRPr="00CE0D2B">
        <w:rPr>
          <w:b/>
          <w:bCs/>
          <w:highlight w:val="green"/>
          <w:u w:val="single"/>
        </w:rPr>
        <w:t>for</w:t>
      </w:r>
      <w:r w:rsidRPr="00CE0D2B">
        <w:rPr>
          <w:highlight w:val="green"/>
          <w:u w:val="single"/>
        </w:rPr>
        <w:t xml:space="preserve"> </w:t>
      </w:r>
      <w:r w:rsidRPr="00CE0D2B">
        <w:rPr>
          <w:b/>
          <w:bCs/>
          <w:highlight w:val="green"/>
          <w:u w:val="single"/>
        </w:rPr>
        <w:t>innovation</w:t>
      </w:r>
      <w:r w:rsidRPr="009B2970">
        <w:rPr>
          <w:u w:val="single"/>
        </w:rPr>
        <w:t xml:space="preserve"> and scientific discovery</w:t>
      </w:r>
      <w:r w:rsidRPr="009B2970">
        <w:rPr>
          <w:sz w:val="16"/>
        </w:rPr>
        <w:t xml:space="preserve">, with </w:t>
      </w:r>
      <w:r w:rsidRPr="00CE0D2B">
        <w:rPr>
          <w:b/>
          <w:bCs/>
          <w:highlight w:val="green"/>
          <w:u w:val="single"/>
        </w:rPr>
        <w:t>salutary</w:t>
      </w:r>
      <w:r w:rsidRPr="00CE0D2B">
        <w:rPr>
          <w:highlight w:val="green"/>
          <w:u w:val="single"/>
        </w:rPr>
        <w:t xml:space="preserve"> </w:t>
      </w:r>
      <w:r w:rsidRPr="00CE0D2B">
        <w:rPr>
          <w:b/>
          <w:bCs/>
          <w:highlight w:val="green"/>
          <w:u w:val="single"/>
        </w:rPr>
        <w:t>effects</w:t>
      </w:r>
      <w:r w:rsidRPr="009B2970">
        <w:rPr>
          <w:u w:val="single"/>
        </w:rPr>
        <w:t xml:space="preserve"> that would </w:t>
      </w:r>
      <w:r w:rsidRPr="00CE0D2B">
        <w:rPr>
          <w:b/>
          <w:bCs/>
          <w:highlight w:val="green"/>
          <w:u w:val="single"/>
        </w:rPr>
        <w:t>benefit</w:t>
      </w:r>
      <w:r w:rsidRPr="009B2970">
        <w:rPr>
          <w:u w:val="single"/>
        </w:rPr>
        <w:t xml:space="preserve"> the </w:t>
      </w:r>
      <w:r w:rsidRPr="00CE0D2B">
        <w:rPr>
          <w:b/>
          <w:bCs/>
          <w:highlight w:val="green"/>
          <w:u w:val="single"/>
        </w:rPr>
        <w:t>entire</w:t>
      </w:r>
      <w:r w:rsidRPr="00CE0D2B">
        <w:rPr>
          <w:highlight w:val="green"/>
          <w:u w:val="single"/>
        </w:rPr>
        <w:t xml:space="preserve"> </w:t>
      </w:r>
      <w:r w:rsidRPr="00CE0D2B">
        <w:rPr>
          <w:b/>
          <w:bCs/>
          <w:highlight w:val="green"/>
          <w:u w:val="single"/>
        </w:rPr>
        <w:t>economy</w:t>
      </w:r>
      <w:r w:rsidRPr="009B2970">
        <w:rPr>
          <w:sz w:val="16"/>
        </w:rPr>
        <w:t>.</w:t>
      </w:r>
    </w:p>
    <w:p w14:paraId="66E5AEA5" w14:textId="77777777" w:rsidR="00072362" w:rsidRDefault="00072362" w:rsidP="00072362">
      <w:pPr>
        <w:rPr>
          <w:sz w:val="16"/>
        </w:rPr>
      </w:pPr>
    </w:p>
    <w:p w14:paraId="1469DD6A" w14:textId="77777777" w:rsidR="00072362" w:rsidRPr="007A6DBA" w:rsidRDefault="00072362" w:rsidP="00072362">
      <w:pPr>
        <w:pStyle w:val="Heading4"/>
        <w:rPr>
          <w:rFonts w:cs="Times New Roman"/>
        </w:rPr>
      </w:pPr>
      <w:r>
        <w:rPr>
          <w:rFonts w:cs="Times New Roman"/>
        </w:rPr>
        <w:t xml:space="preserve">Decline causes </w:t>
      </w:r>
      <w:r w:rsidRPr="00CC4E0E">
        <w:rPr>
          <w:rFonts w:cs="Times New Roman"/>
          <w:u w:val="single"/>
        </w:rPr>
        <w:t>nuclear war</w:t>
      </w:r>
      <w:r>
        <w:rPr>
          <w:rFonts w:cs="Times New Roman"/>
        </w:rPr>
        <w:t xml:space="preserve"> via hotspot escalation---accelerates </w:t>
      </w:r>
      <w:r w:rsidRPr="00F37714">
        <w:rPr>
          <w:rFonts w:cs="Times New Roman"/>
          <w:u w:val="single"/>
        </w:rPr>
        <w:t>tech</w:t>
      </w:r>
      <w:r>
        <w:rPr>
          <w:rFonts w:cs="Times New Roman"/>
        </w:rPr>
        <w:t xml:space="preserve"> shift and warming. </w:t>
      </w:r>
    </w:p>
    <w:p w14:paraId="3C5FED72" w14:textId="77777777" w:rsidR="00072362" w:rsidRDefault="00072362" w:rsidP="00072362">
      <w:pPr>
        <w:rPr>
          <w:sz w:val="18"/>
          <w:szCs w:val="18"/>
        </w:rPr>
      </w:pPr>
      <w:r w:rsidRPr="00824CB8">
        <w:rPr>
          <w:rStyle w:val="Style13ptBold"/>
        </w:rPr>
        <w:t>Oppenheimer</w:t>
      </w:r>
      <w:r>
        <w:rPr>
          <w:rStyle w:val="Style13ptBold"/>
        </w:rPr>
        <w:t xml:space="preserve"> 21 </w:t>
      </w:r>
      <w:r w:rsidRPr="003D2430">
        <w:rPr>
          <w:rStyle w:val="Style13ptBold"/>
          <w:sz w:val="18"/>
          <w:szCs w:val="14"/>
        </w:rPr>
        <w:t>(</w:t>
      </w:r>
      <w:r w:rsidRPr="003D2430">
        <w:rPr>
          <w:sz w:val="18"/>
          <w:szCs w:val="18"/>
        </w:rPr>
        <w:t xml:space="preserve">, M., 2021. 2. The Turbulent Future of International Relations. The Future of Global Affairs - Springer International Publishing, 1(1), </w:t>
      </w:r>
      <w:proofErr w:type="spellStart"/>
      <w:r w:rsidRPr="003D2430">
        <w:rPr>
          <w:sz w:val="18"/>
          <w:szCs w:val="18"/>
        </w:rPr>
        <w:t>p.Chapter</w:t>
      </w:r>
      <w:proofErr w:type="spellEnd"/>
      <w:r w:rsidRPr="003D2430">
        <w:rPr>
          <w:sz w:val="18"/>
          <w:szCs w:val="18"/>
        </w:rPr>
        <w:t xml:space="preserve"> 2. Michael Oppenheimer leads the IR Futures concentration at CGA, teaching courses on International Relations (core course), The Future of International Relations, and U.S. Foreign Policy. He also oversees an ongoing research and consulting project for the UN Security Council’s Counter Terrorism Executive Directorate, which involves students directly in advising the UN system on counter terrorism policies and practices. He writes and speaks publicly on U.S foreign policy and on the future of international relations. He has had a varied career, beginning with several years with the U.S. government, then in strategic consulting for government policy makers and private firms, and-since 2005-teaching and research at CGA. His </w:t>
      </w:r>
      <w:proofErr w:type="gramStart"/>
      <w:r w:rsidRPr="003D2430">
        <w:rPr>
          <w:sz w:val="18"/>
          <w:szCs w:val="18"/>
        </w:rPr>
        <w:t>particular specialty</w:t>
      </w:r>
      <w:proofErr w:type="gramEnd"/>
      <w:r w:rsidRPr="003D2430">
        <w:rPr>
          <w:sz w:val="18"/>
          <w:szCs w:val="18"/>
        </w:rPr>
        <w:t xml:space="preserve"> is the cognition and methods of thinking about the future, and how perceptions of future change can be incorporated into the foreign policy process, in order to improve foresight and agility. He has applied his skills in research and consulting for the US intelligence community, the Department of State, the Joint Chiefs of Staff, the UN, and many others. He is a life member of the Council on Foreign </w:t>
      </w:r>
      <w:proofErr w:type="gramStart"/>
      <w:r w:rsidRPr="003D2430">
        <w:rPr>
          <w:sz w:val="18"/>
          <w:szCs w:val="18"/>
        </w:rPr>
        <w:t>Relations, and</w:t>
      </w:r>
      <w:proofErr w:type="gramEnd"/>
      <w:r w:rsidRPr="003D2430">
        <w:rPr>
          <w:sz w:val="18"/>
          <w:szCs w:val="18"/>
        </w:rPr>
        <w:t xml:space="preserve"> is actively involved (and involves his students) in the foreign policy/IR community.)-re-</w:t>
      </w:r>
      <w:r>
        <w:rPr>
          <w:sz w:val="18"/>
          <w:szCs w:val="18"/>
        </w:rPr>
        <w:t>cut</w:t>
      </w:r>
      <w:r w:rsidRPr="003D2430">
        <w:rPr>
          <w:sz w:val="18"/>
          <w:szCs w:val="18"/>
        </w:rPr>
        <w:t xml:space="preserve"> </w:t>
      </w:r>
      <w:proofErr w:type="spellStart"/>
      <w:r w:rsidRPr="003D2430">
        <w:rPr>
          <w:sz w:val="18"/>
          <w:szCs w:val="18"/>
        </w:rPr>
        <w:t>rahulpenu</w:t>
      </w:r>
      <w:proofErr w:type="spellEnd"/>
    </w:p>
    <w:p w14:paraId="47250242" w14:textId="77777777" w:rsidR="00072362" w:rsidRPr="008500E9" w:rsidRDefault="00072362" w:rsidP="00072362">
      <w:pPr>
        <w:rPr>
          <w:sz w:val="16"/>
        </w:rPr>
      </w:pPr>
      <w:r w:rsidRPr="008500E9">
        <w:rPr>
          <w:sz w:val="16"/>
        </w:rPr>
        <w:t xml:space="preserve">Some of </w:t>
      </w:r>
      <w:r w:rsidRPr="00462B27">
        <w:rPr>
          <w:rStyle w:val="StyleUnderline"/>
        </w:rPr>
        <w:t>these</w:t>
      </w:r>
      <w:r w:rsidRPr="008500E9">
        <w:rPr>
          <w:sz w:val="16"/>
        </w:rPr>
        <w:t xml:space="preserve"> structural forces </w:t>
      </w:r>
      <w:r w:rsidRPr="00462B27">
        <w:rPr>
          <w:rStyle w:val="StyleUnderline"/>
        </w:rPr>
        <w:t xml:space="preserve">could be managed to promote prosperity and </w:t>
      </w:r>
      <w:r w:rsidRPr="00462B27">
        <w:rPr>
          <w:rStyle w:val="Emphasis"/>
        </w:rPr>
        <w:t>avoid war</w:t>
      </w:r>
      <w:r w:rsidRPr="008500E9">
        <w:rPr>
          <w:sz w:val="16"/>
        </w:rPr>
        <w:t xml:space="preserve">. Multipolarity (inherently more prone to conflict than other configurations of power, given coordination problems)5 plus </w:t>
      </w:r>
      <w:r w:rsidRPr="00526DEA">
        <w:rPr>
          <w:rStyle w:val="StyleUnderline"/>
          <w:highlight w:val="green"/>
        </w:rPr>
        <w:t>globalization</w:t>
      </w:r>
      <w:r w:rsidRPr="00462B27">
        <w:rPr>
          <w:rStyle w:val="StyleUnderline"/>
        </w:rPr>
        <w:t xml:space="preserve"> can </w:t>
      </w:r>
      <w:r w:rsidRPr="00526DEA">
        <w:rPr>
          <w:rStyle w:val="StyleUnderline"/>
          <w:highlight w:val="green"/>
        </w:rPr>
        <w:t>work</w:t>
      </w:r>
      <w:r w:rsidRPr="00462B27">
        <w:rPr>
          <w:rStyle w:val="StyleUnderline"/>
        </w:rPr>
        <w:t xml:space="preserve"> </w:t>
      </w:r>
      <w:r w:rsidRPr="00526DEA">
        <w:rPr>
          <w:rStyle w:val="StyleUnderline"/>
          <w:highlight w:val="green"/>
        </w:rPr>
        <w:t>in</w:t>
      </w:r>
      <w:r w:rsidRPr="00462B27">
        <w:rPr>
          <w:rStyle w:val="StyleUnderline"/>
        </w:rPr>
        <w:t xml:space="preserve"> a world of </w:t>
      </w:r>
      <w:r w:rsidRPr="00526DEA">
        <w:rPr>
          <w:rStyle w:val="StyleUnderline"/>
          <w:highlight w:val="green"/>
        </w:rPr>
        <w:t>prosperity</w:t>
      </w:r>
      <w:r w:rsidRPr="00462B27">
        <w:rPr>
          <w:rStyle w:val="StyleUnderline"/>
        </w:rPr>
        <w:t xml:space="preserve">, convergent values, and </w:t>
      </w:r>
      <w:r w:rsidRPr="00526DEA">
        <w:rPr>
          <w:rStyle w:val="Emphasis"/>
          <w:highlight w:val="green"/>
        </w:rPr>
        <w:t>effective conflict management</w:t>
      </w:r>
      <w:r w:rsidRPr="008500E9">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462B27">
        <w:rPr>
          <w:rStyle w:val="StyleUnderline"/>
        </w:rPr>
        <w:t xml:space="preserve">a world envisioned by the advocates of </w:t>
      </w:r>
      <w:r w:rsidRPr="00017DEF">
        <w:rPr>
          <w:rStyle w:val="Emphasis"/>
          <w:highlight w:val="green"/>
        </w:rPr>
        <w:t>decoupling</w:t>
      </w:r>
      <w:r w:rsidRPr="008500E9">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8500E9">
        <w:rPr>
          <w:sz w:val="16"/>
        </w:rPr>
        <w:t>self insure</w:t>
      </w:r>
      <w:proofErr w:type="spellEnd"/>
      <w:r w:rsidRPr="008500E9">
        <w:rPr>
          <w:sz w:val="16"/>
        </w:rPr>
        <w:t xml:space="preserve"> against future financial crises.9</w:t>
      </w:r>
    </w:p>
    <w:p w14:paraId="71D481A1" w14:textId="77777777" w:rsidR="00072362" w:rsidRPr="008500E9" w:rsidRDefault="00072362" w:rsidP="00072362">
      <w:pPr>
        <w:rPr>
          <w:sz w:val="16"/>
        </w:rPr>
      </w:pPr>
      <w:r w:rsidRPr="008500E9">
        <w:rPr>
          <w:sz w:val="16"/>
        </w:rPr>
        <w:t xml:space="preserve">But all four forces operating simultaneously </w:t>
      </w:r>
      <w:r w:rsidRPr="00017DEF">
        <w:rPr>
          <w:rStyle w:val="StyleUnderline"/>
          <w:highlight w:val="green"/>
        </w:rPr>
        <w:t>will produce</w:t>
      </w:r>
      <w:r w:rsidRPr="00462B27">
        <w:rPr>
          <w:rStyle w:val="StyleUnderline"/>
        </w:rPr>
        <w:t xml:space="preserve"> a future of </w:t>
      </w:r>
      <w:r w:rsidRPr="00017DEF">
        <w:rPr>
          <w:rStyle w:val="Emphasis"/>
          <w:highlight w:val="green"/>
        </w:rPr>
        <w:t>increasing</w:t>
      </w:r>
      <w:r w:rsidRPr="00462B27">
        <w:rPr>
          <w:rStyle w:val="Emphasis"/>
        </w:rPr>
        <w:t xml:space="preserve"> internal </w:t>
      </w:r>
      <w:r w:rsidRPr="00017DEF">
        <w:rPr>
          <w:rStyle w:val="Emphasis"/>
          <w:highlight w:val="green"/>
        </w:rPr>
        <w:t>polarization</w:t>
      </w:r>
      <w:r w:rsidRPr="00017DEF">
        <w:rPr>
          <w:rStyle w:val="StyleUnderline"/>
          <w:highlight w:val="green"/>
        </w:rPr>
        <w:t xml:space="preserve"> and</w:t>
      </w:r>
      <w:r w:rsidRPr="00462B27">
        <w:rPr>
          <w:rStyle w:val="StyleUnderline"/>
        </w:rPr>
        <w:t xml:space="preserve"> </w:t>
      </w:r>
      <w:r w:rsidRPr="00462B27">
        <w:rPr>
          <w:rStyle w:val="Emphasis"/>
        </w:rPr>
        <w:t xml:space="preserve">cross border </w:t>
      </w:r>
      <w:r w:rsidRPr="00017DEF">
        <w:rPr>
          <w:rStyle w:val="Emphasis"/>
          <w:highlight w:val="green"/>
        </w:rPr>
        <w:t>conflict</w:t>
      </w:r>
      <w:r w:rsidRPr="008500E9">
        <w:rPr>
          <w:sz w:val="16"/>
        </w:rPr>
        <w:t xml:space="preserve">, diminished economic growth and poverty alleviation, </w:t>
      </w:r>
      <w:r w:rsidRPr="00017DEF">
        <w:rPr>
          <w:rStyle w:val="StyleUnderline"/>
          <w:highlight w:val="green"/>
        </w:rPr>
        <w:t>weakened</w:t>
      </w:r>
      <w:r w:rsidRPr="00462B27">
        <w:rPr>
          <w:rStyle w:val="StyleUnderline"/>
        </w:rPr>
        <w:t xml:space="preserve"> global </w:t>
      </w:r>
      <w:r w:rsidRPr="00017DEF">
        <w:rPr>
          <w:rStyle w:val="Emphasis"/>
          <w:highlight w:val="green"/>
        </w:rPr>
        <w:t>institutions</w:t>
      </w:r>
      <w:r w:rsidRPr="00017DEF">
        <w:rPr>
          <w:rStyle w:val="StyleUnderline"/>
          <w:highlight w:val="green"/>
        </w:rPr>
        <w:t xml:space="preserve"> and </w:t>
      </w:r>
      <w:r w:rsidRPr="00017DEF">
        <w:rPr>
          <w:rStyle w:val="Emphasis"/>
          <w:highlight w:val="green"/>
        </w:rPr>
        <w:t>norms</w:t>
      </w:r>
      <w:r w:rsidRPr="00462B27">
        <w:rPr>
          <w:rStyle w:val="Emphasis"/>
        </w:rPr>
        <w:t xml:space="preserve"> of behavior</w:t>
      </w:r>
      <w:r w:rsidRPr="00462B27">
        <w:rPr>
          <w:rStyle w:val="StyleUnderline"/>
        </w:rPr>
        <w:t xml:space="preserve">, </w:t>
      </w:r>
      <w:r w:rsidRPr="00017DEF">
        <w:rPr>
          <w:rStyle w:val="StyleUnderline"/>
          <w:highlight w:val="green"/>
        </w:rPr>
        <w:t xml:space="preserve">and </w:t>
      </w:r>
      <w:r w:rsidRPr="00017DEF">
        <w:rPr>
          <w:rStyle w:val="Emphasis"/>
          <w:highlight w:val="green"/>
        </w:rPr>
        <w:t>reduced</w:t>
      </w:r>
      <w:r w:rsidRPr="00462B27">
        <w:rPr>
          <w:rStyle w:val="Emphasis"/>
        </w:rPr>
        <w:t xml:space="preserve"> collective </w:t>
      </w:r>
      <w:r w:rsidRPr="00017DEF">
        <w:rPr>
          <w:rStyle w:val="Emphasis"/>
          <w:highlight w:val="green"/>
        </w:rPr>
        <w:t>capacity</w:t>
      </w:r>
      <w:r w:rsidRPr="00017DEF">
        <w:rPr>
          <w:rStyle w:val="StyleUnderline"/>
          <w:highlight w:val="green"/>
        </w:rPr>
        <w:t xml:space="preserve"> to confront</w:t>
      </w:r>
      <w:r w:rsidRPr="00462B27">
        <w:rPr>
          <w:rStyle w:val="StyleUnderline"/>
        </w:rPr>
        <w:t xml:space="preserve"> emerging challenges of global </w:t>
      </w:r>
      <w:r w:rsidRPr="00017DEF">
        <w:rPr>
          <w:rStyle w:val="Emphasis"/>
          <w:highlight w:val="green"/>
        </w:rPr>
        <w:t>warming</w:t>
      </w:r>
      <w:r w:rsidRPr="00462B27">
        <w:rPr>
          <w:rStyle w:val="StyleUnderline"/>
        </w:rPr>
        <w:t xml:space="preserve">, accelerating </w:t>
      </w:r>
      <w:r w:rsidRPr="00017DEF">
        <w:rPr>
          <w:rStyle w:val="Emphasis"/>
          <w:highlight w:val="green"/>
        </w:rPr>
        <w:t>tech</w:t>
      </w:r>
      <w:r w:rsidRPr="00462B27">
        <w:rPr>
          <w:rStyle w:val="Emphasis"/>
        </w:rPr>
        <w:t xml:space="preserve">nology </w:t>
      </w:r>
      <w:r w:rsidRPr="00017DEF">
        <w:rPr>
          <w:rStyle w:val="Emphasis"/>
          <w:highlight w:val="green"/>
        </w:rPr>
        <w:t>change</w:t>
      </w:r>
      <w:r w:rsidRPr="00017DEF">
        <w:rPr>
          <w:rStyle w:val="StyleUnderline"/>
          <w:highlight w:val="green"/>
        </w:rPr>
        <w:t xml:space="preserve">, </w:t>
      </w:r>
      <w:r w:rsidRPr="00017DEF">
        <w:rPr>
          <w:rStyle w:val="Emphasis"/>
          <w:highlight w:val="green"/>
        </w:rPr>
        <w:t>nuclear weapons</w:t>
      </w:r>
      <w:r w:rsidRPr="00462B27">
        <w:rPr>
          <w:rStyle w:val="StyleUnderline"/>
        </w:rPr>
        <w:t xml:space="preserve"> </w:t>
      </w:r>
      <w:proofErr w:type="gramStart"/>
      <w:r w:rsidRPr="00462B27">
        <w:rPr>
          <w:rStyle w:val="StyleUnderline"/>
        </w:rPr>
        <w:t>innovation</w:t>
      </w:r>
      <w:proofErr w:type="gramEnd"/>
      <w:r w:rsidRPr="00462B27">
        <w:rPr>
          <w:rStyle w:val="StyleUnderline"/>
        </w:rPr>
        <w:t xml:space="preserve"> </w:t>
      </w:r>
      <w:r w:rsidRPr="00017DEF">
        <w:rPr>
          <w:rStyle w:val="StyleUnderline"/>
          <w:highlight w:val="green"/>
        </w:rPr>
        <w:t xml:space="preserve">and </w:t>
      </w:r>
      <w:r w:rsidRPr="00017DEF">
        <w:rPr>
          <w:rStyle w:val="Emphasis"/>
          <w:highlight w:val="green"/>
        </w:rPr>
        <w:t>prolif</w:t>
      </w:r>
      <w:r w:rsidRPr="00462B27">
        <w:rPr>
          <w:rStyle w:val="StyleUnderline"/>
        </w:rPr>
        <w:t>eration</w:t>
      </w:r>
      <w:r w:rsidRPr="008500E9">
        <w:rPr>
          <w:sz w:val="16"/>
        </w:rPr>
        <w:t>. As in any effective scenario, this future is clearly visible to any keen observer. We have only to abolish wishful thinking and believe our own eyes.10</w:t>
      </w:r>
    </w:p>
    <w:p w14:paraId="007DEDA9" w14:textId="77777777" w:rsidR="00072362" w:rsidRPr="00EB2E0D" w:rsidRDefault="00072362" w:rsidP="00072362">
      <w:pPr>
        <w:rPr>
          <w:sz w:val="12"/>
          <w:szCs w:val="12"/>
        </w:rPr>
      </w:pPr>
      <w:r w:rsidRPr="00EB2E0D">
        <w:rPr>
          <w:sz w:val="12"/>
          <w:szCs w:val="12"/>
        </w:rPr>
        <w:t>Secular Stagnation</w:t>
      </w:r>
    </w:p>
    <w:p w14:paraId="7A131CB8" w14:textId="77777777" w:rsidR="00072362" w:rsidRPr="00EB2E0D" w:rsidRDefault="00072362" w:rsidP="00072362">
      <w:pPr>
        <w:rPr>
          <w:sz w:val="12"/>
          <w:szCs w:val="12"/>
        </w:rPr>
      </w:pPr>
      <w:r w:rsidRPr="00EB2E0D">
        <w:rPr>
          <w:sz w:val="12"/>
          <w:szCs w:val="12"/>
        </w:rPr>
        <w:t xml:space="preserve">This </w:t>
      </w:r>
      <w:proofErr w:type="spellStart"/>
      <w:r w:rsidRPr="00EB2E0D">
        <w:rPr>
          <w:sz w:val="12"/>
          <w:szCs w:val="12"/>
        </w:rPr>
        <w:t>unbrave</w:t>
      </w:r>
      <w:proofErr w:type="spellEnd"/>
      <w:r w:rsidRPr="00EB2E0D">
        <w:rPr>
          <w:sz w:val="12"/>
          <w:szCs w:val="12"/>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B2E0D">
        <w:rPr>
          <w:sz w:val="12"/>
          <w:szCs w:val="12"/>
        </w:rPr>
        <w:t>Summers’</w:t>
      </w:r>
      <w:proofErr w:type="gramEnd"/>
      <w:r w:rsidRPr="00EB2E0D">
        <w:rPr>
          <w:sz w:val="12"/>
          <w:szCs w:val="12"/>
        </w:rPr>
        <w:t xml:space="preserve"> ideas, explains:</w:t>
      </w:r>
    </w:p>
    <w:p w14:paraId="4A41C51E" w14:textId="77777777" w:rsidR="00072362" w:rsidRPr="00EB2E0D" w:rsidRDefault="00072362" w:rsidP="00072362">
      <w:pPr>
        <w:ind w:left="720"/>
        <w:rPr>
          <w:sz w:val="12"/>
          <w:szCs w:val="12"/>
        </w:rPr>
      </w:pPr>
      <w:r w:rsidRPr="00EB2E0D">
        <w:rPr>
          <w:sz w:val="12"/>
          <w:szCs w:val="12"/>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5833E218" w14:textId="77777777" w:rsidR="00072362" w:rsidRPr="00EB2E0D" w:rsidRDefault="00072362" w:rsidP="00072362">
      <w:pPr>
        <w:ind w:left="720"/>
        <w:rPr>
          <w:sz w:val="12"/>
          <w:szCs w:val="12"/>
        </w:rPr>
      </w:pPr>
      <w:r w:rsidRPr="00EB2E0D">
        <w:rPr>
          <w:sz w:val="12"/>
          <w:szCs w:val="12"/>
        </w:rPr>
        <w:t>Other factors that make investors similarly pessimistic include rising global inequality and the slowdown in productivity growth…</w:t>
      </w:r>
    </w:p>
    <w:p w14:paraId="59759686" w14:textId="77777777" w:rsidR="00072362" w:rsidRPr="00EB2E0D" w:rsidRDefault="00072362" w:rsidP="00072362">
      <w:pPr>
        <w:ind w:left="720"/>
        <w:rPr>
          <w:sz w:val="12"/>
          <w:szCs w:val="12"/>
        </w:rPr>
      </w:pPr>
      <w:r w:rsidRPr="00EB2E0D">
        <w:rPr>
          <w:sz w:val="12"/>
          <w:szCs w:val="12"/>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0F1C6A6D" w14:textId="77777777" w:rsidR="00072362" w:rsidRPr="00EB2E0D" w:rsidRDefault="00072362" w:rsidP="00072362">
      <w:pPr>
        <w:ind w:left="720"/>
        <w:rPr>
          <w:sz w:val="12"/>
          <w:szCs w:val="12"/>
        </w:rPr>
      </w:pPr>
      <w:r w:rsidRPr="00EB2E0D">
        <w:rPr>
          <w:sz w:val="12"/>
          <w:szCs w:val="12"/>
        </w:rPr>
        <w:t xml:space="preserve">…in the long run, more immigration might be a vital part of curing secular stagnation. Summers also heavily prescribes increased government spending, arguing that it might </w:t>
      </w:r>
      <w:proofErr w:type="gramStart"/>
      <w:r w:rsidRPr="00EB2E0D">
        <w:rPr>
          <w:sz w:val="12"/>
          <w:szCs w:val="12"/>
        </w:rPr>
        <w:t>actually be</w:t>
      </w:r>
      <w:proofErr w:type="gramEnd"/>
      <w:r w:rsidRPr="00EB2E0D">
        <w:rPr>
          <w:sz w:val="12"/>
          <w:szCs w:val="12"/>
        </w:rPr>
        <w:t xml:space="preserve"> more prudent than cutting back – especially if the money is spent on infrastructure, education and research and development.</w:t>
      </w:r>
    </w:p>
    <w:p w14:paraId="502B7F9C" w14:textId="77777777" w:rsidR="00072362" w:rsidRPr="00EB2E0D" w:rsidRDefault="00072362" w:rsidP="00072362">
      <w:pPr>
        <w:ind w:left="720"/>
        <w:rPr>
          <w:sz w:val="12"/>
          <w:szCs w:val="12"/>
        </w:rPr>
      </w:pPr>
      <w:r w:rsidRPr="00EB2E0D">
        <w:rPr>
          <w:sz w:val="12"/>
          <w:szCs w:val="12"/>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2FCB5D5D" w14:textId="77777777" w:rsidR="00072362" w:rsidRPr="00EB2E0D" w:rsidRDefault="00072362" w:rsidP="00072362">
      <w:pPr>
        <w:rPr>
          <w:sz w:val="12"/>
          <w:szCs w:val="12"/>
        </w:rPr>
      </w:pPr>
      <w:r w:rsidRPr="00EB2E0D">
        <w:rPr>
          <w:sz w:val="12"/>
          <w:szCs w:val="12"/>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27C97C86" w14:textId="77777777" w:rsidR="00072362" w:rsidRPr="00EB2E0D" w:rsidRDefault="00072362" w:rsidP="00072362">
      <w:pPr>
        <w:rPr>
          <w:sz w:val="12"/>
          <w:szCs w:val="12"/>
        </w:rPr>
      </w:pPr>
      <w:r w:rsidRPr="00EB2E0D">
        <w:rPr>
          <w:sz w:val="12"/>
          <w:szCs w:val="12"/>
        </w:rPr>
        <w:t>Illiberal Globalization</w:t>
      </w:r>
    </w:p>
    <w:p w14:paraId="77BADBF2" w14:textId="77777777" w:rsidR="00072362" w:rsidRPr="00EB2E0D" w:rsidRDefault="00072362" w:rsidP="00072362">
      <w:pPr>
        <w:rPr>
          <w:sz w:val="12"/>
          <w:szCs w:val="12"/>
        </w:rPr>
      </w:pPr>
      <w:r w:rsidRPr="00EB2E0D">
        <w:rPr>
          <w:sz w:val="12"/>
          <w:szCs w:val="12"/>
        </w:rPr>
        <w:t xml:space="preserve">Economic weakness and rising nationalism (along with multipolarity) will not end </w:t>
      </w:r>
      <w:proofErr w:type="gramStart"/>
      <w:r w:rsidRPr="00EB2E0D">
        <w:rPr>
          <w:sz w:val="12"/>
          <w:szCs w:val="12"/>
        </w:rPr>
        <w:t>globalization, but</w:t>
      </w:r>
      <w:proofErr w:type="gramEnd"/>
      <w:r w:rsidRPr="00EB2E0D">
        <w:rPr>
          <w:sz w:val="12"/>
          <w:szCs w:val="12"/>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B2E0D">
        <w:rPr>
          <w:sz w:val="12"/>
          <w:szCs w:val="12"/>
        </w:rPr>
        <w:t>sustainability</w:t>
      </w:r>
      <w:proofErr w:type="gramEnd"/>
      <w:r w:rsidRPr="00EB2E0D">
        <w:rPr>
          <w:sz w:val="12"/>
          <w:szCs w:val="12"/>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B2E0D">
        <w:rPr>
          <w:sz w:val="12"/>
          <w:szCs w:val="12"/>
        </w:rPr>
        <w:t>It is clear that the</w:t>
      </w:r>
      <w:proofErr w:type="gramEnd"/>
      <w:r w:rsidRPr="00EB2E0D">
        <w:rPr>
          <w:sz w:val="12"/>
          <w:szCs w:val="12"/>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5694C6C1" w14:textId="77777777" w:rsidR="00072362" w:rsidRPr="0010406B" w:rsidRDefault="00072362" w:rsidP="00072362">
      <w:pPr>
        <w:rPr>
          <w:sz w:val="16"/>
        </w:rPr>
      </w:pPr>
      <w:r w:rsidRPr="0010406B">
        <w:rPr>
          <w:sz w:val="16"/>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462B27">
        <w:rPr>
          <w:rStyle w:val="StyleUnderline"/>
        </w:rPr>
        <w:t xml:space="preserve">The increasing interaction across national boundaries that globalization entails, now produces not </w:t>
      </w:r>
      <w:r w:rsidRPr="00462B27">
        <w:rPr>
          <w:rStyle w:val="Emphasis"/>
        </w:rPr>
        <w:t>harmonization</w:t>
      </w:r>
      <w:r w:rsidRPr="00462B27">
        <w:rPr>
          <w:rStyle w:val="StyleUnderline"/>
        </w:rPr>
        <w:t xml:space="preserve"> and cooperation, but </w:t>
      </w:r>
      <w:r w:rsidRPr="00526DEA">
        <w:rPr>
          <w:rStyle w:val="Emphasis"/>
          <w:highlight w:val="green"/>
        </w:rPr>
        <w:t>friction</w:t>
      </w:r>
      <w:r w:rsidRPr="00462B27">
        <w:rPr>
          <w:rStyle w:val="StyleUnderline"/>
        </w:rPr>
        <w:t xml:space="preserve"> and </w:t>
      </w:r>
      <w:r w:rsidRPr="00526DEA">
        <w:rPr>
          <w:rStyle w:val="Emphasis"/>
          <w:highlight w:val="green"/>
        </w:rPr>
        <w:t>escalating</w:t>
      </w:r>
      <w:r w:rsidRPr="00526DEA">
        <w:rPr>
          <w:rStyle w:val="Emphasis"/>
        </w:rPr>
        <w:t xml:space="preserve"> </w:t>
      </w:r>
      <w:r w:rsidRPr="00017DEF">
        <w:rPr>
          <w:rStyle w:val="Emphasis"/>
          <w:highlight w:val="green"/>
        </w:rPr>
        <w:t>trade</w:t>
      </w:r>
      <w:r w:rsidRPr="00462B27">
        <w:rPr>
          <w:rStyle w:val="Emphasis"/>
        </w:rPr>
        <w:t xml:space="preserve"> and investment </w:t>
      </w:r>
      <w:r w:rsidRPr="00017DEF">
        <w:rPr>
          <w:rStyle w:val="Emphasis"/>
          <w:highlight w:val="green"/>
        </w:rPr>
        <w:t>disputes</w:t>
      </w:r>
      <w:r w:rsidRPr="0010406B">
        <w:rPr>
          <w:sz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10406B">
        <w:rPr>
          <w:sz w:val="16"/>
        </w:rPr>
        <w:t>Of</w:t>
      </w:r>
      <w:proofErr w:type="gramEnd"/>
      <w:r w:rsidRPr="0010406B">
        <w:rPr>
          <w:sz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10406B">
        <w:rPr>
          <w:sz w:val="16"/>
        </w:rPr>
        <w:t>automotives</w:t>
      </w:r>
      <w:proofErr w:type="spellEnd"/>
      <w:r w:rsidRPr="0010406B">
        <w:rPr>
          <w:sz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2499AD10" w14:textId="77777777" w:rsidR="00072362" w:rsidRPr="00900697" w:rsidRDefault="00072362" w:rsidP="00072362">
      <w:pPr>
        <w:rPr>
          <w:sz w:val="16"/>
        </w:rPr>
      </w:pPr>
      <w:r w:rsidRPr="00462B27">
        <w:rPr>
          <w:rStyle w:val="StyleUnderline"/>
        </w:rPr>
        <w:t xml:space="preserve">As such </w:t>
      </w:r>
      <w:r w:rsidRPr="00017DEF">
        <w:rPr>
          <w:rStyle w:val="StyleUnderline"/>
          <w:highlight w:val="green"/>
        </w:rPr>
        <w:t xml:space="preserve">measures </w:t>
      </w:r>
      <w:r w:rsidRPr="00017DEF">
        <w:rPr>
          <w:rStyle w:val="Emphasis"/>
          <w:highlight w:val="green"/>
        </w:rPr>
        <w:t>gain traction</w:t>
      </w:r>
      <w:r w:rsidRPr="00462B27">
        <w:rPr>
          <w:rStyle w:val="StyleUnderline"/>
        </w:rPr>
        <w:t xml:space="preserve">, it will </w:t>
      </w:r>
      <w:r w:rsidRPr="00462B27">
        <w:rPr>
          <w:rStyle w:val="Emphasis"/>
        </w:rPr>
        <w:t>become clear</w:t>
      </w:r>
      <w:r w:rsidRPr="00462B27">
        <w:rPr>
          <w:rStyle w:val="StyleUnderline"/>
        </w:rPr>
        <w:t xml:space="preserve"> to states</w:t>
      </w:r>
      <w:r w:rsidRPr="00900697">
        <w:rPr>
          <w:sz w:val="16"/>
        </w:rPr>
        <w:t>—and to companies—</w:t>
      </w:r>
      <w:r w:rsidRPr="00462B27">
        <w:rPr>
          <w:rStyle w:val="StyleUnderline"/>
        </w:rPr>
        <w:t xml:space="preserve">that a global trading system more responsive to raw power than to law entails </w:t>
      </w:r>
      <w:r w:rsidRPr="00462B27">
        <w:rPr>
          <w:rStyle w:val="Emphasis"/>
        </w:rPr>
        <w:t>escalating risk</w:t>
      </w:r>
      <w:r w:rsidRPr="00462B27">
        <w:rPr>
          <w:rStyle w:val="StyleUnderline"/>
        </w:rPr>
        <w:t xml:space="preserve"> and diminishing benefits. This </w:t>
      </w:r>
      <w:r w:rsidRPr="00017DEF">
        <w:rPr>
          <w:rStyle w:val="StyleUnderline"/>
          <w:highlight w:val="green"/>
        </w:rPr>
        <w:t>will</w:t>
      </w:r>
      <w:r w:rsidRPr="00462B27">
        <w:rPr>
          <w:rStyle w:val="StyleUnderline"/>
        </w:rPr>
        <w:t xml:space="preserve"> be the </w:t>
      </w:r>
      <w:r w:rsidRPr="00017DEF">
        <w:rPr>
          <w:rStyle w:val="Emphasis"/>
          <w:highlight w:val="green"/>
        </w:rPr>
        <w:t>end</w:t>
      </w:r>
      <w:r w:rsidRPr="00462B27">
        <w:rPr>
          <w:rStyle w:val="Emphasis"/>
        </w:rPr>
        <w:t xml:space="preserve"> of economic </w:t>
      </w:r>
      <w:r w:rsidRPr="00017DEF">
        <w:rPr>
          <w:rStyle w:val="Emphasis"/>
          <w:highlight w:val="green"/>
        </w:rPr>
        <w:t>globalization</w:t>
      </w:r>
      <w:r w:rsidRPr="00900697">
        <w:rPr>
          <w:sz w:val="16"/>
        </w:rPr>
        <w:t xml:space="preserve">, and its many benefits, as we know it. </w:t>
      </w:r>
      <w:r w:rsidRPr="00462B27">
        <w:rPr>
          <w:rStyle w:val="StyleUnderline"/>
        </w:rPr>
        <w:t>It represents</w:t>
      </w:r>
      <w:r w:rsidRPr="00900697">
        <w:rPr>
          <w:sz w:val="16"/>
        </w:rPr>
        <w:t xml:space="preserve"> nothing less than </w:t>
      </w:r>
      <w:r w:rsidRPr="00462B27">
        <w:rPr>
          <w:rStyle w:val="StyleUnderline"/>
        </w:rPr>
        <w:t>the subordination of economic globalization</w:t>
      </w:r>
      <w:r w:rsidRPr="00900697">
        <w:rPr>
          <w:sz w:val="16"/>
        </w:rPr>
        <w:t xml:space="preserve">, a system which many thought obeyed its own logic, </w:t>
      </w:r>
      <w:r w:rsidRPr="00462B27">
        <w:rPr>
          <w:rStyle w:val="StyleUnderline"/>
        </w:rPr>
        <w:t xml:space="preserve">to an international politics of </w:t>
      </w:r>
      <w:r w:rsidRPr="00017DEF">
        <w:rPr>
          <w:rStyle w:val="Emphasis"/>
          <w:highlight w:val="green"/>
        </w:rPr>
        <w:t>zero-sum power competition</w:t>
      </w:r>
      <w:r w:rsidRPr="00462B27">
        <w:rPr>
          <w:rStyle w:val="StyleUnderline"/>
        </w:rPr>
        <w:t xml:space="preserve"> among multiple actors with divergent interests and values</w:t>
      </w:r>
      <w:r w:rsidRPr="00900697">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3690F536" w14:textId="77777777" w:rsidR="00072362" w:rsidRPr="003C7C69" w:rsidRDefault="00072362" w:rsidP="00072362">
      <w:pPr>
        <w:rPr>
          <w:sz w:val="16"/>
        </w:rPr>
      </w:pPr>
      <w:r w:rsidRPr="003C7C69">
        <w:rPr>
          <w:sz w:val="16"/>
        </w:rPr>
        <w:t xml:space="preserve">Economies of scale will shrink, incentivizing less investment, increasing costs and prices, compromising growth, marginalizing countries whose growth and poverty reduction depended on participation in global supply chains. </w:t>
      </w:r>
      <w:r w:rsidRPr="00026423">
        <w:rPr>
          <w:rStyle w:val="StyleUnderline"/>
        </w:rPr>
        <w:t>A world already suffering from excess savings</w:t>
      </w:r>
      <w:r w:rsidRPr="003C7C69">
        <w:rPr>
          <w:sz w:val="16"/>
        </w:rPr>
        <w:t xml:space="preserve"> (in the corporate sector, among mostly Asian </w:t>
      </w:r>
      <w:r w:rsidRPr="00017DEF">
        <w:rPr>
          <w:highlight w:val="green"/>
          <w:u w:val="single"/>
        </w:rPr>
        <w:t>countries</w:t>
      </w:r>
      <w:r w:rsidRPr="003C7C69">
        <w:rPr>
          <w:sz w:val="16"/>
        </w:rPr>
        <w:t xml:space="preserve">) </w:t>
      </w:r>
      <w:r w:rsidRPr="00017DEF">
        <w:rPr>
          <w:rStyle w:val="StyleUnderline"/>
          <w:highlight w:val="green"/>
        </w:rPr>
        <w:t xml:space="preserve">will </w:t>
      </w:r>
      <w:r w:rsidRPr="00017DEF">
        <w:rPr>
          <w:rStyle w:val="Emphasis"/>
          <w:highlight w:val="green"/>
        </w:rPr>
        <w:t>respond</w:t>
      </w:r>
      <w:r w:rsidRPr="00462B27">
        <w:rPr>
          <w:rStyle w:val="StyleUnderline"/>
        </w:rPr>
        <w:t xml:space="preserve"> to heightened risk and uncertainty </w:t>
      </w:r>
      <w:r w:rsidRPr="00017DEF">
        <w:rPr>
          <w:rStyle w:val="StyleUnderline"/>
          <w:highlight w:val="green"/>
        </w:rPr>
        <w:t>with</w:t>
      </w:r>
      <w:r w:rsidRPr="00462B27">
        <w:rPr>
          <w:rStyle w:val="StyleUnderline"/>
        </w:rPr>
        <w:t xml:space="preserve"> </w:t>
      </w:r>
      <w:r w:rsidRPr="00462B27">
        <w:rPr>
          <w:rStyle w:val="Emphasis"/>
        </w:rPr>
        <w:t xml:space="preserve">further </w:t>
      </w:r>
      <w:r w:rsidRPr="00017DEF">
        <w:rPr>
          <w:rStyle w:val="Emphasis"/>
          <w:highlight w:val="green"/>
        </w:rPr>
        <w:t>retrenchment</w:t>
      </w:r>
      <w:r w:rsidRPr="003C7C69">
        <w:rPr>
          <w:sz w:val="16"/>
        </w:rPr>
        <w:t>. The problem is perfectly captured by Tim Boyle, CEO of Columbia Sportswear, whose supply chain runs through China, reacting to yet another ratcheting up of US tariffs on Chinese imports, most recently on consumer goods:</w:t>
      </w:r>
    </w:p>
    <w:p w14:paraId="721BED82" w14:textId="77777777" w:rsidR="00072362" w:rsidRPr="003C7C69" w:rsidRDefault="00072362" w:rsidP="00072362">
      <w:pPr>
        <w:ind w:left="720"/>
        <w:rPr>
          <w:sz w:val="16"/>
          <w:szCs w:val="16"/>
        </w:rPr>
      </w:pPr>
      <w:r w:rsidRPr="003C7C69">
        <w:rPr>
          <w:sz w:val="16"/>
          <w:szCs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3C7C69">
        <w:rPr>
          <w:sz w:val="16"/>
          <w:szCs w:val="16"/>
        </w:rPr>
        <w:t>have to</w:t>
      </w:r>
      <w:proofErr w:type="gramEnd"/>
      <w:r w:rsidRPr="003C7C69">
        <w:rPr>
          <w:sz w:val="16"/>
          <w:szCs w:val="16"/>
        </w:rPr>
        <w:t xml:space="preserve"> have a reasonable expectation we can get a return. That’s predicated on the rule of law: where can we expect the laws to be enforced, and for the foreseeable future, the rules will be in place? That’s what America used to be.20</w:t>
      </w:r>
    </w:p>
    <w:p w14:paraId="34738CB6" w14:textId="77777777" w:rsidR="00072362" w:rsidRPr="00642B72" w:rsidRDefault="00072362" w:rsidP="00072362">
      <w:pPr>
        <w:rPr>
          <w:sz w:val="16"/>
        </w:rPr>
      </w:pPr>
      <w:r w:rsidRPr="00642B72">
        <w:rPr>
          <w:rStyle w:val="StyleUnderline"/>
        </w:rPr>
        <w:t>The</w:t>
      </w:r>
      <w:r w:rsidRPr="00462B27">
        <w:rPr>
          <w:rStyle w:val="StyleUnderline"/>
        </w:rPr>
        <w:t xml:space="preserve"> </w:t>
      </w:r>
      <w:r w:rsidRPr="00462B27">
        <w:rPr>
          <w:rStyle w:val="Emphasis"/>
        </w:rPr>
        <w:t xml:space="preserve">international </w:t>
      </w:r>
      <w:r w:rsidRPr="00017DEF">
        <w:rPr>
          <w:rStyle w:val="Emphasis"/>
          <w:highlight w:val="green"/>
        </w:rPr>
        <w:t>political effects</w:t>
      </w:r>
      <w:r w:rsidRPr="00017DEF">
        <w:rPr>
          <w:rStyle w:val="StyleUnderline"/>
          <w:highlight w:val="green"/>
        </w:rPr>
        <w:t xml:space="preserve"> </w:t>
      </w:r>
      <w:r w:rsidRPr="00642B72">
        <w:rPr>
          <w:rStyle w:val="StyleUnderline"/>
        </w:rPr>
        <w:t xml:space="preserve">will be </w:t>
      </w:r>
      <w:r w:rsidRPr="00017DEF">
        <w:rPr>
          <w:rStyle w:val="StyleUnderline"/>
          <w:highlight w:val="green"/>
        </w:rPr>
        <w:t>equally</w:t>
      </w:r>
      <w:r w:rsidRPr="00462B27">
        <w:rPr>
          <w:rStyle w:val="StyleUnderline"/>
        </w:rPr>
        <w:t xml:space="preserve"> </w:t>
      </w:r>
      <w:r w:rsidRPr="00017DEF">
        <w:rPr>
          <w:rStyle w:val="Emphasis"/>
          <w:highlight w:val="green"/>
        </w:rPr>
        <w:t>damaging</w:t>
      </w:r>
      <w:r w:rsidRPr="00462B27">
        <w:rPr>
          <w:rStyle w:val="StyleUnderline"/>
        </w:rPr>
        <w:t>. The</w:t>
      </w:r>
      <w:r w:rsidRPr="00642B72">
        <w:rPr>
          <w:sz w:val="16"/>
        </w:rPr>
        <w:t xml:space="preserve"> four </w:t>
      </w:r>
      <w:r w:rsidRPr="00462B27">
        <w:rPr>
          <w:rStyle w:val="StyleUnderline"/>
        </w:rPr>
        <w:t xml:space="preserve">structural forces act on each other to produce the </w:t>
      </w:r>
      <w:r w:rsidRPr="00462B27">
        <w:rPr>
          <w:rStyle w:val="Emphasis"/>
        </w:rPr>
        <w:t>more dangerous</w:t>
      </w:r>
      <w:r w:rsidRPr="00642B72">
        <w:rPr>
          <w:sz w:val="16"/>
        </w:rPr>
        <w:t xml:space="preserve">, less prosperous </w:t>
      </w:r>
      <w:r w:rsidRPr="00462B27">
        <w:rPr>
          <w:rStyle w:val="Emphasis"/>
        </w:rPr>
        <w:t>world</w:t>
      </w:r>
      <w:r w:rsidRPr="00462B27">
        <w:rPr>
          <w:rStyle w:val="StyleUnderline"/>
        </w:rPr>
        <w:t xml:space="preserve"> projected here. Illiberal globalization represents geopolitical conflict by</w:t>
      </w:r>
      <w:r w:rsidRPr="00642B72">
        <w:rPr>
          <w:sz w:val="16"/>
        </w:rPr>
        <w:t xml:space="preserve"> (at first) </w:t>
      </w:r>
      <w:r w:rsidRPr="00462B27">
        <w:rPr>
          <w:rStyle w:val="StyleUnderline"/>
        </w:rPr>
        <w:t xml:space="preserve">physically non-kinetic means. </w:t>
      </w:r>
      <w:r w:rsidRPr="00017DEF">
        <w:rPr>
          <w:rStyle w:val="StyleUnderline"/>
          <w:highlight w:val="green"/>
        </w:rPr>
        <w:t>It</w:t>
      </w:r>
      <w:r w:rsidRPr="00462B27">
        <w:rPr>
          <w:rStyle w:val="StyleUnderline"/>
        </w:rPr>
        <w:t xml:space="preserve"> arises from </w:t>
      </w:r>
      <w:r w:rsidRPr="00462B27">
        <w:rPr>
          <w:rStyle w:val="Emphasis"/>
        </w:rPr>
        <w:t>intensifying competition</w:t>
      </w:r>
      <w:r w:rsidRPr="00462B27">
        <w:rPr>
          <w:rStyle w:val="StyleUnderline"/>
        </w:rPr>
        <w:t xml:space="preserve"> among powerful states with divergent interests and identities</w:t>
      </w:r>
      <w:r w:rsidRPr="00642B72">
        <w:rPr>
          <w:sz w:val="16"/>
        </w:rPr>
        <w:t xml:space="preserve">, but in its effects drives down growth </w:t>
      </w:r>
      <w:r w:rsidRPr="00462B27">
        <w:rPr>
          <w:rStyle w:val="StyleUnderline"/>
        </w:rPr>
        <w:t xml:space="preserve">and </w:t>
      </w:r>
      <w:r w:rsidRPr="00017DEF">
        <w:rPr>
          <w:rStyle w:val="Emphasis"/>
          <w:highlight w:val="green"/>
        </w:rPr>
        <w:t>fuels</w:t>
      </w:r>
      <w:r w:rsidRPr="00462B27">
        <w:rPr>
          <w:rStyle w:val="Emphasis"/>
        </w:rPr>
        <w:t xml:space="preserve"> increased </w:t>
      </w:r>
      <w:r w:rsidRPr="00642B72">
        <w:rPr>
          <w:rStyle w:val="Emphasis"/>
        </w:rPr>
        <w:t>nationalism</w:t>
      </w:r>
      <w:r w:rsidRPr="00462B27">
        <w:rPr>
          <w:rStyle w:val="Emphasis"/>
        </w:rPr>
        <w:t>/</w:t>
      </w:r>
      <w:r w:rsidRPr="00017DEF">
        <w:rPr>
          <w:rStyle w:val="Emphasis"/>
          <w:highlight w:val="green"/>
        </w:rPr>
        <w:t>populism</w:t>
      </w:r>
      <w:r w:rsidRPr="00462B27">
        <w:rPr>
          <w:rStyle w:val="StyleUnderline"/>
        </w:rPr>
        <w:t xml:space="preserve">, </w:t>
      </w:r>
      <w:r w:rsidRPr="00017DEF">
        <w:rPr>
          <w:rStyle w:val="StyleUnderline"/>
          <w:highlight w:val="green"/>
        </w:rPr>
        <w:t>which</w:t>
      </w:r>
      <w:r w:rsidRPr="00462B27">
        <w:rPr>
          <w:rStyle w:val="StyleUnderline"/>
        </w:rPr>
        <w:t xml:space="preserve"> further </w:t>
      </w:r>
      <w:r w:rsidRPr="00017DEF">
        <w:rPr>
          <w:rStyle w:val="Emphasis"/>
          <w:highlight w:val="green"/>
        </w:rPr>
        <w:t>contributes to conflict</w:t>
      </w:r>
      <w:r w:rsidRPr="00642B72">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462B27">
        <w:rPr>
          <w:rStyle w:val="StyleUnderline"/>
        </w:rPr>
        <w:t xml:space="preserve">Global </w:t>
      </w:r>
      <w:r w:rsidRPr="00017DEF">
        <w:rPr>
          <w:rStyle w:val="StyleUnderline"/>
          <w:highlight w:val="green"/>
        </w:rPr>
        <w:t xml:space="preserve">Trade Wars Lead to </w:t>
      </w:r>
      <w:r w:rsidRPr="00017DEF">
        <w:rPr>
          <w:rStyle w:val="Emphasis"/>
          <w:highlight w:val="green"/>
        </w:rPr>
        <w:t>World War Three</w:t>
      </w:r>
      <w:r w:rsidRPr="00642B72">
        <w:rPr>
          <w:sz w:val="16"/>
        </w:rPr>
        <w:t>,”21 which examines the pre- World War I period of heightened trade conflict, its contribution to the disaster that followed, and its parallels to the present:</w:t>
      </w:r>
    </w:p>
    <w:p w14:paraId="4FE9FEF4" w14:textId="77777777" w:rsidR="00072362" w:rsidRPr="00AC1A7C" w:rsidRDefault="00072362" w:rsidP="00072362">
      <w:pPr>
        <w:ind w:left="720"/>
        <w:rPr>
          <w:sz w:val="16"/>
        </w:rPr>
      </w:pPr>
      <w:r w:rsidRPr="00462B27">
        <w:rPr>
          <w:rStyle w:val="StyleUnderline"/>
        </w:rPr>
        <w:t>Before the First World War started, powers</w:t>
      </w:r>
      <w:r w:rsidRPr="00AC1A7C">
        <w:rPr>
          <w:sz w:val="16"/>
        </w:rPr>
        <w:t xml:space="preserve"> great and small </w:t>
      </w:r>
      <w:r w:rsidRPr="00462B27">
        <w:rPr>
          <w:rStyle w:val="StyleUnderline"/>
        </w:rPr>
        <w:t>took a variety of steps to thwart</w:t>
      </w:r>
      <w:r w:rsidRPr="00AC1A7C">
        <w:rPr>
          <w:sz w:val="16"/>
        </w:rPr>
        <w:t xml:space="preserve"> the </w:t>
      </w:r>
      <w:r w:rsidRPr="00462B27">
        <w:rPr>
          <w:rStyle w:val="StyleUnderline"/>
        </w:rPr>
        <w:t>globalization</w:t>
      </w:r>
      <w:r w:rsidRPr="00AC1A7C">
        <w:rPr>
          <w:sz w:val="16"/>
        </w:rPr>
        <w:t xml:space="preserve"> of the 19th century. Each of these steps made it easier for the key combatants to conceive of a general war. </w:t>
      </w:r>
      <w:r w:rsidRPr="00462B27">
        <w:rPr>
          <w:rStyle w:val="StyleUnderline"/>
        </w:rPr>
        <w:t xml:space="preserve">We are beginning to see a similar approach to the globalization of the 21st century. One by one, the </w:t>
      </w:r>
      <w:r w:rsidRPr="00017DEF">
        <w:rPr>
          <w:rStyle w:val="Emphasis"/>
          <w:highlight w:val="green"/>
        </w:rPr>
        <w:t>economic constraints</w:t>
      </w:r>
      <w:r w:rsidRPr="00017DEF">
        <w:rPr>
          <w:rStyle w:val="StyleUnderline"/>
          <w:highlight w:val="green"/>
        </w:rPr>
        <w:t xml:space="preserve"> on</w:t>
      </w:r>
      <w:r w:rsidRPr="00462B27">
        <w:rPr>
          <w:rStyle w:val="StyleUnderline"/>
        </w:rPr>
        <w:t xml:space="preserve"> </w:t>
      </w:r>
      <w:r w:rsidRPr="00462B27">
        <w:rPr>
          <w:rStyle w:val="Emphasis"/>
        </w:rPr>
        <w:t xml:space="preserve">military </w:t>
      </w:r>
      <w:r w:rsidRPr="00017DEF">
        <w:rPr>
          <w:rStyle w:val="Emphasis"/>
          <w:highlight w:val="green"/>
        </w:rPr>
        <w:t>aggression</w:t>
      </w:r>
      <w:r w:rsidRPr="00AC1A7C">
        <w:rPr>
          <w:rStyle w:val="StyleUnderline"/>
        </w:rPr>
        <w:t xml:space="preserve"> are </w:t>
      </w:r>
      <w:r w:rsidRPr="00017DEF">
        <w:rPr>
          <w:rStyle w:val="Emphasis"/>
          <w:highlight w:val="green"/>
        </w:rPr>
        <w:t>eroding</w:t>
      </w:r>
      <w:r w:rsidRPr="00AC1A7C">
        <w:rPr>
          <w:sz w:val="16"/>
        </w:rPr>
        <w:t>. And too many have forgotten—or never knew—how this played out a century ago.</w:t>
      </w:r>
    </w:p>
    <w:p w14:paraId="5EE6B280" w14:textId="77777777" w:rsidR="00072362" w:rsidRPr="00AC1A7C" w:rsidRDefault="00072362" w:rsidP="00072362">
      <w:pPr>
        <w:ind w:left="720"/>
        <w:rPr>
          <w:sz w:val="16"/>
          <w:szCs w:val="16"/>
        </w:rPr>
      </w:pPr>
      <w:r w:rsidRPr="00AC1A7C">
        <w:rPr>
          <w:sz w:val="16"/>
          <w:szCs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535ACCDD" w14:textId="77777777" w:rsidR="00072362" w:rsidRPr="00AC1A7C" w:rsidRDefault="00072362" w:rsidP="00072362">
      <w:pPr>
        <w:ind w:left="720"/>
        <w:rPr>
          <w:sz w:val="16"/>
        </w:rPr>
      </w:pPr>
      <w:r w:rsidRPr="00AC1A7C">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AC1A7C">
        <w:rPr>
          <w:rStyle w:val="Emphasis"/>
        </w:rPr>
        <w:t>trade wars</w:t>
      </w:r>
      <w:r w:rsidRPr="00AC1A7C">
        <w:rPr>
          <w:sz w:val="16"/>
        </w:rPr>
        <w:t xml:space="preserve">, and currency conflicts that preceded 1914 </w:t>
      </w:r>
      <w:r w:rsidRPr="00AC1A7C">
        <w:rPr>
          <w:rStyle w:val="StyleUnderline"/>
        </w:rPr>
        <w:t xml:space="preserve">were </w:t>
      </w:r>
      <w:r w:rsidRPr="00AC1A7C">
        <w:rPr>
          <w:rStyle w:val="Emphasis"/>
        </w:rPr>
        <w:t>harbingers</w:t>
      </w:r>
      <w:r w:rsidRPr="00AC1A7C">
        <w:rPr>
          <w:rStyle w:val="StyleUnderline"/>
        </w:rPr>
        <w:t xml:space="preserve"> of</w:t>
      </w:r>
      <w:r w:rsidRPr="00AC1A7C">
        <w:rPr>
          <w:sz w:val="16"/>
        </w:rPr>
        <w:t xml:space="preserve"> the </w:t>
      </w:r>
      <w:r w:rsidRPr="00AC1A7C">
        <w:rPr>
          <w:rStyle w:val="StyleUnderline"/>
        </w:rPr>
        <w:t>devastation</w:t>
      </w:r>
      <w:r w:rsidRPr="00AC1A7C">
        <w:rPr>
          <w:sz w:val="16"/>
        </w:rPr>
        <w:t xml:space="preserve"> to come. European governments did not necessarily want to ignite a war among the great powers. </w:t>
      </w:r>
      <w:r w:rsidRPr="00AC1A7C">
        <w:rPr>
          <w:rStyle w:val="StyleUnderline"/>
        </w:rPr>
        <w:t>By reducing</w:t>
      </w:r>
      <w:r w:rsidRPr="00AC1A7C">
        <w:rPr>
          <w:sz w:val="16"/>
        </w:rPr>
        <w:t xml:space="preserve"> their </w:t>
      </w:r>
      <w:r w:rsidRPr="00AC1A7C">
        <w:rPr>
          <w:rStyle w:val="StyleUnderline"/>
        </w:rPr>
        <w:t>interdependence</w:t>
      </w:r>
      <w:r w:rsidRPr="00AC1A7C">
        <w:rPr>
          <w:sz w:val="16"/>
        </w:rPr>
        <w:t xml:space="preserve">, however, </w:t>
      </w:r>
      <w:r w:rsidRPr="00AC1A7C">
        <w:rPr>
          <w:rStyle w:val="StyleUnderline"/>
        </w:rPr>
        <w:t>they made that option conceivable</w:t>
      </w:r>
      <w:r w:rsidRPr="00AC1A7C">
        <w:rPr>
          <w:sz w:val="16"/>
        </w:rPr>
        <w:t>.</w:t>
      </w:r>
    </w:p>
    <w:p w14:paraId="5D72177F" w14:textId="77777777" w:rsidR="00072362" w:rsidRDefault="00072362" w:rsidP="00072362">
      <w:pPr>
        <w:ind w:left="720"/>
        <w:rPr>
          <w:sz w:val="16"/>
        </w:rPr>
      </w:pPr>
      <w:r w:rsidRPr="00AC1A7C">
        <w:rPr>
          <w:sz w:val="16"/>
        </w:rPr>
        <w:t xml:space="preserve">…the backlash to globalization that preceded the Great War seems to be reprised in the current moment. Indeed, there are ways in which </w:t>
      </w:r>
      <w:r w:rsidRPr="00AC1A7C">
        <w:rPr>
          <w:rStyle w:val="StyleUnderline"/>
        </w:rPr>
        <w:t xml:space="preserve">the </w:t>
      </w:r>
      <w:r w:rsidRPr="00AC1A7C">
        <w:rPr>
          <w:rStyle w:val="Emphasis"/>
        </w:rPr>
        <w:t>current moment</w:t>
      </w:r>
      <w:r w:rsidRPr="00AC1A7C">
        <w:rPr>
          <w:rStyle w:val="StyleUnderline"/>
        </w:rPr>
        <w:t xml:space="preserve"> is </w:t>
      </w:r>
      <w:r w:rsidRPr="00AC1A7C">
        <w:rPr>
          <w:rStyle w:val="Emphasis"/>
        </w:rPr>
        <w:t>scarier</w:t>
      </w:r>
      <w:r w:rsidRPr="00AC1A7C">
        <w:rPr>
          <w:rStyle w:val="StyleUnderline"/>
        </w:rPr>
        <w:t xml:space="preserve"> than the </w:t>
      </w:r>
      <w:r w:rsidRPr="00AC1A7C">
        <w:rPr>
          <w:rStyle w:val="Emphasis"/>
        </w:rPr>
        <w:t>pre-1914</w:t>
      </w:r>
      <w:r w:rsidRPr="00AC1A7C">
        <w:rPr>
          <w:rStyle w:val="StyleUnderline"/>
        </w:rPr>
        <w:t xml:space="preserve"> era</w:t>
      </w:r>
      <w:r w:rsidRPr="00AC1A7C">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017DEF">
        <w:rPr>
          <w:rStyle w:val="StyleUnderline"/>
          <w:highlight w:val="green"/>
        </w:rPr>
        <w:t>there are</w:t>
      </w:r>
      <w:r w:rsidRPr="00462B27">
        <w:rPr>
          <w:rStyle w:val="StyleUnderline"/>
        </w:rPr>
        <w:t xml:space="preserve"> far too </w:t>
      </w:r>
      <w:r w:rsidRPr="00017DEF">
        <w:rPr>
          <w:rStyle w:val="StyleUnderline"/>
          <w:highlight w:val="green"/>
        </w:rPr>
        <w:t xml:space="preserve">many </w:t>
      </w:r>
      <w:r w:rsidRPr="00017DEF">
        <w:rPr>
          <w:rStyle w:val="Emphasis"/>
          <w:highlight w:val="green"/>
        </w:rPr>
        <w:t>hot spots</w:t>
      </w:r>
      <w:r w:rsidRPr="00AC1A7C">
        <w:rPr>
          <w:sz w:val="16"/>
        </w:rPr>
        <w:t xml:space="preserve">—the </w:t>
      </w:r>
      <w:r w:rsidRPr="00017DEF">
        <w:rPr>
          <w:rStyle w:val="Emphasis"/>
          <w:highlight w:val="green"/>
        </w:rPr>
        <w:t>Korea</w:t>
      </w:r>
      <w:r w:rsidRPr="00AC1A7C">
        <w:rPr>
          <w:sz w:val="16"/>
        </w:rPr>
        <w:t xml:space="preserve">n peninsula, </w:t>
      </w:r>
      <w:r w:rsidRPr="00462B27">
        <w:rPr>
          <w:rStyle w:val="StyleUnderline"/>
        </w:rPr>
        <w:t xml:space="preserve">the </w:t>
      </w:r>
      <w:r w:rsidRPr="00017DEF">
        <w:rPr>
          <w:rStyle w:val="Emphasis"/>
          <w:highlight w:val="green"/>
        </w:rPr>
        <w:t>S</w:t>
      </w:r>
      <w:r w:rsidRPr="00AC1A7C">
        <w:rPr>
          <w:sz w:val="16"/>
        </w:rPr>
        <w:t xml:space="preserve">outh </w:t>
      </w:r>
      <w:r w:rsidRPr="00017DEF">
        <w:rPr>
          <w:rStyle w:val="Emphasis"/>
          <w:highlight w:val="green"/>
        </w:rPr>
        <w:t>C</w:t>
      </w:r>
      <w:r w:rsidRPr="00AC1A7C">
        <w:rPr>
          <w:sz w:val="16"/>
        </w:rPr>
        <w:t xml:space="preserve">hina </w:t>
      </w:r>
      <w:r w:rsidRPr="00017DEF">
        <w:rPr>
          <w:rStyle w:val="Emphasis"/>
          <w:highlight w:val="green"/>
        </w:rPr>
        <w:t>S</w:t>
      </w:r>
      <w:r w:rsidRPr="00AC1A7C">
        <w:rPr>
          <w:sz w:val="16"/>
        </w:rPr>
        <w:t xml:space="preserve">ea, </w:t>
      </w:r>
      <w:r w:rsidRPr="00017DEF">
        <w:rPr>
          <w:rStyle w:val="Emphasis"/>
          <w:highlight w:val="green"/>
        </w:rPr>
        <w:t>Taiwan</w:t>
      </w:r>
      <w:r w:rsidRPr="00AC1A7C">
        <w:rPr>
          <w:rStyle w:val="StyleUnderline"/>
        </w:rPr>
        <w:t xml:space="preserve">—where the </w:t>
      </w:r>
      <w:r w:rsidRPr="00AC1A7C">
        <w:rPr>
          <w:rStyle w:val="Emphasis"/>
        </w:rPr>
        <w:t>kindling</w:t>
      </w:r>
      <w:r w:rsidRPr="00AC1A7C">
        <w:rPr>
          <w:rStyle w:val="StyleUnderline"/>
        </w:rPr>
        <w:t xml:space="preserve"> seems </w:t>
      </w:r>
      <w:r w:rsidRPr="00AC1A7C">
        <w:rPr>
          <w:rStyle w:val="Emphasis"/>
        </w:rPr>
        <w:t>awfully dry</w:t>
      </w:r>
      <w:r w:rsidRPr="00AC1A7C">
        <w:rPr>
          <w:sz w:val="16"/>
        </w:rPr>
        <w:t>.</w:t>
      </w:r>
    </w:p>
    <w:p w14:paraId="588D7C86" w14:textId="77777777" w:rsidR="007722D1" w:rsidRDefault="007722D1" w:rsidP="007722D1">
      <w:pPr>
        <w:pStyle w:val="Heading2"/>
      </w:pPr>
      <w:r>
        <w:t>OFF</w:t>
      </w:r>
    </w:p>
    <w:p w14:paraId="46EF0E4D" w14:textId="77777777" w:rsidR="007722D1" w:rsidRDefault="007722D1" w:rsidP="007722D1">
      <w:pPr>
        <w:pStyle w:val="Heading3"/>
      </w:pPr>
      <w:r>
        <w:t>1NC---</w:t>
      </w:r>
      <w:proofErr w:type="spellStart"/>
      <w:r>
        <w:t>Ev</w:t>
      </w:r>
      <w:proofErr w:type="spellEnd"/>
      <w:r>
        <w:t xml:space="preserve"> Ethics Shell</w:t>
      </w:r>
    </w:p>
    <w:p w14:paraId="5C046FD8" w14:textId="77777777" w:rsidR="007722D1" w:rsidRPr="00217883" w:rsidRDefault="007722D1" w:rsidP="007722D1">
      <w:proofErr w:type="spellStart"/>
      <w:r>
        <w:t>Ev</w:t>
      </w:r>
      <w:proofErr w:type="spellEnd"/>
      <w:r>
        <w:t xml:space="preserve"> Ethics</w:t>
      </w:r>
    </w:p>
    <w:p w14:paraId="3143A370" w14:textId="77777777" w:rsidR="007722D1" w:rsidRDefault="007722D1" w:rsidP="007722D1">
      <w:pPr>
        <w:pStyle w:val="Heading4"/>
      </w:pPr>
      <w:proofErr w:type="spellStart"/>
      <w:r>
        <w:t>Interp</w:t>
      </w:r>
      <w:proofErr w:type="spellEnd"/>
      <w:r>
        <w:t xml:space="preserve">: </w:t>
      </w:r>
      <w:r w:rsidRPr="00F803CF">
        <w:t xml:space="preserve">Full paragraphs must be cut properly and not conceal information, regardless of perceived relevancy. </w:t>
      </w:r>
    </w:p>
    <w:p w14:paraId="0AE1BDBB" w14:textId="77777777" w:rsidR="007722D1" w:rsidRDefault="007722D1" w:rsidP="007722D1"/>
    <w:p w14:paraId="113871B3" w14:textId="77777777" w:rsidR="007722D1" w:rsidRDefault="007722D1" w:rsidP="007722D1">
      <w:pPr>
        <w:pStyle w:val="Heading4"/>
      </w:pPr>
      <w:r w:rsidRPr="00F803CF">
        <w:t xml:space="preserve">Cutting cards in the middle of a paragraph allows debaters to manipulate evidence and strategically leave out what contradicts with their arguments – putting rest of the uncut paragraph in the doc solves all your offense unless your intent was to cheat which is even worse.   </w:t>
      </w:r>
    </w:p>
    <w:p w14:paraId="3D6E8D6F" w14:textId="77777777" w:rsidR="007722D1" w:rsidRPr="00217883" w:rsidRDefault="007722D1" w:rsidP="007722D1"/>
    <w:p w14:paraId="5534B802" w14:textId="7DEB3FA8" w:rsidR="007722D1" w:rsidRDefault="007722D1" w:rsidP="007722D1">
      <w:pPr>
        <w:pStyle w:val="Heading4"/>
      </w:pPr>
      <w:r>
        <w:t>Violation---</w:t>
      </w:r>
      <w:r>
        <w:t>Insert SS</w:t>
      </w:r>
    </w:p>
    <w:p w14:paraId="49494E3A" w14:textId="1EFCCF81" w:rsidR="007722D1" w:rsidRDefault="002B20C5" w:rsidP="007722D1">
      <w:r w:rsidRPr="002B20C5">
        <w:drawing>
          <wp:inline distT="0" distB="0" distL="0" distR="0" wp14:anchorId="7EE284A9" wp14:editId="530841AD">
            <wp:extent cx="4473328" cy="5540220"/>
            <wp:effectExtent l="0" t="0" r="3810" b="381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4473328" cy="5540220"/>
                    </a:xfrm>
                    <a:prstGeom prst="rect">
                      <a:avLst/>
                    </a:prstGeom>
                  </pic:spPr>
                </pic:pic>
              </a:graphicData>
            </a:graphic>
          </wp:inline>
        </w:drawing>
      </w:r>
    </w:p>
    <w:p w14:paraId="196A92B3" w14:textId="6112EAD2" w:rsidR="00FD5A77" w:rsidRDefault="00FD5A77" w:rsidP="007722D1">
      <w:r w:rsidRPr="00FD5A77">
        <w:drawing>
          <wp:inline distT="0" distB="0" distL="0" distR="0" wp14:anchorId="2DC77506" wp14:editId="4CE79532">
            <wp:extent cx="8091052" cy="2840356"/>
            <wp:effectExtent l="0" t="0" r="5715"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a:stretch>
                      <a:fillRect/>
                    </a:stretch>
                  </pic:blipFill>
                  <pic:spPr>
                    <a:xfrm>
                      <a:off x="0" y="0"/>
                      <a:ext cx="8097385" cy="2842579"/>
                    </a:xfrm>
                    <a:prstGeom prst="rect">
                      <a:avLst/>
                    </a:prstGeom>
                  </pic:spPr>
                </pic:pic>
              </a:graphicData>
            </a:graphic>
          </wp:inline>
        </w:drawing>
      </w:r>
    </w:p>
    <w:p w14:paraId="1C4AD034" w14:textId="124D91B6" w:rsidR="007722D1" w:rsidRPr="00217883" w:rsidRDefault="007722D1" w:rsidP="007722D1">
      <w:pPr>
        <w:pStyle w:val="Heading4"/>
      </w:pPr>
      <w:r w:rsidRPr="00F803CF">
        <w:t>This is a reason to reject the team—miscutting evidence is academic misconduct that should disqualify any other argument they make in the debate from counting on the record—a brilliant, plagiarized paper or speech would still get a zero</w:t>
      </w:r>
      <w:r>
        <w:t xml:space="preserve">---it’s the only portable skill we take from debate and </w:t>
      </w:r>
      <w:proofErr w:type="spellStart"/>
      <w:r>
        <w:t>ev</w:t>
      </w:r>
      <w:proofErr w:type="spellEnd"/>
      <w:r>
        <w:t xml:space="preserve"> ethics obscures the ability the engage with the </w:t>
      </w:r>
      <w:proofErr w:type="spellStart"/>
      <w:r>
        <w:t>aff</w:t>
      </w:r>
      <w:proofErr w:type="spellEnd"/>
      <w:r>
        <w:t xml:space="preserve"> insofar as they have cheated and all their </w:t>
      </w:r>
      <w:proofErr w:type="spellStart"/>
      <w:r>
        <w:t>args</w:t>
      </w:r>
      <w:proofErr w:type="spellEnd"/>
      <w:r>
        <w:t xml:space="preserve"> are epistemologically suspect---ow any other layer of debate or any of their theory arguments---it’s a sequencing question and a </w:t>
      </w:r>
      <w:proofErr w:type="spellStart"/>
      <w:r>
        <w:t>preeq</w:t>
      </w:r>
      <w:proofErr w:type="spellEnd"/>
      <w:r>
        <w:t xml:space="preserve"> to engaging in the debate or allowing the </w:t>
      </w:r>
      <w:proofErr w:type="spellStart"/>
      <w:r>
        <w:t>aff</w:t>
      </w:r>
      <w:proofErr w:type="spellEnd"/>
      <w:r>
        <w:t xml:space="preserve"> to finish this round---</w:t>
      </w:r>
      <w:proofErr w:type="spellStart"/>
      <w:r>
        <w:t>im</w:t>
      </w:r>
      <w:proofErr w:type="spellEnd"/>
      <w:r>
        <w:t xml:space="preserve"> willing to stake the round on it. </w:t>
      </w:r>
    </w:p>
    <w:p w14:paraId="5E2102DC" w14:textId="77777777" w:rsidR="008035B8" w:rsidRDefault="008035B8" w:rsidP="008035B8">
      <w:pPr>
        <w:pStyle w:val="Heading3"/>
        <w:rPr>
          <w:rFonts w:ascii="Times New Roman" w:hAnsi="Times New Roman" w:cs="Times New Roman"/>
        </w:rPr>
      </w:pPr>
      <w:r>
        <w:t>Framework</w:t>
      </w:r>
    </w:p>
    <w:p w14:paraId="3377A683" w14:textId="77777777" w:rsidR="008035B8" w:rsidRDefault="008035B8" w:rsidP="008035B8">
      <w:pPr>
        <w:pStyle w:val="Heading4"/>
      </w:pPr>
      <w:r>
        <w:rPr>
          <w:rFonts w:cs="Calibri"/>
          <w:color w:val="000000"/>
          <w:szCs w:val="26"/>
        </w:rPr>
        <w:t>I value morality, because every other value begs the question of what is right or what is wrong.</w:t>
      </w:r>
    </w:p>
    <w:p w14:paraId="103BBB58" w14:textId="77777777" w:rsidR="008035B8" w:rsidRDefault="008035B8" w:rsidP="008035B8">
      <w:pPr>
        <w:pStyle w:val="Heading4"/>
      </w:pPr>
      <w:r>
        <w:rPr>
          <w:rFonts w:cs="Calibri"/>
          <w:color w:val="000000"/>
          <w:szCs w:val="26"/>
        </w:rPr>
        <w:t>The government should prioritize the well-being of the general population. This is because government officials don’t know how policies will affect abstract concepts like freedom or dignity for every single person. What they do know is whether a policy will be net good or net bad for the well-being of everyone in a country. </w:t>
      </w:r>
    </w:p>
    <w:p w14:paraId="5E8EEAF2" w14:textId="77777777" w:rsidR="008035B8" w:rsidRDefault="008035B8" w:rsidP="008035B8">
      <w:pPr>
        <w:pStyle w:val="Heading4"/>
      </w:pPr>
      <w:r>
        <w:rPr>
          <w:rFonts w:cs="Calibri"/>
          <w:color w:val="000000"/>
          <w:szCs w:val="26"/>
        </w:rPr>
        <w:t>Thus, the standard is maximizing expected well-being.</w:t>
      </w:r>
    </w:p>
    <w:p w14:paraId="60ACAEFC" w14:textId="77777777" w:rsidR="00A95652" w:rsidRDefault="00A95652" w:rsidP="00B55AD5"/>
    <w:p w14:paraId="4DEB00EB" w14:textId="77777777" w:rsidR="004A4945" w:rsidRPr="000D0758" w:rsidRDefault="004A4945" w:rsidP="004A4945">
      <w:pPr>
        <w:keepNext/>
        <w:keepLines/>
        <w:spacing w:before="40" w:after="0"/>
        <w:outlineLvl w:val="3"/>
        <w:rPr>
          <w:rFonts w:eastAsia="MS Gothic"/>
          <w:b/>
          <w:iCs/>
          <w:sz w:val="26"/>
        </w:rPr>
      </w:pPr>
      <w:r w:rsidRPr="000D0758">
        <w:rPr>
          <w:rFonts w:eastAsia="MS Gothic"/>
          <w:b/>
          <w:iCs/>
          <w:sz w:val="26"/>
        </w:rPr>
        <w:t xml:space="preserve">1] Pleasure and pain are </w:t>
      </w:r>
      <w:r w:rsidRPr="000D0758">
        <w:rPr>
          <w:rFonts w:eastAsia="MS Gothic"/>
          <w:b/>
          <w:iCs/>
          <w:sz w:val="26"/>
          <w:u w:val="single"/>
        </w:rPr>
        <w:t>intrinsic value</w:t>
      </w:r>
      <w:r w:rsidRPr="000D0758">
        <w:rPr>
          <w:rFonts w:eastAsia="MS Gothic"/>
          <w:b/>
          <w:iCs/>
          <w:sz w:val="26"/>
        </w:rPr>
        <w:t xml:space="preserve"> and </w:t>
      </w:r>
      <w:r w:rsidRPr="000D0758">
        <w:rPr>
          <w:rFonts w:eastAsia="MS Gothic"/>
          <w:b/>
          <w:iCs/>
          <w:sz w:val="26"/>
          <w:u w:val="single"/>
        </w:rPr>
        <w:t>disvalue</w:t>
      </w:r>
    </w:p>
    <w:p w14:paraId="4B8F22AB" w14:textId="77777777" w:rsidR="004A4945" w:rsidRPr="000D0758" w:rsidRDefault="004A4945" w:rsidP="004A4945">
      <w:pPr>
        <w:rPr>
          <w:rFonts w:eastAsia="Cambria"/>
          <w:b/>
          <w:bCs/>
          <w:sz w:val="26"/>
        </w:rPr>
      </w:pPr>
      <w:r w:rsidRPr="000D0758">
        <w:rPr>
          <w:rFonts w:eastAsia="Cambria"/>
          <w:b/>
          <w:bCs/>
          <w:sz w:val="26"/>
        </w:rPr>
        <w:t>Blum et al. 18</w:t>
      </w:r>
    </w:p>
    <w:p w14:paraId="4D31D828" w14:textId="77777777" w:rsidR="004A4945" w:rsidRPr="000D0758" w:rsidRDefault="004A4945" w:rsidP="004A4945">
      <w:pPr>
        <w:rPr>
          <w:rFonts w:eastAsia="Cambria"/>
          <w:sz w:val="16"/>
          <w:szCs w:val="16"/>
        </w:rPr>
      </w:pPr>
      <w:r w:rsidRPr="000D0758">
        <w:rPr>
          <w:rFonts w:eastAsia="Cambria"/>
          <w:sz w:val="16"/>
          <w:szCs w:val="16"/>
        </w:rPr>
        <w:t xml:space="preserve">Kenneth Blum, 1Department of Psychiatry, </w:t>
      </w:r>
      <w:proofErr w:type="spellStart"/>
      <w:r w:rsidRPr="000D0758">
        <w:rPr>
          <w:rFonts w:eastAsia="Cambria"/>
          <w:sz w:val="16"/>
          <w:szCs w:val="16"/>
        </w:rPr>
        <w:t>Boonshoft</w:t>
      </w:r>
      <w:proofErr w:type="spellEnd"/>
      <w:r w:rsidRPr="000D0758">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0D0758">
        <w:rPr>
          <w:rFonts w:eastAsia="Cambria"/>
          <w:sz w:val="16"/>
          <w:szCs w:val="16"/>
        </w:rPr>
        <w:t>Nupathways</w:t>
      </w:r>
      <w:proofErr w:type="spellEnd"/>
      <w:r w:rsidRPr="000D0758">
        <w:rPr>
          <w:rFonts w:eastAsia="Cambria"/>
          <w:sz w:val="16"/>
          <w:szCs w:val="16"/>
        </w:rPr>
        <w:t xml:space="preserve"> Inc., </w:t>
      </w:r>
      <w:proofErr w:type="spellStart"/>
      <w:r w:rsidRPr="000D0758">
        <w:rPr>
          <w:rFonts w:eastAsia="Cambria"/>
          <w:sz w:val="16"/>
          <w:szCs w:val="16"/>
        </w:rPr>
        <w:t>Innsbrook</w:t>
      </w:r>
      <w:proofErr w:type="spellEnd"/>
      <w:r w:rsidRPr="000D0758">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0D0758">
        <w:rPr>
          <w:rFonts w:eastAsia="Cambria"/>
          <w:sz w:val="16"/>
          <w:szCs w:val="16"/>
        </w:rPr>
        <w:t>Lederach</w:t>
      </w:r>
      <w:proofErr w:type="spellEnd"/>
      <w:r w:rsidRPr="000D0758">
        <w:rPr>
          <w:rFonts w:eastAsia="Cambria"/>
          <w:sz w:val="16"/>
          <w:szCs w:val="16"/>
        </w:rPr>
        <w:t xml:space="preserve">, PA., USA 12National Human Genome Center at Howard University, Washington, DC., USA, Marjorie </w:t>
      </w:r>
      <w:proofErr w:type="spellStart"/>
      <w:r w:rsidRPr="000D0758">
        <w:rPr>
          <w:rFonts w:eastAsia="Cambria"/>
          <w:sz w:val="16"/>
          <w:szCs w:val="16"/>
        </w:rPr>
        <w:t>Gondré</w:t>
      </w:r>
      <w:proofErr w:type="spellEnd"/>
      <w:r w:rsidRPr="000D0758">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D0758">
        <w:rPr>
          <w:rFonts w:eastAsia="Cambria"/>
          <w:sz w:val="16"/>
          <w:szCs w:val="16"/>
        </w:rPr>
        <w:t>Modestino</w:t>
      </w:r>
      <w:proofErr w:type="spellEnd"/>
      <w:r w:rsidRPr="000D0758">
        <w:rPr>
          <w:rFonts w:eastAsia="Cambria"/>
          <w:sz w:val="16"/>
          <w:szCs w:val="16"/>
        </w:rPr>
        <w:t xml:space="preserve">, 14Department of Psychology, Curry College, Milton, MA, USA, Rajendra D </w:t>
      </w:r>
      <w:proofErr w:type="spellStart"/>
      <w:r w:rsidRPr="000D0758">
        <w:rPr>
          <w:rFonts w:eastAsia="Cambria"/>
          <w:sz w:val="16"/>
          <w:szCs w:val="16"/>
        </w:rPr>
        <w:t>Badgaiyan</w:t>
      </w:r>
      <w:proofErr w:type="spellEnd"/>
      <w:r w:rsidRPr="000D0758">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0D0758">
          <w:rPr>
            <w:rFonts w:eastAsia="Cambria"/>
            <w:sz w:val="16"/>
            <w:szCs w:val="16"/>
          </w:rPr>
          <w:t>https://www.ncbi.nlm.nih.gov/pmc/articles/PMC6446569/</w:t>
        </w:r>
      </w:hyperlink>
      <w:r w:rsidRPr="000D0758">
        <w:rPr>
          <w:rFonts w:eastAsia="Cambria"/>
          <w:sz w:val="16"/>
          <w:szCs w:val="16"/>
        </w:rPr>
        <w:t>, R.S.</w:t>
      </w:r>
    </w:p>
    <w:p w14:paraId="0C3E4ECD" w14:textId="77777777" w:rsidR="004A4945" w:rsidRPr="000D0758" w:rsidRDefault="004A4945" w:rsidP="004A4945">
      <w:pPr>
        <w:rPr>
          <w:rFonts w:eastAsia="Cambria"/>
          <w:sz w:val="16"/>
        </w:rPr>
      </w:pPr>
      <w:r w:rsidRPr="000D0758">
        <w:rPr>
          <w:rFonts w:eastAsia="Cambria"/>
          <w:b/>
          <w:bCs/>
          <w:highlight w:val="green"/>
          <w:u w:val="single"/>
        </w:rPr>
        <w:t>Pleasure</w:t>
      </w:r>
      <w:r w:rsidRPr="000D0758">
        <w:rPr>
          <w:rFonts w:eastAsia="Cambria"/>
          <w:u w:val="single"/>
        </w:rPr>
        <w:t xml:space="preserve"> is not only</w:t>
      </w:r>
      <w:r w:rsidRPr="000D0758">
        <w:rPr>
          <w:rFonts w:eastAsia="Cambria"/>
          <w:sz w:val="16"/>
        </w:rPr>
        <w:t xml:space="preserve"> one of the three </w:t>
      </w:r>
      <w:r w:rsidRPr="000D0758">
        <w:rPr>
          <w:rFonts w:eastAsia="Cambria"/>
          <w:u w:val="single"/>
        </w:rPr>
        <w:t xml:space="preserve">primary reward </w:t>
      </w:r>
      <w:proofErr w:type="gramStart"/>
      <w:r w:rsidRPr="000D0758">
        <w:rPr>
          <w:rFonts w:eastAsia="Cambria"/>
          <w:u w:val="single"/>
        </w:rPr>
        <w:t>functions</w:t>
      </w:r>
      <w:proofErr w:type="gramEnd"/>
      <w:r w:rsidRPr="000D0758">
        <w:rPr>
          <w:rFonts w:eastAsia="Cambria"/>
          <w:sz w:val="16"/>
        </w:rPr>
        <w:t xml:space="preserve"> but </w:t>
      </w:r>
      <w:r w:rsidRPr="000D0758">
        <w:rPr>
          <w:rFonts w:eastAsia="Cambria"/>
          <w:u w:val="single"/>
        </w:rPr>
        <w:t xml:space="preserve">it also </w:t>
      </w:r>
      <w:r w:rsidRPr="000D0758">
        <w:rPr>
          <w:rFonts w:eastAsia="Cambria"/>
          <w:b/>
          <w:bCs/>
          <w:highlight w:val="green"/>
          <w:u w:val="single"/>
        </w:rPr>
        <w:t>defines reward.</w:t>
      </w:r>
      <w:r w:rsidRPr="000D0758">
        <w:rPr>
          <w:rFonts w:eastAsia="Cambria"/>
          <w:sz w:val="16"/>
        </w:rPr>
        <w:t xml:space="preserve"> As homeostasis explains the </w:t>
      </w:r>
      <w:r w:rsidRPr="000D0758">
        <w:rPr>
          <w:rFonts w:eastAsia="Cambria"/>
          <w:u w:val="single"/>
        </w:rPr>
        <w:t>functions of</w:t>
      </w:r>
      <w:r w:rsidRPr="000D0758">
        <w:rPr>
          <w:rFonts w:eastAsia="Cambria"/>
          <w:sz w:val="16"/>
        </w:rPr>
        <w:t xml:space="preserve"> only a limited number of </w:t>
      </w:r>
      <w:r w:rsidRPr="000D0758">
        <w:rPr>
          <w:rFonts w:eastAsia="Cambria"/>
          <w:u w:val="single"/>
        </w:rPr>
        <w:t>rewards, the</w:t>
      </w:r>
      <w:r w:rsidRPr="000D0758">
        <w:rPr>
          <w:rFonts w:eastAsia="Cambria"/>
          <w:sz w:val="16"/>
        </w:rPr>
        <w:t xml:space="preserve"> principal </w:t>
      </w:r>
      <w:r w:rsidRPr="000D0758">
        <w:rPr>
          <w:rFonts w:eastAsia="Cambria"/>
          <w:highlight w:val="green"/>
          <w:u w:val="single"/>
        </w:rPr>
        <w:t>reason why particular stimuli</w:t>
      </w:r>
      <w:r w:rsidRPr="000D0758">
        <w:rPr>
          <w:rFonts w:eastAsia="Cambria"/>
          <w:u w:val="single"/>
        </w:rPr>
        <w:t xml:space="preserve">, objects, events, situations, and activities </w:t>
      </w:r>
      <w:r w:rsidRPr="000D0758">
        <w:rPr>
          <w:rFonts w:eastAsia="Cambria"/>
          <w:highlight w:val="green"/>
          <w:u w:val="single"/>
        </w:rPr>
        <w:t>are rewarding</w:t>
      </w:r>
      <w:r w:rsidRPr="000D0758">
        <w:rPr>
          <w:rFonts w:eastAsia="Cambria"/>
          <w:sz w:val="16"/>
        </w:rPr>
        <w:t xml:space="preserve"> may be </w:t>
      </w:r>
      <w:r w:rsidRPr="000D0758">
        <w:rPr>
          <w:rFonts w:eastAsia="Cambria"/>
          <w:highlight w:val="green"/>
          <w:u w:val="single"/>
        </w:rPr>
        <w:t>due to pleasure.</w:t>
      </w:r>
      <w:r w:rsidRPr="000D0758">
        <w:rPr>
          <w:rFonts w:eastAsia="Cambria"/>
          <w:sz w:val="16"/>
        </w:rPr>
        <w:t xml:space="preserve"> This applies </w:t>
      </w:r>
      <w:proofErr w:type="gramStart"/>
      <w:r w:rsidRPr="000D0758">
        <w:rPr>
          <w:rFonts w:eastAsia="Cambria"/>
          <w:sz w:val="16"/>
        </w:rPr>
        <w:t>first of all</w:t>
      </w:r>
      <w:proofErr w:type="gramEnd"/>
      <w:r w:rsidRPr="000D0758">
        <w:rPr>
          <w:rFonts w:eastAsia="Cambria"/>
          <w:sz w:val="16"/>
        </w:rPr>
        <w:t xml:space="preserve"> to sex and to the primary homeostatic rewards of food and liquid and extends to money, taste, beauty, social encounters and nonmaterial, internally set, and intrinsic rewards. </w:t>
      </w:r>
      <w:r w:rsidRPr="000D0758">
        <w:rPr>
          <w:rFonts w:eastAsia="Cambria"/>
          <w:highlight w:val="green"/>
          <w:u w:val="single"/>
        </w:rPr>
        <w:t>Pleasure</w:t>
      </w:r>
      <w:r w:rsidRPr="000D0758">
        <w:rPr>
          <w:rFonts w:eastAsia="Cambria"/>
          <w:u w:val="single"/>
        </w:rPr>
        <w:t>, as the primary effect of rewards</w:t>
      </w:r>
      <w:r w:rsidRPr="000D0758">
        <w:rPr>
          <w:rFonts w:eastAsia="Cambria"/>
          <w:sz w:val="16"/>
        </w:rPr>
        <w:t xml:space="preserve">, drives the prime reward functions of learning, approach behavior, and decision making and </w:t>
      </w:r>
      <w:r w:rsidRPr="000D0758">
        <w:rPr>
          <w:rFonts w:eastAsia="Cambria"/>
          <w:highlight w:val="green"/>
          <w:u w:val="single"/>
        </w:rPr>
        <w:t xml:space="preserve">provides the </w:t>
      </w:r>
      <w:r w:rsidRPr="000D0758">
        <w:rPr>
          <w:rFonts w:eastAsia="Cambria"/>
          <w:b/>
          <w:bCs/>
          <w:highlight w:val="green"/>
          <w:u w:val="single"/>
        </w:rPr>
        <w:t>basis for hedonic theories</w:t>
      </w:r>
      <w:r w:rsidRPr="000D0758">
        <w:rPr>
          <w:rFonts w:eastAsia="Cambria"/>
          <w:u w:val="single"/>
        </w:rPr>
        <w:t xml:space="preserve"> of reward function. </w:t>
      </w:r>
      <w:r w:rsidRPr="000D0758">
        <w:rPr>
          <w:rFonts w:eastAsia="Cambria"/>
          <w:highlight w:val="green"/>
          <w:u w:val="single"/>
        </w:rPr>
        <w:t>We are attracted by</w:t>
      </w:r>
      <w:r w:rsidRPr="000D0758">
        <w:rPr>
          <w:rFonts w:eastAsia="Cambria"/>
          <w:sz w:val="16"/>
        </w:rPr>
        <w:t xml:space="preserve"> most </w:t>
      </w:r>
      <w:r w:rsidRPr="000D0758">
        <w:rPr>
          <w:rFonts w:eastAsia="Cambria"/>
          <w:highlight w:val="green"/>
          <w:u w:val="single"/>
        </w:rPr>
        <w:t>rewards</w:t>
      </w:r>
      <w:r w:rsidRPr="000D0758">
        <w:rPr>
          <w:rFonts w:eastAsia="Cambria"/>
          <w:u w:val="single"/>
        </w:rPr>
        <w:t xml:space="preserve"> and exert intense efforts to obtain them</w:t>
      </w:r>
      <w:r w:rsidRPr="000D0758">
        <w:rPr>
          <w:rFonts w:eastAsia="Cambria"/>
          <w:sz w:val="16"/>
        </w:rPr>
        <w:t xml:space="preserve">, just </w:t>
      </w:r>
      <w:r w:rsidRPr="000D0758">
        <w:rPr>
          <w:rFonts w:eastAsia="Cambria"/>
          <w:highlight w:val="green"/>
          <w:u w:val="single"/>
        </w:rPr>
        <w:t>because they are enjoyable</w:t>
      </w:r>
      <w:r w:rsidRPr="000D0758">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D0758">
        <w:rPr>
          <w:rFonts w:eastAsia="Cambria"/>
          <w:u w:val="single"/>
        </w:rPr>
        <w:t>using both humans and detailed invasive brain analysis of animals has discovered some critical ways that the brain processes pleasure</w:t>
      </w:r>
      <w:r w:rsidRPr="000D0758">
        <w:rPr>
          <w:rFonts w:eastAsia="Cambria"/>
          <w:sz w:val="16"/>
        </w:rPr>
        <w:t xml:space="preserve"> [14]. </w:t>
      </w:r>
      <w:r w:rsidRPr="000D0758">
        <w:rPr>
          <w:rFonts w:eastAsia="Cambria"/>
          <w:u w:val="single"/>
        </w:rPr>
        <w:t>Pleasure as a hallmark of reward is sufficient for defining a reward</w:t>
      </w:r>
      <w:r w:rsidRPr="000D0758">
        <w:rPr>
          <w:rFonts w:eastAsia="Cambria"/>
          <w:sz w:val="16"/>
        </w:rPr>
        <w:t xml:space="preserve">, but it may not be necessary. </w:t>
      </w:r>
      <w:r w:rsidRPr="000D0758">
        <w:rPr>
          <w:rFonts w:eastAsia="Cambria"/>
          <w:u w:val="single"/>
        </w:rPr>
        <w:t>A reward may generate positive</w:t>
      </w:r>
      <w:r w:rsidRPr="000D0758">
        <w:rPr>
          <w:rFonts w:eastAsia="Cambria"/>
          <w:sz w:val="16"/>
        </w:rPr>
        <w:t xml:space="preserve"> learning and approach </w:t>
      </w:r>
      <w:r w:rsidRPr="000D0758">
        <w:rPr>
          <w:rFonts w:eastAsia="Cambria"/>
          <w:u w:val="single"/>
        </w:rPr>
        <w:t>behavior</w:t>
      </w:r>
      <w:r w:rsidRPr="000D0758">
        <w:rPr>
          <w:rFonts w:eastAsia="Cambria"/>
          <w:sz w:val="16"/>
        </w:rPr>
        <w:t xml:space="preserve"> simply </w:t>
      </w:r>
      <w:r w:rsidRPr="000D0758">
        <w:rPr>
          <w:rFonts w:eastAsia="Cambria"/>
          <w:u w:val="single"/>
        </w:rPr>
        <w:t>because it contains substances that are essential for body function.</w:t>
      </w:r>
      <w:r w:rsidRPr="000D0758">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D0758">
        <w:rPr>
          <w:rFonts w:eastAsia="Cambria"/>
          <w:u w:val="single"/>
        </w:rPr>
        <w:t>evolution and its basic principles found</w:t>
      </w:r>
      <w:r w:rsidRPr="000D0758">
        <w:rPr>
          <w:rFonts w:eastAsia="Cambria"/>
          <w:sz w:val="16"/>
        </w:rPr>
        <w:t xml:space="preserve"> various </w:t>
      </w:r>
      <w:r w:rsidRPr="000D0758">
        <w:rPr>
          <w:rFonts w:eastAsia="Cambria"/>
          <w:u w:val="single"/>
        </w:rPr>
        <w:t>mechanisms that steer behavior and biological development.</w:t>
      </w:r>
      <w:r w:rsidRPr="000D0758">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D0758">
        <w:rPr>
          <w:rFonts w:eastAsia="Cambria"/>
          <w:b/>
          <w:bCs/>
          <w:highlight w:val="green"/>
          <w:u w:val="single"/>
        </w:rPr>
        <w:t>organisms are</w:t>
      </w:r>
      <w:r w:rsidRPr="000D0758">
        <w:rPr>
          <w:rFonts w:eastAsia="Cambria"/>
          <w:u w:val="single"/>
        </w:rPr>
        <w:t xml:space="preserve"> the </w:t>
      </w:r>
      <w:r w:rsidRPr="000D0758">
        <w:rPr>
          <w:rFonts w:eastAsia="Cambria"/>
          <w:b/>
          <w:bCs/>
          <w:highlight w:val="green"/>
          <w:u w:val="single"/>
        </w:rPr>
        <w:t>result of evolutionary competition.</w:t>
      </w:r>
      <w:r w:rsidRPr="000D0758">
        <w:rPr>
          <w:rFonts w:eastAsia="Cambria"/>
          <w:sz w:val="16"/>
        </w:rPr>
        <w:t xml:space="preserve"> In fact, Richard </w:t>
      </w:r>
      <w:r w:rsidRPr="000D0758">
        <w:rPr>
          <w:rFonts w:eastAsia="Cambria"/>
          <w:u w:val="single"/>
        </w:rPr>
        <w:t>Dawkins stresses gene survival and propagation as the basic mechanism of life</w:t>
      </w:r>
      <w:r w:rsidRPr="000D0758">
        <w:rPr>
          <w:rFonts w:eastAsia="Cambria"/>
          <w:sz w:val="16"/>
        </w:rPr>
        <w:t xml:space="preserve"> [20]. Only genes that lead to </w:t>
      </w:r>
      <w:r w:rsidRPr="000D0758">
        <w:rPr>
          <w:rFonts w:eastAsia="Cambria"/>
          <w:u w:val="single"/>
        </w:rPr>
        <w:t>the fittest phenotype will make it.</w:t>
      </w:r>
      <w:r w:rsidRPr="000D0758">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0D0758">
        <w:rPr>
          <w:rFonts w:eastAsia="Cambria"/>
          <w:u w:val="single"/>
        </w:rPr>
        <w:t xml:space="preserve">the ultimate, distal function of </w:t>
      </w:r>
      <w:r w:rsidRPr="000D0758">
        <w:rPr>
          <w:rFonts w:eastAsia="Cambria"/>
          <w:highlight w:val="green"/>
          <w:u w:val="single"/>
        </w:rPr>
        <w:t>rewards</w:t>
      </w:r>
      <w:r w:rsidRPr="000D0758">
        <w:rPr>
          <w:rFonts w:eastAsia="Cambria"/>
          <w:u w:val="single"/>
        </w:rPr>
        <w:t xml:space="preserve"> is to </w:t>
      </w:r>
      <w:r w:rsidRPr="000D0758">
        <w:rPr>
          <w:rFonts w:eastAsia="Cambria"/>
          <w:highlight w:val="green"/>
          <w:u w:val="single"/>
        </w:rPr>
        <w:t>increase evolutionary fitness</w:t>
      </w:r>
      <w:r w:rsidRPr="000D0758">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D0758">
        <w:rPr>
          <w:rFonts w:eastAsia="Cambria"/>
          <w:u w:val="single"/>
        </w:rPr>
        <w:t>Behavioral reward functions have evolved to help individuals to survive and propagate their genes</w:t>
      </w:r>
      <w:r w:rsidRPr="000D0758">
        <w:rPr>
          <w:rFonts w:eastAsia="Cambria"/>
          <w:sz w:val="16"/>
        </w:rPr>
        <w:t xml:space="preserve">. Apparently, </w:t>
      </w:r>
      <w:r w:rsidRPr="000D0758">
        <w:rPr>
          <w:rFonts w:eastAsia="Cambria"/>
          <w:u w:val="single"/>
        </w:rPr>
        <w:t>people need to live well and long enough to reproduce.</w:t>
      </w:r>
      <w:r w:rsidRPr="000D0758">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D0758">
        <w:rPr>
          <w:rFonts w:eastAsia="Cambria"/>
          <w:u w:val="single"/>
        </w:rPr>
        <w:t>any small edge will ultimately result in evolutionary advantage</w:t>
      </w:r>
      <w:r w:rsidRPr="000D0758">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D0758">
        <w:rPr>
          <w:rFonts w:eastAsia="Cambria"/>
          <w:u w:val="single"/>
        </w:rPr>
        <w:t>Thus</w:t>
      </w:r>
      <w:proofErr w:type="gramEnd"/>
      <w:r w:rsidRPr="000D0758">
        <w:rPr>
          <w:rFonts w:eastAsia="Cambria"/>
          <w:u w:val="single"/>
        </w:rPr>
        <w:t xml:space="preserve"> the distal reward function in gene propagation and evolutionary fitness defines the proximal reward functions that we see</w:t>
      </w:r>
      <w:r w:rsidRPr="000D0758">
        <w:rPr>
          <w:rFonts w:eastAsia="Cambria"/>
          <w:sz w:val="16"/>
        </w:rPr>
        <w:t xml:space="preserve"> in everyday behavior. </w:t>
      </w:r>
      <w:r w:rsidRPr="000D0758">
        <w:rPr>
          <w:rFonts w:eastAsia="Cambria"/>
          <w:highlight w:val="green"/>
          <w:u w:val="single"/>
        </w:rPr>
        <w:t>That is why foods, drinks, mates, and offspring are rewarding.</w:t>
      </w:r>
      <w:r w:rsidRPr="000D0758">
        <w:rPr>
          <w:rFonts w:eastAsia="Cambria"/>
          <w:u w:val="single"/>
        </w:rPr>
        <w:t xml:space="preserve"> </w:t>
      </w:r>
      <w:r w:rsidRPr="000D0758">
        <w:rPr>
          <w:rFonts w:eastAsia="Cambria"/>
          <w:sz w:val="16"/>
        </w:rPr>
        <w:t xml:space="preserve">There have been theories linking pleasure as a required component of health benefits </w:t>
      </w:r>
      <w:proofErr w:type="spellStart"/>
      <w:r w:rsidRPr="000D0758">
        <w:rPr>
          <w:rFonts w:eastAsia="Cambria"/>
          <w:sz w:val="16"/>
        </w:rPr>
        <w:t>salutogenesis</w:t>
      </w:r>
      <w:proofErr w:type="spellEnd"/>
      <w:r w:rsidRPr="000D0758">
        <w:rPr>
          <w:rFonts w:eastAsia="Cambria"/>
          <w:sz w:val="16"/>
        </w:rPr>
        <w:t>, (</w:t>
      </w:r>
      <w:proofErr w:type="spellStart"/>
      <w:r w:rsidRPr="000D0758">
        <w:rPr>
          <w:rFonts w:eastAsia="Cambria"/>
          <w:sz w:val="16"/>
        </w:rPr>
        <w:t>salugenesis</w:t>
      </w:r>
      <w:proofErr w:type="spellEnd"/>
      <w:r w:rsidRPr="000D0758">
        <w:rPr>
          <w:rFonts w:eastAsia="Cambria"/>
          <w:sz w:val="16"/>
        </w:rPr>
        <w:t xml:space="preserve">). In essence, under these terms, </w:t>
      </w:r>
      <w:r w:rsidRPr="000D0758">
        <w:rPr>
          <w:rFonts w:eastAsia="Cambria"/>
          <w:u w:val="single"/>
        </w:rPr>
        <w:t>pleasure is described as a state or feeling of happiness and satisfaction resulting from an experience that one enjoys.</w:t>
      </w:r>
      <w:r w:rsidRPr="000D0758">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D0758">
        <w:rPr>
          <w:rFonts w:eastAsia="Cambria"/>
          <w:sz w:val="16"/>
        </w:rPr>
        <w:t>morphinergic</w:t>
      </w:r>
      <w:proofErr w:type="spellEnd"/>
      <w:r w:rsidRPr="000D0758">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D0758">
        <w:rPr>
          <w:rFonts w:eastAsia="Cambria"/>
          <w:sz w:val="16"/>
        </w:rPr>
        <w:t>hypodopaminergia</w:t>
      </w:r>
      <w:proofErr w:type="spellEnd"/>
      <w:r w:rsidRPr="000D0758">
        <w:rPr>
          <w:rFonts w:eastAsia="Cambria"/>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D0758">
        <w:rPr>
          <w:rFonts w:eastAsia="Cambria"/>
          <w:sz w:val="16"/>
        </w:rPr>
        <w:t>As</w:t>
      </w:r>
      <w:proofErr w:type="gramEnd"/>
      <w:r w:rsidRPr="000D0758">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D0758">
        <w:rPr>
          <w:rFonts w:eastAsia="Cambria"/>
          <w:sz w:val="16"/>
        </w:rPr>
        <w:t>all of</w:t>
      </w:r>
      <w:proofErr w:type="gramEnd"/>
      <w:r w:rsidRPr="000D0758">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D0758">
        <w:rPr>
          <w:rFonts w:eastAsia="Cambria"/>
          <w:u w:val="single"/>
        </w:rPr>
        <w:t>pathways for ordinary liking and pleasure</w:t>
      </w:r>
      <w:r w:rsidRPr="000D0758">
        <w:rPr>
          <w:rFonts w:eastAsia="Cambria"/>
          <w:sz w:val="16"/>
        </w:rPr>
        <w:t xml:space="preserve">, which </w:t>
      </w:r>
      <w:r w:rsidRPr="000D0758">
        <w:rPr>
          <w:rFonts w:eastAsia="Cambria"/>
          <w:u w:val="single"/>
        </w:rPr>
        <w:t>are limited in scope</w:t>
      </w:r>
      <w:r w:rsidRPr="000D0758">
        <w:rPr>
          <w:rFonts w:eastAsia="Cambria"/>
          <w:sz w:val="16"/>
        </w:rPr>
        <w:t xml:space="preserve"> as described above in this commentary. However, </w:t>
      </w:r>
      <w:r w:rsidRPr="000D0758">
        <w:rPr>
          <w:rFonts w:eastAsia="Cambria"/>
          <w:u w:val="single"/>
        </w:rPr>
        <w:t xml:space="preserve">there are </w:t>
      </w:r>
      <w:r w:rsidRPr="000D0758">
        <w:rPr>
          <w:rFonts w:eastAsia="Cambria"/>
          <w:b/>
          <w:bCs/>
          <w:highlight w:val="green"/>
          <w:u w:val="single"/>
        </w:rPr>
        <w:t>many brain regions</w:t>
      </w:r>
      <w:r w:rsidRPr="000D0758">
        <w:rPr>
          <w:rFonts w:eastAsia="Cambria"/>
          <w:sz w:val="16"/>
        </w:rPr>
        <w:t xml:space="preserve">, often termed hot and cold spots, </w:t>
      </w:r>
      <w:r w:rsidRPr="000D0758">
        <w:rPr>
          <w:rFonts w:eastAsia="Cambria"/>
          <w:u w:val="single"/>
        </w:rPr>
        <w:t xml:space="preserve">that significantly </w:t>
      </w:r>
      <w:r w:rsidRPr="000D0758">
        <w:rPr>
          <w:rFonts w:eastAsia="Cambria"/>
          <w:b/>
          <w:bCs/>
          <w:highlight w:val="green"/>
          <w:u w:val="single"/>
        </w:rPr>
        <w:t>modulate</w:t>
      </w:r>
      <w:r w:rsidRPr="000D0758">
        <w:rPr>
          <w:rFonts w:eastAsia="Cambria"/>
          <w:sz w:val="16"/>
        </w:rPr>
        <w:t xml:space="preserve"> (increase or decrease) </w:t>
      </w:r>
      <w:r w:rsidRPr="000D0758">
        <w:rPr>
          <w:rFonts w:eastAsia="Cambria"/>
          <w:u w:val="single"/>
        </w:rPr>
        <w:t xml:space="preserve">our </w:t>
      </w:r>
      <w:r w:rsidRPr="000D0758">
        <w:rPr>
          <w:rFonts w:eastAsia="Cambria"/>
          <w:b/>
          <w:bCs/>
          <w:highlight w:val="green"/>
          <w:u w:val="single"/>
        </w:rPr>
        <w:t>pleasure or</w:t>
      </w:r>
      <w:r w:rsidRPr="000D0758">
        <w:rPr>
          <w:rFonts w:eastAsia="Cambria"/>
          <w:u w:val="single"/>
        </w:rPr>
        <w:t xml:space="preserve"> even </w:t>
      </w:r>
      <w:r w:rsidRPr="000D0758">
        <w:rPr>
          <w:rFonts w:eastAsia="Cambria"/>
          <w:b/>
          <w:bCs/>
          <w:highlight w:val="green"/>
          <w:u w:val="single"/>
        </w:rPr>
        <w:t>produce the opposite</w:t>
      </w:r>
      <w:r w:rsidRPr="000D0758">
        <w:rPr>
          <w:rFonts w:eastAsia="Cambria"/>
          <w:sz w:val="16"/>
        </w:rPr>
        <w:t xml:space="preserve"> of pleasure— that is </w:t>
      </w:r>
      <w:r w:rsidRPr="000D0758">
        <w:rPr>
          <w:rFonts w:eastAsia="Cambria"/>
          <w:u w:val="single"/>
        </w:rPr>
        <w:t>disgust and fear</w:t>
      </w:r>
      <w:r w:rsidRPr="000D0758">
        <w:rPr>
          <w:rFonts w:eastAsia="Cambria"/>
          <w:sz w:val="16"/>
        </w:rPr>
        <w:t xml:space="preserve"> [39]. </w:t>
      </w:r>
      <w:r w:rsidRPr="000D0758">
        <w:rPr>
          <w:rFonts w:eastAsia="Cambria"/>
          <w:u w:val="single"/>
        </w:rPr>
        <w:t>One</w:t>
      </w:r>
      <w:r w:rsidRPr="000D0758">
        <w:rPr>
          <w:rFonts w:eastAsia="Cambria"/>
          <w:sz w:val="16"/>
        </w:rPr>
        <w:t xml:space="preserve"> specific </w:t>
      </w:r>
      <w:r w:rsidRPr="000D0758">
        <w:rPr>
          <w:rFonts w:eastAsia="Cambria"/>
          <w:u w:val="single"/>
        </w:rPr>
        <w:t>region</w:t>
      </w:r>
      <w:r w:rsidRPr="000D0758">
        <w:rPr>
          <w:rFonts w:eastAsia="Cambria"/>
          <w:sz w:val="16"/>
        </w:rPr>
        <w:t xml:space="preserve"> of the nucleus </w:t>
      </w:r>
      <w:proofErr w:type="spellStart"/>
      <w:r w:rsidRPr="000D0758">
        <w:rPr>
          <w:rFonts w:eastAsia="Cambria"/>
          <w:sz w:val="16"/>
        </w:rPr>
        <w:t>accumbens</w:t>
      </w:r>
      <w:proofErr w:type="spellEnd"/>
      <w:r w:rsidRPr="000D0758">
        <w:rPr>
          <w:rFonts w:eastAsia="Cambria"/>
          <w:sz w:val="16"/>
        </w:rPr>
        <w:t xml:space="preserve"> </w:t>
      </w:r>
      <w:r w:rsidRPr="000D0758">
        <w:rPr>
          <w:rFonts w:eastAsia="Cambria"/>
          <w:u w:val="single"/>
        </w:rPr>
        <w:t xml:space="preserve">is organized like a computer keyboard, with </w:t>
      </w:r>
      <w:proofErr w:type="gramStart"/>
      <w:r w:rsidRPr="000D0758">
        <w:rPr>
          <w:rFonts w:eastAsia="Cambria"/>
          <w:u w:val="single"/>
        </w:rPr>
        <w:t>particular stimulus</w:t>
      </w:r>
      <w:proofErr w:type="gramEnd"/>
      <w:r w:rsidRPr="000D0758">
        <w:rPr>
          <w:rFonts w:eastAsia="Cambria"/>
          <w:u w:val="single"/>
        </w:rPr>
        <w:t xml:space="preserve"> triggers in rows</w:t>
      </w:r>
      <w:r w:rsidRPr="000D0758">
        <w:rPr>
          <w:rFonts w:eastAsia="Cambria"/>
          <w:sz w:val="16"/>
        </w:rPr>
        <w:t xml:space="preserve">— producing an increase and decrease of pleasure and disgust. Moreover, </w:t>
      </w:r>
      <w:r w:rsidRPr="000D0758">
        <w:rPr>
          <w:rFonts w:eastAsia="Cambria"/>
          <w:u w:val="single"/>
        </w:rPr>
        <w:t>the cortex has unique roles in the cognitive evaluation of our feelings of pleasure</w:t>
      </w:r>
      <w:r w:rsidRPr="000D0758">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0D0758">
        <w:rPr>
          <w:rFonts w:eastAsia="Cambria"/>
          <w:sz w:val="16"/>
        </w:rPr>
        <w:t>is</w:t>
      </w:r>
      <w:proofErr w:type="gramEnd"/>
      <w:r w:rsidRPr="000D0758">
        <w:rPr>
          <w:rFonts w:eastAsia="Cambria"/>
          <w:sz w:val="16"/>
        </w:rPr>
        <w:t xml:space="preserve"> surprising that many different sources of pleasure activate the same circuits between the </w:t>
      </w:r>
      <w:proofErr w:type="spellStart"/>
      <w:r w:rsidRPr="000D0758">
        <w:rPr>
          <w:rFonts w:eastAsia="Cambria"/>
          <w:sz w:val="16"/>
        </w:rPr>
        <w:t>mesocorticolimbic</w:t>
      </w:r>
      <w:proofErr w:type="spellEnd"/>
      <w:r w:rsidRPr="000D0758">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D0758">
        <w:rPr>
          <w:rFonts w:eastAsia="Cambria"/>
          <w:sz w:val="16"/>
        </w:rPr>
        <w:t>accumbens</w:t>
      </w:r>
      <w:proofErr w:type="spellEnd"/>
      <w:r w:rsidRPr="000D0758">
        <w:rPr>
          <w:rFonts w:eastAsia="Cambria"/>
          <w:sz w:val="16"/>
        </w:rPr>
        <w:t xml:space="preserve"> (Figure 2). It is the cornerstone target to all addictions. The VTA is encompassed with neurons using glutamate, GABA, and dopamine. The nucleus </w:t>
      </w:r>
      <w:proofErr w:type="spellStart"/>
      <w:r w:rsidRPr="000D0758">
        <w:rPr>
          <w:rFonts w:eastAsia="Cambria"/>
          <w:sz w:val="16"/>
        </w:rPr>
        <w:t>accumbens</w:t>
      </w:r>
      <w:proofErr w:type="spellEnd"/>
      <w:r w:rsidRPr="000D0758">
        <w:rPr>
          <w:rFonts w:eastAsia="Cambria"/>
          <w:sz w:val="16"/>
        </w:rPr>
        <w:t xml:space="preserve"> (</w:t>
      </w:r>
      <w:proofErr w:type="spellStart"/>
      <w:r w:rsidRPr="000D0758">
        <w:rPr>
          <w:rFonts w:eastAsia="Cambria"/>
          <w:sz w:val="16"/>
        </w:rPr>
        <w:t>NAc</w:t>
      </w:r>
      <w:proofErr w:type="spellEnd"/>
      <w:r w:rsidRPr="000D0758">
        <w:rPr>
          <w:rFonts w:eastAsia="Cambria"/>
          <w:sz w:val="16"/>
        </w:rPr>
        <w:t xml:space="preserve">) is located within the ventral striatum and is divided into two sub-regions—the motor and limbic regions associated with its core and shell, respectively. The </w:t>
      </w:r>
      <w:proofErr w:type="spellStart"/>
      <w:r w:rsidRPr="000D0758">
        <w:rPr>
          <w:rFonts w:eastAsia="Cambria"/>
          <w:sz w:val="16"/>
        </w:rPr>
        <w:t>NAc</w:t>
      </w:r>
      <w:proofErr w:type="spellEnd"/>
      <w:r w:rsidRPr="000D0758">
        <w:rPr>
          <w:rFonts w:eastAsia="Cambria"/>
          <w:sz w:val="16"/>
        </w:rPr>
        <w:t xml:space="preserve"> has spiny neurons that receive dopamine from the VTA and glutamate (a dopamine driver) from the hippocampus, </w:t>
      </w:r>
      <w:proofErr w:type="gramStart"/>
      <w:r w:rsidRPr="000D0758">
        <w:rPr>
          <w:rFonts w:eastAsia="Cambria"/>
          <w:sz w:val="16"/>
        </w:rPr>
        <w:t>amygdala</w:t>
      </w:r>
      <w:proofErr w:type="gramEnd"/>
      <w:r w:rsidRPr="000D0758">
        <w:rPr>
          <w:rFonts w:eastAsia="Cambria"/>
          <w:sz w:val="16"/>
        </w:rPr>
        <w:t xml:space="preserve"> and medial prefrontal cortex. Subsequently, the </w:t>
      </w:r>
      <w:proofErr w:type="spellStart"/>
      <w:r w:rsidRPr="000D0758">
        <w:rPr>
          <w:rFonts w:eastAsia="Cambria"/>
          <w:sz w:val="16"/>
        </w:rPr>
        <w:t>NAc</w:t>
      </w:r>
      <w:proofErr w:type="spellEnd"/>
      <w:r w:rsidRPr="000D0758">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D0758">
        <w:rPr>
          <w:rFonts w:eastAsia="Cambria"/>
          <w:sz w:val="16"/>
        </w:rPr>
        <w:t>hypodopaminergia</w:t>
      </w:r>
      <w:proofErr w:type="spellEnd"/>
      <w:r w:rsidRPr="000D0758">
        <w:rPr>
          <w:rFonts w:eastAsia="Cambria"/>
          <w:sz w:val="16"/>
        </w:rPr>
        <w:t xml:space="preserve"> in the “Brain Reward Cascade” that contribute to addiction and compulsive behaviors [3,6,41]. Furthermore, ordinary </w:t>
      </w:r>
      <w:r w:rsidRPr="000D0758">
        <w:rPr>
          <w:rFonts w:eastAsia="Cambria"/>
          <w:u w:val="single"/>
        </w:rPr>
        <w:t>“</w:t>
      </w:r>
      <w:r w:rsidRPr="000D0758">
        <w:rPr>
          <w:rFonts w:eastAsia="Cambria"/>
          <w:highlight w:val="green"/>
          <w:u w:val="single"/>
        </w:rPr>
        <w:t>liking</w:t>
      </w:r>
      <w:r w:rsidRPr="000D0758">
        <w:rPr>
          <w:rFonts w:eastAsia="Cambria"/>
          <w:u w:val="single"/>
        </w:rPr>
        <w:t xml:space="preserve">” of </w:t>
      </w:r>
      <w:r w:rsidRPr="000D0758">
        <w:rPr>
          <w:rFonts w:eastAsia="Cambria"/>
          <w:highlight w:val="green"/>
          <w:u w:val="single"/>
        </w:rPr>
        <w:t>something</w:t>
      </w:r>
      <w:r w:rsidRPr="000D0758">
        <w:rPr>
          <w:rFonts w:eastAsia="Cambria"/>
          <w:u w:val="single"/>
        </w:rPr>
        <w:t xml:space="preserve">, or pure pleasure, is </w:t>
      </w:r>
      <w:r w:rsidRPr="000D0758">
        <w:rPr>
          <w:rFonts w:eastAsia="Cambria"/>
          <w:highlight w:val="green"/>
          <w:u w:val="single"/>
        </w:rPr>
        <w:t>represented by</w:t>
      </w:r>
      <w:r w:rsidRPr="000D0758">
        <w:rPr>
          <w:rFonts w:eastAsia="Cambria"/>
          <w:sz w:val="16"/>
        </w:rPr>
        <w:t xml:space="preserve"> small </w:t>
      </w:r>
      <w:r w:rsidRPr="000D0758">
        <w:rPr>
          <w:rFonts w:eastAsia="Cambria"/>
          <w:highlight w:val="green"/>
          <w:u w:val="single"/>
        </w:rPr>
        <w:t>regions</w:t>
      </w:r>
      <w:r w:rsidRPr="000D0758">
        <w:rPr>
          <w:rFonts w:eastAsia="Cambria"/>
          <w:sz w:val="16"/>
        </w:rPr>
        <w:t xml:space="preserve"> mainly </w:t>
      </w:r>
      <w:r w:rsidRPr="000D0758">
        <w:rPr>
          <w:rFonts w:eastAsia="Cambria"/>
          <w:highlight w:val="green"/>
          <w:u w:val="single"/>
        </w:rPr>
        <w:t>in the limbic system</w:t>
      </w:r>
      <w:r w:rsidRPr="000D0758">
        <w:rPr>
          <w:rFonts w:eastAsia="Cambria"/>
          <w:sz w:val="16"/>
        </w:rPr>
        <w:t xml:space="preserve"> (old reptilian part of the brain). These may be </w:t>
      </w:r>
      <w:r w:rsidRPr="000D0758">
        <w:rPr>
          <w:rFonts w:eastAsia="Cambria"/>
          <w:u w:val="single"/>
        </w:rPr>
        <w:t>part of larger neural circuits.</w:t>
      </w:r>
      <w:r w:rsidRPr="000D0758">
        <w:rPr>
          <w:rFonts w:eastAsia="Cambria"/>
          <w:sz w:val="16"/>
        </w:rPr>
        <w:t xml:space="preserve"> In Latin, </w:t>
      </w:r>
      <w:proofErr w:type="spellStart"/>
      <w:r w:rsidRPr="000D0758">
        <w:rPr>
          <w:rFonts w:eastAsia="Cambria"/>
          <w:sz w:val="16"/>
        </w:rPr>
        <w:t>hedus</w:t>
      </w:r>
      <w:proofErr w:type="spellEnd"/>
      <w:r w:rsidRPr="000D0758">
        <w:rPr>
          <w:rFonts w:eastAsia="Cambria"/>
          <w:sz w:val="16"/>
        </w:rPr>
        <w:t xml:space="preserve"> is the term for “sweet”; and in Greek, </w:t>
      </w:r>
      <w:proofErr w:type="spellStart"/>
      <w:r w:rsidRPr="000D0758">
        <w:rPr>
          <w:rFonts w:eastAsia="Cambria"/>
          <w:sz w:val="16"/>
        </w:rPr>
        <w:t>hodone</w:t>
      </w:r>
      <w:proofErr w:type="spellEnd"/>
      <w:r w:rsidRPr="000D0758">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D0758">
        <w:rPr>
          <w:rFonts w:eastAsia="Cambria"/>
          <w:sz w:val="16"/>
        </w:rPr>
        <w:t>In an attempt to</w:t>
      </w:r>
      <w:proofErr w:type="gramEnd"/>
      <w:r w:rsidRPr="000D0758">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D0758">
        <w:rPr>
          <w:rFonts w:eastAsia="Cambria"/>
          <w:sz w:val="16"/>
        </w:rPr>
        <w:t>a majority of</w:t>
      </w:r>
      <w:proofErr w:type="gramEnd"/>
      <w:r w:rsidRPr="000D0758">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0D0758">
        <w:rPr>
          <w:rFonts w:eastAsia="Cambria"/>
          <w:sz w:val="16"/>
        </w:rPr>
        <w:t>networks, and</w:t>
      </w:r>
      <w:proofErr w:type="gramEnd"/>
      <w:r w:rsidRPr="000D0758">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D0758">
        <w:rPr>
          <w:rFonts w:eastAsia="Cambria"/>
          <w:sz w:val="16"/>
        </w:rPr>
        <w:t>NAc</w:t>
      </w:r>
      <w:proofErr w:type="spellEnd"/>
      <w:r w:rsidRPr="000D0758">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0D0758">
        <w:rPr>
          <w:rFonts w:eastAsia="Cambria"/>
          <w:sz w:val="16"/>
        </w:rPr>
        <w:t>being considered to be</w:t>
      </w:r>
      <w:proofErr w:type="gramEnd"/>
      <w:r w:rsidRPr="000D0758">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D0758">
        <w:rPr>
          <w:rFonts w:eastAsia="Cambria"/>
          <w:sz w:val="16"/>
        </w:rPr>
        <w:t>), and</w:t>
      </w:r>
      <w:proofErr w:type="gramEnd"/>
      <w:r w:rsidRPr="000D0758">
        <w:rPr>
          <w:rFonts w:eastAsia="Cambria"/>
          <w:sz w:val="16"/>
        </w:rPr>
        <w:t xml:space="preserve"> may have an additive effect on vulnerability to various addictions [48]. In this regard, </w:t>
      </w:r>
      <w:proofErr w:type="spellStart"/>
      <w:r w:rsidRPr="000D0758">
        <w:rPr>
          <w:rFonts w:eastAsia="Cambria"/>
          <w:sz w:val="16"/>
        </w:rPr>
        <w:t>Vanyukov</w:t>
      </w:r>
      <w:proofErr w:type="spellEnd"/>
      <w:r w:rsidRPr="000D0758">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D0758">
        <w:rPr>
          <w:rFonts w:eastAsia="Cambria"/>
          <w:sz w:val="16"/>
        </w:rPr>
        <w:t>similar to</w:t>
      </w:r>
      <w:proofErr w:type="gramEnd"/>
      <w:r w:rsidRPr="000D0758">
        <w:rPr>
          <w:rFonts w:eastAsia="Cambria"/>
          <w:sz w:val="16"/>
        </w:rPr>
        <w:t xml:space="preserve"> our own, the disparity between other primates and those of human cognitive abilities tells us that surface similarity is not the whole story. </w:t>
      </w:r>
      <w:r w:rsidRPr="000D0758">
        <w:rPr>
          <w:rFonts w:eastAsia="Cambria"/>
          <w:u w:val="single"/>
        </w:rPr>
        <w:t>Sousa et al.</w:t>
      </w:r>
      <w:r w:rsidRPr="000D0758">
        <w:rPr>
          <w:rFonts w:eastAsia="Cambria"/>
          <w:sz w:val="16"/>
        </w:rPr>
        <w:t xml:space="preserve"> [50] small case </w:t>
      </w:r>
      <w:r w:rsidRPr="000D0758">
        <w:rPr>
          <w:rFonts w:eastAsia="Cambria"/>
          <w:u w:val="single"/>
        </w:rPr>
        <w:t xml:space="preserve">found various </w:t>
      </w:r>
      <w:r w:rsidRPr="000D0758">
        <w:rPr>
          <w:rFonts w:eastAsia="Cambria"/>
          <w:highlight w:val="green"/>
          <w:u w:val="single"/>
        </w:rPr>
        <w:t>differentially expressed genes</w:t>
      </w:r>
      <w:r w:rsidRPr="000D0758">
        <w:rPr>
          <w:rFonts w:eastAsia="Cambria"/>
          <w:u w:val="single"/>
        </w:rPr>
        <w:t xml:space="preserve">, to </w:t>
      </w:r>
      <w:r w:rsidRPr="000D0758">
        <w:rPr>
          <w:rFonts w:eastAsia="Cambria"/>
          <w:highlight w:val="green"/>
          <w:u w:val="single"/>
        </w:rPr>
        <w:t>associate with pleasure</w:t>
      </w:r>
      <w:r w:rsidRPr="000D0758">
        <w:rPr>
          <w:rFonts w:eastAsia="Cambria"/>
          <w:u w:val="single"/>
        </w:rPr>
        <w:t xml:space="preserve"> related </w:t>
      </w:r>
      <w:r w:rsidRPr="000D0758">
        <w:rPr>
          <w:rFonts w:eastAsia="Cambria"/>
          <w:highlight w:val="green"/>
          <w:u w:val="single"/>
        </w:rPr>
        <w:t>systems.</w:t>
      </w:r>
      <w:r w:rsidRPr="000D0758">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0D0758">
        <w:rPr>
          <w:rFonts w:eastAsia="Cambria"/>
          <w:sz w:val="16"/>
        </w:rPr>
        <w:t>Sestan</w:t>
      </w:r>
      <w:proofErr w:type="spellEnd"/>
      <w:r w:rsidRPr="000D0758">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D0758">
        <w:rPr>
          <w:rFonts w:eastAsia="Cambria"/>
          <w:sz w:val="16"/>
        </w:rPr>
        <w:t>Sestan</w:t>
      </w:r>
      <w:proofErr w:type="spellEnd"/>
      <w:r w:rsidRPr="000D0758">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D0758">
        <w:rPr>
          <w:rFonts w:eastAsia="Cambria"/>
          <w:highlight w:val="green"/>
          <w:u w:val="single"/>
        </w:rPr>
        <w:t>researchers examined</w:t>
      </w:r>
      <w:r w:rsidRPr="000D0758">
        <w:rPr>
          <w:rFonts w:eastAsia="Cambria"/>
          <w:u w:val="single"/>
        </w:rPr>
        <w:t xml:space="preserve"> 247 specimens of </w:t>
      </w:r>
      <w:r w:rsidRPr="000D0758">
        <w:rPr>
          <w:rFonts w:eastAsia="Cambria"/>
          <w:highlight w:val="green"/>
          <w:u w:val="single"/>
        </w:rPr>
        <w:t>neural tissue</w:t>
      </w:r>
      <w:r w:rsidRPr="000D0758">
        <w:rPr>
          <w:rFonts w:eastAsia="Cambria"/>
          <w:u w:val="single"/>
        </w:rPr>
        <w:t xml:space="preserve"> from six humans, five chimpanzees, and five macaque monkeys.</w:t>
      </w:r>
      <w:r w:rsidRPr="000D0758">
        <w:rPr>
          <w:rFonts w:eastAsia="Cambria"/>
          <w:sz w:val="16"/>
        </w:rPr>
        <w:t xml:space="preserve"> Moreover, these </w:t>
      </w:r>
      <w:r w:rsidRPr="000D0758">
        <w:rPr>
          <w:rFonts w:eastAsia="Cambria"/>
          <w:u w:val="single"/>
        </w:rPr>
        <w:t>investigators analyzed which genes were turned on or off in 16 regions of the brain.</w:t>
      </w:r>
      <w:r w:rsidRPr="000D0758">
        <w:rPr>
          <w:rFonts w:eastAsia="Cambria"/>
          <w:sz w:val="16"/>
        </w:rPr>
        <w:t xml:space="preserve"> While </w:t>
      </w:r>
      <w:r w:rsidRPr="000D0758">
        <w:rPr>
          <w:rFonts w:eastAsia="Cambria"/>
          <w:u w:val="single"/>
        </w:rPr>
        <w:t xml:space="preserve">the differences among species were subtle, </w:t>
      </w:r>
      <w:r w:rsidRPr="000D0758">
        <w:rPr>
          <w:rFonts w:eastAsia="Cambria"/>
          <w:b/>
          <w:bCs/>
          <w:highlight w:val="green"/>
          <w:u w:val="single"/>
        </w:rPr>
        <w:t>there was</w:t>
      </w:r>
      <w:r w:rsidRPr="000D0758">
        <w:rPr>
          <w:rFonts w:eastAsia="Cambria"/>
          <w:u w:val="single"/>
        </w:rPr>
        <w:t xml:space="preserve"> a </w:t>
      </w:r>
      <w:r w:rsidRPr="000D0758">
        <w:rPr>
          <w:rFonts w:eastAsia="Cambria"/>
          <w:b/>
          <w:bCs/>
          <w:highlight w:val="green"/>
          <w:u w:val="single"/>
        </w:rPr>
        <w:t>remarkable contrast in</w:t>
      </w:r>
      <w:r w:rsidRPr="000D0758">
        <w:rPr>
          <w:rFonts w:eastAsia="Cambria"/>
          <w:u w:val="single"/>
        </w:rPr>
        <w:t xml:space="preserve"> the</w:t>
      </w:r>
      <w:r w:rsidRPr="000D0758">
        <w:rPr>
          <w:rFonts w:eastAsia="Cambria"/>
          <w:b/>
          <w:bCs/>
          <w:u w:val="single"/>
        </w:rPr>
        <w:t xml:space="preserve"> </w:t>
      </w:r>
      <w:r w:rsidRPr="000D0758">
        <w:rPr>
          <w:rFonts w:eastAsia="Cambria"/>
          <w:b/>
          <w:bCs/>
          <w:highlight w:val="green"/>
          <w:u w:val="single"/>
        </w:rPr>
        <w:t>neocortices</w:t>
      </w:r>
      <w:r w:rsidRPr="000D0758">
        <w:rPr>
          <w:rFonts w:eastAsia="Cambria"/>
          <w:sz w:val="16"/>
        </w:rPr>
        <w:t xml:space="preserve">, specifically </w:t>
      </w:r>
      <w:r w:rsidRPr="000D0758">
        <w:rPr>
          <w:rFonts w:eastAsia="Cambria"/>
          <w:u w:val="single"/>
        </w:rPr>
        <w:t xml:space="preserve">in an </w:t>
      </w:r>
      <w:r w:rsidRPr="000D0758">
        <w:rPr>
          <w:rFonts w:eastAsia="Cambria"/>
          <w:highlight w:val="green"/>
          <w:u w:val="single"/>
        </w:rPr>
        <w:t>area of the brain</w:t>
      </w:r>
      <w:r w:rsidRPr="000D0758">
        <w:rPr>
          <w:rFonts w:eastAsia="Cambria"/>
          <w:u w:val="single"/>
        </w:rPr>
        <w:t xml:space="preserve"> that is much </w:t>
      </w:r>
      <w:r w:rsidRPr="000D0758">
        <w:rPr>
          <w:rFonts w:eastAsia="Cambria"/>
          <w:highlight w:val="green"/>
          <w:u w:val="single"/>
        </w:rPr>
        <w:t>more developed in humans</w:t>
      </w:r>
      <w:r w:rsidRPr="000D0758">
        <w:rPr>
          <w:rFonts w:eastAsia="Cambria"/>
          <w:u w:val="single"/>
        </w:rPr>
        <w:t xml:space="preserve"> than in chimpanzees.</w:t>
      </w:r>
      <w:r w:rsidRPr="000D0758">
        <w:rPr>
          <w:rFonts w:eastAsia="Cambria"/>
          <w:sz w:val="16"/>
        </w:rPr>
        <w:t xml:space="preserve"> In fact, these researchers found that a gene called </w:t>
      </w:r>
      <w:r w:rsidRPr="000D0758">
        <w:rPr>
          <w:rFonts w:eastAsia="Cambria"/>
          <w:u w:val="single"/>
        </w:rPr>
        <w:t>tyrosine hydroxylase (</w:t>
      </w:r>
      <w:r w:rsidRPr="000D0758">
        <w:rPr>
          <w:rFonts w:eastAsia="Cambria"/>
          <w:highlight w:val="green"/>
          <w:u w:val="single"/>
        </w:rPr>
        <w:t>TH</w:t>
      </w:r>
      <w:r w:rsidRPr="000D0758">
        <w:rPr>
          <w:rFonts w:eastAsia="Cambria"/>
          <w:u w:val="single"/>
        </w:rPr>
        <w:t xml:space="preserve">) for the enzyme, </w:t>
      </w:r>
      <w:r w:rsidRPr="000D0758">
        <w:rPr>
          <w:rFonts w:eastAsia="Cambria"/>
          <w:highlight w:val="green"/>
          <w:u w:val="single"/>
        </w:rPr>
        <w:t xml:space="preserve">responsible </w:t>
      </w:r>
      <w:proofErr w:type="gramStart"/>
      <w:r w:rsidRPr="000D0758">
        <w:rPr>
          <w:rFonts w:eastAsia="Cambria"/>
          <w:highlight w:val="green"/>
          <w:u w:val="single"/>
        </w:rPr>
        <w:t>for</w:t>
      </w:r>
      <w:r w:rsidRPr="000D0758">
        <w:rPr>
          <w:rFonts w:eastAsia="Cambria"/>
          <w:u w:val="single"/>
        </w:rPr>
        <w:t xml:space="preserve"> the </w:t>
      </w:r>
      <w:r w:rsidRPr="000D0758">
        <w:rPr>
          <w:rFonts w:eastAsia="Cambria"/>
          <w:highlight w:val="green"/>
          <w:u w:val="single"/>
        </w:rPr>
        <w:t>production of</w:t>
      </w:r>
      <w:proofErr w:type="gramEnd"/>
      <w:r w:rsidRPr="000D0758">
        <w:rPr>
          <w:rFonts w:eastAsia="Cambria"/>
          <w:highlight w:val="green"/>
          <w:u w:val="single"/>
        </w:rPr>
        <w:t xml:space="preserve"> dopamine</w:t>
      </w:r>
      <w:r w:rsidRPr="000D0758">
        <w:rPr>
          <w:rFonts w:eastAsia="Cambria"/>
          <w:sz w:val="16"/>
        </w:rPr>
        <w:t xml:space="preserve">, was </w:t>
      </w:r>
      <w:r w:rsidRPr="000D0758">
        <w:rPr>
          <w:rFonts w:eastAsia="Cambria"/>
          <w:u w:val="single"/>
        </w:rPr>
        <w:t>expressed in the neocortex of humans, but not chimpanzees.</w:t>
      </w:r>
      <w:r w:rsidRPr="000D0758">
        <w:rPr>
          <w:rFonts w:eastAsia="Cambria"/>
          <w:sz w:val="16"/>
        </w:rPr>
        <w:t xml:space="preserve"> As discussed earlier, </w:t>
      </w:r>
      <w:r w:rsidRPr="000D0758">
        <w:rPr>
          <w:rFonts w:eastAsia="Cambria"/>
          <w:u w:val="single"/>
        </w:rPr>
        <w:t>dopamine is</w:t>
      </w:r>
      <w:r w:rsidRPr="000D0758">
        <w:rPr>
          <w:rFonts w:eastAsia="Cambria"/>
          <w:sz w:val="16"/>
        </w:rPr>
        <w:t xml:space="preserve"> best </w:t>
      </w:r>
      <w:r w:rsidRPr="000D0758">
        <w:rPr>
          <w:rFonts w:eastAsia="Cambria"/>
          <w:u w:val="single"/>
        </w:rPr>
        <w:t>known for its</w:t>
      </w:r>
      <w:r w:rsidRPr="000D0758">
        <w:rPr>
          <w:rFonts w:eastAsia="Cambria"/>
          <w:sz w:val="16"/>
        </w:rPr>
        <w:t xml:space="preserve"> essential </w:t>
      </w:r>
      <w:r w:rsidRPr="000D0758">
        <w:rPr>
          <w:rFonts w:eastAsia="Cambria"/>
          <w:u w:val="single"/>
        </w:rPr>
        <w:t>role within the brain’s reward system; the</w:t>
      </w:r>
      <w:r w:rsidRPr="000D0758">
        <w:rPr>
          <w:rFonts w:eastAsia="Cambria"/>
          <w:sz w:val="16"/>
        </w:rPr>
        <w:t xml:space="preserve"> very </w:t>
      </w:r>
      <w:r w:rsidRPr="000D0758">
        <w:rPr>
          <w:rFonts w:eastAsia="Cambria"/>
          <w:u w:val="single"/>
        </w:rPr>
        <w:t>system that responds to everything from sex, to gambling, to food, and to addictive drugs.</w:t>
      </w:r>
      <w:r w:rsidRPr="000D0758">
        <w:rPr>
          <w:rFonts w:eastAsia="Cambria"/>
          <w:sz w:val="16"/>
        </w:rPr>
        <w:t xml:space="preserve"> However, dopamine also assists in regulating emotional responses, memory, and movement. Notably, abnormal dopamine levels have been linked to disorders including Parkinson’s, </w:t>
      </w:r>
      <w:proofErr w:type="gramStart"/>
      <w:r w:rsidRPr="000D0758">
        <w:rPr>
          <w:rFonts w:eastAsia="Cambria"/>
          <w:sz w:val="16"/>
        </w:rPr>
        <w:t>schizophrenia</w:t>
      </w:r>
      <w:proofErr w:type="gramEnd"/>
      <w:r w:rsidRPr="000D0758">
        <w:rPr>
          <w:rFonts w:eastAsia="Cambria"/>
          <w:sz w:val="16"/>
        </w:rPr>
        <w:t xml:space="preserve"> and spectrum disorders such as autism and addiction or RDS. Nora Volkow, the director of NIDA, pointed out that one alluring possibility is that the neurotransmitter </w:t>
      </w:r>
      <w:r w:rsidRPr="000D0758">
        <w:rPr>
          <w:rFonts w:eastAsia="Cambria"/>
          <w:highlight w:val="green"/>
          <w:u w:val="single"/>
        </w:rPr>
        <w:t>dopamine plays</w:t>
      </w:r>
      <w:r w:rsidRPr="000D0758">
        <w:rPr>
          <w:rFonts w:eastAsia="Cambria"/>
          <w:u w:val="single"/>
        </w:rPr>
        <w:t xml:space="preserve"> a substantial </w:t>
      </w:r>
      <w:r w:rsidRPr="000D0758">
        <w:rPr>
          <w:rFonts w:eastAsia="Cambria"/>
          <w:highlight w:val="green"/>
          <w:u w:val="single"/>
        </w:rPr>
        <w:t>role in</w:t>
      </w:r>
      <w:r w:rsidRPr="000D0758">
        <w:rPr>
          <w:rFonts w:eastAsia="Cambria"/>
          <w:u w:val="single"/>
        </w:rPr>
        <w:t xml:space="preserve"> humans’ </w:t>
      </w:r>
      <w:r w:rsidRPr="000D0758">
        <w:rPr>
          <w:rFonts w:eastAsia="Cambria"/>
          <w:highlight w:val="green"/>
          <w:u w:val="single"/>
        </w:rPr>
        <w:t>ability to pursue</w:t>
      </w:r>
      <w:r w:rsidRPr="000D0758">
        <w:rPr>
          <w:rFonts w:eastAsia="Cambria"/>
          <w:u w:val="single"/>
        </w:rPr>
        <w:t xml:space="preserve"> various </w:t>
      </w:r>
      <w:r w:rsidRPr="000D0758">
        <w:rPr>
          <w:rFonts w:eastAsia="Cambria"/>
          <w:highlight w:val="green"/>
          <w:u w:val="single"/>
        </w:rPr>
        <w:t>rewards that are</w:t>
      </w:r>
      <w:r w:rsidRPr="000D0758">
        <w:rPr>
          <w:rFonts w:eastAsia="Cambria"/>
          <w:u w:val="single"/>
        </w:rPr>
        <w:t xml:space="preserve"> perhaps months or even </w:t>
      </w:r>
      <w:r w:rsidRPr="000D0758">
        <w:rPr>
          <w:rFonts w:eastAsia="Cambria"/>
          <w:highlight w:val="green"/>
          <w:u w:val="single"/>
        </w:rPr>
        <w:t>years away</w:t>
      </w:r>
      <w:r w:rsidRPr="000D0758">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D0758">
        <w:rPr>
          <w:rFonts w:eastAsia="Cambria"/>
          <w:sz w:val="16"/>
        </w:rPr>
        <w:t>alterlife</w:t>
      </w:r>
      <w:proofErr w:type="spellEnd"/>
      <w:r w:rsidRPr="000D0758">
        <w:rPr>
          <w:rFonts w:eastAsia="Cambria"/>
          <w:sz w:val="16"/>
        </w:rPr>
        <w:t xml:space="preserve">. </w:t>
      </w:r>
      <w:r w:rsidRPr="000D0758">
        <w:rPr>
          <w:rFonts w:eastAsia="Cambria"/>
          <w:u w:val="single"/>
        </w:rPr>
        <w:t>This may explain what often motivates people to work for things that have no apparent short-term benefit</w:t>
      </w:r>
      <w:r w:rsidRPr="000D0758">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D0758">
        <w:rPr>
          <w:rFonts w:eastAsia="Cambria"/>
          <w:sz w:val="16"/>
        </w:rPr>
        <w:t>shilting</w:t>
      </w:r>
      <w:proofErr w:type="spellEnd"/>
      <w:r w:rsidRPr="000D0758">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960D4E" w14:textId="77777777" w:rsidR="00CA4612" w:rsidRPr="000D0758" w:rsidRDefault="00CA4612" w:rsidP="00CA4612">
      <w:pPr>
        <w:keepNext/>
        <w:keepLines/>
        <w:spacing w:before="40" w:after="0"/>
        <w:outlineLvl w:val="3"/>
        <w:rPr>
          <w:rFonts w:eastAsia="MS Gothic"/>
          <w:b/>
          <w:iCs/>
          <w:sz w:val="26"/>
        </w:rPr>
      </w:pPr>
      <w:bookmarkStart w:id="0" w:name="_Hlk92451017"/>
      <w:r w:rsidRPr="000D0758">
        <w:rPr>
          <w:rFonts w:eastAsia="MS Gothic"/>
          <w:b/>
          <w:iCs/>
          <w:sz w:val="26"/>
        </w:rPr>
        <w:t>Extinction first –</w:t>
      </w:r>
    </w:p>
    <w:p w14:paraId="6C894605" w14:textId="77777777" w:rsidR="00CA4612" w:rsidRPr="000D0758" w:rsidRDefault="00CA4612" w:rsidP="00CA4612">
      <w:pPr>
        <w:keepNext/>
        <w:keepLines/>
        <w:spacing w:before="40" w:after="0"/>
        <w:ind w:firstLine="720"/>
        <w:outlineLvl w:val="3"/>
        <w:rPr>
          <w:rFonts w:eastAsia="MS Gothic"/>
          <w:b/>
          <w:iCs/>
          <w:sz w:val="26"/>
        </w:rPr>
      </w:pPr>
      <w:r w:rsidRPr="000D0758">
        <w:rPr>
          <w:rFonts w:eastAsia="MS Gothic"/>
          <w:b/>
          <w:iCs/>
          <w:sz w:val="26"/>
        </w:rPr>
        <w:t>1 – Forecloses future improvement – we can never improve society because our impact is irreversible</w:t>
      </w:r>
    </w:p>
    <w:p w14:paraId="6950221A" w14:textId="77777777" w:rsidR="00CA4612" w:rsidRPr="000D0758" w:rsidRDefault="00CA4612" w:rsidP="00CA4612">
      <w:pPr>
        <w:keepNext/>
        <w:keepLines/>
        <w:spacing w:before="40" w:after="0"/>
        <w:ind w:firstLine="720"/>
        <w:outlineLvl w:val="3"/>
        <w:rPr>
          <w:rFonts w:eastAsia="MS Gothic"/>
          <w:b/>
          <w:iCs/>
          <w:sz w:val="26"/>
        </w:rPr>
      </w:pPr>
      <w:r w:rsidRPr="000D0758">
        <w:rPr>
          <w:rFonts w:eastAsia="MS Gothic"/>
          <w:b/>
          <w:iCs/>
          <w:sz w:val="26"/>
        </w:rPr>
        <w:t xml:space="preserve">2 – Turns suffering – mass death causes suffering because people can’t get access to resources and </w:t>
      </w:r>
      <w:proofErr w:type="gramStart"/>
      <w:r w:rsidRPr="000D0758">
        <w:rPr>
          <w:rFonts w:eastAsia="MS Gothic"/>
          <w:b/>
          <w:iCs/>
          <w:sz w:val="26"/>
        </w:rPr>
        <w:t>basic necessities</w:t>
      </w:r>
      <w:proofErr w:type="gramEnd"/>
    </w:p>
    <w:p w14:paraId="42393C0D" w14:textId="77777777" w:rsidR="00CA4612" w:rsidRPr="000D0758" w:rsidRDefault="00CA4612" w:rsidP="00CA4612">
      <w:pPr>
        <w:keepNext/>
        <w:keepLines/>
        <w:spacing w:before="40" w:after="0"/>
        <w:ind w:left="720"/>
        <w:outlineLvl w:val="3"/>
        <w:rPr>
          <w:rFonts w:eastAsia="MS Gothic"/>
          <w:b/>
          <w:iCs/>
          <w:sz w:val="26"/>
        </w:rPr>
      </w:pPr>
      <w:r w:rsidRPr="000D0758">
        <w:rPr>
          <w:rFonts w:eastAsia="MS Gothic"/>
          <w:b/>
          <w:iCs/>
          <w:sz w:val="26"/>
        </w:rPr>
        <w:t>3 – Moral obligation – allowing people to die is unethical and should be prevented because it creates ethics towards other people</w:t>
      </w:r>
    </w:p>
    <w:p w14:paraId="28C19B30" w14:textId="77777777" w:rsidR="00CA4612" w:rsidRPr="000D0758" w:rsidRDefault="00CA4612" w:rsidP="00CA4612">
      <w:pPr>
        <w:keepNext/>
        <w:keepLines/>
        <w:spacing w:before="40" w:after="0"/>
        <w:ind w:firstLine="720"/>
        <w:outlineLvl w:val="3"/>
        <w:rPr>
          <w:rFonts w:eastAsia="MS Gothic"/>
          <w:b/>
          <w:iCs/>
          <w:sz w:val="26"/>
        </w:rPr>
      </w:pPr>
      <w:r w:rsidRPr="000D0758">
        <w:rPr>
          <w:rFonts w:eastAsia="MS Gothic"/>
          <w:b/>
          <w:iCs/>
          <w:sz w:val="26"/>
        </w:rPr>
        <w:t>4 – Objectivity – body count is the most objective way to calculate impacts because comparing suffering is unethical</w:t>
      </w:r>
    </w:p>
    <w:p w14:paraId="266B3976" w14:textId="77777777" w:rsidR="00CA4612" w:rsidRPr="000D0758" w:rsidRDefault="00CA4612" w:rsidP="00CA4612">
      <w:pPr>
        <w:keepNext/>
        <w:keepLines/>
        <w:spacing w:before="40" w:after="0"/>
        <w:ind w:left="720"/>
        <w:outlineLvl w:val="3"/>
        <w:rPr>
          <w:rFonts w:eastAsia="MS Gothic" w:cs="Times New Roman"/>
          <w:b/>
          <w:iCs/>
          <w:sz w:val="26"/>
        </w:rPr>
      </w:pPr>
      <w:r w:rsidRPr="000D0758">
        <w:rPr>
          <w:rFonts w:eastAsia="MS Gothic" w:cs="Times New Roman"/>
          <w:b/>
          <w:iCs/>
          <w:sz w:val="26"/>
        </w:rPr>
        <w:t>5 – Moral uncertainty – if we’re unsure about which interpretation of the world is true – we ought to preserve the world to keep debating about it</w:t>
      </w:r>
    </w:p>
    <w:bookmarkEnd w:id="0"/>
    <w:p w14:paraId="19A79AD1" w14:textId="7B289339" w:rsidR="004A4945" w:rsidRDefault="00C042F5" w:rsidP="00C16C7D">
      <w:pPr>
        <w:pStyle w:val="Heading3"/>
      </w:pPr>
      <w:r>
        <w:t>Contention 1</w:t>
      </w:r>
    </w:p>
    <w:p w14:paraId="43591FBD" w14:textId="77777777" w:rsidR="00CF5613" w:rsidRDefault="00CF5613" w:rsidP="00CF5613">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4D2371D2" w14:textId="77777777" w:rsidR="00CF5613" w:rsidRDefault="00CF5613" w:rsidP="00CF5613">
      <w:pPr>
        <w:pStyle w:val="ListParagraph"/>
        <w:numPr>
          <w:ilvl w:val="0"/>
          <w:numId w:val="11"/>
        </w:numPr>
      </w:pPr>
      <w:r>
        <w:t>Extinction Tipping Point is implausible – we’re on track for 3 degrees, not 4-5 degrees</w:t>
      </w:r>
    </w:p>
    <w:p w14:paraId="63D26F29" w14:textId="77777777" w:rsidR="00CF5613" w:rsidRPr="00A01EDC" w:rsidRDefault="00CF5613" w:rsidP="00CF5613">
      <w:pPr>
        <w:pStyle w:val="ListParagraph"/>
        <w:numPr>
          <w:ilvl w:val="0"/>
          <w:numId w:val="11"/>
        </w:numPr>
      </w:pPr>
      <w:r>
        <w:t>Tech and Energy Modernization Solve – Renewable Energy is replacing Fossil Fuels which reduces Climate Mortality by a rate of 5.</w:t>
      </w:r>
    </w:p>
    <w:p w14:paraId="1AFF6AFD" w14:textId="77777777" w:rsidR="00CF5613" w:rsidRPr="00A01EDC" w:rsidRDefault="00CF5613" w:rsidP="00CF5613">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9"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53B81F63" w14:textId="77777777" w:rsidR="00CF5613" w:rsidRPr="00A01EDC" w:rsidRDefault="00CF5613" w:rsidP="00CF5613">
      <w:pPr>
        <w:rPr>
          <w:rFonts w:asciiTheme="minorHAnsi" w:hAnsiTheme="minorHAnsi" w:cstheme="minorHAnsi"/>
          <w:sz w:val="16"/>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a real climate debate</w:t>
      </w:r>
      <w:r w:rsidRPr="00A01EDC">
        <w:rPr>
          <w:rFonts w:asciiTheme="minorHAnsi" w:hAnsiTheme="minorHAnsi" w:cstheme="minorHAnsi"/>
          <w:sz w:val="16"/>
        </w:rPr>
        <w:t xml:space="preserve"> bubbling along </w:t>
      </w:r>
      <w:r w:rsidRPr="00A01EDC">
        <w:rPr>
          <w:rStyle w:val="StyleUnderline"/>
          <w:rFonts w:asciiTheme="minorHAnsi" w:hAnsiTheme="minorHAnsi" w:cstheme="minorHAnsi"/>
          <w:sz w:val="24"/>
        </w:rPr>
        <w:t xml:space="preserve">in </w:t>
      </w:r>
      <w:r w:rsidRPr="00A01EDC">
        <w:rPr>
          <w:rStyle w:val="Emphasis"/>
          <w:rFonts w:asciiTheme="minorHAnsi" w:hAnsiTheme="minorHAnsi" w:cstheme="minorHAnsi"/>
          <w:sz w:val="24"/>
        </w:rPr>
        <w:t>scientific journals</w:t>
      </w:r>
      <w:r w:rsidRPr="00A01EDC">
        <w:rPr>
          <w:rFonts w:asciiTheme="minorHAnsi" w:hAnsiTheme="minorHAnsi" w:cstheme="minorHAnsi"/>
          <w:sz w:val="16"/>
        </w:rPr>
        <w:t xml:space="preserve">, conferences and, occasionally, even in the halls of Congress. </w:t>
      </w:r>
      <w:r w:rsidRPr="00A01EDC">
        <w:rPr>
          <w:rStyle w:val="StyleUnderline"/>
          <w:rFonts w:asciiTheme="minorHAnsi" w:hAnsiTheme="minorHAnsi" w:cstheme="minorHAnsi"/>
          <w:sz w:val="24"/>
        </w:rPr>
        <w:t>It gets</w:t>
      </w:r>
      <w:r w:rsidRPr="00A01EDC">
        <w:rPr>
          <w:rFonts w:asciiTheme="minorHAnsi" w:hAnsiTheme="minorHAnsi" w:cstheme="minorHAnsi"/>
          <w:sz w:val="16"/>
        </w:rPr>
        <w:t xml:space="preserve"> a lot </w:t>
      </w:r>
      <w:r w:rsidRPr="00A01EDC">
        <w:rPr>
          <w:rStyle w:val="StyleUnderline"/>
          <w:rFonts w:asciiTheme="minorHAnsi" w:hAnsiTheme="minorHAnsi" w:cstheme="minorHAnsi"/>
          <w:sz w:val="24"/>
        </w:rPr>
        <w:t>less attention</w:t>
      </w:r>
      <w:r w:rsidRPr="00A01EDC">
        <w:rPr>
          <w:rFonts w:asciiTheme="minorHAnsi" w:hAnsiTheme="minorHAnsi" w:cstheme="minorHAnsi"/>
          <w:sz w:val="16"/>
        </w:rPr>
        <w:t xml:space="preserve"> than the boisterous and fake debate that dominates our public discourse, but it is much more relevant to how the world might </w:t>
      </w:r>
      <w:proofErr w:type="gramStart"/>
      <w:r w:rsidRPr="00A01EDC">
        <w:rPr>
          <w:rFonts w:asciiTheme="minorHAnsi" w:hAnsiTheme="minorHAnsi" w:cstheme="minorHAnsi"/>
          <w:sz w:val="16"/>
        </w:rPr>
        <w:t>actually address</w:t>
      </w:r>
      <w:proofErr w:type="gramEnd"/>
      <w:r w:rsidRPr="00A01EDC">
        <w:rPr>
          <w:rFonts w:asciiTheme="minorHAnsi" w:hAnsiTheme="minorHAnsi" w:cstheme="minorHAnsi"/>
          <w:sz w:val="16"/>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rPr>
        <w:t>large-scale</w:t>
      </w:r>
      <w:proofErr w:type="gramEnd"/>
      <w:r w:rsidRPr="00A01EDC">
        <w:rPr>
          <w:rFonts w:asciiTheme="minorHAnsi" w:hAnsiTheme="minorHAnsi" w:cstheme="minorHAnsi"/>
          <w:sz w:val="16"/>
        </w:rPr>
        <w:t xml:space="preserve"> and poorly understood transformations of the climate system. But </w:t>
      </w:r>
      <w:r w:rsidRPr="00A01EDC">
        <w:rPr>
          <w:rStyle w:val="Emphasis"/>
          <w:rFonts w:asciiTheme="minorHAnsi" w:hAnsiTheme="minorHAnsi" w:cstheme="minorHAnsi"/>
          <w:sz w:val="24"/>
        </w:rPr>
        <w:t xml:space="preserve">most </w:t>
      </w:r>
      <w:r w:rsidRPr="00090F75">
        <w:rPr>
          <w:rStyle w:val="Emphasis"/>
          <w:rFonts w:asciiTheme="minorHAnsi" w:hAnsiTheme="minorHAnsi" w:cstheme="minorHAnsi"/>
          <w:sz w:val="24"/>
          <w:highlight w:val="green"/>
        </w:rPr>
        <w:t>pessimists</w:t>
      </w:r>
      <w:r w:rsidRPr="00090F75">
        <w:rPr>
          <w:rStyle w:val="StyleUnderline"/>
          <w:rFonts w:asciiTheme="minorHAnsi" w:hAnsiTheme="minorHAnsi" w:cstheme="minorHAnsi"/>
          <w:sz w:val="24"/>
          <w:highlight w:val="green"/>
        </w:rPr>
        <w:t xml:space="preserve"> do not believe</w:t>
      </w:r>
      <w:r w:rsidRPr="00A01EDC">
        <w:rPr>
          <w:rFonts w:asciiTheme="minorHAnsi" w:hAnsiTheme="minorHAnsi" w:cstheme="minorHAnsi"/>
          <w:sz w:val="16"/>
        </w:rPr>
        <w:t xml:space="preserve"> that </w:t>
      </w:r>
      <w:r w:rsidRPr="00090F75">
        <w:rPr>
          <w:rStyle w:val="Emphasis"/>
          <w:rFonts w:asciiTheme="minorHAnsi" w:hAnsiTheme="minorHAnsi" w:cstheme="minorHAnsi"/>
          <w:sz w:val="24"/>
          <w:highlight w:val="green"/>
        </w:rPr>
        <w:t>runaway</w:t>
      </w:r>
      <w:r w:rsidRPr="00A01EDC">
        <w:rPr>
          <w:rStyle w:val="Emphasis"/>
          <w:rFonts w:asciiTheme="minorHAnsi" w:hAnsiTheme="minorHAnsi" w:cstheme="minorHAnsi"/>
          <w:sz w:val="24"/>
        </w:rPr>
        <w:t xml:space="preserve"> climate change</w:t>
      </w:r>
      <w:r w:rsidRPr="00A01EDC">
        <w:rPr>
          <w:rStyle w:val="StyleUnderline"/>
          <w:rFonts w:asciiTheme="minorHAnsi" w:hAnsiTheme="minorHAnsi" w:cstheme="minorHAnsi"/>
          <w:sz w:val="24"/>
        </w:rPr>
        <w:t xml:space="preserve"> </w:t>
      </w:r>
      <w:r w:rsidRPr="00090F75">
        <w:rPr>
          <w:rStyle w:val="StyleUnderline"/>
          <w:rFonts w:asciiTheme="minorHAnsi" w:hAnsiTheme="minorHAnsi" w:cstheme="minorHAnsi"/>
          <w:sz w:val="24"/>
          <w:highlight w:val="green"/>
        </w:rPr>
        <w:t>or</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w:t>
      </w:r>
      <w:r w:rsidRPr="00090F75">
        <w:rPr>
          <w:rStyle w:val="Emphasis"/>
          <w:rFonts w:asciiTheme="minorHAnsi" w:hAnsiTheme="minorHAnsi" w:cstheme="minorHAnsi"/>
          <w:sz w:val="24"/>
          <w:highlight w:val="green"/>
        </w:rPr>
        <w:t>hothouse</w:t>
      </w:r>
      <w:r w:rsidRPr="00A01EDC">
        <w:rPr>
          <w:rStyle w:val="Emphasis"/>
          <w:rFonts w:asciiTheme="minorHAnsi" w:hAnsiTheme="minorHAnsi" w:cstheme="minorHAnsi"/>
          <w:sz w:val="24"/>
        </w:rPr>
        <w:t xml:space="preserve"> earth</w:t>
      </w:r>
      <w:r w:rsidRPr="00A01EDC">
        <w:rPr>
          <w:rStyle w:val="StyleUnderline"/>
          <w:rFonts w:asciiTheme="minorHAnsi" w:hAnsiTheme="minorHAnsi" w:cstheme="minorHAnsi"/>
          <w:sz w:val="24"/>
        </w:rPr>
        <w:t xml:space="preserve"> </w:t>
      </w:r>
      <w:r w:rsidRPr="00090F75">
        <w:rPr>
          <w:rStyle w:val="StyleUnderline"/>
          <w:rFonts w:asciiTheme="minorHAnsi" w:hAnsiTheme="minorHAnsi" w:cstheme="minorHAnsi"/>
          <w:bCs/>
          <w:sz w:val="24"/>
          <w:highlight w:val="green"/>
          <w:bdr w:val="single" w:sz="4" w:space="0" w:color="auto"/>
        </w:rPr>
        <w:t>are plausible</w:t>
      </w:r>
      <w:r w:rsidRPr="00A01EDC">
        <w:rPr>
          <w:rStyle w:val="StyleUnderline"/>
          <w:rFonts w:asciiTheme="minorHAnsi" w:hAnsiTheme="minorHAnsi" w:cstheme="minorHAnsi"/>
          <w:sz w:val="24"/>
        </w:rPr>
        <w:t xml:space="preserve"> scenarios, </w:t>
      </w:r>
      <w:r w:rsidRPr="00090F75">
        <w:rPr>
          <w:rStyle w:val="Emphasis"/>
          <w:rFonts w:asciiTheme="minorHAnsi" w:hAnsiTheme="minorHAnsi" w:cstheme="minorHAnsi"/>
          <w:sz w:val="24"/>
          <w:highlight w:val="green"/>
        </w:rPr>
        <w:t>much less</w:t>
      </w:r>
      <w:r w:rsidRPr="00A01EDC">
        <w:rPr>
          <w:rStyle w:val="StyleUnderline"/>
          <w:rFonts w:asciiTheme="minorHAnsi" w:hAnsiTheme="minorHAnsi" w:cstheme="minorHAnsi"/>
          <w:sz w:val="24"/>
        </w:rPr>
        <w:t xml:space="preserve"> that </w:t>
      </w:r>
      <w:r w:rsidRPr="00A01EDC">
        <w:rPr>
          <w:rStyle w:val="Emphasis"/>
          <w:rFonts w:asciiTheme="minorHAnsi" w:hAnsiTheme="minorHAnsi" w:cstheme="minorHAnsi"/>
          <w:sz w:val="24"/>
        </w:rPr>
        <w:t xml:space="preserve">human </w:t>
      </w:r>
      <w:r w:rsidRPr="00090F75">
        <w:rPr>
          <w:rStyle w:val="Emphasis"/>
          <w:rFonts w:asciiTheme="minorHAnsi" w:hAnsiTheme="minorHAnsi" w:cstheme="minorHAnsi"/>
          <w:sz w:val="24"/>
          <w:highlight w:val="green"/>
        </w:rPr>
        <w:t>extinction</w:t>
      </w:r>
      <w:r w:rsidRPr="00A01EDC">
        <w:rPr>
          <w:rStyle w:val="StyleUnderline"/>
          <w:rFonts w:asciiTheme="minorHAnsi" w:hAnsiTheme="minorHAnsi" w:cstheme="minorHAnsi"/>
          <w:sz w:val="24"/>
        </w:rPr>
        <w:t xml:space="preserve"> is imminent</w:t>
      </w:r>
      <w:r w:rsidRPr="00A01EDC">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rPr>
        <w:t xml:space="preserve">A </w:t>
      </w:r>
      <w:r w:rsidRPr="00090F75">
        <w:rPr>
          <w:rStyle w:val="Emphasis"/>
          <w:rFonts w:asciiTheme="minorHAnsi" w:hAnsiTheme="minorHAnsi" w:cstheme="minorHAnsi"/>
          <w:sz w:val="24"/>
          <w:highlight w:val="green"/>
        </w:rPr>
        <w:t>richer world</w:t>
      </w:r>
      <w:r w:rsidRPr="00090F75">
        <w:rPr>
          <w:rStyle w:val="StyleUnderline"/>
          <w:rFonts w:asciiTheme="minorHAnsi" w:hAnsiTheme="minorHAnsi" w:cstheme="minorHAnsi"/>
          <w:sz w:val="24"/>
          <w:highlight w:val="green"/>
        </w:rPr>
        <w:t xml:space="preserve"> will</w:t>
      </w:r>
      <w:r w:rsidRPr="00A01EDC">
        <w:rPr>
          <w:rFonts w:asciiTheme="minorHAnsi" w:hAnsiTheme="minorHAnsi" w:cstheme="minorHAnsi"/>
          <w:sz w:val="16"/>
        </w:rPr>
        <w:t xml:space="preserve"> also likely </w:t>
      </w:r>
      <w:r w:rsidRPr="00090F75">
        <w:rPr>
          <w:rStyle w:val="StyleUnderline"/>
          <w:rFonts w:asciiTheme="minorHAnsi" w:hAnsiTheme="minorHAnsi" w:cstheme="minorHAnsi"/>
          <w:sz w:val="24"/>
          <w:highlight w:val="green"/>
        </w:rPr>
        <w:t>be</w:t>
      </w:r>
      <w:r w:rsidRPr="00A01EDC">
        <w:rPr>
          <w:rStyle w:val="StyleUnderline"/>
          <w:rFonts w:asciiTheme="minorHAnsi" w:hAnsiTheme="minorHAnsi" w:cstheme="minorHAnsi"/>
          <w:sz w:val="24"/>
        </w:rPr>
        <w:t xml:space="preserve"> </w:t>
      </w:r>
      <w:r w:rsidRPr="00090F75">
        <w:rPr>
          <w:rStyle w:val="Emphasis"/>
          <w:rFonts w:asciiTheme="minorHAnsi" w:hAnsiTheme="minorHAnsi" w:cstheme="minorHAnsi"/>
          <w:sz w:val="24"/>
          <w:highlight w:val="green"/>
        </w:rPr>
        <w:t>more technologically advanced</w:t>
      </w:r>
      <w:r w:rsidRPr="00A01EDC">
        <w:rPr>
          <w:rStyle w:val="StyleUnderline"/>
          <w:rFonts w:asciiTheme="minorHAnsi" w:hAnsiTheme="minorHAnsi" w:cstheme="minorHAnsi"/>
          <w:sz w:val="24"/>
        </w:rPr>
        <w:t>, which means</w:t>
      </w:r>
      <w:r w:rsidRPr="00A01EDC">
        <w:rPr>
          <w:rFonts w:asciiTheme="minorHAnsi" w:hAnsiTheme="minorHAnsi" w:cstheme="minorHAnsi"/>
          <w:sz w:val="16"/>
        </w:rPr>
        <w:t xml:space="preserve"> that </w:t>
      </w:r>
      <w:r w:rsidRPr="00A01EDC">
        <w:rPr>
          <w:rStyle w:val="StyleUnderline"/>
          <w:rFonts w:asciiTheme="minorHAnsi" w:hAnsiTheme="minorHAnsi" w:cstheme="minorHAnsi"/>
          <w:sz w:val="24"/>
        </w:rPr>
        <w:t>energy</w:t>
      </w:r>
      <w:r w:rsidRPr="00A01EDC">
        <w:rPr>
          <w:rFonts w:asciiTheme="minorHAnsi" w:hAnsiTheme="minorHAnsi" w:cstheme="minorHAnsi"/>
          <w:sz w:val="16"/>
        </w:rPr>
        <w:t xml:space="preserve"> consumption </w:t>
      </w:r>
      <w:r w:rsidRPr="00A01EDC">
        <w:rPr>
          <w:rStyle w:val="StyleUnderline"/>
          <w:rFonts w:asciiTheme="minorHAnsi" w:hAnsiTheme="minorHAnsi" w:cstheme="minorHAnsi"/>
          <w:sz w:val="24"/>
        </w:rPr>
        <w:t xml:space="preserve">should </w:t>
      </w:r>
      <w:r w:rsidRPr="00090F75">
        <w:rPr>
          <w:rStyle w:val="StyleUnderline"/>
          <w:rFonts w:asciiTheme="minorHAnsi" w:hAnsiTheme="minorHAnsi" w:cstheme="minorHAnsi"/>
          <w:sz w:val="24"/>
          <w:highlight w:val="green"/>
        </w:rPr>
        <w:t xml:space="preserve">be </w:t>
      </w:r>
      <w:r w:rsidRPr="00090F75">
        <w:rPr>
          <w:rStyle w:val="Emphasis"/>
          <w:rFonts w:asciiTheme="minorHAnsi" w:hAnsiTheme="minorHAnsi" w:cstheme="minorHAnsi"/>
          <w:sz w:val="24"/>
          <w:highlight w:val="green"/>
          <w:bdr w:val="single" w:sz="4" w:space="0" w:color="auto"/>
        </w:rPr>
        <w:t>less carbon-intensive</w:t>
      </w:r>
      <w:r w:rsidRPr="00A01EDC">
        <w:rPr>
          <w:rFonts w:asciiTheme="minorHAnsi" w:hAnsiTheme="minorHAnsi" w:cstheme="minorHAnsi"/>
          <w:sz w:val="16"/>
        </w:rPr>
        <w:t xml:space="preserve"> than it would be in a poorer, less technologically advanced future. In fact, </w:t>
      </w:r>
      <w:proofErr w:type="gramStart"/>
      <w:r w:rsidRPr="00A01EDC">
        <w:rPr>
          <w:rFonts w:asciiTheme="minorHAnsi" w:hAnsiTheme="minorHAnsi" w:cstheme="minorHAnsi"/>
          <w:sz w:val="16"/>
        </w:rPr>
        <w:t>a number of</w:t>
      </w:r>
      <w:proofErr w:type="gramEnd"/>
      <w:r w:rsidRPr="00A01EDC">
        <w:rPr>
          <w:rFonts w:asciiTheme="minorHAnsi" w:hAnsiTheme="minorHAnsi" w:cstheme="minorHAnsi"/>
          <w:sz w:val="16"/>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rPr>
        <w:t>New research</w:t>
      </w:r>
      <w:r w:rsidRPr="00A01EDC">
        <w:rPr>
          <w:rFonts w:asciiTheme="minorHAnsi" w:hAnsiTheme="minorHAnsi" w:cstheme="minorHAnsi"/>
          <w:u w:val="single"/>
        </w:rPr>
        <w:t xml:space="preserve"> published in the journal Global Environmental Change </w:t>
      </w:r>
      <w:r w:rsidRPr="00A01EDC">
        <w:rPr>
          <w:rStyle w:val="StyleUnderline"/>
          <w:rFonts w:asciiTheme="minorHAnsi" w:hAnsiTheme="minorHAnsi" w:cstheme="minorHAnsi"/>
          <w:sz w:val="24"/>
        </w:rPr>
        <w:t>finds</w:t>
      </w:r>
      <w:r w:rsidRPr="00A01EDC">
        <w:rPr>
          <w:rFonts w:asciiTheme="minorHAnsi" w:hAnsiTheme="minorHAnsi" w:cstheme="minorHAnsi"/>
          <w:u w:val="single"/>
        </w:rPr>
        <w:t xml:space="preserve"> that </w:t>
      </w:r>
      <w:r w:rsidRPr="00A01EDC">
        <w:rPr>
          <w:rStyle w:val="Emphasis"/>
          <w:rFonts w:asciiTheme="minorHAnsi" w:hAnsiTheme="minorHAnsi" w:cstheme="minorHAnsi"/>
          <w:sz w:val="24"/>
        </w:rPr>
        <w:t xml:space="preserve">global economic </w:t>
      </w:r>
      <w:r w:rsidRPr="00090F75">
        <w:rPr>
          <w:rStyle w:val="Emphasis"/>
          <w:rFonts w:asciiTheme="minorHAnsi" w:hAnsiTheme="minorHAnsi" w:cstheme="minorHAnsi"/>
          <w:sz w:val="24"/>
          <w:highlight w:val="green"/>
        </w:rPr>
        <w:t>growth</w:t>
      </w:r>
      <w:r w:rsidRPr="00A01EDC">
        <w:rPr>
          <w:rFonts w:asciiTheme="minorHAnsi" w:hAnsiTheme="minorHAnsi" w:cstheme="minorHAnsi"/>
          <w:u w:val="single"/>
        </w:rPr>
        <w:t xml:space="preserve"> over the last decade </w:t>
      </w:r>
      <w:r w:rsidRPr="00A01EDC">
        <w:rPr>
          <w:rStyle w:val="StyleUnderline"/>
          <w:rFonts w:asciiTheme="minorHAnsi" w:hAnsiTheme="minorHAnsi" w:cstheme="minorHAnsi"/>
          <w:sz w:val="24"/>
        </w:rPr>
        <w:t xml:space="preserve">has </w:t>
      </w:r>
      <w:r w:rsidRPr="00090F75">
        <w:rPr>
          <w:rStyle w:val="Emphasis"/>
          <w:rFonts w:asciiTheme="minorHAnsi" w:hAnsiTheme="minorHAnsi" w:cstheme="minorHAnsi"/>
          <w:sz w:val="24"/>
          <w:highlight w:val="green"/>
        </w:rPr>
        <w:t>reduced</w:t>
      </w:r>
      <w:r w:rsidRPr="00A01EDC">
        <w:rPr>
          <w:rStyle w:val="StyleUnderline"/>
          <w:rFonts w:asciiTheme="minorHAnsi" w:hAnsiTheme="minorHAnsi" w:cstheme="minorHAnsi"/>
          <w:sz w:val="24"/>
        </w:rPr>
        <w:t xml:space="preserve"> </w:t>
      </w:r>
      <w:r w:rsidRPr="00090F75">
        <w:rPr>
          <w:rStyle w:val="StyleUnderline"/>
          <w:rFonts w:asciiTheme="minorHAnsi" w:hAnsiTheme="minorHAnsi" w:cstheme="minorHAnsi"/>
          <w:sz w:val="24"/>
          <w:highlight w:val="green"/>
        </w:rPr>
        <w:t>climate</w:t>
      </w:r>
      <w:r w:rsidRPr="00A01EDC">
        <w:rPr>
          <w:rStyle w:val="StyleUnderline"/>
          <w:rFonts w:asciiTheme="minorHAnsi" w:hAnsiTheme="minorHAnsi" w:cstheme="minorHAnsi"/>
          <w:sz w:val="24"/>
        </w:rPr>
        <w:t xml:space="preserve"> </w:t>
      </w:r>
      <w:r w:rsidRPr="00090F75">
        <w:rPr>
          <w:rStyle w:val="StyleUnderline"/>
          <w:rFonts w:asciiTheme="minorHAnsi" w:hAnsiTheme="minorHAnsi" w:cstheme="minorHAnsi"/>
          <w:sz w:val="24"/>
          <w:highlight w:val="green"/>
        </w:rPr>
        <w:t>mortality by</w:t>
      </w:r>
      <w:r w:rsidRPr="00A01EDC">
        <w:rPr>
          <w:rStyle w:val="StyleUnderline"/>
          <w:rFonts w:asciiTheme="minorHAnsi" w:hAnsiTheme="minorHAnsi" w:cstheme="minorHAnsi"/>
          <w:sz w:val="24"/>
        </w:rPr>
        <w:t xml:space="preserve"> </w:t>
      </w:r>
      <w:r w:rsidRPr="00A01EDC">
        <w:rPr>
          <w:rStyle w:val="Emphasis"/>
          <w:rFonts w:asciiTheme="minorHAnsi" w:hAnsiTheme="minorHAnsi" w:cstheme="minorHAnsi"/>
          <w:sz w:val="24"/>
        </w:rPr>
        <w:t xml:space="preserve">a factor of </w:t>
      </w:r>
      <w:r w:rsidRPr="00090F75">
        <w:rPr>
          <w:rStyle w:val="Emphasis"/>
          <w:rFonts w:asciiTheme="minorHAnsi" w:hAnsiTheme="minorHAnsi" w:cstheme="minorHAnsi"/>
          <w:sz w:val="24"/>
          <w:highlight w:val="green"/>
        </w:rPr>
        <w:t>five</w:t>
      </w:r>
      <w:r w:rsidRPr="00A01EDC">
        <w:rPr>
          <w:rFonts w:asciiTheme="minorHAnsi" w:hAnsiTheme="minorHAnsi" w:cstheme="minorHAnsi"/>
          <w:u w:val="single"/>
        </w:rPr>
        <w:t xml:space="preserve">, with the </w:t>
      </w:r>
      <w:r w:rsidRPr="00A01EDC">
        <w:rPr>
          <w:rFonts w:asciiTheme="minorHAnsi" w:hAnsiTheme="minorHAnsi" w:cstheme="minorHAnsi"/>
          <w:b/>
          <w:bCs/>
          <w:u w:val="single"/>
        </w:rPr>
        <w:t>greatest benefits documented in the poorest nations</w:t>
      </w:r>
      <w:r w:rsidRPr="00A01EDC">
        <w:rPr>
          <w:rFonts w:asciiTheme="minorHAnsi" w:hAnsiTheme="minorHAnsi" w:cstheme="minorHAnsi"/>
          <w:b/>
          <w:bCs/>
          <w:sz w:val="16"/>
        </w:rPr>
        <w:t>.</w:t>
      </w:r>
      <w:r w:rsidRPr="00A01EDC">
        <w:rPr>
          <w:rFonts w:asciiTheme="minorHAnsi" w:hAnsiTheme="minorHAnsi" w:cstheme="minorHAnsi"/>
          <w:sz w:val="16"/>
        </w:rPr>
        <w:t xml:space="preserve">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rPr>
        <w:t>So</w:t>
      </w:r>
      <w:proofErr w:type="gramEnd"/>
      <w:r w:rsidRPr="00A01EDC">
        <w:rPr>
          <w:rFonts w:asciiTheme="minorHAnsi" w:hAnsiTheme="minorHAnsi" w:cstheme="min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u w:val="single"/>
        </w:rPr>
        <w:t xml:space="preserve">But </w:t>
      </w:r>
      <w:r w:rsidRPr="00A01EDC">
        <w:rPr>
          <w:rStyle w:val="Emphasis"/>
          <w:rFonts w:asciiTheme="minorHAnsi" w:hAnsiTheme="minorHAnsi" w:cstheme="minorHAnsi"/>
          <w:sz w:val="24"/>
        </w:rPr>
        <w:t xml:space="preserve">recent </w:t>
      </w:r>
      <w:r w:rsidRPr="00090F75">
        <w:rPr>
          <w:rStyle w:val="Emphasis"/>
          <w:rFonts w:asciiTheme="minorHAnsi" w:hAnsiTheme="minorHAnsi" w:cstheme="minorHAnsi"/>
          <w:sz w:val="24"/>
          <w:highlight w:val="green"/>
        </w:rPr>
        <w:t>forecasts</w:t>
      </w:r>
      <w:r w:rsidRPr="00A01EDC">
        <w:rPr>
          <w:rFonts w:asciiTheme="minorHAnsi" w:hAnsiTheme="minorHAnsi" w:cstheme="minorHAnsi"/>
          <w:u w:val="single"/>
        </w:rPr>
        <w:t xml:space="preserve"> also </w:t>
      </w:r>
      <w:r w:rsidRPr="00090F75">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many of </w:t>
      </w:r>
      <w:r w:rsidRPr="00A01EDC">
        <w:rPr>
          <w:rStyle w:val="Emphasis"/>
          <w:rFonts w:asciiTheme="minorHAnsi" w:hAnsiTheme="minorHAnsi" w:cstheme="minorHAnsi"/>
          <w:sz w:val="24"/>
        </w:rPr>
        <w:t xml:space="preserve">the </w:t>
      </w:r>
      <w:r w:rsidRPr="00090F75">
        <w:rPr>
          <w:rStyle w:val="Emphasis"/>
          <w:rFonts w:asciiTheme="minorHAnsi" w:hAnsiTheme="minorHAnsi" w:cstheme="minorHAnsi"/>
          <w:sz w:val="24"/>
          <w:highlight w:val="green"/>
        </w:rPr>
        <w:t>worst-case</w:t>
      </w:r>
      <w:r w:rsidRPr="00A01EDC">
        <w:rPr>
          <w:rStyle w:val="Emphasis"/>
          <w:rFonts w:asciiTheme="minorHAnsi" w:hAnsiTheme="minorHAnsi" w:cstheme="minorHAnsi"/>
          <w:sz w:val="24"/>
        </w:rPr>
        <w:t xml:space="preserve"> climate scenarios</w:t>
      </w:r>
      <w:r w:rsidRPr="00A01EDC">
        <w:rPr>
          <w:rFonts w:asciiTheme="minorHAnsi" w:hAnsiTheme="minorHAnsi" w:cstheme="minorHAnsi"/>
          <w:u w:val="single"/>
        </w:rPr>
        <w:t xml:space="preserve"> produced in the last decade, which assumed unbounded economic growth and fossil-fuel development, </w:t>
      </w:r>
      <w:r w:rsidRPr="00090F75">
        <w:rPr>
          <w:rStyle w:val="StyleUnderline"/>
          <w:rFonts w:asciiTheme="minorHAnsi" w:hAnsiTheme="minorHAnsi" w:cstheme="minorHAnsi"/>
          <w:sz w:val="24"/>
          <w:highlight w:val="green"/>
        </w:rPr>
        <w:t>are</w:t>
      </w:r>
      <w:r w:rsidRPr="00A01EDC">
        <w:rPr>
          <w:rFonts w:asciiTheme="minorHAnsi" w:hAnsiTheme="minorHAnsi" w:cstheme="minorHAnsi"/>
          <w:u w:val="single"/>
        </w:rPr>
        <w:t xml:space="preserve"> also </w:t>
      </w:r>
      <w:r w:rsidRPr="00A01EDC">
        <w:rPr>
          <w:rStyle w:val="Emphasis"/>
          <w:rFonts w:asciiTheme="minorHAnsi" w:hAnsiTheme="minorHAnsi" w:cstheme="minorHAnsi"/>
          <w:sz w:val="24"/>
        </w:rPr>
        <w:t xml:space="preserve">very </w:t>
      </w:r>
      <w:r w:rsidRPr="00090F75">
        <w:rPr>
          <w:rStyle w:val="Emphasis"/>
          <w:rFonts w:asciiTheme="minorHAnsi" w:hAnsiTheme="minorHAnsi" w:cstheme="minorHAnsi"/>
          <w:sz w:val="24"/>
          <w:highlight w:val="green"/>
        </w:rPr>
        <w:t>unlikely</w:t>
      </w:r>
      <w:r w:rsidRPr="00090F75">
        <w:rPr>
          <w:rStyle w:val="StyleUnderline"/>
          <w:rFonts w:asciiTheme="minorHAnsi" w:hAnsiTheme="minorHAnsi" w:cstheme="minorHAnsi"/>
          <w:sz w:val="24"/>
          <w:highlight w:val="green"/>
        </w:rPr>
        <w:t xml:space="preserve">. </w:t>
      </w:r>
      <w:r w:rsidRPr="00A01EDC">
        <w:rPr>
          <w:rStyle w:val="StyleUnderline"/>
          <w:rFonts w:asciiTheme="minorHAnsi" w:hAnsiTheme="minorHAnsi" w:cstheme="minorHAnsi"/>
          <w:sz w:val="24"/>
        </w:rPr>
        <w:t xml:space="preserve">There is </w:t>
      </w:r>
      <w:r w:rsidRPr="00A01EDC">
        <w:rPr>
          <w:rStyle w:val="Emphasis"/>
          <w:rFonts w:asciiTheme="minorHAnsi" w:hAnsiTheme="minorHAnsi" w:cstheme="minorHAnsi"/>
          <w:sz w:val="24"/>
        </w:rPr>
        <w:t>still substantial uncertainty</w:t>
      </w:r>
      <w:r w:rsidRPr="00A01EDC">
        <w:rPr>
          <w:rStyle w:val="StyleUnderline"/>
          <w:rFonts w:asciiTheme="minorHAnsi" w:hAnsiTheme="minorHAnsi" w:cstheme="minorHAnsi"/>
          <w:sz w:val="24"/>
        </w:rPr>
        <w:t xml:space="preserve"> about</w:t>
      </w:r>
      <w:r w:rsidRPr="00A01EDC">
        <w:rPr>
          <w:rFonts w:asciiTheme="minorHAnsi" w:hAnsiTheme="minorHAnsi" w:cstheme="minorHAnsi"/>
          <w:u w:val="single"/>
        </w:rPr>
        <w:t xml:space="preserve"> how sensitive global </w:t>
      </w:r>
      <w:r w:rsidRPr="00A01EDC">
        <w:rPr>
          <w:rStyle w:val="StyleUnderline"/>
          <w:rFonts w:asciiTheme="minorHAnsi" w:hAnsiTheme="minorHAnsi" w:cstheme="minorHAnsi"/>
          <w:sz w:val="24"/>
        </w:rPr>
        <w:t>temperatures</w:t>
      </w:r>
      <w:r w:rsidRPr="00A01EDC">
        <w:rPr>
          <w:rFonts w:asciiTheme="minorHAnsi" w:hAnsiTheme="minorHAnsi" w:cstheme="minorHAnsi"/>
          <w:u w:val="single"/>
        </w:rPr>
        <w:t xml:space="preserve"> will be to higher emissions over the long-term. But </w:t>
      </w:r>
      <w:r w:rsidRPr="00A01EDC">
        <w:rPr>
          <w:rStyle w:val="Emphasis"/>
          <w:rFonts w:asciiTheme="minorHAnsi" w:hAnsiTheme="minorHAnsi" w:cstheme="minorHAnsi"/>
          <w:sz w:val="24"/>
        </w:rPr>
        <w:t xml:space="preserve">the best </w:t>
      </w:r>
      <w:r w:rsidRPr="00090F75">
        <w:rPr>
          <w:rStyle w:val="Emphasis"/>
          <w:rFonts w:asciiTheme="minorHAnsi" w:hAnsiTheme="minorHAnsi" w:cstheme="minorHAnsi"/>
          <w:sz w:val="24"/>
          <w:highlight w:val="green"/>
        </w:rPr>
        <w:t>estimates</w:t>
      </w:r>
      <w:r w:rsidRPr="00A01EDC">
        <w:rPr>
          <w:rFonts w:asciiTheme="minorHAnsi" w:hAnsiTheme="minorHAnsi" w:cstheme="minorHAnsi"/>
          <w:u w:val="single"/>
        </w:rPr>
        <w:t xml:space="preserve"> now </w:t>
      </w:r>
      <w:r w:rsidRPr="00090F75">
        <w:rPr>
          <w:rStyle w:val="StyleUnderline"/>
          <w:rFonts w:asciiTheme="minorHAnsi" w:hAnsiTheme="minorHAnsi" w:cstheme="minorHAnsi"/>
          <w:sz w:val="24"/>
          <w:highlight w:val="green"/>
        </w:rPr>
        <w:t>suggest</w:t>
      </w:r>
      <w:r w:rsidRPr="00A01EDC">
        <w:rPr>
          <w:rFonts w:asciiTheme="minorHAnsi" w:hAnsiTheme="minorHAnsi" w:cstheme="minorHAnsi"/>
          <w:u w:val="single"/>
        </w:rPr>
        <w:t xml:space="preserve"> that </w:t>
      </w:r>
      <w:r w:rsidRPr="00A01EDC">
        <w:rPr>
          <w:rStyle w:val="StyleUnderline"/>
          <w:rFonts w:asciiTheme="minorHAnsi" w:hAnsiTheme="minorHAnsi" w:cstheme="minorHAnsi"/>
          <w:sz w:val="24"/>
        </w:rPr>
        <w:t xml:space="preserve">the </w:t>
      </w:r>
      <w:r w:rsidRPr="00090F75">
        <w:rPr>
          <w:rStyle w:val="StyleUnderline"/>
          <w:rFonts w:asciiTheme="minorHAnsi" w:hAnsiTheme="minorHAnsi" w:cstheme="minorHAnsi"/>
          <w:sz w:val="24"/>
          <w:highlight w:val="green"/>
        </w:rPr>
        <w:t>world is on</w:t>
      </w:r>
      <w:r w:rsidRPr="00A01EDC">
        <w:rPr>
          <w:rStyle w:val="StyleUnderline"/>
          <w:rFonts w:asciiTheme="minorHAnsi" w:hAnsiTheme="minorHAnsi" w:cstheme="minorHAnsi"/>
          <w:sz w:val="24"/>
        </w:rPr>
        <w:t xml:space="preserve"> track for </w:t>
      </w:r>
      <w:r w:rsidRPr="00090F75">
        <w:rPr>
          <w:rStyle w:val="Emphasis"/>
          <w:rFonts w:asciiTheme="minorHAnsi" w:hAnsiTheme="minorHAnsi" w:cstheme="minorHAnsi"/>
          <w:sz w:val="24"/>
          <w:highlight w:val="green"/>
        </w:rPr>
        <w:t>3 degrees</w:t>
      </w:r>
      <w:r w:rsidRPr="00A01EDC">
        <w:rPr>
          <w:rStyle w:val="Emphasis"/>
          <w:rFonts w:asciiTheme="minorHAnsi" w:hAnsiTheme="minorHAnsi" w:cstheme="minorHAnsi"/>
          <w:sz w:val="24"/>
        </w:rPr>
        <w:t xml:space="preserve"> of warming</w:t>
      </w:r>
      <w:r w:rsidRPr="00A01EDC">
        <w:rPr>
          <w:rFonts w:asciiTheme="minorHAnsi" w:hAnsiTheme="minorHAnsi" w:cstheme="minorHAnsi"/>
          <w:u w:val="single"/>
        </w:rPr>
        <w:t xml:space="preserve"> by the end of this century, </w:t>
      </w:r>
      <w:r w:rsidRPr="00090F75">
        <w:rPr>
          <w:rFonts w:asciiTheme="minorHAnsi" w:hAnsiTheme="minorHAnsi" w:cstheme="minorHAnsi"/>
          <w:highlight w:val="green"/>
          <w:u w:val="single"/>
        </w:rPr>
        <w:t>not 4 or 5</w:t>
      </w:r>
      <w:r w:rsidRPr="00A01EDC">
        <w:rPr>
          <w:rFonts w:asciiTheme="minorHAnsi" w:hAnsiTheme="minorHAnsi" w:cstheme="minorHAnsi"/>
          <w:u w:val="single"/>
        </w:rPr>
        <w:t xml:space="preserve"> degrees as was once feared</w:t>
      </w:r>
      <w:r w:rsidRPr="00A01EDC">
        <w:rPr>
          <w:rFonts w:asciiTheme="minorHAnsi" w:hAnsiTheme="minorHAnsi" w:cstheme="minorHAnsi"/>
          <w:sz w:val="16"/>
        </w:rPr>
        <w:t xml:space="preserve">. That is </w:t>
      </w:r>
      <w:r w:rsidRPr="00090F75">
        <w:rPr>
          <w:rFonts w:asciiTheme="minorHAnsi" w:hAnsiTheme="minorHAnsi" w:cstheme="minorHAnsi"/>
          <w:highlight w:val="green"/>
          <w:u w:val="single"/>
        </w:rPr>
        <w:t>due</w:t>
      </w:r>
      <w:r w:rsidRPr="00090F75">
        <w:rPr>
          <w:rFonts w:asciiTheme="minorHAnsi" w:hAnsiTheme="minorHAnsi" w:cstheme="minorHAnsi"/>
          <w:sz w:val="16"/>
          <w:highlight w:val="green"/>
        </w:rPr>
        <w:t xml:space="preserve"> </w:t>
      </w:r>
      <w:r w:rsidRPr="00A01EDC">
        <w:rPr>
          <w:rFonts w:asciiTheme="minorHAnsi" w:hAnsiTheme="minorHAnsi" w:cstheme="minorHAnsi"/>
          <w:sz w:val="16"/>
        </w:rPr>
        <w:t xml:space="preserve">in part to slower economic growth in the wake of the global financial crisis, </w:t>
      </w:r>
      <w:r w:rsidRPr="00A01EDC">
        <w:rPr>
          <w:rFonts w:asciiTheme="minorHAnsi" w:hAnsiTheme="minorHAnsi" w:cstheme="minorHAnsi"/>
          <w:u w:val="single"/>
        </w:rPr>
        <w:t xml:space="preserve">but also </w:t>
      </w:r>
      <w:r w:rsidRPr="00090F75">
        <w:rPr>
          <w:rFonts w:asciiTheme="minorHAnsi" w:hAnsiTheme="minorHAnsi" w:cstheme="minorHAnsi"/>
          <w:highlight w:val="green"/>
          <w:u w:val="single"/>
        </w:rPr>
        <w:t xml:space="preserve">to </w:t>
      </w:r>
      <w:r w:rsidRPr="00A01EDC">
        <w:rPr>
          <w:rFonts w:asciiTheme="minorHAnsi" w:hAnsiTheme="minorHAnsi" w:cstheme="minorHAnsi"/>
          <w:u w:val="single"/>
        </w:rPr>
        <w:t xml:space="preserve">decades of </w:t>
      </w:r>
      <w:r w:rsidRPr="00090F75">
        <w:rPr>
          <w:rFonts w:asciiTheme="minorHAnsi" w:hAnsiTheme="minorHAnsi" w:cstheme="minorHAnsi"/>
          <w:highlight w:val="green"/>
          <w:u w:val="single"/>
        </w:rPr>
        <w:t xml:space="preserve">technology </w:t>
      </w:r>
      <w:r w:rsidRPr="00A01EDC">
        <w:rPr>
          <w:rFonts w:asciiTheme="minorHAnsi" w:hAnsiTheme="minorHAnsi" w:cstheme="minorHAnsi"/>
          <w:u w:val="single"/>
        </w:rPr>
        <w:t xml:space="preserve">policy </w:t>
      </w:r>
      <w:r w:rsidRPr="00090F75">
        <w:rPr>
          <w:rFonts w:asciiTheme="minorHAnsi" w:hAnsiTheme="minorHAnsi" w:cstheme="minorHAnsi"/>
          <w:highlight w:val="green"/>
          <w:u w:val="single"/>
        </w:rPr>
        <w:t xml:space="preserve">and energy-modernization </w:t>
      </w:r>
      <w:r w:rsidRPr="00A01EDC">
        <w:rPr>
          <w:rFonts w:asciiTheme="minorHAnsi" w:hAnsiTheme="minorHAnsi" w:cstheme="minorHAnsi"/>
          <w:u w:val="single"/>
        </w:rPr>
        <w:t>efforts.</w:t>
      </w:r>
      <w:r w:rsidRPr="00A01EDC">
        <w:rPr>
          <w:rFonts w:asciiTheme="minorHAnsi" w:hAnsiTheme="minorHAnsi" w:cstheme="minorHAnsi"/>
          <w:sz w:val="16"/>
        </w:rPr>
        <w:t xml:space="preserve"> “We have better and cleaner technologies available today because policy-makers in the U.S. and elsewhere set out to develop those technologies.” </w:t>
      </w:r>
      <w:r w:rsidRPr="00A01EDC">
        <w:rPr>
          <w:rFonts w:asciiTheme="minorHAnsi" w:hAnsiTheme="minorHAnsi" w:cstheme="minorHAnsi"/>
          <w:u w:val="single"/>
        </w:rPr>
        <w:t xml:space="preserve">The </w:t>
      </w:r>
      <w:r w:rsidRPr="00A01EDC">
        <w:rPr>
          <w:rStyle w:val="StyleUnderline"/>
          <w:rFonts w:asciiTheme="minorHAnsi" w:hAnsiTheme="minorHAnsi" w:cstheme="minorHAnsi"/>
          <w:sz w:val="24"/>
        </w:rPr>
        <w:t>energy intensity</w:t>
      </w:r>
      <w:r w:rsidRPr="00A01EDC">
        <w:rPr>
          <w:rFonts w:asciiTheme="minorHAnsi" w:hAnsiTheme="minorHAnsi" w:cstheme="minorHAnsi"/>
          <w:u w:val="single"/>
        </w:rPr>
        <w:t xml:space="preserve"> of the global economy </w:t>
      </w:r>
      <w:r w:rsidRPr="00A01EDC">
        <w:rPr>
          <w:rStyle w:val="StyleUnderline"/>
          <w:rFonts w:asciiTheme="minorHAnsi" w:hAnsiTheme="minorHAnsi" w:cstheme="minorHAnsi"/>
          <w:sz w:val="24"/>
        </w:rPr>
        <w:t xml:space="preserve">continues to fall. </w:t>
      </w:r>
      <w:r w:rsidRPr="00A01EDC">
        <w:rPr>
          <w:rStyle w:val="StyleUnderline"/>
          <w:rFonts w:asciiTheme="minorHAnsi" w:hAnsiTheme="minorHAnsi" w:cstheme="minorHAnsi"/>
          <w:bCs/>
          <w:sz w:val="24"/>
        </w:rPr>
        <w:t>Lower-carbon natural gas</w:t>
      </w:r>
      <w:r w:rsidRPr="00A01EDC">
        <w:rPr>
          <w:rFonts w:asciiTheme="minorHAnsi" w:hAnsiTheme="minorHAnsi" w:cstheme="minorHAnsi"/>
          <w:b/>
          <w:bCs/>
          <w:u w:val="single"/>
        </w:rPr>
        <w:t xml:space="preserve"> has </w:t>
      </w:r>
      <w:r w:rsidRPr="00A01EDC">
        <w:rPr>
          <w:rStyle w:val="StyleUnderline"/>
          <w:rFonts w:asciiTheme="minorHAnsi" w:hAnsiTheme="minorHAnsi" w:cstheme="minorHAnsi"/>
          <w:bCs/>
          <w:sz w:val="24"/>
        </w:rPr>
        <w:t>displaced coal</w:t>
      </w:r>
      <w:r w:rsidRPr="00A01EDC">
        <w:rPr>
          <w:rFonts w:asciiTheme="minorHAnsi" w:hAnsiTheme="minorHAnsi" w:cstheme="minorHAnsi"/>
          <w:b/>
          <w:bCs/>
          <w:u w:val="single"/>
        </w:rPr>
        <w:t xml:space="preserve"> as the primary source of new fossil energy</w:t>
      </w:r>
      <w:r w:rsidRPr="00A01EDC">
        <w:rPr>
          <w:rFonts w:asciiTheme="minorHAnsi" w:hAnsiTheme="minorHAnsi" w:cstheme="minorHAnsi"/>
          <w:u w:val="single"/>
        </w:rPr>
        <w:t>.</w:t>
      </w:r>
      <w:r w:rsidRPr="00A01EDC">
        <w:rPr>
          <w:rFonts w:asciiTheme="minorHAnsi" w:hAnsiTheme="minorHAnsi" w:cstheme="minorHAnsi"/>
          <w:sz w:val="16"/>
        </w:rPr>
        <w:t xml:space="preserve"> The </w:t>
      </w:r>
      <w:r w:rsidRPr="00A01EDC">
        <w:rPr>
          <w:rStyle w:val="StyleUnderline"/>
          <w:rFonts w:asciiTheme="minorHAnsi" w:hAnsiTheme="minorHAnsi" w:cstheme="minorHAnsi"/>
          <w:bCs/>
          <w:sz w:val="24"/>
        </w:rPr>
        <w:t>falling cost of wind and solar energy</w:t>
      </w:r>
      <w:r w:rsidRPr="00A01EDC">
        <w:rPr>
          <w:rFonts w:asciiTheme="minorHAnsi" w:hAnsiTheme="minorHAnsi" w:cstheme="minorHAnsi"/>
          <w:sz w:val="16"/>
        </w:rPr>
        <w:t xml:space="preserve"> has begun to </w:t>
      </w:r>
      <w:proofErr w:type="gramStart"/>
      <w:r w:rsidRPr="00A01EDC">
        <w:rPr>
          <w:rStyle w:val="StyleUnderline"/>
          <w:rFonts w:asciiTheme="minorHAnsi" w:hAnsiTheme="minorHAnsi" w:cstheme="minorHAnsi"/>
          <w:sz w:val="24"/>
        </w:rPr>
        <w:t>have an effect on</w:t>
      </w:r>
      <w:proofErr w:type="gramEnd"/>
      <w:r w:rsidRPr="00A01EDC">
        <w:rPr>
          <w:rFonts w:asciiTheme="minorHAnsi" w:hAnsiTheme="minorHAnsi" w:cstheme="minorHAnsi"/>
          <w:sz w:val="16"/>
        </w:rPr>
        <w:t xml:space="preserve"> the growth of </w:t>
      </w:r>
      <w:r w:rsidRPr="00A01EDC">
        <w:rPr>
          <w:rStyle w:val="StyleUnderline"/>
          <w:rFonts w:asciiTheme="minorHAnsi" w:hAnsiTheme="minorHAnsi" w:cstheme="minorHAnsi"/>
          <w:sz w:val="24"/>
        </w:rPr>
        <w:t xml:space="preserve">fossil fuels. Even </w:t>
      </w:r>
      <w:r w:rsidRPr="00A01EDC">
        <w:rPr>
          <w:rStyle w:val="StyleUnderline"/>
          <w:rFonts w:asciiTheme="minorHAnsi" w:hAnsiTheme="minorHAnsi" w:cstheme="minorHAnsi"/>
          <w:bCs/>
          <w:sz w:val="24"/>
        </w:rPr>
        <w:t>nuclear energy</w:t>
      </w:r>
      <w:r w:rsidRPr="00A01EDC">
        <w:rPr>
          <w:rFonts w:asciiTheme="minorHAnsi" w:hAnsiTheme="minorHAnsi" w:cstheme="minorHAnsi"/>
          <w:sz w:val="16"/>
        </w:rPr>
        <w:t xml:space="preserve"> has </w:t>
      </w:r>
      <w:r w:rsidRPr="00A01EDC">
        <w:rPr>
          <w:rStyle w:val="StyleUnderline"/>
          <w:rFonts w:asciiTheme="minorHAnsi" w:hAnsiTheme="minorHAnsi" w:cstheme="minorHAnsi"/>
          <w:sz w:val="24"/>
        </w:rPr>
        <w:t>made a modest comeback</w:t>
      </w:r>
      <w:r w:rsidRPr="00A01EDC">
        <w:rPr>
          <w:rFonts w:asciiTheme="minorHAnsi" w:hAnsiTheme="minorHAnsi" w:cstheme="minorHAnsi"/>
          <w:sz w:val="16"/>
        </w:rPr>
        <w:t xml:space="preserve"> in Asia.</w:t>
      </w:r>
    </w:p>
    <w:p w14:paraId="5998EAA3" w14:textId="77D18BE1" w:rsidR="00CF5613" w:rsidRPr="00B55AD5" w:rsidRDefault="00DC4BB0" w:rsidP="00C042F5">
      <w:pPr>
        <w:pStyle w:val="Heading3"/>
      </w:pPr>
      <w:r>
        <w:t>Contention</w:t>
      </w:r>
      <w:r w:rsidR="00C042F5">
        <w:t xml:space="preserve"> 2</w:t>
      </w:r>
    </w:p>
    <w:p w14:paraId="37C1C979" w14:textId="77777777" w:rsidR="00C16C7D" w:rsidRPr="00C16C7D" w:rsidRDefault="00C16C7D" w:rsidP="00C16C7D"/>
    <w:sectPr w:rsidR="00C16C7D" w:rsidRPr="00C16C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173486"/>
    <w:rsid w:val="000139A3"/>
    <w:rsid w:val="00072362"/>
    <w:rsid w:val="00100833"/>
    <w:rsid w:val="00104529"/>
    <w:rsid w:val="00105942"/>
    <w:rsid w:val="00107396"/>
    <w:rsid w:val="00144A4C"/>
    <w:rsid w:val="00173486"/>
    <w:rsid w:val="00176AB0"/>
    <w:rsid w:val="00177B7D"/>
    <w:rsid w:val="0018322D"/>
    <w:rsid w:val="001B5776"/>
    <w:rsid w:val="001E527A"/>
    <w:rsid w:val="001F78CE"/>
    <w:rsid w:val="00251FC7"/>
    <w:rsid w:val="002855A7"/>
    <w:rsid w:val="002B146A"/>
    <w:rsid w:val="002B20C5"/>
    <w:rsid w:val="002B5E17"/>
    <w:rsid w:val="00315690"/>
    <w:rsid w:val="00316B75"/>
    <w:rsid w:val="00325646"/>
    <w:rsid w:val="003460F2"/>
    <w:rsid w:val="0038158C"/>
    <w:rsid w:val="003902BA"/>
    <w:rsid w:val="003A09E2"/>
    <w:rsid w:val="003E0114"/>
    <w:rsid w:val="00407037"/>
    <w:rsid w:val="004605D6"/>
    <w:rsid w:val="004A4945"/>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66EA0"/>
    <w:rsid w:val="007722D1"/>
    <w:rsid w:val="007929DE"/>
    <w:rsid w:val="007A2226"/>
    <w:rsid w:val="007F5B66"/>
    <w:rsid w:val="008035B8"/>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93661"/>
    <w:rsid w:val="00A95652"/>
    <w:rsid w:val="00AC0AB8"/>
    <w:rsid w:val="00B33C6D"/>
    <w:rsid w:val="00B4508F"/>
    <w:rsid w:val="00B55AD5"/>
    <w:rsid w:val="00B8057C"/>
    <w:rsid w:val="00BD6238"/>
    <w:rsid w:val="00BF593B"/>
    <w:rsid w:val="00BF773A"/>
    <w:rsid w:val="00BF7E81"/>
    <w:rsid w:val="00C042F5"/>
    <w:rsid w:val="00C13773"/>
    <w:rsid w:val="00C16C7D"/>
    <w:rsid w:val="00C17CC8"/>
    <w:rsid w:val="00C83417"/>
    <w:rsid w:val="00C9604F"/>
    <w:rsid w:val="00CA19AA"/>
    <w:rsid w:val="00CA4612"/>
    <w:rsid w:val="00CC5298"/>
    <w:rsid w:val="00CD736E"/>
    <w:rsid w:val="00CD798D"/>
    <w:rsid w:val="00CE161E"/>
    <w:rsid w:val="00CF5613"/>
    <w:rsid w:val="00CF59A8"/>
    <w:rsid w:val="00D325A9"/>
    <w:rsid w:val="00D36A8A"/>
    <w:rsid w:val="00D435F9"/>
    <w:rsid w:val="00D61409"/>
    <w:rsid w:val="00D6691E"/>
    <w:rsid w:val="00D71170"/>
    <w:rsid w:val="00DA1C92"/>
    <w:rsid w:val="00DA25D4"/>
    <w:rsid w:val="00DA6538"/>
    <w:rsid w:val="00DC4BB0"/>
    <w:rsid w:val="00E15E75"/>
    <w:rsid w:val="00E5262C"/>
    <w:rsid w:val="00E83A16"/>
    <w:rsid w:val="00EC7DC4"/>
    <w:rsid w:val="00ED30CF"/>
    <w:rsid w:val="00F176EF"/>
    <w:rsid w:val="00F45E10"/>
    <w:rsid w:val="00F6364A"/>
    <w:rsid w:val="00F9113A"/>
    <w:rsid w:val="00FD5A7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4DA98"/>
  <w15:chartTrackingRefBased/>
  <w15:docId w15:val="{F7B1DDEB-18EB-416F-9BBF-9625937F6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2362"/>
    <w:rPr>
      <w:rFonts w:ascii="Calibri" w:hAnsi="Calibri" w:cs="Calibri"/>
    </w:rPr>
  </w:style>
  <w:style w:type="paragraph" w:styleId="Heading1">
    <w:name w:val="heading 1"/>
    <w:aliases w:val="Pocket"/>
    <w:basedOn w:val="Normal"/>
    <w:next w:val="Normal"/>
    <w:link w:val="Heading1Char"/>
    <w:qFormat/>
    <w:rsid w:val="001734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34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34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21,T,Ta,CD - Cite"/>
    <w:basedOn w:val="Normal"/>
    <w:next w:val="Normal"/>
    <w:link w:val="Heading4Char"/>
    <w:uiPriority w:val="3"/>
    <w:unhideWhenUsed/>
    <w:qFormat/>
    <w:rsid w:val="001734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34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486"/>
  </w:style>
  <w:style w:type="character" w:customStyle="1" w:styleId="Heading1Char">
    <w:name w:val="Heading 1 Char"/>
    <w:aliases w:val="Pocket Char"/>
    <w:basedOn w:val="DefaultParagraphFont"/>
    <w:link w:val="Heading1"/>
    <w:rsid w:val="001734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34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3486"/>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17348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7"/>
    <w:qFormat/>
    <w:rsid w:val="0017348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7348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6"/>
    <w:qFormat/>
    <w:rsid w:val="0017348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173486"/>
    <w:rPr>
      <w:color w:val="auto"/>
      <w:u w:val="none"/>
    </w:rPr>
  </w:style>
  <w:style w:type="character" w:styleId="FollowedHyperlink">
    <w:name w:val="FollowedHyperlink"/>
    <w:basedOn w:val="DefaultParagraphFont"/>
    <w:uiPriority w:val="99"/>
    <w:semiHidden/>
    <w:unhideWhenUsed/>
    <w:rsid w:val="00173486"/>
    <w:rPr>
      <w:color w:val="auto"/>
      <w:u w:val="none"/>
    </w:rPr>
  </w:style>
  <w:style w:type="paragraph" w:customStyle="1" w:styleId="textbold">
    <w:name w:val="text bold"/>
    <w:basedOn w:val="Normal"/>
    <w:link w:val="Emphasis"/>
    <w:uiPriority w:val="7"/>
    <w:qFormat/>
    <w:rsid w:val="000723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link w:val="StyleUnderline"/>
    <w:uiPriority w:val="6"/>
    <w:qFormat/>
    <w:rsid w:val="00072362"/>
    <w:pPr>
      <w:ind w:left="288" w:right="288"/>
    </w:pPr>
    <w:rPr>
      <w:rFonts w:asciiTheme="minorHAnsi" w:hAnsiTheme="minorHAnsi" w:cstheme="minorBidi"/>
      <w:u w:val="single"/>
    </w:rPr>
  </w:style>
  <w:style w:type="paragraph" w:styleId="ListParagraph">
    <w:name w:val="List Paragraph"/>
    <w:aliases w:val="6 font"/>
    <w:basedOn w:val="Normal"/>
    <w:uiPriority w:val="34"/>
    <w:unhideWhenUsed/>
    <w:qFormat/>
    <w:rsid w:val="00CF5613"/>
    <w:pPr>
      <w:ind w:left="720"/>
      <w:contextualSpacing/>
    </w:p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CF561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62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sj.com/articles/ignore-the-fake-climate-debate-115797958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8907</Words>
  <Characters>50775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2022-01-08T01:59:00Z</dcterms:created>
  <dcterms:modified xsi:type="dcterms:W3CDTF">2022-01-08T01:59:00Z</dcterms:modified>
</cp:coreProperties>
</file>