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CEBA9" w14:textId="198A28BB" w:rsidR="00A95652" w:rsidRDefault="0000069D" w:rsidP="0000069D">
      <w:pPr>
        <w:pStyle w:val="Heading2"/>
      </w:pPr>
      <w:r>
        <w:t>OFF</w:t>
      </w:r>
    </w:p>
    <w:p w14:paraId="12B4481F" w14:textId="1871EBE0" w:rsidR="0000069D" w:rsidRPr="0064617F" w:rsidRDefault="0000069D" w:rsidP="0000069D">
      <w:pPr>
        <w:pStyle w:val="Heading3"/>
      </w:pPr>
      <w:r>
        <w:t>1NC---Space Elevators PIC</w:t>
      </w:r>
    </w:p>
    <w:p w14:paraId="293F99B1" w14:textId="77777777" w:rsidR="0000069D" w:rsidRDefault="0000069D" w:rsidP="0000069D">
      <w:pPr>
        <w:pStyle w:val="Heading4"/>
      </w:pPr>
      <w:r>
        <w:t xml:space="preserve">Text – Private Appropriation of Outer Space except for Space Elevators is Unjust. </w:t>
      </w:r>
    </w:p>
    <w:p w14:paraId="07F7D945" w14:textId="77777777" w:rsidR="0000069D" w:rsidRDefault="0000069D" w:rsidP="0000069D">
      <w:pPr>
        <w:pStyle w:val="Heading4"/>
      </w:pPr>
      <w:r>
        <w:t xml:space="preserve">Space Elevators constitute Appropriation – they impede orbits. </w:t>
      </w:r>
    </w:p>
    <w:p w14:paraId="4A56E7DC" w14:textId="77777777" w:rsidR="0000069D" w:rsidRPr="005F1160" w:rsidRDefault="0000069D" w:rsidP="0000069D">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0309BAD1" w14:textId="77777777" w:rsidR="0000069D" w:rsidRPr="00C71C98" w:rsidRDefault="0000069D" w:rsidP="0000069D">
      <w:pPr>
        <w:rPr>
          <w:sz w:val="16"/>
        </w:rPr>
      </w:pPr>
      <w:r w:rsidRPr="00C71C98">
        <w:rPr>
          <w:u w:val="single"/>
        </w:rPr>
        <w:t xml:space="preserve">An Earth-based </w:t>
      </w:r>
      <w:r w:rsidRPr="00732E59">
        <w:rPr>
          <w:rStyle w:val="Emphasis"/>
          <w:highlight w:val="green"/>
        </w:rPr>
        <w:t>space elevator would consist of</w:t>
      </w:r>
      <w:r w:rsidRPr="00732E59">
        <w:rPr>
          <w:highlight w:val="green"/>
          <w:u w:val="single"/>
        </w:rPr>
        <w:t xml:space="preserve"> </w:t>
      </w:r>
      <w:r w:rsidRPr="00C71C98">
        <w:rPr>
          <w:u w:val="single"/>
        </w:rPr>
        <w:t xml:space="preserve">a </w:t>
      </w:r>
      <w:r w:rsidRPr="00732E59">
        <w:rPr>
          <w:rStyle w:val="Emphasis"/>
          <w:highlight w:val="green"/>
        </w:rPr>
        <w:t>cable</w:t>
      </w:r>
      <w:r w:rsidRPr="00732E59">
        <w:rPr>
          <w:highlight w:val="green"/>
          <w:u w:val="single"/>
        </w:rPr>
        <w:t xml:space="preserve"> </w:t>
      </w:r>
      <w:r w:rsidRPr="00C71C98">
        <w:rPr>
          <w:u w:val="single"/>
        </w:rPr>
        <w:t xml:space="preserve">with one end </w:t>
      </w:r>
      <w:r w:rsidRPr="00732E59">
        <w:rPr>
          <w:rStyle w:val="Emphasis"/>
          <w:highlight w:val="green"/>
        </w:rPr>
        <w:t>attached</w:t>
      </w:r>
      <w:r w:rsidRPr="00732E59">
        <w:rPr>
          <w:highlight w:val="green"/>
          <w:u w:val="single"/>
        </w:rPr>
        <w:t xml:space="preserve"> </w:t>
      </w:r>
      <w:r w:rsidRPr="00732E59">
        <w:rPr>
          <w:rStyle w:val="Emphasis"/>
          <w:highlight w:val="green"/>
        </w:rPr>
        <w:t>to</w:t>
      </w:r>
      <w:r w:rsidRPr="00732E59">
        <w:rPr>
          <w:highlight w:val="green"/>
          <w:u w:val="single"/>
        </w:rPr>
        <w:t xml:space="preserve"> </w:t>
      </w:r>
      <w:r w:rsidRPr="00C71C98">
        <w:rPr>
          <w:u w:val="single"/>
        </w:rPr>
        <w:t xml:space="preserve">the surface near the equator and the other end in </w:t>
      </w:r>
      <w:r w:rsidRPr="00732E59">
        <w:rPr>
          <w:rStyle w:val="Emphasis"/>
          <w:highlight w:val="green"/>
        </w:rPr>
        <w:t>space</w:t>
      </w:r>
      <w:r w:rsidRPr="00732E59">
        <w:rPr>
          <w:highlight w:val="green"/>
          <w:u w:val="single"/>
        </w:rPr>
        <w:t xml:space="preserve"> </w:t>
      </w:r>
      <w:r w:rsidRPr="00732E59">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732E59">
        <w:rPr>
          <w:rStyle w:val="Emphasis"/>
          <w:highlight w:val="green"/>
        </w:rPr>
        <w:t>1967 Treaty’s</w:t>
      </w:r>
      <w:r w:rsidRPr="00732E59">
        <w:rPr>
          <w:highlight w:val="green"/>
          <w:u w:val="single"/>
        </w:rPr>
        <w:t xml:space="preserve"> </w:t>
      </w:r>
      <w:r w:rsidRPr="00C71C98">
        <w:rPr>
          <w:u w:val="single"/>
        </w:rPr>
        <w:t xml:space="preserve">regime and </w:t>
      </w:r>
      <w:r w:rsidRPr="00732E59">
        <w:rPr>
          <w:rStyle w:val="Emphasis"/>
          <w:highlight w:val="green"/>
        </w:rPr>
        <w:t>customary law</w:t>
      </w:r>
      <w:r w:rsidRPr="00732E59">
        <w:rPr>
          <w:highlight w:val="green"/>
          <w:u w:val="single"/>
        </w:rPr>
        <w:t xml:space="preserve"> </w:t>
      </w:r>
      <w:r w:rsidRPr="00732E59">
        <w:rPr>
          <w:rStyle w:val="Emphasis"/>
          <w:highlight w:val="green"/>
        </w:rPr>
        <w:t>enshrine</w:t>
      </w:r>
      <w:r w:rsidRPr="00732E59">
        <w:rPr>
          <w:highlight w:val="green"/>
          <w:u w:val="single"/>
        </w:rPr>
        <w:t xml:space="preserve"> </w:t>
      </w:r>
      <w:r w:rsidRPr="00C71C98">
        <w:rPr>
          <w:u w:val="single"/>
        </w:rPr>
        <w:t xml:space="preserve">the </w:t>
      </w:r>
      <w:r w:rsidRPr="00732E59">
        <w:rPr>
          <w:rStyle w:val="Emphasis"/>
          <w:highlight w:val="green"/>
        </w:rPr>
        <w:t xml:space="preserve">principle of </w:t>
      </w:r>
      <w:r w:rsidRPr="00732E59">
        <w:rPr>
          <w:rStyle w:val="Emphasis"/>
          <w:highlight w:val="green"/>
          <w:bdr w:val="single" w:sz="18" w:space="0" w:color="auto"/>
        </w:rPr>
        <w:t>non-appropriation</w:t>
      </w:r>
      <w:r w:rsidRPr="00732E59">
        <w:rPr>
          <w:highlight w:val="green"/>
          <w:u w:val="single"/>
          <w:bdr w:val="single" w:sz="18" w:space="0" w:color="auto"/>
        </w:rPr>
        <w:t xml:space="preserve"> </w:t>
      </w:r>
      <w:r w:rsidRPr="00732E59">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732E59">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732E59">
        <w:rPr>
          <w:rStyle w:val="StyleUnderline"/>
          <w:highlight w:val="green"/>
        </w:rPr>
        <w:t>would result in the cable being held up</w:t>
      </w:r>
      <w:r w:rsidRPr="00C71C98">
        <w:rPr>
          <w:rStyle w:val="StyleUnderline"/>
        </w:rPr>
        <w:t xml:space="preserve">, under tension, </w:t>
      </w:r>
      <w:r w:rsidRPr="00732E59">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275099E0" w14:textId="77777777" w:rsidR="0000069D" w:rsidRDefault="0000069D" w:rsidP="0000069D">
      <w:pPr>
        <w:pStyle w:val="Heading4"/>
      </w:pPr>
      <w:r>
        <w:t xml:space="preserve">Private Companies are pursuing Space Elevators. </w:t>
      </w:r>
    </w:p>
    <w:p w14:paraId="5A2BF7D3" w14:textId="77777777" w:rsidR="0000069D" w:rsidRPr="005F1160" w:rsidRDefault="0000069D" w:rsidP="0000069D">
      <w:r w:rsidRPr="005F1160">
        <w:rPr>
          <w:rStyle w:val="Style13ptBold"/>
        </w:rPr>
        <w:t>Alfano 15</w:t>
      </w:r>
      <w:r>
        <w:t xml:space="preserve"> Andrea Alfano 8-18-2015 “</w:t>
      </w:r>
      <w:r w:rsidRPr="005F1160">
        <w:t xml:space="preserve">All Of </w:t>
      </w:r>
      <w:r w:rsidRPr="00732E59">
        <w:rPr>
          <w:rStyle w:val="Emphasis"/>
          <w:highlight w:val="green"/>
          <w:bdr w:val="single" w:sz="18" w:space="0" w:color="auto"/>
        </w:rPr>
        <w:t>These Companies Are Working On A Space Elevator</w:t>
      </w:r>
      <w:r>
        <w:t xml:space="preserve">” </w:t>
      </w:r>
      <w:hyperlink r:id="rId7" w:history="1">
        <w:r w:rsidRPr="00473E10">
          <w:rPr>
            <w:rStyle w:val="Hyperlink"/>
          </w:rPr>
          <w:t>https://www.techtimes.com/articles/77612/20150818/companies-working-space-elevator.htm</w:t>
        </w:r>
      </w:hyperlink>
      <w:r>
        <w:t xml:space="preserve"> (Writer at the Tech Times)//Elmer </w:t>
      </w:r>
    </w:p>
    <w:p w14:paraId="63CF3523" w14:textId="77777777" w:rsidR="0000069D" w:rsidRPr="00C71C98" w:rsidRDefault="0000069D" w:rsidP="0000069D">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732E59">
        <w:rPr>
          <w:rStyle w:val="Emphasis"/>
          <w:highlight w:val="green"/>
        </w:rPr>
        <w:t>private space company Thoth</w:t>
      </w:r>
      <w:r w:rsidRPr="00732E59">
        <w:rPr>
          <w:rStyle w:val="StyleUnderline"/>
          <w:highlight w:val="green"/>
        </w:rPr>
        <w:t xml:space="preserve"> </w:t>
      </w:r>
      <w:r w:rsidRPr="00C71C98">
        <w:rPr>
          <w:rStyle w:val="StyleUnderline"/>
        </w:rPr>
        <w:t xml:space="preserve">Technology that was recently </w:t>
      </w:r>
      <w:r w:rsidRPr="00732E59">
        <w:rPr>
          <w:rStyle w:val="Emphasis"/>
          <w:highlight w:val="green"/>
        </w:rPr>
        <w:t>awarded</w:t>
      </w:r>
      <w:r w:rsidRPr="00732E59">
        <w:rPr>
          <w:rStyle w:val="StyleUnderline"/>
          <w:highlight w:val="green"/>
        </w:rPr>
        <w:t xml:space="preserve"> </w:t>
      </w:r>
      <w:r w:rsidRPr="00C71C98">
        <w:rPr>
          <w:rStyle w:val="StyleUnderline"/>
        </w:rPr>
        <w:t xml:space="preserve">a </w:t>
      </w:r>
      <w:r w:rsidRPr="00732E59">
        <w:rPr>
          <w:rStyle w:val="Emphasis"/>
          <w:highlight w:val="green"/>
        </w:rPr>
        <w:t>patent for</w:t>
      </w:r>
      <w:r w:rsidRPr="00732E59">
        <w:rPr>
          <w:rStyle w:val="StyleUnderline"/>
          <w:highlight w:val="green"/>
        </w:rPr>
        <w:t xml:space="preserve"> </w:t>
      </w:r>
      <w:r w:rsidRPr="00C71C98">
        <w:rPr>
          <w:rStyle w:val="StyleUnderline"/>
        </w:rPr>
        <w:t xml:space="preserve">its </w:t>
      </w:r>
      <w:r w:rsidRPr="00732E59">
        <w:rPr>
          <w:rStyle w:val="Emphasis"/>
          <w:highlight w:val="green"/>
        </w:rPr>
        <w:t>space elevator</w:t>
      </w:r>
      <w:r w:rsidRPr="00732E59">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732E59">
        <w:rPr>
          <w:rStyle w:val="Emphasis"/>
          <w:highlight w:val="green"/>
        </w:rPr>
        <w:t>LiftPort</w:t>
      </w:r>
      <w:proofErr w:type="spellEnd"/>
      <w:r w:rsidRPr="00732E59">
        <w:rPr>
          <w:rStyle w:val="Emphasis"/>
          <w:highlight w:val="green"/>
        </w:rPr>
        <w:t xml:space="preserve"> Group,</w:t>
      </w:r>
      <w:r w:rsidRPr="00732E59">
        <w:rPr>
          <w:rStyle w:val="StyleUnderline"/>
          <w:highlight w:val="green"/>
        </w:rPr>
        <w:t xml:space="preserve"> </w:t>
      </w:r>
      <w:r w:rsidRPr="00C71C98">
        <w:rPr>
          <w:rStyle w:val="StyleUnderline"/>
        </w:rPr>
        <w:t xml:space="preserve">founded by space entrepreneur Michael Laine in 2003. Its </w:t>
      </w:r>
      <w:r w:rsidRPr="00732E59">
        <w:rPr>
          <w:rStyle w:val="Emphasis"/>
          <w:highlight w:val="green"/>
        </w:rPr>
        <w:t>plan for a space elevator</w:t>
      </w:r>
      <w:r w:rsidRPr="00732E59">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732E59">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732E59">
        <w:rPr>
          <w:rStyle w:val="Emphasis"/>
          <w:highlight w:val="green"/>
        </w:rPr>
        <w:t>third</w:t>
      </w:r>
      <w:r w:rsidRPr="00732E59">
        <w:rPr>
          <w:rStyle w:val="StyleUnderline"/>
          <w:highlight w:val="green"/>
        </w:rPr>
        <w:t xml:space="preserve"> </w:t>
      </w:r>
      <w:r w:rsidRPr="00C71C98">
        <w:rPr>
          <w:rStyle w:val="StyleUnderline"/>
        </w:rPr>
        <w:t xml:space="preserve">major </w:t>
      </w:r>
      <w:r w:rsidRPr="00732E59">
        <w:rPr>
          <w:rStyle w:val="Emphasis"/>
          <w:highlight w:val="green"/>
        </w:rPr>
        <w:t>company</w:t>
      </w:r>
      <w:r w:rsidRPr="00732E59">
        <w:rPr>
          <w:rStyle w:val="StyleUnderline"/>
          <w:highlight w:val="green"/>
        </w:rPr>
        <w:t xml:space="preserve"> </w:t>
      </w:r>
      <w:r w:rsidRPr="00C71C98">
        <w:rPr>
          <w:rStyle w:val="StyleUnderline"/>
        </w:rPr>
        <w:t xml:space="preserve">based in Japan called </w:t>
      </w:r>
      <w:r w:rsidRPr="00732E59">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732E59">
        <w:rPr>
          <w:rStyle w:val="Emphasis"/>
          <w:highlight w:val="green"/>
        </w:rPr>
        <w:t>elevator</w:t>
      </w:r>
      <w:r w:rsidRPr="00C71C98">
        <w:rPr>
          <w:rStyle w:val="StyleUnderline"/>
        </w:rPr>
        <w:t xml:space="preserve">. But its Earth elevator would consist of a cable </w:t>
      </w:r>
      <w:r w:rsidRPr="00732E59">
        <w:rPr>
          <w:rStyle w:val="Emphasis"/>
          <w:highlight w:val="green"/>
        </w:rPr>
        <w:t xml:space="preserve">tethered to </w:t>
      </w:r>
      <w:r w:rsidRPr="00C71C98">
        <w:rPr>
          <w:rStyle w:val="StyleUnderline"/>
        </w:rPr>
        <w:t xml:space="preserve">the blue planet, a robotic cargo-carrier, a </w:t>
      </w:r>
      <w:r w:rsidRPr="00732E59">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1F36779A" w14:textId="77777777" w:rsidR="0000069D" w:rsidRDefault="0000069D" w:rsidP="0000069D">
      <w:pPr>
        <w:pStyle w:val="Heading4"/>
      </w:pPr>
      <w:proofErr w:type="gramStart"/>
      <w:r>
        <w:t>Yes</w:t>
      </w:r>
      <w:proofErr w:type="gramEnd"/>
      <w:r>
        <w:t xml:space="preserve"> Space Elevators – NASA confirms. </w:t>
      </w:r>
    </w:p>
    <w:p w14:paraId="07971A67" w14:textId="77777777" w:rsidR="0000069D" w:rsidRPr="00E70330" w:rsidRDefault="0000069D" w:rsidP="0000069D">
      <w:r w:rsidRPr="00E70330">
        <w:rPr>
          <w:rStyle w:val="Style13ptBold"/>
        </w:rPr>
        <w:t>Snowden 18</w:t>
      </w:r>
      <w:r>
        <w:t xml:space="preserve"> </w:t>
      </w:r>
      <w:r w:rsidRPr="00E70330">
        <w:t>Scott Snowden 10-2-2018 "A colossal elevator to space could be going up sooner than you ever imagined"</w:t>
      </w:r>
      <w:r>
        <w:t xml:space="preserve"> </w:t>
      </w:r>
      <w:hyperlink r:id="rId8"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4ADC9186" w14:textId="77777777" w:rsidR="0000069D" w:rsidRPr="0041063E" w:rsidRDefault="0000069D" w:rsidP="0000069D">
      <w:pPr>
        <w:rPr>
          <w:sz w:val="16"/>
        </w:rPr>
      </w:pPr>
      <w:r w:rsidRPr="0041063E">
        <w:rPr>
          <w:sz w:val="16"/>
        </w:rPr>
        <w:t>For more than half a century, rockets have been the only way to go to space</w:t>
      </w:r>
      <w:r w:rsidRPr="00C71C98">
        <w:rPr>
          <w:rStyle w:val="StyleUnderline"/>
        </w:rPr>
        <w:t xml:space="preserve">. But </w:t>
      </w:r>
      <w:r w:rsidRPr="00732E59">
        <w:rPr>
          <w:rStyle w:val="Emphasis"/>
          <w:highlight w:val="green"/>
        </w:rPr>
        <w:t>in the not-too-distant future, we may have</w:t>
      </w:r>
      <w:r w:rsidRPr="00732E59">
        <w:rPr>
          <w:rStyle w:val="StyleUnderline"/>
          <w:highlight w:val="green"/>
        </w:rPr>
        <w:t xml:space="preserve"> </w:t>
      </w:r>
      <w:r w:rsidRPr="00C71C98">
        <w:rPr>
          <w:rStyle w:val="StyleUnderline"/>
        </w:rPr>
        <w:t xml:space="preserve">another option for sending up people and payloads: </w:t>
      </w:r>
      <w:r w:rsidRPr="00732E59">
        <w:rPr>
          <w:rStyle w:val="Emphasis"/>
          <w:highlight w:val="green"/>
        </w:rPr>
        <w:t xml:space="preserve">a colossal elevator extending from Earth’s surface up to </w:t>
      </w:r>
      <w:r w:rsidRPr="00C71C98">
        <w:rPr>
          <w:rStyle w:val="StyleUnderline"/>
        </w:rPr>
        <w:t xml:space="preserve">an altitude of </w:t>
      </w:r>
      <w:r w:rsidRPr="00732E59">
        <w:rPr>
          <w:rStyle w:val="Emphasis"/>
          <w:highlight w:val="green"/>
        </w:rPr>
        <w:t>22,000 miles</w:t>
      </w:r>
      <w:r w:rsidRPr="00C71C98">
        <w:rPr>
          <w:rStyle w:val="StyleUnderline"/>
        </w:rPr>
        <w:t xml:space="preserve">, where geosynchronous satellites orbit. </w:t>
      </w:r>
      <w:r w:rsidRPr="00732E59">
        <w:rPr>
          <w:rStyle w:val="Emphasis"/>
          <w:highlight w:val="green"/>
        </w:rPr>
        <w:t>NASA says</w:t>
      </w:r>
      <w:r w:rsidRPr="00732E59">
        <w:rPr>
          <w:rStyle w:val="StyleUnderline"/>
          <w:highlight w:val="green"/>
        </w:rPr>
        <w:t xml:space="preserve"> </w:t>
      </w:r>
      <w:r w:rsidRPr="00C71C98">
        <w:rPr>
          <w:rStyle w:val="StyleUnderline"/>
        </w:rPr>
        <w:t xml:space="preserve">the basic </w:t>
      </w:r>
      <w:r w:rsidRPr="00732E59">
        <w:rPr>
          <w:rStyle w:val="Emphasis"/>
          <w:highlight w:val="green"/>
          <w:bdr w:val="single" w:sz="18" w:space="0" w:color="auto"/>
        </w:rPr>
        <w:t>concept of a space elevator is sound</w:t>
      </w:r>
      <w:r w:rsidRPr="00C71C98">
        <w:rPr>
          <w:rStyle w:val="StyleUnderline"/>
        </w:rPr>
        <w:t xml:space="preserve">, and </w:t>
      </w:r>
      <w:r w:rsidRPr="00732E59">
        <w:rPr>
          <w:rStyle w:val="Emphasis"/>
          <w:highlight w:val="green"/>
        </w:rPr>
        <w:t>researchers</w:t>
      </w:r>
      <w:r w:rsidRPr="00732E59">
        <w:rPr>
          <w:rStyle w:val="StyleUnderline"/>
          <w:highlight w:val="green"/>
        </w:rPr>
        <w:t xml:space="preserve"> </w:t>
      </w:r>
      <w:r w:rsidRPr="00C71C98">
        <w:rPr>
          <w:rStyle w:val="StyleUnderline"/>
        </w:rPr>
        <w:t xml:space="preserve">around the world are </w:t>
      </w:r>
      <w:r w:rsidRPr="00732E59">
        <w:rPr>
          <w:rStyle w:val="Emphasis"/>
          <w:highlight w:val="green"/>
        </w:rPr>
        <w:t>optimistic</w:t>
      </w:r>
      <w:r w:rsidRPr="00732E59">
        <w:rPr>
          <w:rStyle w:val="StyleUnderline"/>
          <w:highlight w:val="green"/>
        </w:rPr>
        <w:t xml:space="preserve"> </w:t>
      </w:r>
      <w:r w:rsidRPr="00C71C98">
        <w:rPr>
          <w:rStyle w:val="StyleUnderline"/>
        </w:rPr>
        <w:t xml:space="preserve">that </w:t>
      </w:r>
      <w:r w:rsidRPr="00732E59">
        <w:rPr>
          <w:rStyle w:val="Emphasis"/>
          <w:highlight w:val="green"/>
        </w:rPr>
        <w:t>one can be built</w:t>
      </w:r>
      <w:r w:rsidRPr="0041063E">
        <w:rPr>
          <w:sz w:val="16"/>
        </w:rPr>
        <w:t xml:space="preserve">. </w:t>
      </w:r>
      <w:r w:rsidRPr="00C71C98">
        <w:rPr>
          <w:rStyle w:val="StyleUnderline"/>
        </w:rPr>
        <w:t xml:space="preserve">The </w:t>
      </w:r>
      <w:r w:rsidRPr="00732E59">
        <w:rPr>
          <w:rStyle w:val="Emphasis"/>
          <w:highlight w:val="green"/>
        </w:rPr>
        <w:t>Obayashi Corp</w:t>
      </w:r>
      <w:r w:rsidRPr="00C71C98">
        <w:rPr>
          <w:rStyle w:val="StyleUnderline"/>
        </w:rPr>
        <w:t xml:space="preserve">., a global construction firm based in Tokyo, has said it </w:t>
      </w:r>
      <w:r w:rsidRPr="00732E59">
        <w:rPr>
          <w:rStyle w:val="Emphasis"/>
          <w:highlight w:val="green"/>
        </w:rPr>
        <w:t>will build one by 2050</w:t>
      </w:r>
      <w:r w:rsidRPr="00C71C98">
        <w:rPr>
          <w:rStyle w:val="StyleUnderline"/>
        </w:rPr>
        <w:t xml:space="preserve">, and </w:t>
      </w:r>
      <w:r w:rsidRPr="00732E59">
        <w:rPr>
          <w:rStyle w:val="Emphasis"/>
          <w:highlight w:val="green"/>
        </w:rPr>
        <w:t>China</w:t>
      </w:r>
      <w:r w:rsidRPr="00732E59">
        <w:rPr>
          <w:rStyle w:val="StyleUnderline"/>
          <w:highlight w:val="green"/>
        </w:rPr>
        <w:t xml:space="preserve"> </w:t>
      </w:r>
      <w:r w:rsidRPr="00732E59">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0AC78CB0" w14:textId="77777777" w:rsidR="0000069D" w:rsidRPr="00001B27" w:rsidRDefault="0000069D" w:rsidP="0000069D">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246CE899" w14:textId="77777777" w:rsidR="0000069D" w:rsidRDefault="0000069D" w:rsidP="0000069D">
      <w:r>
        <w:t xml:space="preserve">Liam </w:t>
      </w:r>
      <w:r w:rsidRPr="006F17E7">
        <w:rPr>
          <w:rStyle w:val="Style13ptBold"/>
        </w:rPr>
        <w:t>O’Brien 16</w:t>
      </w:r>
      <w:r>
        <w:t>. University of Wollongong. 07/2016. “Nanotechnology in Space.” Young Scientists Journal; Canterbury, no. 19, p. 22.</w:t>
      </w:r>
    </w:p>
    <w:p w14:paraId="0123F2F4" w14:textId="77777777" w:rsidR="0000069D" w:rsidRDefault="0000069D" w:rsidP="0000069D">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732E59">
        <w:rPr>
          <w:rStyle w:val="Emphasis"/>
          <w:highlight w:val="green"/>
        </w:rPr>
        <w:t>space programs</w:t>
      </w:r>
      <w:r w:rsidRPr="00F84047">
        <w:rPr>
          <w:sz w:val="16"/>
        </w:rPr>
        <w:t xml:space="preserve"> </w:t>
      </w:r>
      <w:r w:rsidRPr="00F84047">
        <w:rPr>
          <w:rStyle w:val="StyleUnderline"/>
        </w:rPr>
        <w:t xml:space="preserve">over the past 60 years </w:t>
      </w:r>
      <w:r w:rsidRPr="00732E59">
        <w:rPr>
          <w:rStyle w:val="StyleUnderline"/>
          <w:highlight w:val="green"/>
        </w:rPr>
        <w:t>have led to a</w:t>
      </w:r>
      <w:r w:rsidRPr="00732E59">
        <w:rPr>
          <w:sz w:val="16"/>
          <w:highlight w:val="green"/>
        </w:rPr>
        <w:t xml:space="preserve"> </w:t>
      </w:r>
      <w:r w:rsidRPr="00732E59">
        <w:rPr>
          <w:rStyle w:val="Emphasis"/>
          <w:highlight w:val="green"/>
        </w:rPr>
        <w:t>multitude of</w:t>
      </w:r>
      <w:r w:rsidRPr="00F84047">
        <w:rPr>
          <w:rStyle w:val="Emphasis"/>
        </w:rPr>
        <w:t xml:space="preserve"> beneficial </w:t>
      </w:r>
      <w:r w:rsidRPr="00732E59">
        <w:rPr>
          <w:rStyle w:val="Emphasis"/>
          <w:highlight w:val="green"/>
        </w:rPr>
        <w:t>impacts</w:t>
      </w:r>
      <w:r w:rsidRPr="00732E59">
        <w:rPr>
          <w:sz w:val="16"/>
          <w:highlight w:val="green"/>
        </w:rPr>
        <w:t xml:space="preserve"> </w:t>
      </w:r>
      <w:r w:rsidRPr="00732E59">
        <w:rPr>
          <w:rStyle w:val="StyleUnderline"/>
          <w:highlight w:val="green"/>
        </w:rPr>
        <w:t>for</w:t>
      </w:r>
      <w:r w:rsidRPr="00732E59">
        <w:rPr>
          <w:sz w:val="16"/>
          <w:highlight w:val="green"/>
        </w:rPr>
        <w:t xml:space="preserve"> </w:t>
      </w:r>
      <w:r w:rsidRPr="00732E59">
        <w:rPr>
          <w:rStyle w:val="Emphasis"/>
          <w:highlight w:val="green"/>
        </w:rPr>
        <w:t>everyday society</w:t>
      </w:r>
      <w:r w:rsidRPr="00732E59">
        <w:rPr>
          <w:sz w:val="16"/>
          <w:highlight w:val="green"/>
        </w:rPr>
        <w:t xml:space="preserve">. </w:t>
      </w:r>
      <w:r w:rsidRPr="00732E59">
        <w:rPr>
          <w:rStyle w:val="Emphasis"/>
          <w:highlight w:val="green"/>
        </w:rPr>
        <w:t>Nanotech</w:t>
      </w:r>
      <w:r w:rsidRPr="00F84047">
        <w:rPr>
          <w:sz w:val="16"/>
        </w:rPr>
        <w:t xml:space="preserve">nology, </w:t>
      </w:r>
      <w:r w:rsidRPr="00732E59">
        <w:rPr>
          <w:rStyle w:val="StyleUnderline"/>
          <w:highlight w:val="green"/>
        </w:rPr>
        <w:t>through</w:t>
      </w:r>
      <w:r w:rsidRPr="00732E59">
        <w:rPr>
          <w:sz w:val="16"/>
          <w:highlight w:val="green"/>
        </w:rPr>
        <w:t xml:space="preserve"> </w:t>
      </w:r>
      <w:r w:rsidRPr="00732E59">
        <w:rPr>
          <w:rStyle w:val="Emphasis"/>
          <w:highlight w:val="green"/>
        </w:rPr>
        <w:t>r</w:t>
      </w:r>
      <w:r w:rsidRPr="00F84047">
        <w:rPr>
          <w:sz w:val="16"/>
        </w:rPr>
        <w:t xml:space="preserve">esearch </w:t>
      </w:r>
      <w:r w:rsidRPr="00732E59">
        <w:rPr>
          <w:rStyle w:val="Emphasis"/>
          <w:highlight w:val="green"/>
        </w:rPr>
        <w:t>and d</w:t>
      </w:r>
      <w:r w:rsidRPr="00F84047">
        <w:rPr>
          <w:sz w:val="16"/>
        </w:rPr>
        <w:t xml:space="preserve">evelopment </w:t>
      </w:r>
      <w:r w:rsidRPr="00732E59">
        <w:rPr>
          <w:rStyle w:val="StyleUnderline"/>
          <w:highlight w:val="green"/>
        </w:rPr>
        <w:t>in</w:t>
      </w:r>
      <w:r w:rsidRPr="00732E59">
        <w:rPr>
          <w:sz w:val="16"/>
          <w:highlight w:val="green"/>
        </w:rPr>
        <w:t xml:space="preserve"> </w:t>
      </w:r>
      <w:r w:rsidRPr="00732E59">
        <w:rPr>
          <w:rStyle w:val="Emphasis"/>
          <w:highlight w:val="green"/>
        </w:rPr>
        <w:t>space</w:t>
      </w:r>
      <w:r w:rsidRPr="00732E59">
        <w:rPr>
          <w:sz w:val="16"/>
          <w:highlight w:val="green"/>
        </w:rPr>
        <w:t xml:space="preserve"> </w:t>
      </w:r>
      <w:r w:rsidRPr="00732E59">
        <w:rPr>
          <w:rStyle w:val="StyleUnderline"/>
          <w:highlight w:val="green"/>
        </w:rPr>
        <w:t>has</w:t>
      </w:r>
      <w:r w:rsidRPr="00F84047">
        <w:rPr>
          <w:rStyle w:val="StyleUnderline"/>
        </w:rPr>
        <w:t xml:space="preserve"> the </w:t>
      </w:r>
      <w:r w:rsidRPr="00732E59">
        <w:rPr>
          <w:rStyle w:val="Emphasis"/>
          <w:highlight w:val="green"/>
        </w:rPr>
        <w:t>potential to do the same</w:t>
      </w:r>
      <w:r w:rsidRPr="00F84047">
        <w:rPr>
          <w:rStyle w:val="StyleUnderline"/>
        </w:rPr>
        <w:t>. Potential</w:t>
      </w:r>
      <w:r w:rsidRPr="00F84047">
        <w:rPr>
          <w:sz w:val="16"/>
        </w:rPr>
        <w:t xml:space="preserve"> </w:t>
      </w:r>
      <w:r w:rsidRPr="00732E59">
        <w:rPr>
          <w:rStyle w:val="Emphasis"/>
          <w:highlight w:val="green"/>
        </w:rPr>
        <w:t>application</w:t>
      </w:r>
      <w:r w:rsidRPr="00371AF0">
        <w:rPr>
          <w:rStyle w:val="StyleUnderline"/>
        </w:rPr>
        <w:t xml:space="preserve">s </w:t>
      </w:r>
      <w:r w:rsidRPr="00732E59">
        <w:rPr>
          <w:rStyle w:val="StyleUnderline"/>
          <w:highlight w:val="green"/>
        </w:rPr>
        <w:t xml:space="preserve">of </w:t>
      </w:r>
      <w:r w:rsidRPr="00732E59">
        <w:rPr>
          <w:rStyle w:val="Emphasis"/>
          <w:highlight w:val="green"/>
        </w:rPr>
        <w:t>nanotech</w:t>
      </w:r>
      <w:r w:rsidRPr="00371AF0">
        <w:rPr>
          <w:sz w:val="16"/>
        </w:rPr>
        <w:t>nology</w:t>
      </w:r>
      <w:r w:rsidRPr="00F84047">
        <w:rPr>
          <w:sz w:val="16"/>
        </w:rPr>
        <w:t xml:space="preserve"> </w:t>
      </w:r>
      <w:r w:rsidRPr="00732E59">
        <w:rPr>
          <w:rStyle w:val="StyleUnderline"/>
          <w:highlight w:val="green"/>
        </w:rPr>
        <w:t xml:space="preserve">in </w:t>
      </w:r>
      <w:r w:rsidRPr="00732E59">
        <w:rPr>
          <w:rStyle w:val="Emphasis"/>
          <w:highlight w:val="green"/>
        </w:rPr>
        <w:t>space</w:t>
      </w:r>
      <w:r w:rsidRPr="00F84047">
        <w:rPr>
          <w:sz w:val="16"/>
        </w:rPr>
        <w:t xml:space="preserve"> are numerous, many of them </w:t>
      </w:r>
      <w:r w:rsidRPr="00732E59">
        <w:rPr>
          <w:rStyle w:val="StyleUnderline"/>
          <w:highlight w:val="green"/>
        </w:rPr>
        <w:t>have</w:t>
      </w:r>
      <w:r w:rsidRPr="00F84047">
        <w:rPr>
          <w:rStyle w:val="StyleUnderline"/>
        </w:rPr>
        <w:t xml:space="preserve"> the </w:t>
      </w:r>
      <w:r w:rsidRPr="00732E59">
        <w:rPr>
          <w:rStyle w:val="StyleUnderline"/>
          <w:highlight w:val="green"/>
        </w:rPr>
        <w:t>potential to</w:t>
      </w:r>
      <w:r w:rsidRPr="00732E59">
        <w:rPr>
          <w:sz w:val="16"/>
          <w:highlight w:val="green"/>
        </w:rPr>
        <w:t xml:space="preserve"> </w:t>
      </w:r>
      <w:r w:rsidRPr="00732E59">
        <w:rPr>
          <w:rStyle w:val="Emphasis"/>
          <w:highlight w:val="green"/>
        </w:rPr>
        <w:t>capture and inspire generations to come</w:t>
      </w:r>
      <w:r w:rsidRPr="00F84047">
        <w:rPr>
          <w:sz w:val="16"/>
        </w:rPr>
        <w:t xml:space="preserve">. One of these applications is </w:t>
      </w:r>
      <w:r w:rsidRPr="00732E59">
        <w:rPr>
          <w:rStyle w:val="StyleUnderline"/>
          <w:highlight w:val="green"/>
        </w:rPr>
        <w:t>the</w:t>
      </w:r>
      <w:r w:rsidRPr="00732E59">
        <w:rPr>
          <w:sz w:val="16"/>
          <w:highlight w:val="green"/>
        </w:rPr>
        <w:t xml:space="preserve"> </w:t>
      </w:r>
      <w:r w:rsidRPr="00732E59">
        <w:rPr>
          <w:rStyle w:val="Emphasis"/>
          <w:highlight w:val="green"/>
        </w:rPr>
        <w:t>space elevator</w:t>
      </w:r>
      <w:r w:rsidRPr="00F84047">
        <w:rPr>
          <w:rStyle w:val="StyleUnderline"/>
        </w:rPr>
        <w:t xml:space="preserve">. By </w:t>
      </w:r>
      <w:r w:rsidRPr="00732E59">
        <w:rPr>
          <w:rStyle w:val="StyleUnderline"/>
          <w:highlight w:val="green"/>
        </w:rPr>
        <w:t xml:space="preserve">using </w:t>
      </w:r>
      <w:r w:rsidRPr="00732E59">
        <w:rPr>
          <w:rStyle w:val="Emphasis"/>
          <w:highlight w:val="green"/>
        </w:rPr>
        <w:t>c</w:t>
      </w:r>
      <w:r w:rsidRPr="00F84047">
        <w:rPr>
          <w:rStyle w:val="StyleUnderline"/>
        </w:rPr>
        <w:t xml:space="preserve">arbon </w:t>
      </w:r>
      <w:r w:rsidRPr="00732E59">
        <w:rPr>
          <w:rStyle w:val="Emphasis"/>
          <w:highlight w:val="green"/>
        </w:rPr>
        <w:t>n</w:t>
      </w:r>
      <w:r w:rsidRPr="00F84047">
        <w:rPr>
          <w:rStyle w:val="StyleUnderline"/>
        </w:rPr>
        <w:t>ano</w:t>
      </w:r>
      <w:r w:rsidRPr="00732E59">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732E59">
        <w:rPr>
          <w:rStyle w:val="Emphasis"/>
          <w:highlight w:val="green"/>
        </w:rPr>
        <w:t>benefits</w:t>
      </w:r>
      <w:r w:rsidRPr="00F84047">
        <w:rPr>
          <w:rStyle w:val="StyleUnderline"/>
        </w:rPr>
        <w:t xml:space="preserve"> of such a structure </w:t>
      </w:r>
      <w:r w:rsidRPr="00732E59">
        <w:rPr>
          <w:rStyle w:val="StyleUnderline"/>
          <w:highlight w:val="green"/>
        </w:rPr>
        <w:t>would be</w:t>
      </w:r>
      <w:r w:rsidRPr="00732E59">
        <w:rPr>
          <w:sz w:val="16"/>
          <w:highlight w:val="green"/>
        </w:rPr>
        <w:t xml:space="preserve"> </w:t>
      </w:r>
      <w:r w:rsidRPr="00732E59">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732E59">
        <w:rPr>
          <w:rStyle w:val="StyleUnderline"/>
          <w:highlight w:val="green"/>
        </w:rPr>
        <w:t>Investing</w:t>
      </w:r>
      <w:r w:rsidRPr="00732E59">
        <w:rPr>
          <w:sz w:val="16"/>
          <w:highlight w:val="green"/>
        </w:rPr>
        <w:t xml:space="preserve"> </w:t>
      </w:r>
      <w:r w:rsidRPr="00732E59">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732E59">
        <w:rPr>
          <w:rStyle w:val="StyleUnderline"/>
          <w:highlight w:val="green"/>
        </w:rPr>
        <w:t>will</w:t>
      </w:r>
      <w:r w:rsidRPr="00732E59">
        <w:rPr>
          <w:sz w:val="16"/>
          <w:highlight w:val="green"/>
        </w:rPr>
        <w:t xml:space="preserve"> </w:t>
      </w:r>
      <w:r w:rsidRPr="00732E59">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732E59">
        <w:rPr>
          <w:rStyle w:val="StyleUnderline"/>
          <w:highlight w:val="green"/>
        </w:rPr>
        <w:t xml:space="preserve">With potentials to </w:t>
      </w:r>
      <w:r w:rsidRPr="00732E59">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732E59">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732E59">
        <w:rPr>
          <w:rStyle w:val="StyleUnderline"/>
          <w:highlight w:val="green"/>
        </w:rPr>
        <w:t>There is</w:t>
      </w:r>
      <w:r w:rsidRPr="00F84047">
        <w:rPr>
          <w:sz w:val="16"/>
        </w:rPr>
        <w:t xml:space="preserve"> still </w:t>
      </w:r>
      <w:r w:rsidRPr="00732E59">
        <w:rPr>
          <w:rStyle w:val="Emphasis"/>
          <w:highlight w:val="green"/>
        </w:rPr>
        <w:t>plenty</w:t>
      </w:r>
      <w:r w:rsidRPr="00F84047">
        <w:rPr>
          <w:sz w:val="16"/>
        </w:rPr>
        <w:t xml:space="preserve"> more </w:t>
      </w:r>
      <w:r w:rsidRPr="00732E59">
        <w:rPr>
          <w:rStyle w:val="Emphasis"/>
          <w:highlight w:val="green"/>
        </w:rPr>
        <w:t>to achieve</w:t>
      </w:r>
      <w:r w:rsidRPr="00732E59">
        <w:rPr>
          <w:sz w:val="16"/>
          <w:highlight w:val="green"/>
        </w:rPr>
        <w:t>.</w:t>
      </w:r>
    </w:p>
    <w:p w14:paraId="5B2C250C" w14:textId="77777777" w:rsidR="0000069D" w:rsidRDefault="0000069D" w:rsidP="0000069D">
      <w:pPr>
        <w:pStyle w:val="Heading4"/>
      </w:pPr>
      <w:r>
        <w:t xml:space="preserve">Nano tech solves warming </w:t>
      </w:r>
    </w:p>
    <w:p w14:paraId="47963638" w14:textId="77777777" w:rsidR="0000069D" w:rsidRDefault="0000069D" w:rsidP="0000069D">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68AAE71F" w14:textId="77777777" w:rsidR="0000069D" w:rsidRPr="00001B27" w:rsidRDefault="0000069D" w:rsidP="0000069D">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732E59">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732E59">
        <w:rPr>
          <w:rStyle w:val="StyleUnderline"/>
          <w:highlight w:val="green"/>
        </w:rPr>
        <w:t>emerging</w:t>
      </w:r>
      <w:r w:rsidRPr="00DE0A93">
        <w:rPr>
          <w:rStyle w:val="StyleUnderline"/>
        </w:rPr>
        <w:t xml:space="preserve"> as useful for </w:t>
      </w:r>
      <w:r w:rsidRPr="00732E59">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732E59">
        <w:rPr>
          <w:rStyle w:val="StyleUnderline"/>
          <w:highlight w:val="green"/>
        </w:rPr>
        <w:t>efficiently use carbon dioxide</w:t>
      </w:r>
      <w:r w:rsidRPr="00DE0A93">
        <w:rPr>
          <w:rStyle w:val="StyleUnderline"/>
        </w:rPr>
        <w:t xml:space="preserve"> from the air, </w:t>
      </w:r>
      <w:r w:rsidRPr="00732E59">
        <w:rPr>
          <w:rStyle w:val="StyleUnderline"/>
          <w:highlight w:val="green"/>
        </w:rPr>
        <w:t>capture toxic pollutants from water</w:t>
      </w:r>
      <w:r w:rsidRPr="00DE0A93">
        <w:rPr>
          <w:rStyle w:val="StyleUnderline"/>
        </w:rPr>
        <w:t xml:space="preserve"> and </w:t>
      </w:r>
      <w:r w:rsidRPr="00732E59">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732E59">
        <w:rPr>
          <w:rStyle w:val="Emphasis"/>
          <w:highlight w:val="green"/>
        </w:rPr>
        <w:t>Nanomaterials</w:t>
      </w:r>
      <w:r w:rsidRPr="00DE0A93">
        <w:rPr>
          <w:rStyle w:val="Emphasis"/>
        </w:rPr>
        <w:t xml:space="preserve"> could </w:t>
      </w:r>
      <w:r w:rsidRPr="00732E59">
        <w:rPr>
          <w:rStyle w:val="Emphasis"/>
          <w:highlight w:val="green"/>
        </w:rPr>
        <w:t>help</w:t>
      </w:r>
      <w:r w:rsidRPr="00DE0A93">
        <w:rPr>
          <w:rStyle w:val="Emphasis"/>
        </w:rPr>
        <w:t xml:space="preserve"> us </w:t>
      </w:r>
      <w:r w:rsidRPr="00732E59">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9"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732E59">
        <w:rPr>
          <w:rStyle w:val="Emphasis"/>
          <w:highlight w:val="green"/>
        </w:rPr>
        <w:t>help slow</w:t>
      </w:r>
      <w:r w:rsidRPr="00DE0A93">
        <w:rPr>
          <w:rStyle w:val="Emphasis"/>
        </w:rPr>
        <w:t xml:space="preserve"> the climate-changing rise in </w:t>
      </w:r>
      <w:r w:rsidRPr="00732E59">
        <w:rPr>
          <w:rStyle w:val="Emphasis"/>
          <w:highlight w:val="green"/>
        </w:rPr>
        <w:t>atmospheric CO2</w:t>
      </w:r>
      <w:r w:rsidRPr="00DE0A93">
        <w:rPr>
          <w:rStyle w:val="Emphasis"/>
        </w:rPr>
        <w:t xml:space="preserve">levels, researchers have developed nanoCO2 harvesters that can </w:t>
      </w:r>
      <w:r w:rsidRPr="00732E59">
        <w:rPr>
          <w:rStyle w:val="Emphasis"/>
          <w:highlight w:val="green"/>
        </w:rPr>
        <w:t>suck</w:t>
      </w:r>
      <w:r w:rsidRPr="00DE0A93">
        <w:rPr>
          <w:rStyle w:val="Emphasis"/>
        </w:rPr>
        <w:t xml:space="preserve"> atmospheric </w:t>
      </w:r>
      <w:r w:rsidRPr="00732E59">
        <w:rPr>
          <w:rStyle w:val="Emphasis"/>
          <w:highlight w:val="green"/>
        </w:rPr>
        <w:t>carbon dioxide</w:t>
      </w:r>
      <w:r w:rsidRPr="00DE0A93">
        <w:rPr>
          <w:rStyle w:val="Emphasis"/>
        </w:rPr>
        <w:t xml:space="preserve"> and </w:t>
      </w:r>
      <w:r w:rsidRPr="00732E59">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w:t>
      </w:r>
      <w:proofErr w:type="spellStart"/>
      <w:r w:rsidRPr="00155DB0">
        <w:rPr>
          <w:rStyle w:val="StyleUnderline"/>
        </w:rPr>
        <w:t>Megiel</w:t>
      </w:r>
      <w:proofErr w:type="spellEnd"/>
      <w:r w:rsidRPr="00155DB0">
        <w:rPr>
          <w:rStyle w:val="StyleUnderline"/>
        </w:rPr>
        <w:t xml:space="preserve"> of the University of Warsaw in Poland reports that </w:t>
      </w:r>
      <w:r w:rsidRPr="00732E59">
        <w:rPr>
          <w:rStyle w:val="StyleUnderline"/>
          <w:highlight w:val="green"/>
        </w:rPr>
        <w:t>nanomaterials</w:t>
      </w:r>
      <w:r w:rsidRPr="00155DB0">
        <w:rPr>
          <w:rStyle w:val="StyleUnderline"/>
        </w:rPr>
        <w:t xml:space="preserve"> have been widely studied for </w:t>
      </w:r>
      <w:r w:rsidRPr="00732E59">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732E59">
        <w:rPr>
          <w:rStyle w:val="StyleUnderline"/>
          <w:highlight w:val="green"/>
        </w:rPr>
        <w:t xml:space="preserve">separate pollutants such as arsenic, lead, </w:t>
      </w:r>
      <w:proofErr w:type="gramStart"/>
      <w:r w:rsidRPr="00732E59">
        <w:rPr>
          <w:rStyle w:val="StyleUnderline"/>
          <w:highlight w:val="green"/>
        </w:rPr>
        <w:t>chromium</w:t>
      </w:r>
      <w:proofErr w:type="gramEnd"/>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732E59">
        <w:rPr>
          <w:rStyle w:val="StyleUnderline"/>
          <w:highlight w:val="green"/>
        </w:rPr>
        <w:t>nanomaterials</w:t>
      </w:r>
      <w:r w:rsidRPr="00155DB0">
        <w:rPr>
          <w:rStyle w:val="StyleUnderline"/>
        </w:rPr>
        <w:t xml:space="preserve"> can </w:t>
      </w:r>
      <w:r w:rsidRPr="00732E59">
        <w:rPr>
          <w:rStyle w:val="StyleUnderline"/>
          <w:highlight w:val="green"/>
        </w:rPr>
        <w:t>also</w:t>
      </w:r>
      <w:r w:rsidRPr="00155DB0">
        <w:rPr>
          <w:rStyle w:val="StyleUnderline"/>
        </w:rPr>
        <w:t xml:space="preserve"> be used to clean </w:t>
      </w:r>
      <w:r w:rsidRPr="00732E59">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7F7175DC" w14:textId="77777777" w:rsidR="0000069D" w:rsidRDefault="0000069D" w:rsidP="0000069D">
      <w:pPr>
        <w:pStyle w:val="Heading4"/>
        <w:rPr>
          <w:rFonts w:cs="Times New Roman"/>
        </w:rPr>
      </w:pPr>
      <w:r>
        <w:rPr>
          <w:rFonts w:cs="Times New Roman"/>
        </w:rPr>
        <w:t>Warming causes Extinction</w:t>
      </w:r>
    </w:p>
    <w:p w14:paraId="3EC384D0" w14:textId="77777777" w:rsidR="0000069D" w:rsidRPr="00601C82" w:rsidRDefault="0000069D" w:rsidP="0000069D">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DCAFE32" w14:textId="77777777" w:rsidR="0000069D" w:rsidRDefault="0000069D" w:rsidP="0000069D">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732E59">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732E59">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732E59">
        <w:rPr>
          <w:rFonts w:asciiTheme="minorHAnsi" w:hAnsiTheme="minorHAnsi" w:cstheme="minorHAnsi"/>
          <w:b/>
          <w:sz w:val="24"/>
          <w:szCs w:val="24"/>
          <w:highlight w:val="green"/>
          <w:u w:val="single"/>
        </w:rPr>
        <w:t>freshwater</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732E59">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732E59">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732E59">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732E59">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732E59">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732E59">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732E59">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732E59">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732E59">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732E59">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szCs w:val="24"/>
        </w:rPr>
        <w:t>as a result of</w:t>
      </w:r>
      <w:proofErr w:type="gramEnd"/>
      <w:r w:rsidRPr="00D5251F">
        <w:rPr>
          <w:rFonts w:asciiTheme="minorHAnsi" w:hAnsiTheme="minorHAnsi" w:cstheme="minorHAnsi"/>
          <w:sz w:val="16"/>
          <w:szCs w:val="24"/>
        </w:rPr>
        <w:t xml:space="preserve"> enhanced evaporation and reduced groundwater recharge. </w:t>
      </w:r>
      <w:r w:rsidRPr="00732E59">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732E59">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szCs w:val="24"/>
        </w:rPr>
        <w:t>rarity, but</w:t>
      </w:r>
      <w:proofErr w:type="gramEnd"/>
      <w:r w:rsidRPr="00D5251F">
        <w:rPr>
          <w:rFonts w:asciiTheme="minorHAnsi" w:hAnsiTheme="minorHAnsi" w:cstheme="minorHAnsi"/>
          <w:sz w:val="16"/>
          <w:szCs w:val="24"/>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732E59">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w:t>
      </w:r>
      <w:proofErr w:type="gramStart"/>
      <w:r w:rsidRPr="00D5251F">
        <w:rPr>
          <w:rFonts w:asciiTheme="minorHAnsi" w:hAnsiTheme="minorHAnsi" w:cstheme="minorHAnsi"/>
          <w:sz w:val="24"/>
          <w:szCs w:val="24"/>
          <w:u w:val="single"/>
        </w:rPr>
        <w:t>ingenious, and</w:t>
      </w:r>
      <w:proofErr w:type="gramEnd"/>
      <w:r w:rsidRPr="00D5251F">
        <w:rPr>
          <w:rFonts w:asciiTheme="minorHAnsi" w:hAnsiTheme="minorHAnsi" w:cstheme="minorHAnsi"/>
          <w:sz w:val="24"/>
          <w:szCs w:val="24"/>
          <w:u w:val="single"/>
        </w:rPr>
        <w:t xml:space="preserve"> </w:t>
      </w:r>
      <w:r w:rsidRPr="00732E59">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732E59">
        <w:rPr>
          <w:rFonts w:asciiTheme="minorHAnsi" w:hAnsiTheme="minorHAnsi" w:cstheme="minorHAnsi"/>
          <w:b/>
          <w:sz w:val="24"/>
          <w:szCs w:val="24"/>
          <w:highlight w:val="green"/>
          <w:u w:val="single"/>
        </w:rPr>
        <w:t>throughout</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732E59">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732E59">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732E59">
        <w:rPr>
          <w:rFonts w:asciiTheme="minorHAnsi" w:hAnsiTheme="minorHAnsi" w:cstheme="minorHAnsi"/>
          <w:b/>
          <w:sz w:val="24"/>
          <w:szCs w:val="24"/>
          <w:highlight w:val="green"/>
          <w:u w:val="single"/>
        </w:rPr>
        <w:t>stories</w:t>
      </w:r>
      <w:r w:rsidRPr="00732E59">
        <w:rPr>
          <w:rFonts w:asciiTheme="minorHAnsi" w:hAnsiTheme="minorHAnsi" w:cstheme="minorHAnsi"/>
          <w:sz w:val="24"/>
          <w:szCs w:val="24"/>
          <w:highlight w:val="green"/>
          <w:u w:val="single"/>
        </w:rPr>
        <w:t xml:space="preserve"> </w:t>
      </w:r>
      <w:r w:rsidRPr="00732E59">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732E59">
        <w:rPr>
          <w:rFonts w:asciiTheme="minorHAnsi" w:hAnsiTheme="minorHAnsi" w:cstheme="minorHAnsi"/>
          <w:b/>
          <w:sz w:val="24"/>
          <w:szCs w:val="24"/>
          <w:highlight w:val="green"/>
          <w:u w:val="single"/>
        </w:rPr>
        <w:t>successfully</w:t>
      </w:r>
      <w:r w:rsidRPr="00732E59">
        <w:rPr>
          <w:rFonts w:asciiTheme="minorHAnsi" w:hAnsiTheme="minorHAnsi" w:cstheme="minorHAnsi"/>
          <w:sz w:val="24"/>
          <w:szCs w:val="24"/>
          <w:highlight w:val="green"/>
          <w:u w:val="single"/>
        </w:rPr>
        <w:t xml:space="preserve"> </w:t>
      </w:r>
      <w:r w:rsidRPr="00732E59">
        <w:rPr>
          <w:rFonts w:asciiTheme="minorHAnsi" w:hAnsiTheme="minorHAnsi" w:cstheme="minorHAnsi"/>
          <w:b/>
          <w:sz w:val="24"/>
          <w:szCs w:val="24"/>
          <w:highlight w:val="green"/>
          <w:u w:val="single"/>
        </w:rPr>
        <w:t>addressing</w:t>
      </w:r>
      <w:r w:rsidRPr="00732E59">
        <w:rPr>
          <w:rFonts w:asciiTheme="minorHAnsi" w:hAnsiTheme="minorHAnsi" w:cstheme="minorHAnsi"/>
          <w:sz w:val="24"/>
          <w:szCs w:val="24"/>
          <w:highlight w:val="green"/>
          <w:u w:val="single"/>
        </w:rPr>
        <w:t xml:space="preserve"> </w:t>
      </w:r>
      <w:r w:rsidRPr="00732E59">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732E59">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732E59">
        <w:rPr>
          <w:rFonts w:asciiTheme="minorHAnsi" w:hAnsiTheme="minorHAnsi" w:cstheme="minorHAnsi"/>
          <w:sz w:val="24"/>
          <w:szCs w:val="24"/>
          <w:highlight w:val="green"/>
          <w:u w:val="single"/>
        </w:rPr>
        <w:t>c</w:t>
      </w:r>
      <w:r w:rsidRPr="00732E59">
        <w:rPr>
          <w:rFonts w:asciiTheme="minorHAnsi" w:hAnsiTheme="minorHAnsi" w:cstheme="minorHAnsi"/>
          <w:b/>
          <w:sz w:val="24"/>
          <w:szCs w:val="24"/>
          <w:highlight w:val="green"/>
          <w:u w:val="single"/>
        </w:rPr>
        <w:t>hallenges that are</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732E59">
        <w:rPr>
          <w:rFonts w:asciiTheme="minorHAnsi" w:hAnsiTheme="minorHAnsi" w:cstheme="minorHAnsi"/>
          <w:b/>
          <w:sz w:val="24"/>
          <w:szCs w:val="24"/>
          <w:highlight w:val="green"/>
          <w:u w:val="single"/>
        </w:rPr>
        <w:t>linear</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732E59">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w:t>
      </w:r>
      <w:proofErr w:type="gramStart"/>
      <w:r w:rsidRPr="00D5251F">
        <w:rPr>
          <w:rFonts w:asciiTheme="minorHAnsi" w:hAnsiTheme="minorHAnsi" w:cstheme="minorHAnsi"/>
          <w:sz w:val="16"/>
          <w:szCs w:val="24"/>
        </w:rPr>
        <w:t>fact</w:t>
      </w:r>
      <w:proofErr w:type="gramEnd"/>
      <w:r w:rsidRPr="00D5251F">
        <w:rPr>
          <w:rFonts w:asciiTheme="minorHAnsi" w:hAnsiTheme="minorHAnsi" w:cstheme="minorHAnsi"/>
          <w:sz w:val="16"/>
          <w:szCs w:val="2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szCs w:val="24"/>
        </w:rPr>
        <w:t>a negative feedback of society</w:t>
      </w:r>
      <w:proofErr w:type="gramEnd"/>
      <w:r w:rsidRPr="00D5251F">
        <w:rPr>
          <w:rFonts w:asciiTheme="minorHAnsi" w:hAnsiTheme="minorHAnsi" w:cstheme="minorHAnsi"/>
          <w:sz w:val="16"/>
          <w:szCs w:val="24"/>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w:t>
      </w:r>
      <w:proofErr w:type="gramStart"/>
      <w:r w:rsidRPr="00D5251F">
        <w:rPr>
          <w:rFonts w:asciiTheme="minorHAnsi" w:hAnsiTheme="minorHAnsi" w:cstheme="minorHAnsi"/>
          <w:sz w:val="16"/>
          <w:szCs w:val="24"/>
        </w:rPr>
        <w:t>are</w:t>
      </w:r>
      <w:proofErr w:type="gramEnd"/>
      <w:r w:rsidRPr="00D5251F">
        <w:rPr>
          <w:rFonts w:asciiTheme="minorHAnsi" w:hAnsiTheme="minorHAnsi" w:cstheme="minorHAnsi"/>
          <w:sz w:val="16"/>
          <w:szCs w:val="24"/>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w:t>
      </w:r>
      <w:proofErr w:type="gramStart"/>
      <w:r w:rsidRPr="00D5251F">
        <w:rPr>
          <w:rFonts w:asciiTheme="minorHAnsi" w:hAnsiTheme="minorHAnsi" w:cstheme="minorHAnsi"/>
          <w:sz w:val="24"/>
          <w:szCs w:val="24"/>
          <w:u w:val="single"/>
        </w:rPr>
        <w:t>In particular, as</w:t>
      </w:r>
      <w:proofErr w:type="gramEnd"/>
      <w:r w:rsidRPr="00D5251F">
        <w:rPr>
          <w:rFonts w:asciiTheme="minorHAnsi" w:hAnsiTheme="minorHAnsi" w:cstheme="minorHAnsi"/>
          <w:sz w:val="24"/>
          <w:szCs w:val="24"/>
          <w:u w:val="single"/>
        </w:rPr>
        <w:t xml:space="preserve">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Hajima,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xml:space="preserve">, Stone, &amp; Quirk, 1975). To top it off, overgrazing depletes the soil, leading to augmented vegetation loss (Anderies, Janssen, &amp; Walker, 2002). Climate change often also increases the risk of forest fires, </w:t>
      </w:r>
      <w:proofErr w:type="gramStart"/>
      <w:r w:rsidRPr="00D5251F">
        <w:rPr>
          <w:rFonts w:asciiTheme="minorHAnsi" w:hAnsiTheme="minorHAnsi" w:cstheme="minorHAnsi"/>
          <w:sz w:val="16"/>
          <w:szCs w:val="24"/>
        </w:rPr>
        <w:t>as a result of</w:t>
      </w:r>
      <w:proofErr w:type="gramEnd"/>
      <w:r w:rsidRPr="00D5251F">
        <w:rPr>
          <w:rFonts w:asciiTheme="minorHAnsi" w:hAnsiTheme="minorHAnsi" w:cstheme="minorHAnsi"/>
          <w:sz w:val="16"/>
          <w:szCs w:val="24"/>
        </w:rPr>
        <w:t xml:space="preserve"> higher temperatures and persistent drought conditions. The expectation is that </w:t>
      </w:r>
      <w:r w:rsidRPr="00732E59">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732E59">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732E59">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732E59">
        <w:rPr>
          <w:rFonts w:asciiTheme="minorHAnsi" w:hAnsiTheme="minorHAnsi" w:cstheme="minorHAnsi"/>
          <w:b/>
          <w:sz w:val="24"/>
          <w:szCs w:val="24"/>
          <w:highlight w:val="green"/>
          <w:u w:val="single"/>
        </w:rPr>
        <w:t>could catch humanity off-guard and produce a</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732E59">
        <w:rPr>
          <w:rFonts w:asciiTheme="minorHAnsi" w:hAnsiTheme="minorHAnsi" w:cstheme="minorHAnsi"/>
          <w:b/>
          <w:sz w:val="24"/>
          <w:szCs w:val="24"/>
          <w:highlight w:val="green"/>
          <w:u w:val="single"/>
        </w:rPr>
        <w:t>apocalyptic event.</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w:t>
      </w:r>
      <w:proofErr w:type="gramStart"/>
      <w:r w:rsidRPr="00D5251F">
        <w:rPr>
          <w:rFonts w:asciiTheme="minorHAnsi" w:hAnsiTheme="minorHAnsi" w:cstheme="minorHAnsi"/>
          <w:sz w:val="16"/>
          <w:szCs w:val="24"/>
        </w:rPr>
        <w:t>Of course</w:t>
      </w:r>
      <w:proofErr w:type="gramEnd"/>
      <w:r w:rsidRPr="00D5251F">
        <w:rPr>
          <w:rFonts w:asciiTheme="minorHAnsi" w:hAnsiTheme="minorHAnsi" w:cstheme="minorHAnsi"/>
          <w:sz w:val="16"/>
          <w:szCs w:val="24"/>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szCs w:val="24"/>
        </w:rPr>
        <w:t>as a consequence of</w:t>
      </w:r>
      <w:proofErr w:type="gramEnd"/>
      <w:r w:rsidRPr="00D5251F">
        <w:rPr>
          <w:rFonts w:asciiTheme="minorHAnsi" w:hAnsiTheme="minorHAnsi" w:cstheme="minorHAnsi"/>
          <w:sz w:val="16"/>
          <w:szCs w:val="24"/>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732E59">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w:t>
      </w:r>
      <w:proofErr w:type="gramStart"/>
      <w:r w:rsidRPr="00D5251F">
        <w:rPr>
          <w:rFonts w:asciiTheme="minorHAnsi" w:hAnsiTheme="minorHAnsi" w:cstheme="minorHAnsi"/>
          <w:sz w:val="24"/>
          <w:szCs w:val="24"/>
          <w:u w:val="single"/>
        </w:rPr>
        <w:t>have to</w:t>
      </w:r>
      <w:proofErr w:type="gramEnd"/>
      <w:r w:rsidRPr="00D5251F">
        <w:rPr>
          <w:rFonts w:asciiTheme="minorHAnsi" w:hAnsiTheme="minorHAnsi" w:cstheme="minorHAnsi"/>
          <w:sz w:val="24"/>
          <w:szCs w:val="24"/>
          <w:u w:val="single"/>
        </w:rPr>
        <w:t xml:space="preserve">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w:t>
      </w:r>
      <w:proofErr w:type="gramStart"/>
      <w:r w:rsidRPr="00D5251F">
        <w:rPr>
          <w:rFonts w:asciiTheme="minorHAnsi" w:hAnsiTheme="minorHAnsi" w:cstheme="minorHAnsi"/>
          <w:sz w:val="24"/>
          <w:szCs w:val="24"/>
          <w:u w:val="single"/>
        </w:rPr>
        <w:t>exhaustive</w:t>
      </w:r>
      <w:proofErr w:type="gramEnd"/>
      <w:r w:rsidRPr="00D5251F">
        <w:rPr>
          <w:rFonts w:asciiTheme="minorHAnsi" w:hAnsiTheme="minorHAnsi" w:cstheme="minorHAnsi"/>
          <w:sz w:val="24"/>
          <w:szCs w:val="24"/>
          <w:u w:val="single"/>
        </w:rPr>
        <w:t xml:space="preserve"> and the possibility of undiscovered positive feedbacks </w:t>
      </w:r>
      <w:r w:rsidRPr="00732E59">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732E59">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F86ADD1" w14:textId="77777777" w:rsidR="0000069D" w:rsidRDefault="0000069D" w:rsidP="0000069D">
      <w:pPr>
        <w:pStyle w:val="Heading4"/>
      </w:pPr>
      <w:r>
        <w:t>Space Elevators solve Space Debris – reduces Rocket Launches</w:t>
      </w:r>
    </w:p>
    <w:p w14:paraId="0CC6E2E7" w14:textId="77777777" w:rsidR="0000069D" w:rsidRPr="000E7582" w:rsidRDefault="0000069D" w:rsidP="0000069D">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44FB5F55" w14:textId="77777777" w:rsidR="0000069D" w:rsidRDefault="0000069D" w:rsidP="0000069D">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732E59">
        <w:rPr>
          <w:rStyle w:val="Emphasis"/>
          <w:highlight w:val="green"/>
        </w:rPr>
        <w:t>every launch</w:t>
      </w:r>
      <w:r w:rsidRPr="00732E59">
        <w:rPr>
          <w:sz w:val="16"/>
          <w:highlight w:val="green"/>
        </w:rPr>
        <w:t xml:space="preserve"> </w:t>
      </w:r>
      <w:r w:rsidRPr="00732E59">
        <w:rPr>
          <w:rStyle w:val="StyleUnderline"/>
          <w:highlight w:val="green"/>
        </w:rPr>
        <w:t>is accompanied by</w:t>
      </w:r>
      <w:r w:rsidRPr="00732E59">
        <w:rPr>
          <w:sz w:val="16"/>
          <w:highlight w:val="green"/>
        </w:rPr>
        <w:t xml:space="preserve"> </w:t>
      </w:r>
      <w:r w:rsidRPr="00732E59">
        <w:rPr>
          <w:rStyle w:val="Emphasis"/>
          <w:highlight w:val="green"/>
        </w:rPr>
        <w:t>substantial</w:t>
      </w:r>
      <w:r w:rsidRPr="00193A76">
        <w:rPr>
          <w:sz w:val="16"/>
        </w:rPr>
        <w:t xml:space="preserve"> amounts of </w:t>
      </w:r>
      <w:r w:rsidRPr="00193A76">
        <w:rPr>
          <w:rStyle w:val="Emphasis"/>
        </w:rPr>
        <w:t xml:space="preserve">space </w:t>
      </w:r>
      <w:r w:rsidRPr="00732E59">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732E59">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732E59">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732E59">
        <w:rPr>
          <w:rStyle w:val="StyleUnderline"/>
          <w:highlight w:val="green"/>
        </w:rPr>
        <w:t>produce</w:t>
      </w:r>
      <w:r w:rsidRPr="00732E59">
        <w:rPr>
          <w:sz w:val="16"/>
          <w:highlight w:val="green"/>
        </w:rPr>
        <w:t xml:space="preserve"> </w:t>
      </w:r>
      <w:r w:rsidRPr="00732E59">
        <w:rPr>
          <w:rStyle w:val="Emphasis"/>
          <w:highlight w:val="gree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732E59">
        <w:rPr>
          <w:rStyle w:val="Emphasis"/>
          <w:highlight w:val="green"/>
        </w:rPr>
        <w:t>existential</w:t>
      </w:r>
      <w:r w:rsidRPr="00193A76">
        <w:rPr>
          <w:rStyle w:val="Emphasis"/>
        </w:rPr>
        <w:t xml:space="preserve"> risk</w:t>
      </w:r>
      <w:r w:rsidRPr="00193A76">
        <w:rPr>
          <w:sz w:val="16"/>
        </w:rPr>
        <w:t xml:space="preserve"> </w:t>
      </w:r>
      <w:r w:rsidRPr="00732E59">
        <w:rPr>
          <w:rStyle w:val="StyleUnderline"/>
          <w:highlight w:val="green"/>
        </w:rPr>
        <w:t>to</w:t>
      </w:r>
      <w:r w:rsidRPr="00732E59">
        <w:rPr>
          <w:sz w:val="16"/>
          <w:highlight w:val="green"/>
        </w:rPr>
        <w:t xml:space="preserve"> </w:t>
      </w:r>
      <w:r w:rsidRPr="00732E59">
        <w:rPr>
          <w:rStyle w:val="Emphasis"/>
          <w:highlight w:val="green"/>
        </w:rPr>
        <w:t>space op</w:t>
      </w:r>
      <w:r w:rsidRPr="00504C07">
        <w:rPr>
          <w:rStyle w:val="StyleUnderline"/>
        </w:rPr>
        <w:t>eration</w:t>
      </w:r>
      <w:r w:rsidRPr="00732E59">
        <w:rPr>
          <w:rStyle w:val="Emphasis"/>
          <w:highlight w:val="green"/>
        </w:rPr>
        <w:t>s</w:t>
      </w:r>
      <w:r w:rsidRPr="00193A76">
        <w:rPr>
          <w:sz w:val="16"/>
        </w:rPr>
        <w:t xml:space="preserve">. Kessler and Cour-Palais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732E59">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732E59">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732E59">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732E59">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732E59">
        <w:rPr>
          <w:rStyle w:val="Emphasis"/>
          <w:highlight w:val="green"/>
        </w:rPr>
        <w:t>production</w:t>
      </w:r>
      <w:r w:rsidRPr="00193A76">
        <w:rPr>
          <w:rStyle w:val="Emphasis"/>
        </w:rPr>
        <w:t xml:space="preserve"> of debris</w:t>
      </w:r>
      <w:r w:rsidRPr="00193A76">
        <w:rPr>
          <w:sz w:val="16"/>
        </w:rPr>
        <w:t xml:space="preserve"> </w:t>
      </w:r>
      <w:r w:rsidRPr="00732E59">
        <w:rPr>
          <w:rStyle w:val="StyleUnderline"/>
          <w:highlight w:val="green"/>
        </w:rPr>
        <w:t>during</w:t>
      </w:r>
      <w:r w:rsidRPr="00732E59">
        <w:rPr>
          <w:sz w:val="16"/>
          <w:highlight w:val="green"/>
        </w:rPr>
        <w:t xml:space="preserve"> </w:t>
      </w:r>
      <w:r w:rsidRPr="00732E59">
        <w:rPr>
          <w:rStyle w:val="Emphasis"/>
          <w:highlight w:val="green"/>
        </w:rPr>
        <w:t>launches</w:t>
      </w:r>
      <w:r w:rsidRPr="00193A76">
        <w:rPr>
          <w:sz w:val="16"/>
        </w:rPr>
        <w:t xml:space="preserve">, or through removal of debris fragments from LEO. </w:t>
      </w:r>
      <w:r w:rsidRPr="00732E59">
        <w:rPr>
          <w:rStyle w:val="StyleUnderline"/>
          <w:highlight w:val="green"/>
        </w:rPr>
        <w:t>we</w:t>
      </w:r>
      <w:r w:rsidRPr="00732E59">
        <w:rPr>
          <w:sz w:val="16"/>
          <w:highlight w:val="green"/>
        </w:rPr>
        <w:t xml:space="preserve"> </w:t>
      </w:r>
      <w:r w:rsidRPr="00732E59">
        <w:rPr>
          <w:rStyle w:val="Emphasis"/>
          <w:highlight w:val="green"/>
        </w:rPr>
        <w:t>cannot</w:t>
      </w:r>
      <w:r w:rsidRPr="00504C07">
        <w:rPr>
          <w:rStyle w:val="Emphasis"/>
        </w:rPr>
        <w:t xml:space="preserve"> guarantee</w:t>
      </w:r>
      <w:r w:rsidRPr="00193A76">
        <w:rPr>
          <w:sz w:val="16"/>
        </w:rPr>
        <w:t xml:space="preserve"> the </w:t>
      </w:r>
      <w:r w:rsidRPr="00732E59">
        <w:rPr>
          <w:rStyle w:val="Emphasis"/>
          <w:highlight w:val="green"/>
        </w:rPr>
        <w:t>protect</w:t>
      </w:r>
      <w:r w:rsidRPr="00504C07">
        <w:rPr>
          <w:rStyle w:val="StyleUnderline"/>
        </w:rPr>
        <w:t>ion of</w:t>
      </w:r>
      <w:r w:rsidRPr="00193A76">
        <w:rPr>
          <w:sz w:val="16"/>
        </w:rPr>
        <w:t xml:space="preserve"> the </w:t>
      </w:r>
      <w:r w:rsidRPr="00732E59">
        <w:rPr>
          <w:rStyle w:val="Emphasis"/>
          <w:highlight w:val="green"/>
        </w:rPr>
        <w:t>current</w:t>
      </w:r>
      <w:r w:rsidRPr="00193A76">
        <w:rPr>
          <w:sz w:val="16"/>
        </w:rPr>
        <w:t xml:space="preserve"> flotilla of </w:t>
      </w:r>
      <w:r w:rsidRPr="00732E59">
        <w:rPr>
          <w:rStyle w:val="Emphasis"/>
          <w:highlight w:val="green"/>
        </w:rPr>
        <w:t>sat</w:t>
      </w:r>
      <w:r w:rsidRPr="00504C07">
        <w:rPr>
          <w:rStyle w:val="StyleUnderline"/>
        </w:rPr>
        <w:t>ellite</w:t>
      </w:r>
      <w:r w:rsidRPr="00732E59">
        <w:rPr>
          <w:rStyle w:val="Emphasis"/>
          <w:highlight w:val="green"/>
        </w:rPr>
        <w:t>s</w:t>
      </w:r>
      <w:r w:rsidRPr="00732E59">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732E59">
        <w:rPr>
          <w:rStyle w:val="Emphasis"/>
          <w:highlight w:val="green"/>
        </w:rPr>
        <w:t>society</w:t>
      </w:r>
      <w:r w:rsidRPr="00732E59">
        <w:rPr>
          <w:sz w:val="16"/>
          <w:highlight w:val="green"/>
        </w:rPr>
        <w:t xml:space="preserve"> </w:t>
      </w:r>
      <w:r w:rsidRPr="00732E59">
        <w:rPr>
          <w:rStyle w:val="StyleUnderline"/>
          <w:highlight w:val="green"/>
        </w:rPr>
        <w:t>at</w:t>
      </w:r>
      <w:r w:rsidRPr="00732E59">
        <w:rPr>
          <w:sz w:val="16"/>
          <w:highlight w:val="green"/>
        </w:rPr>
        <w:t xml:space="preserve"> </w:t>
      </w:r>
      <w:r w:rsidRPr="00732E59">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732E59">
        <w:rPr>
          <w:rStyle w:val="StyleUnderline"/>
          <w:highlight w:val="green"/>
        </w:rPr>
        <w:t>A</w:t>
      </w:r>
      <w:r w:rsidRPr="00193A76">
        <w:rPr>
          <w:sz w:val="16"/>
        </w:rPr>
        <w:t xml:space="preserve"> more </w:t>
      </w:r>
      <w:r w:rsidRPr="00193A76">
        <w:rPr>
          <w:rStyle w:val="StyleUnderline"/>
        </w:rPr>
        <w:t xml:space="preserve">lateral </w:t>
      </w:r>
      <w:r w:rsidRPr="00732E59">
        <w:rPr>
          <w:rStyle w:val="Emphasis"/>
          <w:highlight w:val="green"/>
        </w:rPr>
        <w:t>solution</w:t>
      </w:r>
      <w:r w:rsidRPr="00732E59">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732E59">
        <w:rPr>
          <w:rStyle w:val="StyleUnderline"/>
          <w:highlight w:val="green"/>
        </w:rPr>
        <w:t>the</w:t>
      </w:r>
      <w:r w:rsidRPr="00732E59">
        <w:rPr>
          <w:sz w:val="16"/>
          <w:highlight w:val="green"/>
        </w:rPr>
        <w:t xml:space="preserve"> </w:t>
      </w:r>
      <w:r w:rsidRPr="00732E59">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732E59">
        <w:rPr>
          <w:rStyle w:val="Emphasis"/>
          <w:highlight w:val="green"/>
        </w:rPr>
        <w:t>‘Climber’</w:t>
      </w:r>
      <w:r w:rsidRPr="00732E59">
        <w:rPr>
          <w:sz w:val="16"/>
          <w:highlight w:val="green"/>
        </w:rPr>
        <w:t xml:space="preserve"> </w:t>
      </w:r>
      <w:r w:rsidRPr="00732E59">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732E59">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732E59">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732E59">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732E59">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732E59">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732E59">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732E59">
        <w:rPr>
          <w:rStyle w:val="Emphasis"/>
          <w:highlight w:val="green"/>
        </w:rPr>
        <w:t>must develop</w:t>
      </w:r>
      <w:r w:rsidRPr="00732E59">
        <w:rPr>
          <w:sz w:val="16"/>
          <w:highlight w:val="green"/>
        </w:rPr>
        <w:t xml:space="preserve"> </w:t>
      </w:r>
      <w:r w:rsidRPr="00732E59">
        <w:rPr>
          <w:rStyle w:val="StyleUnderline"/>
          <w:highlight w:val="green"/>
        </w:rPr>
        <w:t>a</w:t>
      </w:r>
      <w:r w:rsidRPr="00732E59">
        <w:rPr>
          <w:sz w:val="16"/>
          <w:highlight w:val="green"/>
        </w:rPr>
        <w:t xml:space="preserve"> </w:t>
      </w:r>
      <w:r w:rsidRPr="00732E59">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732E59">
        <w:rPr>
          <w:rStyle w:val="StyleUnderline"/>
          <w:highlight w:val="green"/>
        </w:rPr>
        <w:t>via</w:t>
      </w:r>
      <w:r w:rsidRPr="00193A76">
        <w:rPr>
          <w:sz w:val="16"/>
        </w:rPr>
        <w:t xml:space="preserve"> the construction of </w:t>
      </w:r>
      <w:r w:rsidRPr="00732E59">
        <w:rPr>
          <w:rStyle w:val="StyleUnderline"/>
          <w:highlight w:val="green"/>
        </w:rPr>
        <w:t xml:space="preserve">a </w:t>
      </w:r>
      <w:r w:rsidRPr="00732E59">
        <w:rPr>
          <w:rStyle w:val="Emphasis"/>
          <w:highlight w:val="green"/>
        </w:rPr>
        <w:t>space elevator</w:t>
      </w:r>
      <w:r w:rsidRPr="00193A76">
        <w:rPr>
          <w:sz w:val="16"/>
        </w:rPr>
        <w:t xml:space="preserve">, a maglev launch loop, rail gun, or some other form of non-rocket acceleration. </w:t>
      </w:r>
      <w:r w:rsidRPr="00732E59">
        <w:rPr>
          <w:rStyle w:val="StyleUnderline"/>
          <w:highlight w:val="green"/>
        </w:rPr>
        <w:t>If it</w:t>
      </w:r>
      <w:r w:rsidRPr="00732E59">
        <w:rPr>
          <w:sz w:val="16"/>
          <w:highlight w:val="green"/>
        </w:rPr>
        <w:t xml:space="preserve"> </w:t>
      </w:r>
      <w:r w:rsidRPr="00732E59">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732E59">
        <w:rPr>
          <w:rStyle w:val="StyleUnderline"/>
          <w:highlight w:val="green"/>
        </w:rPr>
        <w:t>it will</w:t>
      </w:r>
      <w:r w:rsidRPr="00193A76">
        <w:rPr>
          <w:rStyle w:val="StyleUnderline"/>
        </w:rPr>
        <w:t xml:space="preserve"> eventually</w:t>
      </w:r>
      <w:r w:rsidRPr="00193A76">
        <w:rPr>
          <w:sz w:val="16"/>
        </w:rPr>
        <w:t xml:space="preserve"> </w:t>
      </w:r>
      <w:r w:rsidRPr="00732E59">
        <w:rPr>
          <w:rStyle w:val="Emphasis"/>
          <w:highlight w:val="green"/>
        </w:rPr>
        <w:t>succumb to Kessler</w:t>
      </w:r>
      <w:r w:rsidRPr="00193A76">
        <w:rPr>
          <w:rStyle w:val="Emphasis"/>
        </w:rPr>
        <w:t xml:space="preserve"> syndrome</w:t>
      </w:r>
      <w:r w:rsidRPr="00193A76">
        <w:rPr>
          <w:rStyle w:val="StyleUnderline"/>
        </w:rPr>
        <w:t xml:space="preserve">, </w:t>
      </w:r>
      <w:r w:rsidRPr="00732E59">
        <w:rPr>
          <w:rStyle w:val="StyleUnderline"/>
          <w:highlight w:val="green"/>
        </w:rPr>
        <w:t>with</w:t>
      </w:r>
      <w:r w:rsidRPr="00193A76">
        <w:rPr>
          <w:sz w:val="16"/>
        </w:rPr>
        <w:t xml:space="preserve"> potentially </w:t>
      </w:r>
      <w:r w:rsidRPr="00732E59">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732E59">
        <w:rPr>
          <w:rStyle w:val="Emphasis"/>
          <w:highlight w:val="green"/>
        </w:rPr>
        <w:t xml:space="preserve">likely </w:t>
      </w:r>
      <w:proofErr w:type="spellStart"/>
      <w:r w:rsidRPr="00732E59">
        <w:rPr>
          <w:rStyle w:val="Emphasis"/>
          <w:highlight w:val="green"/>
        </w:rPr>
        <w:t>civilisation</w:t>
      </w:r>
      <w:proofErr w:type="spellEnd"/>
      <w:r w:rsidRPr="00732E59">
        <w:rPr>
          <w:rStyle w:val="Emphasis"/>
          <w:highlight w:val="green"/>
        </w:rPr>
        <w:t>-ending effects</w:t>
      </w:r>
      <w:r w:rsidRPr="00193A76">
        <w:rPr>
          <w:sz w:val="16"/>
        </w:rPr>
        <w:t xml:space="preserve"> (Solution C.13).</w:t>
      </w:r>
    </w:p>
    <w:p w14:paraId="2437BF0E" w14:textId="61876469" w:rsidR="00513A42" w:rsidRDefault="00513A42" w:rsidP="00513A42">
      <w:pPr>
        <w:pStyle w:val="Heading2"/>
      </w:pPr>
      <w:r>
        <w:t>OFF</w:t>
      </w:r>
    </w:p>
    <w:p w14:paraId="09A93C61" w14:textId="48740D0D" w:rsidR="00513A42" w:rsidRDefault="00513A42" w:rsidP="00513A42">
      <w:pPr>
        <w:pStyle w:val="Heading3"/>
      </w:pPr>
      <w:r>
        <w:t>1NC---Japan DA</w:t>
      </w:r>
    </w:p>
    <w:p w14:paraId="3C7E02DF" w14:textId="77777777" w:rsidR="00513A42" w:rsidRDefault="00513A42" w:rsidP="00513A42">
      <w:pPr>
        <w:pStyle w:val="Heading4"/>
      </w:pPr>
      <w:r>
        <w:t xml:space="preserve">Japan’s space industry is </w:t>
      </w:r>
      <w:r>
        <w:rPr>
          <w:u w:val="single"/>
        </w:rPr>
        <w:t>driven</w:t>
      </w:r>
      <w:r>
        <w:t xml:space="preserve"> by private actors. </w:t>
      </w:r>
    </w:p>
    <w:p w14:paraId="4940F03D" w14:textId="77777777" w:rsidR="00513A42" w:rsidRPr="00A24ACD" w:rsidRDefault="00513A42" w:rsidP="00513A42">
      <w:proofErr w:type="spellStart"/>
      <w:r w:rsidRPr="0085272E">
        <w:rPr>
          <w:rStyle w:val="Style13ptBold"/>
        </w:rPr>
        <w:t>Jaxa</w:t>
      </w:r>
      <w:proofErr w:type="spellEnd"/>
      <w:r>
        <w:rPr>
          <w:rStyle w:val="Style13ptBold"/>
        </w:rPr>
        <w:t xml:space="preserve"> 18</w:t>
      </w:r>
      <w:r w:rsidRPr="0085272E">
        <w:t xml:space="preserve"> 2-8-2018 "Focal Point on commercial space exploration in Japan"</w:t>
      </w:r>
      <w:r>
        <w:t xml:space="preserve"> </w:t>
      </w:r>
      <w:r w:rsidRPr="0085272E">
        <w:t xml:space="preserve">https://media.nature.com/full/nature-cms/uploads/ckeditor/attachments/8865/00_Editorial_UK.pdf </w:t>
      </w:r>
      <w:r>
        <w:t>(</w:t>
      </w:r>
      <w:r w:rsidRPr="0085272E">
        <w:t>Japan Aerospace Exploration Agency is the Japanese national aerospace and space agency. Through the merger of three previously independent organizations, JAXA was formed on 1 October 2003.</w:t>
      </w:r>
      <w:r>
        <w:t>)//Elmer</w:t>
      </w:r>
    </w:p>
    <w:p w14:paraId="5B4D3C16" w14:textId="77777777" w:rsidR="00513A42" w:rsidRPr="00036B67" w:rsidRDefault="00513A42" w:rsidP="00513A42">
      <w:pPr>
        <w:rPr>
          <w:rStyle w:val="StyleUnderline"/>
        </w:rPr>
      </w:pPr>
      <w:r w:rsidRPr="002A621C">
        <w:rPr>
          <w:sz w:val="16"/>
        </w:rPr>
        <w:t>“</w:t>
      </w:r>
      <w:r w:rsidRPr="00036B67">
        <w:rPr>
          <w:rStyle w:val="StyleUnderline"/>
        </w:rPr>
        <w:t xml:space="preserve">The world’s space industry is in the throes of a major transformation,” says Masayasu Ishida. An energetic Tokyoite, Ishida is a principal at the management consulting firm A.T. Kearney and co-founder and president of the </w:t>
      </w:r>
      <w:proofErr w:type="spellStart"/>
      <w:r w:rsidRPr="00036B67">
        <w:rPr>
          <w:rStyle w:val="StyleUnderline"/>
        </w:rPr>
        <w:t>Spacetide</w:t>
      </w:r>
      <w:proofErr w:type="spellEnd"/>
      <w:r w:rsidRPr="00036B67">
        <w:rPr>
          <w:rStyle w:val="StyleUnderline"/>
        </w:rPr>
        <w:t xml:space="preserve"> Foundation, an organization dedicated to promoting space businesses globally.</w:t>
      </w:r>
      <w:r w:rsidRPr="002A621C">
        <w:rPr>
          <w:sz w:val="16"/>
        </w:rPr>
        <w:t xml:space="preserve"> </w:t>
      </w:r>
      <w:r w:rsidRPr="00732E59">
        <w:rPr>
          <w:rStyle w:val="Emphasis"/>
          <w:highlight w:val="green"/>
        </w:rPr>
        <w:t>Historically</w:t>
      </w:r>
      <w:r w:rsidRPr="002A621C">
        <w:rPr>
          <w:sz w:val="16"/>
        </w:rPr>
        <w:t xml:space="preserve">, </w:t>
      </w:r>
      <w:r w:rsidRPr="00732E59">
        <w:rPr>
          <w:rStyle w:val="Emphasis"/>
          <w:highlight w:val="green"/>
        </w:rPr>
        <w:t>space</w:t>
      </w:r>
      <w:r w:rsidRPr="00732E59">
        <w:rPr>
          <w:rStyle w:val="StyleUnderline"/>
          <w:highlight w:val="green"/>
        </w:rPr>
        <w:t xml:space="preserve"> </w:t>
      </w:r>
      <w:r w:rsidRPr="00036B67">
        <w:rPr>
          <w:rStyle w:val="StyleUnderline"/>
        </w:rPr>
        <w:t xml:space="preserve">has </w:t>
      </w:r>
      <w:r w:rsidRPr="00732E59">
        <w:rPr>
          <w:rStyle w:val="Emphasis"/>
          <w:highlight w:val="green"/>
        </w:rPr>
        <w:t>been</w:t>
      </w:r>
      <w:r w:rsidRPr="00732E59">
        <w:rPr>
          <w:rStyle w:val="StyleUnderline"/>
          <w:highlight w:val="green"/>
        </w:rPr>
        <w:t xml:space="preserve"> </w:t>
      </w:r>
      <w:r w:rsidRPr="00036B67">
        <w:rPr>
          <w:rStyle w:val="StyleUnderline"/>
        </w:rPr>
        <w:t xml:space="preserve">the </w:t>
      </w:r>
      <w:r w:rsidRPr="00732E59">
        <w:rPr>
          <w:rStyle w:val="Emphasis"/>
          <w:highlight w:val="green"/>
        </w:rPr>
        <w:t>exclusive domain of government</w:t>
      </w:r>
      <w:r w:rsidRPr="00732E59">
        <w:rPr>
          <w:rStyle w:val="StyleUnderline"/>
          <w:highlight w:val="green"/>
        </w:rPr>
        <w:t xml:space="preserve"> </w:t>
      </w:r>
      <w:r w:rsidRPr="00036B67">
        <w:rPr>
          <w:rStyle w:val="StyleUnderline"/>
        </w:rPr>
        <w:t xml:space="preserve">and multinational projects, but </w:t>
      </w:r>
      <w:r w:rsidRPr="00732E59">
        <w:rPr>
          <w:rStyle w:val="Emphasis"/>
          <w:highlight w:val="green"/>
        </w:rPr>
        <w:t>increasingly</w:t>
      </w:r>
      <w:r w:rsidRPr="00732E59">
        <w:rPr>
          <w:rStyle w:val="StyleUnderline"/>
          <w:highlight w:val="green"/>
        </w:rPr>
        <w:t xml:space="preserve"> </w:t>
      </w:r>
      <w:r w:rsidRPr="00732E59">
        <w:rPr>
          <w:rStyle w:val="Emphasis"/>
          <w:highlight w:val="green"/>
        </w:rPr>
        <w:t>private</w:t>
      </w:r>
      <w:r w:rsidRPr="00732E59">
        <w:rPr>
          <w:rStyle w:val="StyleUnderline"/>
          <w:highlight w:val="green"/>
        </w:rPr>
        <w:t xml:space="preserve"> </w:t>
      </w:r>
      <w:r w:rsidRPr="00732E59">
        <w:rPr>
          <w:rStyle w:val="Emphasis"/>
          <w:highlight w:val="green"/>
        </w:rPr>
        <w:t>enterprises</w:t>
      </w:r>
      <w:r w:rsidRPr="00732E59">
        <w:rPr>
          <w:rStyle w:val="StyleUnderline"/>
          <w:highlight w:val="green"/>
        </w:rPr>
        <w:t xml:space="preserve"> </w:t>
      </w:r>
      <w:r w:rsidRPr="00036B67">
        <w:rPr>
          <w:rStyle w:val="StyleUnderline"/>
        </w:rPr>
        <w:t xml:space="preserve">are </w:t>
      </w:r>
      <w:r w:rsidRPr="00732E59">
        <w:rPr>
          <w:rStyle w:val="Emphasis"/>
          <w:highlight w:val="green"/>
        </w:rPr>
        <w:t>venturing above</w:t>
      </w:r>
      <w:r w:rsidRPr="00732E59">
        <w:rPr>
          <w:rStyle w:val="StyleUnderline"/>
          <w:highlight w:val="green"/>
        </w:rPr>
        <w:t xml:space="preserve"> </w:t>
      </w:r>
      <w:r w:rsidRPr="00732E59">
        <w:rPr>
          <w:rStyle w:val="Emphasis"/>
          <w:highlight w:val="green"/>
        </w:rPr>
        <w:t>in</w:t>
      </w:r>
      <w:r w:rsidRPr="00732E59">
        <w:rPr>
          <w:rStyle w:val="StyleUnderline"/>
          <w:highlight w:val="green"/>
        </w:rPr>
        <w:t xml:space="preserve"> </w:t>
      </w:r>
      <w:r w:rsidRPr="00036B67">
        <w:rPr>
          <w:rStyle w:val="StyleUnderline"/>
        </w:rPr>
        <w:t>a movement dubbed ‘</w:t>
      </w:r>
      <w:r w:rsidRPr="00732E59">
        <w:rPr>
          <w:rStyle w:val="Emphasis"/>
          <w:highlight w:val="green"/>
          <w:bdr w:val="single" w:sz="18" w:space="0" w:color="auto"/>
        </w:rPr>
        <w:t>new space’</w:t>
      </w:r>
      <w:r w:rsidRPr="00036B67">
        <w:rPr>
          <w:rStyle w:val="StyleUnderline"/>
        </w:rPr>
        <w:t>. Entrepreneurs such as Jeff Bezos, Elon Musk and Richard Branson have captured the headlines, but this movement is not restricted to famous entrepreneurs or huge corporations</w:t>
      </w:r>
      <w:r w:rsidRPr="002A621C">
        <w:rPr>
          <w:sz w:val="16"/>
        </w:rPr>
        <w:t xml:space="preserve">. </w:t>
      </w:r>
      <w:r w:rsidRPr="00036B67">
        <w:rPr>
          <w:rStyle w:val="StyleUnderline"/>
        </w:rPr>
        <w:t xml:space="preserve">Increasingly, small to medium-sized </w:t>
      </w:r>
      <w:r w:rsidRPr="00732E59">
        <w:rPr>
          <w:rStyle w:val="Emphasis"/>
          <w:highlight w:val="green"/>
          <w:bdr w:val="single" w:sz="18" w:space="0" w:color="auto"/>
        </w:rPr>
        <w:t>businesses are becoming involved</w:t>
      </w:r>
      <w:r w:rsidRPr="002A621C">
        <w:rPr>
          <w:sz w:val="16"/>
        </w:rPr>
        <w:t xml:space="preserve">. Ishida, who has written a book on promoting the space industry to the private sector, is excited about </w:t>
      </w:r>
      <w:r w:rsidRPr="00732E59">
        <w:rPr>
          <w:rStyle w:val="Emphasis"/>
          <w:highlight w:val="green"/>
        </w:rPr>
        <w:t>Japan’s involvement</w:t>
      </w:r>
      <w:r w:rsidRPr="00732E59">
        <w:rPr>
          <w:rStyle w:val="StyleUnderline"/>
          <w:highlight w:val="green"/>
        </w:rPr>
        <w:t xml:space="preserve"> </w:t>
      </w:r>
      <w:r w:rsidRPr="00036B67">
        <w:rPr>
          <w:rStyle w:val="StyleUnderline"/>
        </w:rPr>
        <w:t>in new space</w:t>
      </w:r>
      <w:r w:rsidRPr="002A621C">
        <w:rPr>
          <w:sz w:val="16"/>
        </w:rPr>
        <w:t xml:space="preserve">. “I think </w:t>
      </w:r>
      <w:r w:rsidRPr="00036B67">
        <w:rPr>
          <w:rStyle w:val="StyleUnderline"/>
        </w:rPr>
        <w:t xml:space="preserve">Japan has the </w:t>
      </w:r>
      <w:r w:rsidRPr="00732E59">
        <w:rPr>
          <w:rStyle w:val="Emphasis"/>
          <w:highlight w:val="green"/>
        </w:rPr>
        <w:t xml:space="preserve">potential to be </w:t>
      </w:r>
      <w:r w:rsidRPr="00036B67">
        <w:rPr>
          <w:rStyle w:val="StyleUnderline"/>
        </w:rPr>
        <w:t xml:space="preserve">one of the </w:t>
      </w:r>
      <w:r w:rsidRPr="00732E59">
        <w:rPr>
          <w:rStyle w:val="Emphasis"/>
          <w:highlight w:val="green"/>
          <w:bdr w:val="single" w:sz="18" w:space="0" w:color="auto"/>
        </w:rPr>
        <w:t>world’s new-space industry hubs</w:t>
      </w:r>
      <w:r w:rsidRPr="00036B67">
        <w:rPr>
          <w:rStyle w:val="StyleUnderline"/>
        </w:rPr>
        <w:t>,”</w:t>
      </w:r>
      <w:r w:rsidRPr="002A621C">
        <w:rPr>
          <w:sz w:val="16"/>
        </w:rPr>
        <w:t xml:space="preserve"> he says. “</w:t>
      </w:r>
      <w:r w:rsidRPr="00732E59">
        <w:rPr>
          <w:rStyle w:val="Emphasis"/>
          <w:highlight w:val="green"/>
        </w:rPr>
        <w:t>Future space exploration needs</w:t>
      </w:r>
      <w:r w:rsidRPr="00732E59">
        <w:rPr>
          <w:rStyle w:val="StyleUnderline"/>
          <w:highlight w:val="green"/>
        </w:rPr>
        <w:t xml:space="preserve"> </w:t>
      </w:r>
      <w:r w:rsidRPr="00732E59">
        <w:rPr>
          <w:rStyle w:val="Emphasis"/>
          <w:highlight w:val="green"/>
        </w:rPr>
        <w:t>innovative technologies</w:t>
      </w:r>
      <w:r w:rsidRPr="00732E59">
        <w:rPr>
          <w:rStyle w:val="StyleUnderline"/>
          <w:highlight w:val="green"/>
        </w:rPr>
        <w:t xml:space="preserve"> </w:t>
      </w:r>
      <w:r w:rsidRPr="00036B67">
        <w:rPr>
          <w:rStyle w:val="StyleUnderline"/>
        </w:rPr>
        <w:t xml:space="preserve">like robotics, artificial intelligence, advanced communication, and new materials, which will be </w:t>
      </w:r>
      <w:r w:rsidRPr="00732E59">
        <w:rPr>
          <w:rStyle w:val="Emphasis"/>
          <w:highlight w:val="green"/>
        </w:rPr>
        <w:t>brought by</w:t>
      </w:r>
      <w:r w:rsidRPr="00732E59">
        <w:rPr>
          <w:rStyle w:val="StyleUnderline"/>
          <w:highlight w:val="green"/>
        </w:rPr>
        <w:t xml:space="preserve"> </w:t>
      </w:r>
      <w:r w:rsidRPr="00036B67">
        <w:rPr>
          <w:rStyle w:val="StyleUnderline"/>
        </w:rPr>
        <w:t xml:space="preserve">non-space </w:t>
      </w:r>
      <w:r w:rsidRPr="00732E59">
        <w:rPr>
          <w:rStyle w:val="Emphasis"/>
          <w:highlight w:val="green"/>
          <w:bdr w:val="single" w:sz="18" w:space="0" w:color="auto"/>
        </w:rPr>
        <w:t>industries</w:t>
      </w:r>
      <w:r w:rsidRPr="00036B67">
        <w:rPr>
          <w:rStyle w:val="StyleUnderline"/>
        </w:rPr>
        <w:t>,”</w:t>
      </w:r>
      <w:r w:rsidRPr="002A621C">
        <w:rPr>
          <w:sz w:val="16"/>
        </w:rPr>
        <w:t xml:space="preserve"> he explains. “</w:t>
      </w:r>
      <w:r w:rsidRPr="00036B67">
        <w:rPr>
          <w:rStyle w:val="StyleUnderline"/>
        </w:rPr>
        <w:t xml:space="preserve">Japan is home to many of the world’s leading </w:t>
      </w:r>
      <w:proofErr w:type="gramStart"/>
      <w:r w:rsidRPr="00036B67">
        <w:rPr>
          <w:rStyle w:val="StyleUnderline"/>
        </w:rPr>
        <w:t>industries, and</w:t>
      </w:r>
      <w:proofErr w:type="gramEnd"/>
      <w:r w:rsidRPr="00036B67">
        <w:rPr>
          <w:rStyle w:val="StyleUnderline"/>
        </w:rPr>
        <w:t xml:space="preserve"> has a variety of technological assets. Their involvement could be of help in the global space exploration effort</w:t>
      </w:r>
      <w:r w:rsidRPr="002A621C">
        <w:rPr>
          <w:sz w:val="16"/>
        </w:rPr>
        <w:t xml:space="preserve">.” Yasuhiro </w:t>
      </w:r>
      <w:proofErr w:type="spellStart"/>
      <w:r w:rsidRPr="002A621C">
        <w:rPr>
          <w:sz w:val="16"/>
        </w:rPr>
        <w:t>Yukimatsu</w:t>
      </w:r>
      <w:proofErr w:type="spellEnd"/>
      <w:r w:rsidRPr="002A621C">
        <w:rPr>
          <w:sz w:val="16"/>
        </w:rPr>
        <w:t xml:space="preserve">, deputy director-general of the National Space Policy Secretariat, Cabinet Office, notes </w:t>
      </w:r>
      <w:r w:rsidRPr="00036B67">
        <w:rPr>
          <w:rStyle w:val="StyleUnderline"/>
        </w:rPr>
        <w:t xml:space="preserve">that </w:t>
      </w:r>
      <w:r w:rsidRPr="00732E59">
        <w:rPr>
          <w:rStyle w:val="Emphasis"/>
          <w:highlight w:val="green"/>
        </w:rPr>
        <w:t>Japanese companies</w:t>
      </w:r>
      <w:r w:rsidRPr="00732E59">
        <w:rPr>
          <w:rStyle w:val="StyleUnderline"/>
          <w:highlight w:val="green"/>
        </w:rPr>
        <w:t xml:space="preserve"> </w:t>
      </w:r>
      <w:r w:rsidRPr="00036B67">
        <w:rPr>
          <w:rStyle w:val="StyleUnderline"/>
        </w:rPr>
        <w:t xml:space="preserve">and universities have </w:t>
      </w:r>
      <w:r w:rsidRPr="00732E59">
        <w:rPr>
          <w:rStyle w:val="Emphasis"/>
          <w:highlight w:val="green"/>
        </w:rPr>
        <w:t>developed</w:t>
      </w:r>
      <w:r w:rsidRPr="00732E59">
        <w:rPr>
          <w:rStyle w:val="StyleUnderline"/>
          <w:highlight w:val="green"/>
        </w:rPr>
        <w:t xml:space="preserve"> </w:t>
      </w:r>
      <w:r w:rsidRPr="00036B67">
        <w:rPr>
          <w:rStyle w:val="StyleUnderline"/>
        </w:rPr>
        <w:t xml:space="preserve">micro-, nano- and even pico-satellite </w:t>
      </w:r>
      <w:r w:rsidRPr="00732E59">
        <w:rPr>
          <w:rStyle w:val="Emphasis"/>
          <w:highlight w:val="green"/>
        </w:rPr>
        <w:t>technology</w:t>
      </w:r>
      <w:r w:rsidRPr="00036B67">
        <w:rPr>
          <w:rStyle w:val="StyleUnderline"/>
        </w:rPr>
        <w:t xml:space="preserve">, </w:t>
      </w:r>
      <w:r w:rsidRPr="00732E59">
        <w:rPr>
          <w:rStyle w:val="Emphasis"/>
          <w:highlight w:val="green"/>
        </w:rPr>
        <w:t>which allows</w:t>
      </w:r>
      <w:r w:rsidRPr="00732E59">
        <w:rPr>
          <w:rStyle w:val="StyleUnderline"/>
          <w:highlight w:val="green"/>
        </w:rPr>
        <w:t xml:space="preserve"> </w:t>
      </w:r>
      <w:r w:rsidRPr="00036B67">
        <w:rPr>
          <w:rStyle w:val="StyleUnderline"/>
        </w:rPr>
        <w:t xml:space="preserve">countries that have yet to join the space community </w:t>
      </w:r>
      <w:r w:rsidRPr="00732E59">
        <w:rPr>
          <w:rStyle w:val="Emphasis"/>
          <w:highlight w:val="green"/>
        </w:rPr>
        <w:t>affordable access to space</w:t>
      </w:r>
      <w:r w:rsidRPr="00036B67">
        <w:rPr>
          <w:rStyle w:val="StyleUnderline"/>
        </w:rPr>
        <w:t>.</w:t>
      </w:r>
      <w:r w:rsidRPr="002A621C">
        <w:rPr>
          <w:sz w:val="16"/>
        </w:rPr>
        <w:t xml:space="preserve"> Ishida concurs: “</w:t>
      </w:r>
      <w:r w:rsidRPr="00732E59">
        <w:rPr>
          <w:rStyle w:val="Emphasis"/>
          <w:highlight w:val="green"/>
        </w:rPr>
        <w:t>Japanese space</w:t>
      </w:r>
      <w:r w:rsidRPr="00036B67">
        <w:rPr>
          <w:rStyle w:val="StyleUnderline"/>
        </w:rPr>
        <w:t xml:space="preserve">-related </w:t>
      </w:r>
      <w:r w:rsidRPr="00732E59">
        <w:rPr>
          <w:rStyle w:val="Emphasis"/>
          <w:highlight w:val="green"/>
        </w:rPr>
        <w:t>business</w:t>
      </w:r>
      <w:r w:rsidRPr="00732E59">
        <w:rPr>
          <w:rStyle w:val="StyleUnderline"/>
          <w:highlight w:val="green"/>
        </w:rPr>
        <w:t xml:space="preserve"> </w:t>
      </w:r>
      <w:r w:rsidRPr="00036B67">
        <w:rPr>
          <w:rStyle w:val="StyleUnderline"/>
        </w:rPr>
        <w:t xml:space="preserve">players have </w:t>
      </w:r>
      <w:r w:rsidRPr="00732E59">
        <w:rPr>
          <w:rStyle w:val="Emphasis"/>
          <w:highlight w:val="green"/>
        </w:rPr>
        <w:t>unique technologies</w:t>
      </w:r>
      <w:r w:rsidRPr="00732E59">
        <w:rPr>
          <w:rStyle w:val="StyleUnderline"/>
          <w:highlight w:val="green"/>
        </w:rPr>
        <w:t xml:space="preserve"> </w:t>
      </w:r>
      <w:r w:rsidRPr="00036B67">
        <w:rPr>
          <w:rStyle w:val="StyleUnderline"/>
        </w:rPr>
        <w:t xml:space="preserve">and are working on projects such as </w:t>
      </w:r>
      <w:r w:rsidRPr="00732E59">
        <w:rPr>
          <w:rStyle w:val="Emphasis"/>
          <w:highlight w:val="green"/>
        </w:rPr>
        <w:t>small launchers</w:t>
      </w:r>
      <w:r w:rsidRPr="00036B67">
        <w:rPr>
          <w:rStyle w:val="StyleUnderline"/>
        </w:rPr>
        <w:t xml:space="preserve">, space debris removal, and </w:t>
      </w:r>
      <w:r w:rsidRPr="00732E59">
        <w:rPr>
          <w:rStyle w:val="Emphasis"/>
          <w:highlight w:val="green"/>
        </w:rPr>
        <w:t>space resource mining</w:t>
      </w:r>
      <w:r w:rsidRPr="00036B67">
        <w:rPr>
          <w:rStyle w:val="StyleUnderline"/>
        </w:rPr>
        <w:t>.”</w:t>
      </w:r>
      <w:r w:rsidRPr="002A621C">
        <w:rPr>
          <w:sz w:val="16"/>
        </w:rPr>
        <w:t xml:space="preserve"> JAPAN IN SPACE Japan has a proud history of ‘old space’ government-funded exploration. It was the fourth country to venture into space, and the third one to send spacecraft to both Mars and the Moon. It has the distinction of being the only country to have brought a sample back from an extraterrestrial body besides the Moon, when Hayabusa landed in the Australian outback in 2010 with a sample collected from the surface a deep-space asteroid. But times are changing. “</w:t>
      </w:r>
      <w:r w:rsidRPr="00732E59">
        <w:rPr>
          <w:rStyle w:val="Emphasis"/>
          <w:highlight w:val="green"/>
        </w:rPr>
        <w:t xml:space="preserve">For the industry to realize sustainable growth, a shift from the government to the private sector </w:t>
      </w:r>
      <w:r w:rsidRPr="00732E59">
        <w:rPr>
          <w:rStyle w:val="Emphasis"/>
          <w:highlight w:val="green"/>
          <w:bdr w:val="single" w:sz="18" w:space="0" w:color="auto"/>
        </w:rPr>
        <w:t>is urgently needed</w:t>
      </w:r>
      <w:r w:rsidRPr="00036B67">
        <w:rPr>
          <w:rStyle w:val="StyleUnderline"/>
        </w:rPr>
        <w:t xml:space="preserve">,” says Masanori Tsuruda from the Ministry of Economy, </w:t>
      </w:r>
      <w:proofErr w:type="gramStart"/>
      <w:r w:rsidRPr="00036B67">
        <w:rPr>
          <w:rStyle w:val="StyleUnderline"/>
        </w:rPr>
        <w:t>Trade</w:t>
      </w:r>
      <w:proofErr w:type="gramEnd"/>
      <w:r w:rsidRPr="00036B67">
        <w:rPr>
          <w:rStyle w:val="StyleUnderline"/>
        </w:rPr>
        <w:t xml:space="preserve"> and Industry (METI). This shift is driven in part by shrinking government budgets for big projects as well as the many emerging possibilities for enterprises to profit from space.</w:t>
      </w:r>
    </w:p>
    <w:p w14:paraId="3D06EF5C" w14:textId="77777777" w:rsidR="00513A42" w:rsidRDefault="00513A42" w:rsidP="00513A42">
      <w:pPr>
        <w:pStyle w:val="Heading4"/>
      </w:pPr>
      <w:r>
        <w:t xml:space="preserve">Japan space commitment </w:t>
      </w:r>
      <w:r>
        <w:rPr>
          <w:u w:val="single"/>
        </w:rPr>
        <w:t>re-vitalizes</w:t>
      </w:r>
      <w:r>
        <w:t xml:space="preserve"> and </w:t>
      </w:r>
      <w:r>
        <w:rPr>
          <w:u w:val="single"/>
        </w:rPr>
        <w:t>modernizes</w:t>
      </w:r>
      <w:r>
        <w:t xml:space="preserve"> the US-Japan Alliance. </w:t>
      </w:r>
    </w:p>
    <w:p w14:paraId="4E196E51" w14:textId="77777777" w:rsidR="00513A42" w:rsidRPr="0085272E" w:rsidRDefault="00513A42" w:rsidP="00513A42">
      <w:r w:rsidRPr="0085272E">
        <w:rPr>
          <w:rStyle w:val="Style13ptBold"/>
        </w:rPr>
        <w:t>Wright 20</w:t>
      </w:r>
      <w:r>
        <w:t xml:space="preserve"> </w:t>
      </w:r>
      <w:r w:rsidRPr="0085272E">
        <w:t>John Wright 2-4-2020 "Where No Alliance Has Gone Before: US-Japan Military Cooperation in Space"</w:t>
      </w:r>
      <w:r>
        <w:t xml:space="preserve"> </w:t>
      </w:r>
      <w:hyperlink r:id="rId10" w:history="1">
        <w:r w:rsidRPr="00484FBD">
          <w:rPr>
            <w:rStyle w:val="Hyperlink"/>
          </w:rPr>
          <w:t>https://thediplomat.com/2020/02/where-no-alliance-has-gone-before-us-japan-military-cooperation-in-space/</w:t>
        </w:r>
      </w:hyperlink>
      <w:r>
        <w:t xml:space="preserve"> (</w:t>
      </w:r>
      <w:r w:rsidRPr="0085272E">
        <w:t>Major John Wright is a U.S. Air Force officer, pilot, and a Mike and Maureen Mansfield Fellow. He is a Foreign Area Officer who specializes in Japan, and recent author of the book “Deep Space Warfare: Military Strategy Beyond Orbit.” The views expressed in this article are solely those of the author, and not necessarily those of the U.S. Air Force, U.S. Government, Mansfield Foundation, or any other government or government entity.</w:t>
      </w:r>
      <w:r>
        <w:t>)//Elmer</w:t>
      </w:r>
    </w:p>
    <w:p w14:paraId="40AA07B8" w14:textId="77777777" w:rsidR="00513A42" w:rsidRPr="001D7172" w:rsidRDefault="00513A42" w:rsidP="00513A42">
      <w:pPr>
        <w:rPr>
          <w:rStyle w:val="StyleUnderline"/>
        </w:rPr>
      </w:pPr>
      <w:r w:rsidRPr="001D7172">
        <w:rPr>
          <w:sz w:val="14"/>
        </w:rPr>
        <w:t xml:space="preserve">With the United States’ </w:t>
      </w:r>
      <w:r w:rsidRPr="00036B67">
        <w:rPr>
          <w:rStyle w:val="StyleUnderline"/>
        </w:rPr>
        <w:t xml:space="preserve">December 21, </w:t>
      </w:r>
      <w:proofErr w:type="gramStart"/>
      <w:r w:rsidRPr="00036B67">
        <w:rPr>
          <w:rStyle w:val="StyleUnderline"/>
        </w:rPr>
        <w:t>2019</w:t>
      </w:r>
      <w:proofErr w:type="gramEnd"/>
      <w:r w:rsidRPr="00036B67">
        <w:rPr>
          <w:rStyle w:val="StyleUnderline"/>
        </w:rPr>
        <w:t xml:space="preserve"> creation of a separate and sovereign branch of its military completely devoted to space, the U.S. Space Force, </w:t>
      </w:r>
      <w:r w:rsidRPr="00732E59">
        <w:rPr>
          <w:rStyle w:val="Emphasis"/>
          <w:highlight w:val="green"/>
        </w:rPr>
        <w:t>the global race to emancipate</w:t>
      </w:r>
      <w:r w:rsidRPr="00732E59">
        <w:rPr>
          <w:rStyle w:val="StyleUnderline"/>
          <w:highlight w:val="green"/>
        </w:rPr>
        <w:t xml:space="preserve"> </w:t>
      </w:r>
      <w:r w:rsidRPr="00036B67">
        <w:rPr>
          <w:rStyle w:val="StyleUnderline"/>
        </w:rPr>
        <w:t xml:space="preserve">a portion of national </w:t>
      </w:r>
      <w:r w:rsidRPr="00732E59">
        <w:rPr>
          <w:rStyle w:val="Emphasis"/>
          <w:highlight w:val="green"/>
        </w:rPr>
        <w:t>military power</w:t>
      </w:r>
      <w:r w:rsidRPr="00732E59">
        <w:rPr>
          <w:rStyle w:val="StyleUnderline"/>
          <w:highlight w:val="green"/>
        </w:rPr>
        <w:t xml:space="preserve"> </w:t>
      </w:r>
      <w:r w:rsidRPr="00036B67">
        <w:rPr>
          <w:rStyle w:val="StyleUnderline"/>
        </w:rPr>
        <w:t xml:space="preserve">from terrestrial shackles and place it firmly </w:t>
      </w:r>
      <w:r w:rsidRPr="00732E59">
        <w:rPr>
          <w:rStyle w:val="Emphasis"/>
          <w:highlight w:val="green"/>
          <w:bdr w:val="single" w:sz="18" w:space="0" w:color="auto"/>
        </w:rPr>
        <w:t>into orbit is on.</w:t>
      </w:r>
      <w:r w:rsidRPr="001D7172">
        <w:rPr>
          <w:sz w:val="14"/>
        </w:rPr>
        <w:t xml:space="preserve"> The announcement also </w:t>
      </w:r>
      <w:r w:rsidRPr="00036B67">
        <w:rPr>
          <w:rStyle w:val="StyleUnderline"/>
        </w:rPr>
        <w:t xml:space="preserve">unleashed a somewhat unexpected cascading effect: the </w:t>
      </w:r>
      <w:r w:rsidRPr="00732E59">
        <w:rPr>
          <w:rStyle w:val="Emphasis"/>
          <w:highlight w:val="green"/>
        </w:rPr>
        <w:t>increased attention paid to</w:t>
      </w:r>
      <w:r w:rsidRPr="00732E59">
        <w:rPr>
          <w:rStyle w:val="StyleUnderline"/>
          <w:highlight w:val="green"/>
        </w:rPr>
        <w:t xml:space="preserve"> </w:t>
      </w:r>
      <w:r w:rsidRPr="00036B67">
        <w:rPr>
          <w:rStyle w:val="StyleUnderline"/>
        </w:rPr>
        <w:t xml:space="preserve">military </w:t>
      </w:r>
      <w:r w:rsidRPr="00732E59">
        <w:rPr>
          <w:rStyle w:val="Emphasis"/>
          <w:highlight w:val="green"/>
        </w:rPr>
        <w:t>space activities by U.S. allies</w:t>
      </w:r>
      <w:r w:rsidRPr="00732E59">
        <w:rPr>
          <w:rStyle w:val="StyleUnderline"/>
          <w:highlight w:val="green"/>
        </w:rPr>
        <w:t xml:space="preserve"> </w:t>
      </w:r>
      <w:r w:rsidRPr="00036B67">
        <w:rPr>
          <w:rStyle w:val="StyleUnderline"/>
        </w:rPr>
        <w:t>and partners, who have no choice but to follow where the U.S. military moves its gravitational pull</w:t>
      </w:r>
      <w:r w:rsidRPr="001D7172">
        <w:rPr>
          <w:sz w:val="14"/>
        </w:rPr>
        <w:t xml:space="preserve">. </w:t>
      </w:r>
      <w:proofErr w:type="gramStart"/>
      <w:r w:rsidRPr="001D7172">
        <w:rPr>
          <w:sz w:val="14"/>
        </w:rPr>
        <w:t xml:space="preserve">In particular, </w:t>
      </w:r>
      <w:r w:rsidRPr="00732E59">
        <w:rPr>
          <w:rStyle w:val="Emphasis"/>
          <w:highlight w:val="green"/>
        </w:rPr>
        <w:t>Japan</w:t>
      </w:r>
      <w:proofErr w:type="gramEnd"/>
      <w:r w:rsidRPr="00732E59">
        <w:rPr>
          <w:rStyle w:val="StyleUnderline"/>
          <w:highlight w:val="green"/>
        </w:rPr>
        <w:t xml:space="preserve"> </w:t>
      </w:r>
      <w:r w:rsidRPr="00036B67">
        <w:rPr>
          <w:rStyle w:val="StyleUnderline"/>
        </w:rPr>
        <w:t xml:space="preserve">has </w:t>
      </w:r>
      <w:r w:rsidRPr="00732E59">
        <w:rPr>
          <w:rStyle w:val="Emphasis"/>
          <w:highlight w:val="green"/>
        </w:rPr>
        <w:t>made announcements</w:t>
      </w:r>
      <w:r w:rsidRPr="00732E59">
        <w:rPr>
          <w:rStyle w:val="StyleUnderline"/>
          <w:highlight w:val="green"/>
        </w:rPr>
        <w:t xml:space="preserve"> </w:t>
      </w:r>
      <w:r w:rsidRPr="00036B67">
        <w:rPr>
          <w:rStyle w:val="StyleUnderline"/>
        </w:rPr>
        <w:t xml:space="preserve">in recent days that </w:t>
      </w:r>
      <w:r w:rsidRPr="00732E59">
        <w:rPr>
          <w:rStyle w:val="Emphasis"/>
          <w:highlight w:val="green"/>
        </w:rPr>
        <w:t>indicate</w:t>
      </w:r>
      <w:r w:rsidRPr="00732E59">
        <w:rPr>
          <w:rStyle w:val="StyleUnderline"/>
          <w:highlight w:val="green"/>
        </w:rPr>
        <w:t xml:space="preserve"> </w:t>
      </w:r>
      <w:r w:rsidRPr="00036B67">
        <w:rPr>
          <w:rStyle w:val="StyleUnderline"/>
        </w:rPr>
        <w:t xml:space="preserve">its </w:t>
      </w:r>
      <w:r w:rsidRPr="00732E59">
        <w:rPr>
          <w:rStyle w:val="Emphasis"/>
          <w:highlight w:val="green"/>
        </w:rPr>
        <w:t>intention to remain in lockstep with the U</w:t>
      </w:r>
      <w:r w:rsidRPr="00036B67">
        <w:rPr>
          <w:rStyle w:val="StyleUnderline"/>
        </w:rPr>
        <w:t xml:space="preserve">nited </w:t>
      </w:r>
      <w:r w:rsidRPr="00732E59">
        <w:rPr>
          <w:rStyle w:val="Emphasis"/>
          <w:highlight w:val="green"/>
        </w:rPr>
        <w:t>S</w:t>
      </w:r>
      <w:r w:rsidRPr="00036B67">
        <w:rPr>
          <w:rStyle w:val="StyleUnderline"/>
        </w:rPr>
        <w:t>tates, at least in terms of defense</w:t>
      </w:r>
      <w:r w:rsidRPr="001D7172">
        <w:rPr>
          <w:sz w:val="14"/>
        </w:rPr>
        <w:t xml:space="preserve">. On January 5, 2020, scarcely two weeks following the U.S. Space Force announcement, the Japanese government indicated it plans to rename the Japan Air Self Defense Force to the Japan Aerospace Defense Force. Not coincidentally, on January 21, </w:t>
      </w:r>
      <w:r w:rsidRPr="00036B67">
        <w:rPr>
          <w:rStyle w:val="StyleUnderline"/>
        </w:rPr>
        <w:t xml:space="preserve">during a speech given </w:t>
      </w:r>
      <w:proofErr w:type="gramStart"/>
      <w:r w:rsidRPr="00036B67">
        <w:rPr>
          <w:rStyle w:val="StyleUnderline"/>
        </w:rPr>
        <w:t>on the occasion of</w:t>
      </w:r>
      <w:proofErr w:type="gramEnd"/>
      <w:r w:rsidRPr="00036B67">
        <w:rPr>
          <w:rStyle w:val="StyleUnderline"/>
        </w:rPr>
        <w:t xml:space="preserve"> the 60th anniversary of the U.S.-Japan Alliance, Prime Minister Shinzo </w:t>
      </w:r>
      <w:r w:rsidRPr="00732E59">
        <w:rPr>
          <w:rStyle w:val="Emphasis"/>
          <w:highlight w:val="green"/>
        </w:rPr>
        <w:t>Abe vowed to make</w:t>
      </w:r>
      <w:r w:rsidRPr="00732E59">
        <w:rPr>
          <w:rStyle w:val="StyleUnderline"/>
          <w:highlight w:val="green"/>
        </w:rPr>
        <w:t xml:space="preserve"> </w:t>
      </w:r>
      <w:r w:rsidRPr="00036B67">
        <w:rPr>
          <w:rStyle w:val="StyleUnderline"/>
        </w:rPr>
        <w:t xml:space="preserve">the </w:t>
      </w:r>
      <w:r w:rsidRPr="00732E59">
        <w:rPr>
          <w:rStyle w:val="Emphasis"/>
          <w:highlight w:val="green"/>
        </w:rPr>
        <w:t>alliance</w:t>
      </w:r>
      <w:r w:rsidRPr="00732E59">
        <w:rPr>
          <w:rStyle w:val="StyleUnderline"/>
          <w:highlight w:val="green"/>
        </w:rPr>
        <w:t xml:space="preserve"> </w:t>
      </w:r>
      <w:r w:rsidRPr="00036B67">
        <w:rPr>
          <w:rStyle w:val="StyleUnderline"/>
        </w:rPr>
        <w:t xml:space="preserve">“a </w:t>
      </w:r>
      <w:r w:rsidRPr="00732E59">
        <w:rPr>
          <w:rStyle w:val="Emphasis"/>
          <w:highlight w:val="green"/>
        </w:rPr>
        <w:t>pillar for</w:t>
      </w:r>
      <w:r w:rsidRPr="00732E59">
        <w:rPr>
          <w:rStyle w:val="StyleUnderline"/>
          <w:highlight w:val="green"/>
        </w:rPr>
        <w:t xml:space="preserve"> </w:t>
      </w:r>
      <w:r w:rsidRPr="00732E59">
        <w:rPr>
          <w:rStyle w:val="Emphasis"/>
          <w:highlight w:val="green"/>
        </w:rPr>
        <w:t>safeguarding</w:t>
      </w:r>
      <w:r w:rsidRPr="00732E59">
        <w:rPr>
          <w:rStyle w:val="StyleUnderline"/>
          <w:highlight w:val="green"/>
        </w:rPr>
        <w:t xml:space="preserve"> </w:t>
      </w:r>
      <w:r w:rsidRPr="00732E59">
        <w:rPr>
          <w:rStyle w:val="Emphasis"/>
          <w:highlight w:val="green"/>
        </w:rPr>
        <w:t>peace</w:t>
      </w:r>
      <w:r w:rsidRPr="00732E59">
        <w:rPr>
          <w:rStyle w:val="StyleUnderline"/>
          <w:highlight w:val="green"/>
        </w:rPr>
        <w:t xml:space="preserve"> </w:t>
      </w:r>
      <w:r w:rsidRPr="00036B67">
        <w:rPr>
          <w:rStyle w:val="StyleUnderline"/>
        </w:rPr>
        <w:t xml:space="preserve">and security </w:t>
      </w:r>
      <w:r w:rsidRPr="00732E59">
        <w:rPr>
          <w:rStyle w:val="Emphasis"/>
          <w:highlight w:val="green"/>
        </w:rPr>
        <w:t>in</w:t>
      </w:r>
      <w:r w:rsidRPr="00732E59">
        <w:rPr>
          <w:rStyle w:val="StyleUnderline"/>
          <w:highlight w:val="green"/>
        </w:rPr>
        <w:t xml:space="preserve"> </w:t>
      </w:r>
      <w:r w:rsidRPr="00036B67">
        <w:rPr>
          <w:rStyle w:val="StyleUnderline"/>
        </w:rPr>
        <w:t xml:space="preserve">both </w:t>
      </w:r>
      <w:r w:rsidRPr="00732E59">
        <w:rPr>
          <w:rStyle w:val="Emphasis"/>
          <w:highlight w:val="green"/>
        </w:rPr>
        <w:t>outer space</w:t>
      </w:r>
      <w:r w:rsidRPr="00732E59">
        <w:rPr>
          <w:rStyle w:val="StyleUnderline"/>
          <w:highlight w:val="green"/>
        </w:rPr>
        <w:t xml:space="preserve"> </w:t>
      </w:r>
      <w:r w:rsidRPr="00036B67">
        <w:rPr>
          <w:rStyle w:val="StyleUnderline"/>
        </w:rPr>
        <w:t>and cyberspace.”</w:t>
      </w:r>
      <w:r w:rsidRPr="001D7172">
        <w:rPr>
          <w:sz w:val="14"/>
        </w:rPr>
        <w:t xml:space="preserve"> </w:t>
      </w:r>
      <w:r w:rsidRPr="00036B67">
        <w:rPr>
          <w:rStyle w:val="Emphasis"/>
        </w:rPr>
        <w:t>While words are good, actions are better</w:t>
      </w:r>
      <w:r w:rsidRPr="001D7172">
        <w:rPr>
          <w:sz w:val="14"/>
        </w:rPr>
        <w:t xml:space="preserve">. In a less-noticed but more consequential move, </w:t>
      </w:r>
      <w:r w:rsidRPr="00036B67">
        <w:rPr>
          <w:rStyle w:val="StyleUnderline"/>
        </w:rPr>
        <w:t>the Ministry of Defense is finalizing a bill to be placed before the Diet that asks to craft a space operations-exclusive military unit staffed with 20 personnel</w:t>
      </w:r>
      <w:r w:rsidRPr="001D7172">
        <w:rPr>
          <w:sz w:val="14"/>
        </w:rPr>
        <w:t>. While this paltry number of people can barely be expected to efficiently run their task of monitoring space debris and “suspicious satellites,” the move is a significant step for a nation that often struggles with global defense developments due to Japan’s unique domestic restrictions and legal concerns. In many ways, it is surprising to see Japan, a nation that still sorties 1960s-era F-4 aircraft (though there are plans to replace them with F-35s</w:t>
      </w:r>
      <w:proofErr w:type="gramStart"/>
      <w:r w:rsidRPr="001D7172">
        <w:rPr>
          <w:sz w:val="14"/>
        </w:rPr>
        <w:t>), and</w:t>
      </w:r>
      <w:proofErr w:type="gramEnd"/>
      <w:r w:rsidRPr="001D7172">
        <w:rPr>
          <w:sz w:val="14"/>
        </w:rPr>
        <w:t xml:space="preserve"> is fielding their very first military Remote Piloted Aircraft (a model the United States has been flying for nearly 20 years) in 2021, take its defense posture in space seriously. </w:t>
      </w:r>
      <w:r w:rsidRPr="00036B67">
        <w:rPr>
          <w:rStyle w:val="StyleUnderline"/>
        </w:rPr>
        <w:t xml:space="preserve">These </w:t>
      </w:r>
      <w:r w:rsidRPr="00732E59">
        <w:rPr>
          <w:rStyle w:val="Emphasis"/>
          <w:highlight w:val="green"/>
        </w:rPr>
        <w:t>initiatives have several implications</w:t>
      </w:r>
      <w:r w:rsidRPr="00036B67">
        <w:rPr>
          <w:rStyle w:val="StyleUnderline"/>
        </w:rPr>
        <w:t xml:space="preserve">. First, the </w:t>
      </w:r>
      <w:r w:rsidRPr="00732E59">
        <w:rPr>
          <w:rStyle w:val="Emphasis"/>
          <w:highlight w:val="green"/>
        </w:rPr>
        <w:t>Japanese government’s attitude toward space</w:t>
      </w:r>
      <w:r w:rsidRPr="00732E59">
        <w:rPr>
          <w:rStyle w:val="StyleUnderline"/>
          <w:highlight w:val="green"/>
        </w:rPr>
        <w:t xml:space="preserve"> </w:t>
      </w:r>
      <w:r w:rsidRPr="00036B67">
        <w:rPr>
          <w:rStyle w:val="StyleUnderline"/>
        </w:rPr>
        <w:t xml:space="preserve">and its place </w:t>
      </w:r>
      <w:r w:rsidRPr="00732E59">
        <w:rPr>
          <w:rStyle w:val="Emphasis"/>
          <w:highlight w:val="green"/>
        </w:rPr>
        <w:t>in</w:t>
      </w:r>
      <w:r w:rsidRPr="00732E59">
        <w:rPr>
          <w:rStyle w:val="StyleUnderline"/>
          <w:highlight w:val="green"/>
        </w:rPr>
        <w:t xml:space="preserve"> </w:t>
      </w:r>
      <w:r w:rsidRPr="00036B67">
        <w:rPr>
          <w:rStyle w:val="StyleUnderline"/>
        </w:rPr>
        <w:t xml:space="preserve">the </w:t>
      </w:r>
      <w:r w:rsidRPr="00732E59">
        <w:rPr>
          <w:rStyle w:val="Emphasis"/>
          <w:highlight w:val="green"/>
        </w:rPr>
        <w:t>U.S.-Japan alliance</w:t>
      </w:r>
      <w:r w:rsidRPr="00732E59">
        <w:rPr>
          <w:rStyle w:val="StyleUnderline"/>
          <w:highlight w:val="green"/>
        </w:rPr>
        <w:t xml:space="preserve"> </w:t>
      </w:r>
      <w:r w:rsidRPr="00732E59">
        <w:rPr>
          <w:rStyle w:val="Emphasis"/>
          <w:highlight w:val="green"/>
        </w:rPr>
        <w:t>reflects</w:t>
      </w:r>
      <w:r w:rsidRPr="00732E59">
        <w:rPr>
          <w:rStyle w:val="StyleUnderline"/>
          <w:highlight w:val="green"/>
        </w:rPr>
        <w:t xml:space="preserve"> </w:t>
      </w:r>
      <w:r w:rsidRPr="00732E59">
        <w:rPr>
          <w:rStyle w:val="Emphasis"/>
          <w:highlight w:val="green"/>
          <w:bdr w:val="single" w:sz="18" w:space="0" w:color="auto"/>
        </w:rPr>
        <w:t>what’s at stake</w:t>
      </w:r>
      <w:r w:rsidRPr="00732E59">
        <w:rPr>
          <w:rStyle w:val="StyleUnderline"/>
          <w:highlight w:val="green"/>
        </w:rPr>
        <w:t xml:space="preserve"> </w:t>
      </w:r>
      <w:r w:rsidRPr="00036B67">
        <w:rPr>
          <w:rStyle w:val="StyleUnderline"/>
        </w:rPr>
        <w:t xml:space="preserve">during the next major conflict, which will surely involve space. As an </w:t>
      </w:r>
      <w:r w:rsidRPr="00732E59">
        <w:rPr>
          <w:rStyle w:val="Emphasis"/>
          <w:highlight w:val="green"/>
        </w:rPr>
        <w:t>increasing</w:t>
      </w:r>
      <w:r w:rsidRPr="00732E59">
        <w:rPr>
          <w:rStyle w:val="StyleUnderline"/>
          <w:highlight w:val="green"/>
        </w:rPr>
        <w:t xml:space="preserve"> </w:t>
      </w:r>
      <w:r w:rsidRPr="00036B67">
        <w:rPr>
          <w:rStyle w:val="StyleUnderline"/>
        </w:rPr>
        <w:t xml:space="preserve">number of </w:t>
      </w:r>
      <w:r w:rsidRPr="00732E59">
        <w:rPr>
          <w:rStyle w:val="Emphasis"/>
          <w:highlight w:val="green"/>
        </w:rPr>
        <w:t>government and commercial systems</w:t>
      </w:r>
      <w:r w:rsidRPr="00732E59">
        <w:rPr>
          <w:rStyle w:val="StyleUnderline"/>
          <w:highlight w:val="green"/>
        </w:rPr>
        <w:t xml:space="preserve"> </w:t>
      </w:r>
      <w:r w:rsidRPr="00732E59">
        <w:rPr>
          <w:rStyle w:val="Emphasis"/>
          <w:highlight w:val="green"/>
        </w:rPr>
        <w:t>depend on space assets and space support</w:t>
      </w:r>
      <w:r w:rsidRPr="00036B67">
        <w:rPr>
          <w:rStyle w:val="StyleUnderline"/>
        </w:rPr>
        <w:t xml:space="preserve">, </w:t>
      </w:r>
      <w:r w:rsidRPr="00732E59">
        <w:rPr>
          <w:rStyle w:val="Emphasis"/>
          <w:highlight w:val="green"/>
        </w:rPr>
        <w:t>space can no longer be ignored</w:t>
      </w:r>
      <w:r w:rsidRPr="00732E59">
        <w:rPr>
          <w:rStyle w:val="StyleUnderline"/>
          <w:highlight w:val="green"/>
        </w:rPr>
        <w:t xml:space="preserve"> </w:t>
      </w:r>
      <w:r w:rsidRPr="00036B67">
        <w:rPr>
          <w:rStyle w:val="StyleUnderline"/>
        </w:rPr>
        <w:t xml:space="preserve">as a future theater; the </w:t>
      </w:r>
      <w:r w:rsidRPr="00732E59">
        <w:rPr>
          <w:rStyle w:val="Emphasis"/>
          <w:highlight w:val="green"/>
        </w:rPr>
        <w:t>time is now to incorporate</w:t>
      </w:r>
      <w:r w:rsidRPr="00732E59">
        <w:rPr>
          <w:rStyle w:val="StyleUnderline"/>
          <w:highlight w:val="green"/>
        </w:rPr>
        <w:t xml:space="preserve"> </w:t>
      </w:r>
      <w:r w:rsidRPr="00732E59">
        <w:rPr>
          <w:rStyle w:val="Emphasis"/>
          <w:highlight w:val="green"/>
          <w:bdr w:val="single" w:sz="18" w:space="0" w:color="auto"/>
        </w:rPr>
        <w:t>space into alliance strategy</w:t>
      </w:r>
      <w:r w:rsidRPr="00036B67">
        <w:rPr>
          <w:rStyle w:val="StyleUnderline"/>
        </w:rPr>
        <w:t>.</w:t>
      </w:r>
      <w:r w:rsidRPr="001D7172">
        <w:rPr>
          <w:sz w:val="14"/>
        </w:rPr>
        <w:t xml:space="preserve"> This strategy, however, needs to catch up. Currently</w:t>
      </w:r>
      <w:r w:rsidRPr="00036B67">
        <w:rPr>
          <w:rStyle w:val="StyleUnderline"/>
        </w:rPr>
        <w:t>, Japan refers to space as a “new domain” in the 2018 National Defense Program Guidelines and briefly discusses space defense in the annual 2019 Defense of Japan white paper</w:t>
      </w:r>
      <w:r w:rsidRPr="001D7172">
        <w:rPr>
          <w:sz w:val="14"/>
        </w:rPr>
        <w:t xml:space="preserve">. Space is completely left out of the now-outdated 2015 Guidelines for U.S.- Japan Defense Cooperation. Enjoying this article? Click here to subscribe for full access. Just $5 a month. </w:t>
      </w:r>
      <w:r w:rsidRPr="00036B67">
        <w:rPr>
          <w:rStyle w:val="StyleUnderline"/>
        </w:rPr>
        <w:t xml:space="preserve">Second, </w:t>
      </w:r>
      <w:r w:rsidRPr="00732E59">
        <w:rPr>
          <w:rStyle w:val="Emphasis"/>
          <w:highlight w:val="green"/>
        </w:rPr>
        <w:t>Japan’s emphasis</w:t>
      </w:r>
      <w:r w:rsidRPr="00732E59">
        <w:rPr>
          <w:rStyle w:val="StyleUnderline"/>
          <w:highlight w:val="green"/>
        </w:rPr>
        <w:t xml:space="preserve"> </w:t>
      </w:r>
      <w:r w:rsidRPr="00036B67">
        <w:rPr>
          <w:rStyle w:val="StyleUnderline"/>
        </w:rPr>
        <w:t xml:space="preserve">is a </w:t>
      </w:r>
      <w:r w:rsidRPr="00732E59">
        <w:rPr>
          <w:rStyle w:val="Emphasis"/>
          <w:highlight w:val="green"/>
        </w:rPr>
        <w:t>good move for the alliance</w:t>
      </w:r>
      <w:r w:rsidRPr="00732E59">
        <w:rPr>
          <w:rStyle w:val="StyleUnderline"/>
          <w:highlight w:val="green"/>
        </w:rPr>
        <w:t xml:space="preserve"> </w:t>
      </w:r>
      <w:r w:rsidRPr="00732E59">
        <w:rPr>
          <w:rStyle w:val="Emphasis"/>
          <w:highlight w:val="green"/>
        </w:rPr>
        <w:t xml:space="preserve">as a </w:t>
      </w:r>
      <w:proofErr w:type="gramStart"/>
      <w:r w:rsidRPr="00732E59">
        <w:rPr>
          <w:rStyle w:val="Emphasis"/>
          <w:highlight w:val="green"/>
        </w:rPr>
        <w:t>whole, and</w:t>
      </w:r>
      <w:proofErr w:type="gramEnd"/>
      <w:r w:rsidRPr="00732E59">
        <w:rPr>
          <w:rStyle w:val="Emphasis"/>
          <w:highlight w:val="green"/>
        </w:rPr>
        <w:t xml:space="preserve"> enhances its survivability</w:t>
      </w:r>
      <w:r w:rsidRPr="00036B67">
        <w:rPr>
          <w:rStyle w:val="StyleUnderline"/>
        </w:rPr>
        <w:t xml:space="preserve">. </w:t>
      </w:r>
      <w:r w:rsidRPr="00732E59">
        <w:rPr>
          <w:rStyle w:val="Emphasis"/>
          <w:highlight w:val="green"/>
        </w:rPr>
        <w:t>If Japan takes measurable steps to</w:t>
      </w:r>
      <w:r w:rsidRPr="00732E59">
        <w:rPr>
          <w:rStyle w:val="StyleUnderline"/>
          <w:highlight w:val="green"/>
        </w:rPr>
        <w:t xml:space="preserve"> </w:t>
      </w:r>
      <w:r w:rsidRPr="00036B67">
        <w:rPr>
          <w:rStyle w:val="StyleUnderline"/>
        </w:rPr>
        <w:t xml:space="preserve">join its ally and if Japan meaningfully </w:t>
      </w:r>
      <w:r w:rsidRPr="00732E59">
        <w:rPr>
          <w:rStyle w:val="Emphasis"/>
          <w:highlight w:val="green"/>
        </w:rPr>
        <w:t>contributes to space security</w:t>
      </w:r>
      <w:r w:rsidRPr="00036B67">
        <w:rPr>
          <w:rStyle w:val="StyleUnderline"/>
        </w:rPr>
        <w:t xml:space="preserve">, </w:t>
      </w:r>
      <w:r w:rsidRPr="00732E59">
        <w:rPr>
          <w:rStyle w:val="Emphasis"/>
          <w:highlight w:val="green"/>
        </w:rPr>
        <w:t>space</w:t>
      </w:r>
      <w:r w:rsidRPr="00036B67">
        <w:rPr>
          <w:rStyle w:val="StyleUnderline"/>
        </w:rPr>
        <w:t xml:space="preserve"> is </w:t>
      </w:r>
      <w:r w:rsidRPr="00732E59">
        <w:rPr>
          <w:rStyle w:val="Emphasis"/>
          <w:highlight w:val="green"/>
          <w:bdr w:val="single" w:sz="18" w:space="0" w:color="auto"/>
        </w:rPr>
        <w:t>less likely to become another seam where the alliance could come undone</w:t>
      </w:r>
      <w:r w:rsidRPr="00036B67">
        <w:rPr>
          <w:rStyle w:val="StyleUnderline"/>
        </w:rPr>
        <w:t xml:space="preserve">. </w:t>
      </w:r>
      <w:r w:rsidRPr="001D7172">
        <w:rPr>
          <w:rStyle w:val="StyleUnderline"/>
        </w:rPr>
        <w:t xml:space="preserve">Further, there is a strategic advantage to </w:t>
      </w:r>
      <w:r w:rsidRPr="00732E59">
        <w:rPr>
          <w:rStyle w:val="Emphasis"/>
          <w:highlight w:val="green"/>
        </w:rPr>
        <w:t>taking a stance</w:t>
      </w:r>
      <w:r w:rsidRPr="00732E59">
        <w:rPr>
          <w:rStyle w:val="StyleUnderline"/>
          <w:highlight w:val="green"/>
        </w:rPr>
        <w:t xml:space="preserve"> </w:t>
      </w:r>
      <w:r w:rsidRPr="001D7172">
        <w:rPr>
          <w:rStyle w:val="StyleUnderline"/>
        </w:rPr>
        <w:t xml:space="preserve">on both position and form when it comes to space. While other nations will struggle to “get serious” about space, and will need to decide between size, scope, and capability of their forces, </w:t>
      </w:r>
      <w:r w:rsidRPr="00732E59">
        <w:rPr>
          <w:rStyle w:val="Emphasis"/>
          <w:highlight w:val="green"/>
        </w:rPr>
        <w:t>Japan has confirmed</w:t>
      </w:r>
      <w:r w:rsidRPr="00732E59">
        <w:rPr>
          <w:rStyle w:val="StyleUnderline"/>
          <w:highlight w:val="green"/>
        </w:rPr>
        <w:t xml:space="preserve"> </w:t>
      </w:r>
      <w:r w:rsidRPr="001D7172">
        <w:rPr>
          <w:rStyle w:val="StyleUnderline"/>
        </w:rPr>
        <w:t xml:space="preserve">its </w:t>
      </w:r>
      <w:r w:rsidRPr="00732E59">
        <w:rPr>
          <w:rStyle w:val="Emphasis"/>
          <w:highlight w:val="green"/>
          <w:bdr w:val="single" w:sz="18" w:space="0" w:color="auto"/>
        </w:rPr>
        <w:t>political and defensive outlook toward space</w:t>
      </w:r>
      <w:r w:rsidRPr="001D7172">
        <w:rPr>
          <w:rStyle w:val="StyleUnderline"/>
        </w:rPr>
        <w:t>, which means it has also acknowledged space’s effect on combined alliance defense.</w:t>
      </w:r>
      <w:r w:rsidRPr="001D7172">
        <w:rPr>
          <w:rStyle w:val="StyleUnderline"/>
          <w:sz w:val="14"/>
          <w:u w:val="none"/>
        </w:rPr>
        <w:t xml:space="preserve"> This is good, since the political dangers posed in space are very real. Despite the existence of the well-intentioned but toothless Outer Space Treaty of 1967, which prohibits use of force activities in space, the obvious future is that space will act </w:t>
      </w:r>
      <w:proofErr w:type="gramStart"/>
      <w:r w:rsidRPr="001D7172">
        <w:rPr>
          <w:rStyle w:val="StyleUnderline"/>
          <w:sz w:val="14"/>
          <w:u w:val="none"/>
        </w:rPr>
        <w:t>as yet</w:t>
      </w:r>
      <w:proofErr w:type="gramEnd"/>
      <w:r w:rsidRPr="001D7172">
        <w:rPr>
          <w:rStyle w:val="StyleUnderline"/>
          <w:sz w:val="14"/>
          <w:u w:val="none"/>
        </w:rPr>
        <w:t xml:space="preserve"> another stage upon which the political games of earthbound nation-states will play out. </w:t>
      </w:r>
      <w:r w:rsidRPr="001D7172">
        <w:rPr>
          <w:rStyle w:val="StyleUnderline"/>
        </w:rPr>
        <w:t xml:space="preserve">Nation-state competition will not disappear as states found and fund forces to travel, explore, and exploit the inky blackness of space; rather, competition will intensify, as discoveries with both </w:t>
      </w:r>
      <w:r w:rsidRPr="001D7172">
        <w:rPr>
          <w:rStyle w:val="Emphasis"/>
        </w:rPr>
        <w:t>economic and defense applications</w:t>
      </w:r>
      <w:r w:rsidRPr="001D7172">
        <w:rPr>
          <w:rStyle w:val="StyleUnderline"/>
        </w:rPr>
        <w:t xml:space="preserve"> are made, and as states better understand how vulnerable they are without proper space defense and deterrence.</w:t>
      </w:r>
      <w:r w:rsidRPr="001D7172">
        <w:rPr>
          <w:rStyle w:val="StyleUnderline"/>
          <w:sz w:val="14"/>
          <w:u w:val="none"/>
        </w:rPr>
        <w:t xml:space="preserve"> This is the political reality of space, and the fact that both members of the U.S.-Japan alliance understand this means the alliance has much less danger of breaking apart upon first contact with space-centric competition. If anything, mutual interest in the same environment will lead to cooperative efforts and a strengthened alliance here on Earth. Notably, the odds of military confrontation in space have also increased. By funneling U.S. military space power into the highest echelon of military independence and funding (an independent service), escalation and competition is not far behind. It will not be surprising if we see several other competitors forming their own service-level forces by year’s end, though their actual forms will likely vary greatly. The fact that the United States has “jumped” to a service-sized solution to military space competition, and not a smaller organization like a corps or geographic command, means other nations have no real strategic options but to match the U.S. precedent as close as they can in size and capability. </w:t>
      </w:r>
      <w:r w:rsidRPr="001D7172">
        <w:rPr>
          <w:rStyle w:val="StyleUnderline"/>
        </w:rPr>
        <w:t xml:space="preserve">The </w:t>
      </w:r>
      <w:r w:rsidRPr="00732E59">
        <w:rPr>
          <w:rStyle w:val="Emphasis"/>
          <w:highlight w:val="green"/>
        </w:rPr>
        <w:t>U.S.-Japan alliance must prepare</w:t>
      </w:r>
      <w:r w:rsidRPr="001D7172">
        <w:rPr>
          <w:rStyle w:val="StyleUnderline"/>
        </w:rPr>
        <w:t xml:space="preserve"> for this eventuality. Japanese government </w:t>
      </w:r>
      <w:r w:rsidRPr="00732E59">
        <w:rPr>
          <w:rStyle w:val="Emphasis"/>
          <w:highlight w:val="green"/>
        </w:rPr>
        <w:t>decisions to strengthen</w:t>
      </w:r>
      <w:r w:rsidRPr="00732E59">
        <w:rPr>
          <w:rStyle w:val="StyleUnderline"/>
          <w:highlight w:val="green"/>
        </w:rPr>
        <w:t xml:space="preserve"> </w:t>
      </w:r>
      <w:r w:rsidRPr="001D7172">
        <w:rPr>
          <w:rStyle w:val="StyleUnderline"/>
        </w:rPr>
        <w:t xml:space="preserve">its </w:t>
      </w:r>
      <w:r w:rsidRPr="00732E59">
        <w:rPr>
          <w:rStyle w:val="Emphasis"/>
          <w:highlight w:val="green"/>
        </w:rPr>
        <w:t>space</w:t>
      </w:r>
      <w:r w:rsidRPr="00732E59">
        <w:rPr>
          <w:rStyle w:val="StyleUnderline"/>
          <w:highlight w:val="green"/>
        </w:rPr>
        <w:t xml:space="preserve"> </w:t>
      </w:r>
      <w:r w:rsidRPr="001D7172">
        <w:rPr>
          <w:rStyle w:val="StyleUnderline"/>
        </w:rPr>
        <w:t xml:space="preserve">defense </w:t>
      </w:r>
      <w:r w:rsidRPr="00732E59">
        <w:rPr>
          <w:rStyle w:val="Emphasis"/>
          <w:highlight w:val="green"/>
        </w:rPr>
        <w:t>capabilities</w:t>
      </w:r>
      <w:r w:rsidRPr="00732E59">
        <w:rPr>
          <w:rStyle w:val="StyleUnderline"/>
          <w:highlight w:val="green"/>
        </w:rPr>
        <w:t xml:space="preserve"> </w:t>
      </w:r>
      <w:r w:rsidRPr="001D7172">
        <w:rPr>
          <w:rStyle w:val="StyleUnderline"/>
        </w:rPr>
        <w:t xml:space="preserve">thus </w:t>
      </w:r>
      <w:r w:rsidRPr="00732E59">
        <w:rPr>
          <w:rStyle w:val="Emphasis"/>
          <w:highlight w:val="green"/>
        </w:rPr>
        <w:t>come from</w:t>
      </w:r>
      <w:r w:rsidRPr="00732E59">
        <w:rPr>
          <w:rStyle w:val="StyleUnderline"/>
          <w:highlight w:val="green"/>
        </w:rPr>
        <w:t xml:space="preserve"> </w:t>
      </w:r>
      <w:r w:rsidRPr="001D7172">
        <w:rPr>
          <w:rStyle w:val="StyleUnderline"/>
        </w:rPr>
        <w:t xml:space="preserve">a mix of terrestrial strategy, political realities, and </w:t>
      </w:r>
      <w:r w:rsidRPr="00732E59">
        <w:rPr>
          <w:rStyle w:val="Emphasis"/>
          <w:highlight w:val="green"/>
          <w:bdr w:val="single" w:sz="18" w:space="0" w:color="auto"/>
        </w:rPr>
        <w:t>prudent alliance management</w:t>
      </w:r>
      <w:r w:rsidRPr="001D7172">
        <w:rPr>
          <w:rStyle w:val="StyleUnderline"/>
        </w:rPr>
        <w:t>.</w:t>
      </w:r>
      <w:r w:rsidRPr="001D7172">
        <w:rPr>
          <w:rStyle w:val="StyleUnderline"/>
          <w:sz w:val="14"/>
          <w:u w:val="none"/>
        </w:rPr>
        <w:t xml:space="preserve"> However, significant challenges remain. For one thing, today’s nation-states (including the United States) are understandably gun-shy about sharing space defense capabilities and space-centric technology, which means alliance military space activity will naturally move at the speed of the slowest member. For another, we do not yet know just what space-on-space conflict will look like between combatants who possess similar space-based strength, which makes warfare difficult to plan for and will present an immediate challenge to alliance coordination should such a conflict occur</w:t>
      </w:r>
      <w:r w:rsidRPr="001D7172">
        <w:rPr>
          <w:rStyle w:val="StyleUnderline"/>
        </w:rPr>
        <w:t xml:space="preserve">. Despite these doubts, recent Japanese government announces are positive and will help usher both the alliance and U.S.-Japan relations through its current comparatively rocky period of trade spats and quibbles over military basing. Without a doubt, the </w:t>
      </w:r>
      <w:r w:rsidRPr="00732E59">
        <w:rPr>
          <w:rStyle w:val="Emphasis"/>
          <w:highlight w:val="green"/>
          <w:bdr w:val="single" w:sz="18" w:space="0" w:color="auto"/>
        </w:rPr>
        <w:t>political impact of allied space defense</w:t>
      </w:r>
      <w:r w:rsidRPr="00732E59">
        <w:rPr>
          <w:rStyle w:val="StyleUnderline"/>
          <w:highlight w:val="green"/>
        </w:rPr>
        <w:t xml:space="preserve"> </w:t>
      </w:r>
      <w:r w:rsidRPr="001D7172">
        <w:rPr>
          <w:rStyle w:val="StyleUnderline"/>
        </w:rPr>
        <w:t>could easily result in the U.S.-Japan alliance extending its prerogatives beyond Earth’s territorial confines.</w:t>
      </w:r>
    </w:p>
    <w:p w14:paraId="55F70611" w14:textId="77777777" w:rsidR="00513A42" w:rsidRPr="00BB3E70" w:rsidRDefault="00513A42" w:rsidP="00513A42">
      <w:pPr>
        <w:pStyle w:val="Heading4"/>
      </w:pPr>
      <w:r>
        <w:t xml:space="preserve">Re-vitalized and updated US-Japan Alliance preserves US LIO against a revisionist China. </w:t>
      </w:r>
    </w:p>
    <w:p w14:paraId="00B0AD6B" w14:textId="77777777" w:rsidR="00513A42" w:rsidRPr="006D22F0" w:rsidRDefault="00513A42" w:rsidP="00513A42">
      <w:proofErr w:type="spellStart"/>
      <w:r w:rsidRPr="006D22F0">
        <w:rPr>
          <w:rStyle w:val="Style13ptBold"/>
        </w:rPr>
        <w:t>Fujisue</w:t>
      </w:r>
      <w:proofErr w:type="spellEnd"/>
      <w:r w:rsidRPr="006D22F0">
        <w:rPr>
          <w:rStyle w:val="Style13ptBold"/>
        </w:rPr>
        <w:t xml:space="preserve"> 21</w:t>
      </w:r>
      <w:r>
        <w:t xml:space="preserve"> </w:t>
      </w:r>
      <w:r w:rsidRPr="006D22F0">
        <w:t xml:space="preserve">Kenzo </w:t>
      </w:r>
      <w:proofErr w:type="spellStart"/>
      <w:r w:rsidRPr="006D22F0">
        <w:t>Fujisue</w:t>
      </w:r>
      <w:proofErr w:type="spellEnd"/>
      <w:r>
        <w:t xml:space="preserve"> (Kenzo </w:t>
      </w:r>
      <w:proofErr w:type="spellStart"/>
      <w:r>
        <w:t>Fujisue</w:t>
      </w:r>
      <w:proofErr w:type="spellEnd"/>
      <w:r>
        <w:t xml:space="preserve"> is a member of the House of </w:t>
      </w:r>
      <w:proofErr w:type="spellStart"/>
      <w:r>
        <w:t>Councillors</w:t>
      </w:r>
      <w:proofErr w:type="spellEnd"/>
      <w:r>
        <w:t xml:space="preserve"> in Japan. He is also the director of the Multi-partisan Economic Security Policy Study Team. Previously, he was the chair of the Committee of Information and Telecommunication and the senior vice minister of Internal Affairs and Communications.  He received an MS from the Massachusetts Institute of Technology Sloan School of Management, an MPA from Harvard Kennedy School, and two </w:t>
      </w:r>
      <w:proofErr w:type="spellStart"/>
      <w:r>
        <w:t>Ph.D.s</w:t>
      </w:r>
      <w:proofErr w:type="spellEnd"/>
      <w:r>
        <w:t xml:space="preserve"> in Industrial Management and in International Relations from Tokyo Institute of Technology and </w:t>
      </w:r>
      <w:proofErr w:type="spellStart"/>
      <w:r>
        <w:t>Waseda</w:t>
      </w:r>
      <w:proofErr w:type="spellEnd"/>
      <w:r>
        <w:t xml:space="preserve"> University, respectively.)</w:t>
      </w:r>
      <w:r w:rsidRPr="006D22F0">
        <w:t>,</w:t>
      </w:r>
      <w:r>
        <w:t xml:space="preserve"> 9/8/21</w:t>
      </w:r>
      <w:r w:rsidRPr="006D22F0">
        <w:t>, "</w:t>
      </w:r>
      <w:r w:rsidRPr="00732E59">
        <w:rPr>
          <w:rStyle w:val="StyleUnderline"/>
          <w:highlight w:val="green"/>
        </w:rPr>
        <w:t>Rebooting the Japan-US Alliance</w:t>
      </w:r>
      <w:r w:rsidRPr="006D22F0">
        <w:t xml:space="preserve">," </w:t>
      </w:r>
      <w:hyperlink r:id="rId11" w:history="1">
        <w:r w:rsidRPr="009836AC">
          <w:rPr>
            <w:rStyle w:val="Hyperlink"/>
          </w:rPr>
          <w:t>https://thediplomat.com/2021/09/rebooting-the-japan-us-alliance/</w:t>
        </w:r>
      </w:hyperlink>
      <w:r>
        <w:t xml:space="preserve"> </w:t>
      </w:r>
      <w:proofErr w:type="spellStart"/>
      <w:r>
        <w:t>mvp</w:t>
      </w:r>
      <w:proofErr w:type="spellEnd"/>
    </w:p>
    <w:p w14:paraId="14F9A349" w14:textId="77777777" w:rsidR="00513A42" w:rsidRDefault="00513A42" w:rsidP="00513A42">
      <w:pPr>
        <w:rPr>
          <w:rStyle w:val="StyleUnderline"/>
        </w:rPr>
      </w:pPr>
      <w:r w:rsidRPr="00AF24BC">
        <w:rPr>
          <w:sz w:val="16"/>
        </w:rPr>
        <w:t>In fact, such a lingering legacy is a major impediment to the evolution of the Japan-U.S. alliance as it faces off an increasingly bellicose China. The sober reality is that Beijing is at war with the world</w:t>
      </w:r>
      <w:r w:rsidRPr="00F711D0">
        <w:rPr>
          <w:rStyle w:val="StyleUnderline"/>
        </w:rPr>
        <w:t xml:space="preserve">. </w:t>
      </w:r>
      <w:r w:rsidRPr="00732E59">
        <w:rPr>
          <w:rStyle w:val="Emphasis"/>
          <w:highlight w:val="green"/>
        </w:rPr>
        <w:t>The U.S.-led</w:t>
      </w:r>
      <w:r w:rsidRPr="00AF24BC">
        <w:rPr>
          <w:rStyle w:val="Emphasis"/>
        </w:rPr>
        <w:t xml:space="preserve"> </w:t>
      </w:r>
      <w:r w:rsidRPr="00732E59">
        <w:rPr>
          <w:rStyle w:val="Emphasis"/>
          <w:highlight w:val="green"/>
        </w:rPr>
        <w:t>l</w:t>
      </w:r>
      <w:r w:rsidRPr="00AF24BC">
        <w:rPr>
          <w:rStyle w:val="Emphasis"/>
        </w:rPr>
        <w:t xml:space="preserve">iberal </w:t>
      </w:r>
      <w:r w:rsidRPr="00732E59">
        <w:rPr>
          <w:rStyle w:val="Emphasis"/>
          <w:highlight w:val="green"/>
        </w:rPr>
        <w:t>i</w:t>
      </w:r>
      <w:r w:rsidRPr="00AF24BC">
        <w:rPr>
          <w:rStyle w:val="Emphasis"/>
        </w:rPr>
        <w:t xml:space="preserve">nternational </w:t>
      </w:r>
      <w:r w:rsidRPr="00732E59">
        <w:rPr>
          <w:rStyle w:val="Emphasis"/>
          <w:highlight w:val="green"/>
        </w:rPr>
        <w:t>o</w:t>
      </w:r>
      <w:r w:rsidRPr="00AF24BC">
        <w:rPr>
          <w:rStyle w:val="Emphasis"/>
        </w:rPr>
        <w:t>rder</w:t>
      </w:r>
      <w:r w:rsidRPr="00F711D0">
        <w:rPr>
          <w:rStyle w:val="StyleUnderline"/>
        </w:rPr>
        <w:t xml:space="preserve">, of which post-war Japan is a direct beneficiary, </w:t>
      </w:r>
      <w:r w:rsidRPr="00732E59">
        <w:rPr>
          <w:rStyle w:val="StyleUnderline"/>
          <w:highlight w:val="green"/>
        </w:rPr>
        <w:t>is under</w:t>
      </w:r>
      <w:r w:rsidRPr="00F711D0">
        <w:rPr>
          <w:rStyle w:val="StyleUnderline"/>
        </w:rPr>
        <w:t xml:space="preserve"> ceaseless </w:t>
      </w:r>
      <w:r w:rsidRPr="00732E59">
        <w:rPr>
          <w:rStyle w:val="StyleUnderline"/>
          <w:highlight w:val="green"/>
        </w:rPr>
        <w:t>assault by China</w:t>
      </w:r>
      <w:r w:rsidRPr="00234931">
        <w:rPr>
          <w:rStyle w:val="StyleUnderline"/>
        </w:rPr>
        <w:t>’s</w:t>
      </w:r>
      <w:r w:rsidRPr="00F711D0">
        <w:rPr>
          <w:rStyle w:val="StyleUnderline"/>
        </w:rPr>
        <w:t xml:space="preserve"> unrestricted warfare</w:t>
      </w:r>
      <w:r w:rsidRPr="00732E59">
        <w:rPr>
          <w:rStyle w:val="StyleUnderline"/>
          <w:highlight w:val="green"/>
        </w:rPr>
        <w:t>, seeking to replace it</w:t>
      </w:r>
      <w:r w:rsidRPr="00F711D0">
        <w:rPr>
          <w:rStyle w:val="StyleUnderline"/>
        </w:rPr>
        <w:t xml:space="preserve"> </w:t>
      </w:r>
      <w:r w:rsidRPr="00AF24BC">
        <w:rPr>
          <w:sz w:val="16"/>
        </w:rPr>
        <w:t xml:space="preserve">with a new world order under Beijing’s mandate. The retired Chinese Major General Qiao Liang, one of the co-authors of the 1999 treatise, “Unrestricted Warfare,” ominously advocated that “the first rule of unrestricted warfare is that there are no rules, with nothing forbidden.” Indeed, </w:t>
      </w:r>
      <w:r w:rsidRPr="00F711D0">
        <w:rPr>
          <w:rStyle w:val="StyleUnderline"/>
        </w:rPr>
        <w:t>from artificial islands in the South China Sea to global cyber espionage, China has transformed all of society into a battlefield</w:t>
      </w:r>
      <w:r w:rsidRPr="00AF24BC">
        <w:rPr>
          <w:sz w:val="16"/>
        </w:rPr>
        <w:t xml:space="preserve"> by “using all means, including armed force or non-armed force, military and non-military, and lethal and non-lethal means to compel the enemy to accept one’s interests.” While the former commander of the U.S. Indo-Pacific Command, Admiral Philip Davidson, correctly denounced China as the “greatest long-term strategic threat of the 21st century” earlier this year, </w:t>
      </w:r>
      <w:r w:rsidRPr="00732E59">
        <w:rPr>
          <w:rStyle w:val="StyleUnderline"/>
          <w:highlight w:val="green"/>
        </w:rPr>
        <w:t>Tokyo</w:t>
      </w:r>
      <w:r w:rsidRPr="00F711D0">
        <w:rPr>
          <w:rStyle w:val="StyleUnderline"/>
        </w:rPr>
        <w:t xml:space="preserve"> has </w:t>
      </w:r>
      <w:r w:rsidRPr="00732E59">
        <w:rPr>
          <w:rStyle w:val="StyleUnderline"/>
          <w:highlight w:val="green"/>
        </w:rPr>
        <w:t>yet to reciprocate Washington’s</w:t>
      </w:r>
      <w:r w:rsidRPr="00F711D0">
        <w:rPr>
          <w:rStyle w:val="StyleUnderline"/>
        </w:rPr>
        <w:t xml:space="preserve"> renewed </w:t>
      </w:r>
      <w:r w:rsidRPr="00732E59">
        <w:rPr>
          <w:rStyle w:val="StyleUnderline"/>
          <w:highlight w:val="green"/>
        </w:rPr>
        <w:t>perspective</w:t>
      </w:r>
      <w:r w:rsidRPr="00AF24BC">
        <w:rPr>
          <w:sz w:val="16"/>
        </w:rPr>
        <w:t xml:space="preserve">, merely expressing “grave concerns.” </w:t>
      </w:r>
      <w:r w:rsidRPr="00F711D0">
        <w:rPr>
          <w:rStyle w:val="StyleUnderline"/>
        </w:rPr>
        <w:t>Given Tokyo’s enduring disinclination to recognize the Chinese threat, the current bilateral alliance suffers a perilous perception gap and is fundamentally lagging in effectively countering China’s post-</w:t>
      </w:r>
      <w:proofErr w:type="spellStart"/>
      <w:r w:rsidRPr="00F711D0">
        <w:rPr>
          <w:rStyle w:val="StyleUnderline"/>
        </w:rPr>
        <w:t>Clausewitzian</w:t>
      </w:r>
      <w:proofErr w:type="spellEnd"/>
      <w:r w:rsidRPr="00F711D0">
        <w:rPr>
          <w:rStyle w:val="StyleUnderline"/>
        </w:rPr>
        <w:t xml:space="preserve"> challenges</w:t>
      </w:r>
      <w:r w:rsidRPr="00AF24BC">
        <w:rPr>
          <w:sz w:val="16"/>
        </w:rPr>
        <w:t xml:space="preserve">. The upshot is the growing prospect of a Chinese </w:t>
      </w:r>
      <w:proofErr w:type="spellStart"/>
      <w:r w:rsidRPr="00AF24BC">
        <w:rPr>
          <w:sz w:val="16"/>
        </w:rPr>
        <w:t>geoeconomic</w:t>
      </w:r>
      <w:proofErr w:type="spellEnd"/>
      <w:r w:rsidRPr="00AF24BC">
        <w:rPr>
          <w:sz w:val="16"/>
        </w:rPr>
        <w:t xml:space="preserve"> suzerainty engulfing Japan before shots are even fired. China’s unrestricted offensives against Japan are most palpable in the emerging field of economic security. Ironically, </w:t>
      </w:r>
      <w:r w:rsidRPr="006C0435">
        <w:rPr>
          <w:rStyle w:val="StyleUnderline"/>
        </w:rPr>
        <w:t xml:space="preserve">Japan’s long-standing </w:t>
      </w:r>
      <w:r w:rsidRPr="00732E59">
        <w:rPr>
          <w:rStyle w:val="StyleUnderline"/>
          <w:highlight w:val="green"/>
        </w:rPr>
        <w:t>economic-centric approach</w:t>
      </w:r>
      <w:r w:rsidRPr="006C0435">
        <w:rPr>
          <w:rStyle w:val="StyleUnderline"/>
        </w:rPr>
        <w:t xml:space="preserve"> to national security has </w:t>
      </w:r>
      <w:r w:rsidRPr="00732E59">
        <w:rPr>
          <w:rStyle w:val="StyleUnderline"/>
          <w:highlight w:val="green"/>
        </w:rPr>
        <w:t>scarcely inspired thinking about</w:t>
      </w:r>
      <w:r w:rsidRPr="006C0435">
        <w:rPr>
          <w:rStyle w:val="StyleUnderline"/>
        </w:rPr>
        <w:t xml:space="preserve"> the country’s own </w:t>
      </w:r>
      <w:r w:rsidRPr="00732E59">
        <w:rPr>
          <w:rStyle w:val="StyleUnderline"/>
          <w:highlight w:val="green"/>
        </w:rPr>
        <w:t>economic security</w:t>
      </w:r>
      <w:r w:rsidRPr="006C0435">
        <w:rPr>
          <w:rStyle w:val="StyleUnderline"/>
        </w:rPr>
        <w:t>, let alone its economic statecraft</w:t>
      </w:r>
      <w:r w:rsidRPr="00AF24BC">
        <w:rPr>
          <w:sz w:val="16"/>
        </w:rPr>
        <w:t xml:space="preserve">. Instead, Japan has long allowed itself to wallow in the poisoned chalice of virtually unfettered access to an ascendant communist economy. As a result, blithe ignorance and unmitigated avarice have blinded Japan to the Marxist-Leninist nature of the Chinese Communist regime and its authoritarian agenda, culminating in Tokyo’s willful embrace of the Beijing-led Regional Comprehensive Economic Partnership Agreement (RCEP) earlier this year. In other words, </w:t>
      </w:r>
      <w:r w:rsidRPr="00BB3E70">
        <w:rPr>
          <w:rStyle w:val="StyleUnderline"/>
        </w:rPr>
        <w:t>Japan</w:t>
      </w:r>
      <w:r w:rsidRPr="006C0435">
        <w:rPr>
          <w:rStyle w:val="StyleUnderline"/>
        </w:rPr>
        <w:t xml:space="preserve"> has sold China the rope with which it is to be hanged, </w:t>
      </w:r>
      <w:r w:rsidRPr="00732E59">
        <w:rPr>
          <w:rStyle w:val="StyleUnderline"/>
          <w:highlight w:val="green"/>
        </w:rPr>
        <w:t>to the</w:t>
      </w:r>
      <w:r w:rsidRPr="006C0435">
        <w:rPr>
          <w:rStyle w:val="StyleUnderline"/>
        </w:rPr>
        <w:t xml:space="preserve"> ultimate </w:t>
      </w:r>
      <w:r w:rsidRPr="00732E59">
        <w:rPr>
          <w:rStyle w:val="Emphasis"/>
          <w:highlight w:val="green"/>
        </w:rPr>
        <w:t>detriment of the Japan-U.S. alliance.</w:t>
      </w:r>
      <w:r w:rsidRPr="00AF24BC">
        <w:rPr>
          <w:rStyle w:val="Emphasis"/>
        </w:rPr>
        <w:t xml:space="preserve"> This has </w:t>
      </w:r>
      <w:r w:rsidRPr="00732E59">
        <w:rPr>
          <w:rStyle w:val="Emphasis"/>
          <w:highlight w:val="green"/>
        </w:rPr>
        <w:t>profound o</w:t>
      </w:r>
      <w:r w:rsidRPr="00AF24BC">
        <w:rPr>
          <w:rStyle w:val="Emphasis"/>
        </w:rPr>
        <w:t xml:space="preserve">perational </w:t>
      </w:r>
      <w:r w:rsidRPr="00732E59">
        <w:rPr>
          <w:rStyle w:val="Emphasis"/>
          <w:highlight w:val="green"/>
        </w:rPr>
        <w:t>implications</w:t>
      </w:r>
      <w:r w:rsidRPr="00AF24BC">
        <w:rPr>
          <w:rStyle w:val="Emphasis"/>
        </w:rPr>
        <w:t xml:space="preserve"> for the U.S. </w:t>
      </w:r>
      <w:r w:rsidRPr="00732E59">
        <w:rPr>
          <w:rStyle w:val="Emphasis"/>
          <w:highlight w:val="green"/>
        </w:rPr>
        <w:t>military assets forward deployed</w:t>
      </w:r>
      <w:r w:rsidRPr="006D22F0">
        <w:rPr>
          <w:rStyle w:val="StyleUnderline"/>
        </w:rPr>
        <w:t xml:space="preserve"> in Japan</w:t>
      </w:r>
      <w:r w:rsidRPr="00AF24BC">
        <w:rPr>
          <w:sz w:val="16"/>
        </w:rPr>
        <w:t xml:space="preserve">. For example, </w:t>
      </w:r>
      <w:r w:rsidRPr="00732E59">
        <w:rPr>
          <w:rStyle w:val="StyleUnderline"/>
          <w:highlight w:val="green"/>
        </w:rPr>
        <w:t>special operators</w:t>
      </w:r>
      <w:r w:rsidRPr="006D22F0">
        <w:rPr>
          <w:rStyle w:val="StyleUnderline"/>
        </w:rPr>
        <w:t xml:space="preserve"> in the U.S. forces in Japan could come </w:t>
      </w:r>
      <w:r w:rsidRPr="00732E59">
        <w:rPr>
          <w:rStyle w:val="StyleUnderline"/>
          <w:highlight w:val="green"/>
        </w:rPr>
        <w:t>under</w:t>
      </w:r>
      <w:r w:rsidRPr="006D22F0">
        <w:rPr>
          <w:rStyle w:val="StyleUnderline"/>
        </w:rPr>
        <w:t xml:space="preserve"> the </w:t>
      </w:r>
      <w:r w:rsidRPr="00732E59">
        <w:rPr>
          <w:rStyle w:val="StyleUnderline"/>
          <w:highlight w:val="green"/>
        </w:rPr>
        <w:t>constant risk</w:t>
      </w:r>
      <w:r w:rsidRPr="006D22F0">
        <w:rPr>
          <w:rStyle w:val="StyleUnderline"/>
        </w:rPr>
        <w:t xml:space="preserve"> of leaving digital footprints in a telecommunications environment increasingly compromised by Chinese providers</w:t>
      </w:r>
      <w:r w:rsidRPr="00AF24BC">
        <w:rPr>
          <w:sz w:val="16"/>
        </w:rPr>
        <w:t xml:space="preserve">, such as Huawei. Such </w:t>
      </w:r>
      <w:r w:rsidRPr="00732E59">
        <w:rPr>
          <w:rStyle w:val="StyleUnderline"/>
          <w:highlight w:val="green"/>
        </w:rPr>
        <w:t>info</w:t>
      </w:r>
      <w:r w:rsidRPr="006D22F0">
        <w:rPr>
          <w:rStyle w:val="StyleUnderline"/>
        </w:rPr>
        <w:t>rmation could lead to major vulnerabilities in operational security</w:t>
      </w:r>
      <w:r w:rsidRPr="00732E59">
        <w:rPr>
          <w:rStyle w:val="StyleUnderline"/>
          <w:highlight w:val="green"/>
        </w:rPr>
        <w:t>, endangering mission assurance</w:t>
      </w:r>
      <w:r w:rsidRPr="006D22F0">
        <w:rPr>
          <w:rStyle w:val="StyleUnderline"/>
        </w:rPr>
        <w:t xml:space="preserve"> in future operations. Unlike the United States, Japan has yet to exclude Huawei and other Chinese 5G technologies from its domestic market. Business viability is no excuse for being a liability if the alliance itself is at risk.</w:t>
      </w:r>
      <w:r>
        <w:rPr>
          <w:rStyle w:val="StyleUnderline"/>
        </w:rPr>
        <w:t xml:space="preserve"> </w:t>
      </w:r>
      <w:r w:rsidRPr="00AF24BC">
        <w:rPr>
          <w:sz w:val="16"/>
        </w:rPr>
        <w:t>Equally important, Japan’s decades-long economic engagement with China has ironically led to the erosion of the country’s industrial base, the very piece that supported Japan’s post-war prosperity as well as the rules-based order. Indeed, the advent of the coronavirus pandemic in 2020 exposed Japan’s severe supply chain risks as the country scrambled to procure masks and other medical equipment, only to discover its entrenched national reliance on Chinese producers. Such dependency is a crippling vulnerability of geopolitical significance, exploitation of which could subdue an entire society without firing a single bullet. Moreover, the revelation of the popular LINE messenger app’s suspicious ties to Beijing earlier this year also underscores fundamental flaws in Japan’s digital transformation (DX) process. Indeed, despite its tremendous innovation potential, Japan has yet to witness a homegrown alternative to LINE, largely due to the country’s lingering systemic constraints on entrepreneurship. According to the 2019 Inc. magazine survey, Japan was ranked the fourth least entrepreneurial country in the world. As a result, Japan has largely failed to leverage the technological prowess it once boasted during the Cold War and yielded its coveted place as the world’s leading technology powerhouse to China in the age of DX. As China looks to become the “Saudi Arabia of data,” Japan’s DX dependence on China is tantamount to aiding and abetting Beijing’s globalizing digital authoritarianism and is incompatible with the democratic world order. As the China-U.S. geopolitical competition increasingly turns into another Cold War</w:t>
      </w:r>
      <w:r w:rsidRPr="006D22F0">
        <w:rPr>
          <w:rStyle w:val="StyleUnderline"/>
        </w:rPr>
        <w:t xml:space="preserve">, </w:t>
      </w:r>
      <w:r w:rsidRPr="00732E59">
        <w:rPr>
          <w:rStyle w:val="StyleUnderline"/>
          <w:highlight w:val="green"/>
        </w:rPr>
        <w:t>Japan finds itself at a historic crossroads</w:t>
      </w:r>
      <w:r w:rsidRPr="006D22F0">
        <w:rPr>
          <w:rStyle w:val="StyleUnderline"/>
        </w:rPr>
        <w:t xml:space="preserve"> that will determine the country’s future.</w:t>
      </w:r>
      <w:r w:rsidRPr="00AF24BC">
        <w:rPr>
          <w:sz w:val="16"/>
        </w:rPr>
        <w:t xml:space="preserve"> As a member of the House of </w:t>
      </w:r>
      <w:proofErr w:type="spellStart"/>
      <w:r w:rsidRPr="00AF24BC">
        <w:rPr>
          <w:sz w:val="16"/>
        </w:rPr>
        <w:t>Councillors</w:t>
      </w:r>
      <w:proofErr w:type="spellEnd"/>
      <w:r w:rsidRPr="00AF24BC">
        <w:rPr>
          <w:sz w:val="16"/>
        </w:rPr>
        <w:t xml:space="preserve">, Japan’s upper house, leading the country’s economic security policy, I argue that </w:t>
      </w:r>
      <w:r w:rsidRPr="006D22F0">
        <w:rPr>
          <w:rStyle w:val="StyleUnderline"/>
        </w:rPr>
        <w:t xml:space="preserve">Japan </w:t>
      </w:r>
      <w:r w:rsidRPr="00732E59">
        <w:rPr>
          <w:rStyle w:val="StyleUnderline"/>
          <w:highlight w:val="green"/>
        </w:rPr>
        <w:t>must fully realign itself with</w:t>
      </w:r>
      <w:r w:rsidRPr="006D22F0">
        <w:rPr>
          <w:rStyle w:val="StyleUnderline"/>
        </w:rPr>
        <w:t xml:space="preserve"> the </w:t>
      </w:r>
      <w:r w:rsidRPr="00732E59">
        <w:rPr>
          <w:rStyle w:val="StyleUnderline"/>
          <w:highlight w:val="green"/>
        </w:rPr>
        <w:t>U</w:t>
      </w:r>
      <w:r w:rsidRPr="006D22F0">
        <w:rPr>
          <w:rStyle w:val="StyleUnderline"/>
        </w:rPr>
        <w:t xml:space="preserve">nited </w:t>
      </w:r>
      <w:r w:rsidRPr="00732E59">
        <w:rPr>
          <w:rStyle w:val="StyleUnderline"/>
          <w:highlight w:val="green"/>
        </w:rPr>
        <w:t>S</w:t>
      </w:r>
      <w:r w:rsidRPr="006D22F0">
        <w:rPr>
          <w:rStyle w:val="StyleUnderline"/>
        </w:rPr>
        <w:t xml:space="preserve">tates in </w:t>
      </w:r>
      <w:r w:rsidRPr="00732E59">
        <w:rPr>
          <w:rStyle w:val="StyleUnderline"/>
          <w:highlight w:val="green"/>
        </w:rPr>
        <w:t>fighting China’s</w:t>
      </w:r>
      <w:r w:rsidRPr="006D22F0">
        <w:rPr>
          <w:rStyle w:val="StyleUnderline"/>
        </w:rPr>
        <w:t xml:space="preserve"> unrestricted </w:t>
      </w:r>
      <w:r w:rsidRPr="00732E59">
        <w:rPr>
          <w:rStyle w:val="StyleUnderline"/>
          <w:highlight w:val="green"/>
        </w:rPr>
        <w:t>war</w:t>
      </w:r>
      <w:r w:rsidRPr="006D22F0">
        <w:rPr>
          <w:rStyle w:val="StyleUnderline"/>
        </w:rPr>
        <w:t xml:space="preserve"> </w:t>
      </w:r>
      <w:r w:rsidRPr="00732E59">
        <w:rPr>
          <w:rStyle w:val="StyleUnderline"/>
          <w:highlight w:val="green"/>
        </w:rPr>
        <w:t>against</w:t>
      </w:r>
      <w:r w:rsidRPr="006D22F0">
        <w:rPr>
          <w:rStyle w:val="StyleUnderline"/>
        </w:rPr>
        <w:t xml:space="preserve"> the </w:t>
      </w:r>
      <w:r w:rsidRPr="00732E59">
        <w:rPr>
          <w:rStyle w:val="Emphasis"/>
          <w:highlight w:val="green"/>
          <w:bdr w:val="single" w:sz="18" w:space="0" w:color="auto"/>
        </w:rPr>
        <w:t>rules-based order in the Indo-Pacific</w:t>
      </w:r>
      <w:r w:rsidRPr="006D22F0">
        <w:rPr>
          <w:rStyle w:val="StyleUnderline"/>
        </w:rPr>
        <w:t>.</w:t>
      </w:r>
      <w:r w:rsidRPr="00AF24BC">
        <w:rPr>
          <w:sz w:val="16"/>
        </w:rPr>
        <w:t xml:space="preserve"> To do so requires first and foremost a system upgrade in the Yoshida Doctrine, explicitly recognizing that economic security is national security. To this end, </w:t>
      </w:r>
      <w:r w:rsidRPr="006D22F0">
        <w:rPr>
          <w:rStyle w:val="StyleUnderline"/>
        </w:rPr>
        <w:t xml:space="preserve">Japan must </w:t>
      </w:r>
      <w:r w:rsidRPr="00732E59">
        <w:rPr>
          <w:rStyle w:val="StyleUnderline"/>
          <w:highlight w:val="green"/>
        </w:rPr>
        <w:t>accelerate the process of targeted decoupling</w:t>
      </w:r>
      <w:r w:rsidRPr="006D22F0">
        <w:rPr>
          <w:rStyle w:val="StyleUnderline"/>
        </w:rPr>
        <w:t xml:space="preserve"> from </w:t>
      </w:r>
      <w:r w:rsidRPr="00BB3E70">
        <w:rPr>
          <w:rStyle w:val="StyleUnderline"/>
        </w:rPr>
        <w:t xml:space="preserve">China </w:t>
      </w:r>
      <w:r w:rsidRPr="00732E59">
        <w:rPr>
          <w:rStyle w:val="StyleUnderline"/>
          <w:highlight w:val="green"/>
        </w:rPr>
        <w:t>in the fields of essential goods and</w:t>
      </w:r>
      <w:r w:rsidRPr="00732E59">
        <w:rPr>
          <w:sz w:val="16"/>
          <w:highlight w:val="green"/>
        </w:rPr>
        <w:t xml:space="preserve"> </w:t>
      </w:r>
      <w:r w:rsidRPr="00732E59">
        <w:rPr>
          <w:rStyle w:val="StyleUnderline"/>
          <w:highlight w:val="green"/>
        </w:rPr>
        <w:t>advanced tech</w:t>
      </w:r>
      <w:r w:rsidRPr="006D22F0">
        <w:rPr>
          <w:rStyle w:val="StyleUnderline"/>
        </w:rPr>
        <w:t>nologies</w:t>
      </w:r>
      <w:r w:rsidRPr="00AF24BC">
        <w:rPr>
          <w:sz w:val="16"/>
        </w:rPr>
        <w:t xml:space="preserve">. The present degree of Japan’s economic dependence on China is so profound that total disengagement would be mutually destructive. Therefore, Tokyo must design its own economic statecraft based on a calculated balance between economic incentives and economic security. In implementing targeted decoupling from China, </w:t>
      </w:r>
      <w:r w:rsidRPr="006D22F0">
        <w:rPr>
          <w:rStyle w:val="StyleUnderline"/>
        </w:rPr>
        <w:t xml:space="preserve">Japan’s economic statecraft must pursue strategic autonomy and strategic indispensability in key basic industries </w:t>
      </w:r>
      <w:proofErr w:type="gramStart"/>
      <w:r w:rsidRPr="006D22F0">
        <w:rPr>
          <w:rStyle w:val="StyleUnderline"/>
        </w:rPr>
        <w:t>so as to</w:t>
      </w:r>
      <w:proofErr w:type="gramEnd"/>
      <w:r w:rsidRPr="006D22F0">
        <w:rPr>
          <w:rStyle w:val="StyleUnderline"/>
        </w:rPr>
        <w:t xml:space="preserve"> ensure the country’s control over chokepoints in economic security.</w:t>
      </w:r>
    </w:p>
    <w:p w14:paraId="47F9F0F3" w14:textId="77777777" w:rsidR="00513A42" w:rsidRPr="0057495F" w:rsidRDefault="00513A42" w:rsidP="00513A42">
      <w:pPr>
        <w:pStyle w:val="Heading4"/>
      </w:pPr>
      <w:r>
        <w:t xml:space="preserve">Collapse of the LIO causes </w:t>
      </w:r>
      <w:r>
        <w:rPr>
          <w:u w:val="single"/>
        </w:rPr>
        <w:t>Extinction</w:t>
      </w:r>
      <w:r>
        <w:t xml:space="preserve"> – Nuclear War, Warming, Emerging Tech. </w:t>
      </w:r>
    </w:p>
    <w:p w14:paraId="5A9D7FEB" w14:textId="77777777" w:rsidR="00513A42" w:rsidRPr="0057495F" w:rsidRDefault="00513A42" w:rsidP="00513A42">
      <w:r w:rsidRPr="0057495F">
        <w:rPr>
          <w:rStyle w:val="Style13ptBold"/>
        </w:rPr>
        <w:t>Harari 18</w:t>
      </w:r>
      <w:r>
        <w:t xml:space="preserve"> </w:t>
      </w:r>
      <w:r w:rsidRPr="0057495F">
        <w:t xml:space="preserve">Yuval Noah Harari, Professor of History at Hebrew University of Jerusalem, “We need a post-liberal order now,” The Economist, </w:t>
      </w:r>
      <w:hyperlink r:id="rId12" w:history="1">
        <w:r w:rsidRPr="0057495F">
          <w:rPr>
            <w:rStyle w:val="Hyperlink"/>
          </w:rPr>
          <w:t>https://www.economist.com/open-future/2018/09/26/we-need-a-post-liberal-order-now</w:t>
        </w:r>
      </w:hyperlink>
    </w:p>
    <w:p w14:paraId="6741303D" w14:textId="77777777" w:rsidR="00513A42" w:rsidRPr="0057495F" w:rsidRDefault="00513A42" w:rsidP="00513A42">
      <w:pPr>
        <w:rPr>
          <w:rStyle w:val="StyleUnderline"/>
          <w:rFonts w:asciiTheme="minorHAnsi" w:hAnsiTheme="minorHAnsi" w:cstheme="minorHAnsi"/>
          <w:sz w:val="14"/>
          <w:u w:val="none"/>
        </w:rPr>
      </w:pPr>
      <w:r w:rsidRPr="0057495F">
        <w:rPr>
          <w:rFonts w:asciiTheme="minorHAnsi" w:hAnsiTheme="minorHAnsi" w:cstheme="minorHAnsi"/>
          <w:sz w:val="14"/>
        </w:rPr>
        <w:t xml:space="preserve">For several generations, </w:t>
      </w:r>
      <w:r w:rsidRPr="0057495F">
        <w:rPr>
          <w:rStyle w:val="StyleUnderline"/>
          <w:rFonts w:asciiTheme="minorHAnsi" w:hAnsiTheme="minorHAnsi" w:cstheme="minorHAnsi"/>
        </w:rPr>
        <w:t>the world has been governed by</w:t>
      </w:r>
      <w:r w:rsidRPr="0057495F">
        <w:rPr>
          <w:rFonts w:asciiTheme="minorHAnsi" w:hAnsiTheme="minorHAnsi" w:cstheme="minorHAnsi"/>
          <w:sz w:val="14"/>
        </w:rPr>
        <w:t xml:space="preserve"> what today we call “</w:t>
      </w:r>
      <w:r w:rsidRPr="0057495F">
        <w:rPr>
          <w:rStyle w:val="StyleUnderline"/>
          <w:rFonts w:asciiTheme="minorHAnsi" w:hAnsiTheme="minorHAnsi" w:cstheme="minorHAnsi"/>
        </w:rPr>
        <w:t>the global liberal order</w:t>
      </w:r>
      <w:r w:rsidRPr="0057495F">
        <w:rPr>
          <w:rFonts w:asciiTheme="minorHAnsi" w:hAnsiTheme="minorHAnsi" w:cstheme="minorHAnsi"/>
          <w:sz w:val="14"/>
        </w:rPr>
        <w:t xml:space="preserve">”. Behind these lofty words is </w:t>
      </w:r>
      <w:r w:rsidRPr="0057495F">
        <w:rPr>
          <w:rStyle w:val="StyleUnderline"/>
          <w:rFonts w:asciiTheme="minorHAnsi" w:hAnsiTheme="minorHAnsi" w:cstheme="minorHAnsi"/>
        </w:rPr>
        <w:t xml:space="preserve">the idea that all humans share some core experiences, </w:t>
      </w:r>
      <w:proofErr w:type="gramStart"/>
      <w:r w:rsidRPr="0057495F">
        <w:rPr>
          <w:rStyle w:val="StyleUnderline"/>
          <w:rFonts w:asciiTheme="minorHAnsi" w:hAnsiTheme="minorHAnsi" w:cstheme="minorHAnsi"/>
        </w:rPr>
        <w:t>values</w:t>
      </w:r>
      <w:proofErr w:type="gramEnd"/>
      <w:r w:rsidRPr="0057495F">
        <w:rPr>
          <w:rStyle w:val="StyleUnderline"/>
          <w:rFonts w:asciiTheme="minorHAnsi" w:hAnsiTheme="minorHAnsi" w:cstheme="minorHAnsi"/>
        </w:rPr>
        <w:t xml:space="preserve"> and interests, and that no human group is inherently superior</w:t>
      </w:r>
      <w:r w:rsidRPr="0057495F">
        <w:rPr>
          <w:rFonts w:asciiTheme="minorHAnsi" w:hAnsiTheme="minorHAnsi" w:cstheme="minorHAnsi"/>
          <w:sz w:val="14"/>
        </w:rPr>
        <w:t xml:space="preserve"> to all others. </w:t>
      </w:r>
      <w:r w:rsidRPr="0057495F">
        <w:rPr>
          <w:rStyle w:val="StyleUnderline"/>
          <w:rFonts w:asciiTheme="minorHAnsi" w:hAnsiTheme="minorHAnsi" w:cstheme="minorHAnsi"/>
        </w:rPr>
        <w:t>Cooperation is therefore more sensible than conflict</w:t>
      </w:r>
      <w:r w:rsidRPr="0057495F">
        <w:rPr>
          <w:rFonts w:asciiTheme="minorHAnsi" w:hAnsiTheme="minorHAnsi" w:cstheme="minorHAnsi"/>
          <w:sz w:val="14"/>
        </w:rPr>
        <w:t xml:space="preserve">. All humans should work together to protect their common values and advance their common interests. And the best way to foster such cooperation is to ease the movement of ideas, goods, </w:t>
      </w:r>
      <w:proofErr w:type="gramStart"/>
      <w:r w:rsidRPr="0057495F">
        <w:rPr>
          <w:rFonts w:asciiTheme="minorHAnsi" w:hAnsiTheme="minorHAnsi" w:cstheme="minorHAnsi"/>
          <w:sz w:val="14"/>
        </w:rPr>
        <w:t>money</w:t>
      </w:r>
      <w:proofErr w:type="gramEnd"/>
      <w:r w:rsidRPr="0057495F">
        <w:rPr>
          <w:rFonts w:asciiTheme="minorHAnsi" w:hAnsiTheme="minorHAnsi" w:cstheme="minorHAnsi"/>
          <w:sz w:val="14"/>
        </w:rPr>
        <w:t xml:space="preserve"> and people across the globe.</w:t>
      </w:r>
      <w:r>
        <w:rPr>
          <w:rFonts w:asciiTheme="minorHAnsi" w:hAnsiTheme="minorHAnsi" w:cstheme="minorHAnsi"/>
          <w:sz w:val="14"/>
        </w:rPr>
        <w:t xml:space="preserve"> </w:t>
      </w:r>
      <w:r w:rsidRPr="0057495F">
        <w:rPr>
          <w:rFonts w:asciiTheme="minorHAnsi" w:hAnsiTheme="minorHAnsi" w:cstheme="minorHAnsi"/>
          <w:sz w:val="14"/>
        </w:rPr>
        <w:t xml:space="preserve">Though </w:t>
      </w:r>
      <w:r w:rsidRPr="0057495F">
        <w:rPr>
          <w:rStyle w:val="StyleUnderline"/>
          <w:rFonts w:asciiTheme="minorHAnsi" w:hAnsiTheme="minorHAnsi" w:cstheme="minorHAnsi"/>
        </w:rPr>
        <w:t>the global liberal order</w:t>
      </w:r>
      <w:r w:rsidRPr="0057495F">
        <w:rPr>
          <w:rFonts w:asciiTheme="minorHAnsi" w:hAnsiTheme="minorHAnsi" w:cstheme="minorHAnsi"/>
          <w:sz w:val="14"/>
        </w:rPr>
        <w:t xml:space="preserve"> has many faults and problems, it </w:t>
      </w:r>
      <w:r w:rsidRPr="0057495F">
        <w:rPr>
          <w:rStyle w:val="StyleUnderline"/>
          <w:rFonts w:asciiTheme="minorHAnsi" w:hAnsiTheme="minorHAnsi" w:cstheme="minorHAnsi"/>
        </w:rPr>
        <w:t>has proved superior to all alternatives</w:t>
      </w:r>
      <w:r w:rsidRPr="0057495F">
        <w:rPr>
          <w:rFonts w:asciiTheme="minorHAnsi" w:hAnsiTheme="minorHAnsi" w:cstheme="minorHAnsi"/>
          <w:sz w:val="14"/>
        </w:rPr>
        <w:t xml:space="preserve">. The liberal world of the early 21st century is more prosperous, </w:t>
      </w:r>
      <w:proofErr w:type="gramStart"/>
      <w:r w:rsidRPr="0057495F">
        <w:rPr>
          <w:rFonts w:asciiTheme="minorHAnsi" w:hAnsiTheme="minorHAnsi" w:cstheme="minorHAnsi"/>
          <w:sz w:val="14"/>
        </w:rPr>
        <w:t>healthy</w:t>
      </w:r>
      <w:proofErr w:type="gramEnd"/>
      <w:r w:rsidRPr="0057495F">
        <w:rPr>
          <w:rFonts w:asciiTheme="minorHAnsi" w:hAnsiTheme="minorHAnsi" w:cstheme="minorHAnsi"/>
          <w:sz w:val="14"/>
        </w:rPr>
        <w:t xml:space="preserve"> and peaceful than ever before. For the first time in human history, starvation kills fewer people than obesity; plagues kill fewer people than old age; and violence kills fewer people than accidents. When I was six months </w:t>
      </w:r>
      <w:proofErr w:type="gramStart"/>
      <w:r w:rsidRPr="0057495F">
        <w:rPr>
          <w:rFonts w:asciiTheme="minorHAnsi" w:hAnsiTheme="minorHAnsi" w:cstheme="minorHAnsi"/>
          <w:sz w:val="14"/>
        </w:rPr>
        <w:t>old</w:t>
      </w:r>
      <w:proofErr w:type="gramEnd"/>
      <w:r w:rsidRPr="0057495F">
        <w:rPr>
          <w:rFonts w:asciiTheme="minorHAnsi" w:hAnsiTheme="minorHAnsi" w:cstheme="minorHAnsi"/>
          <w:sz w:val="14"/>
        </w:rPr>
        <w:t xml:space="preserve"> I didn’t die in an epidemic, thanks to medicines discovered by foreign scientists in distant lands. When I was </w:t>
      </w:r>
      <w:proofErr w:type="gramStart"/>
      <w:r w:rsidRPr="0057495F">
        <w:rPr>
          <w:rFonts w:asciiTheme="minorHAnsi" w:hAnsiTheme="minorHAnsi" w:cstheme="minorHAnsi"/>
          <w:sz w:val="14"/>
        </w:rPr>
        <w:t>three</w:t>
      </w:r>
      <w:proofErr w:type="gramEnd"/>
      <w:r w:rsidRPr="0057495F">
        <w:rPr>
          <w:rFonts w:asciiTheme="minorHAnsi" w:hAnsiTheme="minorHAnsi" w:cstheme="minorHAnsi"/>
          <w:sz w:val="14"/>
        </w:rPr>
        <w:t xml:space="preserve"> I didn’t starve to death, thanks to wheat grown by foreign farmers thousands of kilometers away. And when I was </w:t>
      </w:r>
      <w:proofErr w:type="gramStart"/>
      <w:r w:rsidRPr="0057495F">
        <w:rPr>
          <w:rFonts w:asciiTheme="minorHAnsi" w:hAnsiTheme="minorHAnsi" w:cstheme="minorHAnsi"/>
          <w:sz w:val="14"/>
        </w:rPr>
        <w:t>eleven</w:t>
      </w:r>
      <w:proofErr w:type="gramEnd"/>
      <w:r w:rsidRPr="0057495F">
        <w:rPr>
          <w:rFonts w:asciiTheme="minorHAnsi" w:hAnsiTheme="minorHAnsi" w:cstheme="minorHAnsi"/>
          <w:sz w:val="14"/>
        </w:rPr>
        <w:t xml:space="preserve"> I wasn’t obliterated in a nuclear war, thanks to agreements signed by foreign leaders on the other side of the planet. If you think we should go back to some pre-liberal golden age, please name the year in which humankind was in better shape than in the early 21st century. Was it 1918? 1718? 1218?</w:t>
      </w:r>
      <w:r>
        <w:rPr>
          <w:rFonts w:asciiTheme="minorHAnsi" w:hAnsiTheme="minorHAnsi" w:cstheme="minorHAnsi"/>
          <w:sz w:val="14"/>
        </w:rPr>
        <w:t xml:space="preserve"> </w:t>
      </w:r>
      <w:r w:rsidRPr="0057495F">
        <w:rPr>
          <w:rStyle w:val="StyleUnderline"/>
          <w:rFonts w:asciiTheme="minorHAnsi" w:hAnsiTheme="minorHAnsi" w:cstheme="minorHAnsi"/>
        </w:rPr>
        <w:t xml:space="preserve">Nevertheless, people all over the world are </w:t>
      </w:r>
      <w:r w:rsidRPr="0057495F">
        <w:rPr>
          <w:rStyle w:val="Emphasis"/>
          <w:rFonts w:asciiTheme="minorHAnsi" w:hAnsiTheme="minorHAnsi" w:cstheme="minorHAnsi"/>
        </w:rPr>
        <w:t>now losing faith in the liberal order</w:t>
      </w:r>
      <w:r w:rsidRPr="0057495F">
        <w:rPr>
          <w:rStyle w:val="StyleUnderline"/>
          <w:rFonts w:asciiTheme="minorHAnsi" w:hAnsiTheme="minorHAnsi" w:cstheme="minorHAnsi"/>
        </w:rPr>
        <w:t>. Nationalist</w:t>
      </w:r>
      <w:r w:rsidRPr="0057495F">
        <w:rPr>
          <w:rFonts w:asciiTheme="minorHAnsi" w:hAnsiTheme="minorHAnsi" w:cstheme="minorHAnsi"/>
          <w:sz w:val="14"/>
        </w:rPr>
        <w:t xml:space="preserve"> and religious </w:t>
      </w:r>
      <w:r w:rsidRPr="0057495F">
        <w:rPr>
          <w:rStyle w:val="StyleUnderline"/>
          <w:rFonts w:asciiTheme="minorHAnsi" w:hAnsiTheme="minorHAnsi" w:cstheme="minorHAnsi"/>
        </w:rPr>
        <w:t>views</w:t>
      </w:r>
      <w:r w:rsidRPr="0057495F">
        <w:rPr>
          <w:rFonts w:asciiTheme="minorHAnsi" w:hAnsiTheme="minorHAnsi" w:cstheme="minorHAnsi"/>
          <w:sz w:val="14"/>
        </w:rPr>
        <w:t xml:space="preserve"> that privilege one human group over all others </w:t>
      </w:r>
      <w:r w:rsidRPr="0057495F">
        <w:rPr>
          <w:rStyle w:val="StyleUnderline"/>
          <w:rFonts w:asciiTheme="minorHAnsi" w:hAnsiTheme="minorHAnsi" w:cstheme="minorHAnsi"/>
        </w:rPr>
        <w:t>are back in vogue</w:t>
      </w:r>
      <w:r w:rsidRPr="0057495F">
        <w:rPr>
          <w:rFonts w:asciiTheme="minorHAnsi" w:hAnsiTheme="minorHAnsi" w:cstheme="minorHAnsi"/>
          <w:sz w:val="14"/>
        </w:rPr>
        <w:t xml:space="preserve">. Governments are increasingly restricting the flow of ideas, goods, </w:t>
      </w:r>
      <w:proofErr w:type="gramStart"/>
      <w:r w:rsidRPr="0057495F">
        <w:rPr>
          <w:rFonts w:asciiTheme="minorHAnsi" w:hAnsiTheme="minorHAnsi" w:cstheme="minorHAnsi"/>
          <w:sz w:val="14"/>
        </w:rPr>
        <w:t>money</w:t>
      </w:r>
      <w:proofErr w:type="gramEnd"/>
      <w:r w:rsidRPr="0057495F">
        <w:rPr>
          <w:rFonts w:asciiTheme="minorHAnsi" w:hAnsiTheme="minorHAnsi" w:cstheme="minorHAnsi"/>
          <w:sz w:val="14"/>
        </w:rPr>
        <w:t xml:space="preserve"> and people. Walls are popping up everywhere, both on the ground and in cyberspace. Immigration is out, tariffs are in.</w:t>
      </w:r>
      <w:r>
        <w:rPr>
          <w:rFonts w:asciiTheme="minorHAnsi" w:hAnsiTheme="minorHAnsi" w:cstheme="minorHAnsi"/>
          <w:sz w:val="14"/>
        </w:rPr>
        <w:t xml:space="preserve"> </w:t>
      </w:r>
      <w:r w:rsidRPr="00732E59">
        <w:rPr>
          <w:rStyle w:val="StyleUnderline"/>
          <w:rFonts w:asciiTheme="minorHAnsi" w:hAnsiTheme="minorHAnsi" w:cstheme="minorHAnsi"/>
          <w:highlight w:val="green"/>
        </w:rPr>
        <w:t>If</w:t>
      </w:r>
      <w:r w:rsidRPr="0057495F">
        <w:rPr>
          <w:rStyle w:val="StyleUnderline"/>
          <w:rFonts w:asciiTheme="minorHAnsi" w:hAnsiTheme="minorHAnsi" w:cstheme="minorHAnsi"/>
        </w:rPr>
        <w:t xml:space="preserve"> the </w:t>
      </w:r>
      <w:r w:rsidRPr="00732E59">
        <w:rPr>
          <w:rStyle w:val="Emphasis"/>
          <w:rFonts w:asciiTheme="minorHAnsi" w:hAnsiTheme="minorHAnsi" w:cstheme="minorHAnsi"/>
          <w:highlight w:val="green"/>
        </w:rPr>
        <w:t>liberal order is collapsing</w:t>
      </w:r>
      <w:r w:rsidRPr="00732E59">
        <w:rPr>
          <w:rStyle w:val="StyleUnderline"/>
          <w:rFonts w:asciiTheme="minorHAnsi" w:hAnsiTheme="minorHAnsi" w:cstheme="minorHAnsi"/>
          <w:highlight w:val="green"/>
        </w:rPr>
        <w:t>, what</w:t>
      </w:r>
      <w:r w:rsidRPr="0057495F">
        <w:rPr>
          <w:rStyle w:val="StyleUnderline"/>
          <w:rFonts w:asciiTheme="minorHAnsi" w:hAnsiTheme="minorHAnsi" w:cstheme="minorHAnsi"/>
        </w:rPr>
        <w:t xml:space="preserve"> new kind of global order </w:t>
      </w:r>
      <w:r w:rsidRPr="00732E59">
        <w:rPr>
          <w:rStyle w:val="StyleUnderline"/>
          <w:rFonts w:asciiTheme="minorHAnsi" w:hAnsiTheme="minorHAnsi" w:cstheme="minorHAnsi"/>
          <w:highlight w:val="green"/>
        </w:rPr>
        <w:t>might replace it?</w:t>
      </w:r>
      <w:r w:rsidRPr="0057495F">
        <w:rPr>
          <w:rFonts w:asciiTheme="minorHAnsi" w:hAnsiTheme="minorHAnsi" w:cstheme="minorHAnsi"/>
          <w:sz w:val="14"/>
        </w:rPr>
        <w:t xml:space="preserve"> So far, </w:t>
      </w:r>
      <w:r w:rsidRPr="0057495F">
        <w:rPr>
          <w:rStyle w:val="StyleUnderline"/>
          <w:rFonts w:asciiTheme="minorHAnsi" w:hAnsiTheme="minorHAnsi" w:cstheme="minorHAnsi"/>
        </w:rPr>
        <w:t>those who challenge the liberal order</w:t>
      </w:r>
      <w:r w:rsidRPr="0057495F">
        <w:rPr>
          <w:rFonts w:asciiTheme="minorHAnsi" w:hAnsiTheme="minorHAnsi" w:cstheme="minorHAnsi"/>
          <w:sz w:val="14"/>
        </w:rPr>
        <w:t xml:space="preserve"> do so mainly on a national level. They have many ideas about how to advance the interests of their </w:t>
      </w:r>
      <w:proofErr w:type="gramStart"/>
      <w:r w:rsidRPr="0057495F">
        <w:rPr>
          <w:rFonts w:asciiTheme="minorHAnsi" w:hAnsiTheme="minorHAnsi" w:cstheme="minorHAnsi"/>
          <w:sz w:val="14"/>
        </w:rPr>
        <w:t>particular country</w:t>
      </w:r>
      <w:proofErr w:type="gramEnd"/>
      <w:r w:rsidRPr="0057495F">
        <w:rPr>
          <w:rFonts w:asciiTheme="minorHAnsi" w:hAnsiTheme="minorHAnsi" w:cstheme="minorHAnsi"/>
          <w:sz w:val="14"/>
        </w:rPr>
        <w:t xml:space="preserve">, but they </w:t>
      </w:r>
      <w:r w:rsidRPr="0057495F">
        <w:rPr>
          <w:rStyle w:val="StyleUnderline"/>
          <w:rFonts w:asciiTheme="minorHAnsi" w:hAnsiTheme="minorHAnsi" w:cstheme="minorHAnsi"/>
        </w:rPr>
        <w:t>don’t have a viable vision for how the world as a whole should function</w:t>
      </w:r>
      <w:r w:rsidRPr="0057495F">
        <w:rPr>
          <w:rFonts w:asciiTheme="minorHAnsi" w:hAnsiTheme="minorHAnsi" w:cstheme="minorHAnsi"/>
          <w:sz w:val="14"/>
        </w:rPr>
        <w:t xml:space="preserve">.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57495F">
        <w:rPr>
          <w:rFonts w:asciiTheme="minorHAnsi" w:hAnsiTheme="minorHAnsi" w:cstheme="minorHAnsi"/>
          <w:sz w:val="14"/>
        </w:rPr>
        <w:t>harboured</w:t>
      </w:r>
      <w:proofErr w:type="spellEnd"/>
      <w:r w:rsidRPr="0057495F">
        <w:rPr>
          <w:rFonts w:asciiTheme="minorHAnsi" w:hAnsiTheme="minorHAnsi" w:cstheme="minorHAnsi"/>
          <w:sz w:val="14"/>
        </w:rPr>
        <w:t xml:space="preserve"> such imperialist fantasies. Today’s nationalists, whether in Russia, Turkey, </w:t>
      </w:r>
      <w:proofErr w:type="gramStart"/>
      <w:r w:rsidRPr="0057495F">
        <w:rPr>
          <w:rFonts w:asciiTheme="minorHAnsi" w:hAnsiTheme="minorHAnsi" w:cstheme="minorHAnsi"/>
          <w:sz w:val="14"/>
        </w:rPr>
        <w:t>Italy</w:t>
      </w:r>
      <w:proofErr w:type="gramEnd"/>
      <w:r w:rsidRPr="0057495F">
        <w:rPr>
          <w:rFonts w:asciiTheme="minorHAnsi" w:hAnsiTheme="minorHAnsi" w:cstheme="minorHAnsi"/>
          <w:sz w:val="14"/>
        </w:rPr>
        <w:t xml:space="preserve"> or China, so far refrain from advocating global conquest.</w:t>
      </w:r>
      <w:r>
        <w:rPr>
          <w:rFonts w:asciiTheme="minorHAnsi" w:hAnsiTheme="minorHAnsi" w:cstheme="minorHAnsi"/>
          <w:sz w:val="14"/>
        </w:rPr>
        <w:t xml:space="preserve"> </w:t>
      </w:r>
      <w:r w:rsidRPr="0057495F">
        <w:rPr>
          <w:rFonts w:asciiTheme="minorHAnsi" w:hAnsiTheme="minorHAnsi" w:cstheme="minorHAnsi"/>
          <w:sz w:val="14"/>
        </w:rPr>
        <w:t xml:space="preserve">In place of violently establishing a global empire, </w:t>
      </w:r>
      <w:r w:rsidRPr="0057495F">
        <w:rPr>
          <w:rStyle w:val="StyleUnderline"/>
          <w:rFonts w:asciiTheme="minorHAnsi" w:hAnsiTheme="minorHAnsi" w:cstheme="minorHAnsi"/>
        </w:rPr>
        <w:t>some nationalists</w:t>
      </w:r>
      <w:r w:rsidRPr="0057495F">
        <w:rPr>
          <w:rFonts w:asciiTheme="minorHAnsi" w:hAnsiTheme="minorHAnsi" w:cstheme="minorHAnsi"/>
          <w:sz w:val="14"/>
        </w:rPr>
        <w:t xml:space="preserve"> such as Steve Bannon, Viktor Orban, the Northern League in Italy and the British Brexiteers dream about a peaceful “Nationalist International”. They </w:t>
      </w:r>
      <w:r w:rsidRPr="0057495F">
        <w:rPr>
          <w:rStyle w:val="StyleUnderline"/>
          <w:rFonts w:asciiTheme="minorHAnsi" w:hAnsiTheme="minorHAnsi" w:cstheme="minorHAnsi"/>
        </w:rPr>
        <w:t>argue</w:t>
      </w:r>
      <w:r w:rsidRPr="0057495F">
        <w:rPr>
          <w:rFonts w:asciiTheme="minorHAnsi" w:hAnsiTheme="minorHAnsi" w:cstheme="minorHAnsi"/>
          <w:sz w:val="14"/>
        </w:rPr>
        <w:t xml:space="preserve"> that all nations today face the same enemies. The bogeymen of globalism, multiculturalism and immigration are threatening to destroy the traditions and identities of all nations. </w:t>
      </w:r>
      <w:proofErr w:type="gramStart"/>
      <w:r w:rsidRPr="0057495F">
        <w:rPr>
          <w:rFonts w:asciiTheme="minorHAnsi" w:hAnsiTheme="minorHAnsi" w:cstheme="minorHAnsi"/>
          <w:sz w:val="14"/>
        </w:rPr>
        <w:t>Therefore</w:t>
      </w:r>
      <w:proofErr w:type="gramEnd"/>
      <w:r w:rsidRPr="0057495F">
        <w:rPr>
          <w:rFonts w:asciiTheme="minorHAnsi" w:hAnsiTheme="minorHAnsi" w:cstheme="minorHAnsi"/>
          <w:sz w:val="14"/>
        </w:rPr>
        <w:t xml:space="preserve"> nationalists across the world should make common cause in opposing these global forces. Hungarians, Italians, </w:t>
      </w:r>
      <w:proofErr w:type="gramStart"/>
      <w:r w:rsidRPr="0057495F">
        <w:rPr>
          <w:rFonts w:asciiTheme="minorHAnsi" w:hAnsiTheme="minorHAnsi" w:cstheme="minorHAnsi"/>
          <w:sz w:val="14"/>
        </w:rPr>
        <w:t>Turks</w:t>
      </w:r>
      <w:proofErr w:type="gramEnd"/>
      <w:r w:rsidRPr="0057495F">
        <w:rPr>
          <w:rFonts w:asciiTheme="minorHAnsi" w:hAnsiTheme="minorHAnsi" w:cstheme="minorHAnsi"/>
          <w:sz w:val="14"/>
        </w:rPr>
        <w:t xml:space="preserve"> and Israelis should build walls, erect fences and slow down the movement of people, goods, money and ideas.</w:t>
      </w:r>
      <w:r>
        <w:rPr>
          <w:rFonts w:asciiTheme="minorHAnsi" w:hAnsiTheme="minorHAnsi" w:cstheme="minorHAnsi"/>
          <w:sz w:val="14"/>
        </w:rPr>
        <w:t xml:space="preserve"> </w:t>
      </w:r>
      <w:r w:rsidRPr="0057495F">
        <w:rPr>
          <w:rStyle w:val="StyleUnderline"/>
          <w:rFonts w:asciiTheme="minorHAnsi" w:hAnsiTheme="minorHAnsi" w:cstheme="minorHAnsi"/>
        </w:rPr>
        <w:t>The world will</w:t>
      </w:r>
      <w:r w:rsidRPr="0057495F">
        <w:rPr>
          <w:rFonts w:asciiTheme="minorHAnsi" w:hAnsiTheme="minorHAnsi" w:cstheme="minorHAnsi"/>
          <w:sz w:val="14"/>
        </w:rPr>
        <w:t xml:space="preserve"> then </w:t>
      </w:r>
      <w:r w:rsidRPr="0057495F">
        <w:rPr>
          <w:rStyle w:val="StyleUnderline"/>
          <w:rFonts w:asciiTheme="minorHAnsi" w:hAnsiTheme="minorHAnsi" w:cstheme="minorHAnsi"/>
        </w:rPr>
        <w:t>be divided into distinct nation-states</w:t>
      </w:r>
      <w:r w:rsidRPr="0057495F">
        <w:rPr>
          <w:rFonts w:asciiTheme="minorHAnsi" w:hAnsiTheme="minorHAnsi" w:cstheme="minorHAnsi"/>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w:t>
      </w:r>
      <w:r w:rsidRPr="0057495F">
        <w:rPr>
          <w:rStyle w:val="StyleUnderline"/>
          <w:rFonts w:asciiTheme="minorHAnsi" w:hAnsiTheme="minorHAnsi" w:cstheme="minorHAnsi"/>
        </w:rPr>
        <w:t xml:space="preserve">the “Nationalist International” envisions the </w:t>
      </w:r>
      <w:r w:rsidRPr="00732E59">
        <w:rPr>
          <w:rStyle w:val="StyleUnderline"/>
          <w:rFonts w:asciiTheme="minorHAnsi" w:hAnsiTheme="minorHAnsi" w:cstheme="minorHAnsi"/>
          <w:highlight w:val="green"/>
        </w:rPr>
        <w:t>world as</w:t>
      </w:r>
      <w:r w:rsidRPr="0057495F">
        <w:rPr>
          <w:rStyle w:val="StyleUnderline"/>
          <w:rFonts w:asciiTheme="minorHAnsi" w:hAnsiTheme="minorHAnsi" w:cstheme="minorHAnsi"/>
        </w:rPr>
        <w:t xml:space="preserve"> a network of </w:t>
      </w:r>
      <w:r w:rsidRPr="00732E59">
        <w:rPr>
          <w:rStyle w:val="StyleUnderline"/>
          <w:rFonts w:asciiTheme="minorHAnsi" w:hAnsiTheme="minorHAnsi" w:cstheme="minorHAnsi"/>
          <w:highlight w:val="green"/>
        </w:rPr>
        <w:t>walled-but-friendly fortresses</w:t>
      </w:r>
      <w:r w:rsidRPr="0057495F">
        <w:rPr>
          <w:rFonts w:asciiTheme="minorHAnsi" w:hAnsiTheme="minorHAnsi" w:cstheme="minorHAnsi"/>
          <w:sz w:val="14"/>
        </w:rPr>
        <w:t>.</w:t>
      </w:r>
      <w:r>
        <w:rPr>
          <w:rFonts w:asciiTheme="minorHAnsi" w:hAnsiTheme="minorHAnsi" w:cstheme="minorHAnsi"/>
          <w:sz w:val="14"/>
        </w:rPr>
        <w:t xml:space="preserve"> </w:t>
      </w:r>
      <w:r w:rsidRPr="0057495F">
        <w:rPr>
          <w:rFonts w:asciiTheme="minorHAnsi" w:hAnsiTheme="minorHAnsi" w:cstheme="minorHAnsi"/>
          <w:sz w:val="14"/>
        </w:rPr>
        <w:t xml:space="preserve">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w:t>
      </w:r>
      <w:proofErr w:type="gramStart"/>
      <w:r w:rsidRPr="0057495F">
        <w:rPr>
          <w:rFonts w:asciiTheme="minorHAnsi" w:hAnsiTheme="minorHAnsi" w:cstheme="minorHAnsi"/>
          <w:sz w:val="14"/>
        </w:rPr>
        <w:t>peacefully-coexisting</w:t>
      </w:r>
      <w:proofErr w:type="gramEnd"/>
      <w:r w:rsidRPr="0057495F">
        <w:rPr>
          <w:rFonts w:asciiTheme="minorHAnsi" w:hAnsiTheme="minorHAnsi" w:cstheme="minorHAnsi"/>
          <w:sz w:val="14"/>
        </w:rPr>
        <w:t xml:space="preserve"> nations.</w:t>
      </w:r>
      <w:r>
        <w:rPr>
          <w:rFonts w:asciiTheme="minorHAnsi" w:hAnsiTheme="minorHAnsi" w:cstheme="minorHAnsi"/>
          <w:sz w:val="14"/>
        </w:rPr>
        <w:t xml:space="preserve"> </w:t>
      </w:r>
      <w:r w:rsidRPr="0057495F">
        <w:rPr>
          <w:rFonts w:asciiTheme="minorHAnsi" w:hAnsiTheme="minorHAnsi" w:cstheme="minorHAnsi"/>
          <w:sz w:val="14"/>
        </w:rPr>
        <w:t xml:space="preserve">The second thing to note about </w:t>
      </w:r>
      <w:r w:rsidRPr="0057495F">
        <w:rPr>
          <w:rStyle w:val="StyleUnderline"/>
          <w:rFonts w:asciiTheme="minorHAnsi" w:hAnsiTheme="minorHAnsi" w:cstheme="minorHAnsi"/>
        </w:rPr>
        <w:t>this vision of friendly fortresses</w:t>
      </w:r>
      <w:r w:rsidRPr="0057495F">
        <w:rPr>
          <w:rFonts w:asciiTheme="minorHAnsi" w:hAnsiTheme="minorHAnsi" w:cstheme="minorHAnsi"/>
          <w:sz w:val="14"/>
        </w:rPr>
        <w:t xml:space="preserve"> is that it </w:t>
      </w:r>
      <w:r w:rsidRPr="00732E59">
        <w:rPr>
          <w:rStyle w:val="Emphasis"/>
          <w:rFonts w:asciiTheme="minorHAnsi" w:hAnsiTheme="minorHAnsi" w:cstheme="minorHAnsi"/>
          <w:highlight w:val="green"/>
        </w:rPr>
        <w:t>has been tried</w:t>
      </w:r>
      <w:r w:rsidRPr="00732E59">
        <w:rPr>
          <w:rFonts w:asciiTheme="minorHAnsi" w:hAnsiTheme="minorHAnsi" w:cstheme="minorHAnsi"/>
          <w:sz w:val="14"/>
          <w:highlight w:val="green"/>
        </w:rPr>
        <w:t>—</w:t>
      </w:r>
      <w:r w:rsidRPr="00732E59">
        <w:rPr>
          <w:rStyle w:val="StyleUnderline"/>
          <w:rFonts w:asciiTheme="minorHAnsi" w:hAnsiTheme="minorHAnsi" w:cstheme="minorHAnsi"/>
          <w:highlight w:val="green"/>
        </w:rPr>
        <w:t>and</w:t>
      </w:r>
      <w:r w:rsidRPr="0057495F">
        <w:rPr>
          <w:rStyle w:val="StyleUnderline"/>
          <w:rFonts w:asciiTheme="minorHAnsi" w:hAnsiTheme="minorHAnsi" w:cstheme="minorHAnsi"/>
        </w:rPr>
        <w:t xml:space="preserve"> it </w:t>
      </w:r>
      <w:r w:rsidRPr="00732E59">
        <w:rPr>
          <w:rStyle w:val="Emphasis"/>
          <w:rFonts w:asciiTheme="minorHAnsi" w:hAnsiTheme="minorHAnsi" w:cstheme="minorHAnsi"/>
          <w:highlight w:val="green"/>
        </w:rPr>
        <w:t>failed</w:t>
      </w:r>
      <w:r w:rsidRPr="0057495F">
        <w:rPr>
          <w:rStyle w:val="Emphasis"/>
          <w:rFonts w:asciiTheme="minorHAnsi" w:hAnsiTheme="minorHAnsi" w:cstheme="minorHAnsi"/>
        </w:rPr>
        <w:t xml:space="preserve"> spectacularly</w:t>
      </w:r>
      <w:r w:rsidRPr="0057495F">
        <w:rPr>
          <w:rStyle w:val="StyleUnderline"/>
          <w:rFonts w:asciiTheme="minorHAnsi" w:hAnsiTheme="minorHAnsi" w:cstheme="minorHAnsi"/>
        </w:rPr>
        <w:t xml:space="preserve">. </w:t>
      </w:r>
      <w:r w:rsidRPr="0057495F">
        <w:rPr>
          <w:rStyle w:val="Emphasis"/>
          <w:rFonts w:asciiTheme="minorHAnsi" w:hAnsiTheme="minorHAnsi" w:cstheme="minorHAnsi"/>
        </w:rPr>
        <w:t xml:space="preserve">All </w:t>
      </w:r>
      <w:r w:rsidRPr="00732E59">
        <w:rPr>
          <w:rStyle w:val="Emphasis"/>
          <w:rFonts w:asciiTheme="minorHAnsi" w:hAnsiTheme="minorHAnsi" w:cstheme="minorHAnsi"/>
          <w:highlight w:val="green"/>
        </w:rPr>
        <w:t>attempts</w:t>
      </w:r>
      <w:r w:rsidRPr="00732E59">
        <w:rPr>
          <w:rStyle w:val="StyleUnderline"/>
          <w:rFonts w:asciiTheme="minorHAnsi" w:hAnsiTheme="minorHAnsi" w:cstheme="minorHAnsi"/>
          <w:highlight w:val="green"/>
        </w:rPr>
        <w:t xml:space="preserve"> to divide </w:t>
      </w:r>
      <w:r w:rsidRPr="0057495F">
        <w:rPr>
          <w:rStyle w:val="StyleUnderline"/>
          <w:rFonts w:asciiTheme="minorHAnsi" w:hAnsiTheme="minorHAnsi" w:cstheme="minorHAnsi"/>
        </w:rPr>
        <w:t xml:space="preserve">the </w:t>
      </w:r>
      <w:r w:rsidRPr="00732E59">
        <w:rPr>
          <w:rStyle w:val="StyleUnderline"/>
          <w:rFonts w:asciiTheme="minorHAnsi" w:hAnsiTheme="minorHAnsi" w:cstheme="minorHAnsi"/>
          <w:highlight w:val="green"/>
        </w:rPr>
        <w:t>world</w:t>
      </w:r>
      <w:r w:rsidRPr="0057495F">
        <w:rPr>
          <w:rStyle w:val="StyleUnderline"/>
          <w:rFonts w:asciiTheme="minorHAnsi" w:hAnsiTheme="minorHAnsi" w:cstheme="minorHAnsi"/>
        </w:rPr>
        <w:t xml:space="preserve"> into clear-cut nations have</w:t>
      </w:r>
      <w:r w:rsidRPr="0057495F">
        <w:rPr>
          <w:rFonts w:asciiTheme="minorHAnsi" w:hAnsiTheme="minorHAnsi" w:cstheme="minorHAnsi"/>
          <w:sz w:val="14"/>
        </w:rPr>
        <w:t xml:space="preserve"> so far </w:t>
      </w:r>
      <w:r w:rsidRPr="0057495F">
        <w:rPr>
          <w:rStyle w:val="Emphasis"/>
          <w:rFonts w:asciiTheme="minorHAnsi" w:hAnsiTheme="minorHAnsi" w:cstheme="minorHAnsi"/>
        </w:rPr>
        <w:t xml:space="preserve">resulted </w:t>
      </w:r>
      <w:r w:rsidRPr="00732E59">
        <w:rPr>
          <w:rStyle w:val="Emphasis"/>
          <w:rFonts w:asciiTheme="minorHAnsi" w:hAnsiTheme="minorHAnsi" w:cstheme="minorHAnsi"/>
          <w:highlight w:val="green"/>
        </w:rPr>
        <w:t>in war and genocide</w:t>
      </w:r>
      <w:r w:rsidRPr="0057495F">
        <w:rPr>
          <w:rFonts w:asciiTheme="minorHAnsi" w:hAnsiTheme="minorHAnsi" w:cstheme="minorHAnsi"/>
          <w:sz w:val="14"/>
        </w:rPr>
        <w:t>. When the heirs of Garibaldi, Mazzini and Mickiewicz managed to overthrow the multi-ethnic Habsburg Empire, it proved impossible to find a clear line dividing Italians from Slovenes or Poles from Ukrainians.</w:t>
      </w:r>
      <w:r>
        <w:rPr>
          <w:rFonts w:asciiTheme="minorHAnsi" w:hAnsiTheme="minorHAnsi" w:cstheme="minorHAnsi"/>
          <w:sz w:val="14"/>
        </w:rPr>
        <w:t xml:space="preserve"> </w:t>
      </w:r>
      <w:r w:rsidRPr="0057495F">
        <w:rPr>
          <w:rFonts w:asciiTheme="minorHAnsi" w:hAnsiTheme="minorHAnsi" w:cstheme="minorHAnsi"/>
          <w:sz w:val="14"/>
        </w:rPr>
        <w:t xml:space="preserve">This had set the stage for the second world war. The key problem with the network of fortresses is that each national fortress wants a bit more land, </w:t>
      </w:r>
      <w:proofErr w:type="gramStart"/>
      <w:r w:rsidRPr="0057495F">
        <w:rPr>
          <w:rFonts w:asciiTheme="minorHAnsi" w:hAnsiTheme="minorHAnsi" w:cstheme="minorHAnsi"/>
          <w:sz w:val="14"/>
        </w:rPr>
        <w:t>security</w:t>
      </w:r>
      <w:proofErr w:type="gramEnd"/>
      <w:r w:rsidRPr="0057495F">
        <w:rPr>
          <w:rFonts w:asciiTheme="minorHAnsi" w:hAnsiTheme="minorHAnsi" w:cstheme="minorHAnsi"/>
          <w:sz w:val="14"/>
        </w:rPr>
        <w:t xml:space="preserve"> and prosperity for itself at the expense of the neighbors, and without the help of universal values and global </w:t>
      </w:r>
      <w:proofErr w:type="spellStart"/>
      <w:r w:rsidRPr="0057495F">
        <w:rPr>
          <w:rFonts w:asciiTheme="minorHAnsi" w:hAnsiTheme="minorHAnsi" w:cstheme="minorHAnsi"/>
          <w:sz w:val="14"/>
        </w:rPr>
        <w:t>organisations</w:t>
      </w:r>
      <w:proofErr w:type="spellEnd"/>
      <w:r w:rsidRPr="0057495F">
        <w:rPr>
          <w:rFonts w:asciiTheme="minorHAnsi" w:hAnsiTheme="minorHAnsi" w:cstheme="minorHAnsi"/>
          <w:sz w:val="14"/>
        </w:rPr>
        <w:t>, rival fortresses cannot agree on any common rules. Walled fortresses are seldom friendly.</w:t>
      </w:r>
      <w:r>
        <w:rPr>
          <w:rFonts w:asciiTheme="minorHAnsi" w:hAnsiTheme="minorHAnsi" w:cstheme="minorHAnsi"/>
          <w:sz w:val="14"/>
        </w:rPr>
        <w:t xml:space="preserve"> </w:t>
      </w:r>
      <w:r w:rsidRPr="0057495F">
        <w:rPr>
          <w:rFonts w:asciiTheme="minorHAnsi" w:hAnsiTheme="minorHAnsi" w:cstheme="minorHAnsi"/>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57495F">
        <w:rPr>
          <w:rStyle w:val="StyleUnderline"/>
          <w:rFonts w:asciiTheme="minorHAnsi" w:hAnsiTheme="minorHAnsi" w:cstheme="minorHAnsi"/>
        </w:rPr>
        <w:t>they deny the necessity of any global order whatsoever</w:t>
      </w:r>
      <w:r w:rsidRPr="0057495F">
        <w:rPr>
          <w:rFonts w:asciiTheme="minorHAnsi" w:hAnsiTheme="minorHAnsi" w:cstheme="minorHAnsi"/>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r>
        <w:rPr>
          <w:rFonts w:asciiTheme="minorHAnsi" w:hAnsiTheme="minorHAnsi" w:cstheme="minorHAnsi"/>
          <w:sz w:val="14"/>
        </w:rPr>
        <w:t xml:space="preserve"> </w:t>
      </w:r>
      <w:r w:rsidRPr="0057495F">
        <w:rPr>
          <w:rFonts w:asciiTheme="minorHAnsi" w:hAnsiTheme="minorHAnsi" w:cstheme="minorHAnsi"/>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r>
        <w:rPr>
          <w:rFonts w:asciiTheme="minorHAnsi" w:hAnsiTheme="minorHAnsi" w:cstheme="minorHAnsi"/>
          <w:sz w:val="14"/>
        </w:rPr>
        <w:t xml:space="preserve"> </w:t>
      </w:r>
      <w:r w:rsidRPr="0057495F">
        <w:rPr>
          <w:rFonts w:asciiTheme="minorHAnsi" w:hAnsiTheme="minorHAnsi" w:cstheme="minorHAnsi"/>
          <w:sz w:val="14"/>
        </w:rPr>
        <w:t xml:space="preserve">Even more importantly, whether people like it or not, </w:t>
      </w:r>
      <w:r w:rsidRPr="0057495F">
        <w:rPr>
          <w:rStyle w:val="StyleUnderline"/>
          <w:rFonts w:asciiTheme="minorHAnsi" w:hAnsiTheme="minorHAnsi" w:cstheme="minorHAnsi"/>
        </w:rPr>
        <w:t>humankind</w:t>
      </w:r>
      <w:r w:rsidRPr="0057495F">
        <w:rPr>
          <w:rFonts w:asciiTheme="minorHAnsi" w:hAnsiTheme="minorHAnsi" w:cstheme="minorHAnsi"/>
          <w:sz w:val="14"/>
        </w:rPr>
        <w:t xml:space="preserve"> today </w:t>
      </w:r>
      <w:r w:rsidRPr="0057495F">
        <w:rPr>
          <w:rStyle w:val="StyleUnderline"/>
          <w:rFonts w:asciiTheme="minorHAnsi" w:hAnsiTheme="minorHAnsi" w:cstheme="minorHAnsi"/>
        </w:rPr>
        <w:t>faces</w:t>
      </w:r>
      <w:r w:rsidRPr="0057495F">
        <w:rPr>
          <w:rFonts w:asciiTheme="minorHAnsi" w:hAnsiTheme="minorHAnsi" w:cstheme="minorHAnsi"/>
          <w:sz w:val="14"/>
        </w:rPr>
        <w:t xml:space="preserve"> three </w:t>
      </w:r>
      <w:r w:rsidRPr="00732E59">
        <w:rPr>
          <w:rStyle w:val="StyleUnderline"/>
          <w:rFonts w:asciiTheme="minorHAnsi" w:hAnsiTheme="minorHAnsi" w:cstheme="minorHAnsi"/>
          <w:highlight w:val="green"/>
        </w:rPr>
        <w:t>common problems</w:t>
      </w:r>
      <w:r w:rsidRPr="0057495F">
        <w:rPr>
          <w:rStyle w:val="StyleUnderline"/>
          <w:rFonts w:asciiTheme="minorHAnsi" w:hAnsiTheme="minorHAnsi" w:cstheme="minorHAnsi"/>
        </w:rPr>
        <w:t xml:space="preserve"> that make a mockery of all national borders</w:t>
      </w:r>
      <w:r w:rsidRPr="0057495F">
        <w:rPr>
          <w:rFonts w:asciiTheme="minorHAnsi" w:hAnsiTheme="minorHAnsi" w:cstheme="minorHAnsi"/>
          <w:sz w:val="14"/>
        </w:rPr>
        <w:t xml:space="preserve">, and </w:t>
      </w:r>
      <w:r w:rsidRPr="0057495F">
        <w:rPr>
          <w:rStyle w:val="StyleUnderline"/>
          <w:rFonts w:asciiTheme="minorHAnsi" w:hAnsiTheme="minorHAnsi" w:cstheme="minorHAnsi"/>
        </w:rPr>
        <w:t xml:space="preserve">that </w:t>
      </w:r>
      <w:r w:rsidRPr="00732E59">
        <w:rPr>
          <w:rStyle w:val="StyleUnderline"/>
          <w:rFonts w:asciiTheme="minorHAnsi" w:hAnsiTheme="minorHAnsi" w:cstheme="minorHAnsi"/>
          <w:highlight w:val="green"/>
        </w:rPr>
        <w:t xml:space="preserve">can </w:t>
      </w:r>
      <w:r w:rsidRPr="00732E59">
        <w:rPr>
          <w:rStyle w:val="Emphasis"/>
          <w:rFonts w:asciiTheme="minorHAnsi" w:hAnsiTheme="minorHAnsi" w:cstheme="minorHAnsi"/>
          <w:highlight w:val="green"/>
        </w:rPr>
        <w:t>only be solved through global coop</w:t>
      </w:r>
      <w:r w:rsidRPr="0057495F">
        <w:rPr>
          <w:rStyle w:val="Emphasis"/>
          <w:rFonts w:asciiTheme="minorHAnsi" w:hAnsiTheme="minorHAnsi" w:cstheme="minorHAnsi"/>
        </w:rPr>
        <w:t>eration</w:t>
      </w:r>
      <w:r w:rsidRPr="0057495F">
        <w:rPr>
          <w:rStyle w:val="StyleUnderline"/>
          <w:rFonts w:asciiTheme="minorHAnsi" w:hAnsiTheme="minorHAnsi" w:cstheme="minorHAnsi"/>
        </w:rPr>
        <w:t xml:space="preserve">. These are </w:t>
      </w:r>
      <w:r w:rsidRPr="00732E59">
        <w:rPr>
          <w:rStyle w:val="Emphasis"/>
          <w:rFonts w:asciiTheme="minorHAnsi" w:hAnsiTheme="minorHAnsi" w:cstheme="minorHAnsi"/>
          <w:sz w:val="24"/>
          <w:highlight w:val="green"/>
        </w:rPr>
        <w:t>nuclear war, climate change and tech</w:t>
      </w:r>
      <w:r w:rsidRPr="0057495F">
        <w:rPr>
          <w:rStyle w:val="Emphasis"/>
          <w:rFonts w:asciiTheme="minorHAnsi" w:hAnsiTheme="minorHAnsi" w:cstheme="minorHAnsi"/>
          <w:sz w:val="24"/>
        </w:rPr>
        <w:t>nological disruption</w:t>
      </w:r>
      <w:r w:rsidRPr="0057495F">
        <w:rPr>
          <w:rStyle w:val="StyleUnderline"/>
          <w:rFonts w:asciiTheme="minorHAnsi" w:hAnsiTheme="minorHAnsi" w:cstheme="minorHAnsi"/>
        </w:rPr>
        <w:t xml:space="preserve">. </w:t>
      </w:r>
      <w:r w:rsidRPr="00732E59">
        <w:rPr>
          <w:rStyle w:val="StyleUnderline"/>
          <w:rFonts w:asciiTheme="minorHAnsi" w:hAnsiTheme="minorHAnsi" w:cstheme="minorHAnsi"/>
          <w:highlight w:val="green"/>
        </w:rPr>
        <w:t>You cannot build a wall against nuclear winter or</w:t>
      </w:r>
      <w:r w:rsidRPr="0057495F">
        <w:rPr>
          <w:rStyle w:val="StyleUnderline"/>
          <w:rFonts w:asciiTheme="minorHAnsi" w:hAnsiTheme="minorHAnsi" w:cstheme="minorHAnsi"/>
        </w:rPr>
        <w:t xml:space="preserve"> against global </w:t>
      </w:r>
      <w:r w:rsidRPr="00732E59">
        <w:rPr>
          <w:rStyle w:val="StyleUnderline"/>
          <w:rFonts w:asciiTheme="minorHAnsi" w:hAnsiTheme="minorHAnsi" w:cstheme="minorHAnsi"/>
          <w:highlight w:val="green"/>
        </w:rPr>
        <w:t>warming</w:t>
      </w:r>
      <w:r w:rsidRPr="0057495F">
        <w:rPr>
          <w:rStyle w:val="StyleUnderline"/>
          <w:rFonts w:asciiTheme="minorHAnsi" w:hAnsiTheme="minorHAnsi" w:cstheme="minorHAnsi"/>
        </w:rPr>
        <w:t>, and no nation can regulate</w:t>
      </w:r>
      <w:r w:rsidRPr="0057495F">
        <w:rPr>
          <w:rFonts w:asciiTheme="minorHAnsi" w:hAnsiTheme="minorHAnsi" w:cstheme="minorHAnsi"/>
          <w:sz w:val="14"/>
        </w:rPr>
        <w:t xml:space="preserve"> artificial intelligence (</w:t>
      </w:r>
      <w:r w:rsidRPr="0057495F">
        <w:rPr>
          <w:rStyle w:val="StyleUnderline"/>
          <w:rFonts w:asciiTheme="minorHAnsi" w:hAnsiTheme="minorHAnsi" w:cstheme="minorHAnsi"/>
        </w:rPr>
        <w:t>AI) or bioengineering single-handedly</w:t>
      </w:r>
      <w:r w:rsidRPr="0057495F">
        <w:rPr>
          <w:rFonts w:asciiTheme="minorHAnsi" w:hAnsiTheme="minorHAnsi" w:cstheme="minorHAnsi"/>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r>
        <w:rPr>
          <w:rFonts w:asciiTheme="minorHAnsi" w:hAnsiTheme="minorHAnsi" w:cstheme="minorHAnsi"/>
          <w:sz w:val="14"/>
        </w:rPr>
        <w:t xml:space="preserve"> </w:t>
      </w:r>
      <w:r w:rsidRPr="00732E59">
        <w:rPr>
          <w:rStyle w:val="StyleUnderline"/>
          <w:rFonts w:asciiTheme="minorHAnsi" w:hAnsiTheme="minorHAnsi" w:cstheme="minorHAnsi"/>
          <w:highlight w:val="green"/>
        </w:rPr>
        <w:t xml:space="preserve">An </w:t>
      </w:r>
      <w:r w:rsidRPr="00732E59">
        <w:rPr>
          <w:rStyle w:val="Emphasis"/>
          <w:rFonts w:asciiTheme="minorHAnsi" w:hAnsiTheme="minorHAnsi" w:cstheme="minorHAnsi"/>
          <w:highlight w:val="green"/>
        </w:rPr>
        <w:t>AI</w:t>
      </w:r>
      <w:r w:rsidRPr="0057495F">
        <w:rPr>
          <w:rStyle w:val="Emphasis"/>
          <w:rFonts w:asciiTheme="minorHAnsi" w:hAnsiTheme="minorHAnsi" w:cstheme="minorHAnsi"/>
        </w:rPr>
        <w:t xml:space="preserve"> arms race</w:t>
      </w:r>
      <w:r w:rsidRPr="0057495F">
        <w:rPr>
          <w:rStyle w:val="StyleUnderline"/>
          <w:rFonts w:asciiTheme="minorHAnsi" w:hAnsiTheme="minorHAnsi" w:cstheme="minorHAnsi"/>
        </w:rPr>
        <w:t xml:space="preserve"> </w:t>
      </w:r>
      <w:r w:rsidRPr="00732E59">
        <w:rPr>
          <w:rStyle w:val="StyleUnderline"/>
          <w:rFonts w:asciiTheme="minorHAnsi" w:hAnsiTheme="minorHAnsi" w:cstheme="minorHAnsi"/>
          <w:highlight w:val="green"/>
        </w:rPr>
        <w:t>or</w:t>
      </w:r>
      <w:r w:rsidRPr="0057495F">
        <w:rPr>
          <w:rStyle w:val="StyleUnderline"/>
          <w:rFonts w:asciiTheme="minorHAnsi" w:hAnsiTheme="minorHAnsi" w:cstheme="minorHAnsi"/>
        </w:rPr>
        <w:t xml:space="preserve"> </w:t>
      </w:r>
      <w:proofErr w:type="gramStart"/>
      <w:r w:rsidRPr="0057495F">
        <w:rPr>
          <w:rStyle w:val="StyleUnderline"/>
          <w:rFonts w:asciiTheme="minorHAnsi" w:hAnsiTheme="minorHAnsi" w:cstheme="minorHAnsi"/>
        </w:rPr>
        <w:t xml:space="preserve">a </w:t>
      </w:r>
      <w:r w:rsidRPr="00732E59">
        <w:rPr>
          <w:rStyle w:val="Emphasis"/>
          <w:rFonts w:asciiTheme="minorHAnsi" w:hAnsiTheme="minorHAnsi" w:cstheme="minorHAnsi"/>
          <w:highlight w:val="green"/>
        </w:rPr>
        <w:t>biotech</w:t>
      </w:r>
      <w:r w:rsidRPr="0057495F">
        <w:rPr>
          <w:rStyle w:val="Emphasis"/>
          <w:rFonts w:asciiTheme="minorHAnsi" w:hAnsiTheme="minorHAnsi" w:cstheme="minorHAnsi"/>
        </w:rPr>
        <w:t xml:space="preserve">nological </w:t>
      </w:r>
      <w:r w:rsidRPr="00732E59">
        <w:rPr>
          <w:rStyle w:val="Emphasis"/>
          <w:rFonts w:asciiTheme="minorHAnsi" w:hAnsiTheme="minorHAnsi" w:cstheme="minorHAnsi"/>
          <w:highlight w:val="green"/>
        </w:rPr>
        <w:t>arms</w:t>
      </w:r>
      <w:proofErr w:type="gramEnd"/>
      <w:r w:rsidRPr="00732E59">
        <w:rPr>
          <w:rStyle w:val="Emphasis"/>
          <w:rFonts w:asciiTheme="minorHAnsi" w:hAnsiTheme="minorHAnsi" w:cstheme="minorHAnsi"/>
          <w:highlight w:val="green"/>
        </w:rPr>
        <w:t xml:space="preserve"> race</w:t>
      </w:r>
      <w:r w:rsidRPr="0057495F">
        <w:rPr>
          <w:rFonts w:asciiTheme="minorHAnsi" w:hAnsiTheme="minorHAnsi" w:cstheme="minorHAnsi"/>
          <w:sz w:val="14"/>
        </w:rPr>
        <w:t xml:space="preserve"> almost </w:t>
      </w:r>
      <w:r w:rsidRPr="00732E59">
        <w:rPr>
          <w:rStyle w:val="Emphasis"/>
          <w:rFonts w:asciiTheme="minorHAnsi" w:hAnsiTheme="minorHAnsi" w:cstheme="minorHAnsi"/>
          <w:highlight w:val="green"/>
        </w:rPr>
        <w:t>guarantees</w:t>
      </w:r>
      <w:r w:rsidRPr="0057495F">
        <w:rPr>
          <w:rStyle w:val="Emphasis"/>
          <w:rFonts w:asciiTheme="minorHAnsi" w:hAnsiTheme="minorHAnsi" w:cstheme="minorHAnsi"/>
        </w:rPr>
        <w:t xml:space="preserve"> the worst outcome</w:t>
      </w:r>
      <w:r w:rsidRPr="0057495F">
        <w:rPr>
          <w:rStyle w:val="StyleUnderline"/>
          <w:rFonts w:asciiTheme="minorHAnsi" w:hAnsiTheme="minorHAnsi" w:cstheme="minorHAnsi"/>
        </w:rPr>
        <w:t xml:space="preserve">. </w:t>
      </w:r>
      <w:r w:rsidRPr="00732E59">
        <w:rPr>
          <w:rStyle w:val="StyleUnderline"/>
          <w:rFonts w:asciiTheme="minorHAnsi" w:hAnsiTheme="minorHAnsi" w:cstheme="minorHAnsi"/>
          <w:highlight w:val="green"/>
        </w:rPr>
        <w:t>Whoever wins</w:t>
      </w:r>
      <w:r w:rsidRPr="0057495F">
        <w:rPr>
          <w:rFonts w:asciiTheme="minorHAnsi" w:hAnsiTheme="minorHAnsi" w:cstheme="minorHAnsi"/>
          <w:sz w:val="14"/>
        </w:rPr>
        <w:t xml:space="preserve"> the arms race, </w:t>
      </w:r>
      <w:r w:rsidRPr="0057495F">
        <w:rPr>
          <w:rStyle w:val="Emphasis"/>
          <w:rFonts w:asciiTheme="minorHAnsi" w:hAnsiTheme="minorHAnsi" w:cstheme="minorHAnsi"/>
          <w:sz w:val="24"/>
        </w:rPr>
        <w:t xml:space="preserve">the </w:t>
      </w:r>
      <w:r w:rsidRPr="00732E59">
        <w:rPr>
          <w:rStyle w:val="Emphasis"/>
          <w:rFonts w:asciiTheme="minorHAnsi" w:hAnsiTheme="minorHAnsi" w:cstheme="minorHAnsi"/>
          <w:sz w:val="24"/>
          <w:highlight w:val="green"/>
        </w:rPr>
        <w:t>loser will</w:t>
      </w:r>
      <w:r w:rsidRPr="0057495F">
        <w:rPr>
          <w:rStyle w:val="Emphasis"/>
          <w:rFonts w:asciiTheme="minorHAnsi" w:hAnsiTheme="minorHAnsi" w:cstheme="minorHAnsi"/>
          <w:sz w:val="24"/>
        </w:rPr>
        <w:t xml:space="preserve"> likely </w:t>
      </w:r>
      <w:r w:rsidRPr="00732E59">
        <w:rPr>
          <w:rStyle w:val="Emphasis"/>
          <w:rFonts w:asciiTheme="minorHAnsi" w:hAnsiTheme="minorHAnsi" w:cstheme="minorHAnsi"/>
          <w:sz w:val="24"/>
          <w:highlight w:val="green"/>
        </w:rPr>
        <w:t xml:space="preserve">be </w:t>
      </w:r>
      <w:r w:rsidRPr="0057495F">
        <w:rPr>
          <w:rStyle w:val="Emphasis"/>
          <w:rFonts w:asciiTheme="minorHAnsi" w:hAnsiTheme="minorHAnsi" w:cstheme="minorHAnsi"/>
          <w:sz w:val="24"/>
        </w:rPr>
        <w:t xml:space="preserve">humanity </w:t>
      </w:r>
      <w:r w:rsidRPr="00732E59">
        <w:rPr>
          <w:rStyle w:val="Emphasis"/>
          <w:rFonts w:asciiTheme="minorHAnsi" w:hAnsiTheme="minorHAnsi" w:cstheme="minorHAnsi"/>
          <w:sz w:val="24"/>
          <w:highlight w:val="green"/>
        </w:rPr>
        <w:t>itself</w:t>
      </w:r>
      <w:r w:rsidRPr="0057495F">
        <w:rPr>
          <w:rFonts w:asciiTheme="minorHAnsi" w:hAnsiTheme="minorHAnsi" w:cstheme="minorHAnsi"/>
          <w:sz w:val="14"/>
        </w:rPr>
        <w:t xml:space="preserve">. For in an arms race, </w:t>
      </w:r>
      <w:r w:rsidRPr="0057495F">
        <w:rPr>
          <w:rStyle w:val="StyleUnderline"/>
          <w:rFonts w:asciiTheme="minorHAnsi" w:hAnsiTheme="minorHAnsi" w:cstheme="minorHAnsi"/>
        </w:rPr>
        <w:t xml:space="preserve">all </w:t>
      </w:r>
      <w:r w:rsidRPr="00732E59">
        <w:rPr>
          <w:rStyle w:val="StyleUnderline"/>
          <w:rFonts w:asciiTheme="minorHAnsi" w:hAnsiTheme="minorHAnsi" w:cstheme="minorHAnsi"/>
          <w:highlight w:val="green"/>
        </w:rPr>
        <w:t>reg</w:t>
      </w:r>
      <w:r w:rsidRPr="0057495F">
        <w:rPr>
          <w:rStyle w:val="StyleUnderline"/>
          <w:rFonts w:asciiTheme="minorHAnsi" w:hAnsiTheme="minorHAnsi" w:cstheme="minorHAnsi"/>
        </w:rPr>
        <w:t>ulation</w:t>
      </w:r>
      <w:r w:rsidRPr="00732E59">
        <w:rPr>
          <w:rStyle w:val="StyleUnderline"/>
          <w:rFonts w:asciiTheme="minorHAnsi" w:hAnsiTheme="minorHAnsi" w:cstheme="minorHAnsi"/>
          <w:highlight w:val="green"/>
        </w:rPr>
        <w:t>s will collapse</w:t>
      </w:r>
      <w:r w:rsidRPr="0057495F">
        <w:rPr>
          <w:rFonts w:asciiTheme="minorHAnsi" w:hAnsiTheme="minorHAnsi" w:cstheme="minorHAnsi"/>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57495F">
        <w:rPr>
          <w:rFonts w:asciiTheme="minorHAnsi" w:hAnsiTheme="minorHAnsi" w:cstheme="minorHAnsi"/>
          <w:sz w:val="14"/>
        </w:rPr>
        <w:t>So</w:t>
      </w:r>
      <w:proofErr w:type="gramEnd"/>
      <w:r w:rsidRPr="0057495F">
        <w:rPr>
          <w:rFonts w:asciiTheme="minorHAnsi" w:hAnsiTheme="minorHAnsi" w:cstheme="minorHAnsi"/>
          <w:sz w:val="14"/>
        </w:rPr>
        <w:t xml:space="preserve"> we must do it before them.”</w:t>
      </w:r>
      <w:r>
        <w:rPr>
          <w:rFonts w:asciiTheme="minorHAnsi" w:hAnsiTheme="minorHAnsi" w:cstheme="minorHAnsi"/>
          <w:sz w:val="14"/>
        </w:rPr>
        <w:t xml:space="preserve"> </w:t>
      </w:r>
      <w:r w:rsidRPr="0057495F">
        <w:rPr>
          <w:rFonts w:asciiTheme="minorHAnsi" w:hAnsiTheme="minorHAnsi" w:cstheme="minorHAnsi"/>
          <w:sz w:val="14"/>
        </w:rPr>
        <w:t xml:space="preserve">Similarly, </w:t>
      </w:r>
      <w:r w:rsidRPr="00732E59">
        <w:rPr>
          <w:rStyle w:val="StyleUnderline"/>
          <w:rFonts w:asciiTheme="minorHAnsi" w:hAnsiTheme="minorHAnsi" w:cstheme="minorHAnsi"/>
          <w:highlight w:val="green"/>
        </w:rPr>
        <w:t>consider</w:t>
      </w:r>
      <w:r w:rsidRPr="0057495F">
        <w:rPr>
          <w:rStyle w:val="StyleUnderline"/>
          <w:rFonts w:asciiTheme="minorHAnsi" w:hAnsiTheme="minorHAnsi" w:cstheme="minorHAnsi"/>
        </w:rPr>
        <w:t xml:space="preserve"> developing </w:t>
      </w:r>
      <w:r w:rsidRPr="00732E59">
        <w:rPr>
          <w:rStyle w:val="StyleUnderline"/>
          <w:rFonts w:asciiTheme="minorHAnsi" w:hAnsiTheme="minorHAnsi" w:cstheme="minorHAnsi"/>
          <w:highlight w:val="green"/>
        </w:rPr>
        <w:t>autonomous-weapon systems</w:t>
      </w:r>
      <w:r w:rsidRPr="0057495F">
        <w:rPr>
          <w:rFonts w:asciiTheme="minorHAnsi" w:hAnsiTheme="minorHAnsi" w:cstheme="minorHAnsi"/>
          <w:sz w:val="14"/>
        </w:rPr>
        <w:t xml:space="preserve">, that can decide for themselves whether to shoot and kill people. Again, </w:t>
      </w:r>
      <w:r w:rsidRPr="0057495F">
        <w:rPr>
          <w:rStyle w:val="StyleUnderline"/>
          <w:rFonts w:asciiTheme="minorHAnsi" w:hAnsiTheme="minorHAnsi" w:cstheme="minorHAnsi"/>
        </w:rPr>
        <w:t>every country will say: “This</w:t>
      </w:r>
      <w:r w:rsidRPr="0057495F">
        <w:rPr>
          <w:rFonts w:asciiTheme="minorHAnsi" w:hAnsiTheme="minorHAnsi" w:cstheme="minorHAnsi"/>
          <w:sz w:val="14"/>
        </w:rPr>
        <w:t xml:space="preserve"> is a very dangerous technology, and it </w:t>
      </w:r>
      <w:r w:rsidRPr="0057495F">
        <w:rPr>
          <w:rStyle w:val="StyleUnderline"/>
          <w:rFonts w:asciiTheme="minorHAnsi" w:hAnsiTheme="minorHAnsi" w:cstheme="minorHAnsi"/>
        </w:rPr>
        <w:t>should be regulated</w:t>
      </w:r>
      <w:r w:rsidRPr="0057495F">
        <w:rPr>
          <w:rFonts w:asciiTheme="minorHAnsi" w:hAnsiTheme="minorHAnsi" w:cstheme="minorHAnsi"/>
          <w:sz w:val="14"/>
        </w:rPr>
        <w:t xml:space="preserve"> carefully. </w:t>
      </w:r>
      <w:r w:rsidRPr="0057495F">
        <w:rPr>
          <w:rStyle w:val="StyleUnderline"/>
          <w:rFonts w:asciiTheme="minorHAnsi" w:hAnsiTheme="minorHAnsi" w:cstheme="minorHAnsi"/>
        </w:rPr>
        <w:t>But we don’t trust our rivals to regulate it, so we must develop it first</w:t>
      </w:r>
      <w:r w:rsidRPr="0057495F">
        <w:rPr>
          <w:rFonts w:asciiTheme="minorHAnsi" w:hAnsiTheme="minorHAnsi" w:cstheme="minorHAnsi"/>
          <w:sz w:val="14"/>
        </w:rPr>
        <w:t>”.</w:t>
      </w:r>
      <w:r>
        <w:rPr>
          <w:rFonts w:asciiTheme="minorHAnsi" w:hAnsiTheme="minorHAnsi" w:cstheme="minorHAnsi"/>
          <w:sz w:val="14"/>
        </w:rPr>
        <w:t xml:space="preserve"> </w:t>
      </w:r>
      <w:r w:rsidRPr="0057495F">
        <w:rPr>
          <w:rStyle w:val="StyleUnderline"/>
          <w:rFonts w:asciiTheme="minorHAnsi" w:hAnsiTheme="minorHAnsi" w:cstheme="minorHAnsi"/>
        </w:rPr>
        <w:t xml:space="preserve">The </w:t>
      </w:r>
      <w:r w:rsidRPr="00732E59">
        <w:rPr>
          <w:rStyle w:val="Emphasis"/>
          <w:rFonts w:asciiTheme="minorHAnsi" w:hAnsiTheme="minorHAnsi" w:cstheme="minorHAnsi"/>
          <w:highlight w:val="green"/>
        </w:rPr>
        <w:t>only thing</w:t>
      </w:r>
      <w:r w:rsidRPr="00732E59">
        <w:rPr>
          <w:rStyle w:val="StyleUnderline"/>
          <w:rFonts w:asciiTheme="minorHAnsi" w:hAnsiTheme="minorHAnsi" w:cstheme="minorHAnsi"/>
          <w:highlight w:val="green"/>
        </w:rPr>
        <w:t xml:space="preserve"> that can prevent</w:t>
      </w:r>
      <w:r w:rsidRPr="0057495F">
        <w:rPr>
          <w:rFonts w:asciiTheme="minorHAnsi" w:hAnsiTheme="minorHAnsi" w:cstheme="minorHAnsi"/>
          <w:sz w:val="14"/>
        </w:rPr>
        <w:t xml:space="preserve"> such </w:t>
      </w:r>
      <w:r w:rsidRPr="0057495F">
        <w:rPr>
          <w:rStyle w:val="StyleUnderline"/>
          <w:rFonts w:asciiTheme="minorHAnsi" w:hAnsiTheme="minorHAnsi" w:cstheme="minorHAnsi"/>
        </w:rPr>
        <w:t xml:space="preserve">destructive </w:t>
      </w:r>
      <w:r w:rsidRPr="00732E59">
        <w:rPr>
          <w:rStyle w:val="StyleUnderline"/>
          <w:rFonts w:asciiTheme="minorHAnsi" w:hAnsiTheme="minorHAnsi" w:cstheme="minorHAnsi"/>
          <w:highlight w:val="green"/>
        </w:rPr>
        <w:t xml:space="preserve">arms races is </w:t>
      </w:r>
      <w:r w:rsidRPr="00732E59">
        <w:rPr>
          <w:rStyle w:val="Emphasis"/>
          <w:rFonts w:asciiTheme="minorHAnsi" w:hAnsiTheme="minorHAnsi" w:cstheme="minorHAnsi"/>
          <w:highlight w:val="green"/>
        </w:rPr>
        <w:t>greater trust</w:t>
      </w:r>
      <w:r w:rsidRPr="0057495F">
        <w:rPr>
          <w:rStyle w:val="Emphasis"/>
          <w:rFonts w:asciiTheme="minorHAnsi" w:hAnsiTheme="minorHAnsi" w:cstheme="minorHAnsi"/>
        </w:rPr>
        <w:t xml:space="preserve"> between countries</w:t>
      </w:r>
      <w:r w:rsidRPr="0057495F">
        <w:rPr>
          <w:rFonts w:asciiTheme="minorHAnsi" w:hAnsiTheme="minorHAnsi" w:cstheme="minorHAnsi"/>
          <w:sz w:val="14"/>
        </w:rPr>
        <w:t xml:space="preserve">. </w:t>
      </w:r>
      <w:r w:rsidRPr="00732E59">
        <w:rPr>
          <w:rStyle w:val="StyleUnderline"/>
          <w:rFonts w:asciiTheme="minorHAnsi" w:hAnsiTheme="minorHAnsi" w:cstheme="minorHAnsi"/>
          <w:highlight w:val="green"/>
        </w:rPr>
        <w:t xml:space="preserve">This is </w:t>
      </w:r>
      <w:r w:rsidRPr="00732E59">
        <w:rPr>
          <w:rStyle w:val="Emphasis"/>
          <w:rFonts w:asciiTheme="minorHAnsi" w:hAnsiTheme="minorHAnsi" w:cstheme="minorHAnsi"/>
          <w:highlight w:val="green"/>
        </w:rPr>
        <w:t>not</w:t>
      </w:r>
      <w:r w:rsidRPr="0057495F">
        <w:rPr>
          <w:rStyle w:val="Emphasis"/>
          <w:rFonts w:asciiTheme="minorHAnsi" w:hAnsiTheme="minorHAnsi" w:cstheme="minorHAnsi"/>
        </w:rPr>
        <w:t xml:space="preserve"> an </w:t>
      </w:r>
      <w:r w:rsidRPr="00732E59">
        <w:rPr>
          <w:rStyle w:val="Emphasis"/>
          <w:rFonts w:asciiTheme="minorHAnsi" w:hAnsiTheme="minorHAnsi" w:cstheme="minorHAnsi"/>
          <w:highlight w:val="green"/>
        </w:rPr>
        <w:t>impossible</w:t>
      </w:r>
      <w:r w:rsidRPr="0057495F">
        <w:rPr>
          <w:rStyle w:val="Emphasis"/>
          <w:rFonts w:asciiTheme="minorHAnsi" w:hAnsiTheme="minorHAnsi" w:cstheme="minorHAnsi"/>
        </w:rPr>
        <w:t xml:space="preserve"> mission</w:t>
      </w:r>
      <w:r w:rsidRPr="0057495F">
        <w:rPr>
          <w:rFonts w:asciiTheme="minorHAnsi" w:hAnsiTheme="minorHAnsi" w:cstheme="minorHAnsi"/>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57495F">
        <w:rPr>
          <w:rStyle w:val="StyleUnderline"/>
          <w:rFonts w:asciiTheme="minorHAnsi" w:hAnsiTheme="minorHAnsi" w:cstheme="minorHAnsi"/>
        </w:rPr>
        <w:t>We need to build such trust globally</w:t>
      </w:r>
      <w:r w:rsidRPr="0057495F">
        <w:rPr>
          <w:rFonts w:asciiTheme="minorHAnsi" w:hAnsiTheme="minorHAnsi" w:cstheme="minorHAnsi"/>
          <w:sz w:val="14"/>
        </w:rPr>
        <w:t>. We need to reach a point when Americans and Chinese can trust one another like the French and Germans.</w:t>
      </w:r>
      <w:r>
        <w:rPr>
          <w:rFonts w:asciiTheme="minorHAnsi" w:hAnsiTheme="minorHAnsi" w:cstheme="minorHAnsi"/>
          <w:sz w:val="14"/>
        </w:rPr>
        <w:t xml:space="preserve"> </w:t>
      </w:r>
      <w:r w:rsidRPr="0057495F">
        <w:rPr>
          <w:rFonts w:asciiTheme="minorHAnsi" w:hAnsiTheme="minorHAnsi" w:cstheme="minorHAnsi"/>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57495F">
        <w:rPr>
          <w:rStyle w:val="StyleUnderline"/>
          <w:rFonts w:asciiTheme="minorHAnsi" w:hAnsiTheme="minorHAnsi" w:cstheme="minorHAnsi"/>
        </w:rPr>
        <w:t>Unless we find solutions on a global level to the disruptions caused by AI, entire countries might collapse, and the resulting chaos</w:t>
      </w:r>
      <w:r w:rsidRPr="0057495F">
        <w:rPr>
          <w:rFonts w:asciiTheme="minorHAnsi" w:hAnsiTheme="minorHAnsi" w:cstheme="minorHAnsi"/>
          <w:sz w:val="14"/>
        </w:rPr>
        <w:t xml:space="preserve">, violence and waves of immigration </w:t>
      </w:r>
      <w:r w:rsidRPr="0057495F">
        <w:rPr>
          <w:rStyle w:val="StyleUnderline"/>
          <w:rFonts w:asciiTheme="minorHAnsi" w:hAnsiTheme="minorHAnsi" w:cstheme="minorHAnsi"/>
        </w:rPr>
        <w:t xml:space="preserve">will </w:t>
      </w:r>
      <w:proofErr w:type="spellStart"/>
      <w:r w:rsidRPr="0057495F">
        <w:rPr>
          <w:rStyle w:val="Emphasis"/>
          <w:rFonts w:asciiTheme="minorHAnsi" w:hAnsiTheme="minorHAnsi" w:cstheme="minorHAnsi"/>
        </w:rPr>
        <w:t>destabilise</w:t>
      </w:r>
      <w:proofErr w:type="spellEnd"/>
      <w:r w:rsidRPr="0057495F">
        <w:rPr>
          <w:rStyle w:val="Emphasis"/>
          <w:rFonts w:asciiTheme="minorHAnsi" w:hAnsiTheme="minorHAnsi" w:cstheme="minorHAnsi"/>
        </w:rPr>
        <w:t xml:space="preserve"> the entire world</w:t>
      </w:r>
      <w:r w:rsidRPr="0057495F">
        <w:rPr>
          <w:rFonts w:asciiTheme="minorHAnsi" w:hAnsiTheme="minorHAnsi" w:cstheme="minorHAnsi"/>
          <w:sz w:val="14"/>
        </w:rPr>
        <w:t>.</w:t>
      </w:r>
      <w:r>
        <w:rPr>
          <w:rFonts w:asciiTheme="minorHAnsi" w:hAnsiTheme="minorHAnsi" w:cstheme="minorHAnsi"/>
          <w:sz w:val="14"/>
        </w:rPr>
        <w:t xml:space="preserve"> </w:t>
      </w:r>
      <w:r w:rsidRPr="0057495F">
        <w:rPr>
          <w:rFonts w:asciiTheme="minorHAnsi" w:hAnsiTheme="minorHAnsi" w:cstheme="minorHAnsi"/>
          <w:sz w:val="14"/>
        </w:rPr>
        <w:t xml:space="preserve">This is the proper perspective to look at recent developments such as Brexit. </w:t>
      </w:r>
      <w:proofErr w:type="gramStart"/>
      <w:r w:rsidRPr="0057495F">
        <w:rPr>
          <w:rFonts w:asciiTheme="minorHAnsi" w:hAnsiTheme="minorHAnsi" w:cstheme="minorHAnsi"/>
          <w:sz w:val="14"/>
        </w:rPr>
        <w:t>In itself, Brexit</w:t>
      </w:r>
      <w:proofErr w:type="gramEnd"/>
      <w:r w:rsidRPr="0057495F">
        <w:rPr>
          <w:rFonts w:asciiTheme="minorHAnsi" w:hAnsiTheme="minorHAnsi" w:cstheme="minorHAnsi"/>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57495F">
        <w:rPr>
          <w:rFonts w:asciiTheme="minorHAnsi" w:hAnsiTheme="minorHAnsi" w:cstheme="minorHAnsi"/>
          <w:sz w:val="14"/>
        </w:rPr>
        <w:t>all of</w:t>
      </w:r>
      <w:proofErr w:type="gramEnd"/>
      <w:r w:rsidRPr="0057495F">
        <w:rPr>
          <w:rFonts w:asciiTheme="minorHAnsi" w:hAnsiTheme="minorHAnsi" w:cstheme="minorHAnsi"/>
          <w:sz w:val="14"/>
        </w:rPr>
        <w:t xml:space="preserve"> these problems. Every minute that Britain and the EU spend on Brexit is one less minute they spend on preventing climate change and on regulating AI.</w:t>
      </w:r>
      <w:r>
        <w:rPr>
          <w:rFonts w:asciiTheme="minorHAnsi" w:hAnsiTheme="minorHAnsi" w:cstheme="minorHAnsi"/>
          <w:sz w:val="14"/>
        </w:rPr>
        <w:t xml:space="preserve"> </w:t>
      </w:r>
      <w:r w:rsidRPr="0057495F">
        <w:rPr>
          <w:rFonts w:asciiTheme="minorHAnsi" w:hAnsiTheme="minorHAnsi" w:cstheme="minorHAnsi"/>
          <w:sz w:val="14"/>
        </w:rPr>
        <w:t xml:space="preserve">In order </w:t>
      </w:r>
      <w:r w:rsidRPr="00732E59">
        <w:rPr>
          <w:rStyle w:val="Emphasis"/>
          <w:rFonts w:asciiTheme="minorHAnsi" w:hAnsiTheme="minorHAnsi" w:cstheme="minorHAnsi"/>
          <w:highlight w:val="green"/>
        </w:rPr>
        <w:t>to survive</w:t>
      </w:r>
      <w:r w:rsidRPr="0057495F">
        <w:rPr>
          <w:rFonts w:asciiTheme="minorHAnsi" w:hAnsiTheme="minorHAnsi" w:cstheme="minorHAnsi"/>
          <w:sz w:val="14"/>
        </w:rPr>
        <w:t xml:space="preserve"> and flourish </w:t>
      </w:r>
      <w:r w:rsidRPr="0057495F">
        <w:rPr>
          <w:rStyle w:val="StyleUnderline"/>
          <w:rFonts w:asciiTheme="minorHAnsi" w:hAnsiTheme="minorHAnsi" w:cstheme="minorHAnsi"/>
        </w:rPr>
        <w:t xml:space="preserve">in the 21st century, </w:t>
      </w:r>
      <w:r w:rsidRPr="00732E59">
        <w:rPr>
          <w:rStyle w:val="StyleUnderline"/>
          <w:rFonts w:asciiTheme="minorHAnsi" w:hAnsiTheme="minorHAnsi" w:cstheme="minorHAnsi"/>
          <w:highlight w:val="green"/>
        </w:rPr>
        <w:t>humankind needs</w:t>
      </w:r>
      <w:r w:rsidRPr="0057495F">
        <w:rPr>
          <w:rStyle w:val="StyleUnderline"/>
          <w:rFonts w:asciiTheme="minorHAnsi" w:hAnsiTheme="minorHAnsi" w:cstheme="minorHAnsi"/>
        </w:rPr>
        <w:t xml:space="preserve"> </w:t>
      </w:r>
      <w:r w:rsidRPr="0057495F">
        <w:rPr>
          <w:rStyle w:val="Emphasis"/>
          <w:rFonts w:asciiTheme="minorHAnsi" w:hAnsiTheme="minorHAnsi" w:cstheme="minorHAnsi"/>
        </w:rPr>
        <w:t xml:space="preserve">effective </w:t>
      </w:r>
      <w:r w:rsidRPr="00732E59">
        <w:rPr>
          <w:rStyle w:val="Emphasis"/>
          <w:rFonts w:asciiTheme="minorHAnsi" w:hAnsiTheme="minorHAnsi" w:cstheme="minorHAnsi"/>
          <w:highlight w:val="green"/>
        </w:rPr>
        <w:t>global coop</w:t>
      </w:r>
      <w:r w:rsidRPr="0057495F">
        <w:rPr>
          <w:rStyle w:val="Emphasis"/>
          <w:rFonts w:asciiTheme="minorHAnsi" w:hAnsiTheme="minorHAnsi" w:cstheme="minorHAnsi"/>
        </w:rPr>
        <w:t>eration</w:t>
      </w:r>
      <w:r w:rsidRPr="0057495F">
        <w:rPr>
          <w:rFonts w:asciiTheme="minorHAnsi" w:hAnsiTheme="minorHAnsi" w:cstheme="minorHAnsi"/>
          <w:sz w:val="14"/>
        </w:rPr>
        <w:t xml:space="preserve">, and so </w:t>
      </w:r>
      <w:proofErr w:type="gramStart"/>
      <w:r w:rsidRPr="0057495F">
        <w:rPr>
          <w:rFonts w:asciiTheme="minorHAnsi" w:hAnsiTheme="minorHAnsi" w:cstheme="minorHAnsi"/>
          <w:sz w:val="14"/>
        </w:rPr>
        <w:t>far</w:t>
      </w:r>
      <w:proofErr w:type="gramEnd"/>
      <w:r w:rsidRPr="0057495F">
        <w:rPr>
          <w:rFonts w:asciiTheme="minorHAnsi" w:hAnsiTheme="minorHAnsi" w:cstheme="minorHAnsi"/>
          <w:sz w:val="14"/>
        </w:rPr>
        <w:t xml:space="preserve"> </w:t>
      </w:r>
      <w:r w:rsidRPr="0057495F">
        <w:rPr>
          <w:rStyle w:val="StyleUnderline"/>
          <w:rFonts w:asciiTheme="minorHAnsi" w:hAnsiTheme="minorHAnsi" w:cstheme="minorHAnsi"/>
        </w:rPr>
        <w:t xml:space="preserve">the </w:t>
      </w:r>
      <w:r w:rsidRPr="00732E59">
        <w:rPr>
          <w:rStyle w:val="Emphasis"/>
          <w:rFonts w:asciiTheme="minorHAnsi" w:hAnsiTheme="minorHAnsi" w:cstheme="minorHAnsi"/>
          <w:highlight w:val="green"/>
        </w:rPr>
        <w:t>only viable blueprint</w:t>
      </w:r>
      <w:r w:rsidRPr="0057495F">
        <w:rPr>
          <w:rStyle w:val="StyleUnderline"/>
          <w:rFonts w:asciiTheme="minorHAnsi" w:hAnsiTheme="minorHAnsi" w:cstheme="minorHAnsi"/>
        </w:rPr>
        <w:t xml:space="preserve"> for such cooperation </w:t>
      </w:r>
      <w:r w:rsidRPr="00732E59">
        <w:rPr>
          <w:rStyle w:val="StyleUnderline"/>
          <w:rFonts w:asciiTheme="minorHAnsi" w:hAnsiTheme="minorHAnsi" w:cstheme="minorHAnsi"/>
          <w:highlight w:val="green"/>
        </w:rPr>
        <w:t>is</w:t>
      </w:r>
      <w:r w:rsidRPr="0057495F">
        <w:rPr>
          <w:rStyle w:val="StyleUnderline"/>
          <w:rFonts w:asciiTheme="minorHAnsi" w:hAnsiTheme="minorHAnsi" w:cstheme="minorHAnsi"/>
        </w:rPr>
        <w:t xml:space="preserve"> offered by </w:t>
      </w:r>
      <w:r w:rsidRPr="00732E59">
        <w:rPr>
          <w:rStyle w:val="Emphasis"/>
          <w:rFonts w:asciiTheme="minorHAnsi" w:hAnsiTheme="minorHAnsi" w:cstheme="minorHAnsi"/>
          <w:highlight w:val="green"/>
        </w:rPr>
        <w:t>liberalism</w:t>
      </w:r>
      <w:r w:rsidRPr="0057495F">
        <w:rPr>
          <w:rStyle w:val="StyleUnderline"/>
          <w:rFonts w:asciiTheme="minorHAnsi" w:hAnsiTheme="minorHAnsi" w:cstheme="minorHAnsi"/>
        </w:rPr>
        <w:t>. Nevertheless, governments all over the world are undermining the foundations of the liberal order</w:t>
      </w:r>
      <w:r w:rsidRPr="0057495F">
        <w:rPr>
          <w:rFonts w:asciiTheme="minorHAnsi" w:hAnsiTheme="minorHAnsi" w:cstheme="minorHAnsi"/>
          <w:sz w:val="14"/>
        </w:rPr>
        <w:t xml:space="preserve">, and the world is turning into a network of fortresses. </w:t>
      </w:r>
      <w:r w:rsidRPr="0057495F">
        <w:rPr>
          <w:rStyle w:val="StyleUnderline"/>
          <w:rFonts w:asciiTheme="minorHAnsi" w:hAnsiTheme="minorHAnsi" w:cstheme="minorHAnsi"/>
        </w:rPr>
        <w:t>The first to feel the impact are the weakest members of humanity</w:t>
      </w:r>
      <w:r w:rsidRPr="0057495F">
        <w:rPr>
          <w:rFonts w:asciiTheme="minorHAnsi" w:hAnsiTheme="minorHAnsi" w:cstheme="minorHAnsi"/>
          <w:sz w:val="14"/>
        </w:rPr>
        <w:t xml:space="preserve">, who find themselves without any fortress willing to protect them: refugees, illegal migrants, persecuted minorities. </w:t>
      </w:r>
      <w:r w:rsidRPr="0057495F">
        <w:rPr>
          <w:rStyle w:val="StyleUnderline"/>
          <w:rFonts w:asciiTheme="minorHAnsi" w:hAnsiTheme="minorHAnsi" w:cstheme="minorHAnsi"/>
        </w:rPr>
        <w:t xml:space="preserve">But </w:t>
      </w:r>
      <w:r w:rsidRPr="00732E59">
        <w:rPr>
          <w:rStyle w:val="StyleUnderline"/>
          <w:rFonts w:asciiTheme="minorHAnsi" w:hAnsiTheme="minorHAnsi" w:cstheme="minorHAnsi"/>
          <w:highlight w:val="green"/>
        </w:rPr>
        <w:t>if</w:t>
      </w:r>
      <w:r w:rsidRPr="0057495F">
        <w:rPr>
          <w:rStyle w:val="StyleUnderline"/>
          <w:rFonts w:asciiTheme="minorHAnsi" w:hAnsiTheme="minorHAnsi" w:cstheme="minorHAnsi"/>
        </w:rPr>
        <w:t xml:space="preserve"> the </w:t>
      </w:r>
      <w:r w:rsidRPr="00732E59">
        <w:rPr>
          <w:rStyle w:val="StyleUnderline"/>
          <w:rFonts w:asciiTheme="minorHAnsi" w:hAnsiTheme="minorHAnsi" w:cstheme="minorHAnsi"/>
          <w:highlight w:val="green"/>
        </w:rPr>
        <w:t>walls keep rising</w:t>
      </w:r>
      <w:r w:rsidRPr="0057495F">
        <w:rPr>
          <w:rFonts w:asciiTheme="minorHAnsi" w:hAnsiTheme="minorHAnsi" w:cstheme="minorHAnsi"/>
          <w:sz w:val="14"/>
        </w:rPr>
        <w:t xml:space="preserve">, eventually </w:t>
      </w:r>
      <w:r w:rsidRPr="0057495F">
        <w:rPr>
          <w:rStyle w:val="Emphasis"/>
          <w:rFonts w:asciiTheme="minorHAnsi" w:hAnsiTheme="minorHAnsi" w:cstheme="minorHAnsi"/>
        </w:rPr>
        <w:t xml:space="preserve">the </w:t>
      </w:r>
      <w:r w:rsidRPr="00732E59">
        <w:rPr>
          <w:rStyle w:val="Emphasis"/>
          <w:rFonts w:asciiTheme="minorHAnsi" w:hAnsiTheme="minorHAnsi" w:cstheme="minorHAnsi"/>
          <w:highlight w:val="green"/>
        </w:rPr>
        <w:t xml:space="preserve">whole </w:t>
      </w:r>
      <w:r w:rsidRPr="0057495F">
        <w:rPr>
          <w:rStyle w:val="Emphasis"/>
          <w:rFonts w:asciiTheme="minorHAnsi" w:hAnsiTheme="minorHAnsi" w:cstheme="minorHAnsi"/>
        </w:rPr>
        <w:t xml:space="preserve">of </w:t>
      </w:r>
      <w:r w:rsidRPr="00732E59">
        <w:rPr>
          <w:rStyle w:val="Emphasis"/>
          <w:rFonts w:asciiTheme="minorHAnsi" w:hAnsiTheme="minorHAnsi" w:cstheme="minorHAnsi"/>
          <w:highlight w:val="green"/>
        </w:rPr>
        <w:t xml:space="preserve">humankind will </w:t>
      </w:r>
      <w:r w:rsidRPr="0057495F">
        <w:rPr>
          <w:rStyle w:val="Emphasis"/>
          <w:rFonts w:asciiTheme="minorHAnsi" w:hAnsiTheme="minorHAnsi" w:cstheme="minorHAnsi"/>
        </w:rPr>
        <w:t xml:space="preserve">feel the </w:t>
      </w:r>
      <w:r w:rsidRPr="00732E59">
        <w:rPr>
          <w:rStyle w:val="Emphasis"/>
          <w:rFonts w:asciiTheme="minorHAnsi" w:hAnsiTheme="minorHAnsi" w:cstheme="minorHAnsi"/>
          <w:highlight w:val="green"/>
        </w:rPr>
        <w:t>squeeze</w:t>
      </w:r>
      <w:r w:rsidRPr="0057495F">
        <w:rPr>
          <w:rFonts w:asciiTheme="minorHAnsi" w:hAnsiTheme="minorHAnsi" w:cstheme="minorHAnsi"/>
          <w:sz w:val="14"/>
        </w:rPr>
        <w:t>.</w:t>
      </w:r>
    </w:p>
    <w:p w14:paraId="000C3FBD" w14:textId="77777777" w:rsidR="00BD6371" w:rsidRDefault="00BD6371" w:rsidP="00BD6371">
      <w:pPr>
        <w:pStyle w:val="Heading2"/>
      </w:pPr>
      <w:r>
        <w:t>OFF</w:t>
      </w:r>
    </w:p>
    <w:p w14:paraId="70F5E9E2" w14:textId="77777777" w:rsidR="00BD6371" w:rsidRDefault="00BD6371" w:rsidP="00BD6371">
      <w:pPr>
        <w:pStyle w:val="Heading3"/>
      </w:pPr>
      <w:r>
        <w:t>1NC---Econ DA</w:t>
      </w:r>
    </w:p>
    <w:p w14:paraId="251A7419" w14:textId="77777777" w:rsidR="00BD6371" w:rsidRDefault="00BD6371" w:rsidP="00BD6371">
      <w:pPr>
        <w:pStyle w:val="Heading4"/>
      </w:pPr>
      <w:r>
        <w:t xml:space="preserve">Long term econ collapse is </w:t>
      </w:r>
      <w:r w:rsidRPr="00ED4278">
        <w:rPr>
          <w:u w:val="single"/>
        </w:rPr>
        <w:t>coming</w:t>
      </w:r>
      <w:r>
        <w:t xml:space="preserve">. </w:t>
      </w:r>
    </w:p>
    <w:p w14:paraId="02E4A10D" w14:textId="77777777" w:rsidR="00BD6371" w:rsidRPr="009B5826" w:rsidRDefault="00BD6371" w:rsidP="00BD6371">
      <w:r w:rsidRPr="009B5826">
        <w:rPr>
          <w:rStyle w:val="Style13ptBold"/>
        </w:rPr>
        <w:t>Conerly</w:t>
      </w:r>
      <w:r>
        <w:rPr>
          <w:rStyle w:val="Style13ptBold"/>
        </w:rPr>
        <w:t xml:space="preserve"> 11-2 </w:t>
      </w:r>
      <w:r w:rsidRPr="009B5826">
        <w:rPr>
          <w:rStyle w:val="Style13ptBold"/>
          <w:b w:val="0"/>
          <w:sz w:val="18"/>
          <w:szCs w:val="14"/>
        </w:rPr>
        <w:t>(</w:t>
      </w:r>
      <w:r w:rsidRPr="009B5826">
        <w:rPr>
          <w:sz w:val="18"/>
          <w:szCs w:val="18"/>
        </w:rPr>
        <w:t>, B., 2021. No Recession In 2022—But Watch Out In 2023. [online] Forbes. Available at: &lt;https://www.forbes.com/sites/billconerly/2021/11/02/no-recession-in-2022-but-watch-out-in-2023/?sh=5e3b27d33555&gt; [Accessed 24 December 2021] Dr. Bill Conerly connects the dots between the economy and business decisions. He has the unique combination of a Ph.D. in economics from Duke University and over 30 years’ experience helping companies adapt to changing economic conditions. He was formerly Senior Vice President at a major bank and held positions in economics and corporate planning at two Fortune 500 corporations. Dr. Conerly has earned the Chartered Financial Analyst designation.)-</w:t>
      </w:r>
      <w:proofErr w:type="spellStart"/>
      <w:r w:rsidRPr="009B5826">
        <w:rPr>
          <w:sz w:val="18"/>
          <w:szCs w:val="18"/>
        </w:rPr>
        <w:t>rahulpenu</w:t>
      </w:r>
      <w:proofErr w:type="spellEnd"/>
    </w:p>
    <w:p w14:paraId="18032B85" w14:textId="77777777" w:rsidR="00BD6371" w:rsidRPr="00CF2707" w:rsidRDefault="00BD6371" w:rsidP="00BD6371">
      <w:pPr>
        <w:rPr>
          <w:sz w:val="16"/>
          <w:szCs w:val="16"/>
        </w:rPr>
      </w:pPr>
      <w:r w:rsidRPr="00CF2707">
        <w:rPr>
          <w:sz w:val="16"/>
          <w:szCs w:val="16"/>
        </w:rPr>
        <w:t>No Recession In 2022—But Watch Out In 2023</w:t>
      </w:r>
    </w:p>
    <w:p w14:paraId="4CA93ED9" w14:textId="77777777" w:rsidR="00BD6371" w:rsidRPr="00CF2707" w:rsidRDefault="00BD6371" w:rsidP="00BD6371">
      <w:pPr>
        <w:rPr>
          <w:sz w:val="16"/>
        </w:rPr>
      </w:pPr>
      <w:r w:rsidRPr="00CF2707">
        <w:rPr>
          <w:sz w:val="16"/>
        </w:rPr>
        <w:t xml:space="preserve">A </w:t>
      </w:r>
      <w:r w:rsidRPr="00732E59">
        <w:rPr>
          <w:b/>
          <w:bCs/>
          <w:highlight w:val="green"/>
          <w:u w:val="single"/>
        </w:rPr>
        <w:t>recession</w:t>
      </w:r>
      <w:r w:rsidRPr="00732E59">
        <w:rPr>
          <w:highlight w:val="green"/>
          <w:u w:val="single"/>
        </w:rPr>
        <w:t xml:space="preserve"> </w:t>
      </w:r>
      <w:r w:rsidRPr="00732E59">
        <w:rPr>
          <w:b/>
          <w:bCs/>
          <w:highlight w:val="green"/>
          <w:u w:val="single"/>
        </w:rPr>
        <w:t>will</w:t>
      </w:r>
      <w:r w:rsidRPr="00732E59">
        <w:rPr>
          <w:highlight w:val="green"/>
          <w:u w:val="single"/>
        </w:rPr>
        <w:t xml:space="preserve"> </w:t>
      </w:r>
      <w:r w:rsidRPr="00732E59">
        <w:rPr>
          <w:b/>
          <w:bCs/>
          <w:highlight w:val="green"/>
          <w:u w:val="single"/>
        </w:rPr>
        <w:t>come</w:t>
      </w:r>
      <w:r w:rsidRPr="00CF2707">
        <w:rPr>
          <w:u w:val="single"/>
        </w:rPr>
        <w:t xml:space="preserve"> to the U</w:t>
      </w:r>
      <w:r w:rsidRPr="00CF2707">
        <w:rPr>
          <w:sz w:val="16"/>
        </w:rPr>
        <w:t xml:space="preserve">nited </w:t>
      </w:r>
      <w:r w:rsidRPr="00CF2707">
        <w:rPr>
          <w:u w:val="single"/>
        </w:rPr>
        <w:t>S</w:t>
      </w:r>
      <w:r w:rsidRPr="00CF2707">
        <w:rPr>
          <w:sz w:val="16"/>
        </w:rPr>
        <w:t xml:space="preserve">tates </w:t>
      </w:r>
      <w:r w:rsidRPr="00CF2707">
        <w:rPr>
          <w:u w:val="single"/>
        </w:rPr>
        <w:t>economy</w:t>
      </w:r>
      <w:r w:rsidRPr="00CF2707">
        <w:rPr>
          <w:sz w:val="16"/>
        </w:rPr>
        <w:t xml:space="preserve">, but </w:t>
      </w:r>
      <w:r w:rsidRPr="00CF2707">
        <w:rPr>
          <w:u w:val="single"/>
        </w:rPr>
        <w:t>not in 2022</w:t>
      </w:r>
      <w:r w:rsidRPr="00CF2707">
        <w:rPr>
          <w:sz w:val="16"/>
        </w:rPr>
        <w:t xml:space="preserve">. Federal Reserve policy will lead to more business cycles, which many businesses are not well prepared for. The downturn won’t come in </w:t>
      </w:r>
      <w:proofErr w:type="gramStart"/>
      <w:r w:rsidRPr="00CF2707">
        <w:rPr>
          <w:sz w:val="16"/>
        </w:rPr>
        <w:t>2022, but</w:t>
      </w:r>
      <w:proofErr w:type="gramEnd"/>
      <w:r w:rsidRPr="00CF2707">
        <w:rPr>
          <w:sz w:val="16"/>
        </w:rPr>
        <w:t xml:space="preserve"> </w:t>
      </w:r>
      <w:r w:rsidRPr="00CF2707">
        <w:rPr>
          <w:u w:val="single"/>
        </w:rPr>
        <w:t xml:space="preserve">could </w:t>
      </w:r>
      <w:r w:rsidRPr="00732E59">
        <w:rPr>
          <w:highlight w:val="green"/>
          <w:u w:val="single"/>
        </w:rPr>
        <w:t>arrive as early as</w:t>
      </w:r>
      <w:r w:rsidRPr="00CF2707">
        <w:rPr>
          <w:u w:val="single"/>
        </w:rPr>
        <w:t xml:space="preserve"> 20</w:t>
      </w:r>
      <w:r w:rsidRPr="00732E59">
        <w:rPr>
          <w:highlight w:val="green"/>
          <w:u w:val="single"/>
        </w:rPr>
        <w:t>23</w:t>
      </w:r>
      <w:r w:rsidRPr="00CF2707">
        <w:rPr>
          <w:sz w:val="16"/>
        </w:rPr>
        <w:t xml:space="preserve">. If the Fed avoids recession in 2023, then look for a </w:t>
      </w:r>
      <w:r w:rsidRPr="00732E59">
        <w:rPr>
          <w:highlight w:val="green"/>
          <w:u w:val="single"/>
        </w:rPr>
        <w:t>more severe</w:t>
      </w:r>
      <w:r w:rsidRPr="00CF2707">
        <w:rPr>
          <w:u w:val="single"/>
        </w:rPr>
        <w:t xml:space="preserve"> slump </w:t>
      </w:r>
      <w:r w:rsidRPr="00732E59">
        <w:rPr>
          <w:highlight w:val="green"/>
          <w:u w:val="single"/>
        </w:rPr>
        <w:t>in</w:t>
      </w:r>
      <w:r w:rsidRPr="00CF2707">
        <w:rPr>
          <w:u w:val="single"/>
        </w:rPr>
        <w:t xml:space="preserve"> 20</w:t>
      </w:r>
      <w:r w:rsidRPr="00732E59">
        <w:rPr>
          <w:highlight w:val="green"/>
          <w:u w:val="single"/>
        </w:rPr>
        <w:t>24</w:t>
      </w:r>
      <w:r w:rsidRPr="00CF2707">
        <w:rPr>
          <w:u w:val="single"/>
        </w:rPr>
        <w:t xml:space="preserve"> or 20</w:t>
      </w:r>
      <w:r w:rsidRPr="00732E59">
        <w:rPr>
          <w:highlight w:val="green"/>
          <w:u w:val="single"/>
        </w:rPr>
        <w:t>25</w:t>
      </w:r>
      <w:r w:rsidRPr="00CF2707">
        <w:rPr>
          <w:u w:val="single"/>
        </w:rPr>
        <w:t>.</w:t>
      </w:r>
    </w:p>
    <w:p w14:paraId="13DCD7C9" w14:textId="77777777" w:rsidR="00BD6371" w:rsidRPr="006D4A92" w:rsidRDefault="00BD6371" w:rsidP="00BD6371">
      <w:pPr>
        <w:rPr>
          <w:sz w:val="16"/>
        </w:rPr>
      </w:pPr>
      <w:r w:rsidRPr="006D4A92">
        <w:rPr>
          <w:sz w:val="16"/>
        </w:rPr>
        <w:t xml:space="preserve">Recessions usually come from demand weakness, but </w:t>
      </w:r>
      <w:r w:rsidRPr="00732E59">
        <w:rPr>
          <w:b/>
          <w:bCs/>
          <w:highlight w:val="green"/>
          <w:u w:val="single"/>
        </w:rPr>
        <w:t>supply</w:t>
      </w:r>
      <w:r w:rsidRPr="00732E59">
        <w:rPr>
          <w:highlight w:val="green"/>
          <w:u w:val="single"/>
        </w:rPr>
        <w:t xml:space="preserve"> </w:t>
      </w:r>
      <w:r w:rsidRPr="00732E59">
        <w:rPr>
          <w:b/>
          <w:bCs/>
          <w:highlight w:val="green"/>
          <w:u w:val="single"/>
        </w:rPr>
        <w:t>problems</w:t>
      </w:r>
      <w:r w:rsidRPr="006D4A92">
        <w:rPr>
          <w:u w:val="single"/>
        </w:rPr>
        <w:t xml:space="preserve"> can also </w:t>
      </w:r>
      <w:r w:rsidRPr="00732E59">
        <w:rPr>
          <w:highlight w:val="green"/>
          <w:u w:val="single"/>
        </w:rPr>
        <w:t>trigger</w:t>
      </w:r>
      <w:r w:rsidRPr="006D4A92">
        <w:rPr>
          <w:u w:val="single"/>
        </w:rPr>
        <w:t xml:space="preserve"> a </w:t>
      </w:r>
      <w:r w:rsidRPr="00732E59">
        <w:rPr>
          <w:highlight w:val="green"/>
          <w:u w:val="single"/>
        </w:rPr>
        <w:t>downturn</w:t>
      </w:r>
      <w:r w:rsidRPr="006D4A92">
        <w:rPr>
          <w:sz w:val="16"/>
        </w:rPr>
        <w:t>. In 2022 demand for goods and services will be strong. Consumers have plenty of money, thanks to past earnings, stimulus payments and extra unemployment insurance. They have paid down their credit card balances. Even though they also increased their car loans outstanding as they upgraded their rides, their general condition is good. Employment will increase thanks to the spending, reinforcing the income gains that enable expenditures.</w:t>
      </w:r>
    </w:p>
    <w:p w14:paraId="1A4F0267" w14:textId="77777777" w:rsidR="00BD6371" w:rsidRPr="00794788" w:rsidRDefault="00BD6371" w:rsidP="00BD6371">
      <w:pPr>
        <w:rPr>
          <w:sz w:val="16"/>
          <w:szCs w:val="16"/>
        </w:rPr>
      </w:pPr>
      <w:r w:rsidRPr="00794788">
        <w:rPr>
          <w:sz w:val="16"/>
          <w:szCs w:val="16"/>
        </w:rPr>
        <w:t xml:space="preserve">Businesses, too, have plenty of cash on hand. Not only have profits been good, but the Paycheck Protection Program gave nearly $800 billion to businesses. Companies want to buy computers, </w:t>
      </w:r>
      <w:proofErr w:type="gramStart"/>
      <w:r w:rsidRPr="00794788">
        <w:rPr>
          <w:sz w:val="16"/>
          <w:szCs w:val="16"/>
        </w:rPr>
        <w:t>equipment</w:t>
      </w:r>
      <w:proofErr w:type="gramEnd"/>
      <w:r w:rsidRPr="00794788">
        <w:rPr>
          <w:sz w:val="16"/>
          <w:szCs w:val="16"/>
        </w:rPr>
        <w:t xml:space="preserve"> and machinery to substitute for the workers they cannot find, and this spending will help manufacturers of the equipment.</w:t>
      </w:r>
    </w:p>
    <w:p w14:paraId="641BEEBA" w14:textId="77777777" w:rsidR="00BD6371" w:rsidRPr="00794788" w:rsidRDefault="00BD6371" w:rsidP="00BD6371">
      <w:pPr>
        <w:rPr>
          <w:sz w:val="16"/>
          <w:szCs w:val="16"/>
        </w:rPr>
      </w:pPr>
      <w:r w:rsidRPr="00794788">
        <w:rPr>
          <w:sz w:val="16"/>
          <w:szCs w:val="16"/>
        </w:rPr>
        <w:t>Homebuilders will construct as many homes as they can, though that will be limited by buildable lots, skilled labor and building materials. Non-residential construction will slowly gain ground, especially in warehouse space and suburban offices.</w:t>
      </w:r>
    </w:p>
    <w:p w14:paraId="1EA23016" w14:textId="77777777" w:rsidR="00BD6371" w:rsidRPr="007B53D7" w:rsidRDefault="00BD6371" w:rsidP="00BD6371">
      <w:pPr>
        <w:rPr>
          <w:sz w:val="16"/>
          <w:szCs w:val="16"/>
        </w:rPr>
      </w:pPr>
      <w:r w:rsidRPr="007B53D7">
        <w:rPr>
          <w:sz w:val="16"/>
          <w:szCs w:val="16"/>
        </w:rPr>
        <w:t>The government will spend, not only at the federal level but also among state and local entities. The federal government has no worries about deficits, while state and local governments are flush with federal money.</w:t>
      </w:r>
    </w:p>
    <w:p w14:paraId="4F1B7FA7" w14:textId="77777777" w:rsidR="00BD6371" w:rsidRPr="007B53D7" w:rsidRDefault="00BD6371" w:rsidP="00BD6371">
      <w:pPr>
        <w:rPr>
          <w:sz w:val="16"/>
          <w:szCs w:val="16"/>
        </w:rPr>
      </w:pPr>
      <w:r w:rsidRPr="007B53D7">
        <w:rPr>
          <w:sz w:val="16"/>
          <w:szCs w:val="16"/>
        </w:rPr>
        <w:t>Exports should grow slowly, thanks to improving world economies.</w:t>
      </w:r>
    </w:p>
    <w:p w14:paraId="6CFD0454" w14:textId="77777777" w:rsidR="00BD6371" w:rsidRPr="007B53D7" w:rsidRDefault="00BD6371" w:rsidP="00BD6371">
      <w:pPr>
        <w:rPr>
          <w:sz w:val="16"/>
        </w:rPr>
      </w:pPr>
      <w:r w:rsidRPr="007B53D7">
        <w:rPr>
          <w:sz w:val="16"/>
        </w:rPr>
        <w:t xml:space="preserve">The </w:t>
      </w:r>
      <w:r w:rsidRPr="008512E1">
        <w:rPr>
          <w:b/>
          <w:bCs/>
          <w:u w:val="single"/>
        </w:rPr>
        <w:t>spending</w:t>
      </w:r>
      <w:r w:rsidRPr="007B53D7">
        <w:rPr>
          <w:u w:val="single"/>
        </w:rPr>
        <w:t xml:space="preserve"> side</w:t>
      </w:r>
      <w:r w:rsidRPr="007B53D7">
        <w:rPr>
          <w:sz w:val="16"/>
        </w:rPr>
        <w:t xml:space="preserve"> of the economy </w:t>
      </w:r>
      <w:r w:rsidRPr="007B53D7">
        <w:rPr>
          <w:u w:val="single"/>
        </w:rPr>
        <w:t xml:space="preserve">has </w:t>
      </w:r>
      <w:r w:rsidRPr="008512E1">
        <w:rPr>
          <w:b/>
          <w:bCs/>
          <w:u w:val="single"/>
        </w:rPr>
        <w:t>little</w:t>
      </w:r>
      <w:r w:rsidRPr="007B53D7">
        <w:rPr>
          <w:u w:val="single"/>
        </w:rPr>
        <w:t xml:space="preserve"> </w:t>
      </w:r>
      <w:r w:rsidRPr="008512E1">
        <w:rPr>
          <w:b/>
          <w:bCs/>
          <w:u w:val="single"/>
        </w:rPr>
        <w:t>risk</w:t>
      </w:r>
      <w:r w:rsidRPr="007B53D7">
        <w:rPr>
          <w:sz w:val="16"/>
        </w:rPr>
        <w:t xml:space="preserve"> of recession in 2022, but could supply problems trigger a recession?</w:t>
      </w:r>
    </w:p>
    <w:p w14:paraId="419C027A" w14:textId="77777777" w:rsidR="00BD6371" w:rsidRPr="00FD7922" w:rsidRDefault="00BD6371" w:rsidP="00BD6371">
      <w:pPr>
        <w:rPr>
          <w:sz w:val="16"/>
        </w:rPr>
      </w:pPr>
      <w:r w:rsidRPr="007B53D7">
        <w:rPr>
          <w:u w:val="single"/>
        </w:rPr>
        <w:t>Supply chain problems</w:t>
      </w:r>
      <w:r w:rsidRPr="00FD7922">
        <w:rPr>
          <w:sz w:val="16"/>
        </w:rPr>
        <w:t xml:space="preserve"> can </w:t>
      </w:r>
      <w:r w:rsidRPr="007B53D7">
        <w:rPr>
          <w:u w:val="single"/>
        </w:rPr>
        <w:t>have negative impacts</w:t>
      </w:r>
      <w:r w:rsidRPr="00FD7922">
        <w:rPr>
          <w:sz w:val="16"/>
        </w:rPr>
        <w:t xml:space="preserve"> when factories </w:t>
      </w:r>
      <w:proofErr w:type="gramStart"/>
      <w:r w:rsidRPr="00FD7922">
        <w:rPr>
          <w:sz w:val="16"/>
        </w:rPr>
        <w:t>have to</w:t>
      </w:r>
      <w:proofErr w:type="gramEnd"/>
      <w:r w:rsidRPr="00FD7922">
        <w:rPr>
          <w:sz w:val="16"/>
        </w:rPr>
        <w:t xml:space="preserve"> shut down for lack of parts, as happened in the </w:t>
      </w:r>
      <w:r w:rsidRPr="00732E59">
        <w:rPr>
          <w:b/>
          <w:bCs/>
          <w:highlight w:val="green"/>
          <w:u w:val="single"/>
        </w:rPr>
        <w:t>automobile</w:t>
      </w:r>
      <w:r w:rsidRPr="00FD7922">
        <w:rPr>
          <w:u w:val="single"/>
        </w:rPr>
        <w:t xml:space="preserve"> industry</w:t>
      </w:r>
      <w:r w:rsidRPr="00FD7922">
        <w:rPr>
          <w:sz w:val="16"/>
        </w:rPr>
        <w:t xml:space="preserve">. Recently Ford Europe’s Gunnar Herrmann told CNBC, “It’s not only semiconductors. You find shortages or constraints all over the place,” </w:t>
      </w:r>
      <w:r w:rsidRPr="00FD7922">
        <w:rPr>
          <w:u w:val="single"/>
        </w:rPr>
        <w:t xml:space="preserve">mentioning </w:t>
      </w:r>
      <w:r w:rsidRPr="00732E59">
        <w:rPr>
          <w:b/>
          <w:bCs/>
          <w:highlight w:val="green"/>
          <w:u w:val="single"/>
        </w:rPr>
        <w:t>lithium</w:t>
      </w:r>
      <w:r w:rsidRPr="00FD7922">
        <w:rPr>
          <w:sz w:val="16"/>
        </w:rPr>
        <w:t xml:space="preserve">, </w:t>
      </w:r>
      <w:r w:rsidRPr="00732E59">
        <w:rPr>
          <w:b/>
          <w:bCs/>
          <w:highlight w:val="green"/>
          <w:u w:val="single"/>
        </w:rPr>
        <w:t>plastics</w:t>
      </w:r>
      <w:r w:rsidRPr="00FD7922">
        <w:rPr>
          <w:sz w:val="16"/>
        </w:rPr>
        <w:t xml:space="preserve"> and </w:t>
      </w:r>
      <w:proofErr w:type="gramStart"/>
      <w:r w:rsidRPr="00732E59">
        <w:rPr>
          <w:b/>
          <w:bCs/>
          <w:highlight w:val="green"/>
          <w:u w:val="single"/>
        </w:rPr>
        <w:t>steel</w:t>
      </w:r>
      <w:r w:rsidRPr="00FD7922">
        <w:rPr>
          <w:sz w:val="16"/>
        </w:rPr>
        <w:t xml:space="preserve"> in particular</w:t>
      </w:r>
      <w:proofErr w:type="gramEnd"/>
      <w:r w:rsidRPr="00FD7922">
        <w:rPr>
          <w:sz w:val="16"/>
        </w:rPr>
        <w:t xml:space="preserve">. The automobile industry has laid off workers at multiple plants, mostly for a few weeks, but some long term. When workers are laid off for lack of materials to assemble, then the economy suffers. Most of the shortages under discussion, however, are </w:t>
      </w:r>
      <w:r w:rsidRPr="00732E59">
        <w:rPr>
          <w:b/>
          <w:bCs/>
          <w:highlight w:val="green"/>
          <w:u w:val="single"/>
        </w:rPr>
        <w:t>limiting</w:t>
      </w:r>
      <w:r w:rsidRPr="00732E59">
        <w:rPr>
          <w:highlight w:val="green"/>
          <w:u w:val="single"/>
        </w:rPr>
        <w:t xml:space="preserve"> </w:t>
      </w:r>
      <w:r w:rsidRPr="00732E59">
        <w:rPr>
          <w:b/>
          <w:bCs/>
          <w:highlight w:val="green"/>
          <w:u w:val="single"/>
        </w:rPr>
        <w:t>growth</w:t>
      </w:r>
      <w:r w:rsidRPr="00FD7922">
        <w:rPr>
          <w:u w:val="single"/>
        </w:rPr>
        <w:t xml:space="preserve"> </w:t>
      </w:r>
      <w:r w:rsidRPr="00732E59">
        <w:rPr>
          <w:highlight w:val="green"/>
          <w:u w:val="single"/>
        </w:rPr>
        <w:t>rather</w:t>
      </w:r>
      <w:r w:rsidRPr="00FD7922">
        <w:rPr>
          <w:u w:val="single"/>
        </w:rPr>
        <w:t xml:space="preserve"> </w:t>
      </w:r>
      <w:r w:rsidRPr="00732E59">
        <w:rPr>
          <w:highlight w:val="green"/>
          <w:u w:val="single"/>
        </w:rPr>
        <w:t>than</w:t>
      </w:r>
      <w:r w:rsidRPr="00FD7922">
        <w:rPr>
          <w:u w:val="single"/>
        </w:rPr>
        <w:t xml:space="preserve"> </w:t>
      </w:r>
      <w:r w:rsidRPr="00732E59">
        <w:rPr>
          <w:highlight w:val="green"/>
          <w:u w:val="single"/>
        </w:rPr>
        <w:t>cutting</w:t>
      </w:r>
      <w:r w:rsidRPr="00FD7922">
        <w:rPr>
          <w:u w:val="single"/>
        </w:rPr>
        <w:t xml:space="preserve"> back on current </w:t>
      </w:r>
      <w:r w:rsidRPr="00732E59">
        <w:rPr>
          <w:highlight w:val="green"/>
          <w:u w:val="single"/>
        </w:rPr>
        <w:t>production</w:t>
      </w:r>
      <w:r w:rsidRPr="00FD7922">
        <w:rPr>
          <w:sz w:val="16"/>
        </w:rPr>
        <w:t>.</w:t>
      </w:r>
    </w:p>
    <w:p w14:paraId="1917D4D2" w14:textId="77777777" w:rsidR="00BD6371" w:rsidRPr="00486C17" w:rsidRDefault="00BD6371" w:rsidP="00BD6371">
      <w:pPr>
        <w:rPr>
          <w:sz w:val="16"/>
        </w:rPr>
      </w:pPr>
      <w:proofErr w:type="gramStart"/>
      <w:r w:rsidRPr="00486C17">
        <w:rPr>
          <w:sz w:val="16"/>
        </w:rPr>
        <w:t>So</w:t>
      </w:r>
      <w:proofErr w:type="gramEnd"/>
      <w:r w:rsidRPr="00486C17">
        <w:rPr>
          <w:sz w:val="16"/>
        </w:rPr>
        <w:t xml:space="preserve"> the </w:t>
      </w:r>
      <w:r w:rsidRPr="00486C17">
        <w:rPr>
          <w:u w:val="single"/>
        </w:rPr>
        <w:t>supply challenge</w:t>
      </w:r>
      <w:r w:rsidRPr="00486C17">
        <w:rPr>
          <w:sz w:val="16"/>
        </w:rPr>
        <w:t xml:space="preserve"> we have </w:t>
      </w:r>
      <w:r w:rsidRPr="00486C17">
        <w:rPr>
          <w:u w:val="single"/>
        </w:rPr>
        <w:t>is</w:t>
      </w:r>
      <w:r w:rsidRPr="00486C17">
        <w:rPr>
          <w:sz w:val="16"/>
        </w:rPr>
        <w:t xml:space="preserve"> not an actual reduction in materials available, just </w:t>
      </w:r>
      <w:r w:rsidRPr="00732E59">
        <w:rPr>
          <w:b/>
          <w:bCs/>
          <w:highlight w:val="green"/>
          <w:u w:val="single"/>
        </w:rPr>
        <w:t>insufficient</w:t>
      </w:r>
      <w:r w:rsidRPr="00732E59">
        <w:rPr>
          <w:highlight w:val="green"/>
          <w:u w:val="single"/>
        </w:rPr>
        <w:t xml:space="preserve"> </w:t>
      </w:r>
      <w:r w:rsidRPr="00732E59">
        <w:rPr>
          <w:b/>
          <w:bCs/>
          <w:highlight w:val="green"/>
          <w:u w:val="single"/>
        </w:rPr>
        <w:t>materials</w:t>
      </w:r>
      <w:r w:rsidRPr="00486C17">
        <w:rPr>
          <w:sz w:val="16"/>
        </w:rPr>
        <w:t xml:space="preserve"> </w:t>
      </w:r>
      <w:r w:rsidRPr="00732E59">
        <w:rPr>
          <w:highlight w:val="green"/>
          <w:u w:val="single"/>
        </w:rPr>
        <w:t>to</w:t>
      </w:r>
      <w:r w:rsidRPr="00486C17">
        <w:rPr>
          <w:u w:val="single"/>
        </w:rPr>
        <w:t xml:space="preserve"> </w:t>
      </w:r>
      <w:r w:rsidRPr="00732E59">
        <w:rPr>
          <w:highlight w:val="green"/>
          <w:u w:val="single"/>
        </w:rPr>
        <w:t>meet</w:t>
      </w:r>
      <w:r w:rsidRPr="00486C17">
        <w:rPr>
          <w:u w:val="single"/>
        </w:rPr>
        <w:t xml:space="preserve"> </w:t>
      </w:r>
      <w:r w:rsidRPr="00486C17">
        <w:rPr>
          <w:sz w:val="16"/>
        </w:rPr>
        <w:t xml:space="preserve">the stronger </w:t>
      </w:r>
      <w:r w:rsidRPr="00732E59">
        <w:rPr>
          <w:highlight w:val="green"/>
          <w:u w:val="single"/>
        </w:rPr>
        <w:t>demand</w:t>
      </w:r>
      <w:r w:rsidRPr="00486C17">
        <w:rPr>
          <w:sz w:val="16"/>
        </w:rPr>
        <w:t>. Despite the snarls at the ports of Long Beach and Los Angeles, more inbound containers are hitting the docks than in 2019. Mostly we are seeing supply as a limit on growth rather than a cause of recession.</w:t>
      </w:r>
    </w:p>
    <w:p w14:paraId="424C2F3E" w14:textId="77777777" w:rsidR="00BD6371" w:rsidRPr="00A27FB7" w:rsidRDefault="00BD6371" w:rsidP="00BD6371">
      <w:pPr>
        <w:rPr>
          <w:sz w:val="16"/>
        </w:rPr>
      </w:pPr>
      <w:r w:rsidRPr="00A27FB7">
        <w:rPr>
          <w:sz w:val="16"/>
        </w:rPr>
        <w:t xml:space="preserve">Much of the </w:t>
      </w:r>
      <w:r w:rsidRPr="00486C17">
        <w:rPr>
          <w:u w:val="single"/>
        </w:rPr>
        <w:t xml:space="preserve">supply limitation </w:t>
      </w:r>
      <w:r w:rsidRPr="00732E59">
        <w:rPr>
          <w:highlight w:val="green"/>
          <w:u w:val="single"/>
        </w:rPr>
        <w:t xml:space="preserve">prevents </w:t>
      </w:r>
      <w:proofErr w:type="gramStart"/>
      <w:r w:rsidRPr="00732E59">
        <w:rPr>
          <w:highlight w:val="green"/>
          <w:u w:val="single"/>
        </w:rPr>
        <w:t>growth</w:t>
      </w:r>
      <w:r w:rsidRPr="00A27FB7">
        <w:rPr>
          <w:sz w:val="16"/>
        </w:rPr>
        <w:t>, but</w:t>
      </w:r>
      <w:proofErr w:type="gramEnd"/>
      <w:r w:rsidRPr="00A27FB7">
        <w:rPr>
          <w:sz w:val="16"/>
        </w:rPr>
        <w:t xml:space="preserve"> </w:t>
      </w:r>
      <w:r w:rsidRPr="00486C17">
        <w:rPr>
          <w:u w:val="single"/>
        </w:rPr>
        <w:t>does not push spending downward</w:t>
      </w:r>
      <w:r w:rsidRPr="00A27FB7">
        <w:rPr>
          <w:sz w:val="16"/>
        </w:rPr>
        <w:t>. Businesses are cutting back on variety. A shirt in a particular size may only be available in a few colors, not 16. That is unfortunate, and may discourage a few shoppers, but for the most part we’ll still be buying goods.</w:t>
      </w:r>
    </w:p>
    <w:p w14:paraId="7FBD24C7" w14:textId="77777777" w:rsidR="00BD6371" w:rsidRPr="005D6476" w:rsidRDefault="00BD6371" w:rsidP="00BD6371">
      <w:pPr>
        <w:rPr>
          <w:sz w:val="16"/>
        </w:rPr>
      </w:pPr>
      <w:r w:rsidRPr="00732E59">
        <w:rPr>
          <w:b/>
          <w:bCs/>
          <w:highlight w:val="green"/>
          <w:u w:val="single"/>
        </w:rPr>
        <w:t>Job</w:t>
      </w:r>
      <w:r w:rsidRPr="00732E59">
        <w:rPr>
          <w:highlight w:val="green"/>
          <w:u w:val="single"/>
        </w:rPr>
        <w:t xml:space="preserve"> </w:t>
      </w:r>
      <w:r w:rsidRPr="00732E59">
        <w:rPr>
          <w:b/>
          <w:bCs/>
          <w:highlight w:val="green"/>
          <w:u w:val="single"/>
        </w:rPr>
        <w:t>losses</w:t>
      </w:r>
      <w:r w:rsidRPr="00A27FB7">
        <w:rPr>
          <w:u w:val="single"/>
        </w:rPr>
        <w:t xml:space="preserve"> from</w:t>
      </w:r>
      <w:r w:rsidRPr="005D6476">
        <w:rPr>
          <w:sz w:val="16"/>
        </w:rPr>
        <w:t xml:space="preserve"> vaccine mandate </w:t>
      </w:r>
      <w:r w:rsidRPr="00A27FB7">
        <w:rPr>
          <w:u w:val="single"/>
        </w:rPr>
        <w:t>layoffs</w:t>
      </w:r>
      <w:r w:rsidRPr="005D6476">
        <w:rPr>
          <w:sz w:val="16"/>
        </w:rPr>
        <w:t xml:space="preserve"> could </w:t>
      </w:r>
      <w:r w:rsidRPr="00732E59">
        <w:rPr>
          <w:highlight w:val="green"/>
          <w:u w:val="single"/>
        </w:rPr>
        <w:t>push</w:t>
      </w:r>
      <w:r w:rsidRPr="00A27FB7">
        <w:rPr>
          <w:u w:val="single"/>
        </w:rPr>
        <w:t xml:space="preserve"> the </w:t>
      </w:r>
      <w:r w:rsidRPr="00732E59">
        <w:rPr>
          <w:highlight w:val="green"/>
          <w:u w:val="single"/>
        </w:rPr>
        <w:t>econ</w:t>
      </w:r>
      <w:r w:rsidRPr="00A27FB7">
        <w:rPr>
          <w:u w:val="single"/>
        </w:rPr>
        <w:t xml:space="preserve">omy </w:t>
      </w:r>
      <w:r w:rsidRPr="00732E59">
        <w:rPr>
          <w:highlight w:val="green"/>
          <w:u w:val="single"/>
        </w:rPr>
        <w:t>toward</w:t>
      </w:r>
      <w:r w:rsidRPr="00A27FB7">
        <w:rPr>
          <w:u w:val="single"/>
        </w:rPr>
        <w:t xml:space="preserve"> </w:t>
      </w:r>
      <w:r w:rsidRPr="00732E59">
        <w:rPr>
          <w:highlight w:val="green"/>
          <w:u w:val="single"/>
        </w:rPr>
        <w:t>recession</w:t>
      </w:r>
      <w:r w:rsidRPr="005D6476">
        <w:rPr>
          <w:sz w:val="16"/>
        </w:rPr>
        <w:t xml:space="preserve">, given that 31% of people over age 18 are not fully vaccinated. The various mandates cover about 100 million workers. Some of those 31 million unvaccinated workers subject to mandates will get their shots, but others certainly won’t. In the worst of the pandemic recession, the country lost 22 million jobs. </w:t>
      </w:r>
      <w:r w:rsidRPr="005D6476">
        <w:rPr>
          <w:u w:val="single"/>
        </w:rPr>
        <w:t>Losing 31 million jobs because of vaccine mandates</w:t>
      </w:r>
      <w:r w:rsidRPr="005D6476">
        <w:rPr>
          <w:sz w:val="16"/>
        </w:rPr>
        <w:t>—</w:t>
      </w:r>
      <w:r w:rsidRPr="005D6476">
        <w:rPr>
          <w:u w:val="single"/>
        </w:rPr>
        <w:t>or even half</w:t>
      </w:r>
      <w:r w:rsidRPr="005D6476">
        <w:rPr>
          <w:sz w:val="16"/>
        </w:rPr>
        <w:t xml:space="preserve"> that number—</w:t>
      </w:r>
      <w:r w:rsidRPr="005D6476">
        <w:rPr>
          <w:u w:val="single"/>
        </w:rPr>
        <w:t>would be disastrous</w:t>
      </w:r>
      <w:r w:rsidRPr="005D6476">
        <w:rPr>
          <w:sz w:val="16"/>
        </w:rPr>
        <w:t xml:space="preserve">. And because it would be disastrous, </w:t>
      </w:r>
      <w:r w:rsidRPr="005D6476">
        <w:rPr>
          <w:u w:val="single"/>
        </w:rPr>
        <w:t>it will not happen</w:t>
      </w:r>
      <w:r w:rsidRPr="005D6476">
        <w:rPr>
          <w:sz w:val="16"/>
        </w:rPr>
        <w:t>. The Biden administration almost certainly will pull back the mandate before accepting such a harsh result rise in unemployment.</w:t>
      </w:r>
    </w:p>
    <w:p w14:paraId="1638DC88" w14:textId="77777777" w:rsidR="00BD6371" w:rsidRPr="009C3026" w:rsidRDefault="00BD6371" w:rsidP="00BD6371">
      <w:pPr>
        <w:rPr>
          <w:sz w:val="16"/>
        </w:rPr>
      </w:pPr>
      <w:r w:rsidRPr="009C3026">
        <w:rPr>
          <w:sz w:val="16"/>
        </w:rPr>
        <w:t xml:space="preserve">Though 2022 is unlikely to host a recession, </w:t>
      </w:r>
      <w:r w:rsidRPr="005D6476">
        <w:rPr>
          <w:u w:val="single"/>
        </w:rPr>
        <w:t>2023</w:t>
      </w:r>
      <w:r w:rsidRPr="009C3026">
        <w:rPr>
          <w:sz w:val="16"/>
        </w:rPr>
        <w:t xml:space="preserve"> and </w:t>
      </w:r>
      <w:r w:rsidRPr="005D6476">
        <w:rPr>
          <w:u w:val="single"/>
        </w:rPr>
        <w:t>2024</w:t>
      </w:r>
      <w:r w:rsidRPr="009C3026">
        <w:rPr>
          <w:sz w:val="16"/>
        </w:rPr>
        <w:t xml:space="preserve"> are </w:t>
      </w:r>
      <w:r w:rsidRPr="00732E59">
        <w:rPr>
          <w:highlight w:val="green"/>
          <w:u w:val="single"/>
        </w:rPr>
        <w:t>extremely risky</w:t>
      </w:r>
      <w:r w:rsidRPr="009C3026">
        <w:rPr>
          <w:sz w:val="16"/>
        </w:rPr>
        <w:t xml:space="preserve">. The Federal Reserve will start tapering its quantitative stimulus soon, and sometime in mid-2022 it will begin </w:t>
      </w:r>
      <w:r w:rsidRPr="00732E59">
        <w:rPr>
          <w:highlight w:val="green"/>
          <w:u w:val="single"/>
        </w:rPr>
        <w:t>raising</w:t>
      </w:r>
      <w:r w:rsidRPr="005D6476">
        <w:rPr>
          <w:u w:val="single"/>
        </w:rPr>
        <w:t xml:space="preserve"> </w:t>
      </w:r>
      <w:r w:rsidRPr="00732E59">
        <w:rPr>
          <w:highlight w:val="green"/>
          <w:u w:val="single"/>
        </w:rPr>
        <w:t>short-term</w:t>
      </w:r>
      <w:r w:rsidRPr="005D6476">
        <w:rPr>
          <w:u w:val="single"/>
        </w:rPr>
        <w:t xml:space="preserve"> </w:t>
      </w:r>
      <w:r w:rsidRPr="00732E59">
        <w:rPr>
          <w:highlight w:val="green"/>
          <w:u w:val="single"/>
        </w:rPr>
        <w:t>interest</w:t>
      </w:r>
      <w:r w:rsidRPr="005D6476">
        <w:rPr>
          <w:u w:val="single"/>
        </w:rPr>
        <w:t xml:space="preserve"> </w:t>
      </w:r>
      <w:r w:rsidRPr="00732E59">
        <w:rPr>
          <w:highlight w:val="green"/>
          <w:u w:val="single"/>
        </w:rPr>
        <w:t>rates</w:t>
      </w:r>
      <w:r w:rsidRPr="009C3026">
        <w:rPr>
          <w:sz w:val="16"/>
        </w:rPr>
        <w:t xml:space="preserve">. The </w:t>
      </w:r>
      <w:r w:rsidRPr="00732E59">
        <w:rPr>
          <w:highlight w:val="green"/>
          <w:u w:val="single"/>
        </w:rPr>
        <w:t>economy</w:t>
      </w:r>
      <w:r w:rsidRPr="005D6476">
        <w:rPr>
          <w:u w:val="single"/>
        </w:rPr>
        <w:t xml:space="preserve"> </w:t>
      </w:r>
      <w:r w:rsidRPr="00732E59">
        <w:rPr>
          <w:highlight w:val="green"/>
          <w:u w:val="single"/>
        </w:rPr>
        <w:t>reacts</w:t>
      </w:r>
      <w:r w:rsidRPr="005D6476">
        <w:rPr>
          <w:u w:val="single"/>
        </w:rPr>
        <w:t xml:space="preserve"> </w:t>
      </w:r>
      <w:r w:rsidRPr="00732E59">
        <w:rPr>
          <w:highlight w:val="green"/>
          <w:u w:val="single"/>
        </w:rPr>
        <w:t>with</w:t>
      </w:r>
      <w:r w:rsidRPr="005D6476">
        <w:rPr>
          <w:u w:val="single"/>
        </w:rPr>
        <w:t xml:space="preserve"> a </w:t>
      </w:r>
      <w:r w:rsidRPr="00732E59">
        <w:rPr>
          <w:b/>
          <w:bCs/>
          <w:highlight w:val="green"/>
          <w:u w:val="single"/>
        </w:rPr>
        <w:t>time</w:t>
      </w:r>
      <w:r w:rsidRPr="00732E59">
        <w:rPr>
          <w:highlight w:val="green"/>
          <w:u w:val="single"/>
        </w:rPr>
        <w:t xml:space="preserve"> </w:t>
      </w:r>
      <w:r w:rsidRPr="00732E59">
        <w:rPr>
          <w:b/>
          <w:bCs/>
          <w:highlight w:val="green"/>
          <w:u w:val="single"/>
        </w:rPr>
        <w:t>lag</w:t>
      </w:r>
      <w:r w:rsidRPr="005D6476">
        <w:rPr>
          <w:u w:val="single"/>
        </w:rPr>
        <w:t xml:space="preserve"> of about one year</w:t>
      </w:r>
      <w:r w:rsidRPr="009C3026">
        <w:rPr>
          <w:sz w:val="16"/>
        </w:rPr>
        <w:t xml:space="preserve">, plus or minus. The </w:t>
      </w:r>
      <w:r w:rsidRPr="00732E59">
        <w:rPr>
          <w:b/>
          <w:bCs/>
          <w:highlight w:val="green"/>
          <w:u w:val="single"/>
        </w:rPr>
        <w:t>greatest</w:t>
      </w:r>
      <w:r w:rsidRPr="00732E59">
        <w:rPr>
          <w:highlight w:val="green"/>
          <w:u w:val="single"/>
        </w:rPr>
        <w:t xml:space="preserve"> </w:t>
      </w:r>
      <w:r w:rsidRPr="00732E59">
        <w:rPr>
          <w:b/>
          <w:bCs/>
          <w:highlight w:val="green"/>
          <w:u w:val="single"/>
        </w:rPr>
        <w:t>risk</w:t>
      </w:r>
      <w:r w:rsidRPr="005D6476">
        <w:rPr>
          <w:u w:val="single"/>
        </w:rPr>
        <w:t xml:space="preserve"> in the near term</w:t>
      </w:r>
      <w:r w:rsidRPr="009C3026">
        <w:rPr>
          <w:sz w:val="16"/>
        </w:rPr>
        <w:t xml:space="preserve"> is that the </w:t>
      </w:r>
      <w:r w:rsidRPr="00732E59">
        <w:rPr>
          <w:highlight w:val="green"/>
          <w:u w:val="single"/>
        </w:rPr>
        <w:t>Fed</w:t>
      </w:r>
      <w:r w:rsidRPr="009C3026">
        <w:rPr>
          <w:sz w:val="16"/>
        </w:rPr>
        <w:t xml:space="preserve"> </w:t>
      </w:r>
      <w:r w:rsidRPr="009C3026">
        <w:rPr>
          <w:u w:val="single"/>
        </w:rPr>
        <w:t>realizes</w:t>
      </w:r>
      <w:r w:rsidRPr="009C3026">
        <w:rPr>
          <w:sz w:val="16"/>
        </w:rPr>
        <w:t xml:space="preserve"> that much of the </w:t>
      </w:r>
      <w:r w:rsidRPr="009C3026">
        <w:rPr>
          <w:u w:val="single"/>
        </w:rPr>
        <w:t>recent inflation</w:t>
      </w:r>
      <w:r w:rsidRPr="009C3026">
        <w:rPr>
          <w:sz w:val="16"/>
        </w:rPr>
        <w:t xml:space="preserve"> is </w:t>
      </w:r>
      <w:r w:rsidRPr="009C3026">
        <w:rPr>
          <w:u w:val="single"/>
        </w:rPr>
        <w:t>long-lasting rather than transitory</w:t>
      </w:r>
      <w:r w:rsidRPr="009C3026">
        <w:rPr>
          <w:sz w:val="16"/>
        </w:rPr>
        <w:t xml:space="preserve">. They will then </w:t>
      </w:r>
      <w:r w:rsidRPr="00732E59">
        <w:rPr>
          <w:highlight w:val="green"/>
          <w:u w:val="single"/>
        </w:rPr>
        <w:t>hit the brakes</w:t>
      </w:r>
      <w:r w:rsidRPr="009C3026">
        <w:rPr>
          <w:sz w:val="16"/>
        </w:rPr>
        <w:t xml:space="preserve">. Because of the time lag, the Fed may decide to stomp down harder on the brakes, </w:t>
      </w:r>
      <w:r w:rsidRPr="00732E59">
        <w:rPr>
          <w:highlight w:val="green"/>
          <w:u w:val="single"/>
        </w:rPr>
        <w:t>triggering</w:t>
      </w:r>
      <w:r w:rsidRPr="009C3026">
        <w:rPr>
          <w:u w:val="single"/>
        </w:rPr>
        <w:t xml:space="preserve"> a </w:t>
      </w:r>
      <w:r w:rsidRPr="00732E59">
        <w:rPr>
          <w:highlight w:val="green"/>
          <w:u w:val="single"/>
        </w:rPr>
        <w:t>recession</w:t>
      </w:r>
      <w:r w:rsidRPr="009C3026">
        <w:rPr>
          <w:sz w:val="16"/>
        </w:rPr>
        <w:t>.</w:t>
      </w:r>
    </w:p>
    <w:p w14:paraId="1E711929" w14:textId="77777777" w:rsidR="00BD6371" w:rsidRPr="004438A1" w:rsidRDefault="00BD6371" w:rsidP="00BD6371">
      <w:pPr>
        <w:rPr>
          <w:sz w:val="16"/>
          <w:szCs w:val="16"/>
        </w:rPr>
      </w:pPr>
      <w:r w:rsidRPr="004438A1">
        <w:rPr>
          <w:sz w:val="16"/>
          <w:szCs w:val="16"/>
        </w:rPr>
        <w:t>If the Fed avoids an over-reaction recession, it risks not bringing inflation down at all. The longer the Fed waits, the more work they will need to do later. We’ll still have massive fiscal stimulus plus the lagged effects of past monetary stimulus. Public anger over inflation will provoke a stronger Fed response by 2025 at the latest, but probably earlier.</w:t>
      </w:r>
    </w:p>
    <w:p w14:paraId="73DF05DE" w14:textId="77777777" w:rsidR="00BD6371" w:rsidRDefault="00BD6371" w:rsidP="00BD6371">
      <w:pPr>
        <w:rPr>
          <w:sz w:val="16"/>
          <w:szCs w:val="16"/>
        </w:rPr>
      </w:pPr>
      <w:r w:rsidRPr="00996A65">
        <w:rPr>
          <w:sz w:val="16"/>
          <w:szCs w:val="16"/>
        </w:rPr>
        <w:t xml:space="preserve">Can a recession be completely avoided in the next few years? Theoretically it’s possible. The Fed would have to tighten at just the right time, in just the right magnitude, then return to neutral at just the right time. It could happen, but the odds are very, very slim. The people at the Fed are smart and knowledgeable, but the task is too difficult for mere mortals. </w:t>
      </w:r>
      <w:proofErr w:type="gramStart"/>
      <w:r w:rsidRPr="00996A65">
        <w:rPr>
          <w:sz w:val="16"/>
          <w:szCs w:val="16"/>
        </w:rPr>
        <w:t>So</w:t>
      </w:r>
      <w:proofErr w:type="gramEnd"/>
      <w:r w:rsidRPr="00996A65">
        <w:rPr>
          <w:sz w:val="16"/>
          <w:szCs w:val="16"/>
        </w:rPr>
        <w:t xml:space="preserve"> businesses should enjoy their gains in 2022 while developing contingency plans to be ready for the nearly-inevitable recession.</w:t>
      </w:r>
    </w:p>
    <w:p w14:paraId="4DF11CE5" w14:textId="77777777" w:rsidR="00BD6371" w:rsidRDefault="00BD6371" w:rsidP="00BD6371">
      <w:pPr>
        <w:rPr>
          <w:sz w:val="16"/>
          <w:szCs w:val="16"/>
        </w:rPr>
      </w:pPr>
    </w:p>
    <w:p w14:paraId="35EE51C9" w14:textId="77777777" w:rsidR="00BD6371" w:rsidRDefault="00BD6371" w:rsidP="00BD6371">
      <w:pPr>
        <w:pStyle w:val="Heading4"/>
      </w:pPr>
      <w:r>
        <w:t xml:space="preserve">Private appropriation saves econ growth and innovation in the long run---the plan flips it and saps resources that spills over. </w:t>
      </w:r>
    </w:p>
    <w:p w14:paraId="12C468A2" w14:textId="77777777" w:rsidR="00BD6371" w:rsidRPr="00F01E2A" w:rsidRDefault="00BD6371" w:rsidP="00BD6371">
      <w:r w:rsidRPr="006515A0">
        <w:rPr>
          <w:rStyle w:val="Style13ptBold"/>
        </w:rPr>
        <w:t>Clark</w:t>
      </w:r>
      <w:r>
        <w:rPr>
          <w:rStyle w:val="Style13ptBold"/>
        </w:rPr>
        <w:t xml:space="preserve"> 20 </w:t>
      </w:r>
      <w:r w:rsidRPr="006515A0">
        <w:rPr>
          <w:rStyle w:val="Style13ptBold"/>
          <w:b w:val="0"/>
          <w:sz w:val="18"/>
          <w:szCs w:val="14"/>
        </w:rPr>
        <w:t>(</w:t>
      </w:r>
      <w:r w:rsidRPr="006515A0">
        <w:rPr>
          <w:sz w:val="18"/>
          <w:szCs w:val="18"/>
        </w:rPr>
        <w:t xml:space="preserve">, S., 2020. Opinion: Space is our new economic frontier. The US can't afford to lose out. [online] CNN. Available at: &lt;https://www.cnn.com/2020/03/02/perspectives/space-economic-frontier/index.html&gt; [Accessed 24 December 2021] Suzanne Clark is president and chief executive officer of the U.S. Chamber of Commerce, a director on two corporate boards, a former business owner, and an entrepreneur at heart. With a global perspective and a fierce commitment to free enterprise, Clark’s experience in the private sector deeply informs her leadership of the U.S. Chamber—the world’s largest business organization representing employers of every size and sector in Washington, D.C., across the country, and around the globe. Clark has led a multiyear effort to strengthen the Chamber’s well-known influence, advocacy, and impact, while modernizing its work and attracting new members from the </w:t>
      </w:r>
      <w:proofErr w:type="gramStart"/>
      <w:r w:rsidRPr="006515A0">
        <w:rPr>
          <w:sz w:val="18"/>
          <w:szCs w:val="18"/>
        </w:rPr>
        <w:t>fastest-growing</w:t>
      </w:r>
      <w:proofErr w:type="gramEnd"/>
      <w:r w:rsidRPr="006515A0">
        <w:rPr>
          <w:sz w:val="18"/>
          <w:szCs w:val="18"/>
        </w:rPr>
        <w:t xml:space="preserve"> and most innovative sectors of the U.S. economy. These efforts to invest in the Chamber’s future proved prescient when the COVID-19 pandemic hit in 2020, enabling the organization to quickly pivot to new ways of working and successfully advocate for businesses </w:t>
      </w:r>
      <w:proofErr w:type="gramStart"/>
      <w:r w:rsidRPr="006515A0">
        <w:rPr>
          <w:sz w:val="18"/>
          <w:szCs w:val="18"/>
        </w:rPr>
        <w:t>in the midst of</w:t>
      </w:r>
      <w:proofErr w:type="gramEnd"/>
      <w:r w:rsidRPr="006515A0">
        <w:rPr>
          <w:sz w:val="18"/>
          <w:szCs w:val="18"/>
        </w:rPr>
        <w:t xml:space="preserve"> the worst economic downturn since the Great Depression. Clark has also helped drive the national conversation on issues central to managing and recovering from the pandemic through the U.S. Chamber Foundation’s Path Forward program. In interviews with dozens of thought leaders and experts such as Dr. Anthony Fauci, former CDC Director Dr. Robert Redfield, Bill and Melinda Gates, Carlyle Group Founder David Rubenstein, and former U.S. Surgeon General Jerome Adams, Path Forward has reached an audience of millions of viewers with practical information, insightful guidance, and forward-looking strategies.)-</w:t>
      </w:r>
      <w:proofErr w:type="spellStart"/>
      <w:r w:rsidRPr="006515A0">
        <w:rPr>
          <w:sz w:val="18"/>
          <w:szCs w:val="18"/>
        </w:rPr>
        <w:t>rahulpenu</w:t>
      </w:r>
      <w:proofErr w:type="spellEnd"/>
    </w:p>
    <w:p w14:paraId="13EED5D0" w14:textId="77777777" w:rsidR="00BD6371" w:rsidRPr="00086F5C" w:rsidRDefault="00BD6371" w:rsidP="00BD6371">
      <w:pPr>
        <w:rPr>
          <w:sz w:val="16"/>
        </w:rPr>
      </w:pPr>
      <w:r w:rsidRPr="00732E59">
        <w:rPr>
          <w:b/>
          <w:bCs/>
          <w:highlight w:val="green"/>
          <w:u w:val="single"/>
        </w:rPr>
        <w:t>Space</w:t>
      </w:r>
      <w:r w:rsidRPr="00732E59">
        <w:rPr>
          <w:highlight w:val="green"/>
          <w:u w:val="single"/>
        </w:rPr>
        <w:t xml:space="preserve"> is</w:t>
      </w:r>
      <w:r w:rsidRPr="00086F5C">
        <w:rPr>
          <w:sz w:val="16"/>
        </w:rPr>
        <w:t xml:space="preserve"> our </w:t>
      </w:r>
      <w:r w:rsidRPr="00732E59">
        <w:rPr>
          <w:b/>
          <w:bCs/>
          <w:highlight w:val="green"/>
          <w:u w:val="single"/>
        </w:rPr>
        <w:t>new</w:t>
      </w:r>
      <w:r w:rsidRPr="00732E59">
        <w:rPr>
          <w:highlight w:val="green"/>
          <w:u w:val="single"/>
        </w:rPr>
        <w:t xml:space="preserve"> economic </w:t>
      </w:r>
      <w:r w:rsidRPr="00732E59">
        <w:rPr>
          <w:b/>
          <w:bCs/>
          <w:highlight w:val="green"/>
          <w:u w:val="single"/>
        </w:rPr>
        <w:t>frontier</w:t>
      </w:r>
      <w:r w:rsidRPr="00086F5C">
        <w:rPr>
          <w:sz w:val="16"/>
        </w:rPr>
        <w:t xml:space="preserve">. The </w:t>
      </w:r>
      <w:r w:rsidRPr="00732E59">
        <w:rPr>
          <w:highlight w:val="green"/>
          <w:u w:val="single"/>
        </w:rPr>
        <w:t>US can't afford to lose out</w:t>
      </w:r>
    </w:p>
    <w:p w14:paraId="4C8D4090" w14:textId="77777777" w:rsidR="00BD6371" w:rsidRPr="00AC1AC8" w:rsidRDefault="00BD6371" w:rsidP="00BD6371">
      <w:pPr>
        <w:rPr>
          <w:sz w:val="16"/>
          <w:szCs w:val="16"/>
        </w:rPr>
      </w:pPr>
      <w:r w:rsidRPr="00AC1AC8">
        <w:rPr>
          <w:sz w:val="16"/>
          <w:szCs w:val="16"/>
        </w:rPr>
        <w:t xml:space="preserve">President Trump's budget, which was released last month, outlines several moonshots that are unlikely to pass a divided Congress. But there's one </w:t>
      </w:r>
      <w:proofErr w:type="gramStart"/>
      <w:r w:rsidRPr="00AC1AC8">
        <w:rPr>
          <w:sz w:val="16"/>
          <w:szCs w:val="16"/>
        </w:rPr>
        <w:t>in particular that</w:t>
      </w:r>
      <w:proofErr w:type="gramEnd"/>
      <w:r w:rsidRPr="00AC1AC8">
        <w:rPr>
          <w:sz w:val="16"/>
          <w:szCs w:val="16"/>
        </w:rPr>
        <w:t xml:space="preserve"> both Republicans and Democrats should support wholeheartedly: the $25.2 billion request to fund NASA, a 12% boost over the prior year.</w:t>
      </w:r>
    </w:p>
    <w:p w14:paraId="61F2B066" w14:textId="77777777" w:rsidR="00BD6371" w:rsidRPr="00AC1AC8" w:rsidRDefault="00BD6371" w:rsidP="00BD6371">
      <w:pPr>
        <w:rPr>
          <w:u w:val="single"/>
        </w:rPr>
      </w:pPr>
      <w:r w:rsidRPr="00AC1AC8">
        <w:rPr>
          <w:sz w:val="16"/>
        </w:rPr>
        <w:t xml:space="preserve">The </w:t>
      </w:r>
      <w:r w:rsidRPr="00732E59">
        <w:rPr>
          <w:b/>
          <w:bCs/>
          <w:highlight w:val="green"/>
          <w:u w:val="single"/>
        </w:rPr>
        <w:t>future</w:t>
      </w:r>
      <w:r w:rsidRPr="00732E59">
        <w:rPr>
          <w:highlight w:val="green"/>
          <w:u w:val="single"/>
        </w:rPr>
        <w:t xml:space="preserve"> </w:t>
      </w:r>
      <w:r w:rsidRPr="00732E59">
        <w:rPr>
          <w:b/>
          <w:bCs/>
          <w:highlight w:val="green"/>
          <w:u w:val="single"/>
        </w:rPr>
        <w:t>of</w:t>
      </w:r>
      <w:r w:rsidRPr="00AC1AC8">
        <w:rPr>
          <w:u w:val="single"/>
        </w:rPr>
        <w:t xml:space="preserve"> our </w:t>
      </w:r>
      <w:r w:rsidRPr="00732E59">
        <w:rPr>
          <w:b/>
          <w:bCs/>
          <w:highlight w:val="green"/>
          <w:u w:val="single"/>
        </w:rPr>
        <w:t>econ</w:t>
      </w:r>
      <w:r w:rsidRPr="00ED4278">
        <w:rPr>
          <w:b/>
          <w:bCs/>
          <w:u w:val="single"/>
        </w:rPr>
        <w:t>omy</w:t>
      </w:r>
      <w:r w:rsidRPr="00AC1AC8">
        <w:rPr>
          <w:u w:val="single"/>
        </w:rPr>
        <w:t xml:space="preserve"> </w:t>
      </w:r>
      <w:r w:rsidRPr="00732E59">
        <w:rPr>
          <w:b/>
          <w:bCs/>
          <w:highlight w:val="green"/>
          <w:u w:val="single"/>
        </w:rPr>
        <w:t>depends</w:t>
      </w:r>
      <w:r w:rsidRPr="00732E59">
        <w:rPr>
          <w:highlight w:val="green"/>
          <w:u w:val="single"/>
        </w:rPr>
        <w:t xml:space="preserve"> </w:t>
      </w:r>
      <w:r w:rsidRPr="00732E59">
        <w:rPr>
          <w:b/>
          <w:bCs/>
          <w:highlight w:val="green"/>
          <w:u w:val="single"/>
        </w:rPr>
        <w:t>on</w:t>
      </w:r>
      <w:r w:rsidRPr="00AC1AC8">
        <w:rPr>
          <w:u w:val="single"/>
        </w:rPr>
        <w:t xml:space="preserve"> the </w:t>
      </w:r>
      <w:r w:rsidRPr="00732E59">
        <w:rPr>
          <w:b/>
          <w:bCs/>
          <w:highlight w:val="green"/>
          <w:u w:val="single"/>
        </w:rPr>
        <w:t>vigorous</w:t>
      </w:r>
      <w:r w:rsidRPr="00732E59">
        <w:rPr>
          <w:highlight w:val="green"/>
          <w:u w:val="single"/>
        </w:rPr>
        <w:t xml:space="preserve"> </w:t>
      </w:r>
      <w:r w:rsidRPr="00732E59">
        <w:rPr>
          <w:b/>
          <w:bCs/>
          <w:highlight w:val="green"/>
          <w:u w:val="single"/>
        </w:rPr>
        <w:t>pursuit</w:t>
      </w:r>
      <w:r w:rsidRPr="00732E59">
        <w:rPr>
          <w:highlight w:val="green"/>
          <w:u w:val="single"/>
        </w:rPr>
        <w:t xml:space="preserve"> </w:t>
      </w:r>
      <w:r w:rsidRPr="00732E59">
        <w:rPr>
          <w:b/>
          <w:bCs/>
          <w:highlight w:val="green"/>
          <w:u w:val="single"/>
        </w:rPr>
        <w:t>of</w:t>
      </w:r>
      <w:r w:rsidRPr="00732E59">
        <w:rPr>
          <w:highlight w:val="green"/>
          <w:u w:val="single"/>
        </w:rPr>
        <w:t xml:space="preserve"> </w:t>
      </w:r>
      <w:r w:rsidRPr="00732E59">
        <w:rPr>
          <w:b/>
          <w:bCs/>
          <w:highlight w:val="green"/>
          <w:u w:val="single"/>
        </w:rPr>
        <w:t>space</w:t>
      </w:r>
      <w:r w:rsidRPr="00AC1AC8">
        <w:rPr>
          <w:u w:val="single"/>
        </w:rPr>
        <w:t xml:space="preserve"> exploration</w:t>
      </w:r>
      <w:r w:rsidRPr="00AC1AC8">
        <w:rPr>
          <w:sz w:val="16"/>
        </w:rPr>
        <w:t xml:space="preserve">. And with NASA leading the way, the </w:t>
      </w:r>
      <w:r w:rsidRPr="00AC1AC8">
        <w:rPr>
          <w:u w:val="single"/>
        </w:rPr>
        <w:t xml:space="preserve">potential for </w:t>
      </w:r>
      <w:r w:rsidRPr="00732E59">
        <w:rPr>
          <w:b/>
          <w:bCs/>
          <w:highlight w:val="green"/>
          <w:u w:val="single"/>
        </w:rPr>
        <w:t>growth</w:t>
      </w:r>
      <w:r w:rsidRPr="00AC1AC8">
        <w:rPr>
          <w:sz w:val="16"/>
        </w:rPr>
        <w:t xml:space="preserve"> — like space itself — </w:t>
      </w:r>
      <w:r w:rsidRPr="00732E59">
        <w:rPr>
          <w:b/>
          <w:bCs/>
          <w:highlight w:val="green"/>
          <w:u w:val="single"/>
        </w:rPr>
        <w:t>has</w:t>
      </w:r>
      <w:r w:rsidRPr="00AC1AC8">
        <w:rPr>
          <w:u w:val="single"/>
        </w:rPr>
        <w:t xml:space="preserve"> </w:t>
      </w:r>
      <w:r w:rsidRPr="00732E59">
        <w:rPr>
          <w:b/>
          <w:bCs/>
          <w:highlight w:val="green"/>
          <w:u w:val="single"/>
        </w:rPr>
        <w:t>no</w:t>
      </w:r>
      <w:r w:rsidRPr="00732E59">
        <w:rPr>
          <w:highlight w:val="green"/>
          <w:u w:val="single"/>
        </w:rPr>
        <w:t xml:space="preserve"> </w:t>
      </w:r>
      <w:r w:rsidRPr="00732E59">
        <w:rPr>
          <w:b/>
          <w:bCs/>
          <w:highlight w:val="green"/>
          <w:u w:val="single"/>
        </w:rPr>
        <w:t>limits</w:t>
      </w:r>
      <w:r w:rsidRPr="00AC1AC8">
        <w:rPr>
          <w:u w:val="single"/>
        </w:rPr>
        <w:t>.</w:t>
      </w:r>
    </w:p>
    <w:p w14:paraId="36661BF6" w14:textId="77777777" w:rsidR="00BD6371" w:rsidRPr="0020655E" w:rsidRDefault="00BD6371" w:rsidP="00BD6371">
      <w:pPr>
        <w:rPr>
          <w:sz w:val="16"/>
          <w:szCs w:val="16"/>
        </w:rPr>
      </w:pPr>
      <w:r w:rsidRPr="0020655E">
        <w:rPr>
          <w:sz w:val="16"/>
          <w:szCs w:val="16"/>
        </w:rPr>
        <w:t>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w:t>
      </w:r>
    </w:p>
    <w:p w14:paraId="064B7D38" w14:textId="77777777" w:rsidR="00BD6371" w:rsidRPr="0020655E" w:rsidRDefault="00BD6371" w:rsidP="00BD6371">
      <w:pPr>
        <w:rPr>
          <w:sz w:val="16"/>
        </w:rPr>
      </w:pPr>
      <w:r w:rsidRPr="00732E59">
        <w:rPr>
          <w:b/>
          <w:bCs/>
          <w:highlight w:val="green"/>
          <w:u w:val="single"/>
        </w:rPr>
        <w:t>Space</w:t>
      </w:r>
      <w:r w:rsidRPr="0020655E">
        <w:rPr>
          <w:u w:val="single"/>
        </w:rPr>
        <w:t xml:space="preserve"> is the </w:t>
      </w:r>
      <w:r w:rsidRPr="00732E59">
        <w:rPr>
          <w:b/>
          <w:bCs/>
          <w:highlight w:val="green"/>
          <w:u w:val="single"/>
        </w:rPr>
        <w:t>most</w:t>
      </w:r>
      <w:r w:rsidRPr="00A9143E">
        <w:rPr>
          <w:u w:val="single"/>
        </w:rPr>
        <w:t xml:space="preserve"> </w:t>
      </w:r>
      <w:r w:rsidRPr="00732E59">
        <w:rPr>
          <w:b/>
          <w:bCs/>
          <w:highlight w:val="green"/>
          <w:u w:val="single"/>
        </w:rPr>
        <w:t>promising</w:t>
      </w:r>
      <w:r w:rsidRPr="00732E59">
        <w:rPr>
          <w:highlight w:val="green"/>
          <w:u w:val="single"/>
        </w:rPr>
        <w:t xml:space="preserve"> </w:t>
      </w:r>
      <w:r w:rsidRPr="00A9143E">
        <w:rPr>
          <w:b/>
          <w:bCs/>
          <w:u w:val="single"/>
        </w:rPr>
        <w:t>industry</w:t>
      </w:r>
      <w:r w:rsidRPr="0020655E">
        <w:rPr>
          <w:u w:val="single"/>
        </w:rPr>
        <w:t xml:space="preserve"> to arise since the birth of the tech sector</w:t>
      </w:r>
      <w:r w:rsidRPr="0020655E">
        <w:rPr>
          <w:sz w:val="16"/>
        </w:rPr>
        <w:t xml:space="preserve">, with </w:t>
      </w:r>
      <w:r w:rsidRPr="00732E59">
        <w:rPr>
          <w:b/>
          <w:bCs/>
          <w:highlight w:val="green"/>
          <w:u w:val="single"/>
        </w:rPr>
        <w:t>growth</w:t>
      </w:r>
      <w:r w:rsidRPr="0020655E">
        <w:rPr>
          <w:u w:val="single"/>
        </w:rPr>
        <w:t xml:space="preserve"> projected to </w:t>
      </w:r>
      <w:r w:rsidRPr="00732E59">
        <w:rPr>
          <w:b/>
          <w:bCs/>
          <w:highlight w:val="green"/>
          <w:u w:val="single"/>
        </w:rPr>
        <w:t>skyrocket</w:t>
      </w:r>
      <w:r w:rsidRPr="0020655E">
        <w:rPr>
          <w:sz w:val="16"/>
        </w:rPr>
        <w:t xml:space="preserve"> in the coming years </w:t>
      </w:r>
      <w:r w:rsidRPr="00732E59">
        <w:rPr>
          <w:b/>
          <w:bCs/>
          <w:highlight w:val="green"/>
          <w:u w:val="single"/>
        </w:rPr>
        <w:t>led</w:t>
      </w:r>
      <w:r w:rsidRPr="00732E59">
        <w:rPr>
          <w:highlight w:val="green"/>
          <w:u w:val="single"/>
        </w:rPr>
        <w:t xml:space="preserve"> </w:t>
      </w:r>
      <w:r w:rsidRPr="00732E59">
        <w:rPr>
          <w:b/>
          <w:bCs/>
          <w:highlight w:val="green"/>
          <w:u w:val="single"/>
        </w:rPr>
        <w:t>by</w:t>
      </w:r>
      <w:r w:rsidRPr="0020655E">
        <w:rPr>
          <w:u w:val="single"/>
        </w:rPr>
        <w:t xml:space="preserve"> companies such as </w:t>
      </w:r>
      <w:r w:rsidRPr="00732E59">
        <w:rPr>
          <w:b/>
          <w:bCs/>
          <w:highlight w:val="green"/>
          <w:u w:val="single"/>
        </w:rPr>
        <w:t>Boeing</w:t>
      </w:r>
      <w:r w:rsidRPr="0020655E">
        <w:rPr>
          <w:sz w:val="16"/>
        </w:rPr>
        <w:t xml:space="preserve"> and </w:t>
      </w:r>
      <w:r w:rsidRPr="00732E59">
        <w:rPr>
          <w:b/>
          <w:bCs/>
          <w:highlight w:val="green"/>
          <w:u w:val="single"/>
        </w:rPr>
        <w:t>N</w:t>
      </w:r>
      <w:r w:rsidRPr="00B57A73">
        <w:rPr>
          <w:b/>
          <w:bCs/>
          <w:u w:val="single"/>
        </w:rPr>
        <w:t>orthrop</w:t>
      </w:r>
      <w:r w:rsidRPr="0020655E">
        <w:rPr>
          <w:u w:val="single"/>
        </w:rPr>
        <w:t xml:space="preserve"> </w:t>
      </w:r>
      <w:r w:rsidRPr="00732E59">
        <w:rPr>
          <w:b/>
          <w:bCs/>
          <w:highlight w:val="green"/>
          <w:u w:val="single"/>
        </w:rPr>
        <w:t>G</w:t>
      </w:r>
      <w:r w:rsidRPr="00B57A73">
        <w:rPr>
          <w:b/>
          <w:bCs/>
          <w:u w:val="single"/>
        </w:rPr>
        <w:t>rumman</w:t>
      </w:r>
      <w:r w:rsidRPr="0020655E">
        <w:rPr>
          <w:sz w:val="16"/>
        </w:rPr>
        <w:t xml:space="preserve">, and new entrants, such as </w:t>
      </w:r>
      <w:r w:rsidRPr="00732E59">
        <w:rPr>
          <w:highlight w:val="green"/>
          <w:u w:val="single"/>
        </w:rPr>
        <w:t>V</w:t>
      </w:r>
      <w:r w:rsidRPr="0020655E">
        <w:rPr>
          <w:u w:val="single"/>
        </w:rPr>
        <w:t xml:space="preserve">irgin </w:t>
      </w:r>
      <w:r w:rsidRPr="00732E59">
        <w:rPr>
          <w:b/>
          <w:bCs/>
          <w:highlight w:val="green"/>
          <w:u w:val="single"/>
        </w:rPr>
        <w:t>G</w:t>
      </w:r>
      <w:r w:rsidRPr="00B57A73">
        <w:rPr>
          <w:b/>
          <w:bCs/>
          <w:u w:val="single"/>
        </w:rPr>
        <w:t>alactic</w:t>
      </w:r>
      <w:r w:rsidRPr="0020655E">
        <w:rPr>
          <w:sz w:val="16"/>
        </w:rPr>
        <w:t xml:space="preserve">, </w:t>
      </w:r>
      <w:proofErr w:type="gramStart"/>
      <w:r w:rsidRPr="00732E59">
        <w:rPr>
          <w:b/>
          <w:bCs/>
          <w:highlight w:val="green"/>
          <w:u w:val="single"/>
        </w:rPr>
        <w:t>SpaceX</w:t>
      </w:r>
      <w:proofErr w:type="gramEnd"/>
      <w:r w:rsidRPr="0020655E">
        <w:rPr>
          <w:sz w:val="16"/>
        </w:rPr>
        <w:t xml:space="preserve"> and </w:t>
      </w:r>
      <w:r w:rsidRPr="00732E59">
        <w:rPr>
          <w:b/>
          <w:bCs/>
          <w:highlight w:val="green"/>
          <w:u w:val="single"/>
        </w:rPr>
        <w:t>Blue</w:t>
      </w:r>
      <w:r w:rsidRPr="00732E59">
        <w:rPr>
          <w:highlight w:val="green"/>
          <w:u w:val="single"/>
        </w:rPr>
        <w:t xml:space="preserve"> </w:t>
      </w:r>
      <w:r w:rsidRPr="00732E59">
        <w:rPr>
          <w:b/>
          <w:bCs/>
          <w:highlight w:val="green"/>
          <w:u w:val="single"/>
        </w:rPr>
        <w:t>Origin</w:t>
      </w:r>
      <w:r w:rsidRPr="0020655E">
        <w:rPr>
          <w:sz w:val="16"/>
        </w:rPr>
        <w:t xml:space="preserve">. According to US Chamber of Commerce economists, the </w:t>
      </w:r>
      <w:r w:rsidRPr="0020655E">
        <w:rPr>
          <w:u w:val="single"/>
        </w:rPr>
        <w:t>industry will be worth at least $1.5 trillion by 2040</w:t>
      </w:r>
      <w:r w:rsidRPr="0020655E">
        <w:rPr>
          <w:sz w:val="16"/>
        </w:rPr>
        <w:t xml:space="preserve">. While no one can fully grasp what our economy will look like 20 years from now, one thing is certain: </w:t>
      </w:r>
      <w:r w:rsidRPr="0020655E">
        <w:rPr>
          <w:u w:val="single"/>
        </w:rPr>
        <w:t xml:space="preserve">the </w:t>
      </w:r>
      <w:r w:rsidRPr="00732E59">
        <w:rPr>
          <w:b/>
          <w:bCs/>
          <w:highlight w:val="green"/>
          <w:u w:val="single"/>
        </w:rPr>
        <w:t>private</w:t>
      </w:r>
      <w:r w:rsidRPr="00732E59">
        <w:rPr>
          <w:highlight w:val="green"/>
          <w:u w:val="single"/>
        </w:rPr>
        <w:t xml:space="preserve"> </w:t>
      </w:r>
      <w:r w:rsidRPr="00732E59">
        <w:rPr>
          <w:b/>
          <w:bCs/>
          <w:highlight w:val="green"/>
          <w:u w:val="single"/>
        </w:rPr>
        <w:t>sector</w:t>
      </w:r>
      <w:r w:rsidRPr="0020655E">
        <w:rPr>
          <w:u w:val="single"/>
        </w:rPr>
        <w:t xml:space="preserve"> space </w:t>
      </w:r>
      <w:r w:rsidRPr="00B57A73">
        <w:rPr>
          <w:b/>
          <w:bCs/>
          <w:u w:val="single"/>
        </w:rPr>
        <w:t>industry</w:t>
      </w:r>
      <w:r w:rsidRPr="0020655E">
        <w:rPr>
          <w:u w:val="single"/>
        </w:rPr>
        <w:t xml:space="preserve"> will </w:t>
      </w:r>
      <w:r w:rsidRPr="00732E59">
        <w:rPr>
          <w:b/>
          <w:bCs/>
          <w:highlight w:val="green"/>
          <w:u w:val="single"/>
        </w:rPr>
        <w:t>transform</w:t>
      </w:r>
      <w:r w:rsidRPr="0020655E">
        <w:rPr>
          <w:u w:val="single"/>
        </w:rPr>
        <w:t xml:space="preserve"> how </w:t>
      </w:r>
      <w:r w:rsidRPr="00732E59">
        <w:rPr>
          <w:highlight w:val="green"/>
          <w:u w:val="single"/>
        </w:rPr>
        <w:t>societies</w:t>
      </w:r>
      <w:r w:rsidRPr="0020655E">
        <w:rPr>
          <w:u w:val="single"/>
        </w:rPr>
        <w:t xml:space="preserve"> across the </w:t>
      </w:r>
      <w:r w:rsidRPr="00B57A73">
        <w:rPr>
          <w:b/>
          <w:bCs/>
          <w:u w:val="single"/>
        </w:rPr>
        <w:t>globe</w:t>
      </w:r>
      <w:r w:rsidRPr="0020655E">
        <w:rPr>
          <w:u w:val="single"/>
        </w:rPr>
        <w:t xml:space="preserve"> </w:t>
      </w:r>
      <w:r w:rsidRPr="00B57A73">
        <w:rPr>
          <w:b/>
          <w:bCs/>
          <w:u w:val="single"/>
        </w:rPr>
        <w:t>live</w:t>
      </w:r>
      <w:r w:rsidRPr="0020655E">
        <w:rPr>
          <w:u w:val="single"/>
        </w:rPr>
        <w:t xml:space="preserve">, </w:t>
      </w:r>
      <w:proofErr w:type="gramStart"/>
      <w:r w:rsidRPr="00B57A73">
        <w:rPr>
          <w:b/>
          <w:bCs/>
          <w:u w:val="single"/>
        </w:rPr>
        <w:t>communicate</w:t>
      </w:r>
      <w:proofErr w:type="gramEnd"/>
      <w:r w:rsidRPr="0020655E">
        <w:rPr>
          <w:u w:val="single"/>
        </w:rPr>
        <w:t xml:space="preserve"> and do </w:t>
      </w:r>
      <w:r w:rsidRPr="00B57A73">
        <w:rPr>
          <w:b/>
          <w:bCs/>
          <w:u w:val="single"/>
        </w:rPr>
        <w:t>business</w:t>
      </w:r>
      <w:r w:rsidRPr="0020655E">
        <w:rPr>
          <w:sz w:val="16"/>
        </w:rPr>
        <w:t>. In fact, it already has.</w:t>
      </w:r>
    </w:p>
    <w:p w14:paraId="190F8073" w14:textId="77777777" w:rsidR="00BD6371" w:rsidRPr="00104AD6" w:rsidRDefault="00BD6371" w:rsidP="00BD6371">
      <w:pPr>
        <w:rPr>
          <w:sz w:val="16"/>
        </w:rPr>
      </w:pPr>
      <w:r w:rsidRPr="00732E59">
        <w:rPr>
          <w:highlight w:val="green"/>
          <w:u w:val="single"/>
        </w:rPr>
        <w:t xml:space="preserve">Nearly </w:t>
      </w:r>
      <w:r w:rsidRPr="00732E59">
        <w:rPr>
          <w:b/>
          <w:bCs/>
          <w:highlight w:val="green"/>
          <w:u w:val="single"/>
        </w:rPr>
        <w:t>every</w:t>
      </w:r>
      <w:r w:rsidRPr="00732E59">
        <w:rPr>
          <w:highlight w:val="green"/>
          <w:u w:val="single"/>
        </w:rPr>
        <w:t xml:space="preserve"> </w:t>
      </w:r>
      <w:r w:rsidRPr="00732E59">
        <w:rPr>
          <w:b/>
          <w:bCs/>
          <w:highlight w:val="green"/>
          <w:u w:val="single"/>
        </w:rPr>
        <w:t>company</w:t>
      </w:r>
      <w:r w:rsidRPr="00732E59">
        <w:rPr>
          <w:highlight w:val="green"/>
          <w:u w:val="single"/>
        </w:rPr>
        <w:t xml:space="preserve"> </w:t>
      </w:r>
      <w:r w:rsidRPr="00732E59">
        <w:rPr>
          <w:b/>
          <w:bCs/>
          <w:highlight w:val="green"/>
          <w:u w:val="single"/>
        </w:rPr>
        <w:t>depends</w:t>
      </w:r>
      <w:r w:rsidRPr="00732E59">
        <w:rPr>
          <w:highlight w:val="green"/>
          <w:u w:val="single"/>
        </w:rPr>
        <w:t xml:space="preserve"> </w:t>
      </w:r>
      <w:r w:rsidRPr="00732E59">
        <w:rPr>
          <w:b/>
          <w:bCs/>
          <w:highlight w:val="green"/>
          <w:u w:val="single"/>
        </w:rPr>
        <w:t>on</w:t>
      </w:r>
      <w:r w:rsidRPr="00732E59">
        <w:rPr>
          <w:highlight w:val="green"/>
          <w:u w:val="single"/>
        </w:rPr>
        <w:t xml:space="preserve"> </w:t>
      </w:r>
      <w:r w:rsidRPr="00732E59">
        <w:rPr>
          <w:b/>
          <w:bCs/>
          <w:highlight w:val="green"/>
          <w:u w:val="single"/>
        </w:rPr>
        <w:t>space</w:t>
      </w:r>
      <w:r w:rsidRPr="0020655E">
        <w:rPr>
          <w:u w:val="single"/>
        </w:rPr>
        <w:t xml:space="preserve">-enabled </w:t>
      </w:r>
      <w:r w:rsidRPr="000A4FAC">
        <w:rPr>
          <w:b/>
          <w:bCs/>
          <w:u w:val="single"/>
        </w:rPr>
        <w:t>tech</w:t>
      </w:r>
      <w:r w:rsidRPr="0020655E">
        <w:rPr>
          <w:u w:val="single"/>
        </w:rPr>
        <w:t xml:space="preserve">nologies </w:t>
      </w:r>
      <w:r w:rsidRPr="00732E59">
        <w:rPr>
          <w:b/>
          <w:bCs/>
          <w:highlight w:val="green"/>
          <w:u w:val="single"/>
        </w:rPr>
        <w:t>for</w:t>
      </w:r>
      <w:r w:rsidRPr="00732E59">
        <w:rPr>
          <w:highlight w:val="green"/>
          <w:u w:val="single"/>
        </w:rPr>
        <w:t xml:space="preserve"> </w:t>
      </w:r>
      <w:r w:rsidRPr="00732E59">
        <w:rPr>
          <w:b/>
          <w:bCs/>
          <w:highlight w:val="green"/>
          <w:u w:val="single"/>
        </w:rPr>
        <w:t>day</w:t>
      </w:r>
      <w:r w:rsidRPr="00732E59">
        <w:rPr>
          <w:highlight w:val="green"/>
          <w:u w:val="single"/>
        </w:rPr>
        <w:t>-</w:t>
      </w:r>
      <w:r w:rsidRPr="00732E59">
        <w:rPr>
          <w:b/>
          <w:bCs/>
          <w:highlight w:val="green"/>
          <w:u w:val="single"/>
        </w:rPr>
        <w:t>to</w:t>
      </w:r>
      <w:r w:rsidRPr="00732E59">
        <w:rPr>
          <w:highlight w:val="green"/>
          <w:u w:val="single"/>
        </w:rPr>
        <w:t>-</w:t>
      </w:r>
      <w:r w:rsidRPr="00732E59">
        <w:rPr>
          <w:b/>
          <w:bCs/>
          <w:highlight w:val="green"/>
          <w:u w:val="single"/>
        </w:rPr>
        <w:t>day</w:t>
      </w:r>
      <w:r w:rsidRPr="00732E59">
        <w:rPr>
          <w:highlight w:val="green"/>
          <w:u w:val="single"/>
        </w:rPr>
        <w:t xml:space="preserve"> </w:t>
      </w:r>
      <w:r w:rsidRPr="00732E59">
        <w:rPr>
          <w:b/>
          <w:bCs/>
          <w:highlight w:val="green"/>
          <w:u w:val="single"/>
        </w:rPr>
        <w:t>op</w:t>
      </w:r>
      <w:r w:rsidRPr="00A9143E">
        <w:rPr>
          <w:u w:val="single"/>
        </w:rPr>
        <w:t>eration</w:t>
      </w:r>
      <w:r w:rsidRPr="00732E59">
        <w:rPr>
          <w:b/>
          <w:bCs/>
          <w:highlight w:val="green"/>
          <w:u w:val="single"/>
        </w:rPr>
        <w:t>s</w:t>
      </w:r>
      <w:r w:rsidRPr="00104AD6">
        <w:rPr>
          <w:sz w:val="16"/>
        </w:rPr>
        <w:t xml:space="preserve"> — whether they use </w:t>
      </w:r>
      <w:r w:rsidRPr="00104AD6">
        <w:rPr>
          <w:u w:val="single"/>
        </w:rPr>
        <w:t xml:space="preserve">satellite </w:t>
      </w:r>
      <w:r w:rsidRPr="00732E59">
        <w:rPr>
          <w:b/>
          <w:bCs/>
          <w:highlight w:val="green"/>
          <w:u w:val="single"/>
        </w:rPr>
        <w:t>comm</w:t>
      </w:r>
      <w:r w:rsidRPr="00331F9E">
        <w:rPr>
          <w:b/>
          <w:bCs/>
          <w:u w:val="single"/>
        </w:rPr>
        <w:t>unication</w:t>
      </w:r>
      <w:r w:rsidRPr="00732E59">
        <w:rPr>
          <w:b/>
          <w:bCs/>
          <w:highlight w:val="green"/>
          <w:u w:val="single"/>
        </w:rPr>
        <w:t>s</w:t>
      </w:r>
      <w:r w:rsidRPr="00732E59">
        <w:rPr>
          <w:sz w:val="16"/>
          <w:highlight w:val="green"/>
        </w:rPr>
        <w:t xml:space="preserve">, </w:t>
      </w:r>
      <w:r w:rsidRPr="00732E59">
        <w:rPr>
          <w:b/>
          <w:bCs/>
          <w:highlight w:val="green"/>
          <w:u w:val="single"/>
        </w:rPr>
        <w:t>remote</w:t>
      </w:r>
      <w:r w:rsidRPr="00732E59">
        <w:rPr>
          <w:highlight w:val="green"/>
          <w:u w:val="single"/>
        </w:rPr>
        <w:t xml:space="preserve"> </w:t>
      </w:r>
      <w:proofErr w:type="gramStart"/>
      <w:r w:rsidRPr="00732E59">
        <w:rPr>
          <w:b/>
          <w:bCs/>
          <w:highlight w:val="green"/>
          <w:u w:val="single"/>
        </w:rPr>
        <w:t>sensing</w:t>
      </w:r>
      <w:proofErr w:type="gramEnd"/>
      <w:r w:rsidRPr="00104AD6">
        <w:rPr>
          <w:sz w:val="16"/>
        </w:rPr>
        <w:t xml:space="preserve"> or </w:t>
      </w:r>
      <w:r w:rsidRPr="00732E59">
        <w:rPr>
          <w:b/>
          <w:bCs/>
          <w:highlight w:val="green"/>
          <w:u w:val="single"/>
        </w:rPr>
        <w:t>location</w:t>
      </w:r>
      <w:r w:rsidRPr="00104AD6">
        <w:rPr>
          <w:u w:val="single"/>
        </w:rPr>
        <w:t xml:space="preserve">-based </w:t>
      </w:r>
      <w:r w:rsidRPr="00732E59">
        <w:rPr>
          <w:b/>
          <w:bCs/>
          <w:highlight w:val="green"/>
          <w:u w:val="single"/>
        </w:rPr>
        <w:t>services</w:t>
      </w:r>
      <w:r w:rsidRPr="00104AD6">
        <w:rPr>
          <w:sz w:val="16"/>
        </w:rPr>
        <w:t xml:space="preserve">. </w:t>
      </w:r>
      <w:r w:rsidRPr="00732E59">
        <w:rPr>
          <w:b/>
          <w:bCs/>
          <w:highlight w:val="green"/>
          <w:u w:val="single"/>
        </w:rPr>
        <w:t>Businesses</w:t>
      </w:r>
      <w:r w:rsidRPr="00104AD6">
        <w:rPr>
          <w:sz w:val="16"/>
        </w:rPr>
        <w:t xml:space="preserve"> across multiple sectors are </w:t>
      </w:r>
      <w:r w:rsidRPr="00732E59">
        <w:rPr>
          <w:b/>
          <w:bCs/>
          <w:highlight w:val="green"/>
          <w:u w:val="single"/>
        </w:rPr>
        <w:t>leveraging</w:t>
      </w:r>
      <w:r w:rsidRPr="00104AD6">
        <w:rPr>
          <w:sz w:val="16"/>
        </w:rPr>
        <w:t xml:space="preserve"> these and other </w:t>
      </w:r>
      <w:r w:rsidRPr="00732E59">
        <w:rPr>
          <w:b/>
          <w:bCs/>
          <w:highlight w:val="green"/>
          <w:u w:val="single"/>
        </w:rPr>
        <w:t>tech</w:t>
      </w:r>
      <w:r w:rsidRPr="00104AD6">
        <w:rPr>
          <w:u w:val="single"/>
        </w:rPr>
        <w:t xml:space="preserve">nologies </w:t>
      </w:r>
      <w:r w:rsidRPr="00732E59">
        <w:rPr>
          <w:highlight w:val="green"/>
          <w:u w:val="single"/>
        </w:rPr>
        <w:t xml:space="preserve">to </w:t>
      </w:r>
      <w:r w:rsidRPr="00732E59">
        <w:rPr>
          <w:b/>
          <w:bCs/>
          <w:highlight w:val="green"/>
          <w:u w:val="single"/>
        </w:rPr>
        <w:t>stake</w:t>
      </w:r>
      <w:r w:rsidRPr="00104AD6">
        <w:rPr>
          <w:u w:val="single"/>
        </w:rPr>
        <w:t xml:space="preserve"> their </w:t>
      </w:r>
      <w:r w:rsidRPr="00732E59">
        <w:rPr>
          <w:b/>
          <w:bCs/>
          <w:highlight w:val="green"/>
          <w:u w:val="single"/>
        </w:rPr>
        <w:t>claim</w:t>
      </w:r>
      <w:r w:rsidRPr="00104AD6">
        <w:rPr>
          <w:u w:val="single"/>
        </w:rPr>
        <w:t xml:space="preserve"> </w:t>
      </w:r>
      <w:r w:rsidRPr="00732E59">
        <w:rPr>
          <w:b/>
          <w:bCs/>
          <w:highlight w:val="green"/>
          <w:u w:val="single"/>
        </w:rPr>
        <w:t>in</w:t>
      </w:r>
      <w:r w:rsidRPr="00104AD6">
        <w:rPr>
          <w:u w:val="single"/>
        </w:rPr>
        <w:t xml:space="preserve"> this new economic </w:t>
      </w:r>
      <w:r w:rsidRPr="00732E59">
        <w:rPr>
          <w:b/>
          <w:bCs/>
          <w:highlight w:val="green"/>
          <w:u w:val="single"/>
        </w:rPr>
        <w:t>frontier</w:t>
      </w:r>
      <w:r w:rsidRPr="00104AD6">
        <w:rPr>
          <w:sz w:val="16"/>
        </w:rPr>
        <w:t>.</w:t>
      </w:r>
    </w:p>
    <w:p w14:paraId="02BF6A9D" w14:textId="77777777" w:rsidR="00BD6371" w:rsidRPr="005200EB" w:rsidRDefault="00BD6371" w:rsidP="00BD6371">
      <w:pPr>
        <w:rPr>
          <w:sz w:val="16"/>
        </w:rPr>
      </w:pPr>
      <w:r w:rsidRPr="001B70C4">
        <w:rPr>
          <w:u w:val="single"/>
        </w:rPr>
        <w:t>Pharma</w:t>
      </w:r>
      <w:r w:rsidRPr="005200EB">
        <w:rPr>
          <w:sz w:val="16"/>
        </w:rPr>
        <w:t xml:space="preserve">ceutical </w:t>
      </w:r>
      <w:r w:rsidRPr="001B70C4">
        <w:rPr>
          <w:u w:val="single"/>
        </w:rPr>
        <w:t>companies</w:t>
      </w:r>
      <w:r w:rsidRPr="005200EB">
        <w:rPr>
          <w:sz w:val="16"/>
        </w:rPr>
        <w:t xml:space="preserve"> such as Merck and Sanofi, for example, are </w:t>
      </w:r>
      <w:r w:rsidRPr="001B70C4">
        <w:rPr>
          <w:u w:val="single"/>
        </w:rPr>
        <w:t>conducting experiments</w:t>
      </w:r>
      <w:r w:rsidRPr="005200EB">
        <w:rPr>
          <w:sz w:val="16"/>
        </w:rPr>
        <w:t xml:space="preserve"> in low-Earth orbit aboard the International Space Station to evaluate the potential </w:t>
      </w:r>
      <w:r w:rsidRPr="001B70C4">
        <w:rPr>
          <w:u w:val="single"/>
        </w:rPr>
        <w:t>advantages of microgravity</w:t>
      </w:r>
      <w:r w:rsidRPr="005200EB">
        <w:rPr>
          <w:sz w:val="16"/>
        </w:rPr>
        <w:t xml:space="preserve"> in developing </w:t>
      </w:r>
      <w:r w:rsidRPr="001B70C4">
        <w:rPr>
          <w:u w:val="single"/>
        </w:rPr>
        <w:t>new drug treatments</w:t>
      </w:r>
      <w:r w:rsidRPr="005200EB">
        <w:rPr>
          <w:sz w:val="16"/>
        </w:rPr>
        <w:t xml:space="preserve"> that will help people live longer, healthier lives. Companies, such as </w:t>
      </w:r>
      <w:r w:rsidRPr="001B70C4">
        <w:rPr>
          <w:u w:val="single"/>
        </w:rPr>
        <w:t>Bigelow</w:t>
      </w:r>
      <w:r w:rsidRPr="005200EB">
        <w:rPr>
          <w:sz w:val="16"/>
        </w:rPr>
        <w:t xml:space="preserve">, are </w:t>
      </w:r>
      <w:r w:rsidRPr="001B70C4">
        <w:rPr>
          <w:u w:val="single"/>
        </w:rPr>
        <w:t>committed to making off-Earth habitation a reality.</w:t>
      </w:r>
      <w:r w:rsidRPr="005200EB">
        <w:rPr>
          <w:sz w:val="16"/>
        </w:rPr>
        <w:t xml:space="preserve"> Even retailers are getting in on the action, with companies like Target funding research on the International Space Station to produce more </w:t>
      </w:r>
      <w:r w:rsidRPr="005200EB">
        <w:rPr>
          <w:u w:val="single"/>
        </w:rPr>
        <w:t>sustainable forms of cotton</w:t>
      </w:r>
      <w:r w:rsidRPr="005200EB">
        <w:rPr>
          <w:sz w:val="16"/>
        </w:rPr>
        <w:t>.</w:t>
      </w:r>
    </w:p>
    <w:p w14:paraId="0469AA4F" w14:textId="77777777" w:rsidR="00BD6371" w:rsidRPr="005200EB" w:rsidRDefault="00BD6371" w:rsidP="00BD6371">
      <w:pPr>
        <w:rPr>
          <w:sz w:val="16"/>
        </w:rPr>
      </w:pPr>
      <w:r w:rsidRPr="005200EB">
        <w:rPr>
          <w:u w:val="single"/>
        </w:rPr>
        <w:t xml:space="preserve">Lunar </w:t>
      </w:r>
      <w:r w:rsidRPr="00732E59">
        <w:rPr>
          <w:highlight w:val="green"/>
          <w:u w:val="single"/>
        </w:rPr>
        <w:t>colonies</w:t>
      </w:r>
      <w:r w:rsidRPr="005200EB">
        <w:rPr>
          <w:sz w:val="16"/>
        </w:rPr>
        <w:t xml:space="preserve">, </w:t>
      </w:r>
      <w:r w:rsidRPr="005200EB">
        <w:rPr>
          <w:u w:val="single"/>
        </w:rPr>
        <w:t xml:space="preserve">asteroid </w:t>
      </w:r>
      <w:proofErr w:type="gramStart"/>
      <w:r w:rsidRPr="00732E59">
        <w:rPr>
          <w:highlight w:val="green"/>
          <w:u w:val="single"/>
        </w:rPr>
        <w:t>mining</w:t>
      </w:r>
      <w:proofErr w:type="gramEnd"/>
      <w:r w:rsidRPr="005200EB">
        <w:rPr>
          <w:sz w:val="16"/>
        </w:rPr>
        <w:t xml:space="preserve"> and </w:t>
      </w:r>
      <w:r w:rsidRPr="005200EB">
        <w:rPr>
          <w:u w:val="single"/>
        </w:rPr>
        <w:t xml:space="preserve">interplanetary </w:t>
      </w:r>
      <w:r w:rsidRPr="00732E59">
        <w:rPr>
          <w:highlight w:val="green"/>
          <w:u w:val="single"/>
        </w:rPr>
        <w:t>travel</w:t>
      </w:r>
      <w:r w:rsidRPr="005200EB">
        <w:rPr>
          <w:sz w:val="16"/>
        </w:rPr>
        <w:t xml:space="preserve"> — once the stuff of science fiction — </w:t>
      </w:r>
      <w:r w:rsidRPr="005200EB">
        <w:rPr>
          <w:u w:val="single"/>
        </w:rPr>
        <w:t xml:space="preserve">could </w:t>
      </w:r>
      <w:r w:rsidRPr="00732E59">
        <w:rPr>
          <w:highlight w:val="green"/>
          <w:u w:val="single"/>
        </w:rPr>
        <w:t>become</w:t>
      </w:r>
      <w:r w:rsidRPr="005200EB">
        <w:rPr>
          <w:u w:val="single"/>
        </w:rPr>
        <w:t xml:space="preserve"> a </w:t>
      </w:r>
      <w:r w:rsidRPr="00732E59">
        <w:rPr>
          <w:highlight w:val="green"/>
          <w:u w:val="single"/>
        </w:rPr>
        <w:t>reality</w:t>
      </w:r>
      <w:r w:rsidRPr="005200EB">
        <w:rPr>
          <w:sz w:val="16"/>
        </w:rPr>
        <w:t>. But for any of that to happen, we need sustained and meaningful action from members of Congress.</w:t>
      </w:r>
    </w:p>
    <w:p w14:paraId="64B73EB0" w14:textId="77777777" w:rsidR="00BD6371" w:rsidRPr="00E61B52" w:rsidRDefault="00BD6371" w:rsidP="00BD6371">
      <w:pPr>
        <w:rPr>
          <w:u w:val="single"/>
        </w:rPr>
      </w:pPr>
      <w:r w:rsidRPr="00E61B52">
        <w:rPr>
          <w:sz w:val="16"/>
        </w:rPr>
        <w:t xml:space="preserve">They can start by meeting the president's request for NASA funding. Included in the White House budget is $12.4 billion specifically for lunar exploration that would include landing systems, continued development of the Space Launch System (SLS) and the Orion crew module. </w:t>
      </w:r>
      <w:proofErr w:type="gramStart"/>
      <w:r w:rsidRPr="00E61B52">
        <w:rPr>
          <w:sz w:val="16"/>
        </w:rPr>
        <w:t>These spacecraft</w:t>
      </w:r>
      <w:proofErr w:type="gramEnd"/>
      <w:r w:rsidRPr="00E61B52">
        <w:rPr>
          <w:sz w:val="16"/>
        </w:rPr>
        <w:t xml:space="preserve"> will allow us to shuttle people and equipment to the moon and back. They will </w:t>
      </w:r>
      <w:r w:rsidRPr="00E61B52">
        <w:rPr>
          <w:u w:val="single"/>
        </w:rPr>
        <w:t xml:space="preserve">take us not only beyond Earth's orbit but also into the </w:t>
      </w:r>
      <w:r w:rsidRPr="00732E59">
        <w:rPr>
          <w:b/>
          <w:bCs/>
          <w:highlight w:val="green"/>
          <w:u w:val="single"/>
        </w:rPr>
        <w:t>next</w:t>
      </w:r>
      <w:r w:rsidRPr="00732E59">
        <w:rPr>
          <w:highlight w:val="green"/>
          <w:u w:val="single"/>
        </w:rPr>
        <w:t xml:space="preserve"> </w:t>
      </w:r>
      <w:r w:rsidRPr="00732E59">
        <w:rPr>
          <w:b/>
          <w:bCs/>
          <w:highlight w:val="green"/>
          <w:u w:val="single"/>
        </w:rPr>
        <w:t>phase</w:t>
      </w:r>
      <w:r w:rsidRPr="00732E59">
        <w:rPr>
          <w:highlight w:val="green"/>
          <w:u w:val="single"/>
        </w:rPr>
        <w:t xml:space="preserve"> </w:t>
      </w:r>
      <w:r w:rsidRPr="00732E59">
        <w:rPr>
          <w:b/>
          <w:bCs/>
          <w:highlight w:val="green"/>
          <w:u w:val="single"/>
        </w:rPr>
        <w:t>of</w:t>
      </w:r>
      <w:r w:rsidRPr="00732E59">
        <w:rPr>
          <w:highlight w:val="green"/>
          <w:u w:val="single"/>
        </w:rPr>
        <w:t xml:space="preserve"> </w:t>
      </w:r>
      <w:r w:rsidRPr="00732E59">
        <w:rPr>
          <w:b/>
          <w:bCs/>
          <w:highlight w:val="green"/>
          <w:u w:val="single"/>
        </w:rPr>
        <w:t>commercial</w:t>
      </w:r>
      <w:r w:rsidRPr="00732E59">
        <w:rPr>
          <w:highlight w:val="green"/>
          <w:u w:val="single"/>
        </w:rPr>
        <w:t xml:space="preserve"> </w:t>
      </w:r>
      <w:r w:rsidRPr="00732E59">
        <w:rPr>
          <w:b/>
          <w:bCs/>
          <w:highlight w:val="green"/>
          <w:u w:val="single"/>
        </w:rPr>
        <w:t>space</w:t>
      </w:r>
      <w:r w:rsidRPr="00732E59">
        <w:rPr>
          <w:highlight w:val="green"/>
          <w:u w:val="single"/>
        </w:rPr>
        <w:t xml:space="preserve"> </w:t>
      </w:r>
      <w:r w:rsidRPr="00732E59">
        <w:rPr>
          <w:b/>
          <w:bCs/>
          <w:highlight w:val="green"/>
          <w:u w:val="single"/>
        </w:rPr>
        <w:t>development</w:t>
      </w:r>
      <w:r w:rsidRPr="00E61B52">
        <w:rPr>
          <w:sz w:val="16"/>
        </w:rPr>
        <w:t xml:space="preserve">. Most importantly, they will </w:t>
      </w:r>
      <w:r w:rsidRPr="00732E59">
        <w:rPr>
          <w:b/>
          <w:bCs/>
          <w:highlight w:val="green"/>
          <w:u w:val="single"/>
        </w:rPr>
        <w:t>ensure</w:t>
      </w:r>
      <w:r w:rsidRPr="00E61B52">
        <w:rPr>
          <w:u w:val="single"/>
        </w:rPr>
        <w:t xml:space="preserve"> that the </w:t>
      </w:r>
      <w:r w:rsidRPr="00732E59">
        <w:rPr>
          <w:b/>
          <w:bCs/>
          <w:highlight w:val="green"/>
          <w:u w:val="single"/>
        </w:rPr>
        <w:t>U</w:t>
      </w:r>
      <w:r w:rsidRPr="00E61B52">
        <w:rPr>
          <w:sz w:val="16"/>
        </w:rPr>
        <w:t xml:space="preserve">nited </w:t>
      </w:r>
      <w:r w:rsidRPr="00732E59">
        <w:rPr>
          <w:b/>
          <w:bCs/>
          <w:highlight w:val="green"/>
          <w:u w:val="single"/>
        </w:rPr>
        <w:t>S</w:t>
      </w:r>
      <w:r w:rsidRPr="00E61B52">
        <w:rPr>
          <w:sz w:val="16"/>
        </w:rPr>
        <w:t xml:space="preserve">tates continues to </w:t>
      </w:r>
      <w:r w:rsidRPr="00732E59">
        <w:rPr>
          <w:b/>
          <w:bCs/>
          <w:highlight w:val="green"/>
          <w:u w:val="single"/>
        </w:rPr>
        <w:t>outpace</w:t>
      </w:r>
      <w:r w:rsidRPr="00732E59">
        <w:rPr>
          <w:highlight w:val="green"/>
          <w:u w:val="single"/>
        </w:rPr>
        <w:t xml:space="preserve"> </w:t>
      </w:r>
      <w:r w:rsidRPr="00732E59">
        <w:rPr>
          <w:b/>
          <w:bCs/>
          <w:highlight w:val="green"/>
          <w:u w:val="single"/>
        </w:rPr>
        <w:t>competitors</w:t>
      </w:r>
      <w:r w:rsidRPr="00E61B52">
        <w:rPr>
          <w:sz w:val="16"/>
        </w:rPr>
        <w:t xml:space="preserve"> like China and Russia in the space race. Our country must be the vanguard in exploring these new economic frontiers. </w:t>
      </w:r>
      <w:r w:rsidRPr="000E022B">
        <w:rPr>
          <w:b/>
          <w:bCs/>
          <w:u w:val="single"/>
        </w:rPr>
        <w:t>Planting</w:t>
      </w:r>
      <w:r w:rsidRPr="00E61B52">
        <w:rPr>
          <w:u w:val="single"/>
        </w:rPr>
        <w:t xml:space="preserve"> the </w:t>
      </w:r>
      <w:r w:rsidRPr="000E022B">
        <w:rPr>
          <w:b/>
          <w:bCs/>
          <w:u w:val="single"/>
        </w:rPr>
        <w:t>American</w:t>
      </w:r>
      <w:r w:rsidRPr="00E61B52">
        <w:rPr>
          <w:u w:val="single"/>
        </w:rPr>
        <w:t xml:space="preserve"> </w:t>
      </w:r>
      <w:r w:rsidRPr="000E022B">
        <w:rPr>
          <w:b/>
          <w:bCs/>
          <w:u w:val="single"/>
        </w:rPr>
        <w:t>flag</w:t>
      </w:r>
      <w:r w:rsidRPr="00E61B52">
        <w:rPr>
          <w:u w:val="single"/>
        </w:rPr>
        <w:t xml:space="preserve"> </w:t>
      </w:r>
      <w:r w:rsidRPr="000E022B">
        <w:rPr>
          <w:b/>
          <w:bCs/>
          <w:u w:val="single"/>
        </w:rPr>
        <w:t>in</w:t>
      </w:r>
      <w:r w:rsidRPr="00E61B52">
        <w:rPr>
          <w:u w:val="single"/>
        </w:rPr>
        <w:t xml:space="preserve"> the </w:t>
      </w:r>
      <w:r w:rsidRPr="000E022B">
        <w:rPr>
          <w:b/>
          <w:bCs/>
          <w:u w:val="single"/>
        </w:rPr>
        <w:t>private</w:t>
      </w:r>
      <w:r w:rsidRPr="00E61B52">
        <w:rPr>
          <w:u w:val="single"/>
        </w:rPr>
        <w:t xml:space="preserve"> </w:t>
      </w:r>
      <w:r w:rsidRPr="000E022B">
        <w:rPr>
          <w:b/>
          <w:bCs/>
          <w:u w:val="single"/>
        </w:rPr>
        <w:t>sector</w:t>
      </w:r>
      <w:r w:rsidRPr="00E61B52">
        <w:rPr>
          <w:u w:val="single"/>
        </w:rPr>
        <w:t xml:space="preserve"> space </w:t>
      </w:r>
      <w:r w:rsidRPr="000E022B">
        <w:rPr>
          <w:b/>
          <w:bCs/>
          <w:u w:val="single"/>
        </w:rPr>
        <w:t>industry</w:t>
      </w:r>
      <w:r w:rsidRPr="00E61B52">
        <w:rPr>
          <w:sz w:val="16"/>
        </w:rPr>
        <w:t xml:space="preserve"> will help </w:t>
      </w:r>
      <w:r w:rsidRPr="00732E59">
        <w:rPr>
          <w:b/>
          <w:bCs/>
          <w:highlight w:val="green"/>
          <w:u w:val="single"/>
        </w:rPr>
        <w:t>create</w:t>
      </w:r>
      <w:r w:rsidRPr="00E61B52">
        <w:rPr>
          <w:u w:val="single"/>
        </w:rPr>
        <w:t xml:space="preserve"> the </w:t>
      </w:r>
      <w:r w:rsidRPr="00732E59">
        <w:rPr>
          <w:b/>
          <w:bCs/>
          <w:highlight w:val="green"/>
          <w:u w:val="single"/>
        </w:rPr>
        <w:t>jobs</w:t>
      </w:r>
      <w:r w:rsidRPr="00732E59">
        <w:rPr>
          <w:highlight w:val="green"/>
          <w:u w:val="single"/>
        </w:rPr>
        <w:t xml:space="preserve"> of the future</w:t>
      </w:r>
      <w:r w:rsidRPr="00E61B52">
        <w:rPr>
          <w:u w:val="single"/>
        </w:rPr>
        <w:t xml:space="preserve"> and </w:t>
      </w:r>
      <w:r w:rsidRPr="00732E59">
        <w:rPr>
          <w:b/>
          <w:bCs/>
          <w:highlight w:val="green"/>
          <w:u w:val="single"/>
        </w:rPr>
        <w:t>allow</w:t>
      </w:r>
      <w:r w:rsidRPr="00E61B52">
        <w:rPr>
          <w:u w:val="single"/>
        </w:rPr>
        <w:t xml:space="preserve"> the </w:t>
      </w:r>
      <w:r w:rsidRPr="00732E59">
        <w:rPr>
          <w:b/>
          <w:bCs/>
          <w:highlight w:val="green"/>
          <w:u w:val="single"/>
        </w:rPr>
        <w:t>U</w:t>
      </w:r>
      <w:r w:rsidRPr="00E61B52">
        <w:rPr>
          <w:sz w:val="16"/>
        </w:rPr>
        <w:t xml:space="preserve">nited </w:t>
      </w:r>
      <w:r w:rsidRPr="00732E59">
        <w:rPr>
          <w:b/>
          <w:bCs/>
          <w:highlight w:val="green"/>
          <w:u w:val="single"/>
        </w:rPr>
        <w:t>S</w:t>
      </w:r>
      <w:r w:rsidRPr="00E61B52">
        <w:rPr>
          <w:sz w:val="16"/>
        </w:rPr>
        <w:t xml:space="preserve">tates </w:t>
      </w:r>
      <w:r w:rsidRPr="00732E59">
        <w:rPr>
          <w:b/>
          <w:bCs/>
          <w:highlight w:val="green"/>
          <w:u w:val="single"/>
        </w:rPr>
        <w:t>to</w:t>
      </w:r>
      <w:r w:rsidRPr="00E61B52">
        <w:rPr>
          <w:u w:val="single"/>
        </w:rPr>
        <w:t xml:space="preserve"> </w:t>
      </w:r>
      <w:r w:rsidRPr="00732E59">
        <w:rPr>
          <w:b/>
          <w:bCs/>
          <w:highlight w:val="green"/>
          <w:u w:val="single"/>
        </w:rPr>
        <w:t>lead</w:t>
      </w:r>
      <w:r w:rsidRPr="00E61B52">
        <w:rPr>
          <w:u w:val="single"/>
        </w:rPr>
        <w:t xml:space="preserve"> the </w:t>
      </w:r>
      <w:r w:rsidRPr="00732E59">
        <w:rPr>
          <w:b/>
          <w:bCs/>
          <w:highlight w:val="green"/>
          <w:u w:val="single"/>
        </w:rPr>
        <w:t>formation</w:t>
      </w:r>
      <w:r w:rsidRPr="00E61B52">
        <w:rPr>
          <w:u w:val="single"/>
        </w:rPr>
        <w:t xml:space="preserve"> </w:t>
      </w:r>
      <w:r w:rsidRPr="003C396B">
        <w:rPr>
          <w:u w:val="single"/>
        </w:rPr>
        <w:t>of</w:t>
      </w:r>
      <w:r w:rsidRPr="00E61B52">
        <w:rPr>
          <w:u w:val="single"/>
        </w:rPr>
        <w:t xml:space="preserve"> best practices </w:t>
      </w:r>
      <w:r w:rsidRPr="00732E59">
        <w:rPr>
          <w:b/>
          <w:bCs/>
          <w:highlight w:val="green"/>
          <w:u w:val="single"/>
        </w:rPr>
        <w:t>that</w:t>
      </w:r>
      <w:r w:rsidRPr="00732E59">
        <w:rPr>
          <w:highlight w:val="green"/>
          <w:u w:val="single"/>
        </w:rPr>
        <w:t xml:space="preserve"> </w:t>
      </w:r>
      <w:r w:rsidRPr="00732E59">
        <w:rPr>
          <w:b/>
          <w:bCs/>
          <w:highlight w:val="green"/>
          <w:u w:val="single"/>
        </w:rPr>
        <w:t>will</w:t>
      </w:r>
      <w:r w:rsidRPr="00732E59">
        <w:rPr>
          <w:highlight w:val="green"/>
          <w:u w:val="single"/>
        </w:rPr>
        <w:t xml:space="preserve"> </w:t>
      </w:r>
      <w:r w:rsidRPr="00732E59">
        <w:rPr>
          <w:b/>
          <w:bCs/>
          <w:highlight w:val="green"/>
          <w:u w:val="single"/>
        </w:rPr>
        <w:t>govern</w:t>
      </w:r>
      <w:r w:rsidRPr="00E61B52">
        <w:rPr>
          <w:u w:val="single"/>
        </w:rPr>
        <w:t xml:space="preserve"> </w:t>
      </w:r>
      <w:r w:rsidRPr="00732E59">
        <w:rPr>
          <w:highlight w:val="green"/>
          <w:u w:val="single"/>
        </w:rPr>
        <w:t xml:space="preserve">the </w:t>
      </w:r>
      <w:r w:rsidRPr="00732E59">
        <w:rPr>
          <w:b/>
          <w:bCs/>
          <w:highlight w:val="green"/>
          <w:u w:val="single"/>
        </w:rPr>
        <w:t>industry</w:t>
      </w:r>
      <w:r w:rsidRPr="00E61B52">
        <w:rPr>
          <w:u w:val="single"/>
        </w:rPr>
        <w:t xml:space="preserve"> for decades to come.</w:t>
      </w:r>
    </w:p>
    <w:p w14:paraId="64ECDA4A" w14:textId="77777777" w:rsidR="00BD6371" w:rsidRPr="009507BC" w:rsidRDefault="00BD6371" w:rsidP="00BD6371">
      <w:pPr>
        <w:rPr>
          <w:sz w:val="16"/>
          <w:szCs w:val="16"/>
        </w:rPr>
      </w:pPr>
      <w:r w:rsidRPr="009507BC">
        <w:rPr>
          <w:sz w:val="16"/>
          <w:szCs w:val="16"/>
        </w:rPr>
        <w:t>Some might ask if returning to the moon is worth the expense. The answer is undeniably yes. Providing NASA with the resources it needs to succeed is a small investment that will yield tremendous dividends over time.</w:t>
      </w:r>
    </w:p>
    <w:p w14:paraId="6D7F3D2B" w14:textId="77777777" w:rsidR="00BD6371" w:rsidRPr="009B2970" w:rsidRDefault="00BD6371" w:rsidP="00BD6371">
      <w:pPr>
        <w:rPr>
          <w:sz w:val="16"/>
        </w:rPr>
      </w:pPr>
      <w:r w:rsidRPr="009B2970">
        <w:rPr>
          <w:sz w:val="16"/>
        </w:rPr>
        <w:t xml:space="preserve">To start, it would help </w:t>
      </w:r>
      <w:r w:rsidRPr="00732E59">
        <w:rPr>
          <w:b/>
          <w:bCs/>
          <w:highlight w:val="green"/>
          <w:u w:val="single"/>
        </w:rPr>
        <w:t>secure</w:t>
      </w:r>
      <w:r w:rsidRPr="009B2970">
        <w:rPr>
          <w:u w:val="single"/>
        </w:rPr>
        <w:t xml:space="preserve"> American </w:t>
      </w:r>
      <w:r w:rsidRPr="00A040B1">
        <w:rPr>
          <w:b/>
          <w:bCs/>
          <w:u w:val="single"/>
        </w:rPr>
        <w:t>commercial</w:t>
      </w:r>
      <w:r w:rsidRPr="009B2970">
        <w:rPr>
          <w:u w:val="single"/>
        </w:rPr>
        <w:t xml:space="preserve"> </w:t>
      </w:r>
      <w:r w:rsidRPr="00732E59">
        <w:rPr>
          <w:b/>
          <w:bCs/>
          <w:highlight w:val="green"/>
          <w:u w:val="single"/>
        </w:rPr>
        <w:t>dominance</w:t>
      </w:r>
      <w:r w:rsidRPr="009B2970">
        <w:rPr>
          <w:u w:val="single"/>
        </w:rPr>
        <w:t xml:space="preserve"> </w:t>
      </w:r>
      <w:r w:rsidRPr="00A040B1">
        <w:rPr>
          <w:u w:val="single"/>
        </w:rPr>
        <w:t>in</w:t>
      </w:r>
      <w:r w:rsidRPr="009B2970">
        <w:rPr>
          <w:u w:val="single"/>
        </w:rPr>
        <w:t xml:space="preserve"> a fast-growing industry</w:t>
      </w:r>
      <w:r w:rsidRPr="009B2970">
        <w:rPr>
          <w:sz w:val="16"/>
        </w:rPr>
        <w:t xml:space="preserve">. It also would be a </w:t>
      </w:r>
      <w:r w:rsidRPr="00732E59">
        <w:rPr>
          <w:b/>
          <w:bCs/>
          <w:highlight w:val="green"/>
          <w:u w:val="single"/>
        </w:rPr>
        <w:t>catalyst</w:t>
      </w:r>
      <w:r w:rsidRPr="00732E59">
        <w:rPr>
          <w:highlight w:val="green"/>
          <w:u w:val="single"/>
        </w:rPr>
        <w:t xml:space="preserve"> </w:t>
      </w:r>
      <w:r w:rsidRPr="00732E59">
        <w:rPr>
          <w:b/>
          <w:bCs/>
          <w:highlight w:val="green"/>
          <w:u w:val="single"/>
        </w:rPr>
        <w:t>for</w:t>
      </w:r>
      <w:r w:rsidRPr="00732E59">
        <w:rPr>
          <w:highlight w:val="green"/>
          <w:u w:val="single"/>
        </w:rPr>
        <w:t xml:space="preserve"> </w:t>
      </w:r>
      <w:r w:rsidRPr="00732E59">
        <w:rPr>
          <w:b/>
          <w:bCs/>
          <w:highlight w:val="green"/>
          <w:u w:val="single"/>
        </w:rPr>
        <w:t>innovation</w:t>
      </w:r>
      <w:r w:rsidRPr="009B2970">
        <w:rPr>
          <w:u w:val="single"/>
        </w:rPr>
        <w:t xml:space="preserve"> and scientific discovery</w:t>
      </w:r>
      <w:r w:rsidRPr="009B2970">
        <w:rPr>
          <w:sz w:val="16"/>
        </w:rPr>
        <w:t xml:space="preserve">, with </w:t>
      </w:r>
      <w:r w:rsidRPr="00732E59">
        <w:rPr>
          <w:b/>
          <w:bCs/>
          <w:highlight w:val="green"/>
          <w:u w:val="single"/>
        </w:rPr>
        <w:t>salutary</w:t>
      </w:r>
      <w:r w:rsidRPr="00732E59">
        <w:rPr>
          <w:highlight w:val="green"/>
          <w:u w:val="single"/>
        </w:rPr>
        <w:t xml:space="preserve"> </w:t>
      </w:r>
      <w:r w:rsidRPr="00732E59">
        <w:rPr>
          <w:b/>
          <w:bCs/>
          <w:highlight w:val="green"/>
          <w:u w:val="single"/>
        </w:rPr>
        <w:t>effects</w:t>
      </w:r>
      <w:r w:rsidRPr="009B2970">
        <w:rPr>
          <w:u w:val="single"/>
        </w:rPr>
        <w:t xml:space="preserve"> that would </w:t>
      </w:r>
      <w:r w:rsidRPr="00732E59">
        <w:rPr>
          <w:b/>
          <w:bCs/>
          <w:highlight w:val="green"/>
          <w:u w:val="single"/>
        </w:rPr>
        <w:t>benefit</w:t>
      </w:r>
      <w:r w:rsidRPr="009B2970">
        <w:rPr>
          <w:u w:val="single"/>
        </w:rPr>
        <w:t xml:space="preserve"> the </w:t>
      </w:r>
      <w:r w:rsidRPr="00732E59">
        <w:rPr>
          <w:b/>
          <w:bCs/>
          <w:highlight w:val="green"/>
          <w:u w:val="single"/>
        </w:rPr>
        <w:t>entire</w:t>
      </w:r>
      <w:r w:rsidRPr="00732E59">
        <w:rPr>
          <w:highlight w:val="green"/>
          <w:u w:val="single"/>
        </w:rPr>
        <w:t xml:space="preserve"> </w:t>
      </w:r>
      <w:r w:rsidRPr="00732E59">
        <w:rPr>
          <w:b/>
          <w:bCs/>
          <w:highlight w:val="green"/>
          <w:u w:val="single"/>
        </w:rPr>
        <w:t>economy</w:t>
      </w:r>
      <w:r w:rsidRPr="009B2970">
        <w:rPr>
          <w:sz w:val="16"/>
        </w:rPr>
        <w:t>.</w:t>
      </w:r>
    </w:p>
    <w:p w14:paraId="455A973A" w14:textId="77777777" w:rsidR="00BD6371" w:rsidRDefault="00BD6371" w:rsidP="00BD6371">
      <w:pPr>
        <w:rPr>
          <w:sz w:val="16"/>
        </w:rPr>
      </w:pPr>
    </w:p>
    <w:p w14:paraId="3F68689B" w14:textId="77777777" w:rsidR="00BD6371" w:rsidRPr="007A6DBA" w:rsidRDefault="00BD6371" w:rsidP="00BD6371">
      <w:pPr>
        <w:pStyle w:val="Heading4"/>
        <w:rPr>
          <w:rFonts w:cs="Times New Roman"/>
        </w:rPr>
      </w:pPr>
      <w:r>
        <w:rPr>
          <w:rFonts w:cs="Times New Roman"/>
        </w:rPr>
        <w:t xml:space="preserve">Decline causes </w:t>
      </w:r>
      <w:r w:rsidRPr="00CC4E0E">
        <w:rPr>
          <w:rFonts w:cs="Times New Roman"/>
          <w:u w:val="single"/>
        </w:rPr>
        <w:t>nuclear war</w:t>
      </w:r>
      <w:r>
        <w:rPr>
          <w:rFonts w:cs="Times New Roman"/>
        </w:rPr>
        <w:t xml:space="preserve"> via hotspot escalation---accelerates </w:t>
      </w:r>
      <w:r w:rsidRPr="00F37714">
        <w:rPr>
          <w:rFonts w:cs="Times New Roman"/>
          <w:u w:val="single"/>
        </w:rPr>
        <w:t>tech</w:t>
      </w:r>
      <w:r>
        <w:rPr>
          <w:rFonts w:cs="Times New Roman"/>
        </w:rPr>
        <w:t xml:space="preserve"> shift and warming. </w:t>
      </w:r>
    </w:p>
    <w:p w14:paraId="2381E8AA" w14:textId="77777777" w:rsidR="00BD6371" w:rsidRDefault="00BD6371" w:rsidP="00BD6371">
      <w:pPr>
        <w:rPr>
          <w:sz w:val="18"/>
          <w:szCs w:val="18"/>
        </w:rPr>
      </w:pPr>
      <w:r w:rsidRPr="00824CB8">
        <w:rPr>
          <w:rStyle w:val="Style13ptBold"/>
        </w:rPr>
        <w:t>Oppenheimer</w:t>
      </w:r>
      <w:r>
        <w:rPr>
          <w:rStyle w:val="Style13ptBold"/>
        </w:rPr>
        <w:t xml:space="preserve"> 21 </w:t>
      </w:r>
      <w:r w:rsidRPr="003D2430">
        <w:rPr>
          <w:rStyle w:val="Style13ptBold"/>
          <w:sz w:val="18"/>
          <w:szCs w:val="14"/>
        </w:rPr>
        <w:t>(</w:t>
      </w:r>
      <w:r w:rsidRPr="003D2430">
        <w:rPr>
          <w:sz w:val="18"/>
          <w:szCs w:val="18"/>
        </w:rPr>
        <w:t xml:space="preserve">, M., 2021. 2. The Turbulent Future of International Relations. The Future of Global Affairs - Springer International Publishing, 1(1), </w:t>
      </w:r>
      <w:proofErr w:type="spellStart"/>
      <w:r w:rsidRPr="003D2430">
        <w:rPr>
          <w:sz w:val="18"/>
          <w:szCs w:val="18"/>
        </w:rPr>
        <w:t>p.Chapter</w:t>
      </w:r>
      <w:proofErr w:type="spellEnd"/>
      <w:r w:rsidRPr="003D2430">
        <w:rPr>
          <w:sz w:val="18"/>
          <w:szCs w:val="18"/>
        </w:rPr>
        <w:t xml:space="preserve"> 2. Michael Oppenheimer leads the IR Futures concentration at CGA, teaching courses on International Relations (core course), The Future of International Relations, and U.S. Foreign Policy. He also oversees an ongoing research and consulting project for the UN Security Council’s Counter Terrorism Executive Directorate, which involves students directly in advising the UN system on counter terrorism policies and practices. He writes and speaks publicly on U.S foreign policy and on the future of international relations. He has had a varied career, beginning with several years with the U.S. government, then in strategic consulting for government policy makers and private firms, and-since 2005-teaching and research at CGA. His </w:t>
      </w:r>
      <w:proofErr w:type="gramStart"/>
      <w:r w:rsidRPr="003D2430">
        <w:rPr>
          <w:sz w:val="18"/>
          <w:szCs w:val="18"/>
        </w:rPr>
        <w:t>particular specialty</w:t>
      </w:r>
      <w:proofErr w:type="gramEnd"/>
      <w:r w:rsidRPr="003D2430">
        <w:rPr>
          <w:sz w:val="18"/>
          <w:szCs w:val="18"/>
        </w:rPr>
        <w:t xml:space="preserve"> is the cognition and methods of thinking about the future, and how perceptions of future change can be incorporated into the foreign policy process, in order to improve foresight and agility. He has applied his skills in research and consulting for the US intelligence community, the Department of State, the Joint Chiefs of Staff, the UN, and many others. He is a life member of the Council on Foreign </w:t>
      </w:r>
      <w:proofErr w:type="gramStart"/>
      <w:r w:rsidRPr="003D2430">
        <w:rPr>
          <w:sz w:val="18"/>
          <w:szCs w:val="18"/>
        </w:rPr>
        <w:t>Relations, and</w:t>
      </w:r>
      <w:proofErr w:type="gramEnd"/>
      <w:r w:rsidRPr="003D2430">
        <w:rPr>
          <w:sz w:val="18"/>
          <w:szCs w:val="18"/>
        </w:rPr>
        <w:t xml:space="preserve"> is actively involved (and involves his students) in the foreign policy/IR community.)-re-</w:t>
      </w:r>
      <w:r>
        <w:rPr>
          <w:sz w:val="18"/>
          <w:szCs w:val="18"/>
        </w:rPr>
        <w:t>cut</w:t>
      </w:r>
      <w:r w:rsidRPr="003D2430">
        <w:rPr>
          <w:sz w:val="18"/>
          <w:szCs w:val="18"/>
        </w:rPr>
        <w:t xml:space="preserve"> </w:t>
      </w:r>
      <w:proofErr w:type="spellStart"/>
      <w:r w:rsidRPr="003D2430">
        <w:rPr>
          <w:sz w:val="18"/>
          <w:szCs w:val="18"/>
        </w:rPr>
        <w:t>rahulpenu</w:t>
      </w:r>
      <w:proofErr w:type="spellEnd"/>
    </w:p>
    <w:p w14:paraId="49C779E1" w14:textId="77777777" w:rsidR="00BD6371" w:rsidRPr="008500E9" w:rsidRDefault="00BD6371" w:rsidP="00BD6371">
      <w:pPr>
        <w:rPr>
          <w:sz w:val="16"/>
        </w:rPr>
      </w:pPr>
      <w:r w:rsidRPr="008500E9">
        <w:rPr>
          <w:sz w:val="16"/>
        </w:rPr>
        <w:t xml:space="preserve">Some of </w:t>
      </w:r>
      <w:r w:rsidRPr="00462B27">
        <w:rPr>
          <w:rStyle w:val="StyleUnderline"/>
        </w:rPr>
        <w:t>these</w:t>
      </w:r>
      <w:r w:rsidRPr="008500E9">
        <w:rPr>
          <w:sz w:val="16"/>
        </w:rPr>
        <w:t xml:space="preserve"> structural forces </w:t>
      </w:r>
      <w:r w:rsidRPr="00462B27">
        <w:rPr>
          <w:rStyle w:val="StyleUnderline"/>
        </w:rPr>
        <w:t xml:space="preserve">could be managed to promote prosperity and </w:t>
      </w:r>
      <w:r w:rsidRPr="00462B27">
        <w:rPr>
          <w:rStyle w:val="Emphasis"/>
        </w:rPr>
        <w:t>avoid war</w:t>
      </w:r>
      <w:r w:rsidRPr="008500E9">
        <w:rPr>
          <w:sz w:val="16"/>
        </w:rPr>
        <w:t xml:space="preserve">. Multipolarity (inherently more prone to conflict than other configurations of power, given coordination problems)5 plus </w:t>
      </w:r>
      <w:r w:rsidRPr="00732E59">
        <w:rPr>
          <w:rStyle w:val="StyleUnderline"/>
          <w:highlight w:val="green"/>
        </w:rPr>
        <w:t>globalization</w:t>
      </w:r>
      <w:r w:rsidRPr="00462B27">
        <w:rPr>
          <w:rStyle w:val="StyleUnderline"/>
        </w:rPr>
        <w:t xml:space="preserve"> can </w:t>
      </w:r>
      <w:r w:rsidRPr="00732E59">
        <w:rPr>
          <w:rStyle w:val="StyleUnderline"/>
          <w:highlight w:val="green"/>
        </w:rPr>
        <w:t>work</w:t>
      </w:r>
      <w:r w:rsidRPr="00462B27">
        <w:rPr>
          <w:rStyle w:val="StyleUnderline"/>
        </w:rPr>
        <w:t xml:space="preserve"> </w:t>
      </w:r>
      <w:r w:rsidRPr="00732E59">
        <w:rPr>
          <w:rStyle w:val="StyleUnderline"/>
          <w:highlight w:val="green"/>
        </w:rPr>
        <w:t>in</w:t>
      </w:r>
      <w:r w:rsidRPr="00462B27">
        <w:rPr>
          <w:rStyle w:val="StyleUnderline"/>
        </w:rPr>
        <w:t xml:space="preserve"> a world of </w:t>
      </w:r>
      <w:r w:rsidRPr="00732E59">
        <w:rPr>
          <w:rStyle w:val="StyleUnderline"/>
          <w:highlight w:val="green"/>
        </w:rPr>
        <w:t>prosperity</w:t>
      </w:r>
      <w:r w:rsidRPr="00462B27">
        <w:rPr>
          <w:rStyle w:val="StyleUnderline"/>
        </w:rPr>
        <w:t xml:space="preserve">, convergent values, and </w:t>
      </w:r>
      <w:r w:rsidRPr="00732E59">
        <w:rPr>
          <w:rStyle w:val="Emphasis"/>
          <w:highlight w:val="green"/>
        </w:rPr>
        <w:t>effective conflict management</w:t>
      </w:r>
      <w:r w:rsidRPr="008500E9">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462B27">
        <w:rPr>
          <w:rStyle w:val="StyleUnderline"/>
        </w:rPr>
        <w:t xml:space="preserve">a world envisioned by the advocates of </w:t>
      </w:r>
      <w:r w:rsidRPr="00732E59">
        <w:rPr>
          <w:rStyle w:val="Emphasis"/>
          <w:highlight w:val="green"/>
        </w:rPr>
        <w:t>decoupling</w:t>
      </w:r>
      <w:r w:rsidRPr="008500E9">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8500E9">
        <w:rPr>
          <w:sz w:val="16"/>
        </w:rPr>
        <w:t>self insure</w:t>
      </w:r>
      <w:proofErr w:type="spellEnd"/>
      <w:r w:rsidRPr="008500E9">
        <w:rPr>
          <w:sz w:val="16"/>
        </w:rPr>
        <w:t xml:space="preserve"> against future financial crises.9</w:t>
      </w:r>
    </w:p>
    <w:p w14:paraId="049B8874" w14:textId="77777777" w:rsidR="00BD6371" w:rsidRPr="008500E9" w:rsidRDefault="00BD6371" w:rsidP="00BD6371">
      <w:pPr>
        <w:rPr>
          <w:sz w:val="16"/>
        </w:rPr>
      </w:pPr>
      <w:r w:rsidRPr="008500E9">
        <w:rPr>
          <w:sz w:val="16"/>
        </w:rPr>
        <w:t xml:space="preserve">But all four forces operating simultaneously </w:t>
      </w:r>
      <w:r w:rsidRPr="00732E59">
        <w:rPr>
          <w:rStyle w:val="StyleUnderline"/>
          <w:highlight w:val="green"/>
        </w:rPr>
        <w:t>will produce</w:t>
      </w:r>
      <w:r w:rsidRPr="00462B27">
        <w:rPr>
          <w:rStyle w:val="StyleUnderline"/>
        </w:rPr>
        <w:t xml:space="preserve"> a future of </w:t>
      </w:r>
      <w:r w:rsidRPr="00732E59">
        <w:rPr>
          <w:rStyle w:val="Emphasis"/>
          <w:highlight w:val="green"/>
        </w:rPr>
        <w:t>increasing</w:t>
      </w:r>
      <w:r w:rsidRPr="00462B27">
        <w:rPr>
          <w:rStyle w:val="Emphasis"/>
        </w:rPr>
        <w:t xml:space="preserve"> internal </w:t>
      </w:r>
      <w:r w:rsidRPr="00732E59">
        <w:rPr>
          <w:rStyle w:val="Emphasis"/>
          <w:highlight w:val="green"/>
        </w:rPr>
        <w:t>polarization</w:t>
      </w:r>
      <w:r w:rsidRPr="00732E59">
        <w:rPr>
          <w:rStyle w:val="StyleUnderline"/>
          <w:highlight w:val="green"/>
        </w:rPr>
        <w:t xml:space="preserve"> and</w:t>
      </w:r>
      <w:r w:rsidRPr="00462B27">
        <w:rPr>
          <w:rStyle w:val="StyleUnderline"/>
        </w:rPr>
        <w:t xml:space="preserve"> </w:t>
      </w:r>
      <w:r w:rsidRPr="00462B27">
        <w:rPr>
          <w:rStyle w:val="Emphasis"/>
        </w:rPr>
        <w:t xml:space="preserve">cross border </w:t>
      </w:r>
      <w:r w:rsidRPr="00732E59">
        <w:rPr>
          <w:rStyle w:val="Emphasis"/>
          <w:highlight w:val="green"/>
        </w:rPr>
        <w:t>conflict</w:t>
      </w:r>
      <w:r w:rsidRPr="008500E9">
        <w:rPr>
          <w:sz w:val="16"/>
        </w:rPr>
        <w:t xml:space="preserve">, diminished economic growth and poverty alleviation, </w:t>
      </w:r>
      <w:r w:rsidRPr="00732E59">
        <w:rPr>
          <w:rStyle w:val="StyleUnderline"/>
          <w:highlight w:val="green"/>
        </w:rPr>
        <w:t>weakened</w:t>
      </w:r>
      <w:r w:rsidRPr="00462B27">
        <w:rPr>
          <w:rStyle w:val="StyleUnderline"/>
        </w:rPr>
        <w:t xml:space="preserve"> global </w:t>
      </w:r>
      <w:r w:rsidRPr="00732E59">
        <w:rPr>
          <w:rStyle w:val="Emphasis"/>
          <w:highlight w:val="green"/>
        </w:rPr>
        <w:t>institutions</w:t>
      </w:r>
      <w:r w:rsidRPr="00732E59">
        <w:rPr>
          <w:rStyle w:val="StyleUnderline"/>
          <w:highlight w:val="green"/>
        </w:rPr>
        <w:t xml:space="preserve"> and </w:t>
      </w:r>
      <w:r w:rsidRPr="00732E59">
        <w:rPr>
          <w:rStyle w:val="Emphasis"/>
          <w:highlight w:val="green"/>
        </w:rPr>
        <w:t>norms</w:t>
      </w:r>
      <w:r w:rsidRPr="00462B27">
        <w:rPr>
          <w:rStyle w:val="Emphasis"/>
        </w:rPr>
        <w:t xml:space="preserve"> of behavior</w:t>
      </w:r>
      <w:r w:rsidRPr="00462B27">
        <w:rPr>
          <w:rStyle w:val="StyleUnderline"/>
        </w:rPr>
        <w:t xml:space="preserve">, </w:t>
      </w:r>
      <w:r w:rsidRPr="00732E59">
        <w:rPr>
          <w:rStyle w:val="StyleUnderline"/>
          <w:highlight w:val="green"/>
        </w:rPr>
        <w:t xml:space="preserve">and </w:t>
      </w:r>
      <w:r w:rsidRPr="00732E59">
        <w:rPr>
          <w:rStyle w:val="Emphasis"/>
          <w:highlight w:val="green"/>
        </w:rPr>
        <w:t>reduced</w:t>
      </w:r>
      <w:r w:rsidRPr="00462B27">
        <w:rPr>
          <w:rStyle w:val="Emphasis"/>
        </w:rPr>
        <w:t xml:space="preserve"> collective </w:t>
      </w:r>
      <w:r w:rsidRPr="00732E59">
        <w:rPr>
          <w:rStyle w:val="Emphasis"/>
          <w:highlight w:val="green"/>
        </w:rPr>
        <w:t>capacity</w:t>
      </w:r>
      <w:r w:rsidRPr="00732E59">
        <w:rPr>
          <w:rStyle w:val="StyleUnderline"/>
          <w:highlight w:val="green"/>
        </w:rPr>
        <w:t xml:space="preserve"> to confront</w:t>
      </w:r>
      <w:r w:rsidRPr="00462B27">
        <w:rPr>
          <w:rStyle w:val="StyleUnderline"/>
        </w:rPr>
        <w:t xml:space="preserve"> emerging challenges of global </w:t>
      </w:r>
      <w:r w:rsidRPr="00732E59">
        <w:rPr>
          <w:rStyle w:val="Emphasis"/>
          <w:highlight w:val="green"/>
        </w:rPr>
        <w:t>warming</w:t>
      </w:r>
      <w:r w:rsidRPr="00462B27">
        <w:rPr>
          <w:rStyle w:val="StyleUnderline"/>
        </w:rPr>
        <w:t xml:space="preserve">, accelerating </w:t>
      </w:r>
      <w:r w:rsidRPr="00732E59">
        <w:rPr>
          <w:rStyle w:val="Emphasis"/>
          <w:highlight w:val="green"/>
        </w:rPr>
        <w:t>tech</w:t>
      </w:r>
      <w:r w:rsidRPr="00462B27">
        <w:rPr>
          <w:rStyle w:val="Emphasis"/>
        </w:rPr>
        <w:t xml:space="preserve">nology </w:t>
      </w:r>
      <w:r w:rsidRPr="00732E59">
        <w:rPr>
          <w:rStyle w:val="Emphasis"/>
          <w:highlight w:val="green"/>
        </w:rPr>
        <w:t>change</w:t>
      </w:r>
      <w:r w:rsidRPr="00732E59">
        <w:rPr>
          <w:rStyle w:val="StyleUnderline"/>
          <w:highlight w:val="green"/>
        </w:rPr>
        <w:t xml:space="preserve">, </w:t>
      </w:r>
      <w:r w:rsidRPr="00732E59">
        <w:rPr>
          <w:rStyle w:val="Emphasis"/>
          <w:highlight w:val="green"/>
        </w:rPr>
        <w:t>nuclear weapons</w:t>
      </w:r>
      <w:r w:rsidRPr="00462B27">
        <w:rPr>
          <w:rStyle w:val="StyleUnderline"/>
        </w:rPr>
        <w:t xml:space="preserve"> </w:t>
      </w:r>
      <w:proofErr w:type="gramStart"/>
      <w:r w:rsidRPr="00462B27">
        <w:rPr>
          <w:rStyle w:val="StyleUnderline"/>
        </w:rPr>
        <w:t>innovation</w:t>
      </w:r>
      <w:proofErr w:type="gramEnd"/>
      <w:r w:rsidRPr="00462B27">
        <w:rPr>
          <w:rStyle w:val="StyleUnderline"/>
        </w:rPr>
        <w:t xml:space="preserve"> </w:t>
      </w:r>
      <w:r w:rsidRPr="00732E59">
        <w:rPr>
          <w:rStyle w:val="StyleUnderline"/>
          <w:highlight w:val="green"/>
        </w:rPr>
        <w:t xml:space="preserve">and </w:t>
      </w:r>
      <w:r w:rsidRPr="00732E59">
        <w:rPr>
          <w:rStyle w:val="Emphasis"/>
          <w:highlight w:val="green"/>
        </w:rPr>
        <w:t>prolif</w:t>
      </w:r>
      <w:r w:rsidRPr="00462B27">
        <w:rPr>
          <w:rStyle w:val="StyleUnderline"/>
        </w:rPr>
        <w:t>eration</w:t>
      </w:r>
      <w:r w:rsidRPr="008500E9">
        <w:rPr>
          <w:sz w:val="16"/>
        </w:rPr>
        <w:t>. As in any effective scenario, this future is clearly visible to any keen observer. We have only to abolish wishful thinking and believe our own eyes.10</w:t>
      </w:r>
    </w:p>
    <w:p w14:paraId="5DCE8A34" w14:textId="77777777" w:rsidR="00BD6371" w:rsidRPr="00EB2E0D" w:rsidRDefault="00BD6371" w:rsidP="00BD6371">
      <w:pPr>
        <w:rPr>
          <w:sz w:val="12"/>
          <w:szCs w:val="12"/>
        </w:rPr>
      </w:pPr>
      <w:r w:rsidRPr="00EB2E0D">
        <w:rPr>
          <w:sz w:val="12"/>
          <w:szCs w:val="12"/>
        </w:rPr>
        <w:t>Secular Stagnation</w:t>
      </w:r>
    </w:p>
    <w:p w14:paraId="5798D258" w14:textId="77777777" w:rsidR="00BD6371" w:rsidRPr="00EB2E0D" w:rsidRDefault="00BD6371" w:rsidP="00BD6371">
      <w:pPr>
        <w:rPr>
          <w:sz w:val="12"/>
          <w:szCs w:val="12"/>
        </w:rPr>
      </w:pPr>
      <w:r w:rsidRPr="00EB2E0D">
        <w:rPr>
          <w:sz w:val="12"/>
          <w:szCs w:val="12"/>
        </w:rPr>
        <w:t xml:space="preserve">This </w:t>
      </w:r>
      <w:proofErr w:type="spellStart"/>
      <w:r w:rsidRPr="00EB2E0D">
        <w:rPr>
          <w:sz w:val="12"/>
          <w:szCs w:val="12"/>
        </w:rPr>
        <w:t>unbrave</w:t>
      </w:r>
      <w:proofErr w:type="spellEnd"/>
      <w:r w:rsidRPr="00EB2E0D">
        <w:rPr>
          <w:sz w:val="12"/>
          <w:szCs w:val="12"/>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B2E0D">
        <w:rPr>
          <w:sz w:val="12"/>
          <w:szCs w:val="12"/>
        </w:rPr>
        <w:t>Summers’</w:t>
      </w:r>
      <w:proofErr w:type="gramEnd"/>
      <w:r w:rsidRPr="00EB2E0D">
        <w:rPr>
          <w:sz w:val="12"/>
          <w:szCs w:val="12"/>
        </w:rPr>
        <w:t xml:space="preserve"> ideas, explains:</w:t>
      </w:r>
    </w:p>
    <w:p w14:paraId="1CCA5190" w14:textId="77777777" w:rsidR="00BD6371" w:rsidRPr="00EB2E0D" w:rsidRDefault="00BD6371" w:rsidP="00BD6371">
      <w:pPr>
        <w:ind w:left="720"/>
        <w:rPr>
          <w:sz w:val="12"/>
          <w:szCs w:val="12"/>
        </w:rPr>
      </w:pPr>
      <w:r w:rsidRPr="00EB2E0D">
        <w:rPr>
          <w:sz w:val="12"/>
          <w:szCs w:val="12"/>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18A7C1C1" w14:textId="77777777" w:rsidR="00BD6371" w:rsidRPr="00EB2E0D" w:rsidRDefault="00BD6371" w:rsidP="00BD6371">
      <w:pPr>
        <w:ind w:left="720"/>
        <w:rPr>
          <w:sz w:val="12"/>
          <w:szCs w:val="12"/>
        </w:rPr>
      </w:pPr>
      <w:r w:rsidRPr="00EB2E0D">
        <w:rPr>
          <w:sz w:val="12"/>
          <w:szCs w:val="12"/>
        </w:rPr>
        <w:t>Other factors that make investors similarly pessimistic include rising global inequality and the slowdown in productivity growth…</w:t>
      </w:r>
    </w:p>
    <w:p w14:paraId="76C0C4AE" w14:textId="77777777" w:rsidR="00BD6371" w:rsidRPr="00EB2E0D" w:rsidRDefault="00BD6371" w:rsidP="00BD6371">
      <w:pPr>
        <w:ind w:left="720"/>
        <w:rPr>
          <w:sz w:val="12"/>
          <w:szCs w:val="12"/>
        </w:rPr>
      </w:pPr>
      <w:r w:rsidRPr="00EB2E0D">
        <w:rPr>
          <w:sz w:val="12"/>
          <w:szCs w:val="12"/>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5C46308F" w14:textId="77777777" w:rsidR="00BD6371" w:rsidRPr="00EB2E0D" w:rsidRDefault="00BD6371" w:rsidP="00BD6371">
      <w:pPr>
        <w:ind w:left="720"/>
        <w:rPr>
          <w:sz w:val="12"/>
          <w:szCs w:val="12"/>
        </w:rPr>
      </w:pPr>
      <w:r w:rsidRPr="00EB2E0D">
        <w:rPr>
          <w:sz w:val="12"/>
          <w:szCs w:val="12"/>
        </w:rPr>
        <w:t xml:space="preserve">…in the long run, more immigration might be a vital part of curing secular stagnation. Summers also heavily prescribes increased government spending, arguing that it might </w:t>
      </w:r>
      <w:proofErr w:type="gramStart"/>
      <w:r w:rsidRPr="00EB2E0D">
        <w:rPr>
          <w:sz w:val="12"/>
          <w:szCs w:val="12"/>
        </w:rPr>
        <w:t>actually be</w:t>
      </w:r>
      <w:proofErr w:type="gramEnd"/>
      <w:r w:rsidRPr="00EB2E0D">
        <w:rPr>
          <w:sz w:val="12"/>
          <w:szCs w:val="12"/>
        </w:rPr>
        <w:t xml:space="preserve"> more prudent than cutting back – especially if the money is spent on infrastructure, education and research and development.</w:t>
      </w:r>
    </w:p>
    <w:p w14:paraId="0BC1C6C7" w14:textId="77777777" w:rsidR="00BD6371" w:rsidRPr="00EB2E0D" w:rsidRDefault="00BD6371" w:rsidP="00BD6371">
      <w:pPr>
        <w:ind w:left="720"/>
        <w:rPr>
          <w:sz w:val="12"/>
          <w:szCs w:val="12"/>
        </w:rPr>
      </w:pPr>
      <w:r w:rsidRPr="00EB2E0D">
        <w:rPr>
          <w:sz w:val="12"/>
          <w:szCs w:val="12"/>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23F37831" w14:textId="77777777" w:rsidR="00BD6371" w:rsidRPr="00EB2E0D" w:rsidRDefault="00BD6371" w:rsidP="00BD6371">
      <w:pPr>
        <w:rPr>
          <w:sz w:val="12"/>
          <w:szCs w:val="12"/>
        </w:rPr>
      </w:pPr>
      <w:r w:rsidRPr="00EB2E0D">
        <w:rPr>
          <w:sz w:val="12"/>
          <w:szCs w:val="12"/>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4E56B69C" w14:textId="77777777" w:rsidR="00BD6371" w:rsidRPr="00EB2E0D" w:rsidRDefault="00BD6371" w:rsidP="00BD6371">
      <w:pPr>
        <w:rPr>
          <w:sz w:val="12"/>
          <w:szCs w:val="12"/>
        </w:rPr>
      </w:pPr>
      <w:r w:rsidRPr="00EB2E0D">
        <w:rPr>
          <w:sz w:val="12"/>
          <w:szCs w:val="12"/>
        </w:rPr>
        <w:t>Illiberal Globalization</w:t>
      </w:r>
    </w:p>
    <w:p w14:paraId="6FA84B19" w14:textId="77777777" w:rsidR="00BD6371" w:rsidRPr="00EB2E0D" w:rsidRDefault="00BD6371" w:rsidP="00BD6371">
      <w:pPr>
        <w:rPr>
          <w:sz w:val="12"/>
          <w:szCs w:val="12"/>
        </w:rPr>
      </w:pPr>
      <w:r w:rsidRPr="00EB2E0D">
        <w:rPr>
          <w:sz w:val="12"/>
          <w:szCs w:val="12"/>
        </w:rPr>
        <w:t xml:space="preserve">Economic weakness and rising nationalism (along with multipolarity) will not end </w:t>
      </w:r>
      <w:proofErr w:type="gramStart"/>
      <w:r w:rsidRPr="00EB2E0D">
        <w:rPr>
          <w:sz w:val="12"/>
          <w:szCs w:val="12"/>
        </w:rPr>
        <w:t>globalization, but</w:t>
      </w:r>
      <w:proofErr w:type="gramEnd"/>
      <w:r w:rsidRPr="00EB2E0D">
        <w:rPr>
          <w:sz w:val="12"/>
          <w:szCs w:val="12"/>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B2E0D">
        <w:rPr>
          <w:sz w:val="12"/>
          <w:szCs w:val="12"/>
        </w:rPr>
        <w:t>sustainability</w:t>
      </w:r>
      <w:proofErr w:type="gramEnd"/>
      <w:r w:rsidRPr="00EB2E0D">
        <w:rPr>
          <w:sz w:val="12"/>
          <w:szCs w:val="12"/>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B2E0D">
        <w:rPr>
          <w:sz w:val="12"/>
          <w:szCs w:val="12"/>
        </w:rPr>
        <w:t>It is clear that the</w:t>
      </w:r>
      <w:proofErr w:type="gramEnd"/>
      <w:r w:rsidRPr="00EB2E0D">
        <w:rPr>
          <w:sz w:val="12"/>
          <w:szCs w:val="12"/>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2655E26A" w14:textId="77777777" w:rsidR="00BD6371" w:rsidRPr="0010406B" w:rsidRDefault="00BD6371" w:rsidP="00BD6371">
      <w:pPr>
        <w:rPr>
          <w:sz w:val="16"/>
        </w:rPr>
      </w:pPr>
      <w:r w:rsidRPr="0010406B">
        <w:rPr>
          <w:sz w:val="16"/>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462B27">
        <w:rPr>
          <w:rStyle w:val="StyleUnderline"/>
        </w:rPr>
        <w:t xml:space="preserve">The increasing interaction across national boundaries that globalization entails, now produces not </w:t>
      </w:r>
      <w:r w:rsidRPr="00462B27">
        <w:rPr>
          <w:rStyle w:val="Emphasis"/>
        </w:rPr>
        <w:t>harmonization</w:t>
      </w:r>
      <w:r w:rsidRPr="00462B27">
        <w:rPr>
          <w:rStyle w:val="StyleUnderline"/>
        </w:rPr>
        <w:t xml:space="preserve"> and cooperation, but </w:t>
      </w:r>
      <w:r w:rsidRPr="00732E59">
        <w:rPr>
          <w:rStyle w:val="Emphasis"/>
          <w:highlight w:val="green"/>
        </w:rPr>
        <w:t>friction</w:t>
      </w:r>
      <w:r w:rsidRPr="00462B27">
        <w:rPr>
          <w:rStyle w:val="StyleUnderline"/>
        </w:rPr>
        <w:t xml:space="preserve"> and </w:t>
      </w:r>
      <w:r w:rsidRPr="00732E59">
        <w:rPr>
          <w:rStyle w:val="Emphasis"/>
          <w:highlight w:val="green"/>
        </w:rPr>
        <w:t>escalating</w:t>
      </w:r>
      <w:r w:rsidRPr="00526DEA">
        <w:rPr>
          <w:rStyle w:val="Emphasis"/>
        </w:rPr>
        <w:t xml:space="preserve"> </w:t>
      </w:r>
      <w:r w:rsidRPr="00732E59">
        <w:rPr>
          <w:rStyle w:val="Emphasis"/>
          <w:highlight w:val="green"/>
        </w:rPr>
        <w:t>trade</w:t>
      </w:r>
      <w:r w:rsidRPr="00462B27">
        <w:rPr>
          <w:rStyle w:val="Emphasis"/>
        </w:rPr>
        <w:t xml:space="preserve"> and investment </w:t>
      </w:r>
      <w:r w:rsidRPr="00732E59">
        <w:rPr>
          <w:rStyle w:val="Emphasis"/>
          <w:highlight w:val="green"/>
        </w:rPr>
        <w:t>disputes</w:t>
      </w:r>
      <w:r w:rsidRPr="0010406B">
        <w:rPr>
          <w:sz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10406B">
        <w:rPr>
          <w:sz w:val="16"/>
        </w:rPr>
        <w:t>Of</w:t>
      </w:r>
      <w:proofErr w:type="gramEnd"/>
      <w:r w:rsidRPr="0010406B">
        <w:rPr>
          <w:sz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10406B">
        <w:rPr>
          <w:sz w:val="16"/>
        </w:rPr>
        <w:t>automotives</w:t>
      </w:r>
      <w:proofErr w:type="spellEnd"/>
      <w:r w:rsidRPr="0010406B">
        <w:rPr>
          <w:sz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47DBB860" w14:textId="77777777" w:rsidR="00BD6371" w:rsidRPr="00900697" w:rsidRDefault="00BD6371" w:rsidP="00BD6371">
      <w:pPr>
        <w:rPr>
          <w:sz w:val="16"/>
        </w:rPr>
      </w:pPr>
      <w:r w:rsidRPr="00462B27">
        <w:rPr>
          <w:rStyle w:val="StyleUnderline"/>
        </w:rPr>
        <w:t xml:space="preserve">As such </w:t>
      </w:r>
      <w:r w:rsidRPr="00732E59">
        <w:rPr>
          <w:rStyle w:val="StyleUnderline"/>
          <w:highlight w:val="green"/>
        </w:rPr>
        <w:t xml:space="preserve">measures </w:t>
      </w:r>
      <w:r w:rsidRPr="00732E59">
        <w:rPr>
          <w:rStyle w:val="Emphasis"/>
          <w:highlight w:val="green"/>
        </w:rPr>
        <w:t>gain traction</w:t>
      </w:r>
      <w:r w:rsidRPr="00462B27">
        <w:rPr>
          <w:rStyle w:val="StyleUnderline"/>
        </w:rPr>
        <w:t xml:space="preserve">, it will </w:t>
      </w:r>
      <w:r w:rsidRPr="00462B27">
        <w:rPr>
          <w:rStyle w:val="Emphasis"/>
        </w:rPr>
        <w:t>become clear</w:t>
      </w:r>
      <w:r w:rsidRPr="00462B27">
        <w:rPr>
          <w:rStyle w:val="StyleUnderline"/>
        </w:rPr>
        <w:t xml:space="preserve"> to states</w:t>
      </w:r>
      <w:r w:rsidRPr="00900697">
        <w:rPr>
          <w:sz w:val="16"/>
        </w:rPr>
        <w:t>—and to companies—</w:t>
      </w:r>
      <w:r w:rsidRPr="00462B27">
        <w:rPr>
          <w:rStyle w:val="StyleUnderline"/>
        </w:rPr>
        <w:t xml:space="preserve">that a global trading system more responsive to raw power than to law entails </w:t>
      </w:r>
      <w:r w:rsidRPr="00462B27">
        <w:rPr>
          <w:rStyle w:val="Emphasis"/>
        </w:rPr>
        <w:t>escalating risk</w:t>
      </w:r>
      <w:r w:rsidRPr="00462B27">
        <w:rPr>
          <w:rStyle w:val="StyleUnderline"/>
        </w:rPr>
        <w:t xml:space="preserve"> and diminishing benefits. This </w:t>
      </w:r>
      <w:r w:rsidRPr="00732E59">
        <w:rPr>
          <w:rStyle w:val="StyleUnderline"/>
          <w:highlight w:val="green"/>
        </w:rPr>
        <w:t>will</w:t>
      </w:r>
      <w:r w:rsidRPr="00462B27">
        <w:rPr>
          <w:rStyle w:val="StyleUnderline"/>
        </w:rPr>
        <w:t xml:space="preserve"> be the </w:t>
      </w:r>
      <w:r w:rsidRPr="00732E59">
        <w:rPr>
          <w:rStyle w:val="Emphasis"/>
          <w:highlight w:val="green"/>
        </w:rPr>
        <w:t>end</w:t>
      </w:r>
      <w:r w:rsidRPr="00462B27">
        <w:rPr>
          <w:rStyle w:val="Emphasis"/>
        </w:rPr>
        <w:t xml:space="preserve"> of economic </w:t>
      </w:r>
      <w:r w:rsidRPr="00732E59">
        <w:rPr>
          <w:rStyle w:val="Emphasis"/>
          <w:highlight w:val="green"/>
        </w:rPr>
        <w:t>globalization</w:t>
      </w:r>
      <w:r w:rsidRPr="00900697">
        <w:rPr>
          <w:sz w:val="16"/>
        </w:rPr>
        <w:t xml:space="preserve">, and its many benefits, as we know it. </w:t>
      </w:r>
      <w:r w:rsidRPr="00462B27">
        <w:rPr>
          <w:rStyle w:val="StyleUnderline"/>
        </w:rPr>
        <w:t>It represents</w:t>
      </w:r>
      <w:r w:rsidRPr="00900697">
        <w:rPr>
          <w:sz w:val="16"/>
        </w:rPr>
        <w:t xml:space="preserve"> nothing less than </w:t>
      </w:r>
      <w:r w:rsidRPr="00462B27">
        <w:rPr>
          <w:rStyle w:val="StyleUnderline"/>
        </w:rPr>
        <w:t>the subordination of economic globalization</w:t>
      </w:r>
      <w:r w:rsidRPr="00900697">
        <w:rPr>
          <w:sz w:val="16"/>
        </w:rPr>
        <w:t xml:space="preserve">, a system which many thought obeyed its own logic, </w:t>
      </w:r>
      <w:r w:rsidRPr="00462B27">
        <w:rPr>
          <w:rStyle w:val="StyleUnderline"/>
        </w:rPr>
        <w:t xml:space="preserve">to an international politics of </w:t>
      </w:r>
      <w:r w:rsidRPr="00732E59">
        <w:rPr>
          <w:rStyle w:val="Emphasis"/>
          <w:highlight w:val="green"/>
        </w:rPr>
        <w:t>zero-sum power competition</w:t>
      </w:r>
      <w:r w:rsidRPr="00462B27">
        <w:rPr>
          <w:rStyle w:val="StyleUnderline"/>
        </w:rPr>
        <w:t xml:space="preserve"> among multiple actors with divergent interests and values</w:t>
      </w:r>
      <w:r w:rsidRPr="00900697">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533D19BC" w14:textId="77777777" w:rsidR="00BD6371" w:rsidRPr="003C7C69" w:rsidRDefault="00BD6371" w:rsidP="00BD6371">
      <w:pPr>
        <w:rPr>
          <w:sz w:val="16"/>
        </w:rPr>
      </w:pPr>
      <w:r w:rsidRPr="003C7C69">
        <w:rPr>
          <w:sz w:val="16"/>
        </w:rPr>
        <w:t xml:space="preserve">Economies of scale will shrink, incentivizing less investment, increasing costs and prices, compromising growth, marginalizing countries whose growth and poverty reduction depended on participation in global supply chains. </w:t>
      </w:r>
      <w:r w:rsidRPr="00026423">
        <w:rPr>
          <w:rStyle w:val="StyleUnderline"/>
        </w:rPr>
        <w:t>A world already suffering from excess savings</w:t>
      </w:r>
      <w:r w:rsidRPr="003C7C69">
        <w:rPr>
          <w:sz w:val="16"/>
        </w:rPr>
        <w:t xml:space="preserve"> (in the corporate sector, among mostly Asian </w:t>
      </w:r>
      <w:r w:rsidRPr="00732E59">
        <w:rPr>
          <w:highlight w:val="green"/>
          <w:u w:val="single"/>
        </w:rPr>
        <w:t>countries</w:t>
      </w:r>
      <w:r w:rsidRPr="003C7C69">
        <w:rPr>
          <w:sz w:val="16"/>
        </w:rPr>
        <w:t xml:space="preserve">) </w:t>
      </w:r>
      <w:r w:rsidRPr="00732E59">
        <w:rPr>
          <w:rStyle w:val="StyleUnderline"/>
          <w:highlight w:val="green"/>
        </w:rPr>
        <w:t xml:space="preserve">will </w:t>
      </w:r>
      <w:r w:rsidRPr="00732E59">
        <w:rPr>
          <w:rStyle w:val="Emphasis"/>
          <w:highlight w:val="green"/>
        </w:rPr>
        <w:t>respond</w:t>
      </w:r>
      <w:r w:rsidRPr="00462B27">
        <w:rPr>
          <w:rStyle w:val="StyleUnderline"/>
        </w:rPr>
        <w:t xml:space="preserve"> to heightened risk and uncertainty </w:t>
      </w:r>
      <w:r w:rsidRPr="00732E59">
        <w:rPr>
          <w:rStyle w:val="StyleUnderline"/>
          <w:highlight w:val="green"/>
        </w:rPr>
        <w:t>with</w:t>
      </w:r>
      <w:r w:rsidRPr="00462B27">
        <w:rPr>
          <w:rStyle w:val="StyleUnderline"/>
        </w:rPr>
        <w:t xml:space="preserve"> </w:t>
      </w:r>
      <w:r w:rsidRPr="00462B27">
        <w:rPr>
          <w:rStyle w:val="Emphasis"/>
        </w:rPr>
        <w:t xml:space="preserve">further </w:t>
      </w:r>
      <w:r w:rsidRPr="00732E59">
        <w:rPr>
          <w:rStyle w:val="Emphasis"/>
          <w:highlight w:val="green"/>
        </w:rPr>
        <w:t>retrenchment</w:t>
      </w:r>
      <w:r w:rsidRPr="003C7C69">
        <w:rPr>
          <w:sz w:val="16"/>
        </w:rPr>
        <w:t>. The problem is perfectly captured by Tim Boyle, CEO of Columbia Sportswear, whose supply chain runs through China, reacting to yet another ratcheting up of US tariffs on Chinese imports, most recently on consumer goods:</w:t>
      </w:r>
    </w:p>
    <w:p w14:paraId="6A11197C" w14:textId="77777777" w:rsidR="00BD6371" w:rsidRPr="003C7C69" w:rsidRDefault="00BD6371" w:rsidP="00BD6371">
      <w:pPr>
        <w:ind w:left="720"/>
        <w:rPr>
          <w:sz w:val="16"/>
          <w:szCs w:val="16"/>
        </w:rPr>
      </w:pPr>
      <w:r w:rsidRPr="003C7C69">
        <w:rPr>
          <w:sz w:val="16"/>
          <w:szCs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3C7C69">
        <w:rPr>
          <w:sz w:val="16"/>
          <w:szCs w:val="16"/>
        </w:rPr>
        <w:t>have to</w:t>
      </w:r>
      <w:proofErr w:type="gramEnd"/>
      <w:r w:rsidRPr="003C7C69">
        <w:rPr>
          <w:sz w:val="16"/>
          <w:szCs w:val="16"/>
        </w:rPr>
        <w:t xml:space="preserve"> have a reasonable expectation we can get a return. That’s predicated on the rule of law: where can we expect the laws to be enforced, and for the foreseeable future, the rules will be in place? That’s what America used to be.20</w:t>
      </w:r>
    </w:p>
    <w:p w14:paraId="2D0BA23C" w14:textId="77777777" w:rsidR="00BD6371" w:rsidRPr="00642B72" w:rsidRDefault="00BD6371" w:rsidP="00BD6371">
      <w:pPr>
        <w:rPr>
          <w:sz w:val="16"/>
        </w:rPr>
      </w:pPr>
      <w:r w:rsidRPr="00642B72">
        <w:rPr>
          <w:rStyle w:val="StyleUnderline"/>
        </w:rPr>
        <w:t>The</w:t>
      </w:r>
      <w:r w:rsidRPr="00462B27">
        <w:rPr>
          <w:rStyle w:val="StyleUnderline"/>
        </w:rPr>
        <w:t xml:space="preserve"> </w:t>
      </w:r>
      <w:r w:rsidRPr="00462B27">
        <w:rPr>
          <w:rStyle w:val="Emphasis"/>
        </w:rPr>
        <w:t xml:space="preserve">international </w:t>
      </w:r>
      <w:r w:rsidRPr="00732E59">
        <w:rPr>
          <w:rStyle w:val="Emphasis"/>
          <w:highlight w:val="green"/>
        </w:rPr>
        <w:t>political effects</w:t>
      </w:r>
      <w:r w:rsidRPr="00732E59">
        <w:rPr>
          <w:rStyle w:val="StyleUnderline"/>
          <w:highlight w:val="green"/>
        </w:rPr>
        <w:t xml:space="preserve"> </w:t>
      </w:r>
      <w:r w:rsidRPr="00642B72">
        <w:rPr>
          <w:rStyle w:val="StyleUnderline"/>
        </w:rPr>
        <w:t xml:space="preserve">will be </w:t>
      </w:r>
      <w:r w:rsidRPr="00732E59">
        <w:rPr>
          <w:rStyle w:val="StyleUnderline"/>
          <w:highlight w:val="green"/>
        </w:rPr>
        <w:t>equally</w:t>
      </w:r>
      <w:r w:rsidRPr="00462B27">
        <w:rPr>
          <w:rStyle w:val="StyleUnderline"/>
        </w:rPr>
        <w:t xml:space="preserve"> </w:t>
      </w:r>
      <w:r w:rsidRPr="00732E59">
        <w:rPr>
          <w:rStyle w:val="Emphasis"/>
          <w:highlight w:val="green"/>
        </w:rPr>
        <w:t>damaging</w:t>
      </w:r>
      <w:r w:rsidRPr="00462B27">
        <w:rPr>
          <w:rStyle w:val="StyleUnderline"/>
        </w:rPr>
        <w:t>. The</w:t>
      </w:r>
      <w:r w:rsidRPr="00642B72">
        <w:rPr>
          <w:sz w:val="16"/>
        </w:rPr>
        <w:t xml:space="preserve"> four </w:t>
      </w:r>
      <w:r w:rsidRPr="00462B27">
        <w:rPr>
          <w:rStyle w:val="StyleUnderline"/>
        </w:rPr>
        <w:t xml:space="preserve">structural forces act on each other to produce the </w:t>
      </w:r>
      <w:r w:rsidRPr="00462B27">
        <w:rPr>
          <w:rStyle w:val="Emphasis"/>
        </w:rPr>
        <w:t>more dangerous</w:t>
      </w:r>
      <w:r w:rsidRPr="00642B72">
        <w:rPr>
          <w:sz w:val="16"/>
        </w:rPr>
        <w:t xml:space="preserve">, less prosperous </w:t>
      </w:r>
      <w:r w:rsidRPr="00462B27">
        <w:rPr>
          <w:rStyle w:val="Emphasis"/>
        </w:rPr>
        <w:t>world</w:t>
      </w:r>
      <w:r w:rsidRPr="00462B27">
        <w:rPr>
          <w:rStyle w:val="StyleUnderline"/>
        </w:rPr>
        <w:t xml:space="preserve"> projected here. Illiberal globalization represents geopolitical conflict by</w:t>
      </w:r>
      <w:r w:rsidRPr="00642B72">
        <w:rPr>
          <w:sz w:val="16"/>
        </w:rPr>
        <w:t xml:space="preserve"> (at first) </w:t>
      </w:r>
      <w:r w:rsidRPr="00462B27">
        <w:rPr>
          <w:rStyle w:val="StyleUnderline"/>
        </w:rPr>
        <w:t xml:space="preserve">physically non-kinetic means. </w:t>
      </w:r>
      <w:r w:rsidRPr="00732E59">
        <w:rPr>
          <w:rStyle w:val="StyleUnderline"/>
          <w:highlight w:val="green"/>
        </w:rPr>
        <w:t>It</w:t>
      </w:r>
      <w:r w:rsidRPr="00462B27">
        <w:rPr>
          <w:rStyle w:val="StyleUnderline"/>
        </w:rPr>
        <w:t xml:space="preserve"> arises from </w:t>
      </w:r>
      <w:r w:rsidRPr="00462B27">
        <w:rPr>
          <w:rStyle w:val="Emphasis"/>
        </w:rPr>
        <w:t>intensifying competition</w:t>
      </w:r>
      <w:r w:rsidRPr="00462B27">
        <w:rPr>
          <w:rStyle w:val="StyleUnderline"/>
        </w:rPr>
        <w:t xml:space="preserve"> among powerful states with divergent interests and identities</w:t>
      </w:r>
      <w:r w:rsidRPr="00642B72">
        <w:rPr>
          <w:sz w:val="16"/>
        </w:rPr>
        <w:t xml:space="preserve">, but in its effects drives down growth </w:t>
      </w:r>
      <w:r w:rsidRPr="00462B27">
        <w:rPr>
          <w:rStyle w:val="StyleUnderline"/>
        </w:rPr>
        <w:t xml:space="preserve">and </w:t>
      </w:r>
      <w:r w:rsidRPr="00732E59">
        <w:rPr>
          <w:rStyle w:val="Emphasis"/>
          <w:highlight w:val="green"/>
        </w:rPr>
        <w:t>fuels</w:t>
      </w:r>
      <w:r w:rsidRPr="00462B27">
        <w:rPr>
          <w:rStyle w:val="Emphasis"/>
        </w:rPr>
        <w:t xml:space="preserve"> increased </w:t>
      </w:r>
      <w:r w:rsidRPr="00642B72">
        <w:rPr>
          <w:rStyle w:val="Emphasis"/>
        </w:rPr>
        <w:t>nationalism</w:t>
      </w:r>
      <w:r w:rsidRPr="00462B27">
        <w:rPr>
          <w:rStyle w:val="Emphasis"/>
        </w:rPr>
        <w:t>/</w:t>
      </w:r>
      <w:r w:rsidRPr="00732E59">
        <w:rPr>
          <w:rStyle w:val="Emphasis"/>
          <w:highlight w:val="green"/>
        </w:rPr>
        <w:t>populism</w:t>
      </w:r>
      <w:r w:rsidRPr="00462B27">
        <w:rPr>
          <w:rStyle w:val="StyleUnderline"/>
        </w:rPr>
        <w:t xml:space="preserve">, </w:t>
      </w:r>
      <w:r w:rsidRPr="00732E59">
        <w:rPr>
          <w:rStyle w:val="StyleUnderline"/>
          <w:highlight w:val="green"/>
        </w:rPr>
        <w:t>which</w:t>
      </w:r>
      <w:r w:rsidRPr="00462B27">
        <w:rPr>
          <w:rStyle w:val="StyleUnderline"/>
        </w:rPr>
        <w:t xml:space="preserve"> further </w:t>
      </w:r>
      <w:r w:rsidRPr="00732E59">
        <w:rPr>
          <w:rStyle w:val="Emphasis"/>
          <w:highlight w:val="green"/>
        </w:rPr>
        <w:t>contributes to conflict</w:t>
      </w:r>
      <w:r w:rsidRPr="00642B72">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462B27">
        <w:rPr>
          <w:rStyle w:val="StyleUnderline"/>
        </w:rPr>
        <w:t xml:space="preserve">Global </w:t>
      </w:r>
      <w:r w:rsidRPr="00732E59">
        <w:rPr>
          <w:rStyle w:val="StyleUnderline"/>
          <w:highlight w:val="green"/>
        </w:rPr>
        <w:t xml:space="preserve">Trade Wars Lead to </w:t>
      </w:r>
      <w:r w:rsidRPr="00732E59">
        <w:rPr>
          <w:rStyle w:val="Emphasis"/>
          <w:highlight w:val="green"/>
        </w:rPr>
        <w:t>World War Three</w:t>
      </w:r>
      <w:r w:rsidRPr="00642B72">
        <w:rPr>
          <w:sz w:val="16"/>
        </w:rPr>
        <w:t>,”21 which examines the pre- World War I period of heightened trade conflict, its contribution to the disaster that followed, and its parallels to the present:</w:t>
      </w:r>
    </w:p>
    <w:p w14:paraId="325B98C3" w14:textId="77777777" w:rsidR="00BD6371" w:rsidRPr="00AC1A7C" w:rsidRDefault="00BD6371" w:rsidP="00BD6371">
      <w:pPr>
        <w:ind w:left="720"/>
        <w:rPr>
          <w:sz w:val="16"/>
        </w:rPr>
      </w:pPr>
      <w:r w:rsidRPr="00462B27">
        <w:rPr>
          <w:rStyle w:val="StyleUnderline"/>
        </w:rPr>
        <w:t>Before the First World War started, powers</w:t>
      </w:r>
      <w:r w:rsidRPr="00AC1A7C">
        <w:rPr>
          <w:sz w:val="16"/>
        </w:rPr>
        <w:t xml:space="preserve"> great and small </w:t>
      </w:r>
      <w:r w:rsidRPr="00462B27">
        <w:rPr>
          <w:rStyle w:val="StyleUnderline"/>
        </w:rPr>
        <w:t>took a variety of steps to thwart</w:t>
      </w:r>
      <w:r w:rsidRPr="00AC1A7C">
        <w:rPr>
          <w:sz w:val="16"/>
        </w:rPr>
        <w:t xml:space="preserve"> the </w:t>
      </w:r>
      <w:r w:rsidRPr="00462B27">
        <w:rPr>
          <w:rStyle w:val="StyleUnderline"/>
        </w:rPr>
        <w:t>globalization</w:t>
      </w:r>
      <w:r w:rsidRPr="00AC1A7C">
        <w:rPr>
          <w:sz w:val="16"/>
        </w:rPr>
        <w:t xml:space="preserve"> of the 19th century. Each of these steps made it easier for the key combatants to conceive of a general war. </w:t>
      </w:r>
      <w:r w:rsidRPr="00462B27">
        <w:rPr>
          <w:rStyle w:val="StyleUnderline"/>
        </w:rPr>
        <w:t xml:space="preserve">We are beginning to see a similar approach to the globalization of the 21st century. One by one, the </w:t>
      </w:r>
      <w:r w:rsidRPr="00732E59">
        <w:rPr>
          <w:rStyle w:val="Emphasis"/>
          <w:highlight w:val="green"/>
        </w:rPr>
        <w:t>economic constraints</w:t>
      </w:r>
      <w:r w:rsidRPr="00732E59">
        <w:rPr>
          <w:rStyle w:val="StyleUnderline"/>
          <w:highlight w:val="green"/>
        </w:rPr>
        <w:t xml:space="preserve"> on</w:t>
      </w:r>
      <w:r w:rsidRPr="00462B27">
        <w:rPr>
          <w:rStyle w:val="StyleUnderline"/>
        </w:rPr>
        <w:t xml:space="preserve"> </w:t>
      </w:r>
      <w:r w:rsidRPr="00462B27">
        <w:rPr>
          <w:rStyle w:val="Emphasis"/>
        </w:rPr>
        <w:t xml:space="preserve">military </w:t>
      </w:r>
      <w:r w:rsidRPr="00732E59">
        <w:rPr>
          <w:rStyle w:val="Emphasis"/>
          <w:highlight w:val="green"/>
        </w:rPr>
        <w:t>aggression</w:t>
      </w:r>
      <w:r w:rsidRPr="00AC1A7C">
        <w:rPr>
          <w:rStyle w:val="StyleUnderline"/>
        </w:rPr>
        <w:t xml:space="preserve"> are </w:t>
      </w:r>
      <w:r w:rsidRPr="00732E59">
        <w:rPr>
          <w:rStyle w:val="Emphasis"/>
          <w:highlight w:val="green"/>
        </w:rPr>
        <w:t>eroding</w:t>
      </w:r>
      <w:r w:rsidRPr="00AC1A7C">
        <w:rPr>
          <w:sz w:val="16"/>
        </w:rPr>
        <w:t>. And too many have forgotten—or never knew—how this played out a century ago.</w:t>
      </w:r>
    </w:p>
    <w:p w14:paraId="7F0036D2" w14:textId="77777777" w:rsidR="00BD6371" w:rsidRPr="00AC1A7C" w:rsidRDefault="00BD6371" w:rsidP="00BD6371">
      <w:pPr>
        <w:ind w:left="720"/>
        <w:rPr>
          <w:sz w:val="16"/>
          <w:szCs w:val="16"/>
        </w:rPr>
      </w:pPr>
      <w:r w:rsidRPr="00AC1A7C">
        <w:rPr>
          <w:sz w:val="16"/>
          <w:szCs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46440927" w14:textId="77777777" w:rsidR="00BD6371" w:rsidRPr="00AC1A7C" w:rsidRDefault="00BD6371" w:rsidP="00BD6371">
      <w:pPr>
        <w:ind w:left="720"/>
        <w:rPr>
          <w:sz w:val="16"/>
        </w:rPr>
      </w:pPr>
      <w:r w:rsidRPr="00AC1A7C">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AC1A7C">
        <w:rPr>
          <w:rStyle w:val="Emphasis"/>
        </w:rPr>
        <w:t>trade wars</w:t>
      </w:r>
      <w:r w:rsidRPr="00AC1A7C">
        <w:rPr>
          <w:sz w:val="16"/>
        </w:rPr>
        <w:t xml:space="preserve">, and currency conflicts that preceded 1914 </w:t>
      </w:r>
      <w:r w:rsidRPr="00AC1A7C">
        <w:rPr>
          <w:rStyle w:val="StyleUnderline"/>
        </w:rPr>
        <w:t xml:space="preserve">were </w:t>
      </w:r>
      <w:r w:rsidRPr="00AC1A7C">
        <w:rPr>
          <w:rStyle w:val="Emphasis"/>
        </w:rPr>
        <w:t>harbingers</w:t>
      </w:r>
      <w:r w:rsidRPr="00AC1A7C">
        <w:rPr>
          <w:rStyle w:val="StyleUnderline"/>
        </w:rPr>
        <w:t xml:space="preserve"> of</w:t>
      </w:r>
      <w:r w:rsidRPr="00AC1A7C">
        <w:rPr>
          <w:sz w:val="16"/>
        </w:rPr>
        <w:t xml:space="preserve"> the </w:t>
      </w:r>
      <w:r w:rsidRPr="00AC1A7C">
        <w:rPr>
          <w:rStyle w:val="StyleUnderline"/>
        </w:rPr>
        <w:t>devastation</w:t>
      </w:r>
      <w:r w:rsidRPr="00AC1A7C">
        <w:rPr>
          <w:sz w:val="16"/>
        </w:rPr>
        <w:t xml:space="preserve"> to come. European governments did not necessarily want to ignite a war among the great powers. </w:t>
      </w:r>
      <w:r w:rsidRPr="00AC1A7C">
        <w:rPr>
          <w:rStyle w:val="StyleUnderline"/>
        </w:rPr>
        <w:t>By reducing</w:t>
      </w:r>
      <w:r w:rsidRPr="00AC1A7C">
        <w:rPr>
          <w:sz w:val="16"/>
        </w:rPr>
        <w:t xml:space="preserve"> their </w:t>
      </w:r>
      <w:r w:rsidRPr="00AC1A7C">
        <w:rPr>
          <w:rStyle w:val="StyleUnderline"/>
        </w:rPr>
        <w:t>interdependence</w:t>
      </w:r>
      <w:r w:rsidRPr="00AC1A7C">
        <w:rPr>
          <w:sz w:val="16"/>
        </w:rPr>
        <w:t xml:space="preserve">, however, </w:t>
      </w:r>
      <w:r w:rsidRPr="00AC1A7C">
        <w:rPr>
          <w:rStyle w:val="StyleUnderline"/>
        </w:rPr>
        <w:t>they made that option conceivable</w:t>
      </w:r>
      <w:r w:rsidRPr="00AC1A7C">
        <w:rPr>
          <w:sz w:val="16"/>
        </w:rPr>
        <w:t>.</w:t>
      </w:r>
    </w:p>
    <w:p w14:paraId="3B20088A" w14:textId="77777777" w:rsidR="00BD6371" w:rsidRDefault="00BD6371" w:rsidP="00BD6371">
      <w:pPr>
        <w:ind w:left="720"/>
        <w:rPr>
          <w:sz w:val="16"/>
        </w:rPr>
      </w:pPr>
      <w:r w:rsidRPr="00AC1A7C">
        <w:rPr>
          <w:sz w:val="16"/>
        </w:rPr>
        <w:t xml:space="preserve">…the backlash to globalization that preceded the Great War seems to be reprised in the current moment. Indeed, there are ways in which </w:t>
      </w:r>
      <w:r w:rsidRPr="00AC1A7C">
        <w:rPr>
          <w:rStyle w:val="StyleUnderline"/>
        </w:rPr>
        <w:t xml:space="preserve">the </w:t>
      </w:r>
      <w:r w:rsidRPr="00AC1A7C">
        <w:rPr>
          <w:rStyle w:val="Emphasis"/>
        </w:rPr>
        <w:t>current moment</w:t>
      </w:r>
      <w:r w:rsidRPr="00AC1A7C">
        <w:rPr>
          <w:rStyle w:val="StyleUnderline"/>
        </w:rPr>
        <w:t xml:space="preserve"> is </w:t>
      </w:r>
      <w:r w:rsidRPr="00AC1A7C">
        <w:rPr>
          <w:rStyle w:val="Emphasis"/>
        </w:rPr>
        <w:t>scarier</w:t>
      </w:r>
      <w:r w:rsidRPr="00AC1A7C">
        <w:rPr>
          <w:rStyle w:val="StyleUnderline"/>
        </w:rPr>
        <w:t xml:space="preserve"> than the </w:t>
      </w:r>
      <w:r w:rsidRPr="00AC1A7C">
        <w:rPr>
          <w:rStyle w:val="Emphasis"/>
        </w:rPr>
        <w:t>pre-1914</w:t>
      </w:r>
      <w:r w:rsidRPr="00AC1A7C">
        <w:rPr>
          <w:rStyle w:val="StyleUnderline"/>
        </w:rPr>
        <w:t xml:space="preserve"> era</w:t>
      </w:r>
      <w:r w:rsidRPr="00AC1A7C">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732E59">
        <w:rPr>
          <w:rStyle w:val="StyleUnderline"/>
          <w:highlight w:val="green"/>
        </w:rPr>
        <w:t>there are</w:t>
      </w:r>
      <w:r w:rsidRPr="00462B27">
        <w:rPr>
          <w:rStyle w:val="StyleUnderline"/>
        </w:rPr>
        <w:t xml:space="preserve"> far too </w:t>
      </w:r>
      <w:r w:rsidRPr="00732E59">
        <w:rPr>
          <w:rStyle w:val="StyleUnderline"/>
          <w:highlight w:val="green"/>
        </w:rPr>
        <w:t xml:space="preserve">many </w:t>
      </w:r>
      <w:r w:rsidRPr="00732E59">
        <w:rPr>
          <w:rStyle w:val="Emphasis"/>
          <w:highlight w:val="green"/>
        </w:rPr>
        <w:t>hot spots</w:t>
      </w:r>
      <w:r w:rsidRPr="00AC1A7C">
        <w:rPr>
          <w:sz w:val="16"/>
        </w:rPr>
        <w:t xml:space="preserve">—the </w:t>
      </w:r>
      <w:r w:rsidRPr="00732E59">
        <w:rPr>
          <w:rStyle w:val="Emphasis"/>
          <w:highlight w:val="green"/>
        </w:rPr>
        <w:t>Korea</w:t>
      </w:r>
      <w:r w:rsidRPr="00AC1A7C">
        <w:rPr>
          <w:sz w:val="16"/>
        </w:rPr>
        <w:t xml:space="preserve">n peninsula, </w:t>
      </w:r>
      <w:r w:rsidRPr="00462B27">
        <w:rPr>
          <w:rStyle w:val="StyleUnderline"/>
        </w:rPr>
        <w:t xml:space="preserve">the </w:t>
      </w:r>
      <w:r w:rsidRPr="00732E59">
        <w:rPr>
          <w:rStyle w:val="Emphasis"/>
          <w:highlight w:val="green"/>
        </w:rPr>
        <w:t>S</w:t>
      </w:r>
      <w:r w:rsidRPr="00AC1A7C">
        <w:rPr>
          <w:sz w:val="16"/>
        </w:rPr>
        <w:t xml:space="preserve">outh </w:t>
      </w:r>
      <w:r w:rsidRPr="00732E59">
        <w:rPr>
          <w:rStyle w:val="Emphasis"/>
          <w:highlight w:val="green"/>
        </w:rPr>
        <w:t>C</w:t>
      </w:r>
      <w:r w:rsidRPr="00AC1A7C">
        <w:rPr>
          <w:sz w:val="16"/>
        </w:rPr>
        <w:t xml:space="preserve">hina </w:t>
      </w:r>
      <w:r w:rsidRPr="00732E59">
        <w:rPr>
          <w:rStyle w:val="Emphasis"/>
          <w:highlight w:val="green"/>
        </w:rPr>
        <w:t>S</w:t>
      </w:r>
      <w:r w:rsidRPr="00AC1A7C">
        <w:rPr>
          <w:sz w:val="16"/>
        </w:rPr>
        <w:t xml:space="preserve">ea, </w:t>
      </w:r>
      <w:r w:rsidRPr="00732E59">
        <w:rPr>
          <w:rStyle w:val="Emphasis"/>
          <w:highlight w:val="green"/>
        </w:rPr>
        <w:t>Taiwan</w:t>
      </w:r>
      <w:r w:rsidRPr="00AC1A7C">
        <w:rPr>
          <w:rStyle w:val="StyleUnderline"/>
        </w:rPr>
        <w:t xml:space="preserve">—where the </w:t>
      </w:r>
      <w:r w:rsidRPr="00AC1A7C">
        <w:rPr>
          <w:rStyle w:val="Emphasis"/>
        </w:rPr>
        <w:t>kindling</w:t>
      </w:r>
      <w:r w:rsidRPr="00AC1A7C">
        <w:rPr>
          <w:rStyle w:val="StyleUnderline"/>
        </w:rPr>
        <w:t xml:space="preserve"> seems </w:t>
      </w:r>
      <w:r w:rsidRPr="00AC1A7C">
        <w:rPr>
          <w:rStyle w:val="Emphasis"/>
        </w:rPr>
        <w:t>awfully dry</w:t>
      </w:r>
      <w:r w:rsidRPr="00AC1A7C">
        <w:rPr>
          <w:sz w:val="16"/>
        </w:rPr>
        <w:t>.</w:t>
      </w:r>
    </w:p>
    <w:p w14:paraId="56F47B23" w14:textId="7404D41C" w:rsidR="00BD6371" w:rsidRPr="00DC0515" w:rsidRDefault="00334FA3" w:rsidP="00334FA3">
      <w:pPr>
        <w:pStyle w:val="Heading2"/>
      </w:pPr>
      <w:r>
        <w:t>OFF</w:t>
      </w:r>
    </w:p>
    <w:p w14:paraId="7E2D89AC" w14:textId="753C2C30" w:rsidR="00334FA3" w:rsidRDefault="00334FA3" w:rsidP="00334FA3">
      <w:pPr>
        <w:pStyle w:val="Heading3"/>
      </w:pPr>
      <w:r>
        <w:t>1NC---Extra T</w:t>
      </w:r>
    </w:p>
    <w:p w14:paraId="340786E4" w14:textId="77777777" w:rsidR="00334FA3" w:rsidRDefault="00334FA3" w:rsidP="00334FA3">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1FCEB8F7" w14:textId="77777777" w:rsidR="00334FA3" w:rsidRPr="00D92843" w:rsidRDefault="00334FA3" w:rsidP="00334FA3">
      <w:r w:rsidRPr="002B1040">
        <w:rPr>
          <w:rStyle w:val="Style13ptBold"/>
        </w:rPr>
        <w:t>Black Laws No Date</w:t>
      </w:r>
      <w:r w:rsidRPr="002B1040">
        <w:t xml:space="preserve"> "What is Unjust?"</w:t>
      </w:r>
      <w:r>
        <w:t xml:space="preserve"> </w:t>
      </w:r>
      <w:hyperlink r:id="rId13" w:history="1">
        <w:r w:rsidRPr="003650B6">
          <w:rPr>
            <w:rStyle w:val="Hyperlink"/>
          </w:rPr>
          <w:t>https://thelawdictionary.org/unjust/</w:t>
        </w:r>
      </w:hyperlink>
      <w:r>
        <w:t xml:space="preserve"> //Elmer</w:t>
      </w:r>
    </w:p>
    <w:p w14:paraId="589A90EE" w14:textId="77777777" w:rsidR="00334FA3" w:rsidRDefault="00334FA3" w:rsidP="00334FA3">
      <w:pPr>
        <w:rPr>
          <w:sz w:val="16"/>
        </w:rPr>
      </w:pPr>
      <w:r w:rsidRPr="00732E59">
        <w:rPr>
          <w:rStyle w:val="Emphasis"/>
          <w:highlight w:val="green"/>
        </w:rPr>
        <w:t>Contrary to right and justice</w:t>
      </w:r>
      <w:r w:rsidRPr="002B1040">
        <w:rPr>
          <w:sz w:val="16"/>
        </w:rPr>
        <w:t>, or to the enjoyment of his rights by another</w:t>
      </w:r>
      <w:r w:rsidRPr="00732E59">
        <w:rPr>
          <w:rStyle w:val="Emphasis"/>
          <w:highlight w:val="green"/>
        </w:rPr>
        <w:t>, or to the standards of conduct furnished by the laws</w:t>
      </w:r>
      <w:r w:rsidRPr="002B1040">
        <w:rPr>
          <w:sz w:val="16"/>
        </w:rPr>
        <w:t>.</w:t>
      </w:r>
    </w:p>
    <w:p w14:paraId="3CB6D2F4" w14:textId="77777777" w:rsidR="00334FA3" w:rsidRPr="003915B7" w:rsidRDefault="00334FA3" w:rsidP="00334FA3">
      <w:pPr>
        <w:pStyle w:val="Heading4"/>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4CC7A1F9" w14:textId="77777777" w:rsidR="00334FA3" w:rsidRDefault="00334FA3" w:rsidP="00334FA3">
      <w:pPr>
        <w:pStyle w:val="Heading4"/>
      </w:pPr>
      <w:r>
        <w:t xml:space="preserve">3] </w:t>
      </w:r>
      <w:r>
        <w:rPr>
          <w:u w:val="single"/>
        </w:rPr>
        <w:t>Standards</w:t>
      </w:r>
      <w:r>
        <w:t xml:space="preserve"> – </w:t>
      </w:r>
    </w:p>
    <w:p w14:paraId="219DA44D" w14:textId="77777777" w:rsidR="00334FA3" w:rsidRPr="003915B7" w:rsidRDefault="00334FA3" w:rsidP="00334FA3">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37B4E575" w14:textId="77777777" w:rsidR="00334FA3" w:rsidRDefault="00334FA3" w:rsidP="00334FA3">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31D377EC" w14:textId="77777777" w:rsidR="00334FA3" w:rsidRPr="000E3034" w:rsidRDefault="00334FA3" w:rsidP="00334FA3">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Colonialism Advantage - both of which are voters for Limits and Predictability</w:t>
      </w:r>
    </w:p>
    <w:p w14:paraId="18AC57FA" w14:textId="77777777" w:rsidR="00334FA3" w:rsidRPr="003915B7" w:rsidRDefault="00334FA3" w:rsidP="00334FA3">
      <w:pPr>
        <w:pStyle w:val="Heading4"/>
      </w:pPr>
      <w:r>
        <w:t xml:space="preserve">4] </w:t>
      </w:r>
      <w:r>
        <w:rPr>
          <w:u w:val="single"/>
        </w:rPr>
        <w:t>TVA</w:t>
      </w:r>
      <w:r>
        <w:t xml:space="preserve"> – just defend that space appropriation is bad.</w:t>
      </w:r>
    </w:p>
    <w:p w14:paraId="26B7D0FD" w14:textId="77777777" w:rsidR="00334FA3" w:rsidRDefault="00334FA3" w:rsidP="00334FA3">
      <w:pPr>
        <w:pStyle w:val="Heading4"/>
      </w:pPr>
      <w:r>
        <w:t xml:space="preserve">a] Topicality is </w:t>
      </w:r>
      <w:r>
        <w:rPr>
          <w:u w:val="single"/>
        </w:rPr>
        <w:t>Drop the Debater</w:t>
      </w:r>
      <w:r>
        <w:t xml:space="preserve"> – it’s a fundamental baseline for debate-ability.</w:t>
      </w:r>
    </w:p>
    <w:p w14:paraId="74D9321A" w14:textId="77777777" w:rsidR="00334FA3" w:rsidRDefault="00334FA3" w:rsidP="00334FA3">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B64187D" w14:textId="77777777" w:rsidR="00334FA3" w:rsidRDefault="00334FA3" w:rsidP="00334FA3">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84CB296" w14:textId="38B23D64" w:rsidR="00102BB9" w:rsidRDefault="00102BB9" w:rsidP="00102BB9">
      <w:pPr>
        <w:pStyle w:val="Heading2"/>
      </w:pPr>
      <w:r>
        <w:t>OFF</w:t>
      </w:r>
    </w:p>
    <w:p w14:paraId="516BF45D" w14:textId="76174FA2" w:rsidR="00102BB9" w:rsidRDefault="00102BB9" w:rsidP="00102BB9">
      <w:pPr>
        <w:pStyle w:val="Heading3"/>
      </w:pPr>
      <w:r>
        <w:t xml:space="preserve">1NC---Global Con </w:t>
      </w:r>
      <w:proofErr w:type="spellStart"/>
      <w:r>
        <w:t>Con</w:t>
      </w:r>
      <w:proofErr w:type="spellEnd"/>
      <w:r w:rsidR="00086F73">
        <w:t xml:space="preserve"> CP</w:t>
      </w:r>
    </w:p>
    <w:p w14:paraId="358A85C1" w14:textId="3F836F27" w:rsidR="00102BB9" w:rsidRDefault="00102BB9" w:rsidP="00102BB9">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w:t>
      </w:r>
    </w:p>
    <w:p w14:paraId="1DBEAE58" w14:textId="77777777" w:rsidR="00102BB9" w:rsidRPr="00102BB9" w:rsidRDefault="00102BB9" w:rsidP="00102BB9"/>
    <w:p w14:paraId="1E39FB28" w14:textId="66331A40" w:rsidR="00102BB9" w:rsidRPr="00DB1E97" w:rsidRDefault="00102BB9" w:rsidP="00102BB9">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r w:rsidR="005C03C8">
        <w:t>---avoids countries feeling betrayed and takes away the “shock”</w:t>
      </w:r>
    </w:p>
    <w:p w14:paraId="3164F04B" w14:textId="77777777" w:rsidR="00102BB9" w:rsidRDefault="00102BB9" w:rsidP="00102BB9">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08634105" w14:textId="77777777" w:rsidR="00102BB9" w:rsidRPr="00F3084D" w:rsidRDefault="00102BB9" w:rsidP="00102BB9">
      <w:pPr>
        <w:rPr>
          <w:rStyle w:val="StyleUnderline"/>
        </w:rPr>
      </w:pPr>
      <w:r w:rsidRPr="00F3084D">
        <w:rPr>
          <w:rStyle w:val="StyleUnderline"/>
        </w:rPr>
        <w:t>A Constitutional Convention</w:t>
      </w:r>
    </w:p>
    <w:p w14:paraId="62C21323" w14:textId="77777777" w:rsidR="00102BB9" w:rsidRPr="004F27E3" w:rsidRDefault="00102BB9" w:rsidP="00102BB9">
      <w:pPr>
        <w:rPr>
          <w:sz w:val="16"/>
        </w:rPr>
      </w:pPr>
      <w:r w:rsidRPr="004F27E3">
        <w:rPr>
          <w:sz w:val="16"/>
        </w:rPr>
        <w:t xml:space="preserve">In my view, the above line of reasoning leads naturally to a more specific proposal: that we—concerned individuals, interested community groups, </w:t>
      </w:r>
      <w:r w:rsidRPr="00732E59">
        <w:rPr>
          <w:rStyle w:val="Emphasis"/>
          <w:highlight w:val="green"/>
        </w:rPr>
        <w:t>national governments</w:t>
      </w:r>
      <w:r w:rsidRPr="004F27E3">
        <w:rPr>
          <w:sz w:val="16"/>
        </w:rPr>
        <w:t>, and transnational organizations—</w:t>
      </w:r>
      <w:r w:rsidRPr="00732E59">
        <w:rPr>
          <w:rStyle w:val="StyleUnderline"/>
          <w:highlight w:val="green"/>
        </w:rPr>
        <w:t>should</w:t>
      </w:r>
      <w:r w:rsidRPr="004F27E3">
        <w:rPr>
          <w:sz w:val="16"/>
        </w:rPr>
        <w:t xml:space="preserve"> initiate a </w:t>
      </w:r>
      <w:r w:rsidRPr="00732E59">
        <w:rPr>
          <w:rStyle w:val="StyleUnderline"/>
          <w:highlight w:val="green"/>
        </w:rPr>
        <w:t xml:space="preserve">call </w:t>
      </w:r>
      <w:r w:rsidRPr="00B92B5B">
        <w:rPr>
          <w:rStyle w:val="StyleUnderline"/>
        </w:rPr>
        <w:t>for</w:t>
      </w:r>
      <w:r w:rsidRPr="004F27E3">
        <w:rPr>
          <w:rStyle w:val="StyleUnderline"/>
        </w:rPr>
        <w:t xml:space="preserve"> </w:t>
      </w:r>
      <w:r w:rsidRPr="00732E59">
        <w:rPr>
          <w:rStyle w:val="StyleUnderline"/>
          <w:highlight w:val="green"/>
        </w:rPr>
        <w:t xml:space="preserve">a </w:t>
      </w:r>
      <w:r w:rsidRPr="00732E59">
        <w:rPr>
          <w:rStyle w:val="Emphasis"/>
          <w:highlight w:val="green"/>
        </w:rPr>
        <w:t>global con</w:t>
      </w:r>
      <w:r w:rsidRPr="004F27E3">
        <w:rPr>
          <w:rStyle w:val="Emphasis"/>
        </w:rPr>
        <w:t xml:space="preserve">stitutional </w:t>
      </w:r>
      <w:r w:rsidRPr="00732E59">
        <w:rPr>
          <w:rStyle w:val="Emphasis"/>
          <w:highlight w:val="green"/>
        </w:rPr>
        <w:t>con</w:t>
      </w:r>
      <w:r w:rsidRPr="004F27E3">
        <w:rPr>
          <w:rStyle w:val="Emphasis"/>
        </w:rPr>
        <w:t>vention</w:t>
      </w:r>
      <w:r w:rsidRPr="004F27E3">
        <w:rPr>
          <w:rStyle w:val="StyleUnderline"/>
        </w:rPr>
        <w:t xml:space="preserve"> </w:t>
      </w:r>
      <w:r w:rsidRPr="00732E59">
        <w:rPr>
          <w:rStyle w:val="StyleUnderline"/>
          <w:highlight w:val="green"/>
        </w:rPr>
        <w:t>focused on</w:t>
      </w:r>
      <w:r w:rsidRPr="00732E59">
        <w:rPr>
          <w:rStyle w:val="Emphasis"/>
          <w:highlight w:val="green"/>
        </w:rPr>
        <w:t xml:space="preserve"> future gen</w:t>
      </w:r>
      <w:r w:rsidRPr="004F27E3">
        <w:rPr>
          <w:rStyle w:val="Emphasis"/>
        </w:rPr>
        <w:t>eration</w:t>
      </w:r>
      <w:r w:rsidRPr="00732E59">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732E59">
        <w:rPr>
          <w:rStyle w:val="Emphasis"/>
          <w:highlight w:val="green"/>
        </w:rPr>
        <w:t>call to action</w:t>
      </w:r>
      <w:r w:rsidRPr="004F27E3">
        <w:rPr>
          <w:rStyle w:val="Emphasis"/>
        </w:rPr>
        <w:t>.”</w:t>
      </w:r>
      <w:r w:rsidRPr="004F27E3">
        <w:rPr>
          <w:rStyle w:val="StyleUnderline"/>
        </w:rPr>
        <w:t xml:space="preserve"> It is explicitly an attempt to </w:t>
      </w:r>
      <w:r w:rsidRPr="00732E59">
        <w:rPr>
          <w:rStyle w:val="StyleUnderline"/>
          <w:highlight w:val="green"/>
        </w:rPr>
        <w:t>engage</w:t>
      </w:r>
      <w:r w:rsidRPr="004F27E3">
        <w:rPr>
          <w:rStyle w:val="StyleUnderline"/>
        </w:rPr>
        <w:t xml:space="preserve"> a range of </w:t>
      </w:r>
      <w:r w:rsidRPr="00732E59">
        <w:rPr>
          <w:rStyle w:val="StyleUnderline"/>
          <w:highlight w:val="green"/>
        </w:rPr>
        <w:t>actors</w:t>
      </w:r>
      <w:r w:rsidRPr="004F27E3">
        <w:rPr>
          <w:rStyle w:val="StyleUnderline"/>
        </w:rPr>
        <w:t xml:space="preserve">, </w:t>
      </w:r>
      <w:r w:rsidRPr="00732E59">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732E59">
        <w:rPr>
          <w:rStyle w:val="Emphasis"/>
          <w:highlight w:val="gree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4A651A01" w14:textId="77777777" w:rsidR="00102BB9" w:rsidRPr="004F27E3" w:rsidRDefault="00102BB9" w:rsidP="00102BB9">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732E59">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732E59">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732E59">
        <w:rPr>
          <w:rStyle w:val="Emphasis"/>
          <w:highlight w:val="green"/>
        </w:rPr>
        <w:t>reflect</w:t>
      </w:r>
      <w:r w:rsidRPr="004F27E3">
        <w:rPr>
          <w:rStyle w:val="Emphasis"/>
        </w:rPr>
        <w:t xml:space="preserve"> and embody </w:t>
      </w:r>
      <w:r w:rsidRPr="00732E59">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23A36E9C" w14:textId="77777777" w:rsidR="00102BB9" w:rsidRPr="004F27E3" w:rsidRDefault="00102BB9" w:rsidP="00102BB9">
      <w:pPr>
        <w:rPr>
          <w:rStyle w:val="StyleUnderline"/>
          <w:sz w:val="16"/>
        </w:rPr>
      </w:pPr>
      <w:r w:rsidRPr="004F27E3">
        <w:rPr>
          <w:rStyle w:val="StyleUnderline"/>
          <w:sz w:val="16"/>
        </w:rPr>
        <w:t xml:space="preserve">The proposal to initiate </w:t>
      </w:r>
      <w:r w:rsidRPr="004F27E3">
        <w:rPr>
          <w:rStyle w:val="StyleUnderline"/>
        </w:rPr>
        <w:t xml:space="preserve">a </w:t>
      </w:r>
      <w:r w:rsidRPr="00732E59">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732E59">
        <w:rPr>
          <w:rStyle w:val="StyleUnderline"/>
          <w:highlight w:val="green"/>
        </w:rPr>
        <w:t>is based in</w:t>
      </w:r>
      <w:r w:rsidRPr="004F27E3">
        <w:rPr>
          <w:rStyle w:val="StyleUnderline"/>
          <w:sz w:val="16"/>
        </w:rPr>
        <w:t xml:space="preserve"> a </w:t>
      </w:r>
      <w:r w:rsidRPr="004F27E3">
        <w:rPr>
          <w:rStyle w:val="Emphasis"/>
        </w:rPr>
        <w:t xml:space="preserve">deep political </w:t>
      </w:r>
      <w:r w:rsidRPr="00732E59">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4FD70CC5" w14:textId="77777777" w:rsidR="00102BB9" w:rsidRDefault="00102BB9" w:rsidP="00102BB9">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732E59">
        <w:rPr>
          <w:rStyle w:val="StyleUnderline"/>
          <w:highlight w:val="green"/>
        </w:rPr>
        <w:t>proposal is</w:t>
      </w:r>
      <w:r w:rsidRPr="004F27E3">
        <w:rPr>
          <w:rStyle w:val="StyleUnderline"/>
          <w:sz w:val="16"/>
        </w:rPr>
        <w:t xml:space="preserve"> that, though ambitious, it is </w:t>
      </w:r>
      <w:r w:rsidRPr="00732E59">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732E59">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732E59">
        <w:rPr>
          <w:rStyle w:val="Emphasis"/>
          <w:highlight w:val="green"/>
        </w:rPr>
        <w:t>difficulties</w:t>
      </w:r>
      <w:r w:rsidRPr="004F27E3">
        <w:rPr>
          <w:rStyle w:val="Emphasis"/>
        </w:rPr>
        <w:t xml:space="preserve"> and anxieties</w:t>
      </w:r>
      <w:r w:rsidRPr="004F27E3">
        <w:rPr>
          <w:rStyle w:val="StyleUnderline"/>
        </w:rPr>
        <w:t xml:space="preserve">, </w:t>
      </w:r>
      <w:r w:rsidRPr="00732E59">
        <w:rPr>
          <w:rStyle w:val="StyleUnderline"/>
          <w:highlight w:val="green"/>
        </w:rPr>
        <w:t>but</w:t>
      </w:r>
      <w:r w:rsidRPr="004F27E3">
        <w:rPr>
          <w:rStyle w:val="StyleUnderline"/>
        </w:rPr>
        <w:t xml:space="preserve"> uses them to </w:t>
      </w:r>
      <w:r w:rsidRPr="00732E59">
        <w:rPr>
          <w:rStyle w:val="Emphasis"/>
          <w:highlight w:val="green"/>
        </w:rPr>
        <w:t>start</w:t>
      </w:r>
      <w:r w:rsidRPr="004F27E3">
        <w:rPr>
          <w:rStyle w:val="Emphasis"/>
        </w:rPr>
        <w:t xml:space="preserve"> the </w:t>
      </w:r>
      <w:r w:rsidRPr="00732E59">
        <w:rPr>
          <w:rStyle w:val="Emphasis"/>
          <w:highlight w:val="green"/>
        </w:rPr>
        <w:t>right</w:t>
      </w:r>
      <w:r w:rsidRPr="004F27E3">
        <w:rPr>
          <w:rStyle w:val="Emphasis"/>
        </w:rPr>
        <w:t xml:space="preserve"> kind of </w:t>
      </w:r>
      <w:r w:rsidRPr="00732E59">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732E59">
        <w:rPr>
          <w:rStyle w:val="StyleUnderline"/>
          <w:highlight w:val="green"/>
        </w:rPr>
        <w:t>serve as</w:t>
      </w:r>
      <w:r w:rsidRPr="004F27E3">
        <w:rPr>
          <w:rStyle w:val="StyleUnderline"/>
          <w:sz w:val="16"/>
        </w:rPr>
        <w:t xml:space="preserve"> the subject of a </w:t>
      </w:r>
      <w:r w:rsidRPr="00732E59">
        <w:rPr>
          <w:rStyle w:val="Emphasis"/>
          <w:highlight w:val="green"/>
        </w:rPr>
        <w:t>wide</w:t>
      </w:r>
      <w:r w:rsidRPr="004F27E3">
        <w:rPr>
          <w:rStyle w:val="StyleUnderline"/>
          <w:sz w:val="16"/>
        </w:rPr>
        <w:t xml:space="preserve"> and overlapping </w:t>
      </w:r>
      <w:r w:rsidRPr="004F27E3">
        <w:rPr>
          <w:rStyle w:val="Emphasis"/>
        </w:rPr>
        <w:t xml:space="preserve">political </w:t>
      </w:r>
      <w:r w:rsidRPr="00732E59">
        <w:rPr>
          <w:rStyle w:val="Emphasis"/>
          <w:highlight w:val="green"/>
        </w:rPr>
        <w:t>consensus</w:t>
      </w:r>
      <w:r w:rsidRPr="004F27E3">
        <w:rPr>
          <w:rStyle w:val="StyleUnderline"/>
          <w:sz w:val="16"/>
        </w:rPr>
        <w:t>, at least among those who share intergenerational concern.</w:t>
      </w:r>
    </w:p>
    <w:p w14:paraId="0811C0F4" w14:textId="77777777" w:rsidR="00102BB9" w:rsidRPr="004D3406" w:rsidRDefault="00102BB9" w:rsidP="00102BB9">
      <w:pPr>
        <w:rPr>
          <w:sz w:val="16"/>
          <w:szCs w:val="16"/>
        </w:rPr>
      </w:pPr>
      <w:r w:rsidRPr="004D3406">
        <w:rPr>
          <w:sz w:val="16"/>
          <w:szCs w:val="16"/>
        </w:rPr>
        <w:t>Selective Mirroring</w:t>
      </w:r>
    </w:p>
    <w:p w14:paraId="2C240CE2" w14:textId="77777777" w:rsidR="00102BB9" w:rsidRPr="00A07B72" w:rsidRDefault="00102BB9" w:rsidP="00102BB9">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7E0F1570" w14:textId="77777777" w:rsidR="00102BB9" w:rsidRDefault="00102BB9" w:rsidP="00102BB9">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732E59">
        <w:rPr>
          <w:rStyle w:val="StyleUnderline"/>
          <w:highlight w:val="green"/>
        </w:rPr>
        <w:t>convention would pursue</w:t>
      </w:r>
      <w:r w:rsidRPr="004D3406">
        <w:rPr>
          <w:sz w:val="16"/>
        </w:rPr>
        <w:t xml:space="preserve"> what we might call a </w:t>
      </w:r>
      <w:r w:rsidRPr="00732E59">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732E59">
        <w:rPr>
          <w:rStyle w:val="StyleUnderline"/>
          <w:highlight w:val="green"/>
        </w:rPr>
        <w:t>to develop</w:t>
      </w:r>
      <w:r w:rsidRPr="004D3406">
        <w:rPr>
          <w:sz w:val="16"/>
        </w:rPr>
        <w:t xml:space="preserve"> a </w:t>
      </w:r>
      <w:r w:rsidRPr="00732E59">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732E59">
        <w:rPr>
          <w:rStyle w:val="Emphasis"/>
          <w:highlight w:val="green"/>
        </w:rPr>
        <w:t>practices</w:t>
      </w:r>
      <w:r w:rsidRPr="00732E59">
        <w:rPr>
          <w:rStyle w:val="StyleUnderline"/>
          <w:highlight w:val="green"/>
        </w:rPr>
        <w:t xml:space="preserve"> that reflected</w:t>
      </w:r>
      <w:r w:rsidRPr="004D3406">
        <w:rPr>
          <w:sz w:val="16"/>
        </w:rPr>
        <w:t xml:space="preserve"> the </w:t>
      </w:r>
      <w:r w:rsidRPr="00732E59">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732E59">
        <w:rPr>
          <w:rStyle w:val="StyleUnderline"/>
          <w:highlight w:val="green"/>
        </w:rPr>
        <w:t xml:space="preserve">but </w:t>
      </w:r>
      <w:r w:rsidRPr="00732E59">
        <w:rPr>
          <w:rStyle w:val="Emphasis"/>
          <w:highlight w:val="green"/>
        </w:rPr>
        <w:t>neutralized</w:t>
      </w:r>
      <w:r w:rsidRPr="004D3406">
        <w:rPr>
          <w:sz w:val="16"/>
        </w:rPr>
        <w:t xml:space="preserve"> the </w:t>
      </w:r>
      <w:r w:rsidRPr="00A07B72">
        <w:rPr>
          <w:rStyle w:val="Emphasis"/>
        </w:rPr>
        <w:t xml:space="preserve">standing </w:t>
      </w:r>
      <w:r w:rsidRPr="00732E59">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616447D4" w14:textId="77777777" w:rsidR="005C03C8" w:rsidRDefault="005C03C8" w:rsidP="00102BB9">
      <w:pPr>
        <w:rPr>
          <w:sz w:val="16"/>
        </w:rPr>
      </w:pPr>
    </w:p>
    <w:p w14:paraId="783F2B74" w14:textId="77777777" w:rsidR="003F48A8" w:rsidRPr="002401A3" w:rsidRDefault="003F48A8" w:rsidP="003F48A8">
      <w:pPr>
        <w:pStyle w:val="Heading4"/>
        <w:rPr>
          <w:rFonts w:cs="Calibri"/>
        </w:rPr>
      </w:pPr>
      <w:r>
        <w:rPr>
          <w:rFonts w:cs="Calibri"/>
        </w:rPr>
        <w:t xml:space="preserve">Conventions are key to set up an effective commons---their </w:t>
      </w:r>
      <w:proofErr w:type="spellStart"/>
      <w:r>
        <w:rPr>
          <w:rFonts w:cs="Calibri"/>
        </w:rPr>
        <w:t>ev</w:t>
      </w:r>
      <w:proofErr w:type="spellEnd"/>
      <w:r>
        <w:rPr>
          <w:rFonts w:cs="Calibri"/>
        </w:rPr>
        <w:t>.</w:t>
      </w:r>
    </w:p>
    <w:p w14:paraId="2A730B3C" w14:textId="77777777" w:rsidR="003F48A8" w:rsidRDefault="003F48A8" w:rsidP="003F48A8">
      <w:r>
        <w:rPr>
          <w:rStyle w:val="Style13ptBold"/>
        </w:rPr>
        <w:t xml:space="preserve">AC </w:t>
      </w:r>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14" w:history="1">
        <w:r w:rsidRPr="002401A3">
          <w:rPr>
            <w:rStyle w:val="Hyperlink"/>
          </w:rPr>
          <w:t>https://carnegieendowment.org/2021/03/09/space-is-great-commons.-it-s-time-to-treat-it-as-such-pub-84018</w:t>
        </w:r>
      </w:hyperlink>
      <w:r w:rsidRPr="002401A3">
        <w:t>&gt; AT</w:t>
      </w:r>
      <w:r>
        <w:t>---</w:t>
      </w:r>
      <w:proofErr w:type="spellStart"/>
      <w:r>
        <w:t>rehighlighted</w:t>
      </w:r>
      <w:proofErr w:type="spellEnd"/>
      <w:r>
        <w:t xml:space="preserve"> </w:t>
      </w:r>
      <w:proofErr w:type="spellStart"/>
      <w:r>
        <w:t>rahulpenu</w:t>
      </w:r>
      <w:proofErr w:type="spellEnd"/>
    </w:p>
    <w:p w14:paraId="1A82CDA6" w14:textId="77777777" w:rsidR="003F48A8" w:rsidRPr="002401A3" w:rsidRDefault="003F48A8" w:rsidP="003F48A8">
      <w:proofErr w:type="spellStart"/>
      <w:r>
        <w:t>plano</w:t>
      </w:r>
      <w:proofErr w:type="spellEnd"/>
      <w:r>
        <w:t xml:space="preserve"> reads blue</w:t>
      </w:r>
    </w:p>
    <w:p w14:paraId="27180C68" w14:textId="77777777" w:rsidR="003F48A8" w:rsidRDefault="003F48A8" w:rsidP="003F48A8">
      <w:pPr>
        <w:ind w:left="720"/>
        <w:rPr>
          <w:sz w:val="12"/>
        </w:rPr>
      </w:pPr>
      <w:r w:rsidRPr="002401A3">
        <w:rPr>
          <w:sz w:val="12"/>
        </w:rPr>
        <w:t xml:space="preserve">The </w:t>
      </w:r>
      <w:r w:rsidRPr="00732E59">
        <w:rPr>
          <w:rStyle w:val="StyleUnderline"/>
          <w:highlight w:val="green"/>
        </w:rPr>
        <w:t>failure to manage</w:t>
      </w:r>
      <w:r w:rsidRPr="002401A3">
        <w:rPr>
          <w:sz w:val="12"/>
        </w:rPr>
        <w:t xml:space="preserve"> Earth </w:t>
      </w:r>
      <w:r w:rsidRPr="00732E59">
        <w:rPr>
          <w:rStyle w:val="StyleUnderline"/>
          <w:highlight w:val="green"/>
        </w:rPr>
        <w:t xml:space="preserve">orbits as a </w:t>
      </w:r>
      <w:proofErr w:type="gramStart"/>
      <w:r w:rsidRPr="00732E59">
        <w:rPr>
          <w:rStyle w:val="StyleUnderline"/>
          <w:highlight w:val="green"/>
        </w:rPr>
        <w:t>commons</w:t>
      </w:r>
      <w:proofErr w:type="gramEnd"/>
      <w:r w:rsidRPr="00732E59">
        <w:rPr>
          <w:rStyle w:val="StyleUnderline"/>
          <w:highlight w:val="green"/>
        </w:rPr>
        <w:t xml:space="preserve"> undermines safety and predictability, exposing</w:t>
      </w:r>
      <w:r w:rsidRPr="002401A3">
        <w:rPr>
          <w:sz w:val="12"/>
        </w:rPr>
        <w:t xml:space="preserve"> space </w:t>
      </w:r>
      <w:r w:rsidRPr="00732E59">
        <w:rPr>
          <w:rStyle w:val="StyleUnderline"/>
          <w:highlight w:val="green"/>
        </w:rPr>
        <w:t>operators to</w:t>
      </w:r>
      <w:r w:rsidRPr="002401A3">
        <w:rPr>
          <w:sz w:val="12"/>
        </w:rPr>
        <w:t xml:space="preserve"> growing risks such as </w:t>
      </w:r>
      <w:r w:rsidRPr="00732E59">
        <w:rPr>
          <w:rStyle w:val="StyleUnderline"/>
          <w:highlight w:val="green"/>
        </w:rPr>
        <w:t>collisions with other satellites and debris.</w:t>
      </w:r>
      <w:r w:rsidRPr="002401A3">
        <w:rPr>
          <w:sz w:val="12"/>
        </w:rPr>
        <w:t xml:space="preserve"> The long-standing debris problem has been building for decades and demands an international solution.¶ Competing </w:t>
      </w:r>
      <w:r w:rsidRPr="00732E59">
        <w:rPr>
          <w:rStyle w:val="StyleUnderline"/>
          <w:highlight w:val="green"/>
        </w:rPr>
        <w:t>states need to coalesce behind a commons-based understanding of</w:t>
      </w:r>
      <w:r w:rsidRPr="002401A3">
        <w:rPr>
          <w:sz w:val="12"/>
        </w:rPr>
        <w:t xml:space="preserve"> Earth </w:t>
      </w:r>
      <w:r w:rsidRPr="00732E59">
        <w:rPr>
          <w:rStyle w:val="StyleUnderline"/>
          <w:highlight w:val="green"/>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732E59">
        <w:rPr>
          <w:rStyle w:val="StyleUnderline"/>
          <w:highlight w:val="green"/>
        </w:rPr>
        <w:t>a</w:t>
      </w:r>
      <w:r w:rsidRPr="002401A3">
        <w:rPr>
          <w:sz w:val="12"/>
        </w:rPr>
        <w:t xml:space="preserve"> relatively simple </w:t>
      </w:r>
      <w:r w:rsidRPr="00732E59">
        <w:rPr>
          <w:rStyle w:val="StyleUnderline"/>
          <w:highlight w:val="green"/>
        </w:rPr>
        <w:t>policy</w:t>
      </w:r>
      <w:r w:rsidRPr="002401A3">
        <w:rPr>
          <w:sz w:val="12"/>
        </w:rPr>
        <w:t xml:space="preserve"> declaration </w:t>
      </w:r>
      <w:r w:rsidRPr="00732E59">
        <w:rPr>
          <w:rStyle w:val="StyleUnderline"/>
          <w:highlight w:val="green"/>
        </w:rPr>
        <w:t>that frames</w:t>
      </w:r>
      <w:r w:rsidRPr="002401A3">
        <w:rPr>
          <w:rStyle w:val="StyleUnderline"/>
        </w:rPr>
        <w:t xml:space="preserve"> </w:t>
      </w:r>
      <w:r w:rsidRPr="002401A3">
        <w:rPr>
          <w:sz w:val="12"/>
        </w:rPr>
        <w:t xml:space="preserve">Earth </w:t>
      </w:r>
      <w:r w:rsidRPr="00732E59">
        <w:rPr>
          <w:rStyle w:val="StyleUnderline"/>
          <w:highlight w:val="green"/>
        </w:rPr>
        <w:t>orbits as a</w:t>
      </w:r>
      <w:r w:rsidRPr="002401A3">
        <w:rPr>
          <w:sz w:val="12"/>
        </w:rPr>
        <w:t xml:space="preserve"> </w:t>
      </w:r>
      <w:proofErr w:type="gramStart"/>
      <w:r w:rsidRPr="002401A3">
        <w:rPr>
          <w:sz w:val="12"/>
        </w:rPr>
        <w:t xml:space="preserve">great </w:t>
      </w:r>
      <w:r w:rsidRPr="00732E59">
        <w:rPr>
          <w:rStyle w:val="StyleUnderline"/>
          <w:highlight w:val="green"/>
        </w:rPr>
        <w:t>commons</w:t>
      </w:r>
      <w:proofErr w:type="gramEnd"/>
      <w:r w:rsidRPr="00732E59">
        <w:rPr>
          <w:rStyle w:val="StyleUnderline"/>
          <w:highlight w:val="green"/>
        </w:rPr>
        <w:t xml:space="preserve"> can support efforts to negotiate space governance models for</w:t>
      </w:r>
      <w:r w:rsidRPr="002401A3">
        <w:rPr>
          <w:sz w:val="12"/>
        </w:rPr>
        <w:t xml:space="preserve"> issues like </w:t>
      </w:r>
      <w:r w:rsidRPr="00732E59">
        <w:rPr>
          <w:rStyle w:val="StyleUnderline"/>
          <w:highlight w:val="green"/>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w:t>
      </w:r>
      <w:proofErr w:type="gramStart"/>
      <w:r w:rsidRPr="002401A3">
        <w:rPr>
          <w:sz w:val="12"/>
        </w:rPr>
        <w:t>great 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w:t>
      </w:r>
      <w:proofErr w:type="gramStart"/>
      <w:r w:rsidRPr="002401A3">
        <w:rPr>
          <w:sz w:val="12"/>
          <w:szCs w:val="12"/>
        </w:rPr>
        <w:t>great commons</w:t>
      </w:r>
      <w:proofErr w:type="gramEnd"/>
      <w:r w:rsidRPr="002401A3">
        <w:rPr>
          <w:sz w:val="12"/>
          <w:szCs w:val="12"/>
        </w:rPr>
        <w:t xml:space="preserve">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732E59">
        <w:rPr>
          <w:rStyle w:val="StyleUnderline"/>
          <w:highlight w:val="green"/>
        </w:rPr>
        <w:t>Without new governance</w:t>
      </w:r>
      <w:r w:rsidRPr="002401A3">
        <w:rPr>
          <w:sz w:val="12"/>
        </w:rPr>
        <w:t xml:space="preserve"> agreements, problems related to </w:t>
      </w:r>
      <w:r w:rsidRPr="00732E59">
        <w:rPr>
          <w:rStyle w:val="StyleUnderline"/>
          <w:highlight w:val="green"/>
        </w:rPr>
        <w:t>debris, heavy orbital traffic, and harmful interference will only intensify.</w:t>
      </w:r>
      <w:r w:rsidRPr="002401A3">
        <w:rPr>
          <w:sz w:val="12"/>
        </w:rPr>
        <w:t xml:space="preserve"> Debris in higher orbits can persist for a century or more. </w:t>
      </w:r>
      <w:r w:rsidRPr="00732E59">
        <w:rPr>
          <w:rStyle w:val="StyleUnderline"/>
          <w:highlight w:val="green"/>
        </w:rPr>
        <w:t>The costs of adapting to</w:t>
      </w:r>
      <w:r w:rsidRPr="002401A3">
        <w:rPr>
          <w:sz w:val="12"/>
        </w:rPr>
        <w:t xml:space="preserve"> increasingly </w:t>
      </w:r>
      <w:r w:rsidRPr="00732E59">
        <w:rPr>
          <w:rStyle w:val="StyleUnderline"/>
          <w:highlight w:val="green"/>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w:t>
      </w:r>
      <w:proofErr w:type="gramStart"/>
      <w:r w:rsidRPr="002401A3">
        <w:rPr>
          <w:sz w:val="12"/>
        </w:rPr>
        <w:t>commons</w:t>
      </w:r>
      <w:proofErr w:type="gramEnd"/>
      <w:r w:rsidRPr="002401A3">
        <w:rPr>
          <w:sz w:val="12"/>
        </w:rPr>
        <w:t xml:space="preserve">, will be </w:t>
      </w:r>
      <w:r w:rsidRPr="00732E59">
        <w:rPr>
          <w:rStyle w:val="StyleUnderline"/>
          <w:highlight w:val="green"/>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732E59">
        <w:rPr>
          <w:rStyle w:val="StyleUnderline"/>
          <w:highlight w:val="green"/>
        </w:rPr>
        <w:t>existing regulations are limited</w:t>
      </w:r>
      <w:r w:rsidRPr="002401A3">
        <w:rPr>
          <w:sz w:val="12"/>
        </w:rPr>
        <w:t xml:space="preserve"> both </w:t>
      </w:r>
      <w:r w:rsidRPr="00732E59">
        <w:rPr>
          <w:rStyle w:val="StyleUnderline"/>
          <w:highlight w:val="green"/>
        </w:rPr>
        <w:t>in scope and implementation.</w:t>
      </w:r>
      <w:r w:rsidRPr="002401A3">
        <w:rPr>
          <w:sz w:val="12"/>
        </w:rPr>
        <w:t xml:space="preserve"> Many </w:t>
      </w:r>
      <w:r w:rsidRPr="00732E59">
        <w:rPr>
          <w:rStyle w:val="StyleUnderline"/>
          <w:highlight w:val="green"/>
        </w:rPr>
        <w:t>operators pledge to follow national regulations and international guidelines, but decentralized accountability mechanisms limit enforcement.</w:t>
      </w:r>
      <w:r w:rsidRPr="002401A3">
        <w:rPr>
          <w:sz w:val="12"/>
        </w:rPr>
        <w:t xml:space="preserve"> These </w:t>
      </w:r>
      <w:r w:rsidRPr="00732E59">
        <w:rPr>
          <w:rStyle w:val="StyleUnderline"/>
          <w:highlight w:val="green"/>
        </w:rPr>
        <w:t>guidelines</w:t>
      </w:r>
      <w:r w:rsidRPr="002401A3">
        <w:rPr>
          <w:sz w:val="12"/>
        </w:rPr>
        <w:t xml:space="preserve"> also </w:t>
      </w:r>
      <w:r w:rsidRPr="00732E59">
        <w:rPr>
          <w:rStyle w:val="StyleUnderline"/>
          <w:highlight w:val="green"/>
        </w:rPr>
        <w:t xml:space="preserve">do not cover the full range of </w:t>
      </w:r>
      <w:r w:rsidRPr="002401A3">
        <w:rPr>
          <w:sz w:val="12"/>
        </w:rPr>
        <w:t>potentially</w:t>
      </w:r>
      <w:r w:rsidRPr="00732E59">
        <w:rPr>
          <w:rStyle w:val="StyleUnderline"/>
          <w:highlight w:val="green"/>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732E59">
        <w:rPr>
          <w:rStyle w:val="StyleUnderline"/>
          <w:highlight w:val="green"/>
        </w:rPr>
        <w:t>States have acceded to supranational regulations of the most limited</w:t>
      </w:r>
      <w:r w:rsidRPr="002401A3">
        <w:rPr>
          <w:sz w:val="12"/>
        </w:rPr>
        <w:t xml:space="preserve"> (and thus most valuable) Earth </w:t>
      </w:r>
      <w:r w:rsidRPr="00732E59">
        <w:rPr>
          <w:rStyle w:val="StyleUnderline"/>
          <w:highlight w:val="green"/>
        </w:rPr>
        <w:t>orbits.</w:t>
      </w:r>
      <w:r w:rsidRPr="002401A3">
        <w:rPr>
          <w:sz w:val="12"/>
        </w:rPr>
        <w:t xml:space="preserve"> </w:t>
      </w:r>
      <w:r w:rsidRPr="00732E59">
        <w:rPr>
          <w:rStyle w:val="StyleUnderline"/>
          <w:highlight w:val="green"/>
        </w:rPr>
        <w:t>The</w:t>
      </w:r>
      <w:r w:rsidRPr="002401A3">
        <w:rPr>
          <w:sz w:val="12"/>
        </w:rPr>
        <w:t xml:space="preserve"> International Telecommunication Union (</w:t>
      </w:r>
      <w:r w:rsidRPr="00732E59">
        <w:rPr>
          <w:rStyle w:val="StyleUnderline"/>
          <w:highlight w:val="green"/>
        </w:rPr>
        <w:t>ITU</w:t>
      </w:r>
      <w:r w:rsidRPr="002401A3">
        <w:rPr>
          <w:sz w:val="12"/>
        </w:rPr>
        <w:t xml:space="preserve">) </w:t>
      </w:r>
      <w:r w:rsidRPr="00732E59">
        <w:rPr>
          <w:rStyle w:val="StyleUnderline"/>
          <w:highlight w:val="green"/>
        </w:rPr>
        <w:t>coordinates</w:t>
      </w:r>
      <w:r w:rsidRPr="002401A3">
        <w:rPr>
          <w:sz w:val="12"/>
        </w:rPr>
        <w:t>, but does not authorize</w:t>
      </w:r>
      <w:r w:rsidRPr="00732E59">
        <w:rPr>
          <w:sz w:val="12"/>
          <w:highlight w:val="green"/>
        </w:rPr>
        <w:t xml:space="preserve">, </w:t>
      </w:r>
      <w:r w:rsidRPr="00732E59">
        <w:rPr>
          <w:sz w:val="26"/>
          <w:szCs w:val="26"/>
          <w:highlight w:val="green"/>
        </w:rPr>
        <w:t>s</w:t>
      </w:r>
      <w:r w:rsidRPr="00732E59">
        <w:rPr>
          <w:rStyle w:val="StyleUnderline"/>
          <w:szCs w:val="26"/>
          <w:highlight w:val="green"/>
        </w:rPr>
        <w:t>atellite</w:t>
      </w:r>
      <w:r w:rsidRPr="00732E59">
        <w:rPr>
          <w:rStyle w:val="StyleUnderline"/>
          <w:highlight w:val="green"/>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60A0C6F9" w14:textId="77777777" w:rsidR="003F48A8" w:rsidRPr="007954C9" w:rsidRDefault="003F48A8" w:rsidP="003F48A8">
      <w:pPr>
        <w:rPr>
          <w:b/>
          <w:bCs/>
          <w:sz w:val="26"/>
        </w:rPr>
      </w:pPr>
      <w:r>
        <w:rPr>
          <w:rStyle w:val="Style13ptBold"/>
        </w:rPr>
        <w:t>*</w:t>
      </w:r>
      <w:proofErr w:type="spellStart"/>
      <w:r>
        <w:rPr>
          <w:rStyle w:val="Style13ptBold"/>
        </w:rPr>
        <w:t>marlborough’s</w:t>
      </w:r>
      <w:proofErr w:type="spellEnd"/>
      <w:r>
        <w:rPr>
          <w:rStyle w:val="Style13ptBold"/>
        </w:rPr>
        <w:t xml:space="preserve"> card ends here*</w:t>
      </w:r>
    </w:p>
    <w:p w14:paraId="12FE2C74" w14:textId="77777777" w:rsidR="003F48A8" w:rsidRPr="007954C9" w:rsidRDefault="003F48A8" w:rsidP="003F48A8">
      <w:pPr>
        <w:rPr>
          <w:sz w:val="16"/>
          <w:szCs w:val="16"/>
        </w:rPr>
      </w:pPr>
      <w:r w:rsidRPr="007954C9">
        <w:rPr>
          <w:sz w:val="16"/>
          <w:szCs w:val="16"/>
        </w:rPr>
        <w:t>BUILDING ON PRIOR MODELS FOR MANAGING COMMONS</w:t>
      </w:r>
    </w:p>
    <w:p w14:paraId="3BFC2A7E" w14:textId="77777777" w:rsidR="003F48A8" w:rsidRPr="007954C9" w:rsidRDefault="003F48A8" w:rsidP="003F48A8">
      <w:pPr>
        <w:rPr>
          <w:sz w:val="16"/>
          <w:szCs w:val="16"/>
        </w:rPr>
      </w:pPr>
      <w:r w:rsidRPr="007954C9">
        <w:rPr>
          <w:sz w:val="16"/>
          <w:szCs w:val="16"/>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the negotiations on the original convention on air pollution involved, among others, the United </w:t>
      </w:r>
      <w:proofErr w:type="gramStart"/>
      <w:r w:rsidRPr="007954C9">
        <w:rPr>
          <w:sz w:val="16"/>
          <w:szCs w:val="16"/>
        </w:rPr>
        <w:t>States</w:t>
      </w:r>
      <w:proofErr w:type="gramEnd"/>
      <w:r w:rsidRPr="007954C9">
        <w:rPr>
          <w:sz w:val="16"/>
          <w:szCs w:val="16"/>
        </w:rPr>
        <w:t xml:space="preserve"> and the Soviet Union. This suggests that states can pursue mutual benefits in areas considered great commons even under competitive conditions. More recent negotiations on the convention’s accompanying protocols show that these competing states can even agree on financing a monitoring regime to support progress.</w:t>
      </w:r>
    </w:p>
    <w:p w14:paraId="53F70122" w14:textId="77777777" w:rsidR="003F48A8" w:rsidRPr="007954C9" w:rsidRDefault="003F48A8" w:rsidP="003F48A8">
      <w:pPr>
        <w:rPr>
          <w:u w:val="single"/>
        </w:rPr>
      </w:pPr>
      <w:r w:rsidRPr="00732E59">
        <w:rPr>
          <w:highlight w:val="green"/>
          <w:u w:val="single"/>
        </w:rPr>
        <w:t>Existing conventions</w:t>
      </w:r>
      <w:r w:rsidRPr="007954C9">
        <w:rPr>
          <w:sz w:val="16"/>
        </w:rPr>
        <w:t xml:space="preserve"> and implementing agreements </w:t>
      </w:r>
      <w:r w:rsidRPr="00732E59">
        <w:rPr>
          <w:highlight w:val="green"/>
          <w:u w:val="single"/>
        </w:rPr>
        <w:t>indicate</w:t>
      </w:r>
      <w:r w:rsidRPr="007954C9">
        <w:rPr>
          <w:u w:val="single"/>
        </w:rPr>
        <w:t xml:space="preserve"> that </w:t>
      </w:r>
      <w:r w:rsidRPr="00732E59">
        <w:rPr>
          <w:highlight w:val="green"/>
          <w:u w:val="single"/>
        </w:rPr>
        <w:t>states</w:t>
      </w:r>
      <w:r w:rsidRPr="007954C9">
        <w:rPr>
          <w:u w:val="single"/>
        </w:rPr>
        <w:t xml:space="preserve"> </w:t>
      </w:r>
      <w:r w:rsidRPr="00732E59">
        <w:rPr>
          <w:highlight w:val="green"/>
          <w:u w:val="single"/>
        </w:rPr>
        <w:t>can</w:t>
      </w:r>
      <w:r w:rsidRPr="007954C9">
        <w:rPr>
          <w:u w:val="single"/>
        </w:rPr>
        <w:t xml:space="preserve"> </w:t>
      </w:r>
      <w:r w:rsidRPr="00732E59">
        <w:rPr>
          <w:highlight w:val="green"/>
          <w:u w:val="single"/>
        </w:rPr>
        <w:t>reach</w:t>
      </w:r>
      <w:r w:rsidRPr="007954C9">
        <w:rPr>
          <w:u w:val="single"/>
        </w:rPr>
        <w:t xml:space="preserve"> </w:t>
      </w:r>
      <w:r w:rsidRPr="00732E59">
        <w:rPr>
          <w:highlight w:val="green"/>
          <w:u w:val="single"/>
        </w:rPr>
        <w:t>valuable commitments to manage</w:t>
      </w:r>
      <w:r w:rsidRPr="007954C9">
        <w:rPr>
          <w:u w:val="single"/>
        </w:rPr>
        <w:t xml:space="preserve"> the Earth’s great </w:t>
      </w:r>
      <w:r w:rsidRPr="00732E59">
        <w:rPr>
          <w:highlight w:val="green"/>
          <w:u w:val="single"/>
        </w:rPr>
        <w:t>commons</w:t>
      </w:r>
      <w:r w:rsidRPr="007954C9">
        <w:rPr>
          <w:sz w:val="16"/>
        </w:rPr>
        <w:t xml:space="preserve">. These </w:t>
      </w:r>
      <w:r w:rsidRPr="007954C9">
        <w:rPr>
          <w:u w:val="single"/>
        </w:rPr>
        <w:t>governance models protect state interests and preserve the commons themselves</w:t>
      </w:r>
      <w:r w:rsidRPr="007954C9">
        <w:rPr>
          <w:sz w:val="16"/>
        </w:rPr>
        <w:t xml:space="preserve">. These principles apply to space, but progress on establishing more </w:t>
      </w:r>
      <w:r w:rsidRPr="00732E59">
        <w:rPr>
          <w:highlight w:val="green"/>
          <w:u w:val="single"/>
        </w:rPr>
        <w:t>encompassing</w:t>
      </w:r>
      <w:r w:rsidRPr="007954C9">
        <w:rPr>
          <w:u w:val="single"/>
        </w:rPr>
        <w:t xml:space="preserve"> space governance </w:t>
      </w:r>
      <w:r w:rsidRPr="00732E59">
        <w:rPr>
          <w:highlight w:val="green"/>
          <w:u w:val="single"/>
        </w:rPr>
        <w:t>principles</w:t>
      </w:r>
      <w:r w:rsidRPr="007954C9">
        <w:rPr>
          <w:u w:val="single"/>
        </w:rPr>
        <w:t xml:space="preserve">, </w:t>
      </w:r>
      <w:r w:rsidRPr="00732E59">
        <w:rPr>
          <w:highlight w:val="green"/>
          <w:u w:val="single"/>
        </w:rPr>
        <w:t>enforcement</w:t>
      </w:r>
      <w:r w:rsidRPr="007954C9">
        <w:rPr>
          <w:u w:val="single"/>
        </w:rPr>
        <w:t xml:space="preserve"> mechanisms, and </w:t>
      </w:r>
      <w:r w:rsidRPr="00732E59">
        <w:rPr>
          <w:highlight w:val="green"/>
          <w:u w:val="single"/>
        </w:rPr>
        <w:t>dispute resolution</w:t>
      </w:r>
      <w:r w:rsidRPr="007954C9">
        <w:rPr>
          <w:u w:val="single"/>
        </w:rPr>
        <w:t xml:space="preserve"> procedures hinges on states sharing the fundamental view that space is a </w:t>
      </w:r>
      <w:proofErr w:type="gramStart"/>
      <w:r w:rsidRPr="007954C9">
        <w:rPr>
          <w:u w:val="single"/>
        </w:rPr>
        <w:t>great commons</w:t>
      </w:r>
      <w:proofErr w:type="gramEnd"/>
      <w:r w:rsidRPr="007954C9">
        <w:rPr>
          <w:u w:val="single"/>
        </w:rPr>
        <w:t xml:space="preserve">. </w:t>
      </w:r>
      <w:r w:rsidRPr="00732E59">
        <w:rPr>
          <w:highlight w:val="green"/>
          <w:u w:val="single"/>
        </w:rPr>
        <w:t>Reaching</w:t>
      </w:r>
      <w:r w:rsidRPr="007954C9">
        <w:rPr>
          <w:u w:val="single"/>
        </w:rPr>
        <w:t xml:space="preserve"> such </w:t>
      </w:r>
      <w:r w:rsidRPr="00732E59">
        <w:rPr>
          <w:highlight w:val="green"/>
          <w:u w:val="single"/>
        </w:rPr>
        <w:t>a consensus is an important first step.</w:t>
      </w:r>
    </w:p>
    <w:p w14:paraId="45F35BA1" w14:textId="77777777" w:rsidR="003F48A8" w:rsidRPr="007954C9" w:rsidRDefault="003F48A8" w:rsidP="003F48A8">
      <w:pPr>
        <w:rPr>
          <w:sz w:val="16"/>
          <w:szCs w:val="16"/>
        </w:rPr>
      </w:pPr>
      <w:r w:rsidRPr="007954C9">
        <w:rPr>
          <w:sz w:val="16"/>
          <w:szCs w:val="16"/>
        </w:rPr>
        <w:t xml:space="preserve">New leadership in prominent spacefaring states can revitalize efforts to recognize space as a </w:t>
      </w:r>
      <w:proofErr w:type="gramStart"/>
      <w:r w:rsidRPr="007954C9">
        <w:rPr>
          <w:sz w:val="16"/>
          <w:szCs w:val="16"/>
        </w:rPr>
        <w:t>commons</w:t>
      </w:r>
      <w:proofErr w:type="gramEnd"/>
      <w:r w:rsidRPr="007954C9">
        <w:rPr>
          <w:sz w:val="16"/>
          <w:szCs w:val="16"/>
        </w:rPr>
        <w:t xml:space="preserve">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w:t>
      </w:r>
    </w:p>
    <w:p w14:paraId="240F0702" w14:textId="77777777" w:rsidR="003F48A8" w:rsidRPr="007954C9" w:rsidRDefault="003F48A8" w:rsidP="003F48A8">
      <w:pPr>
        <w:rPr>
          <w:sz w:val="16"/>
        </w:rPr>
      </w:pPr>
      <w:r w:rsidRPr="00732E59">
        <w:rPr>
          <w:highlight w:val="green"/>
          <w:u w:val="single"/>
        </w:rPr>
        <w:t>New conventions</w:t>
      </w:r>
      <w:r w:rsidRPr="007954C9">
        <w:rPr>
          <w:sz w:val="16"/>
        </w:rPr>
        <w:t xml:space="preserve"> or regulatory mechanisms for </w:t>
      </w:r>
      <w:r w:rsidRPr="00732E59">
        <w:rPr>
          <w:highlight w:val="green"/>
          <w:u w:val="single"/>
        </w:rPr>
        <w:t>governing</w:t>
      </w:r>
      <w:r w:rsidRPr="007954C9">
        <w:rPr>
          <w:u w:val="single"/>
        </w:rPr>
        <w:t xml:space="preserve"> Earth </w:t>
      </w:r>
      <w:r w:rsidRPr="00732E59">
        <w:rPr>
          <w:highlight w:val="green"/>
          <w:u w:val="single"/>
        </w:rPr>
        <w:t>orbits</w:t>
      </w:r>
      <w:r w:rsidRPr="007954C9">
        <w:rPr>
          <w:u w:val="single"/>
        </w:rPr>
        <w:t xml:space="preserve"> </w:t>
      </w:r>
      <w:r w:rsidRPr="00732E59">
        <w:rPr>
          <w:highlight w:val="green"/>
          <w:u w:val="single"/>
        </w:rPr>
        <w:t>will not appear</w:t>
      </w:r>
      <w:r w:rsidRPr="007954C9">
        <w:rPr>
          <w:u w:val="single"/>
        </w:rPr>
        <w:t xml:space="preserve"> overnight</w:t>
      </w:r>
      <w:r w:rsidRPr="007954C9">
        <w:rPr>
          <w:sz w:val="16"/>
        </w:rPr>
        <w:t xml:space="preserve">, </w:t>
      </w:r>
      <w:r w:rsidRPr="007954C9">
        <w:rPr>
          <w:u w:val="single"/>
        </w:rPr>
        <w:t xml:space="preserve">but </w:t>
      </w:r>
      <w:r w:rsidRPr="00732E59">
        <w:rPr>
          <w:highlight w:val="green"/>
          <w:u w:val="single"/>
        </w:rPr>
        <w:t>states can build toward these goals</w:t>
      </w:r>
      <w:r w:rsidRPr="007954C9">
        <w:rPr>
          <w:u w:val="single"/>
        </w:rPr>
        <w:t xml:space="preserve"> </w:t>
      </w:r>
      <w:r w:rsidRPr="00732E59">
        <w:rPr>
          <w:highlight w:val="green"/>
          <w:u w:val="single"/>
        </w:rPr>
        <w:t>by</w:t>
      </w:r>
      <w:r w:rsidRPr="007954C9">
        <w:rPr>
          <w:u w:val="single"/>
        </w:rPr>
        <w:t xml:space="preserve"> clarifying their commitments to treat space as a </w:t>
      </w:r>
      <w:proofErr w:type="gramStart"/>
      <w:r w:rsidRPr="007954C9">
        <w:rPr>
          <w:u w:val="single"/>
        </w:rPr>
        <w:t>commons</w:t>
      </w:r>
      <w:proofErr w:type="gramEnd"/>
      <w:r w:rsidRPr="007954C9">
        <w:rPr>
          <w:u w:val="single"/>
        </w:rPr>
        <w:t xml:space="preserve"> and </w:t>
      </w:r>
      <w:r w:rsidRPr="00732E59">
        <w:rPr>
          <w:highlight w:val="green"/>
          <w:u w:val="single"/>
        </w:rPr>
        <w:t>pursuing</w:t>
      </w:r>
      <w:r w:rsidRPr="007954C9">
        <w:rPr>
          <w:u w:val="single"/>
        </w:rPr>
        <w:t xml:space="preserve"> </w:t>
      </w:r>
      <w:r w:rsidRPr="00732E59">
        <w:rPr>
          <w:highlight w:val="green"/>
          <w:u w:val="single"/>
        </w:rPr>
        <w:t>governance</w:t>
      </w:r>
      <w:r w:rsidRPr="007954C9">
        <w:rPr>
          <w:u w:val="single"/>
        </w:rPr>
        <w:t xml:space="preserve"> arrangements </w:t>
      </w:r>
      <w:r w:rsidRPr="00732E59">
        <w:rPr>
          <w:highlight w:val="green"/>
          <w:u w:val="single"/>
        </w:rPr>
        <w:t>that</w:t>
      </w:r>
      <w:r w:rsidRPr="007954C9">
        <w:rPr>
          <w:u w:val="single"/>
        </w:rPr>
        <w:t xml:space="preserve"> </w:t>
      </w:r>
      <w:r w:rsidRPr="00732E59">
        <w:rPr>
          <w:highlight w:val="green"/>
          <w:u w:val="single"/>
        </w:rPr>
        <w:t>reflect</w:t>
      </w:r>
      <w:r w:rsidRPr="007954C9">
        <w:rPr>
          <w:u w:val="single"/>
        </w:rPr>
        <w:t xml:space="preserve"> this </w:t>
      </w:r>
      <w:r w:rsidRPr="00732E59">
        <w:rPr>
          <w:highlight w:val="green"/>
          <w:u w:val="single"/>
        </w:rPr>
        <w:t>commitment</w:t>
      </w:r>
      <w:r w:rsidRPr="007954C9">
        <w:rPr>
          <w:sz w:val="16"/>
        </w:rPr>
        <w:t xml:space="preserve">. New policies in the United States should reflect that Earth orbits are a </w:t>
      </w:r>
      <w:proofErr w:type="gramStart"/>
      <w:r w:rsidRPr="007954C9">
        <w:rPr>
          <w:sz w:val="16"/>
        </w:rPr>
        <w:t>great commons</w:t>
      </w:r>
      <w:proofErr w:type="gramEnd"/>
      <w:r w:rsidRPr="007954C9">
        <w:rPr>
          <w:sz w:val="16"/>
        </w:rPr>
        <w:t>.</w:t>
      </w:r>
    </w:p>
    <w:p w14:paraId="0844D960" w14:textId="75A5B5C7" w:rsidR="003F48A8" w:rsidRPr="003F48A8" w:rsidRDefault="003F48A8" w:rsidP="00102BB9">
      <w:pPr>
        <w:rPr>
          <w:sz w:val="16"/>
          <w:szCs w:val="16"/>
        </w:rPr>
      </w:pPr>
      <w:r w:rsidRPr="007954C9">
        <w:rPr>
          <w:sz w:val="16"/>
          <w:szCs w:val="16"/>
        </w:rPr>
        <w:t>However, this is only the beginning of the path toward international governance in space. Developing internal commons-based policies for Earth orbits is only an initial action to create conditions for cooperative regulation of space activities. This domestic policy development effort alone would have limited effect without the necessary next steps: engaging partners and allies to align perspectives and eventually leading negotiations among competitors to mitigate issues like space debris and orbital traffic congestion. Future governance and regulations can leverage commons-based principles to establish accountability mechanisms that preserve the usefulness of Earth orbits for all.</w:t>
      </w:r>
    </w:p>
    <w:bookmarkEnd w:id="0"/>
    <w:p w14:paraId="700970FF" w14:textId="4499CBDF" w:rsidR="0000069D" w:rsidRDefault="004A49A3" w:rsidP="004A49A3">
      <w:pPr>
        <w:pStyle w:val="Heading2"/>
      </w:pPr>
      <w:r>
        <w:t>Debris ADV</w:t>
      </w:r>
    </w:p>
    <w:p w14:paraId="289F0486" w14:textId="7F3A42E2" w:rsidR="00BD74F2" w:rsidRPr="003D1A89" w:rsidRDefault="004A49A3" w:rsidP="005509EA">
      <w:pPr>
        <w:pStyle w:val="Heading3"/>
      </w:pPr>
      <w:r>
        <w:t>1NC---Re-highlighting</w:t>
      </w:r>
    </w:p>
    <w:p w14:paraId="767C6221" w14:textId="77777777" w:rsidR="004A49A3" w:rsidRDefault="004A49A3" w:rsidP="004A49A3">
      <w:pPr>
        <w:pStyle w:val="Heading4"/>
      </w:pPr>
      <w:r>
        <w:t>5-10 pieces is sufficient.</w:t>
      </w:r>
    </w:p>
    <w:p w14:paraId="1CCD7CD5" w14:textId="77777777" w:rsidR="004A49A3" w:rsidRDefault="004A49A3" w:rsidP="004A49A3">
      <w:r w:rsidRPr="002401A3">
        <w:t xml:space="preserve">Chelsea </w:t>
      </w:r>
      <w:r w:rsidRPr="00AE6536">
        <w:rPr>
          <w:rStyle w:val="Style13ptBold"/>
        </w:rPr>
        <w:t>AC</w:t>
      </w:r>
      <w:r>
        <w:t xml:space="preserve"> </w:t>
      </w:r>
      <w:proofErr w:type="spellStart"/>
      <w:r w:rsidRPr="002401A3">
        <w:rPr>
          <w:b/>
          <w:bCs/>
          <w:sz w:val="24"/>
        </w:rPr>
        <w:t>MuñOz</w:t>
      </w:r>
      <w:proofErr w:type="spellEnd"/>
      <w:r w:rsidRPr="002401A3">
        <w:rPr>
          <w:b/>
          <w:bCs/>
          <w:sz w:val="24"/>
        </w:rPr>
        <w:t>-Patchen, 19</w:t>
      </w:r>
      <w:r w:rsidRPr="002401A3">
        <w:t xml:space="preserve"> - ("Regulating the Space Commons: Treating Space Debris as Abandoned Property in Violation of the Outer Space Treaty," University of Chicago, 2019, 12-6-2021, </w:t>
      </w:r>
      <w:hyperlink r:id="rId15" w:history="1">
        <w:r w:rsidRPr="00D168D5">
          <w:rPr>
            <w:rStyle w:val="Hyperlink"/>
          </w:rPr>
          <w:t>https://cjil.uchicago.edu/publication/regulating-space-commons-treating-space-debris-abandoned-property-violation-outer-space)//AW---rehighlighted</w:t>
        </w:r>
      </w:hyperlink>
      <w:r>
        <w:t xml:space="preserve"> </w:t>
      </w:r>
      <w:proofErr w:type="spellStart"/>
      <w:r>
        <w:t>rahulpenu</w:t>
      </w:r>
      <w:proofErr w:type="spellEnd"/>
    </w:p>
    <w:p w14:paraId="123AC023" w14:textId="77777777" w:rsidR="004A49A3" w:rsidRPr="00AE6536" w:rsidRDefault="004A49A3" w:rsidP="004A49A3">
      <w:proofErr w:type="spellStart"/>
      <w:r>
        <w:t>plano</w:t>
      </w:r>
      <w:proofErr w:type="spellEnd"/>
      <w:r>
        <w:t xml:space="preserve"> reads blue</w:t>
      </w:r>
    </w:p>
    <w:p w14:paraId="72E9C080" w14:textId="77777777" w:rsidR="004A49A3" w:rsidRPr="002401A3" w:rsidRDefault="004A49A3" w:rsidP="004A49A3">
      <w:pPr>
        <w:rPr>
          <w:sz w:val="10"/>
        </w:rPr>
      </w:pPr>
      <w:r w:rsidRPr="002401A3">
        <w:rPr>
          <w:sz w:val="10"/>
        </w:rPr>
        <w:t xml:space="preserve">Debris poses a threat to functioning space objects and astronauts in space, and may cause damage to the earth’s surface upon re-entry.29 Much of the small </w:t>
      </w:r>
      <w:r w:rsidRPr="00732E59">
        <w:rPr>
          <w:highlight w:val="green"/>
          <w:u w:val="single"/>
        </w:rPr>
        <w:t>debris cannot be tracked due to</w:t>
      </w:r>
      <w:r w:rsidRPr="002401A3">
        <w:rPr>
          <w:sz w:val="10"/>
        </w:rPr>
        <w:t xml:space="preserve"> its </w:t>
      </w:r>
      <w:r w:rsidRPr="00732E59">
        <w:rPr>
          <w:highlight w:val="green"/>
          <w:u w:val="single"/>
        </w:rPr>
        <w:t>size and</w:t>
      </w:r>
      <w:r w:rsidRPr="002401A3">
        <w:rPr>
          <w:sz w:val="10"/>
        </w:rPr>
        <w:t xml:space="preserve"> the </w:t>
      </w:r>
      <w:r w:rsidRPr="00732E59">
        <w:rPr>
          <w:highlight w:val="green"/>
          <w:u w:val="single"/>
        </w:rPr>
        <w:t>velocity</w:t>
      </w:r>
      <w:r w:rsidRPr="002401A3">
        <w:rPr>
          <w:sz w:val="10"/>
        </w:rPr>
        <w:t xml:space="preserve"> at which it travels, </w:t>
      </w:r>
      <w:r w:rsidRPr="00732E59">
        <w:rPr>
          <w:rStyle w:val="Emphasis"/>
          <w:highlight w:val="green"/>
        </w:rPr>
        <w:t>making it impossible to</w:t>
      </w:r>
      <w:r w:rsidRPr="002401A3">
        <w:rPr>
          <w:sz w:val="10"/>
        </w:rPr>
        <w:t xml:space="preserve"> anticipate and maneuver to </w:t>
      </w:r>
      <w:r w:rsidRPr="00732E59">
        <w:rPr>
          <w:rStyle w:val="Emphasis"/>
          <w:highlight w:val="green"/>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732E59">
        <w:rPr>
          <w:rStyle w:val="StyleUnderline"/>
          <w:highlight w:val="green"/>
        </w:rPr>
        <w:t>pieces</w:t>
      </w:r>
      <w:r w:rsidRPr="002401A3">
        <w:rPr>
          <w:sz w:val="10"/>
        </w:rPr>
        <w:t xml:space="preserve"> of debris “continuously </w:t>
      </w:r>
      <w:r w:rsidRPr="00732E59">
        <w:rPr>
          <w:highlight w:val="green"/>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732E59">
        <w:rPr>
          <w:highlight w:val="green"/>
          <w:u w:val="single"/>
        </w:rPr>
        <w:t>and</w:t>
      </w:r>
      <w:r w:rsidRPr="002401A3">
        <w:rPr>
          <w:sz w:val="10"/>
        </w:rPr>
        <w:t xml:space="preserve"> may </w:t>
      </w:r>
      <w:r w:rsidRPr="00732E59">
        <w:rPr>
          <w:highlight w:val="green"/>
          <w:u w:val="single"/>
        </w:rPr>
        <w:t>stay in orbit for</w:t>
      </w:r>
      <w:r w:rsidRPr="002401A3">
        <w:rPr>
          <w:sz w:val="10"/>
        </w:rPr>
        <w:t xml:space="preserve"> decades or even </w:t>
      </w:r>
      <w:r w:rsidRPr="00732E59">
        <w:rPr>
          <w:highlight w:val="green"/>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732E59">
        <w:rPr>
          <w:rStyle w:val="StyleUnderline"/>
          <w:highlight w:val="green"/>
        </w:rPr>
        <w:t>objects</w:t>
      </w:r>
      <w:r w:rsidRPr="002401A3">
        <w:rPr>
          <w:sz w:val="10"/>
        </w:rPr>
        <w:t xml:space="preserve"> remaining in orbit </w:t>
      </w:r>
      <w:r w:rsidRPr="00732E59">
        <w:rPr>
          <w:highlight w:val="green"/>
          <w:u w:val="single"/>
        </w:rPr>
        <w:t>are a collision threat</w:t>
      </w:r>
      <w:r w:rsidRPr="002401A3">
        <w:rPr>
          <w:sz w:val="10"/>
        </w:rPr>
        <w:t xml:space="preserve">, capable of creating huge amounts of space debris and </w:t>
      </w:r>
      <w:r w:rsidRPr="00732E59">
        <w:rPr>
          <w:highlight w:val="green"/>
          <w:u w:val="single"/>
        </w:rPr>
        <w:t>taking up</w:t>
      </w:r>
      <w:r w:rsidRPr="002401A3">
        <w:rPr>
          <w:sz w:val="10"/>
        </w:rPr>
        <w:t xml:space="preserve"> otherwise </w:t>
      </w:r>
      <w:r w:rsidRPr="00732E59">
        <w:rPr>
          <w:highlight w:val="green"/>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32E59">
        <w:rPr>
          <w:highlight w:val="green"/>
          <w:u w:val="single"/>
        </w:rPr>
        <w:t>commercial space tourism will</w:t>
      </w:r>
      <w:r w:rsidRPr="002401A3">
        <w:rPr>
          <w:sz w:val="10"/>
        </w:rPr>
        <w:t xml:space="preserve"> also </w:t>
      </w:r>
      <w:r w:rsidRPr="00732E59">
        <w:rPr>
          <w:highlight w:val="green"/>
          <w:u w:val="single"/>
        </w:rPr>
        <w:t>increase</w:t>
      </w:r>
      <w:r w:rsidRPr="002401A3">
        <w:rPr>
          <w:u w:val="single"/>
        </w:rPr>
        <w:t xml:space="preserve"> the number of objects launched into space and thus the amount of </w:t>
      </w:r>
      <w:r w:rsidRPr="00732E59">
        <w:rPr>
          <w:highlight w:val="green"/>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32E59">
        <w:rPr>
          <w:highlight w:val="green"/>
          <w:u w:val="single"/>
        </w:rPr>
        <w:t xml:space="preserve">The </w:t>
      </w:r>
      <w:r w:rsidRPr="00732E59">
        <w:rPr>
          <w:rStyle w:val="Emphasis"/>
          <w:highlight w:val="green"/>
        </w:rPr>
        <w:t>Kessler Syndrome</w:t>
      </w:r>
      <w:r w:rsidRPr="00732E59">
        <w:rPr>
          <w:highlight w:val="green"/>
          <w:u w:val="single"/>
        </w:rPr>
        <w:t xml:space="preserve"> is</w:t>
      </w:r>
      <w:r w:rsidRPr="002401A3">
        <w:rPr>
          <w:sz w:val="10"/>
        </w:rPr>
        <w:t xml:space="preserve"> a cascade </w:t>
      </w:r>
      <w:r w:rsidRPr="002401A3">
        <w:rPr>
          <w:u w:val="single"/>
        </w:rPr>
        <w:t xml:space="preserve">created </w:t>
      </w:r>
      <w:r w:rsidRPr="00732E59">
        <w:rPr>
          <w:highlight w:val="green"/>
          <w:u w:val="single"/>
        </w:rPr>
        <w:t xml:space="preserve">when debris hits a space object, creating new debris and </w:t>
      </w:r>
      <w:r w:rsidRPr="00732E59">
        <w:rPr>
          <w:rStyle w:val="Emphasis"/>
          <w:highlight w:val="green"/>
        </w:rPr>
        <w:t>setting off a chain reaction</w:t>
      </w:r>
      <w:r w:rsidRPr="00732E59">
        <w:rPr>
          <w:highlight w:val="green"/>
          <w:u w:val="single"/>
        </w:rPr>
        <w:t xml:space="preserve"> of collisions that</w:t>
      </w:r>
      <w:r w:rsidRPr="002401A3">
        <w:rPr>
          <w:sz w:val="10"/>
        </w:rPr>
        <w:t xml:space="preserve"> eventually </w:t>
      </w:r>
      <w:r w:rsidRPr="00732E59">
        <w:rPr>
          <w:rStyle w:val="Emphasis"/>
          <w:highlight w:val="green"/>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C8ADAC6" w14:textId="77777777" w:rsidR="004A49A3" w:rsidRPr="00AE6536" w:rsidRDefault="004A49A3" w:rsidP="004A49A3">
      <w:pPr>
        <w:rPr>
          <w:rStyle w:val="Style13ptBold"/>
        </w:rPr>
      </w:pPr>
      <w:r>
        <w:rPr>
          <w:rStyle w:val="Style13ptBold"/>
        </w:rPr>
        <w:t>*</w:t>
      </w:r>
      <w:proofErr w:type="spellStart"/>
      <w:r>
        <w:rPr>
          <w:rStyle w:val="Style13ptBold"/>
        </w:rPr>
        <w:t>marlborough’s</w:t>
      </w:r>
      <w:proofErr w:type="spellEnd"/>
      <w:r>
        <w:rPr>
          <w:rStyle w:val="Style13ptBold"/>
        </w:rPr>
        <w:t xml:space="preserve"> card ends here*</w:t>
      </w:r>
    </w:p>
    <w:p w14:paraId="45F7A38A" w14:textId="77777777" w:rsidR="004A49A3" w:rsidRDefault="004A49A3" w:rsidP="004A49A3">
      <w:pPr>
        <w:rPr>
          <w:u w:val="single"/>
        </w:rPr>
      </w:pPr>
      <w:r w:rsidRPr="00732E59">
        <w:rPr>
          <w:highlight w:val="green"/>
          <w:u w:val="single"/>
        </w:rPr>
        <w:t>Fortunately</w:t>
      </w:r>
      <w:r w:rsidRPr="00AE6536">
        <w:t xml:space="preserve">, a </w:t>
      </w:r>
      <w:r w:rsidRPr="00732E59">
        <w:rPr>
          <w:highlight w:val="green"/>
          <w:u w:val="single"/>
        </w:rPr>
        <w:t>common estimate suggests</w:t>
      </w:r>
      <w:r w:rsidRPr="00AE6536">
        <w:t xml:space="preserve"> that the </w:t>
      </w:r>
      <w:r w:rsidRPr="00732E59">
        <w:rPr>
          <w:highlight w:val="green"/>
          <w:u w:val="single"/>
        </w:rPr>
        <w:t>Kessler</w:t>
      </w:r>
      <w:r w:rsidRPr="00AE6536">
        <w:t xml:space="preserve"> Syndrome </w:t>
      </w:r>
      <w:r w:rsidRPr="00732E59">
        <w:rPr>
          <w:highlight w:val="green"/>
          <w:u w:val="single"/>
        </w:rPr>
        <w:t>could be avoided if five to ten large pieces of debris were removed per year</w:t>
      </w:r>
      <w:r w:rsidRPr="00AE6536">
        <w:t xml:space="preserve">.53 </w:t>
      </w:r>
      <w:r w:rsidRPr="00AE6536">
        <w:rPr>
          <w:u w:val="single"/>
        </w:rPr>
        <w:t>Dealing with the problem of space debris</w:t>
      </w:r>
      <w:r w:rsidRPr="00AE6536">
        <w:t xml:space="preserve">, including avoiding the Kessler Syndrome, </w:t>
      </w:r>
      <w:r w:rsidRPr="00732E59">
        <w:rPr>
          <w:highlight w:val="green"/>
          <w:u w:val="single"/>
        </w:rPr>
        <w:t>therefore</w:t>
      </w:r>
      <w:r w:rsidRPr="00AE6536">
        <w:rPr>
          <w:u w:val="single"/>
        </w:rPr>
        <w:t xml:space="preserve"> </w:t>
      </w:r>
      <w:r w:rsidRPr="00732E59">
        <w:rPr>
          <w:highlight w:val="green"/>
          <w:u w:val="single"/>
        </w:rPr>
        <w:t>involves</w:t>
      </w:r>
      <w:r w:rsidRPr="00AE6536">
        <w:rPr>
          <w:u w:val="single"/>
        </w:rPr>
        <w:t xml:space="preserve"> </w:t>
      </w:r>
      <w:r w:rsidRPr="00732E59">
        <w:rPr>
          <w:highlight w:val="green"/>
          <w:u w:val="single"/>
        </w:rPr>
        <w:t>not only avoiding</w:t>
      </w:r>
      <w:r w:rsidRPr="00AE6536">
        <w:rPr>
          <w:u w:val="single"/>
        </w:rPr>
        <w:t xml:space="preserve"> the </w:t>
      </w:r>
      <w:r w:rsidRPr="00732E59">
        <w:rPr>
          <w:highlight w:val="green"/>
          <w:u w:val="single"/>
        </w:rPr>
        <w:t>creation</w:t>
      </w:r>
      <w:r w:rsidRPr="00AE6536">
        <w:rPr>
          <w:u w:val="single"/>
        </w:rPr>
        <w:t xml:space="preserve"> of new debris, </w:t>
      </w:r>
      <w:r w:rsidRPr="00732E59">
        <w:rPr>
          <w:highlight w:val="green"/>
          <w:u w:val="single"/>
        </w:rPr>
        <w:t>but</w:t>
      </w:r>
      <w:r w:rsidRPr="00AE6536">
        <w:rPr>
          <w:u w:val="single"/>
        </w:rPr>
        <w:t xml:space="preserve"> </w:t>
      </w:r>
      <w:r w:rsidRPr="00732E59">
        <w:rPr>
          <w:highlight w:val="green"/>
          <w:u w:val="single"/>
        </w:rPr>
        <w:t>also</w:t>
      </w:r>
      <w:r w:rsidRPr="00AE6536">
        <w:rPr>
          <w:u w:val="single"/>
        </w:rPr>
        <w:t xml:space="preserve"> the </w:t>
      </w:r>
      <w:r w:rsidRPr="00732E59">
        <w:rPr>
          <w:highlight w:val="green"/>
          <w:u w:val="single"/>
        </w:rPr>
        <w:t>removal</w:t>
      </w:r>
      <w:r w:rsidRPr="00AE6536">
        <w:rPr>
          <w:u w:val="single"/>
        </w:rPr>
        <w:t xml:space="preserve"> </w:t>
      </w:r>
      <w:r w:rsidRPr="00732E59">
        <w:rPr>
          <w:highlight w:val="green"/>
          <w:u w:val="single"/>
        </w:rPr>
        <w:t>of</w:t>
      </w:r>
      <w:r w:rsidRPr="00AE6536">
        <w:rPr>
          <w:u w:val="single"/>
        </w:rPr>
        <w:t xml:space="preserve"> the </w:t>
      </w:r>
      <w:r w:rsidRPr="00732E59">
        <w:rPr>
          <w:highlight w:val="green"/>
          <w:u w:val="single"/>
        </w:rPr>
        <w:t>debris already in existence.54</w:t>
      </w:r>
    </w:p>
    <w:p w14:paraId="34B43F3F" w14:textId="4BA50D87" w:rsidR="005509EA" w:rsidRDefault="005509EA" w:rsidP="005509EA">
      <w:pPr>
        <w:pStyle w:val="Heading3"/>
      </w:pPr>
      <w:r>
        <w:t>1NC---Defense</w:t>
      </w:r>
    </w:p>
    <w:p w14:paraId="7924CF3C" w14:textId="77777777" w:rsidR="005509EA" w:rsidRPr="00B036CD" w:rsidRDefault="005509EA" w:rsidP="005509EA">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142F29CF" w14:textId="77777777" w:rsidR="005509EA" w:rsidRPr="00FE4F08" w:rsidRDefault="005509EA" w:rsidP="005509EA">
      <w:r w:rsidRPr="00FE4F08">
        <w:rPr>
          <w:rStyle w:val="Style13ptBold"/>
        </w:rPr>
        <w:t>Fange 17</w:t>
      </w:r>
      <w:r>
        <w:t xml:space="preserve"> </w:t>
      </w:r>
      <w:r w:rsidRPr="00FE4F08">
        <w:t xml:space="preserve">Daniel Von Fange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7063AB29" w14:textId="77777777" w:rsidR="005509EA" w:rsidRPr="00FE4F08" w:rsidRDefault="005509EA" w:rsidP="005509EA">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732E59">
        <w:rPr>
          <w:rStyle w:val="Emphasis"/>
          <w:highlight w:val="green"/>
        </w:rPr>
        <w:t>worst case</w:t>
      </w:r>
      <w:proofErr w:type="gramEnd"/>
      <w:r w:rsidRPr="00732E59">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less than 1 in 10,000</w:t>
      </w:r>
      <w:r w:rsidRPr="00B036CD">
        <w:t>.</w:t>
      </w:r>
    </w:p>
    <w:p w14:paraId="3AAA303E" w14:textId="77777777" w:rsidR="005509EA" w:rsidRDefault="005509EA" w:rsidP="005509EA"/>
    <w:p w14:paraId="05E514C0" w14:textId="77777777" w:rsidR="00F55FAC" w:rsidRPr="00F57966" w:rsidRDefault="00F55FAC" w:rsidP="00F55FAC">
      <w:pPr>
        <w:pStyle w:val="Heading4"/>
        <w:rPr>
          <w:rFonts w:cs="Times New Roman"/>
        </w:rPr>
      </w:pPr>
      <w:r>
        <w:rPr>
          <w:rFonts w:cs="Times New Roman"/>
        </w:rPr>
        <w:t xml:space="preserve">No Kessler </w:t>
      </w:r>
    </w:p>
    <w:p w14:paraId="4059C70B" w14:textId="77777777" w:rsidR="00F55FAC" w:rsidRPr="00F57966" w:rsidRDefault="00F55FAC" w:rsidP="00F55FAC">
      <w:proofErr w:type="spellStart"/>
      <w:r w:rsidRPr="00F57966">
        <w:rPr>
          <w:rStyle w:val="Style13ptBold"/>
        </w:rPr>
        <w:t>Drmola</w:t>
      </w:r>
      <w:proofErr w:type="spellEnd"/>
      <w:r w:rsidRPr="00F57966">
        <w:t xml:space="preserve"> and Hubik </w:t>
      </w:r>
      <w:r w:rsidRPr="00F57966">
        <w:rPr>
          <w:rStyle w:val="Style13ptBold"/>
        </w:rPr>
        <w:t>18</w:t>
      </w:r>
      <w:r w:rsidRPr="00F57966">
        <w:t xml:space="preserve"> [Jakub </w:t>
      </w:r>
      <w:proofErr w:type="spellStart"/>
      <w:r w:rsidRPr="00F57966">
        <w:t>Drmola</w:t>
      </w:r>
      <w:proofErr w:type="spellEnd"/>
      <w:r w:rsidRPr="00F57966">
        <w:t>,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4F35BACD" w14:textId="77777777" w:rsidR="00F55FAC" w:rsidRPr="00F57966" w:rsidRDefault="00F55FAC" w:rsidP="00F55FAC">
      <w:pPr>
        <w:rPr>
          <w:sz w:val="16"/>
        </w:rPr>
      </w:pPr>
      <w:r w:rsidRPr="00263FA4">
        <w:rPr>
          <w:u w:val="single"/>
        </w:rPr>
        <w:t>The baseline scenario represents</w:t>
      </w:r>
      <w:r w:rsidRPr="00F57966">
        <w:rPr>
          <w:sz w:val="16"/>
        </w:rPr>
        <w:t xml:space="preserve"> a </w:t>
      </w:r>
      <w:r w:rsidRPr="00732E59">
        <w:rPr>
          <w:highlight w:val="green"/>
          <w:u w:val="single"/>
        </w:rPr>
        <w:t>continuation of</w:t>
      </w:r>
      <w:r w:rsidRPr="00F57966">
        <w:rPr>
          <w:u w:val="single"/>
        </w:rPr>
        <w:t xml:space="preserve"> the </w:t>
      </w:r>
      <w:r w:rsidRPr="00732E59">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732E59">
        <w:rPr>
          <w:rStyle w:val="Emphasis"/>
          <w:highlight w:val="green"/>
        </w:rPr>
        <w:t xml:space="preserve">1% </w:t>
      </w:r>
      <w:r w:rsidRPr="00263FA4">
        <w:rPr>
          <w:rStyle w:val="Emphasis"/>
        </w:rPr>
        <w:t>growth rate</w:t>
      </w:r>
      <w:r w:rsidRPr="00263FA4">
        <w:rPr>
          <w:u w:val="single"/>
        </w:rPr>
        <w:t xml:space="preserve"> of </w:t>
      </w:r>
      <w:r w:rsidRPr="00732E59">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732E59">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5B4C2117" w14:textId="77777777" w:rsidR="00F55FAC" w:rsidRPr="00F57966" w:rsidRDefault="00F55FAC" w:rsidP="00F55FAC">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129E484C" w14:textId="77777777" w:rsidR="00F55FAC" w:rsidRPr="00F57966" w:rsidRDefault="00F55FAC" w:rsidP="00F55FAC">
      <w:pPr>
        <w:rPr>
          <w:sz w:val="16"/>
        </w:rPr>
      </w:pPr>
      <w:r w:rsidRPr="00F57966">
        <w:rPr>
          <w:sz w:val="16"/>
        </w:rPr>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F57966">
        <w:rPr>
          <w:sz w:val="16"/>
        </w:rPr>
        <w:t>i.e.</w:t>
      </w:r>
      <w:proofErr w:type="gramEnd"/>
      <w:r w:rsidRPr="00F57966">
        <w:rPr>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5D485663" w14:textId="77777777" w:rsidR="00F55FAC" w:rsidRPr="002C16D9" w:rsidRDefault="00F55FAC" w:rsidP="00F55FAC">
      <w:pPr>
        <w:rPr>
          <w:sz w:val="16"/>
          <w:szCs w:val="16"/>
        </w:rPr>
      </w:pPr>
      <w:r w:rsidRPr="00F57966">
        <w:rPr>
          <w:sz w:val="16"/>
        </w:rPr>
        <w:t xml:space="preserve">We can see that </w:t>
      </w:r>
      <w:r w:rsidRPr="00F57966">
        <w:rPr>
          <w:u w:val="single"/>
        </w:rPr>
        <w:t xml:space="preserve">this </w:t>
      </w:r>
      <w:r w:rsidRPr="00732E59">
        <w:rPr>
          <w:rStyle w:val="Emphasis"/>
          <w:highlight w:val="green"/>
        </w:rPr>
        <w:t>increase</w:t>
      </w:r>
      <w:r w:rsidRPr="00F57966">
        <w:rPr>
          <w:u w:val="single"/>
        </w:rPr>
        <w:t xml:space="preserve"> in numbers </w:t>
      </w:r>
      <w:r w:rsidRPr="00732E59">
        <w:rPr>
          <w:rStyle w:val="Emphasis"/>
          <w:highlight w:val="green"/>
        </w:rPr>
        <w:t>still does not result</w:t>
      </w:r>
      <w:r w:rsidRPr="00732E59">
        <w:rPr>
          <w:highlight w:val="green"/>
          <w:u w:val="single"/>
        </w:rPr>
        <w:t xml:space="preserve"> in</w:t>
      </w:r>
      <w:r w:rsidRPr="00F57966">
        <w:rPr>
          <w:u w:val="single"/>
        </w:rPr>
        <w:t xml:space="preserve"> realization of the </w:t>
      </w:r>
      <w:r w:rsidRPr="00732E59">
        <w:rPr>
          <w:rStyle w:val="Emphasis"/>
          <w:highlight w:val="green"/>
        </w:rPr>
        <w:t>Kessler</w:t>
      </w:r>
      <w:r w:rsidRPr="00F57966">
        <w:rPr>
          <w:u w:val="single"/>
        </w:rPr>
        <w:t xml:space="preserve"> </w:t>
      </w:r>
      <w:r w:rsidRPr="00263FA4">
        <w:rPr>
          <w:u w:val="single"/>
        </w:rPr>
        <w:t xml:space="preserve">syndrome as most of the </w:t>
      </w:r>
      <w:r w:rsidRPr="00732E59">
        <w:rPr>
          <w:highlight w:val="green"/>
          <w:u w:val="single"/>
        </w:rPr>
        <w:t xml:space="preserve">satellites </w:t>
      </w:r>
      <w:r w:rsidRPr="00263FA4">
        <w:rPr>
          <w:u w:val="single"/>
        </w:rPr>
        <w:t xml:space="preserve">being launched </w:t>
      </w:r>
      <w:r w:rsidRPr="00732E59">
        <w:rPr>
          <w:highlight w:val="green"/>
          <w:u w:val="single"/>
        </w:rPr>
        <w:t xml:space="preserve">remain intact for their full </w:t>
      </w:r>
      <w:r w:rsidRPr="00263FA4">
        <w:rPr>
          <w:u w:val="single"/>
        </w:rPr>
        <w:t xml:space="preserve">expected service </w:t>
      </w:r>
      <w:r w:rsidRPr="00732E59">
        <w:rPr>
          <w:highlight w:val="green"/>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61048812" w14:textId="77777777" w:rsidR="00F55FAC" w:rsidRDefault="00F55FAC" w:rsidP="005509EA"/>
    <w:p w14:paraId="2E09872D" w14:textId="77777777" w:rsidR="005509EA" w:rsidRDefault="005509EA" w:rsidP="005509EA">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E939C38" w14:textId="77777777" w:rsidR="005509EA" w:rsidRPr="00550AE7" w:rsidRDefault="005509EA" w:rsidP="005509EA">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3FDCE623" w14:textId="77777777" w:rsidR="005509EA" w:rsidRPr="00E657DC" w:rsidRDefault="005509EA" w:rsidP="005509EA">
      <w:r w:rsidRPr="00732E59">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732E59">
        <w:rPr>
          <w:rStyle w:val="Emphasis"/>
          <w:highlight w:val="green"/>
        </w:rPr>
        <w:t xml:space="preserve">uncertainty </w:t>
      </w:r>
      <w:r w:rsidRPr="00A613CC">
        <w:rPr>
          <w:rStyle w:val="Emphasis"/>
        </w:rPr>
        <w:t xml:space="preserve">will be </w:t>
      </w:r>
      <w:r w:rsidRPr="00732E59">
        <w:rPr>
          <w:rStyle w:val="Emphasis"/>
          <w:highlight w:val="green"/>
        </w:rPr>
        <w:t>compounded</w:t>
      </w:r>
      <w:r w:rsidRPr="00BF1081">
        <w:rPr>
          <w:rStyle w:val="StyleUnderline"/>
        </w:rPr>
        <w:t xml:space="preserve"> when potential conflict extends to the space and cyber domains, where </w:t>
      </w:r>
      <w:r w:rsidRPr="00732E59">
        <w:rPr>
          <w:rStyle w:val="Emphasis"/>
          <w:highlight w:val="green"/>
        </w:rPr>
        <w:t>weapon effectiveness is</w:t>
      </w:r>
      <w:r w:rsidRPr="00A613CC">
        <w:rPr>
          <w:rStyle w:val="Emphasis"/>
        </w:rPr>
        <w:t xml:space="preserve"> largely </w:t>
      </w:r>
      <w:r w:rsidRPr="00732E59">
        <w:rPr>
          <w:rStyle w:val="Emphasis"/>
          <w:highlight w:val="green"/>
        </w:rPr>
        <w:t>untested</w:t>
      </w:r>
      <w:r w:rsidRPr="00BF1081">
        <w:rPr>
          <w:rStyle w:val="StyleUnderline"/>
        </w:rPr>
        <w:t xml:space="preserve"> and uncertain, </w:t>
      </w:r>
      <w:r w:rsidRPr="00BF1081">
        <w:rPr>
          <w:rStyle w:val="Emphasis"/>
        </w:rPr>
        <w:t xml:space="preserve">infrastructure </w:t>
      </w:r>
      <w:r w:rsidRPr="00732E59">
        <w:rPr>
          <w:rStyle w:val="Emphasis"/>
          <w:highlight w:val="green"/>
        </w:rPr>
        <w:t>interdependencies</w:t>
      </w:r>
      <w:r w:rsidRPr="00732E59">
        <w:rPr>
          <w:rStyle w:val="StyleUnderline"/>
          <w:highlight w:val="green"/>
        </w:rPr>
        <w:t xml:space="preserve"> </w:t>
      </w:r>
      <w:r w:rsidRPr="00A613CC">
        <w:rPr>
          <w:rStyle w:val="StyleUnderline"/>
        </w:rPr>
        <w:t xml:space="preserve">are </w:t>
      </w:r>
      <w:r w:rsidRPr="00732E59">
        <w:rPr>
          <w:rStyle w:val="StyleUnderline"/>
          <w:highlight w:val="green"/>
        </w:rPr>
        <w:t xml:space="preserve">unclear, and </w:t>
      </w:r>
      <w:r w:rsidRPr="00732E59">
        <w:rPr>
          <w:rStyle w:val="Emphasis"/>
          <w:highlight w:val="green"/>
        </w:rPr>
        <w:t xml:space="preserve">damaging </w:t>
      </w:r>
      <w:r w:rsidRPr="00A613CC">
        <w:rPr>
          <w:rStyle w:val="Emphasis"/>
        </w:rPr>
        <w:t xml:space="preserve">an </w:t>
      </w:r>
      <w:r w:rsidRPr="00732E59">
        <w:rPr>
          <w:rStyle w:val="Emphasis"/>
          <w:highlight w:val="green"/>
        </w:rPr>
        <w:t xml:space="preserve">adversary could </w:t>
      </w:r>
      <w:r w:rsidRPr="00A613CC">
        <w:rPr>
          <w:rStyle w:val="Emphasis"/>
        </w:rPr>
        <w:t xml:space="preserve">also </w:t>
      </w:r>
      <w:r w:rsidRPr="00732E59">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732E59">
        <w:rPr>
          <w:rStyle w:val="Emphasis"/>
          <w:highlight w:val="green"/>
        </w:rPr>
        <w:t xml:space="preserve">no country </w:t>
      </w:r>
      <w:r w:rsidRPr="00A613CC">
        <w:rPr>
          <w:rStyle w:val="Emphasis"/>
        </w:rPr>
        <w:t xml:space="preserve">will likely </w:t>
      </w:r>
      <w:r w:rsidRPr="00732E59">
        <w:rPr>
          <w:rStyle w:val="Emphasis"/>
          <w:highlight w:val="green"/>
        </w:rPr>
        <w:t xml:space="preserve">want to gamble </w:t>
      </w:r>
      <w:r w:rsidRPr="00A613CC">
        <w:rPr>
          <w:rStyle w:val="Emphasis"/>
        </w:rPr>
        <w:t xml:space="preserve">its </w:t>
      </w:r>
      <w:r w:rsidRPr="00732E59">
        <w:rPr>
          <w:rStyle w:val="Emphasis"/>
          <w:highlight w:val="green"/>
        </w:rPr>
        <w:t xml:space="preserve">well-being in </w:t>
      </w:r>
      <w:r w:rsidRPr="00A613CC">
        <w:rPr>
          <w:rStyle w:val="Emphasis"/>
        </w:rPr>
        <w:t xml:space="preserve">a </w:t>
      </w:r>
      <w:r w:rsidRPr="00B32CB5">
        <w:rPr>
          <w:rStyle w:val="Emphasis"/>
        </w:rPr>
        <w:t xml:space="preserve">“single </w:t>
      </w:r>
      <w:r w:rsidRPr="00732E59">
        <w:rPr>
          <w:rStyle w:val="Emphasis"/>
          <w:highlight w:val="green"/>
        </w:rPr>
        <w:t>cosmic throw of the dice,”</w:t>
      </w:r>
      <w:r w:rsidRPr="00BF1081">
        <w:t xml:space="preserve"> in Harold Brown’s memorable phrase. 96 </w:t>
      </w:r>
      <w:r w:rsidRPr="00A613CC">
        <w:rPr>
          <w:rStyle w:val="StyleUnderline"/>
        </w:rPr>
        <w:t xml:space="preserve">The </w:t>
      </w:r>
      <w:r w:rsidRPr="00732E59">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732E59">
        <w:rPr>
          <w:rStyle w:val="StyleUnderline"/>
          <w:highlight w:val="green"/>
        </w:rPr>
        <w:t xml:space="preserve">with </w:t>
      </w:r>
      <w:r w:rsidRPr="00732E59">
        <w:rPr>
          <w:rStyle w:val="Emphasis"/>
          <w:highlight w:val="green"/>
        </w:rPr>
        <w:t>risk aversion and worst-case assessments</w:t>
      </w:r>
      <w:r w:rsidRPr="00732E59">
        <w:rPr>
          <w:rStyle w:val="StyleUnderline"/>
          <w:highlight w:val="green"/>
        </w:rPr>
        <w:t xml:space="preserve">, </w:t>
      </w:r>
      <w:r w:rsidRPr="00A613CC">
        <w:rPr>
          <w:rStyle w:val="StyleUnderline"/>
        </w:rPr>
        <w:t xml:space="preserve">could </w:t>
      </w:r>
      <w:r w:rsidRPr="00732E59">
        <w:rPr>
          <w:rStyle w:val="StyleUnderline"/>
          <w:highlight w:val="green"/>
        </w:rPr>
        <w:t>lead</w:t>
      </w:r>
      <w:r w:rsidRPr="00A613CC">
        <w:rPr>
          <w:rStyle w:val="StyleUnderline"/>
        </w:rPr>
        <w:t xml:space="preserve"> space </w:t>
      </w:r>
      <w:r w:rsidRPr="00732E59">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732E59">
        <w:rPr>
          <w:rStyle w:val="Emphasis"/>
          <w:highlight w:val="green"/>
        </w:rPr>
        <w:t xml:space="preserve">restrained by </w:t>
      </w:r>
      <w:r w:rsidRPr="00A613CC">
        <w:rPr>
          <w:rStyle w:val="Emphasis"/>
        </w:rPr>
        <w:t xml:space="preserve">its </w:t>
      </w:r>
      <w:r w:rsidRPr="00732E59">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732E59">
        <w:rPr>
          <w:rStyle w:val="Emphasis"/>
          <w:highlight w:val="green"/>
        </w:rPr>
        <w:t>risk aversion</w:t>
      </w:r>
      <w:r w:rsidRPr="00B32CB5">
        <w:rPr>
          <w:rStyle w:val="Emphasis"/>
        </w:rPr>
        <w:t xml:space="preserve"> are present and </w:t>
      </w:r>
      <w:r w:rsidRPr="00732E59">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732E59">
        <w:rPr>
          <w:rStyle w:val="Emphasis"/>
          <w:highlight w:val="green"/>
        </w:rPr>
        <w:t xml:space="preserve">adversary is </w:t>
      </w:r>
      <w:r w:rsidRPr="00A613CC">
        <w:rPr>
          <w:rStyle w:val="Emphasis"/>
        </w:rPr>
        <w:t xml:space="preserve">more likely to be </w:t>
      </w:r>
      <w:r w:rsidRPr="00732E59">
        <w:rPr>
          <w:rStyle w:val="Emphasis"/>
          <w:highlight w:val="green"/>
        </w:rPr>
        <w:t>conservative</w:t>
      </w:r>
      <w:r w:rsidRPr="00732E59">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732E59">
        <w:rPr>
          <w:rStyle w:val="StyleUnderline"/>
          <w:highlight w:val="green"/>
        </w:rPr>
        <w:t xml:space="preserve">capabilities, </w:t>
      </w:r>
      <w:r w:rsidRPr="00A613CC">
        <w:rPr>
          <w:rStyle w:val="StyleUnderline"/>
        </w:rPr>
        <w:t xml:space="preserve">while </w:t>
      </w:r>
      <w:r w:rsidRPr="00732E59">
        <w:rPr>
          <w:rStyle w:val="StyleUnderline"/>
          <w:highlight w:val="green"/>
        </w:rPr>
        <w:t xml:space="preserve">more </w:t>
      </w:r>
      <w:r w:rsidRPr="00732E59">
        <w:rPr>
          <w:rStyle w:val="Emphasis"/>
          <w:highlight w:val="green"/>
        </w:rPr>
        <w:t xml:space="preserve">generously assessing </w:t>
      </w:r>
      <w:r w:rsidRPr="00A613CC">
        <w:rPr>
          <w:rStyle w:val="Emphasis"/>
        </w:rPr>
        <w:t xml:space="preserve">the capabilities of </w:t>
      </w:r>
      <w:r w:rsidRPr="00732E59">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732E59">
        <w:rPr>
          <w:rStyle w:val="StyleUnderline"/>
          <w:highlight w:val="green"/>
        </w:rPr>
        <w:t xml:space="preserve">each </w:t>
      </w:r>
      <w:r w:rsidRPr="00A613CC">
        <w:rPr>
          <w:rStyle w:val="StyleUnderline"/>
        </w:rPr>
        <w:t xml:space="preserve">may </w:t>
      </w:r>
      <w:r w:rsidRPr="00732E59">
        <w:rPr>
          <w:rStyle w:val="StyleUnderline"/>
          <w:highlight w:val="green"/>
        </w:rPr>
        <w:t xml:space="preserve">be </w:t>
      </w:r>
      <w:r w:rsidRPr="00732E59">
        <w:rPr>
          <w:rStyle w:val="Emphasis"/>
          <w:highlight w:val="green"/>
        </w:rPr>
        <w:t xml:space="preserve">deterred </w:t>
      </w:r>
      <w:r w:rsidRPr="00A613CC">
        <w:rPr>
          <w:rStyle w:val="Emphasis"/>
        </w:rPr>
        <w:t xml:space="preserve">from </w:t>
      </w:r>
      <w:r w:rsidRPr="00732E59">
        <w:rPr>
          <w:rStyle w:val="Emphasis"/>
          <w:highlight w:val="green"/>
        </w:rPr>
        <w:t xml:space="preserve">initiating </w:t>
      </w:r>
      <w:r w:rsidRPr="00A613CC">
        <w:rPr>
          <w:rStyle w:val="Emphasis"/>
        </w:rPr>
        <w:t xml:space="preserve">an attack </w:t>
      </w:r>
      <w:r w:rsidRPr="00732E59">
        <w:rPr>
          <w:rStyle w:val="Emphasis"/>
          <w:highlight w:val="green"/>
        </w:rPr>
        <w:t xml:space="preserve">by </w:t>
      </w:r>
      <w:r w:rsidRPr="00A613CC">
        <w:rPr>
          <w:rStyle w:val="Emphasis"/>
        </w:rPr>
        <w:t xml:space="preserve">its </w:t>
      </w:r>
      <w:r w:rsidRPr="00732E59">
        <w:rPr>
          <w:rStyle w:val="Emphasis"/>
          <w:highlight w:val="green"/>
        </w:rPr>
        <w:t xml:space="preserve">unwillingness </w:t>
      </w:r>
      <w:r w:rsidRPr="00A613CC">
        <w:rPr>
          <w:rStyle w:val="Emphasis"/>
        </w:rPr>
        <w:t xml:space="preserve">to </w:t>
      </w:r>
      <w:r w:rsidRPr="00732E59">
        <w:rPr>
          <w:rStyle w:val="Emphasis"/>
          <w:highlight w:val="green"/>
        </w:rPr>
        <w:t xml:space="preserve">accept </w:t>
      </w:r>
      <w:r w:rsidRPr="00A613CC">
        <w:rPr>
          <w:rStyle w:val="Emphasis"/>
        </w:rPr>
        <w:t xml:space="preserve">the necessary </w:t>
      </w:r>
      <w:r w:rsidRPr="00732E59">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732E59">
        <w:rPr>
          <w:rStyle w:val="Emphasis"/>
          <w:highlight w:val="green"/>
        </w:rPr>
        <w:t>anxiety</w:t>
      </w:r>
      <w:r w:rsidRPr="00A613CC">
        <w:rPr>
          <w:rStyle w:val="Emphasis"/>
        </w:rPr>
        <w:t xml:space="preserve"> that </w:t>
      </w:r>
      <w:r w:rsidRPr="00732E59">
        <w:rPr>
          <w:rStyle w:val="Emphasis"/>
          <w:highlight w:val="green"/>
        </w:rPr>
        <w:t xml:space="preserve">if </w:t>
      </w:r>
      <w:r w:rsidRPr="00A613CC">
        <w:rPr>
          <w:rStyle w:val="Emphasis"/>
        </w:rPr>
        <w:t xml:space="preserve">an attack were </w:t>
      </w:r>
      <w:r w:rsidRPr="00732E59">
        <w:rPr>
          <w:rStyle w:val="Emphasis"/>
          <w:highlight w:val="green"/>
        </w:rPr>
        <w:t xml:space="preserve">less successful than planned, </w:t>
      </w:r>
      <w:r w:rsidRPr="00A613CC">
        <w:rPr>
          <w:rStyle w:val="Emphasis"/>
        </w:rPr>
        <w:t xml:space="preserve">a highly </w:t>
      </w:r>
      <w:r w:rsidRPr="00732E59">
        <w:rPr>
          <w:rStyle w:val="Emphasis"/>
          <w:highlight w:val="green"/>
        </w:rPr>
        <w:t xml:space="preserve">aggrieved and powerful adversary </w:t>
      </w:r>
      <w:r w:rsidRPr="00A613CC">
        <w:rPr>
          <w:rStyle w:val="Emphasis"/>
        </w:rPr>
        <w:t xml:space="preserve">could </w:t>
      </w:r>
      <w:r w:rsidRPr="00732E59">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732E59">
        <w:rPr>
          <w:rStyle w:val="Emphasis"/>
          <w:highlight w:val="green"/>
        </w:rPr>
        <w:t xml:space="preserve">mutual uncertainty </w:t>
      </w:r>
      <w:r w:rsidRPr="00A613CC">
        <w:rPr>
          <w:rStyle w:val="Emphasis"/>
        </w:rPr>
        <w:t xml:space="preserve">would ultimately be </w:t>
      </w:r>
      <w:r w:rsidRPr="00732E59">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596D529" w14:textId="31604886" w:rsidR="004A49A3" w:rsidRDefault="00BC76B6" w:rsidP="00BC76B6">
      <w:pPr>
        <w:pStyle w:val="Heading2"/>
      </w:pPr>
      <w:r>
        <w:t>Corporate Colonialism ADV</w:t>
      </w:r>
    </w:p>
    <w:p w14:paraId="55CB1B03" w14:textId="4380DBD6" w:rsidR="00801FE4" w:rsidRPr="00801FE4" w:rsidRDefault="00801FE4" w:rsidP="00801FE4">
      <w:pPr>
        <w:pStyle w:val="Heading3"/>
      </w:pPr>
      <w:r>
        <w:t>1NC---</w:t>
      </w:r>
      <w:proofErr w:type="spellStart"/>
      <w:r>
        <w:t>Neolib</w:t>
      </w:r>
      <w:proofErr w:type="spellEnd"/>
      <w:r>
        <w:t xml:space="preserve"> Good</w:t>
      </w:r>
    </w:p>
    <w:p w14:paraId="76EE698F" w14:textId="367354E6" w:rsidR="00732E59" w:rsidRDefault="00801FE4" w:rsidP="00732E59">
      <w:pPr>
        <w:pStyle w:val="Heading4"/>
      </w:pPr>
      <w:proofErr w:type="spellStart"/>
      <w:r>
        <w:t>Neolib</w:t>
      </w:r>
      <w:proofErr w:type="spellEnd"/>
      <w:r w:rsidR="00732E59">
        <w:t xml:space="preserve"> solves---</w:t>
      </w:r>
    </w:p>
    <w:p w14:paraId="33549B52" w14:textId="77777777" w:rsidR="00732E59" w:rsidRPr="006755E0" w:rsidRDefault="00732E59" w:rsidP="00732E59">
      <w:pPr>
        <w:pStyle w:val="Heading4"/>
      </w:pPr>
      <w:r>
        <w:t>1---War.</w:t>
      </w:r>
    </w:p>
    <w:p w14:paraId="4FD762BE" w14:textId="77777777" w:rsidR="00732E59" w:rsidRDefault="00732E59" w:rsidP="00732E59">
      <w:r w:rsidRPr="00852297">
        <w:rPr>
          <w:rStyle w:val="Style13ptBold"/>
        </w:rPr>
        <w:t>Mousseau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14F3F795" w14:textId="77777777" w:rsidR="00732E59" w:rsidRPr="006755E0" w:rsidRDefault="00732E59" w:rsidP="00732E59">
      <w:pPr>
        <w:rPr>
          <w:sz w:val="16"/>
        </w:rPr>
      </w:pPr>
      <w:r w:rsidRPr="006755E0">
        <w:rPr>
          <w:sz w:val="16"/>
        </w:rPr>
        <w:t xml:space="preserve">Is war becoming obsolete? </w:t>
      </w:r>
      <w:r w:rsidRPr="00141293">
        <w:rPr>
          <w:rStyle w:val="StyleUnderline"/>
        </w:rPr>
        <w:t xml:space="preserve">There is </w:t>
      </w:r>
      <w:r w:rsidRPr="00732E59">
        <w:rPr>
          <w:rStyle w:val="Emphasis"/>
          <w:highlight w:val="green"/>
        </w:rPr>
        <w:t>wide agreement</w:t>
      </w:r>
      <w:r w:rsidRPr="00141293">
        <w:rPr>
          <w:rStyle w:val="StyleUnderline"/>
        </w:rPr>
        <w:t xml:space="preserve"> among scholars that </w:t>
      </w:r>
      <w:r w:rsidRPr="00732E59">
        <w:rPr>
          <w:rStyle w:val="StyleUnderline"/>
          <w:highlight w:val="green"/>
        </w:rPr>
        <w:t xml:space="preserve">war has been in </w:t>
      </w:r>
      <w:r w:rsidRPr="00732E59">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6E6DB976" w14:textId="77777777" w:rsidR="00732E59" w:rsidRPr="006755E0" w:rsidRDefault="00732E59" w:rsidP="00732E59">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732E59">
        <w:rPr>
          <w:rStyle w:val="StyleUnderline"/>
          <w:highlight w:val="green"/>
        </w:rPr>
        <w:t xml:space="preserve">world </w:t>
      </w:r>
      <w:r w:rsidRPr="00EA2546">
        <w:rPr>
          <w:rStyle w:val="StyleUnderline"/>
        </w:rPr>
        <w:t xml:space="preserve">is </w:t>
      </w:r>
      <w:r w:rsidRPr="00732E59">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732E59">
        <w:rPr>
          <w:rStyle w:val="StyleUnderline"/>
          <w:highlight w:val="green"/>
        </w:rPr>
        <w:t>states with</w:t>
      </w:r>
      <w:r w:rsidRPr="00141293">
        <w:rPr>
          <w:rStyle w:val="StyleUnderline"/>
        </w:rPr>
        <w:t xml:space="preserve"> advanced </w:t>
      </w:r>
      <w:r w:rsidRPr="00732E59">
        <w:rPr>
          <w:rStyle w:val="StyleUnderline"/>
          <w:highlight w:val="green"/>
        </w:rPr>
        <w:t>market</w:t>
      </w:r>
      <w:r w:rsidRPr="00141293">
        <w:rPr>
          <w:rStyle w:val="StyleUnderline"/>
        </w:rPr>
        <w:t xml:space="preserve">-oriented </w:t>
      </w:r>
      <w:r w:rsidRPr="00732E59">
        <w:rPr>
          <w:rStyle w:val="StyleUnderline"/>
          <w:highlight w:val="green"/>
        </w:rPr>
        <w:t>economies have</w:t>
      </w:r>
      <w:r w:rsidRPr="00141293">
        <w:rPr>
          <w:rStyle w:val="StyleUnderline"/>
        </w:rPr>
        <w:t xml:space="preserve"> </w:t>
      </w:r>
      <w:r w:rsidRPr="00067B93">
        <w:rPr>
          <w:rStyle w:val="Emphasis"/>
        </w:rPr>
        <w:t xml:space="preserve">foremost </w:t>
      </w:r>
      <w:r w:rsidRPr="00732E59">
        <w:rPr>
          <w:rStyle w:val="Emphasis"/>
          <w:highlight w:val="green"/>
        </w:rPr>
        <w:t>interests</w:t>
      </w:r>
      <w:r w:rsidRPr="00732E59">
        <w:rPr>
          <w:rStyle w:val="StyleUnderline"/>
          <w:highlight w:val="green"/>
        </w:rPr>
        <w:t xml:space="preserve"> in</w:t>
      </w:r>
      <w:r w:rsidRPr="00141293">
        <w:rPr>
          <w:rStyle w:val="StyleUnderline"/>
        </w:rPr>
        <w:t xml:space="preserve"> the principle of </w:t>
      </w:r>
      <w:r w:rsidRPr="00732E59">
        <w:rPr>
          <w:rStyle w:val="Emphasis"/>
          <w:highlight w:val="green"/>
        </w:rPr>
        <w:t>self-determination</w:t>
      </w:r>
      <w:r w:rsidRPr="00141293">
        <w:rPr>
          <w:rStyle w:val="StyleUnderline"/>
        </w:rPr>
        <w:t xml:space="preserve"> for all states, large and small, as the foundation </w:t>
      </w:r>
      <w:r w:rsidRPr="00732E59">
        <w:rPr>
          <w:rStyle w:val="StyleUnderline"/>
          <w:highlight w:val="green"/>
        </w:rPr>
        <w:t xml:space="preserve">for a </w:t>
      </w:r>
      <w:r w:rsidRPr="00732E59">
        <w:rPr>
          <w:rStyle w:val="Emphasis"/>
          <w:highlight w:val="green"/>
        </w:rPr>
        <w:t xml:space="preserve">robust </w:t>
      </w:r>
      <w:r w:rsidRPr="00335A09">
        <w:rPr>
          <w:rStyle w:val="Emphasis"/>
        </w:rPr>
        <w:t xml:space="preserve">global </w:t>
      </w:r>
      <w:r w:rsidRPr="00732E59">
        <w:rPr>
          <w:rStyle w:val="Emphasis"/>
          <w:highlight w:val="green"/>
        </w:rPr>
        <w:t>marketplace</w:t>
      </w:r>
      <w:r w:rsidRPr="00141293">
        <w:rPr>
          <w:rStyle w:val="StyleUnderline"/>
        </w:rPr>
        <w:t xml:space="preserve">. </w:t>
      </w:r>
      <w:r w:rsidRPr="00732E59">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 xml:space="preserve">even </w:t>
      </w:r>
      <w:proofErr w:type="gramStart"/>
      <w:r w:rsidRPr="00335A09">
        <w:rPr>
          <w:rStyle w:val="Emphasis"/>
        </w:rPr>
        <w:t>making preparations</w:t>
      </w:r>
      <w:proofErr w:type="gramEnd"/>
      <w:r w:rsidRPr="00335A09">
        <w:rPr>
          <w:rStyle w:val="StyleUnderline"/>
        </w:rPr>
        <w:t xml:space="preserve"> for</w:t>
      </w:r>
      <w:r w:rsidRPr="00141293">
        <w:rPr>
          <w:rStyle w:val="StyleUnderline"/>
        </w:rPr>
        <w:t xml:space="preserve"> war, is </w:t>
      </w:r>
      <w:r w:rsidRPr="00732E59">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0270D5C3" w14:textId="77777777" w:rsidR="00732E59" w:rsidRPr="004D5D05" w:rsidRDefault="00732E59" w:rsidP="00732E59">
      <w:pPr>
        <w:rPr>
          <w:u w:val="single"/>
        </w:rPr>
      </w:pPr>
      <w:r w:rsidRPr="006755E0">
        <w:rPr>
          <w:sz w:val="16"/>
        </w:rPr>
        <w:t xml:space="preserve">I argue that </w:t>
      </w:r>
      <w:r w:rsidRPr="00141293">
        <w:rPr>
          <w:rStyle w:val="StyleUnderline"/>
        </w:rPr>
        <w:t xml:space="preserve">this </w:t>
      </w:r>
      <w:r w:rsidRPr="00732E59">
        <w:rPr>
          <w:rStyle w:val="StyleUnderline"/>
          <w:highlight w:val="green"/>
        </w:rPr>
        <w:t>liberal</w:t>
      </w:r>
      <w:r w:rsidRPr="00141293">
        <w:rPr>
          <w:rStyle w:val="StyleUnderline"/>
        </w:rPr>
        <w:t xml:space="preserve"> global </w:t>
      </w:r>
      <w:r w:rsidRPr="00732E59">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732E59">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732E59">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732E59">
        <w:rPr>
          <w:rStyle w:val="Emphasis"/>
          <w:highlight w:val="green"/>
        </w:rPr>
        <w:t>challenges</w:t>
      </w:r>
      <w:r w:rsidRPr="00C67E44">
        <w:rPr>
          <w:rStyle w:val="Emphasis"/>
        </w:rPr>
        <w:t xml:space="preserve"> the </w:t>
      </w:r>
      <w:r w:rsidRPr="00732E59">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w:t>
      </w:r>
      <w:proofErr w:type="gramStart"/>
      <w:r w:rsidRPr="00335A09">
        <w:rPr>
          <w:rStyle w:val="StyleUnderline"/>
        </w:rPr>
        <w:t>powers, because</w:t>
      </w:r>
      <w:proofErr w:type="gramEnd"/>
      <w:r w:rsidRPr="00335A09">
        <w:rPr>
          <w:rStyle w:val="StyleUnderline"/>
        </w:rPr>
        <w:t xml:space="preserv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3DC550EA" w14:textId="77777777" w:rsidR="00732E59" w:rsidRPr="006755E0" w:rsidRDefault="00732E59" w:rsidP="00732E59">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732E59">
        <w:rPr>
          <w:rStyle w:val="StyleUnderline"/>
          <w:highlight w:val="green"/>
        </w:rPr>
        <w:t xml:space="preserve">states with </w:t>
      </w:r>
      <w:r w:rsidRPr="00732E59">
        <w:rPr>
          <w:rStyle w:val="Emphasis"/>
          <w:highlight w:val="green"/>
        </w:rPr>
        <w:t>robust</w:t>
      </w:r>
      <w:r w:rsidRPr="00C67E44">
        <w:rPr>
          <w:rStyle w:val="Emphasis"/>
        </w:rPr>
        <w:t xml:space="preserve"> internal </w:t>
      </w:r>
      <w:r w:rsidRPr="00732E59">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732E59">
        <w:rPr>
          <w:rStyle w:val="StyleUnderline"/>
          <w:highlight w:val="green"/>
        </w:rPr>
        <w:t>align</w:t>
      </w:r>
      <w:r w:rsidRPr="006D3327">
        <w:rPr>
          <w:rStyle w:val="StyleUnderline"/>
        </w:rPr>
        <w:t xml:space="preserve"> with the market leader </w:t>
      </w:r>
      <w:r w:rsidRPr="00732E59">
        <w:rPr>
          <w:rStyle w:val="Emphasis"/>
          <w:highlight w:val="green"/>
        </w:rPr>
        <w:t>regardless of</w:t>
      </w:r>
      <w:r w:rsidRPr="00C67E44">
        <w:rPr>
          <w:rStyle w:val="Emphasis"/>
        </w:rPr>
        <w:t xml:space="preserve"> their power </w:t>
      </w:r>
      <w:r w:rsidRPr="00732E59">
        <w:rPr>
          <w:rStyle w:val="Emphasis"/>
          <w:highlight w:val="green"/>
        </w:rPr>
        <w:t>status</w:t>
      </w:r>
      <w:r w:rsidRPr="00732E59">
        <w:rPr>
          <w:rStyle w:val="StyleUnderline"/>
          <w:highlight w:val="green"/>
        </w:rPr>
        <w:t xml:space="preserve"> or </w:t>
      </w:r>
      <w:r w:rsidRPr="00732E59">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55BDE7E4" w14:textId="77777777" w:rsidR="00732E59" w:rsidRPr="006755E0" w:rsidRDefault="00732E59" w:rsidP="00732E59">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732E59">
        <w:rPr>
          <w:rStyle w:val="StyleUnderline"/>
          <w:highlight w:val="green"/>
        </w:rPr>
        <w:t>Trade</w:t>
      </w:r>
      <w:r w:rsidRPr="006D3327">
        <w:rPr>
          <w:rStyle w:val="StyleUnderline"/>
        </w:rPr>
        <w:t xml:space="preserve"> interdependence </w:t>
      </w:r>
      <w:r w:rsidRPr="00732E59">
        <w:rPr>
          <w:rStyle w:val="StyleUnderline"/>
          <w:highlight w:val="green"/>
        </w:rPr>
        <w:t xml:space="preserve">is </w:t>
      </w:r>
      <w:r w:rsidRPr="00732E59">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732E59">
        <w:rPr>
          <w:rStyle w:val="StyleUnderline"/>
          <w:highlight w:val="green"/>
        </w:rPr>
        <w:t xml:space="preserve">interests </w:t>
      </w:r>
      <w:r w:rsidRPr="00732E59">
        <w:rPr>
          <w:rStyle w:val="Emphasis"/>
          <w:highlight w:val="green"/>
        </w:rPr>
        <w:t>determined</w:t>
      </w:r>
      <w:r w:rsidRPr="00C67E44">
        <w:rPr>
          <w:rStyle w:val="Emphasis"/>
        </w:rPr>
        <w:t xml:space="preserve"> entirely </w:t>
      </w:r>
      <w:r w:rsidRPr="00732E59">
        <w:rPr>
          <w:rStyle w:val="Emphasis"/>
          <w:highlight w:val="green"/>
        </w:rPr>
        <w:t>by internal factors</w:t>
      </w:r>
      <w:r w:rsidRPr="006755E0">
        <w:rPr>
          <w:sz w:val="16"/>
        </w:rPr>
        <w:t>.11</w:t>
      </w:r>
    </w:p>
    <w:p w14:paraId="71760039" w14:textId="77777777" w:rsidR="00732E59" w:rsidRDefault="00732E59" w:rsidP="00732E59"/>
    <w:p w14:paraId="56F38836" w14:textId="77777777" w:rsidR="00732E59" w:rsidRPr="00FE669F" w:rsidRDefault="00732E59" w:rsidP="00732E59">
      <w:pPr>
        <w:pStyle w:val="Heading4"/>
      </w:pPr>
      <w:r>
        <w:t>2---Inequality and Poverty.</w:t>
      </w:r>
    </w:p>
    <w:p w14:paraId="57BD630C" w14:textId="77777777" w:rsidR="00732E59" w:rsidRPr="00C7134A" w:rsidRDefault="00732E59" w:rsidP="00732E59">
      <w:r w:rsidRPr="00C7134A">
        <w:rPr>
          <w:rStyle w:val="Style13ptBold"/>
        </w:rPr>
        <w:t>Teixeira and Judis 17</w:t>
      </w:r>
      <w:r w:rsidRPr="00C7134A">
        <w:t xml:space="preserve">—senior fellow at both The Century Foundation and American Progress AND editor-at-large at Talking Points Memo, former senior writer at The National Journal and a former senior editor at The New Republic (Ruy and John, “Why The Left Will (Eventually) Triumph: An Interview With Ruy Teixeira,” </w:t>
      </w:r>
      <w:hyperlink r:id="rId16" w:history="1">
        <w:r w:rsidRPr="00C7134A">
          <w:t>http://talkingpointsmemo.com/cafe/why-left-will-eventually-win-ruy-teixeira</w:t>
        </w:r>
      </w:hyperlink>
      <w:r w:rsidRPr="00C7134A">
        <w:t xml:space="preserve">, </w:t>
      </w:r>
      <w:proofErr w:type="spellStart"/>
      <w:r w:rsidRPr="00C7134A">
        <w:t>dml</w:t>
      </w:r>
      <w:proofErr w:type="spellEnd"/>
      <w:r w:rsidRPr="00C7134A">
        <w:t>)</w:t>
      </w:r>
    </w:p>
    <w:p w14:paraId="178D9EA0" w14:textId="77777777" w:rsidR="00732E59" w:rsidRDefault="00732E59" w:rsidP="00732E59">
      <w:pPr>
        <w:rPr>
          <w:sz w:val="16"/>
        </w:rPr>
      </w:pPr>
      <w:r w:rsidRPr="00C7134A">
        <w:rPr>
          <w:sz w:val="16"/>
        </w:rPr>
        <w:t xml:space="preserve">Judis: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w:t>
      </w:r>
      <w:proofErr w:type="gramStart"/>
      <w:r w:rsidRPr="00C7134A">
        <w:rPr>
          <w:sz w:val="16"/>
        </w:rPr>
        <w:t>actually work</w:t>
      </w:r>
      <w:proofErr w:type="gramEnd"/>
      <w:r w:rsidRPr="00C7134A">
        <w:rPr>
          <w:sz w:val="16"/>
        </w:rPr>
        <w:t xml:space="preserve">.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proofErr w:type="gramStart"/>
      <w:r w:rsidRPr="00C7134A">
        <w:rPr>
          <w:b/>
          <w:iCs/>
          <w:u w:val="single"/>
          <w:bdr w:val="single" w:sz="8" w:space="0" w:color="auto"/>
        </w:rPr>
        <w:t>actually</w:t>
      </w:r>
      <w:r w:rsidRPr="00C7134A">
        <w:rPr>
          <w:u w:val="single"/>
        </w:rPr>
        <w:t xml:space="preserve"> a</w:t>
      </w:r>
      <w:proofErr w:type="gramEnd"/>
      <w:r w:rsidRPr="00C7134A">
        <w:rPr>
          <w:u w:val="single"/>
        </w:rPr>
        <w:t xml:space="preserve">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proofErr w:type="gramStart"/>
      <w:r w:rsidRPr="00C7134A">
        <w:rPr>
          <w:b/>
          <w:iCs/>
          <w:u w:val="single"/>
          <w:bdr w:val="single" w:sz="8" w:space="0" w:color="auto"/>
        </w:rPr>
        <w:t>absolutely essential</w:t>
      </w:r>
      <w:proofErr w:type="gramEnd"/>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732E59">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732E59">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732E59">
        <w:rPr>
          <w:highlight w:val="green"/>
          <w:u w:val="single"/>
        </w:rPr>
        <w:t xml:space="preserve">but you </w:t>
      </w:r>
      <w:r w:rsidRPr="00732E59">
        <w:rPr>
          <w:b/>
          <w:iCs/>
          <w:highlight w:val="green"/>
          <w:u w:val="single"/>
          <w:bdr w:val="single" w:sz="8" w:space="0" w:color="auto"/>
        </w:rPr>
        <w:t>can’t replace it</w:t>
      </w:r>
      <w:r w:rsidRPr="00C7134A">
        <w:rPr>
          <w:sz w:val="16"/>
        </w:rPr>
        <w:t xml:space="preserve">. Judis: Was there something that happened, a book you read, that changed your mind? Teixeira: I would say it was an obscure book by Alec Nove called “The Economics of Feasible Socialism.” Judis: That’s amazing. I was deeply influenced by the same book. </w:t>
      </w:r>
      <w:r w:rsidRPr="00335A09">
        <w:rPr>
          <w:sz w:val="16"/>
        </w:rPr>
        <w:t xml:space="preserve">Teixeira: Nove was a historian of 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732E59">
        <w:rPr>
          <w:highlight w:val="green"/>
          <w:u w:val="single"/>
        </w:rPr>
        <w:t xml:space="preserve">you </w:t>
      </w:r>
      <w:r w:rsidRPr="00732E59">
        <w:rPr>
          <w:b/>
          <w:iCs/>
          <w:highlight w:val="green"/>
          <w:u w:val="single"/>
          <w:bdr w:val="single" w:sz="8" w:space="0" w:color="auto"/>
        </w:rPr>
        <w:t>had to have a market</w:t>
      </w:r>
      <w:r w:rsidRPr="00C7134A">
        <w:rPr>
          <w:sz w:val="16"/>
        </w:rPr>
        <w:t xml:space="preserve">. The goal </w:t>
      </w:r>
      <w:r w:rsidRPr="00335A09">
        <w:rPr>
          <w:sz w:val="16"/>
        </w:rPr>
        <w:t>as</w:t>
      </w:r>
      <w:r w:rsidRPr="00C7134A">
        <w:rPr>
          <w:sz w:val="16"/>
        </w:rPr>
        <w:t xml:space="preserve"> I see it is a mixed economy that works as well as possible, and of course you have not gotten that in the West for the last several decades. The mixed economy just needs improvement and modification. Judis: And what kind of improvements would that be? </w:t>
      </w:r>
      <w:proofErr w:type="gramStart"/>
      <w:r w:rsidRPr="00C7134A">
        <w:rPr>
          <w:sz w:val="16"/>
        </w:rPr>
        <w:t>Teixeira;</w:t>
      </w:r>
      <w:proofErr w:type="gramEnd"/>
      <w:r w:rsidRPr="00C7134A">
        <w:rPr>
          <w:sz w:val="16"/>
        </w:rPr>
        <w:t xml:space="preserve"> </w:t>
      </w:r>
      <w:r w:rsidRPr="00C7134A">
        <w:rPr>
          <w:u w:val="single"/>
        </w:rPr>
        <w:t>I favor</w:t>
      </w:r>
      <w:r w:rsidRPr="00C7134A">
        <w:rPr>
          <w:sz w:val="16"/>
        </w:rPr>
        <w:t xml:space="preserve"> what economists are calling a model of </w:t>
      </w:r>
      <w:r w:rsidRPr="00732E59">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732E59">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investment in bringing down the price of clean energy and building the infrastructure to match. Granted, </w:t>
      </w:r>
      <w:proofErr w:type="gramStart"/>
      <w:r w:rsidRPr="00C7134A">
        <w:rPr>
          <w:sz w:val="16"/>
        </w:rPr>
        <w:t>these kind of proposals</w:t>
      </w:r>
      <w:proofErr w:type="gramEnd"/>
      <w:r w:rsidRPr="00C7134A">
        <w:rPr>
          <w:sz w:val="16"/>
        </w:rPr>
        <w:t xml:space="preserve">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732E59">
        <w:rPr>
          <w:highlight w:val="green"/>
          <w:u w:val="single"/>
        </w:rPr>
        <w:t xml:space="preserve">country will </w:t>
      </w:r>
      <w:r w:rsidRPr="00732E59">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Judis: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732E59">
        <w:rPr>
          <w:b/>
          <w:iCs/>
          <w:highlight w:val="green"/>
          <w:u w:val="single"/>
          <w:bdr w:val="single" w:sz="8" w:space="0" w:color="auto"/>
        </w:rPr>
        <w:t>long transition</w:t>
      </w:r>
      <w:r w:rsidRPr="00732E59">
        <w:rPr>
          <w:highlight w:val="green"/>
          <w:u w:val="single"/>
        </w:rPr>
        <w:t xml:space="preserve"> from</w:t>
      </w:r>
      <w:r w:rsidRPr="00C7134A">
        <w:rPr>
          <w:u w:val="single"/>
        </w:rPr>
        <w:t xml:space="preserve"> an </w:t>
      </w:r>
      <w:r w:rsidRPr="00732E59">
        <w:rPr>
          <w:highlight w:val="green"/>
          <w:u w:val="single"/>
        </w:rPr>
        <w:t>industrial capitalist</w:t>
      </w:r>
      <w:r w:rsidRPr="00C7134A">
        <w:rPr>
          <w:u w:val="single"/>
        </w:rPr>
        <w:t xml:space="preserve"> system </w:t>
      </w:r>
      <w:r w:rsidRPr="00732E59">
        <w:rPr>
          <w:highlight w:val="green"/>
          <w:u w:val="single"/>
        </w:rPr>
        <w:t>to</w:t>
      </w:r>
      <w:r w:rsidRPr="00C7134A">
        <w:rPr>
          <w:u w:val="single"/>
        </w:rPr>
        <w:t xml:space="preserve"> a </w:t>
      </w:r>
      <w:r w:rsidRPr="00732E59">
        <w:rPr>
          <w:b/>
          <w:iCs/>
          <w:highlight w:val="green"/>
          <w:u w:val="single"/>
          <w:bdr w:val="single" w:sz="8" w:space="0" w:color="auto"/>
        </w:rPr>
        <w:t>post-industrial services-based capitalist system</w:t>
      </w:r>
      <w:r w:rsidRPr="00C7134A">
        <w:rPr>
          <w:u w:val="single"/>
        </w:rPr>
        <w:t xml:space="preserve">. So </w:t>
      </w:r>
      <w:proofErr w:type="gramStart"/>
      <w:r w:rsidRPr="00C7134A">
        <w:rPr>
          <w:u w:val="single"/>
        </w:rPr>
        <w:t>far</w:t>
      </w:r>
      <w:proofErr w:type="gramEnd"/>
      <w:r w:rsidRPr="00C7134A">
        <w:rPr>
          <w:u w:val="single"/>
        </w:rPr>
        <w:t xml:space="preserve">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732E59">
        <w:rPr>
          <w:b/>
          <w:iCs/>
          <w:highlight w:val="green"/>
          <w:u w:val="single"/>
          <w:bdr w:val="single" w:sz="8" w:space="0" w:color="auto"/>
        </w:rPr>
        <w:t>slow productivity growth</w:t>
      </w:r>
      <w:r w:rsidRPr="00732E59">
        <w:rPr>
          <w:highlight w:val="green"/>
          <w:u w:val="single"/>
        </w:rPr>
        <w:t xml:space="preserve"> and </w:t>
      </w:r>
      <w:r w:rsidRPr="00732E59">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w:t>
      </w:r>
      <w:proofErr w:type="gramStart"/>
      <w:r w:rsidRPr="00C7134A">
        <w:rPr>
          <w:sz w:val="16"/>
        </w:rPr>
        <w:t>pretty well</w:t>
      </w:r>
      <w:proofErr w:type="gramEnd"/>
      <w:r w:rsidRPr="00C7134A">
        <w:rPr>
          <w:sz w:val="16"/>
        </w:rPr>
        <w:t xml:space="preserve">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 xml:space="preserve">are </w:t>
      </w:r>
      <w:proofErr w:type="gramStart"/>
      <w:r w:rsidRPr="00C7134A">
        <w:rPr>
          <w:u w:val="single"/>
        </w:rPr>
        <w:t>actually doing</w:t>
      </w:r>
      <w:proofErr w:type="gramEnd"/>
      <w:r w:rsidRPr="00C7134A">
        <w:rPr>
          <w:u w:val="single"/>
        </w:rPr>
        <w:t xml:space="preserve">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w:t>
      </w:r>
      <w:r w:rsidRPr="00335A09">
        <w:rPr>
          <w:sz w:val="16"/>
        </w:rPr>
        <w:t>part</w:t>
      </w:r>
      <w:r w:rsidRPr="00C7134A">
        <w:rPr>
          <w:sz w:val="16"/>
        </w:rPr>
        <w:t xml:space="preserve">y) and the social democrats, </w:t>
      </w:r>
      <w:r w:rsidRPr="00732E59">
        <w:rPr>
          <w:highlight w:val="green"/>
          <w:u w:val="single"/>
        </w:rPr>
        <w:t xml:space="preserve">the left </w:t>
      </w:r>
      <w:r w:rsidRPr="00732E59">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w:t>
      </w:r>
      <w:proofErr w:type="spellStart"/>
      <w:r w:rsidRPr="00C7134A">
        <w:rPr>
          <w:sz w:val="16"/>
        </w:rPr>
        <w:t>Melenchon</w:t>
      </w:r>
      <w:proofErr w:type="spellEnd"/>
      <w:r w:rsidRPr="00C7134A">
        <w:rPr>
          <w:sz w:val="16"/>
        </w:rPr>
        <w:t xml:space="preserve">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732E59">
        <w:rPr>
          <w:highlight w:val="green"/>
          <w:u w:val="single"/>
        </w:rPr>
        <w:t xml:space="preserve">have to </w:t>
      </w:r>
      <w:r w:rsidRPr="00732E59">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732E59">
        <w:rPr>
          <w:b/>
          <w:iCs/>
          <w:highlight w:val="green"/>
          <w:u w:val="single"/>
          <w:bdr w:val="single" w:sz="8" w:space="0" w:color="auto"/>
        </w:rPr>
        <w:t>better growth</w:t>
      </w:r>
      <w:r w:rsidRPr="00732E59">
        <w:rPr>
          <w:highlight w:val="green"/>
          <w:u w:val="single"/>
        </w:rPr>
        <w:t xml:space="preserve"> and </w:t>
      </w:r>
      <w:r w:rsidRPr="00732E59">
        <w:rPr>
          <w:b/>
          <w:iCs/>
          <w:highlight w:val="green"/>
          <w:u w:val="single"/>
          <w:bdr w:val="single" w:sz="8" w:space="0" w:color="auto"/>
        </w:rPr>
        <w:t>better distribution</w:t>
      </w:r>
      <w:r w:rsidRPr="00C7134A">
        <w:rPr>
          <w:u w:val="single"/>
        </w:rPr>
        <w:t xml:space="preserve">. Until that happens, the left will be </w:t>
      </w:r>
      <w:r w:rsidRPr="00C7134A">
        <w:rPr>
          <w:b/>
          <w:iCs/>
          <w:u w:val="single"/>
          <w:bdr w:val="single" w:sz="8" w:space="0" w:color="auto"/>
        </w:rPr>
        <w:t>in a quagmire</w:t>
      </w:r>
      <w:r w:rsidRPr="00C7134A">
        <w:rPr>
          <w:sz w:val="16"/>
        </w:rPr>
        <w:t xml:space="preserve">. Judis: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C7134A">
        <w:rPr>
          <w:sz w:val="16"/>
        </w:rPr>
        <w:t>1890s;</w:t>
      </w:r>
      <w:proofErr w:type="gramEnd"/>
      <w:r w:rsidRPr="00C7134A">
        <w:rPr>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C7134A">
        <w:rPr>
          <w:u w:val="single"/>
        </w:rPr>
        <w:t xml:space="preserve">Bad times do propel people into motion and produce protest and </w:t>
      </w:r>
      <w:proofErr w:type="gramStart"/>
      <w:r w:rsidRPr="00C7134A">
        <w:rPr>
          <w:u w:val="single"/>
        </w:rPr>
        <w:t>reaction, but</w:t>
      </w:r>
      <w:proofErr w:type="gramEnd"/>
      <w:r w:rsidRPr="00C7134A">
        <w:rPr>
          <w:u w:val="single"/>
        </w:rPr>
        <w:t xml:space="preserve"> looked at from when you can accomplish the goals of</w:t>
      </w:r>
      <w:r w:rsidRPr="00C7134A">
        <w:rPr>
          <w:sz w:val="16"/>
        </w:rPr>
        <w:t xml:space="preserve"> the left of </w:t>
      </w:r>
      <w:r w:rsidRPr="00732E59">
        <w:rPr>
          <w:b/>
          <w:iCs/>
          <w:highlight w:val="green"/>
          <w:u w:val="single"/>
          <w:bdr w:val="single" w:sz="8" w:space="0" w:color="auto"/>
        </w:rPr>
        <w:t>making society better</w:t>
      </w:r>
      <w:r w:rsidRPr="00732E59">
        <w:rPr>
          <w:highlight w:val="green"/>
          <w:u w:val="single"/>
        </w:rPr>
        <w:t xml:space="preserve"> and </w:t>
      </w:r>
      <w:r w:rsidRPr="00732E59">
        <w:rPr>
          <w:b/>
          <w:iCs/>
          <w:highlight w:val="green"/>
          <w:u w:val="single"/>
          <w:bdr w:val="single" w:sz="8" w:space="0" w:color="auto"/>
        </w:rPr>
        <w:t>implementing important reforms</w:t>
      </w:r>
      <w:r w:rsidRPr="00C7134A">
        <w:rPr>
          <w:sz w:val="16"/>
        </w:rPr>
        <w:t xml:space="preserve">, I think </w:t>
      </w:r>
      <w:r w:rsidRPr="00C7134A">
        <w:rPr>
          <w:u w:val="single"/>
        </w:rPr>
        <w:t xml:space="preserve">it is </w:t>
      </w:r>
      <w:r w:rsidRPr="00C7134A">
        <w:rPr>
          <w:b/>
          <w:iCs/>
          <w:u w:val="single"/>
          <w:bdr w:val="single" w:sz="8" w:space="0" w:color="auto"/>
        </w:rPr>
        <w:t>typically easier</w:t>
      </w:r>
      <w:r w:rsidRPr="00C7134A">
        <w:rPr>
          <w:u w:val="single"/>
        </w:rPr>
        <w:t xml:space="preserve"> when the economy is </w:t>
      </w:r>
      <w:r w:rsidRPr="00C7134A">
        <w:rPr>
          <w:b/>
          <w:iCs/>
          <w:u w:val="single"/>
          <w:bdr w:val="single" w:sz="8" w:space="0" w:color="auto"/>
        </w:rPr>
        <w:t>expanding fairly rapidly</w:t>
      </w:r>
      <w:r w:rsidRPr="00C7134A">
        <w:rPr>
          <w:u w:val="single"/>
        </w:rPr>
        <w:t xml:space="preserve"> and </w:t>
      </w:r>
      <w:r w:rsidRPr="00C7134A">
        <w:rPr>
          <w:b/>
          <w:iCs/>
          <w:u w:val="single"/>
          <w:bdr w:val="single" w:sz="8" w:space="0" w:color="auto"/>
        </w:rPr>
        <w:t>living standards are going up</w:t>
      </w:r>
      <w:r w:rsidRPr="00C7134A">
        <w:rPr>
          <w:u w:val="single"/>
        </w:rPr>
        <w:t xml:space="preserve"> than when the reverse is true. It is </w:t>
      </w:r>
      <w:r w:rsidRPr="00C7134A">
        <w:rPr>
          <w:b/>
          <w:iCs/>
          <w:u w:val="single"/>
          <w:bdr w:val="single" w:sz="8" w:space="0" w:color="auto"/>
        </w:rPr>
        <w:t>not a perfect relationship</w:t>
      </w:r>
      <w:r w:rsidRPr="00C7134A">
        <w:rPr>
          <w:u w:val="single"/>
        </w:rPr>
        <w:t xml:space="preserve">, but </w:t>
      </w:r>
      <w:r w:rsidRPr="00C7134A">
        <w:rPr>
          <w:b/>
          <w:iCs/>
          <w:u w:val="single"/>
          <w:bdr w:val="single" w:sz="8" w:space="0" w:color="auto"/>
        </w:rPr>
        <w:t>by and large</w:t>
      </w:r>
      <w:r w:rsidRPr="00C7134A">
        <w:rPr>
          <w:sz w:val="16"/>
        </w:rPr>
        <w:t xml:space="preserve"> I think </w:t>
      </w:r>
      <w:r w:rsidRPr="00C7134A">
        <w:rPr>
          <w:u w:val="single"/>
        </w:rPr>
        <w:t>it’s true. So</w:t>
      </w:r>
      <w:r w:rsidRPr="00C7134A">
        <w:rPr>
          <w:sz w:val="16"/>
        </w:rPr>
        <w:t xml:space="preserve"> yeah, </w:t>
      </w:r>
      <w:r w:rsidRPr="00C7134A">
        <w:rPr>
          <w:u w:val="single"/>
        </w:rPr>
        <w:t xml:space="preserve">Obama can get elected in a situation where he was aided by an economic downturn, but his ability to </w:t>
      </w:r>
      <w:r w:rsidRPr="00C7134A">
        <w:rPr>
          <w:b/>
          <w:iCs/>
          <w:u w:val="single"/>
          <w:bdr w:val="single" w:sz="8" w:space="0" w:color="auto"/>
        </w:rPr>
        <w:t>put together a progressive coalition</w:t>
      </w:r>
      <w:r w:rsidRPr="00C7134A">
        <w:rPr>
          <w:u w:val="single"/>
        </w:rPr>
        <w:t xml:space="preserve"> that could </w:t>
      </w:r>
      <w:r w:rsidRPr="00C7134A">
        <w:rPr>
          <w:b/>
          <w:iCs/>
          <w:u w:val="single"/>
          <w:bdr w:val="single" w:sz="8" w:space="0" w:color="auto"/>
        </w:rPr>
        <w:t>stick together for a long time</w:t>
      </w:r>
      <w:r w:rsidRPr="00C7134A">
        <w:rPr>
          <w:u w:val="single"/>
        </w:rPr>
        <w:t xml:space="preserve"> and continue to implement reforms was </w:t>
      </w:r>
      <w:r w:rsidRPr="00732E59">
        <w:rPr>
          <w:b/>
          <w:iCs/>
          <w:highlight w:val="green"/>
          <w:u w:val="single"/>
          <w:bdr w:val="single" w:sz="8" w:space="0" w:color="auto"/>
        </w:rPr>
        <w:t>very much undermined by the economic situation</w:t>
      </w:r>
      <w:r w:rsidRPr="00C7134A">
        <w:rPr>
          <w:sz w:val="16"/>
        </w:rPr>
        <w:t xml:space="preserve">. Judis: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Judis: </w:t>
      </w:r>
      <w:proofErr w:type="gramStart"/>
      <w:r w:rsidRPr="00C7134A">
        <w:rPr>
          <w:sz w:val="16"/>
        </w:rPr>
        <w:t>So</w:t>
      </w:r>
      <w:proofErr w:type="gramEnd"/>
      <w:r w:rsidRPr="00C7134A">
        <w:rPr>
          <w:sz w:val="16"/>
        </w:rPr>
        <w:t xml:space="preserve"> the Republicans did well in the 1920s because they were really bad times? Teixeira: There was a sense of real uncertainty, real economic paranoia. Judis: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7134A">
        <w:rPr>
          <w:u w:val="single"/>
        </w:rPr>
        <w:t xml:space="preserve">Desperate times make for desperate measure sometimes. There is </w:t>
      </w:r>
      <w:r w:rsidRPr="00C7134A">
        <w:rPr>
          <w:b/>
          <w:iCs/>
          <w:u w:val="single"/>
          <w:bdr w:val="single" w:sz="8" w:space="0" w:color="auto"/>
        </w:rPr>
        <w:t>no guarantee they will help the left rather than the right</w:t>
      </w:r>
      <w:r w:rsidRPr="00C7134A">
        <w:rPr>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7134A">
        <w:rPr>
          <w:b/>
          <w:iCs/>
          <w:u w:val="single"/>
          <w:bdr w:val="single" w:sz="8" w:space="0" w:color="auto"/>
        </w:rPr>
        <w:t>in a general sense</w:t>
      </w:r>
      <w:r w:rsidRPr="00C7134A">
        <w:rPr>
          <w:u w:val="single"/>
        </w:rPr>
        <w:t xml:space="preserve">, </w:t>
      </w:r>
      <w:r w:rsidRPr="00732E59">
        <w:rPr>
          <w:highlight w:val="green"/>
          <w:u w:val="single"/>
        </w:rPr>
        <w:t xml:space="preserve">the left has the </w:t>
      </w:r>
      <w:r w:rsidRPr="00732E59">
        <w:rPr>
          <w:b/>
          <w:iCs/>
          <w:highlight w:val="green"/>
          <w:u w:val="single"/>
          <w:bdr w:val="single" w:sz="8" w:space="0" w:color="auto"/>
        </w:rPr>
        <w:t>easiest time making advances</w:t>
      </w:r>
      <w:r w:rsidRPr="00732E59">
        <w:rPr>
          <w:highlight w:val="green"/>
          <w:u w:val="single"/>
        </w:rPr>
        <w:t xml:space="preserve"> and </w:t>
      </w:r>
      <w:r w:rsidRPr="00732E59">
        <w:rPr>
          <w:b/>
          <w:iCs/>
          <w:highlight w:val="green"/>
          <w:u w:val="single"/>
          <w:bdr w:val="single" w:sz="8" w:space="0" w:color="auto"/>
        </w:rPr>
        <w:t>improving society</w:t>
      </w:r>
      <w:r w:rsidRPr="00732E59">
        <w:rPr>
          <w:highlight w:val="green"/>
          <w:u w:val="single"/>
        </w:rPr>
        <w:t xml:space="preserve"> </w:t>
      </w:r>
      <w:r w:rsidRPr="00D11D62">
        <w:rPr>
          <w:u w:val="single"/>
        </w:rPr>
        <w:t xml:space="preserve">when things are going well </w:t>
      </w:r>
      <w:r w:rsidRPr="00D11D62">
        <w:rPr>
          <w:b/>
          <w:iCs/>
          <w:u w:val="single"/>
          <w:bdr w:val="single" w:sz="8" w:space="0" w:color="auto"/>
        </w:rPr>
        <w:t>rather</w:t>
      </w:r>
      <w:r w:rsidRPr="00C7134A">
        <w:rPr>
          <w:b/>
          <w:iCs/>
          <w:u w:val="single"/>
          <w:bdr w:val="single" w:sz="8" w:space="0" w:color="auto"/>
        </w:rPr>
        <w:t xml:space="preserve"> than when are going poorly</w:t>
      </w:r>
      <w:r w:rsidRPr="00C7134A">
        <w:rPr>
          <w:sz w:val="16"/>
        </w:rPr>
        <w:t xml:space="preserve">. Judis: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Judis: You have got Holland, Denmark, Germany, and Austria. Those are all countries that are doing </w:t>
      </w:r>
      <w:proofErr w:type="gramStart"/>
      <w:r w:rsidRPr="00C7134A">
        <w:rPr>
          <w:sz w:val="16"/>
        </w:rPr>
        <w:t>pretty well</w:t>
      </w:r>
      <w:proofErr w:type="gramEnd"/>
      <w:r w:rsidRPr="00C7134A">
        <w:rPr>
          <w:sz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C7134A">
        <w:rPr>
          <w:sz w:val="16"/>
        </w:rPr>
        <w:t>a number of</w:t>
      </w:r>
      <w:proofErr w:type="gramEnd"/>
      <w:r w:rsidRPr="00C7134A">
        <w:rPr>
          <w:sz w:val="16"/>
        </w:rPr>
        <w:t xml:space="preserve"> cuts in social services, wages haven’t been going up much, there is a lot more insecurity. Judis: Isn’t Germany doing well? </w:t>
      </w:r>
      <w:proofErr w:type="gramStart"/>
      <w:r w:rsidRPr="00C7134A">
        <w:rPr>
          <w:sz w:val="16"/>
        </w:rPr>
        <w:t>Teixeira:.</w:t>
      </w:r>
      <w:proofErr w:type="gramEnd"/>
      <w:r w:rsidRPr="00C7134A">
        <w:rPr>
          <w:sz w:val="16"/>
        </w:rPr>
        <w:t xml:space="preserve"> Germany is doing relatively well, but it hasn’t been a period of expansive growth for them either. There is a lot of wage stagnation and compression there. </w:t>
      </w:r>
      <w:r w:rsidRPr="00C7134A">
        <w:rPr>
          <w:u w:val="single"/>
        </w:rPr>
        <w:t xml:space="preserve">I </w:t>
      </w:r>
      <w:r w:rsidRPr="00C7134A">
        <w:rPr>
          <w:b/>
          <w:iCs/>
          <w:u w:val="single"/>
          <w:bdr w:val="single" w:sz="8" w:space="0" w:color="auto"/>
        </w:rPr>
        <w:t>never meant to imply</w:t>
      </w:r>
      <w:r w:rsidRPr="00C7134A">
        <w:rPr>
          <w:u w:val="single"/>
        </w:rPr>
        <w:t xml:space="preserve"> that you can </w:t>
      </w:r>
      <w:r w:rsidRPr="00C7134A">
        <w:rPr>
          <w:b/>
          <w:iCs/>
          <w:u w:val="single"/>
          <w:bdr w:val="single" w:sz="8" w:space="0" w:color="auto"/>
        </w:rPr>
        <w:t>perfectly predict social reform from economic outcomes</w:t>
      </w:r>
      <w:r w:rsidRPr="00C7134A">
        <w:rPr>
          <w:u w:val="single"/>
        </w:rPr>
        <w:t>. But</w:t>
      </w:r>
      <w:r w:rsidRPr="00C7134A">
        <w:rPr>
          <w:sz w:val="16"/>
        </w:rPr>
        <w:t xml:space="preserve"> I think </w:t>
      </w:r>
      <w:r w:rsidRPr="00C7134A">
        <w:rPr>
          <w:u w:val="single"/>
        </w:rPr>
        <w:t xml:space="preserve">it </w:t>
      </w:r>
      <w:r w:rsidRPr="00C7134A">
        <w:rPr>
          <w:b/>
          <w:iCs/>
          <w:u w:val="single"/>
          <w:bdr w:val="single" w:sz="8" w:space="0" w:color="auto"/>
        </w:rPr>
        <w:t>provides an important lens</w:t>
      </w:r>
      <w:r w:rsidRPr="00C7134A">
        <w:rPr>
          <w:u w:val="single"/>
        </w:rPr>
        <w:t xml:space="preserve"> on when the left does well and when the left does poorly</w:t>
      </w:r>
      <w:r w:rsidRPr="00C7134A">
        <w:rPr>
          <w:sz w:val="16"/>
        </w:rPr>
        <w:t xml:space="preserve">. By and large </w:t>
      </w:r>
      <w:r w:rsidRPr="00C7134A">
        <w:rPr>
          <w:u w:val="single"/>
        </w:rPr>
        <w:t>when you look at Europe, you see the</w:t>
      </w:r>
      <w:r w:rsidRPr="00C7134A">
        <w:rPr>
          <w:sz w:val="16"/>
        </w:rPr>
        <w:t xml:space="preserve"> </w:t>
      </w:r>
      <w:r w:rsidRPr="00C7134A">
        <w:rPr>
          <w:strike/>
          <w:sz w:val="16"/>
        </w:rPr>
        <w:t>straitjacket</w:t>
      </w:r>
      <w:r w:rsidRPr="00C7134A">
        <w:rPr>
          <w:sz w:val="16"/>
        </w:rPr>
        <w:t xml:space="preserve"> </w:t>
      </w:r>
      <w:r w:rsidRPr="00C7134A">
        <w:rPr>
          <w:u w:val="single"/>
        </w:rPr>
        <w:t>[</w:t>
      </w:r>
      <w:r w:rsidRPr="00C7134A">
        <w:rPr>
          <w:b/>
          <w:iCs/>
          <w:u w:val="single"/>
          <w:bdr w:val="single" w:sz="8" w:space="0" w:color="auto"/>
        </w:rPr>
        <w:t>dilemma</w:t>
      </w:r>
      <w:r w:rsidRPr="00C7134A">
        <w:rPr>
          <w:u w:val="single"/>
        </w:rPr>
        <w:t xml:space="preserve">] that the Eurozone has created in the economies. People are </w:t>
      </w:r>
      <w:r w:rsidRPr="00C7134A">
        <w:rPr>
          <w:b/>
          <w:iCs/>
          <w:u w:val="single"/>
          <w:bdr w:val="single" w:sz="8" w:space="0" w:color="auto"/>
        </w:rPr>
        <w:t>fearful</w:t>
      </w:r>
      <w:r w:rsidRPr="00C7134A">
        <w:rPr>
          <w:u w:val="single"/>
        </w:rPr>
        <w:t xml:space="preserve">, they are </w:t>
      </w:r>
      <w:r w:rsidRPr="00C7134A">
        <w:rPr>
          <w:b/>
          <w:iCs/>
          <w:u w:val="single"/>
          <w:bdr w:val="single" w:sz="8" w:space="0" w:color="auto"/>
        </w:rPr>
        <w:t>pessimistic</w:t>
      </w:r>
      <w:r w:rsidRPr="00C7134A">
        <w:rPr>
          <w:u w:val="single"/>
        </w:rPr>
        <w:t xml:space="preserve">, they are </w:t>
      </w:r>
      <w:r w:rsidRPr="00C7134A">
        <w:rPr>
          <w:b/>
          <w:iCs/>
          <w:u w:val="single"/>
          <w:bdr w:val="single" w:sz="8" w:space="0" w:color="auto"/>
        </w:rPr>
        <w:t>passive</w:t>
      </w:r>
      <w:r w:rsidRPr="00C7134A">
        <w:rPr>
          <w:u w:val="single"/>
        </w:rPr>
        <w:t xml:space="preserve">. This is </w:t>
      </w:r>
      <w:r w:rsidRPr="00C7134A">
        <w:rPr>
          <w:b/>
          <w:iCs/>
          <w:u w:val="single"/>
          <w:bdr w:val="single" w:sz="8" w:space="0" w:color="auto"/>
        </w:rPr>
        <w:t>very bad for the left</w:t>
      </w:r>
      <w:r w:rsidRPr="00C7134A">
        <w:rPr>
          <w:u w:val="single"/>
        </w:rPr>
        <w:t xml:space="preserve">. Until you </w:t>
      </w:r>
      <w:r w:rsidRPr="00C7134A">
        <w:rPr>
          <w:b/>
          <w:iCs/>
          <w:u w:val="single"/>
          <w:bdr w:val="single" w:sz="8" w:space="0" w:color="auto"/>
        </w:rPr>
        <w:t>break out</w:t>
      </w:r>
      <w:r w:rsidRPr="00C7134A">
        <w:rPr>
          <w:u w:val="single"/>
        </w:rPr>
        <w:t xml:space="preserve"> of that [dilemma]</w:t>
      </w:r>
      <w:r w:rsidRPr="00C7134A">
        <w:rPr>
          <w:sz w:val="16"/>
        </w:rPr>
        <w:t xml:space="preserve"> </w:t>
      </w:r>
      <w:r w:rsidRPr="00C7134A">
        <w:rPr>
          <w:strike/>
          <w:sz w:val="16"/>
        </w:rPr>
        <w:t>straitjacket</w:t>
      </w:r>
      <w:r w:rsidRPr="00C7134A">
        <w:rPr>
          <w:sz w:val="16"/>
        </w:rPr>
        <w:t xml:space="preserve">, </w:t>
      </w:r>
      <w:r w:rsidRPr="00C7134A">
        <w:rPr>
          <w:u w:val="single"/>
        </w:rPr>
        <w:t xml:space="preserve">the left is </w:t>
      </w:r>
      <w:r w:rsidRPr="00C7134A">
        <w:rPr>
          <w:b/>
          <w:iCs/>
          <w:u w:val="single"/>
          <w:bdr w:val="single" w:sz="8" w:space="0" w:color="auto"/>
        </w:rPr>
        <w:t>not going to be able to do that well</w:t>
      </w:r>
      <w:r w:rsidRPr="00C7134A">
        <w:rPr>
          <w:u w:val="single"/>
        </w:rPr>
        <w:t xml:space="preserve">, and the right is </w:t>
      </w:r>
      <w:r w:rsidRPr="00C7134A">
        <w:rPr>
          <w:b/>
          <w:iCs/>
          <w:u w:val="single"/>
          <w:bdr w:val="single" w:sz="8" w:space="0" w:color="auto"/>
        </w:rPr>
        <w:t xml:space="preserve">going to </w:t>
      </w:r>
      <w:r w:rsidRPr="00D11D62">
        <w:rPr>
          <w:b/>
          <w:iCs/>
          <w:u w:val="single"/>
          <w:bdr w:val="single" w:sz="8" w:space="0" w:color="auto"/>
        </w:rPr>
        <w:t>continue to do relatively well</w:t>
      </w:r>
      <w:r w:rsidRPr="00D11D62">
        <w:rPr>
          <w:u w:val="single"/>
        </w:rPr>
        <w:t xml:space="preserve"> compared to them, and you’ll see the </w:t>
      </w:r>
      <w:r w:rsidRPr="00D11D62">
        <w:rPr>
          <w:b/>
          <w:iCs/>
          <w:u w:val="single"/>
          <w:bdr w:val="single" w:sz="8" w:space="0" w:color="auto"/>
        </w:rPr>
        <w:t>continued rise in populism</w:t>
      </w:r>
      <w:r w:rsidRPr="00D11D62">
        <w:rPr>
          <w:u w:val="single"/>
        </w:rPr>
        <w:t xml:space="preserve"> because people have no faith in the system</w:t>
      </w:r>
      <w:r w:rsidRPr="00D11D62">
        <w:rPr>
          <w:sz w:val="16"/>
        </w:rPr>
        <w:t xml:space="preserve">. </w:t>
      </w:r>
      <w:proofErr w:type="gramStart"/>
      <w:r w:rsidRPr="00D11D62">
        <w:rPr>
          <w:sz w:val="16"/>
        </w:rPr>
        <w:t>So</w:t>
      </w:r>
      <w:proofErr w:type="gramEnd"/>
      <w:r w:rsidRPr="00D11D62">
        <w:rPr>
          <w:sz w:val="16"/>
        </w:rPr>
        <w:t xml:space="preserve"> what </w:t>
      </w:r>
      <w:r w:rsidRPr="00D11D62">
        <w:rPr>
          <w:u w:val="single"/>
        </w:rPr>
        <w:t>I am trying</w:t>
      </w:r>
      <w:r w:rsidRPr="00D11D62">
        <w:rPr>
          <w:sz w:val="16"/>
        </w:rPr>
        <w:t xml:space="preserve"> to do is </w:t>
      </w:r>
      <w:r w:rsidRPr="00D11D62">
        <w:rPr>
          <w:u w:val="single"/>
        </w:rPr>
        <w:t xml:space="preserve">to get the left to focus on </w:t>
      </w:r>
      <w:r w:rsidRPr="00732E59">
        <w:rPr>
          <w:b/>
          <w:iCs/>
          <w:highlight w:val="green"/>
          <w:u w:val="single"/>
          <w:bdr w:val="single" w:sz="8" w:space="0" w:color="auto"/>
        </w:rPr>
        <w:t>getting to a new stage of capitalist growth</w:t>
      </w:r>
      <w:r w:rsidRPr="00C7134A">
        <w:rPr>
          <w:u w:val="single"/>
        </w:rPr>
        <w:t xml:space="preserve"> and </w:t>
      </w:r>
      <w:r w:rsidRPr="00C7134A">
        <w:rPr>
          <w:b/>
          <w:iCs/>
          <w:u w:val="single"/>
          <w:bdr w:val="single" w:sz="8" w:space="0" w:color="auto"/>
        </w:rPr>
        <w:t>being able actually to deliver rising incomes</w:t>
      </w:r>
      <w:r w:rsidRPr="00C7134A">
        <w:rPr>
          <w:sz w:val="16"/>
        </w:rPr>
        <w:t xml:space="preserve">. There is No Alternative to the Left Judis: </w:t>
      </w:r>
      <w:proofErr w:type="gramStart"/>
      <w:r w:rsidRPr="00C7134A">
        <w:rPr>
          <w:sz w:val="16"/>
        </w:rPr>
        <w:t>So</w:t>
      </w:r>
      <w:proofErr w:type="gramEnd"/>
      <w:r w:rsidRPr="00C7134A">
        <w:rPr>
          <w:sz w:val="16"/>
        </w:rPr>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w:t>
      </w:r>
      <w:proofErr w:type="gramStart"/>
      <w:r w:rsidRPr="00C7134A">
        <w:rPr>
          <w:sz w:val="16"/>
        </w:rPr>
        <w:t>as long as</w:t>
      </w:r>
      <w:proofErr w:type="gramEnd"/>
      <w:r w:rsidRPr="00C7134A">
        <w:rPr>
          <w:sz w:val="16"/>
        </w:rPr>
        <w:t xml:space="preserve"> times are bad. On the other hand, the only way to get out of bad times is for the left to get its program enacted. Teixeira: I see what you are asking. I think </w:t>
      </w:r>
      <w:r w:rsidRPr="00C7134A">
        <w:rPr>
          <w:u w:val="single"/>
        </w:rPr>
        <w:t xml:space="preserve">it is going to be </w:t>
      </w:r>
      <w:r w:rsidRPr="00732E59">
        <w:rPr>
          <w:b/>
          <w:iCs/>
          <w:highlight w:val="green"/>
          <w:u w:val="single"/>
          <w:bdr w:val="single" w:sz="8" w:space="0" w:color="auto"/>
        </w:rPr>
        <w:t>two steps forward</w:t>
      </w:r>
      <w:r w:rsidRPr="00732E59">
        <w:rPr>
          <w:highlight w:val="green"/>
          <w:u w:val="single"/>
        </w:rPr>
        <w:t xml:space="preserve">, </w:t>
      </w:r>
      <w:r w:rsidRPr="00732E59">
        <w:rPr>
          <w:b/>
          <w:iCs/>
          <w:highlight w:val="green"/>
          <w:u w:val="single"/>
          <w:bdr w:val="single" w:sz="8" w:space="0" w:color="auto"/>
        </w:rPr>
        <w:t>one step back</w:t>
      </w:r>
      <w:r w:rsidRPr="00C7134A">
        <w:rPr>
          <w:u w:val="single"/>
        </w:rPr>
        <w:t>. We are</w:t>
      </w:r>
      <w:r w:rsidRPr="00C7134A">
        <w:rPr>
          <w:sz w:val="16"/>
        </w:rPr>
        <w:t xml:space="preserve"> sort of </w:t>
      </w:r>
      <w:r w:rsidRPr="00C7134A">
        <w:rPr>
          <w:b/>
          <w:iCs/>
          <w:u w:val="single"/>
          <w:bdr w:val="single" w:sz="8" w:space="0" w:color="auto"/>
        </w:rPr>
        <w:t>slouching</w:t>
      </w:r>
      <w:r w:rsidRPr="00C7134A">
        <w:rPr>
          <w:u w:val="single"/>
        </w:rPr>
        <w:t xml:space="preserve"> toward the next stage of capitalism. I </w:t>
      </w:r>
      <w:r w:rsidRPr="00C7134A">
        <w:rPr>
          <w:b/>
          <w:iCs/>
          <w:u w:val="single"/>
          <w:bdr w:val="single" w:sz="8" w:space="0" w:color="auto"/>
        </w:rPr>
        <w:t>don’t think it’s going to be pretty</w:t>
      </w:r>
      <w:r w:rsidRPr="00C7134A">
        <w:rPr>
          <w:u w:val="single"/>
        </w:rPr>
        <w:t xml:space="preserve">. Political and economic factors are going to propel us in that direction. Ultimately, people want things to work better, they want their problems to be solved. And the </w:t>
      </w:r>
      <w:r w:rsidRPr="00C7134A">
        <w:rPr>
          <w:b/>
          <w:iCs/>
          <w:u w:val="single"/>
          <w:bdr w:val="single" w:sz="8" w:space="0" w:color="auto"/>
        </w:rPr>
        <w:t>only way</w:t>
      </w:r>
      <w:r w:rsidRPr="00C7134A">
        <w:rPr>
          <w:u w:val="single"/>
        </w:rPr>
        <w:t xml:space="preserve"> we are going to get there is along the road I have described</w:t>
      </w:r>
      <w:r w:rsidRPr="00C7134A">
        <w:rPr>
          <w:sz w:val="16"/>
        </w:rPr>
        <w:t xml:space="preserve">. I think </w:t>
      </w:r>
      <w:r w:rsidRPr="00C7134A">
        <w:rPr>
          <w:u w:val="single"/>
        </w:rPr>
        <w:t xml:space="preserve">this </w:t>
      </w:r>
      <w:r w:rsidRPr="00732E59">
        <w:rPr>
          <w:b/>
          <w:iCs/>
          <w:highlight w:val="green"/>
          <w:u w:val="single"/>
          <w:bdr w:val="single" w:sz="8" w:space="0" w:color="auto"/>
        </w:rPr>
        <w:t>equitable growth</w:t>
      </w:r>
      <w:r w:rsidRPr="00C7134A">
        <w:rPr>
          <w:u w:val="single"/>
        </w:rPr>
        <w:t xml:space="preserve"> approach</w:t>
      </w:r>
      <w:r w:rsidRPr="00C7134A">
        <w:rPr>
          <w:sz w:val="16"/>
        </w:rPr>
        <w:t xml:space="preserve"> that the Democrats united around </w:t>
      </w:r>
      <w:r w:rsidRPr="00C7134A">
        <w:rPr>
          <w:u w:val="single"/>
        </w:rPr>
        <w:t>is the future</w:t>
      </w:r>
      <w:r w:rsidRPr="00C7134A">
        <w:rPr>
          <w:sz w:val="16"/>
        </w:rPr>
        <w:t xml:space="preserve">. The level of growth is going to vary over time, but I think the Democrats are the ones who are going to put us there and I think they are going to be rewarded for it. </w:t>
      </w:r>
      <w:proofErr w:type="gramStart"/>
      <w:r w:rsidRPr="00C7134A">
        <w:rPr>
          <w:sz w:val="16"/>
        </w:rPr>
        <w:t>Judis:.</w:t>
      </w:r>
      <w:proofErr w:type="gramEnd"/>
      <w:r w:rsidRPr="00C7134A">
        <w:rPr>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C7134A">
        <w:rPr>
          <w:sz w:val="16"/>
        </w:rPr>
        <w:t>Teixeira:.</w:t>
      </w:r>
      <w:proofErr w:type="gramEnd"/>
      <w:r w:rsidRPr="00C7134A">
        <w:rPr>
          <w:sz w:val="16"/>
        </w:rPr>
        <w:t xml:space="preserve"> That certainly could be the way it goes down, but </w:t>
      </w:r>
      <w:r w:rsidRPr="00C7134A">
        <w:rPr>
          <w:u w:val="single"/>
        </w:rPr>
        <w:t xml:space="preserve">it’s </w:t>
      </w:r>
      <w:r w:rsidRPr="00732E59">
        <w:rPr>
          <w:b/>
          <w:iCs/>
          <w:highlight w:val="green"/>
          <w:u w:val="single"/>
          <w:bdr w:val="single" w:sz="8" w:space="0" w:color="auto"/>
        </w:rPr>
        <w:t>not clear we are required to have a recession</w:t>
      </w:r>
      <w:r w:rsidRPr="00C7134A">
        <w:rPr>
          <w:sz w:val="16"/>
        </w:rPr>
        <w:t xml:space="preserve"> on the level we did in 2007 and 2008, </w:t>
      </w:r>
      <w:r w:rsidRPr="00C7134A">
        <w:rPr>
          <w:u w:val="single"/>
        </w:rPr>
        <w:t>or whether this sort of rolling crisis we have combined with other political events might do it</w:t>
      </w:r>
      <w:r w:rsidRPr="00C7134A">
        <w:rPr>
          <w:sz w:val="16"/>
        </w:rPr>
        <w:t xml:space="preserve">. I don’t know, it’s hard to predict, but I think the great economist Herbert Stein said, if something cannot go on forever, it will stop. Judis: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C7134A">
        <w:rPr>
          <w:u w:val="single"/>
        </w:rPr>
        <w:t xml:space="preserve">The trajectory is </w:t>
      </w:r>
      <w:r w:rsidRPr="00C7134A">
        <w:rPr>
          <w:b/>
          <w:iCs/>
          <w:u w:val="single"/>
          <w:bdr w:val="single" w:sz="8" w:space="0" w:color="auto"/>
        </w:rPr>
        <w:t>ultimately going to take us</w:t>
      </w:r>
      <w:r w:rsidRPr="00C7134A">
        <w:rPr>
          <w:u w:val="single"/>
        </w:rPr>
        <w:t xml:space="preserve"> to a </w:t>
      </w:r>
      <w:r w:rsidRPr="00C7134A">
        <w:rPr>
          <w:b/>
          <w:iCs/>
          <w:u w:val="single"/>
          <w:bdr w:val="single" w:sz="8" w:space="0" w:color="auto"/>
        </w:rPr>
        <w:t>different</w:t>
      </w:r>
      <w:r w:rsidRPr="00C7134A">
        <w:rPr>
          <w:u w:val="single"/>
        </w:rPr>
        <w:t xml:space="preserve"> and </w:t>
      </w:r>
      <w:r w:rsidRPr="00C7134A">
        <w:rPr>
          <w:b/>
          <w:iCs/>
          <w:u w:val="single"/>
          <w:bdr w:val="single" w:sz="8" w:space="0" w:color="auto"/>
        </w:rPr>
        <w:t>better place</w:t>
      </w:r>
      <w:r w:rsidRPr="00C7134A">
        <w:rPr>
          <w:sz w:val="16"/>
        </w:rPr>
        <w:t xml:space="preserve">. I think </w:t>
      </w:r>
      <w:r w:rsidRPr="00732E59">
        <w:rPr>
          <w:b/>
          <w:iCs/>
          <w:highlight w:val="green"/>
          <w:u w:val="single"/>
          <w:bdr w:val="single" w:sz="8" w:space="0" w:color="auto"/>
        </w:rPr>
        <w:t xml:space="preserve">eventually we will </w:t>
      </w:r>
      <w:proofErr w:type="gramStart"/>
      <w:r w:rsidRPr="00732E59">
        <w:rPr>
          <w:b/>
          <w:iCs/>
          <w:highlight w:val="green"/>
          <w:u w:val="single"/>
          <w:bdr w:val="single" w:sz="8" w:space="0" w:color="auto"/>
        </w:rPr>
        <w:t>adapt</w:t>
      </w:r>
      <w:proofErr w:type="gramEnd"/>
      <w:r w:rsidRPr="00C7134A">
        <w:rPr>
          <w:u w:val="single"/>
        </w:rPr>
        <w:t xml:space="preserve"> and we will </w:t>
      </w:r>
      <w:r w:rsidRPr="00C7134A">
        <w:rPr>
          <w:b/>
          <w:iCs/>
          <w:u w:val="single"/>
          <w:bdr w:val="single" w:sz="8" w:space="0" w:color="auto"/>
        </w:rPr>
        <w:t>get something better</w:t>
      </w:r>
      <w:r w:rsidRPr="00C7134A">
        <w:rPr>
          <w:u w:val="single"/>
        </w:rPr>
        <w:t xml:space="preserve"> than we have because it is the </w:t>
      </w:r>
      <w:r w:rsidRPr="00C7134A">
        <w:rPr>
          <w:b/>
          <w:iCs/>
          <w:u w:val="single"/>
          <w:bdr w:val="single" w:sz="8" w:space="0" w:color="auto"/>
        </w:rPr>
        <w:t>only solution to the ongoing problems</w:t>
      </w:r>
      <w:r w:rsidRPr="00C7134A">
        <w:rPr>
          <w:u w:val="single"/>
        </w:rPr>
        <w:t xml:space="preserve">. </w:t>
      </w:r>
      <w:r w:rsidRPr="00C7134A">
        <w:rPr>
          <w:b/>
          <w:iCs/>
          <w:u w:val="single"/>
          <w:bdr w:val="single" w:sz="8" w:space="0" w:color="auto"/>
        </w:rPr>
        <w:t>There is no alternative</w:t>
      </w:r>
      <w:r w:rsidRPr="00C7134A">
        <w:rPr>
          <w:sz w:val="16"/>
        </w:rPr>
        <w:t xml:space="preserve">. Judis: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sidRPr="00C7134A">
        <w:rPr>
          <w:sz w:val="16"/>
        </w:rPr>
        <w:t>Of course</w:t>
      </w:r>
      <w:proofErr w:type="gramEnd"/>
      <w:r w:rsidRPr="00C7134A">
        <w:rPr>
          <w:sz w:val="16"/>
        </w:rPr>
        <w:t xml:space="preserve"> it is possible, but </w:t>
      </w:r>
      <w:r w:rsidRPr="00C7134A">
        <w:rPr>
          <w:u w:val="single"/>
        </w:rPr>
        <w:t xml:space="preserve">if you look at the history of the United States, </w:t>
      </w:r>
      <w:r w:rsidRPr="00D11D62">
        <w:rPr>
          <w:b/>
          <w:iCs/>
          <w:u w:val="single"/>
          <w:bdr w:val="single" w:sz="8" w:space="0" w:color="auto"/>
        </w:rPr>
        <w:t>despite the anti-statist bias</w:t>
      </w:r>
      <w:r w:rsidRPr="00D11D62">
        <w:rPr>
          <w:u w:val="single"/>
        </w:rPr>
        <w:t xml:space="preserve"> and </w:t>
      </w:r>
      <w:r w:rsidRPr="00D11D62">
        <w:rPr>
          <w:b/>
          <w:iCs/>
          <w:u w:val="single"/>
          <w:bdr w:val="single" w:sz="8" w:space="0" w:color="auto"/>
        </w:rPr>
        <w:t>despite all the other political problems</w:t>
      </w:r>
      <w:r w:rsidRPr="00D11D62">
        <w:rPr>
          <w:u w:val="single"/>
        </w:rPr>
        <w:t xml:space="preserve">, the way the country has evolved over time is toward a </w:t>
      </w:r>
      <w:r w:rsidRPr="00D11D62">
        <w:rPr>
          <w:b/>
          <w:iCs/>
          <w:u w:val="single"/>
          <w:bdr w:val="single" w:sz="8" w:space="0" w:color="auto"/>
        </w:rPr>
        <w:t>larger government</w:t>
      </w:r>
      <w:r w:rsidRPr="00D11D62">
        <w:rPr>
          <w:u w:val="single"/>
        </w:rPr>
        <w:t xml:space="preserve"> that </w:t>
      </w:r>
      <w:r w:rsidRPr="00D11D62">
        <w:rPr>
          <w:b/>
          <w:iCs/>
          <w:u w:val="single"/>
          <w:bdr w:val="single" w:sz="8" w:space="0" w:color="auto"/>
        </w:rPr>
        <w:t>does more</w:t>
      </w:r>
      <w:r w:rsidRPr="00D11D62">
        <w:rPr>
          <w:u w:val="single"/>
        </w:rPr>
        <w:t xml:space="preserve"> and </w:t>
      </w:r>
      <w:r w:rsidRPr="00D11D62">
        <w:rPr>
          <w:b/>
          <w:iCs/>
          <w:u w:val="single"/>
          <w:bdr w:val="single" w:sz="8" w:space="0" w:color="auto"/>
        </w:rPr>
        <w:t>provides more for people</w:t>
      </w:r>
      <w:r w:rsidRPr="00D11D62">
        <w:rPr>
          <w:u w:val="single"/>
        </w:rPr>
        <w:t xml:space="preserve">. And we </w:t>
      </w:r>
      <w:r w:rsidRPr="00D11D62">
        <w:rPr>
          <w:b/>
          <w:iCs/>
          <w:u w:val="single"/>
          <w:bdr w:val="single" w:sz="8" w:space="0" w:color="auto"/>
        </w:rPr>
        <w:t>obviously have evolved tremendously</w:t>
      </w:r>
      <w:r w:rsidRPr="00D11D62">
        <w:rPr>
          <w:u w:val="single"/>
        </w:rPr>
        <w:t xml:space="preserve"> in the social realm as well. Governments don’t do what is rational in the short term</w:t>
      </w:r>
      <w:r w:rsidRPr="00D11D62">
        <w:rPr>
          <w:sz w:val="16"/>
        </w:rPr>
        <w:t xml:space="preserve">, at least rational in the sense you are describing it, </w:t>
      </w:r>
      <w:r w:rsidRPr="00D11D62">
        <w:rPr>
          <w:u w:val="single"/>
        </w:rPr>
        <w:t xml:space="preserve">but political systems </w:t>
      </w:r>
      <w:r w:rsidRPr="00D11D62">
        <w:rPr>
          <w:b/>
          <w:iCs/>
          <w:u w:val="single"/>
          <w:bdr w:val="single" w:sz="8" w:space="0" w:color="auto"/>
        </w:rPr>
        <w:t>evolve over time</w:t>
      </w:r>
      <w:r w:rsidRPr="00D11D62">
        <w:rPr>
          <w:u w:val="single"/>
        </w:rPr>
        <w:t xml:space="preserve"> in a way that is consistent with the values and priorities of the left, and I expect that to continue over time</w:t>
      </w:r>
      <w:r w:rsidRPr="00D11D62">
        <w:rPr>
          <w:sz w:val="16"/>
        </w:rPr>
        <w:t xml:space="preserve">. The 2016 Election Judis: Let’s talk about the 2016 election. Why did Clinton lose to such a weak opponent? Teixeira: The Democrats have an evolving majority that consists of groups like minorities, professionals, young people, single women and what have you, and that’s </w:t>
      </w:r>
      <w:proofErr w:type="gramStart"/>
      <w:r w:rsidRPr="00D11D62">
        <w:rPr>
          <w:sz w:val="16"/>
        </w:rPr>
        <w:t>a true fact</w:t>
      </w:r>
      <w:proofErr w:type="gramEnd"/>
      <w:r w:rsidRPr="00D11D62">
        <w:rPr>
          <w:sz w:val="16"/>
        </w:rPr>
        <w:t xml:space="preserve">. It’s growing over </w:t>
      </w:r>
      <w:proofErr w:type="gramStart"/>
      <w:r w:rsidRPr="00D11D62">
        <w:rPr>
          <w:sz w:val="16"/>
        </w:rPr>
        <w:t>time</w:t>
      </w:r>
      <w:proofErr w:type="gramEnd"/>
      <w:r w:rsidRPr="00D11D62">
        <w:rPr>
          <w:sz w:val="16"/>
        </w:rPr>
        <w:t xml:space="preserv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Judis: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sidRPr="00D11D62">
        <w:rPr>
          <w:sz w:val="16"/>
        </w:rPr>
        <w:t>really not</w:t>
      </w:r>
      <w:proofErr w:type="gramEnd"/>
      <w:r w:rsidRPr="00D11D62">
        <w:rPr>
          <w:sz w:val="16"/>
        </w:rPr>
        <w:t xml:space="preserve"> that important and I don’t take your problems seriously, and frankly I don’t have much to offer you. And that’s </w:t>
      </w:r>
      <w:proofErr w:type="gramStart"/>
      <w:r w:rsidRPr="00D11D62">
        <w:rPr>
          <w:sz w:val="16"/>
        </w:rPr>
        <w:t>despite the fact that</w:t>
      </w:r>
      <w:proofErr w:type="gramEnd"/>
      <w:r w:rsidRPr="00D11D62">
        <w:rPr>
          <w:sz w:val="16"/>
        </w:rPr>
        <w:t xml:space="preserve"> her economic program and policies would have actually been very good for these people. There was a study of campaign advertising in 2016 that showed Hillary outspent Trump significantly and that almost none of her advertising was about what she would </w:t>
      </w:r>
      <w:proofErr w:type="gramStart"/>
      <w:r w:rsidRPr="00D11D62">
        <w:rPr>
          <w:sz w:val="16"/>
        </w:rPr>
        <w:t>actually do</w:t>
      </w:r>
      <w:proofErr w:type="gramEnd"/>
      <w:r w:rsidRPr="00D11D62">
        <w:rPr>
          <w:sz w:val="16"/>
        </w:rPr>
        <w:t xml:space="preserve">. Almost all of it was about how he was a bad dude. </w:t>
      </w:r>
      <w:r w:rsidRPr="00D11D62">
        <w:rPr>
          <w:u w:val="single"/>
        </w:rPr>
        <w:t xml:space="preserve">Voters were </w:t>
      </w:r>
      <w:r w:rsidRPr="00D11D62">
        <w:rPr>
          <w:b/>
          <w:iCs/>
          <w:u w:val="single"/>
          <w:bdr w:val="single" w:sz="8" w:space="0" w:color="auto"/>
        </w:rPr>
        <w:t>fed up with stagnation</w:t>
      </w:r>
      <w:r w:rsidRPr="00D11D62">
        <w:rPr>
          <w:u w:val="single"/>
        </w:rPr>
        <w:t xml:space="preserve"> and with the Democrats and they </w:t>
      </w:r>
      <w:r w:rsidRPr="00D11D62">
        <w:rPr>
          <w:b/>
          <w:iCs/>
          <w:u w:val="single"/>
          <w:bdr w:val="single" w:sz="8" w:space="0" w:color="auto"/>
        </w:rPr>
        <w:t>turned to someone who thought could blow up the system</w:t>
      </w:r>
      <w:r w:rsidRPr="00D11D62">
        <w:rPr>
          <w:u w:val="single"/>
        </w:rPr>
        <w:t xml:space="preserve">. The way the Democrats and the left could </w:t>
      </w:r>
      <w:r w:rsidRPr="00D11D62">
        <w:rPr>
          <w:b/>
          <w:iCs/>
          <w:u w:val="single"/>
          <w:bdr w:val="single" w:sz="8" w:space="0" w:color="auto"/>
        </w:rPr>
        <w:t>mitigate that problem</w:t>
      </w:r>
      <w:r w:rsidRPr="00D11D62">
        <w:rPr>
          <w:u w:val="single"/>
        </w:rPr>
        <w:t xml:space="preserve"> is to show these voters that they </w:t>
      </w:r>
      <w:r w:rsidRPr="00D11D62">
        <w:rPr>
          <w:b/>
          <w:iCs/>
          <w:u w:val="single"/>
          <w:bdr w:val="single" w:sz="8" w:space="0" w:color="auto"/>
        </w:rPr>
        <w:t>take their problems seriously</w:t>
      </w:r>
      <w:r w:rsidRPr="00D11D62">
        <w:rPr>
          <w:sz w:val="16"/>
        </w:rPr>
        <w:t xml:space="preserve"> and have their interests in </w:t>
      </w:r>
      <w:proofErr w:type="gramStart"/>
      <w:r w:rsidRPr="00D11D62">
        <w:rPr>
          <w:sz w:val="16"/>
        </w:rPr>
        <w:t>mind, and</w:t>
      </w:r>
      <w:proofErr w:type="gramEnd"/>
      <w:r w:rsidRPr="00D11D62">
        <w:rPr>
          <w:sz w:val="16"/>
        </w:rPr>
        <w:t xml:space="preserve"> could improve their lives. </w:t>
      </w:r>
      <w:r w:rsidRPr="00D11D62">
        <w:rPr>
          <w:u w:val="single"/>
        </w:rPr>
        <w:t xml:space="preserve">I </w:t>
      </w:r>
      <w:r w:rsidRPr="00D11D62">
        <w:rPr>
          <w:b/>
          <w:iCs/>
          <w:u w:val="single"/>
          <w:bdr w:val="single" w:sz="8" w:space="0" w:color="auto"/>
        </w:rPr>
        <w:t>don’t think there is any way of doing that</w:t>
      </w:r>
      <w:r w:rsidRPr="00D11D62">
        <w:rPr>
          <w:u w:val="single"/>
        </w:rPr>
        <w:t xml:space="preserve"> without a </w:t>
      </w:r>
      <w:r w:rsidRPr="00D11D62">
        <w:rPr>
          <w:b/>
          <w:iCs/>
          <w:u w:val="single"/>
          <w:bdr w:val="single" w:sz="8" w:space="0" w:color="auto"/>
        </w:rPr>
        <w:t>new model of economic growth</w:t>
      </w:r>
      <w:r w:rsidRPr="00D11D62">
        <w:rPr>
          <w:sz w:val="16"/>
        </w:rPr>
        <w:t>.</w:t>
      </w:r>
    </w:p>
    <w:p w14:paraId="2F0B1CBE" w14:textId="77777777" w:rsidR="00732E59" w:rsidRDefault="00732E59" w:rsidP="00732E59">
      <w:pPr>
        <w:rPr>
          <w:rFonts w:asciiTheme="minorHAnsi" w:hAnsiTheme="minorHAnsi" w:cstheme="minorHAnsi"/>
        </w:rPr>
      </w:pPr>
    </w:p>
    <w:p w14:paraId="585A7CD7" w14:textId="77777777" w:rsidR="00732E59" w:rsidRDefault="00732E59" w:rsidP="00732E59">
      <w:pPr>
        <w:pStyle w:val="Heading4"/>
      </w:pPr>
      <w:r>
        <w:t>3---Climate.</w:t>
      </w:r>
    </w:p>
    <w:p w14:paraId="22741973" w14:textId="77777777" w:rsidR="00732E59" w:rsidRDefault="00732E59" w:rsidP="00732E59">
      <w:r w:rsidRPr="001F4D0D">
        <w:rPr>
          <w:rStyle w:val="Style13ptBold"/>
        </w:rPr>
        <w:t>Fickling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17" w:history="1">
        <w:r w:rsidRPr="00EF4C28">
          <w:rPr>
            <w:rStyle w:val="Hyperlink"/>
          </w:rPr>
          <w:t>https://www.bloomberg.com/opinion/articles/2020-10-14/capitalism-caused-climate-change-it-must-also-be-the-solution</w:t>
        </w:r>
      </w:hyperlink>
      <w:r>
        <w:t xml:space="preserve">, </w:t>
      </w:r>
      <w:proofErr w:type="spellStart"/>
      <w:r>
        <w:t>ccm</w:t>
      </w:r>
      <w:proofErr w:type="spellEnd"/>
      <w:r>
        <w:t>)</w:t>
      </w:r>
    </w:p>
    <w:p w14:paraId="5B012658" w14:textId="77777777" w:rsidR="00732E59" w:rsidRPr="00245A57" w:rsidRDefault="00732E59" w:rsidP="00732E59">
      <w:pPr>
        <w:rPr>
          <w:sz w:val="16"/>
        </w:rPr>
      </w:pPr>
      <w:r w:rsidRPr="00245A57">
        <w:rPr>
          <w:sz w:val="16"/>
        </w:rPr>
        <w:t xml:space="preserve">After that, though, </w:t>
      </w:r>
      <w:r w:rsidRPr="001F4D0D">
        <w:rPr>
          <w:rStyle w:val="StyleUnderline"/>
        </w:rPr>
        <w:t>things fall ap</w:t>
      </w:r>
      <w:r w:rsidRPr="00997DBA">
        <w:rPr>
          <w:rStyle w:val="StyleUnderline"/>
        </w:rPr>
        <w:t>art</w:t>
      </w:r>
      <w:r w:rsidRPr="00997DBA">
        <w:rPr>
          <w:sz w:val="16"/>
        </w:rPr>
        <w:t xml:space="preserve">. </w:t>
      </w:r>
      <w:r w:rsidRPr="00997DBA">
        <w:rPr>
          <w:rStyle w:val="StyleUnderline"/>
        </w:rPr>
        <w:t>Thanks to ongoin</w:t>
      </w:r>
      <w:r w:rsidRPr="001F4D0D">
        <w:rPr>
          <w:rStyle w:val="StyleUnderline"/>
        </w:rPr>
        <w:t xml:space="preserve">g </w:t>
      </w:r>
      <w:r w:rsidRPr="00732E59">
        <w:rPr>
          <w:rStyle w:val="Emphasis"/>
          <w:highlight w:val="green"/>
        </w:rPr>
        <w:t>economic weakness</w:t>
      </w:r>
      <w:r w:rsidRPr="001F4D0D">
        <w:rPr>
          <w:rStyle w:val="StyleUnderline"/>
        </w:rPr>
        <w:t xml:space="preserve">, </w:t>
      </w:r>
      <w:r w:rsidRPr="00732E59">
        <w:rPr>
          <w:rStyle w:val="Emphasis"/>
          <w:highlight w:val="gree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732E59">
        <w:rPr>
          <w:rStyle w:val="StyleUnderline"/>
          <w:highlight w:val="green"/>
        </w:rPr>
        <w:t xml:space="preserve">lose </w:t>
      </w:r>
      <w:r w:rsidRPr="00997DBA">
        <w:rPr>
          <w:rStyle w:val="StyleUnderline"/>
        </w:rPr>
        <w:t xml:space="preserve">the </w:t>
      </w:r>
      <w:r w:rsidRPr="00732E59">
        <w:rPr>
          <w:rStyle w:val="Emphasis"/>
          <w:highlight w:val="green"/>
        </w:rPr>
        <w:t>capacity</w:t>
      </w:r>
      <w:r w:rsidRPr="00732E59">
        <w:rPr>
          <w:rStyle w:val="StyleUnderline"/>
          <w:highlight w:val="gree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732E59">
        <w:rPr>
          <w:rStyle w:val="Emphasis"/>
          <w:highlight w:val="green"/>
        </w:rPr>
        <w:t>remake</w:t>
      </w:r>
      <w:r w:rsidRPr="00732E59">
        <w:rPr>
          <w:rStyle w:val="StyleUnderline"/>
          <w:highlight w:val="green"/>
        </w:rPr>
        <w:t xml:space="preserve"> the </w:t>
      </w:r>
      <w:r w:rsidRPr="00997DBA">
        <w:rPr>
          <w:rStyle w:val="StyleUnderline"/>
        </w:rPr>
        <w:t xml:space="preserve">world’s </w:t>
      </w:r>
      <w:r w:rsidRPr="00732E59">
        <w:rPr>
          <w:rStyle w:val="StyleUnderline"/>
          <w:highlight w:val="green"/>
        </w:rPr>
        <w:t xml:space="preserve">energy </w:t>
      </w:r>
      <w:r w:rsidRPr="00245A57">
        <w:rPr>
          <w:rStyle w:val="StyleUnderline"/>
        </w:rPr>
        <w:t>system</w:t>
      </w:r>
      <w:r w:rsidRPr="00245A57">
        <w:rPr>
          <w:sz w:val="16"/>
        </w:rPr>
        <w:t xml:space="preserve">. </w:t>
      </w:r>
      <w:r w:rsidRPr="00732E59">
        <w:rPr>
          <w:rStyle w:val="StyleUnderline"/>
          <w:highlight w:val="green"/>
        </w:rPr>
        <w:t>Investment in</w:t>
      </w:r>
      <w:r w:rsidRPr="001F4D0D">
        <w:rPr>
          <w:rStyle w:val="StyleUnderline"/>
        </w:rPr>
        <w:t xml:space="preserve"> fossil fuels falls by 10% relative to expectations under current </w:t>
      </w:r>
      <w:proofErr w:type="gramStart"/>
      <w:r w:rsidRPr="001F4D0D">
        <w:rPr>
          <w:rStyle w:val="StyleUnderline"/>
        </w:rPr>
        <w:t>policies</w:t>
      </w:r>
      <w:r w:rsidRPr="00245A57">
        <w:rPr>
          <w:sz w:val="16"/>
        </w:rPr>
        <w:t xml:space="preserve">, </w:t>
      </w:r>
      <w:r w:rsidRPr="001F4D0D">
        <w:rPr>
          <w:rStyle w:val="StyleUnderline"/>
        </w:rPr>
        <w:t>but</w:t>
      </w:r>
      <w:proofErr w:type="gramEnd"/>
      <w:r w:rsidRPr="001F4D0D">
        <w:rPr>
          <w:rStyle w:val="StyleUnderline"/>
        </w:rPr>
        <w:t xml:space="preserve"> spending on </w:t>
      </w:r>
      <w:r w:rsidRPr="00732E59">
        <w:rPr>
          <w:rStyle w:val="StyleUnderline"/>
          <w:highlight w:val="green"/>
        </w:rPr>
        <w:t>renewables</w:t>
      </w:r>
      <w:r w:rsidRPr="001F4D0D">
        <w:rPr>
          <w:rStyle w:val="StyleUnderline"/>
        </w:rPr>
        <w:t xml:space="preserve"> and nuclear </w:t>
      </w:r>
      <w:r w:rsidRPr="00732E59">
        <w:rPr>
          <w:rStyle w:val="StyleUnderline"/>
          <w:highlight w:val="green"/>
        </w:rPr>
        <w:t>drop</w:t>
      </w:r>
      <w:r w:rsidRPr="00997DBA">
        <w:rPr>
          <w:rStyle w:val="StyleUnderline"/>
        </w:rPr>
        <w:t>s</w:t>
      </w:r>
      <w:r w:rsidRPr="001F4D0D">
        <w:rPr>
          <w:rStyle w:val="StyleUnderline"/>
        </w:rPr>
        <w:t xml:space="preserve"> by 5% as well</w:t>
      </w:r>
      <w:r w:rsidRPr="00245A57">
        <w:rPr>
          <w:sz w:val="16"/>
        </w:rPr>
        <w:t xml:space="preserve">, </w:t>
      </w:r>
      <w:r w:rsidRPr="001F4D0D">
        <w:rPr>
          <w:rStyle w:val="StyleUnderline"/>
        </w:rPr>
        <w:t>so that $2.2 trillion less is spent by 2030</w:t>
      </w:r>
      <w:r w:rsidRPr="00245A57">
        <w:rPr>
          <w:sz w:val="16"/>
        </w:rPr>
        <w:t>.</w:t>
      </w:r>
    </w:p>
    <w:p w14:paraId="5628E871" w14:textId="77777777" w:rsidR="00732E59" w:rsidRPr="00245A57" w:rsidRDefault="00732E59" w:rsidP="00732E59">
      <w:pPr>
        <w:rPr>
          <w:u w:val="single"/>
        </w:rPr>
      </w:pPr>
      <w:r w:rsidRPr="001F4D0D">
        <w:rPr>
          <w:rStyle w:val="StyleUnderline"/>
        </w:rPr>
        <w:t>Rather than investing to replace our power plants and appliances with lower-carbon alternatives</w:t>
      </w:r>
      <w:r w:rsidRPr="00245A57">
        <w:rPr>
          <w:sz w:val="16"/>
        </w:rPr>
        <w:t xml:space="preserve">, </w:t>
      </w:r>
      <w:r w:rsidRPr="001F4D0D">
        <w:rPr>
          <w:rStyle w:val="StyleUnderline"/>
        </w:rPr>
        <w:t>we eke out their polluting lives a little bit longer</w:t>
      </w:r>
      <w:r w:rsidRPr="00245A57">
        <w:rPr>
          <w:sz w:val="16"/>
        </w:rPr>
        <w:t xml:space="preserve">. </w:t>
      </w:r>
      <w:r w:rsidRPr="001F4D0D">
        <w:rPr>
          <w:rStyle w:val="StyleUnderline"/>
        </w:rPr>
        <w:t xml:space="preserve">By 2030, </w:t>
      </w:r>
      <w:r w:rsidRPr="00245A57">
        <w:rPr>
          <w:rStyle w:val="StyleUnderline"/>
        </w:rPr>
        <w:t xml:space="preserve">annual </w:t>
      </w:r>
      <w:r w:rsidRPr="00732E59">
        <w:rPr>
          <w:rStyle w:val="StyleUnderline"/>
          <w:highlight w:val="green"/>
        </w:rPr>
        <w:t>emissions are</w:t>
      </w:r>
      <w:r w:rsidRPr="001F4D0D">
        <w:rPr>
          <w:rStyle w:val="StyleUnderline"/>
        </w:rPr>
        <w:t xml:space="preserve"> about </w:t>
      </w:r>
      <w:r w:rsidRPr="00732E59">
        <w:rPr>
          <w:rStyle w:val="Emphasis"/>
          <w:highlight w:val="green"/>
        </w:rPr>
        <w:t>29% higher</w:t>
      </w:r>
      <w:r w:rsidRPr="00732E59">
        <w:rPr>
          <w:rStyle w:val="StyleUnderline"/>
          <w:highlight w:val="green"/>
        </w:rPr>
        <w:t xml:space="preserve"> </w:t>
      </w:r>
      <w:r w:rsidRPr="00997DBA">
        <w:rPr>
          <w:rStyle w:val="StyleUnderline"/>
        </w:rPr>
        <w:t>than they would be under Sustainable Development.</w:t>
      </w:r>
    </w:p>
    <w:p w14:paraId="7A6A1528" w14:textId="77777777" w:rsidR="00732E59" w:rsidRPr="00245A57" w:rsidRDefault="00732E59" w:rsidP="00732E59">
      <w:pPr>
        <w:rPr>
          <w:sz w:val="16"/>
        </w:rPr>
      </w:pPr>
      <w:r w:rsidRPr="00245A57">
        <w:rPr>
          <w:sz w:val="16"/>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245A57">
        <w:rPr>
          <w:sz w:val="16"/>
        </w:rPr>
        <w:t>year, and</w:t>
      </w:r>
      <w:proofErr w:type="gramEnd"/>
      <w:r w:rsidRPr="00245A57">
        <w:rPr>
          <w:sz w:val="16"/>
        </w:rPr>
        <w:t xml:space="preserve"> will continue to do so unless we can replace it.</w:t>
      </w:r>
    </w:p>
    <w:p w14:paraId="52BAA521" w14:textId="77777777" w:rsidR="00732E59" w:rsidRPr="00245A57" w:rsidRDefault="00732E59" w:rsidP="00732E59">
      <w:pPr>
        <w:rPr>
          <w:sz w:val="16"/>
        </w:rPr>
      </w:pPr>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rPr>
          <w:sz w:val="16"/>
        </w:rPr>
        <w:t xml:space="preserve">. </w:t>
      </w:r>
      <w:r w:rsidRPr="001F4D0D">
        <w:rPr>
          <w:rStyle w:val="StyleUnderline"/>
        </w:rPr>
        <w:t xml:space="preserve">Renewable power alone will need an average </w:t>
      </w:r>
      <w:r w:rsidRPr="00245A57">
        <w:rPr>
          <w:rStyle w:val="Emphasis"/>
        </w:rPr>
        <w:t>$569 billion</w:t>
      </w:r>
      <w:r w:rsidRPr="001F4D0D">
        <w:rPr>
          <w:rStyle w:val="StyleUnderline"/>
        </w:rPr>
        <w:t xml:space="preserve"> of investment every year over the coming decade under the IEA’s Sustainable Development Scenario</w:t>
      </w:r>
      <w:r w:rsidRPr="00245A57">
        <w:rPr>
          <w:sz w:val="16"/>
        </w:rPr>
        <w:t>. That’s almost twice the rate seen over the past five years, and not far behind what the entire oil and gas sector would spend under the same settings. If anything, the world needs a target that’s more ambitious still.</w:t>
      </w:r>
    </w:p>
    <w:p w14:paraId="5D5DB7BB" w14:textId="77777777" w:rsidR="00732E59" w:rsidRPr="001F4D0D" w:rsidRDefault="00732E59" w:rsidP="00732E59">
      <w:pPr>
        <w:rPr>
          <w:rStyle w:val="StyleUnderline"/>
        </w:rPr>
      </w:pPr>
      <w:r w:rsidRPr="00D83581">
        <w:rPr>
          <w:rStyle w:val="StyleUnderline"/>
        </w:rPr>
        <w:t xml:space="preserve">If we can get up to speed, that </w:t>
      </w:r>
      <w:r w:rsidRPr="00245A57">
        <w:rPr>
          <w:rStyle w:val="Emphasis"/>
        </w:rPr>
        <w:t xml:space="preserve">volume of </w:t>
      </w:r>
      <w:r w:rsidRPr="00732E59">
        <w:rPr>
          <w:rStyle w:val="Emphasis"/>
          <w:highlight w:val="green"/>
        </w:rPr>
        <w:t>spending</w:t>
      </w:r>
      <w:r w:rsidRPr="00732E59">
        <w:rPr>
          <w:rStyle w:val="StyleUnderline"/>
          <w:highlight w:val="green"/>
        </w:rPr>
        <w:t xml:space="preserve"> will create its </w:t>
      </w:r>
      <w:r w:rsidRPr="00732E59">
        <w:rPr>
          <w:rStyle w:val="Emphasis"/>
          <w:highlight w:val="green"/>
        </w:rPr>
        <w:t>own momentum</w:t>
      </w:r>
      <w:r w:rsidRPr="00245A57">
        <w:rPr>
          <w:sz w:val="16"/>
        </w:rPr>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rPr>
          <w:sz w:val="16"/>
        </w:rPr>
        <w:t xml:space="preserve">, which at present are mostly the polluting ones. </w:t>
      </w:r>
      <w:r w:rsidRPr="001F4D0D">
        <w:rPr>
          <w:rStyle w:val="StyleUnderline"/>
        </w:rPr>
        <w:t xml:space="preserve">But a system where </w:t>
      </w:r>
      <w:r w:rsidRPr="00732E59">
        <w:rPr>
          <w:rStyle w:val="Emphasis"/>
          <w:highlight w:val="green"/>
        </w:rPr>
        <w:t>investment dollars</w:t>
      </w:r>
      <w:r w:rsidRPr="001F4D0D">
        <w:rPr>
          <w:rStyle w:val="StyleUnderline"/>
        </w:rPr>
        <w:t xml:space="preserve"> are </w:t>
      </w:r>
      <w:r w:rsidRPr="00732E59">
        <w:rPr>
          <w:rStyle w:val="Emphasis"/>
          <w:highlight w:val="green"/>
        </w:rPr>
        <w:t>flowing away</w:t>
      </w:r>
      <w:r w:rsidRPr="00732E59">
        <w:rPr>
          <w:rStyle w:val="StyleUnderline"/>
          <w:highlight w:val="green"/>
        </w:rPr>
        <w:t xml:space="preserve"> from </w:t>
      </w:r>
      <w:r w:rsidRPr="00732E59">
        <w:rPr>
          <w:rStyle w:val="Emphasis"/>
          <w:highlight w:val="green"/>
        </w:rPr>
        <w:t>fossil fuels</w:t>
      </w:r>
      <w:r w:rsidRPr="001F4D0D">
        <w:rPr>
          <w:rStyle w:val="StyleUnderline"/>
        </w:rPr>
        <w:t xml:space="preserve"> and </w:t>
      </w:r>
      <w:r w:rsidRPr="00732E59">
        <w:rPr>
          <w:rStyle w:val="StyleUnderline"/>
          <w:highlight w:val="green"/>
        </w:rPr>
        <w:t xml:space="preserve">toward </w:t>
      </w:r>
      <w:r w:rsidRPr="00732E59">
        <w:rPr>
          <w:rStyle w:val="Emphasis"/>
          <w:highlight w:val="green"/>
        </w:rPr>
        <w:t>decarbonization</w:t>
      </w:r>
      <w:r w:rsidRPr="001F4D0D">
        <w:rPr>
          <w:rStyle w:val="StyleUnderline"/>
        </w:rPr>
        <w:t xml:space="preserve"> is one where </w:t>
      </w:r>
      <w:r w:rsidRPr="00732E59">
        <w:rPr>
          <w:rStyle w:val="StyleUnderline"/>
          <w:highlight w:val="green"/>
        </w:rPr>
        <w:t>power</w:t>
      </w:r>
      <w:r w:rsidRPr="001F4D0D">
        <w:rPr>
          <w:rStyle w:val="StyleUnderline"/>
        </w:rPr>
        <w:t xml:space="preserve">, too, </w:t>
      </w:r>
      <w:r w:rsidRPr="00732E59">
        <w:rPr>
          <w:rStyle w:val="StyleUnderline"/>
          <w:highlight w:val="green"/>
        </w:rPr>
        <w:t xml:space="preserve">is </w:t>
      </w:r>
      <w:r w:rsidRPr="00732E59">
        <w:rPr>
          <w:rStyle w:val="Emphasis"/>
          <w:highlight w:val="green"/>
        </w:rPr>
        <w:t>shifting away</w:t>
      </w:r>
      <w:r w:rsidRPr="00732E59">
        <w:rPr>
          <w:rStyle w:val="StyleUnderline"/>
          <w:highlight w:val="green"/>
        </w:rPr>
        <w:t xml:space="preserve"> from the </w:t>
      </w:r>
      <w:r w:rsidRPr="00732E59">
        <w:rPr>
          <w:rStyle w:val="Emphasis"/>
          <w:highlight w:val="green"/>
        </w:rPr>
        <w:t>carbon economy</w:t>
      </w:r>
      <w:r w:rsidRPr="001F4D0D">
        <w:rPr>
          <w:rStyle w:val="StyleUnderline"/>
        </w:rPr>
        <w:t>.</w:t>
      </w:r>
    </w:p>
    <w:p w14:paraId="6F5E6B7B" w14:textId="77777777" w:rsidR="00732E59" w:rsidRPr="00245A57" w:rsidRDefault="00732E59" w:rsidP="00732E59">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rPr>
          <w:sz w:val="16"/>
        </w:rPr>
        <w:t xml:space="preserve">, </w:t>
      </w:r>
      <w:r w:rsidRPr="00245A57">
        <w:rPr>
          <w:rStyle w:val="StyleUnderline"/>
        </w:rPr>
        <w:t>the $15.14 trillion</w:t>
      </w:r>
      <w:r w:rsidRPr="00245A57">
        <w:rPr>
          <w:sz w:val="16"/>
        </w:rPr>
        <w:t xml:space="preserve"> that gets spent globally </w:t>
      </w:r>
      <w:r w:rsidRPr="00245A57">
        <w:rPr>
          <w:rStyle w:val="StyleUnderline"/>
        </w:rPr>
        <w:t>on fossil fuel generation and production</w:t>
      </w:r>
      <w:r w:rsidRPr="00245A57">
        <w:rPr>
          <w:sz w:val="16"/>
        </w:rPr>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rPr>
          <w:sz w:val="16"/>
        </w:rPr>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144E32C4" w14:textId="77777777" w:rsidR="00732E59" w:rsidRPr="00245A57" w:rsidRDefault="00732E59" w:rsidP="00732E59">
      <w:pPr>
        <w:rPr>
          <w:u w:val="single"/>
        </w:rPr>
      </w:pPr>
      <w:r w:rsidRPr="00997DBA">
        <w:rPr>
          <w:rStyle w:val="StyleUnderline"/>
        </w:rPr>
        <w:t>Under</w:t>
      </w:r>
      <w:r w:rsidRPr="00997DBA">
        <w:rPr>
          <w:sz w:val="16"/>
        </w:rPr>
        <w:t xml:space="preserve"> the </w:t>
      </w:r>
      <w:r w:rsidRPr="00997DBA">
        <w:rPr>
          <w:rStyle w:val="StyleUnderline"/>
        </w:rPr>
        <w:t>Sustainable Development</w:t>
      </w:r>
      <w:r w:rsidRPr="00997DBA">
        <w:rPr>
          <w:sz w:val="16"/>
        </w:rPr>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rPr>
          <w:sz w:val="16"/>
        </w:rPr>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rPr>
          <w:sz w:val="16"/>
        </w:rPr>
        <w:t xml:space="preserve">. </w:t>
      </w:r>
      <w:r w:rsidRPr="001F4D0D">
        <w:rPr>
          <w:rStyle w:val="StyleUnderline"/>
        </w:rPr>
        <w:t xml:space="preserve">That’s a world in which </w:t>
      </w:r>
      <w:r w:rsidRPr="00732E59">
        <w:rPr>
          <w:rStyle w:val="Emphasis"/>
          <w:highlight w:val="gree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732E59">
        <w:rPr>
          <w:rStyle w:val="StyleUnderline"/>
          <w:highlight w:val="green"/>
        </w:rPr>
        <w:t xml:space="preserve">set the </w:t>
      </w:r>
      <w:r w:rsidRPr="00732E59">
        <w:rPr>
          <w:rStyle w:val="Emphasis"/>
          <w:highlight w:val="green"/>
        </w:rPr>
        <w:t>rules of the game</w:t>
      </w:r>
      <w:r w:rsidRPr="001F4D0D">
        <w:rPr>
          <w:rStyle w:val="StyleUnderline"/>
        </w:rPr>
        <w:t xml:space="preserve">, </w:t>
      </w:r>
      <w:r w:rsidRPr="00732E59">
        <w:rPr>
          <w:rStyle w:val="Emphasis"/>
          <w:highlight w:val="green"/>
        </w:rPr>
        <w:t>encouraging governments</w:t>
      </w:r>
      <w:r w:rsidRPr="00732E59">
        <w:rPr>
          <w:rStyle w:val="StyleUnderline"/>
          <w:highlight w:val="green"/>
        </w:rPr>
        <w:t xml:space="preserve"> to </w:t>
      </w:r>
      <w:r w:rsidRPr="00732E59">
        <w:rPr>
          <w:rStyle w:val="Emphasis"/>
          <w:highlight w:val="gree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732E59">
        <w:rPr>
          <w:rStyle w:val="StyleUnderline"/>
          <w:highlight w:val="green"/>
        </w:rPr>
        <w:t xml:space="preserve">oil, </w:t>
      </w:r>
      <w:proofErr w:type="gramStart"/>
      <w:r w:rsidRPr="00732E59">
        <w:rPr>
          <w:rStyle w:val="StyleUnderline"/>
          <w:highlight w:val="green"/>
        </w:rPr>
        <w:t>gas</w:t>
      </w:r>
      <w:proofErr w:type="gramEnd"/>
      <w:r w:rsidRPr="00732E59">
        <w:rPr>
          <w:rStyle w:val="StyleUnderline"/>
          <w:highlight w:val="green"/>
        </w:rPr>
        <w:t xml:space="preserve"> and coal</w:t>
      </w:r>
      <w:r w:rsidRPr="001F4D0D">
        <w:rPr>
          <w:rStyle w:val="StyleUnderline"/>
        </w:rPr>
        <w:t>.</w:t>
      </w:r>
    </w:p>
    <w:p w14:paraId="16FE3E08" w14:textId="77777777" w:rsidR="00732E59" w:rsidRDefault="00732E59" w:rsidP="00732E59">
      <w:pPr>
        <w:rPr>
          <w:rStyle w:val="StyleUnderline"/>
        </w:rPr>
      </w:pPr>
      <w:r w:rsidRPr="00245A57">
        <w:rPr>
          <w:sz w:val="16"/>
        </w:rPr>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732E59">
        <w:rPr>
          <w:rStyle w:val="Emphasis"/>
          <w:highlight w:val="gree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732E59">
        <w:rPr>
          <w:rStyle w:val="StyleUnderline"/>
          <w:highlight w:val="green"/>
        </w:rPr>
        <w:t>is</w:t>
      </w:r>
      <w:r w:rsidRPr="001F4D0D">
        <w:rPr>
          <w:rStyle w:val="StyleUnderline"/>
        </w:rPr>
        <w:t xml:space="preserve"> now </w:t>
      </w:r>
      <w:r w:rsidRPr="00732E59">
        <w:rPr>
          <w:rStyle w:val="StyleUnderline"/>
          <w:highlight w:val="green"/>
        </w:rPr>
        <w:t xml:space="preserve">our </w:t>
      </w:r>
      <w:r w:rsidRPr="00732E59">
        <w:rPr>
          <w:rStyle w:val="Emphasis"/>
          <w:highlight w:val="green"/>
        </w:rPr>
        <w:t>best hope</w:t>
      </w:r>
      <w:r w:rsidRPr="001F4D0D">
        <w:rPr>
          <w:rStyle w:val="StyleUnderline"/>
        </w:rPr>
        <w:t xml:space="preserve"> of turning that disaster around.</w:t>
      </w:r>
    </w:p>
    <w:p w14:paraId="01289AE6" w14:textId="77777777" w:rsidR="00BC76B6" w:rsidRPr="00BC76B6" w:rsidRDefault="00BC76B6" w:rsidP="00BC76B6"/>
    <w:sectPr w:rsidR="00BC76B6" w:rsidRPr="00BC76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1E63C3"/>
    <w:rsid w:val="0000069D"/>
    <w:rsid w:val="000139A3"/>
    <w:rsid w:val="00086F73"/>
    <w:rsid w:val="00100833"/>
    <w:rsid w:val="00102BB9"/>
    <w:rsid w:val="00104529"/>
    <w:rsid w:val="00105942"/>
    <w:rsid w:val="00107396"/>
    <w:rsid w:val="00144A4C"/>
    <w:rsid w:val="00176AB0"/>
    <w:rsid w:val="00177B7D"/>
    <w:rsid w:val="0018322D"/>
    <w:rsid w:val="001B5776"/>
    <w:rsid w:val="001E527A"/>
    <w:rsid w:val="001E63C3"/>
    <w:rsid w:val="001F78CE"/>
    <w:rsid w:val="00251FC7"/>
    <w:rsid w:val="002855A7"/>
    <w:rsid w:val="002B146A"/>
    <w:rsid w:val="002B5E17"/>
    <w:rsid w:val="00315690"/>
    <w:rsid w:val="00316B75"/>
    <w:rsid w:val="00325646"/>
    <w:rsid w:val="00334FA3"/>
    <w:rsid w:val="00342C3F"/>
    <w:rsid w:val="003460F2"/>
    <w:rsid w:val="0038158C"/>
    <w:rsid w:val="003902BA"/>
    <w:rsid w:val="003A09E2"/>
    <w:rsid w:val="003D1A89"/>
    <w:rsid w:val="003F48A8"/>
    <w:rsid w:val="00407037"/>
    <w:rsid w:val="004605D6"/>
    <w:rsid w:val="004A49A3"/>
    <w:rsid w:val="004C60E8"/>
    <w:rsid w:val="004E3579"/>
    <w:rsid w:val="004E728B"/>
    <w:rsid w:val="004F39E0"/>
    <w:rsid w:val="00513A42"/>
    <w:rsid w:val="00537BD5"/>
    <w:rsid w:val="005509EA"/>
    <w:rsid w:val="0057268A"/>
    <w:rsid w:val="005C03C8"/>
    <w:rsid w:val="005C5EE5"/>
    <w:rsid w:val="005D2912"/>
    <w:rsid w:val="006065BD"/>
    <w:rsid w:val="00645FA9"/>
    <w:rsid w:val="00647866"/>
    <w:rsid w:val="00665003"/>
    <w:rsid w:val="006A2AD0"/>
    <w:rsid w:val="006C2375"/>
    <w:rsid w:val="006D4ECC"/>
    <w:rsid w:val="00722258"/>
    <w:rsid w:val="007243E5"/>
    <w:rsid w:val="00732E59"/>
    <w:rsid w:val="00766EA0"/>
    <w:rsid w:val="007929DE"/>
    <w:rsid w:val="007A2226"/>
    <w:rsid w:val="007F5B66"/>
    <w:rsid w:val="00801FE4"/>
    <w:rsid w:val="00823A1C"/>
    <w:rsid w:val="00845B9D"/>
    <w:rsid w:val="00860984"/>
    <w:rsid w:val="008B3ECB"/>
    <w:rsid w:val="008B4E85"/>
    <w:rsid w:val="008C1B2E"/>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C76B6"/>
    <w:rsid w:val="00BD6238"/>
    <w:rsid w:val="00BD6371"/>
    <w:rsid w:val="00BD74F2"/>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2D87"/>
    <w:rsid w:val="00D36A8A"/>
    <w:rsid w:val="00D435F9"/>
    <w:rsid w:val="00D61409"/>
    <w:rsid w:val="00D6691E"/>
    <w:rsid w:val="00D71170"/>
    <w:rsid w:val="00DA1C92"/>
    <w:rsid w:val="00DA25D4"/>
    <w:rsid w:val="00DA6538"/>
    <w:rsid w:val="00E15E75"/>
    <w:rsid w:val="00E5262C"/>
    <w:rsid w:val="00E83A16"/>
    <w:rsid w:val="00EC7DC4"/>
    <w:rsid w:val="00ED30CF"/>
    <w:rsid w:val="00F176EF"/>
    <w:rsid w:val="00F45E10"/>
    <w:rsid w:val="00F55FAC"/>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CEAC1"/>
  <w15:chartTrackingRefBased/>
  <w15:docId w15:val="{B68CB54C-AAF0-4B68-8209-CA8D7722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2D87"/>
    <w:rPr>
      <w:rFonts w:ascii="Calibri" w:hAnsi="Calibri" w:cs="Calibri"/>
    </w:rPr>
  </w:style>
  <w:style w:type="paragraph" w:styleId="Heading1">
    <w:name w:val="heading 1"/>
    <w:aliases w:val="Pocket"/>
    <w:basedOn w:val="Normal"/>
    <w:next w:val="Normal"/>
    <w:link w:val="Heading1Char"/>
    <w:qFormat/>
    <w:rsid w:val="00D32D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2D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2D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D32D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2D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2D87"/>
  </w:style>
  <w:style w:type="character" w:customStyle="1" w:styleId="Heading1Char">
    <w:name w:val="Heading 1 Char"/>
    <w:aliases w:val="Pocket Char"/>
    <w:basedOn w:val="DefaultParagraphFont"/>
    <w:link w:val="Heading1"/>
    <w:rsid w:val="00D32D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2D8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2D8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32D87"/>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D32D8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2D87"/>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D32D8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D32D87"/>
    <w:rPr>
      <w:color w:val="auto"/>
      <w:u w:val="none"/>
    </w:rPr>
  </w:style>
  <w:style w:type="character" w:styleId="FollowedHyperlink">
    <w:name w:val="FollowedHyperlink"/>
    <w:basedOn w:val="DefaultParagraphFont"/>
    <w:uiPriority w:val="99"/>
    <w:semiHidden/>
    <w:unhideWhenUsed/>
    <w:rsid w:val="00D32D87"/>
    <w:rPr>
      <w:color w:val="auto"/>
      <w:u w:val="none"/>
    </w:rPr>
  </w:style>
  <w:style w:type="paragraph" w:customStyle="1" w:styleId="textbold">
    <w:name w:val="text bold"/>
    <w:basedOn w:val="Normal"/>
    <w:link w:val="Emphasis"/>
    <w:uiPriority w:val="7"/>
    <w:qFormat/>
    <w:rsid w:val="0000069D"/>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card,Medium Grid 21,Tags,No Spacing31,No Spacing22"/>
    <w:basedOn w:val="Heading1"/>
    <w:link w:val="Hyperlink"/>
    <w:autoRedefine/>
    <w:uiPriority w:val="99"/>
    <w:qFormat/>
    <w:rsid w:val="000006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A49A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mach/science/colossal-elevator-space-could-be-going-sooner-you-ever-imagined-ncna915421" TargetMode="External"/><Relationship Id="rId13" Type="http://schemas.openxmlformats.org/officeDocument/2006/relationships/hyperlink" Target="https://thelawdictionary.org/unjus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echtimes.com/articles/77612/20150818/companies-working-space-elevator.htm" TargetMode="External"/><Relationship Id="rId12" Type="http://schemas.openxmlformats.org/officeDocument/2006/relationships/hyperlink" Target="https://www.economist.com/open-future/2018/09/26/we-need-a-post-liberal-order-now" TargetMode="External"/><Relationship Id="rId17" Type="http://schemas.openxmlformats.org/officeDocument/2006/relationships/hyperlink" Target="https://www.bloomberg.com/opinion/articles/2020-10-14/capitalism-caused-climate-change-it-must-also-be-the-solution" TargetMode="External"/><Relationship Id="rId2" Type="http://schemas.openxmlformats.org/officeDocument/2006/relationships/numbering" Target="numbering.xml"/><Relationship Id="rId16" Type="http://schemas.openxmlformats.org/officeDocument/2006/relationships/hyperlink" Target="http://talkingpointsmemo.com/cafe/why-left-will-eventually-win-ruy-teixeira" TargetMode="Externa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thediplomat.com/2021/09/rebooting-the-japan-us-alliance/" TargetMode="External"/><Relationship Id="rId5" Type="http://schemas.openxmlformats.org/officeDocument/2006/relationships/webSettings" Target="webSettings.xml"/><Relationship Id="rId15" Type="http://schemas.openxmlformats.org/officeDocument/2006/relationships/hyperlink" Target="https://cjil.uchicago.edu/publication/regulating-space-commons-treating-space-debris-abandoned-property-violation-outer-space)//AW---rehighlighted" TargetMode="External"/><Relationship Id="rId10" Type="http://schemas.openxmlformats.org/officeDocument/2006/relationships/hyperlink" Target="https://thediplomat.com/2020/02/where-no-alliance-has-gone-before-us-japan-military-cooperation-in-spa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itg.ac.in/arun/" TargetMode="External"/><Relationship Id="rId14"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23762</Words>
  <Characters>135450</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2022-02-05T16:36:00Z</dcterms:created>
  <dcterms:modified xsi:type="dcterms:W3CDTF">2022-02-05T16:36:00Z</dcterms:modified>
</cp:coreProperties>
</file>