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A456D" w14:textId="30CE29D9" w:rsidR="00E41CBD" w:rsidRDefault="00E41CBD" w:rsidP="00E41CBD">
      <w:pPr>
        <w:pStyle w:val="Heading1"/>
      </w:pPr>
      <w:r>
        <w:t>1NC</w:t>
      </w:r>
    </w:p>
    <w:p w14:paraId="7E38B343" w14:textId="1B2D0D0C" w:rsidR="004B124B" w:rsidRDefault="004B124B" w:rsidP="004B124B">
      <w:pPr>
        <w:pStyle w:val="Heading2"/>
      </w:pPr>
      <w:r>
        <w:t>OFF</w:t>
      </w:r>
    </w:p>
    <w:p w14:paraId="60420374" w14:textId="79C3A521" w:rsidR="004B124B" w:rsidRDefault="004B124B" w:rsidP="004B124B">
      <w:pPr>
        <w:pStyle w:val="Heading3"/>
      </w:pPr>
      <w:r>
        <w:lastRenderedPageBreak/>
        <w:t>1NC---Innovation DA</w:t>
      </w:r>
    </w:p>
    <w:p w14:paraId="5F8B6B8E" w14:textId="77777777" w:rsidR="004B124B" w:rsidRDefault="004B124B" w:rsidP="004B124B">
      <w:pPr>
        <w:pStyle w:val="Heading4"/>
      </w:pPr>
      <w:r>
        <w:t xml:space="preserve">Space Commercialization </w:t>
      </w:r>
      <w:r>
        <w:rPr>
          <w:u w:val="single"/>
        </w:rPr>
        <w:t>drives</w:t>
      </w:r>
      <w:r>
        <w:t xml:space="preserve"> Tech Innovation in the Status Quo – it provides a </w:t>
      </w:r>
      <w:r>
        <w:rPr>
          <w:u w:val="single"/>
        </w:rPr>
        <w:t>unique impetus</w:t>
      </w:r>
      <w:r>
        <w:t>.</w:t>
      </w:r>
    </w:p>
    <w:p w14:paraId="02AA0E71" w14:textId="77777777" w:rsidR="004B124B" w:rsidRDefault="004B124B" w:rsidP="004B124B">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50F8AF16" w14:textId="61A2C97D" w:rsidR="004B124B" w:rsidRDefault="004B124B" w:rsidP="004B124B">
      <w:pPr>
        <w:rPr>
          <w:sz w:val="16"/>
        </w:rPr>
      </w:pPr>
      <w:r w:rsidRPr="00D428FF">
        <w:rPr>
          <w:u w:val="single"/>
        </w:rPr>
        <w:t xml:space="preserve">The size of the </w:t>
      </w:r>
      <w:r w:rsidRPr="00050EC2">
        <w:rPr>
          <w:rStyle w:val="Emphasis"/>
          <w:highlight w:val="green"/>
        </w:rPr>
        <w:t>space economy</w:t>
      </w:r>
      <w:r w:rsidRPr="00D428FF">
        <w:rPr>
          <w:u w:val="single"/>
        </w:rPr>
        <w:t xml:space="preserve"> is </w:t>
      </w:r>
      <w:r w:rsidRPr="00050EC2">
        <w:rPr>
          <w:rStyle w:val="Emphasis"/>
          <w:highlight w:val="green"/>
        </w:rPr>
        <w:t>far larger</w:t>
      </w:r>
      <w:r w:rsidRPr="00D428FF">
        <w:rPr>
          <w:u w:val="single"/>
        </w:rPr>
        <w:t xml:space="preserve"> than many may think. In 2015 alone, the global market amounted to $323 billion. </w:t>
      </w:r>
      <w:r w:rsidRPr="00050EC2">
        <w:rPr>
          <w:rStyle w:val="Emphasis"/>
          <w:highlight w:val="green"/>
        </w:rPr>
        <w:t>Commercial</w:t>
      </w:r>
      <w:r w:rsidRPr="00D428FF">
        <w:rPr>
          <w:u w:val="single"/>
        </w:rPr>
        <w:t xml:space="preserve"> infrastructure and </w:t>
      </w:r>
      <w:r w:rsidRPr="00050EC2">
        <w:rPr>
          <w:rStyle w:val="Emphasis"/>
          <w:highlight w:val="green"/>
        </w:rPr>
        <w:t>systems</w:t>
      </w:r>
      <w:r w:rsidRPr="00D428FF">
        <w:rPr>
          <w:u w:val="single"/>
        </w:rPr>
        <w:t xml:space="preserve"> </w:t>
      </w:r>
      <w:r w:rsidRPr="00050EC2">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050EC2">
        <w:rPr>
          <w:rStyle w:val="Emphasis"/>
          <w:highlight w:val="green"/>
        </w:rPr>
        <w:t>emerging space industries</w:t>
      </w:r>
      <w:r w:rsidRPr="00D428FF">
        <w:rPr>
          <w:u w:val="single"/>
        </w:rPr>
        <w:t xml:space="preserve"> may contribute even more the American economy. Space tourism and resource recovery—e.g., mining on planets, moons , and asteroids—in </w:t>
      </w:r>
      <w:proofErr w:type="gramStart"/>
      <w:r w:rsidRPr="00D428FF">
        <w:rPr>
          <w:u w:val="single"/>
        </w:rPr>
        <w:t>particular may</w:t>
      </w:r>
      <w:proofErr w:type="gramEnd"/>
      <w:r w:rsidRPr="00D428FF">
        <w:rPr>
          <w:u w:val="single"/>
        </w:rPr>
        <w:t xml:space="preserve">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050EC2">
        <w:rPr>
          <w:rStyle w:val="Emphasis"/>
          <w:highlight w:val="green"/>
        </w:rPr>
        <w:t>contribute to</w:t>
      </w:r>
      <w:r w:rsidRPr="00D428FF">
        <w:rPr>
          <w:sz w:val="16"/>
        </w:rPr>
        <w:t xml:space="preserve"> </w:t>
      </w:r>
      <w:r w:rsidRPr="00050EC2">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050EC2">
        <w:rPr>
          <w:rStyle w:val="Emphasis"/>
          <w:highlight w:val="green"/>
        </w:rPr>
        <w:t xml:space="preserve">a growing space economy would open opportunities for </w:t>
      </w:r>
      <w:r w:rsidRPr="00050EC2">
        <w:rPr>
          <w:rStyle w:val="Emphasis"/>
          <w:highlight w:val="green"/>
          <w:bdr w:val="single" w:sz="18" w:space="0" w:color="auto"/>
        </w:rPr>
        <w:t>technological and organizational innovation</w:t>
      </w:r>
      <w:r w:rsidRPr="00D428FF">
        <w:rPr>
          <w:sz w:val="16"/>
        </w:rPr>
        <w:t xml:space="preserve">. In terms of technology, </w:t>
      </w:r>
      <w:r w:rsidRPr="00050EC2">
        <w:rPr>
          <w:rStyle w:val="Emphasis"/>
          <w:highlight w:val="green"/>
        </w:rPr>
        <w:t>the difficult environment</w:t>
      </w:r>
      <w:r w:rsidRPr="00D428FF">
        <w:rPr>
          <w:sz w:val="16"/>
        </w:rPr>
        <w:t xml:space="preserve"> of outer space helps </w:t>
      </w:r>
      <w:r w:rsidRPr="00050EC2">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050EC2">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050EC2">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050EC2">
        <w:rPr>
          <w:rStyle w:val="Emphasis"/>
          <w:highlight w:val="green"/>
        </w:rPr>
        <w:t>help increase innovation opportunities</w:t>
      </w:r>
      <w:r w:rsidRPr="00D428FF">
        <w:rPr>
          <w:rStyle w:val="StyleUnderline"/>
        </w:rPr>
        <w:t xml:space="preserve">. Technological developments from outer space have been </w:t>
      </w:r>
      <w:r w:rsidRPr="00050EC2">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050EC2">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050EC2">
        <w:rPr>
          <w:rStyle w:val="StyleUnderline"/>
          <w:highlight w:val="green"/>
        </w:rPr>
        <w:t xml:space="preserve">analytics tool </w:t>
      </w:r>
      <w:r w:rsidRPr="00D428FF">
        <w:rPr>
          <w:rStyle w:val="StyleUnderline"/>
        </w:rPr>
        <w:t xml:space="preserve">useful across a range of industries. </w:t>
      </w:r>
      <w:r w:rsidRPr="00050EC2">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050EC2">
        <w:rPr>
          <w:rStyle w:val="Emphasis"/>
          <w:highlight w:val="green"/>
        </w:rPr>
        <w:t>Satellite constellations</w:t>
      </w:r>
      <w:r w:rsidRPr="00D428FF">
        <w:rPr>
          <w:rStyle w:val="StyleUnderline"/>
        </w:rPr>
        <w:t xml:space="preserve"> and their unique line-of-sight vantage point can </w:t>
      </w:r>
      <w:r w:rsidRPr="00050EC2">
        <w:rPr>
          <w:rStyle w:val="Emphasis"/>
          <w:highlight w:val="green"/>
        </w:rPr>
        <w:t>provide new perspectives</w:t>
      </w:r>
      <w:r w:rsidRPr="00D428FF">
        <w:rPr>
          <w:rStyle w:val="StyleUnderline"/>
        </w:rPr>
        <w:t xml:space="preserve"> to old industries. </w:t>
      </w:r>
      <w:r w:rsidRPr="00050EC2">
        <w:rPr>
          <w:rStyle w:val="StyleUnderline"/>
          <w:highlight w:val="green"/>
        </w:rPr>
        <w:t>Deploying satellites</w:t>
      </w:r>
      <w:r w:rsidRPr="00D428FF">
        <w:rPr>
          <w:rStyle w:val="StyleUnderline"/>
        </w:rPr>
        <w:t xml:space="preserve"> into low-Earth orbit, </w:t>
      </w:r>
      <w:r w:rsidRPr="00050EC2">
        <w:rPr>
          <w:rStyle w:val="StyleUnderline"/>
          <w:highlight w:val="green"/>
        </w:rPr>
        <w:t>as</w:t>
      </w:r>
      <w:r w:rsidRPr="00D428FF">
        <w:rPr>
          <w:rStyle w:val="StyleUnderline"/>
        </w:rPr>
        <w:t xml:space="preserve"> </w:t>
      </w:r>
      <w:r w:rsidRPr="00050EC2">
        <w:rPr>
          <w:rStyle w:val="StyleUnderline"/>
          <w:highlight w:val="green"/>
        </w:rPr>
        <w:t>Facebook</w:t>
      </w:r>
      <w:r w:rsidRPr="00D428FF">
        <w:rPr>
          <w:rStyle w:val="StyleUnderline"/>
        </w:rPr>
        <w:t xml:space="preserve"> </w:t>
      </w:r>
      <w:r w:rsidRPr="00050EC2">
        <w:rPr>
          <w:rStyle w:val="StyleUnderline"/>
          <w:highlight w:val="green"/>
        </w:rPr>
        <w:t>wants to</w:t>
      </w:r>
      <w:r w:rsidRPr="00D428FF">
        <w:rPr>
          <w:rStyle w:val="StyleUnderline"/>
        </w:rPr>
        <w:t xml:space="preserve"> do, can </w:t>
      </w:r>
      <w:r w:rsidRPr="00050EC2">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050EC2">
        <w:rPr>
          <w:rStyle w:val="StyleUnderline"/>
          <w:highlight w:val="green"/>
        </w:rPr>
        <w:t>Internet</w:t>
      </w:r>
      <w:r w:rsidRPr="00D428FF">
        <w:rPr>
          <w:rStyle w:val="StyleUnderline"/>
        </w:rPr>
        <w:t xml:space="preserve">. </w:t>
      </w:r>
      <w:r w:rsidRPr="00D428FF">
        <w:rPr>
          <w:rStyle w:val="Emphasis"/>
        </w:rPr>
        <w:t xml:space="preserve">Remote sensing technology could </w:t>
      </w:r>
      <w:r w:rsidRPr="00050EC2">
        <w:rPr>
          <w:rStyle w:val="Emphasis"/>
          <w:highlight w:val="green"/>
        </w:rPr>
        <w:t xml:space="preserve">change </w:t>
      </w:r>
      <w:r w:rsidRPr="00D428FF">
        <w:rPr>
          <w:rStyle w:val="Emphasis"/>
        </w:rPr>
        <w:t xml:space="preserve">how </w:t>
      </w:r>
      <w:r w:rsidRPr="00050EC2">
        <w:rPr>
          <w:rStyle w:val="Emphasis"/>
          <w:highlight w:val="green"/>
        </w:rPr>
        <w:t>whole</w:t>
      </w:r>
      <w:r w:rsidRPr="00D428FF">
        <w:rPr>
          <w:rStyle w:val="Emphasis"/>
        </w:rPr>
        <w:t xml:space="preserve"> </w:t>
      </w:r>
      <w:r w:rsidRPr="00050EC2">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050EC2">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D18ACD5" w14:textId="77777777" w:rsidR="004B124B" w:rsidRPr="00D428FF" w:rsidRDefault="004B124B" w:rsidP="004B124B">
      <w:pPr>
        <w:rPr>
          <w:sz w:val="16"/>
        </w:rPr>
      </w:pPr>
    </w:p>
    <w:p w14:paraId="6F61B502" w14:textId="77777777" w:rsidR="004B124B" w:rsidRDefault="004B124B" w:rsidP="004B124B">
      <w:pPr>
        <w:pStyle w:val="Heading4"/>
      </w:pPr>
      <w:r>
        <w:t xml:space="preserve">Strong Innovation </w:t>
      </w:r>
      <w:r>
        <w:rPr>
          <w:u w:val="single"/>
        </w:rPr>
        <w:t>solves Extinction</w:t>
      </w:r>
      <w:r>
        <w:t>.</w:t>
      </w:r>
    </w:p>
    <w:p w14:paraId="126A12A7" w14:textId="77777777" w:rsidR="004B124B" w:rsidRPr="003C3DBE" w:rsidRDefault="004B124B" w:rsidP="004B124B">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454E0198" w14:textId="5CA001CE" w:rsidR="004B124B" w:rsidRPr="004B124B" w:rsidRDefault="004B124B" w:rsidP="004B124B">
      <w:pPr>
        <w:rPr>
          <w:sz w:val="24"/>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050EC2">
        <w:rPr>
          <w:rStyle w:val="StyleUnderline"/>
          <w:sz w:val="24"/>
          <w:highlight w:val="green"/>
        </w:rPr>
        <w:t>future people have</w:t>
      </w:r>
      <w:r w:rsidRPr="00AB017F">
        <w:rPr>
          <w:sz w:val="16"/>
        </w:rPr>
        <w:t xml:space="preserve">, accordingly, </w:t>
      </w:r>
      <w:r w:rsidRPr="00050EC2">
        <w:rPr>
          <w:rStyle w:val="Emphasis"/>
          <w:sz w:val="24"/>
          <w:highlight w:val="green"/>
          <w:bdr w:val="single" w:sz="4" w:space="0" w:color="auto"/>
        </w:rPr>
        <w:t>hundreds of thousands of times</w:t>
      </w:r>
      <w:r w:rsidRPr="00050EC2">
        <w:rPr>
          <w:sz w:val="16"/>
          <w:highlight w:val="green"/>
        </w:rPr>
        <w:t xml:space="preserve"> </w:t>
      </w:r>
      <w:r w:rsidRPr="00050EC2">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050EC2">
        <w:rPr>
          <w:rStyle w:val="StyleUnderline"/>
          <w:sz w:val="24"/>
          <w:highlight w:val="green"/>
        </w:rPr>
        <w:t>preventing</w:t>
      </w:r>
      <w:r w:rsidRPr="00AB017F">
        <w:rPr>
          <w:rStyle w:val="StyleUnderline"/>
          <w:sz w:val="24"/>
        </w:rPr>
        <w:t xml:space="preserve"> human </w:t>
      </w:r>
      <w:r w:rsidRPr="00050EC2">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050EC2">
        <w:rPr>
          <w:rStyle w:val="StyleUnderline"/>
          <w:sz w:val="24"/>
          <w:highlight w:val="green"/>
        </w:rPr>
        <w:t xml:space="preserve">have to </w:t>
      </w:r>
      <w:r w:rsidRPr="00050EC2">
        <w:rPr>
          <w:rStyle w:val="Emphasis"/>
          <w:sz w:val="24"/>
          <w:highlight w:val="green"/>
        </w:rPr>
        <w:t>complement</w:t>
      </w:r>
      <w:r w:rsidRPr="00050EC2">
        <w:rPr>
          <w:sz w:val="16"/>
          <w:highlight w:val="green"/>
        </w:rPr>
        <w:t xml:space="preserve"> “</w:t>
      </w:r>
      <w:r w:rsidRPr="00050EC2">
        <w:rPr>
          <w:rStyle w:val="Emphasis"/>
          <w:sz w:val="24"/>
          <w:highlight w:val="green"/>
        </w:rPr>
        <w:t>broad</w:t>
      </w:r>
      <w:r w:rsidRPr="00050EC2">
        <w:rPr>
          <w:sz w:val="16"/>
          <w:highlight w:val="green"/>
        </w:rPr>
        <w:t xml:space="preserve">” </w:t>
      </w:r>
      <w:r w:rsidRPr="00050EC2">
        <w:rPr>
          <w:rStyle w:val="StyleUnderline"/>
          <w:sz w:val="24"/>
          <w:highlight w:val="green"/>
        </w:rPr>
        <w:t xml:space="preserve">approaches, </w:t>
      </w:r>
      <w:r w:rsidRPr="00AB017F">
        <w:rPr>
          <w:rStyle w:val="StyleUnderline"/>
          <w:sz w:val="24"/>
        </w:rPr>
        <w:t xml:space="preserve">where </w:t>
      </w:r>
      <w:r w:rsidRPr="00050EC2">
        <w:rPr>
          <w:rStyle w:val="StyleUnderline"/>
          <w:sz w:val="24"/>
          <w:highlight w:val="green"/>
        </w:rPr>
        <w:t xml:space="preserve">instead of trying to </w:t>
      </w:r>
      <w:r w:rsidRPr="00050EC2">
        <w:rPr>
          <w:rStyle w:val="Emphasis"/>
          <w:sz w:val="24"/>
          <w:highlight w:val="green"/>
        </w:rPr>
        <w:t>predict</w:t>
      </w:r>
      <w:r w:rsidRPr="00050EC2">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050EC2">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050EC2">
        <w:rPr>
          <w:rStyle w:val="StyleUnderline"/>
          <w:sz w:val="24"/>
          <w:highlight w:val="green"/>
        </w:rPr>
        <w:t xml:space="preserve">a whole, well-equipped to deal with </w:t>
      </w:r>
      <w:r w:rsidRPr="00050EC2">
        <w:rPr>
          <w:rStyle w:val="Emphasis"/>
          <w:sz w:val="24"/>
          <w:highlight w:val="green"/>
        </w:rPr>
        <w:t>potential</w:t>
      </w:r>
      <w:r w:rsidRPr="00050EC2">
        <w:rPr>
          <w:rStyle w:val="StyleUnderline"/>
          <w:sz w:val="24"/>
          <w:highlight w:val="green"/>
        </w:rPr>
        <w:t xml:space="preserve"> extinction events in the </w:t>
      </w:r>
      <w:r w:rsidRPr="00050EC2">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050EC2">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050EC2">
        <w:rPr>
          <w:rStyle w:val="StyleUnderline"/>
          <w:sz w:val="24"/>
          <w:highlight w:val="green"/>
        </w:rPr>
        <w:t>going to</w:t>
      </w:r>
      <w:r w:rsidRPr="00AB017F">
        <w:rPr>
          <w:rStyle w:val="StyleUnderline"/>
          <w:sz w:val="24"/>
        </w:rPr>
        <w:t xml:space="preserve"> be </w:t>
      </w:r>
      <w:r w:rsidRPr="00050EC2">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050EC2">
        <w:rPr>
          <w:rStyle w:val="StyleUnderline"/>
          <w:sz w:val="24"/>
          <w:highlight w:val="green"/>
          <w:bdr w:val="single" w:sz="4" w:space="0" w:color="auto"/>
        </w:rPr>
        <w:t xml:space="preserve">prevent extinction from </w:t>
      </w:r>
      <w:r w:rsidRPr="00050EC2">
        <w:rPr>
          <w:rStyle w:val="Emphasis"/>
          <w:sz w:val="24"/>
          <w:highlight w:val="green"/>
          <w:bdr w:val="single" w:sz="4" w:space="0" w:color="auto"/>
        </w:rPr>
        <w:t>AI</w:t>
      </w:r>
      <w:r w:rsidRPr="00AB017F">
        <w:rPr>
          <w:rStyle w:val="StyleUnderline"/>
          <w:sz w:val="24"/>
          <w:bdr w:val="single" w:sz="4" w:space="0" w:color="auto"/>
        </w:rPr>
        <w:t xml:space="preserve"> or </w:t>
      </w:r>
      <w:r w:rsidRPr="00050EC2">
        <w:rPr>
          <w:rStyle w:val="StyleUnderline"/>
          <w:sz w:val="24"/>
          <w:highlight w:val="green"/>
          <w:bdr w:val="single" w:sz="4" w:space="0" w:color="auto"/>
        </w:rPr>
        <w:t xml:space="preserve">a </w:t>
      </w:r>
      <w:proofErr w:type="spellStart"/>
      <w:r w:rsidRPr="00050EC2">
        <w:rPr>
          <w:rStyle w:val="Emphasis"/>
          <w:sz w:val="24"/>
          <w:highlight w:val="green"/>
          <w:bdr w:val="single" w:sz="4" w:space="0" w:color="auto"/>
        </w:rPr>
        <w:t>supervirus</w:t>
      </w:r>
      <w:proofErr w:type="spellEnd"/>
      <w:r w:rsidRPr="00050EC2">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050EC2">
        <w:rPr>
          <w:rStyle w:val="Emphasis"/>
          <w:sz w:val="24"/>
          <w:highlight w:val="green"/>
          <w:bdr w:val="single" w:sz="4" w:space="0" w:color="auto"/>
        </w:rPr>
        <w:t>warming</w:t>
      </w:r>
      <w:r w:rsidRPr="00050EC2">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050EC2">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050EC2">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050EC2">
        <w:rPr>
          <w:highlight w:val="green"/>
          <w:u w:val="single"/>
        </w:rPr>
        <w:t xml:space="preserve">significant bottleneck </w:t>
      </w:r>
      <w:r w:rsidRPr="00AB017F">
        <w:rPr>
          <w:u w:val="single"/>
        </w:rPr>
        <w:t xml:space="preserve">there </w:t>
      </w:r>
      <w:r w:rsidRPr="00050EC2">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050EC2">
        <w:rPr>
          <w:highlight w:val="green"/>
          <w:u w:val="single"/>
        </w:rPr>
        <w:t>scientific research</w:t>
      </w:r>
      <w:r w:rsidRPr="00AB017F">
        <w:rPr>
          <w:u w:val="single"/>
        </w:rPr>
        <w:t xml:space="preserve">, if they want to, which </w:t>
      </w:r>
      <w:r w:rsidRPr="00050EC2">
        <w:rPr>
          <w:highlight w:val="green"/>
          <w:u w:val="single"/>
        </w:rPr>
        <w:t xml:space="preserve">reduces </w:t>
      </w:r>
      <w:r w:rsidRPr="00AB017F">
        <w:rPr>
          <w:u w:val="single"/>
        </w:rPr>
        <w:t xml:space="preserve">the </w:t>
      </w:r>
      <w:r w:rsidRPr="00050EC2">
        <w:rPr>
          <w:b/>
          <w:bCs/>
          <w:highlight w:val="green"/>
          <w:u w:val="single"/>
          <w:bdr w:val="single" w:sz="4" w:space="0" w:color="auto"/>
        </w:rPr>
        <w:t>odds that we have enough trained scientists to come up with the breakthroughs</w:t>
      </w:r>
      <w:r w:rsidRPr="00050EC2">
        <w:rPr>
          <w:highlight w:val="green"/>
          <w:u w:val="single"/>
        </w:rPr>
        <w:t xml:space="preserve"> </w:t>
      </w:r>
      <w:r w:rsidRPr="00AB017F">
        <w:rPr>
          <w:u w:val="single"/>
        </w:rPr>
        <w:t xml:space="preserve">we need </w:t>
      </w:r>
      <w:r w:rsidRPr="00050EC2">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050EC2">
        <w:rPr>
          <w:rStyle w:val="StyleUnderline"/>
          <w:sz w:val="24"/>
          <w:highlight w:val="green"/>
        </w:rPr>
        <w:t xml:space="preserve">the </w:t>
      </w:r>
      <w:r w:rsidRPr="00050EC2">
        <w:rPr>
          <w:rStyle w:val="Emphasis"/>
          <w:sz w:val="24"/>
          <w:highlight w:val="green"/>
        </w:rPr>
        <w:t>best thing</w:t>
      </w:r>
      <w:r w:rsidRPr="00050EC2">
        <w:rPr>
          <w:rStyle w:val="StyleUnderline"/>
          <w:sz w:val="24"/>
          <w:highlight w:val="green"/>
        </w:rPr>
        <w:t>s</w:t>
      </w:r>
      <w:r w:rsidRPr="00AB017F">
        <w:rPr>
          <w:rStyle w:val="StyleUnderline"/>
          <w:sz w:val="24"/>
        </w:rPr>
        <w:t xml:space="preserve"> we can do </w:t>
      </w:r>
      <w:r w:rsidRPr="00050EC2">
        <w:rPr>
          <w:rStyle w:val="StyleUnderline"/>
          <w:sz w:val="24"/>
          <w:highlight w:val="green"/>
        </w:rPr>
        <w:t>for the</w:t>
      </w:r>
      <w:r w:rsidRPr="00050EC2">
        <w:rPr>
          <w:highlight w:val="green"/>
          <w:u w:val="single"/>
        </w:rPr>
        <w:t xml:space="preserve"> </w:t>
      </w:r>
      <w:r w:rsidRPr="00050EC2">
        <w:rPr>
          <w:rStyle w:val="Emphasis"/>
          <w:sz w:val="24"/>
          <w:highlight w:val="green"/>
        </w:rPr>
        <w:t>far future</w:t>
      </w:r>
      <w:r w:rsidRPr="00050EC2">
        <w:rPr>
          <w:highlight w:val="green"/>
          <w:u w:val="single"/>
        </w:rPr>
        <w:t xml:space="preserve"> </w:t>
      </w:r>
      <w:r w:rsidRPr="00050EC2">
        <w:rPr>
          <w:rStyle w:val="StyleUnderline"/>
          <w:sz w:val="24"/>
          <w:highlight w:val="green"/>
        </w:rPr>
        <w:t>is to</w:t>
      </w:r>
      <w:r w:rsidRPr="00AB017F">
        <w:rPr>
          <w:u w:val="single"/>
        </w:rPr>
        <w:t xml:space="preserve"> improve school systems — here and now — to </w:t>
      </w:r>
      <w:r w:rsidRPr="00050EC2">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050EC2">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w:t>
      </w:r>
      <w:r w:rsidRPr="00AB017F">
        <w:rPr>
          <w:sz w:val="16"/>
        </w:rPr>
        <w:lastRenderedPageBreak/>
        <w:t xml:space="preserve">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50EC2">
        <w:rPr>
          <w:rStyle w:val="StyleUnderline"/>
          <w:sz w:val="24"/>
          <w:highlight w:val="green"/>
        </w:rPr>
        <w:t>improve</w:t>
      </w:r>
      <w:r w:rsidRPr="00050EC2">
        <w:rPr>
          <w:sz w:val="16"/>
          <w:highlight w:val="green"/>
        </w:rPr>
        <w:t xml:space="preserve"> </w:t>
      </w:r>
      <w:r w:rsidRPr="00050EC2">
        <w:rPr>
          <w:rStyle w:val="Emphasis"/>
          <w:sz w:val="24"/>
          <w:highlight w:val="green"/>
        </w:rPr>
        <w:t>incentives</w:t>
      </w:r>
      <w:r w:rsidRPr="00050EC2">
        <w:rPr>
          <w:sz w:val="16"/>
          <w:highlight w:val="green"/>
        </w:rPr>
        <w:t xml:space="preserve"> </w:t>
      </w:r>
      <w:r w:rsidRPr="00050EC2">
        <w:rPr>
          <w:rStyle w:val="StyleUnderline"/>
          <w:sz w:val="24"/>
          <w:highlight w:val="green"/>
        </w:rPr>
        <w:t>and</w:t>
      </w:r>
      <w:r w:rsidRPr="00050EC2">
        <w:rPr>
          <w:sz w:val="16"/>
          <w:highlight w:val="green"/>
        </w:rPr>
        <w:t xml:space="preserve"> </w:t>
      </w:r>
      <w:r w:rsidRPr="00050EC2">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52427F69" w14:textId="680D1905" w:rsidR="004D3DCE" w:rsidRDefault="004D3DCE" w:rsidP="004D3DCE">
      <w:pPr>
        <w:pStyle w:val="Heading2"/>
      </w:pPr>
      <w:r>
        <w:lastRenderedPageBreak/>
        <w:t>OFF</w:t>
      </w:r>
    </w:p>
    <w:p w14:paraId="5C1EB78F" w14:textId="3D039041" w:rsidR="004D3DCE" w:rsidRPr="004D3DCE" w:rsidRDefault="004D3DCE" w:rsidP="004D3DCE">
      <w:pPr>
        <w:pStyle w:val="Heading3"/>
      </w:pPr>
      <w:r>
        <w:lastRenderedPageBreak/>
        <w:t>1NC---PLA DA</w:t>
      </w:r>
    </w:p>
    <w:p w14:paraId="2174CFAE" w14:textId="77777777" w:rsidR="004D3DCE" w:rsidRPr="00E07E9B" w:rsidRDefault="004D3DCE" w:rsidP="004D3DCE">
      <w:pPr>
        <w:pStyle w:val="Heading4"/>
      </w:pPr>
      <w:r w:rsidRPr="00E07E9B">
        <w:t xml:space="preserve">The plan causes </w:t>
      </w:r>
      <w:r w:rsidRPr="00E07E9B">
        <w:rPr>
          <w:u w:val="single"/>
        </w:rPr>
        <w:t>PLA backlash</w:t>
      </w:r>
      <w:r w:rsidRPr="00E07E9B">
        <w:t xml:space="preserve"> against Chinese </w:t>
      </w:r>
      <w:r w:rsidRPr="00E07E9B">
        <w:rPr>
          <w:u w:val="single"/>
        </w:rPr>
        <w:t>civilian</w:t>
      </w:r>
      <w:r w:rsidRPr="00E07E9B">
        <w:t xml:space="preserve"> leadership</w:t>
      </w:r>
    </w:p>
    <w:p w14:paraId="194FFAD0" w14:textId="77777777" w:rsidR="004D3DCE" w:rsidRPr="00E07E9B" w:rsidRDefault="004D3DCE" w:rsidP="004D3DCE">
      <w:pPr>
        <w:rPr>
          <w:sz w:val="20"/>
          <w:szCs w:val="20"/>
        </w:rPr>
      </w:pPr>
      <w:r w:rsidRPr="00E07E9B">
        <w:rPr>
          <w:sz w:val="20"/>
          <w:szCs w:val="20"/>
        </w:rPr>
        <w:t xml:space="preserve">Dean </w:t>
      </w:r>
      <w:r w:rsidRPr="00E07E9B">
        <w:rPr>
          <w:rStyle w:val="Style13ptBold"/>
          <w:sz w:val="20"/>
          <w:szCs w:val="20"/>
        </w:rPr>
        <w:t>Cheng 14</w:t>
      </w:r>
      <w:r w:rsidRPr="00E07E9B">
        <w:rPr>
          <w:sz w:val="20"/>
          <w:szCs w:val="20"/>
        </w:rPr>
        <w:t>,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p>
    <w:p w14:paraId="2C55C4AC" w14:textId="77777777" w:rsidR="004D3DCE" w:rsidRPr="00E07E9B" w:rsidRDefault="004D3DCE" w:rsidP="004D3DCE">
      <w:pPr>
        <w:rPr>
          <w:sz w:val="14"/>
          <w:szCs w:val="20"/>
        </w:rPr>
      </w:pPr>
      <w:r w:rsidRPr="00E07E9B">
        <w:rPr>
          <w:rStyle w:val="StyleUnderline"/>
          <w:sz w:val="20"/>
          <w:szCs w:val="20"/>
        </w:rPr>
        <w:t xml:space="preserve">At the same time, </w:t>
      </w:r>
      <w:r w:rsidRPr="00050EC2">
        <w:rPr>
          <w:rStyle w:val="StyleUnderline"/>
          <w:sz w:val="20"/>
          <w:szCs w:val="20"/>
          <w:highlight w:val="green"/>
        </w:rPr>
        <w:t>space</w:t>
      </w:r>
      <w:r w:rsidRPr="00E07E9B">
        <w:rPr>
          <w:rStyle w:val="StyleUnderline"/>
          <w:sz w:val="20"/>
          <w:szCs w:val="20"/>
        </w:rPr>
        <w:t xml:space="preserve"> is now a sector that </w:t>
      </w:r>
      <w:r w:rsidRPr="00050EC2">
        <w:rPr>
          <w:rStyle w:val="StyleUnderline"/>
          <w:sz w:val="20"/>
          <w:szCs w:val="20"/>
          <w:highlight w:val="green"/>
        </w:rPr>
        <w:t xml:space="preserve">enjoys </w:t>
      </w:r>
      <w:r w:rsidRPr="00050EC2">
        <w:rPr>
          <w:rStyle w:val="Emphasis"/>
          <w:sz w:val="20"/>
          <w:szCs w:val="20"/>
          <w:highlight w:val="green"/>
        </w:rPr>
        <w:t>significant</w:t>
      </w:r>
      <w:r w:rsidRPr="00E07E9B">
        <w:rPr>
          <w:rStyle w:val="Emphasis"/>
          <w:sz w:val="20"/>
          <w:szCs w:val="20"/>
        </w:rPr>
        <w:t xml:space="preserve"> political </w:t>
      </w:r>
      <w:r w:rsidRPr="00050EC2">
        <w:rPr>
          <w:rStyle w:val="Emphasis"/>
          <w:sz w:val="20"/>
          <w:szCs w:val="20"/>
          <w:highlight w:val="green"/>
        </w:rPr>
        <w:t>support</w:t>
      </w:r>
      <w:r w:rsidRPr="00E07E9B">
        <w:rPr>
          <w:rStyle w:val="StyleUnderline"/>
          <w:sz w:val="20"/>
          <w:szCs w:val="20"/>
        </w:rPr>
        <w:t xml:space="preserve"> within the Chinese political system</w:t>
      </w:r>
      <w:r w:rsidRPr="00E07E9B">
        <w:rPr>
          <w:sz w:val="14"/>
          <w:szCs w:val="20"/>
        </w:rPr>
        <w:t xml:space="preserve">. Based on their writings, </w:t>
      </w:r>
      <w:r w:rsidRPr="00E07E9B">
        <w:rPr>
          <w:rStyle w:val="StyleUnderline"/>
          <w:sz w:val="20"/>
          <w:szCs w:val="20"/>
        </w:rPr>
        <w:t xml:space="preserve">the </w:t>
      </w:r>
      <w:r w:rsidRPr="00050EC2">
        <w:rPr>
          <w:rStyle w:val="StyleUnderline"/>
          <w:sz w:val="20"/>
          <w:szCs w:val="20"/>
          <w:highlight w:val="green"/>
        </w:rPr>
        <w:t>PLA is</w:t>
      </w:r>
      <w:r w:rsidRPr="00E07E9B">
        <w:rPr>
          <w:rStyle w:val="StyleUnderline"/>
          <w:sz w:val="20"/>
          <w:szCs w:val="20"/>
        </w:rPr>
        <w:t xml:space="preserve"> </w:t>
      </w:r>
      <w:r w:rsidRPr="00E07E9B">
        <w:rPr>
          <w:rStyle w:val="Emphasis"/>
          <w:sz w:val="20"/>
          <w:szCs w:val="20"/>
        </w:rPr>
        <w:t xml:space="preserve">clearly </w:t>
      </w:r>
      <w:r w:rsidRPr="00050EC2">
        <w:rPr>
          <w:rStyle w:val="Emphasis"/>
          <w:sz w:val="20"/>
          <w:szCs w:val="20"/>
          <w:highlight w:val="green"/>
        </w:rPr>
        <w:t>intent</w:t>
      </w:r>
      <w:r w:rsidRPr="00050EC2">
        <w:rPr>
          <w:rStyle w:val="StyleUnderline"/>
          <w:sz w:val="20"/>
          <w:szCs w:val="20"/>
          <w:highlight w:val="green"/>
        </w:rPr>
        <w:t xml:space="preserve"> upon</w:t>
      </w:r>
      <w:r w:rsidRPr="00E07E9B">
        <w:rPr>
          <w:rStyle w:val="StyleUnderline"/>
          <w:sz w:val="20"/>
          <w:szCs w:val="20"/>
        </w:rPr>
        <w:t xml:space="preserve"> developing</w:t>
      </w:r>
      <w:r w:rsidRPr="00E07E9B">
        <w:rPr>
          <w:sz w:val="14"/>
          <w:szCs w:val="20"/>
        </w:rPr>
        <w:t xml:space="preserve"> the ability to establish </w:t>
      </w:r>
      <w:r w:rsidRPr="00E07E9B">
        <w:rPr>
          <w:sz w:val="14"/>
          <w:szCs w:val="16"/>
        </w:rPr>
        <w:t xml:space="preserve">“space </w:t>
      </w:r>
      <w:r w:rsidRPr="00050EC2">
        <w:rPr>
          <w:rStyle w:val="Emphasis"/>
          <w:sz w:val="20"/>
          <w:szCs w:val="20"/>
          <w:highlight w:val="green"/>
        </w:rPr>
        <w:t>dominance</w:t>
      </w:r>
      <w:r w:rsidRPr="00E07E9B">
        <w:rPr>
          <w:sz w:val="14"/>
          <w:szCs w:val="16"/>
        </w:rPr>
        <w:t>,”</w:t>
      </w:r>
      <w:r w:rsidRPr="00E07E9B">
        <w:rPr>
          <w:sz w:val="10"/>
          <w:szCs w:val="16"/>
        </w:rPr>
        <w:t xml:space="preserve"> </w:t>
      </w:r>
      <w:r w:rsidRPr="00E07E9B">
        <w:rPr>
          <w:sz w:val="14"/>
          <w:szCs w:val="20"/>
        </w:rPr>
        <w:t xml:space="preserve">in order to fight and win “local wars under </w:t>
      </w:r>
      <w:proofErr w:type="spellStart"/>
      <w:r w:rsidRPr="00E07E9B">
        <w:rPr>
          <w:sz w:val="14"/>
          <w:szCs w:val="20"/>
        </w:rPr>
        <w:t>informationized</w:t>
      </w:r>
      <w:proofErr w:type="spellEnd"/>
      <w:r w:rsidRPr="00E07E9B">
        <w:rPr>
          <w:sz w:val="14"/>
          <w:szCs w:val="20"/>
        </w:rPr>
        <w:t xml:space="preserve">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w:t>
      </w:r>
    </w:p>
    <w:p w14:paraId="7166BC6B" w14:textId="77777777" w:rsidR="004D3DCE" w:rsidRPr="00E07E9B" w:rsidRDefault="004D3DCE" w:rsidP="004D3DCE">
      <w:pPr>
        <w:rPr>
          <w:sz w:val="14"/>
          <w:szCs w:val="20"/>
        </w:rPr>
      </w:pPr>
      <w:r w:rsidRPr="00E07E9B">
        <w:rPr>
          <w:rStyle w:val="StyleUnderline"/>
          <w:sz w:val="20"/>
          <w:szCs w:val="20"/>
        </w:rPr>
        <w:t xml:space="preserve">China’s space efforts should therefore be seen </w:t>
      </w:r>
      <w:r w:rsidRPr="00050EC2">
        <w:rPr>
          <w:rStyle w:val="StyleUnderline"/>
          <w:sz w:val="20"/>
          <w:szCs w:val="20"/>
          <w:highlight w:val="green"/>
        </w:rPr>
        <w:t xml:space="preserve">as </w:t>
      </w:r>
      <w:r w:rsidRPr="00050EC2">
        <w:rPr>
          <w:rStyle w:val="Emphasis"/>
          <w:szCs w:val="24"/>
          <w:highlight w:val="green"/>
        </w:rPr>
        <w:t>political</w:t>
      </w:r>
      <w:r w:rsidRPr="00E07E9B">
        <w:rPr>
          <w:rStyle w:val="Emphasis"/>
          <w:szCs w:val="24"/>
        </w:rPr>
        <w:t xml:space="preserve">, as much as military or economic, </w:t>
      </w:r>
      <w:r w:rsidRPr="00050EC2">
        <w:rPr>
          <w:rStyle w:val="Emphasis"/>
          <w:szCs w:val="24"/>
          <w:highlight w:val="green"/>
        </w:rPr>
        <w:t>statements</w:t>
      </w:r>
      <w:r w:rsidRPr="00050EC2">
        <w:rPr>
          <w:rStyle w:val="StyleUnderline"/>
          <w:sz w:val="20"/>
          <w:szCs w:val="20"/>
          <w:highlight w:val="green"/>
        </w:rPr>
        <w:t>, directed at</w:t>
      </w:r>
      <w:r w:rsidRPr="00E07E9B">
        <w:rPr>
          <w:sz w:val="14"/>
          <w:szCs w:val="20"/>
        </w:rPr>
        <w:t xml:space="preserve"> both </w:t>
      </w:r>
      <w:r w:rsidRPr="00050EC2">
        <w:rPr>
          <w:rStyle w:val="Emphasis"/>
          <w:sz w:val="20"/>
          <w:highlight w:val="green"/>
        </w:rPr>
        <w:t>domestic</w:t>
      </w:r>
      <w:r w:rsidRPr="00E07E9B">
        <w:rPr>
          <w:rStyle w:val="Emphasis"/>
          <w:sz w:val="20"/>
        </w:rPr>
        <w:t xml:space="preserve"> and foreign </w:t>
      </w:r>
      <w:r w:rsidRPr="00050EC2">
        <w:rPr>
          <w:rStyle w:val="Emphasis"/>
          <w:sz w:val="20"/>
          <w:highlight w:val="green"/>
        </w:rPr>
        <w:t>audiences</w:t>
      </w:r>
      <w:r w:rsidRPr="00E07E9B">
        <w:rPr>
          <w:sz w:val="14"/>
          <w:szCs w:val="20"/>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050EC2">
        <w:rPr>
          <w:rStyle w:val="StyleUnderline"/>
          <w:sz w:val="20"/>
          <w:szCs w:val="20"/>
          <w:highlight w:val="green"/>
        </w:rPr>
        <w:t>As China</w:t>
      </w:r>
      <w:r w:rsidRPr="00E07E9B">
        <w:rPr>
          <w:rStyle w:val="StyleUnderline"/>
          <w:sz w:val="20"/>
          <w:szCs w:val="20"/>
        </w:rPr>
        <w:t xml:space="preserve"> has </w:t>
      </w:r>
      <w:r w:rsidRPr="00050EC2">
        <w:rPr>
          <w:rStyle w:val="Emphasis"/>
          <w:sz w:val="20"/>
          <w:szCs w:val="20"/>
          <w:highlight w:val="green"/>
        </w:rPr>
        <w:t>progressed</w:t>
      </w:r>
      <w:r w:rsidRPr="00E07E9B">
        <w:rPr>
          <w:sz w:val="14"/>
          <w:szCs w:val="20"/>
        </w:rPr>
        <w:t xml:space="preserve"> to the point of being the world’s second-largest economy (in gross domestic product terms), </w:t>
      </w:r>
      <w:r w:rsidRPr="00050EC2">
        <w:rPr>
          <w:rStyle w:val="StyleUnderline"/>
          <w:sz w:val="20"/>
          <w:szCs w:val="20"/>
          <w:highlight w:val="green"/>
        </w:rPr>
        <w:t xml:space="preserve">it becomes </w:t>
      </w:r>
      <w:r w:rsidRPr="00050EC2">
        <w:rPr>
          <w:rStyle w:val="Emphasis"/>
          <w:sz w:val="20"/>
          <w:szCs w:val="20"/>
          <w:highlight w:val="green"/>
        </w:rPr>
        <w:t>less clear</w:t>
      </w:r>
      <w:r w:rsidRPr="00E07E9B">
        <w:rPr>
          <w:rStyle w:val="StyleUnderline"/>
          <w:sz w:val="20"/>
          <w:szCs w:val="20"/>
        </w:rPr>
        <w:t xml:space="preserve"> as to why </w:t>
      </w:r>
      <w:r w:rsidRPr="00050EC2">
        <w:rPr>
          <w:rStyle w:val="StyleUnderline"/>
          <w:sz w:val="20"/>
          <w:szCs w:val="20"/>
          <w:highlight w:val="green"/>
        </w:rPr>
        <w:t>China would</w:t>
      </w:r>
      <w:r w:rsidRPr="00E07E9B">
        <w:rPr>
          <w:sz w:val="14"/>
          <w:szCs w:val="20"/>
        </w:rPr>
        <w:t xml:space="preserve"> necessarily </w:t>
      </w:r>
      <w:r w:rsidRPr="00050EC2">
        <w:rPr>
          <w:rStyle w:val="Emphasis"/>
          <w:sz w:val="20"/>
          <w:szCs w:val="20"/>
          <w:highlight w:val="green"/>
        </w:rPr>
        <w:t>want</w:t>
      </w:r>
      <w:r w:rsidRPr="00E07E9B">
        <w:rPr>
          <w:rStyle w:val="StyleUnderline"/>
          <w:sz w:val="20"/>
          <w:szCs w:val="20"/>
        </w:rPr>
        <w:t xml:space="preserve"> to </w:t>
      </w:r>
      <w:r w:rsidRPr="00050EC2">
        <w:rPr>
          <w:rStyle w:val="Emphasis"/>
          <w:sz w:val="20"/>
          <w:szCs w:val="20"/>
          <w:highlight w:val="green"/>
        </w:rPr>
        <w:t>coop</w:t>
      </w:r>
      <w:r w:rsidRPr="00E07E9B">
        <w:rPr>
          <w:rStyle w:val="StyleUnderline"/>
          <w:sz w:val="20"/>
          <w:szCs w:val="20"/>
        </w:rPr>
        <w:t>erate with other countries on anything other than its own terms</w:t>
      </w:r>
      <w:r w:rsidRPr="00E07E9B">
        <w:rPr>
          <w:sz w:val="14"/>
          <w:szCs w:val="20"/>
        </w:rPr>
        <w:t>.</w:t>
      </w:r>
    </w:p>
    <w:p w14:paraId="0D574F15" w14:textId="77777777" w:rsidR="004D3DCE" w:rsidRPr="00E07E9B" w:rsidRDefault="004D3DCE" w:rsidP="004D3DCE">
      <w:pPr>
        <w:rPr>
          <w:sz w:val="14"/>
          <w:szCs w:val="20"/>
        </w:rPr>
      </w:pPr>
      <w:r w:rsidRPr="00E07E9B">
        <w:rPr>
          <w:sz w:val="14"/>
          <w:szCs w:val="20"/>
        </w:rPr>
        <w:t>Prospects for Cooperation</w:t>
      </w:r>
    </w:p>
    <w:p w14:paraId="698195FE" w14:textId="77777777" w:rsidR="004D3DCE" w:rsidRPr="00E07E9B" w:rsidRDefault="004D3DCE" w:rsidP="004D3DCE">
      <w:pPr>
        <w:rPr>
          <w:sz w:val="14"/>
          <w:szCs w:val="20"/>
        </w:rPr>
      </w:pPr>
      <w:r w:rsidRPr="00E07E9B">
        <w:rPr>
          <w:rStyle w:val="StyleUnderline"/>
          <w:sz w:val="20"/>
          <w:szCs w:val="20"/>
        </w:rPr>
        <w:t>Within this context</w:t>
      </w:r>
      <w:r w:rsidRPr="00E07E9B">
        <w:rPr>
          <w:sz w:val="14"/>
          <w:szCs w:val="20"/>
        </w:rPr>
        <w:t xml:space="preserve">, then, </w:t>
      </w:r>
      <w:r w:rsidRPr="00E07E9B">
        <w:rPr>
          <w:rStyle w:val="StyleUnderline"/>
          <w:sz w:val="20"/>
          <w:szCs w:val="20"/>
        </w:rPr>
        <w:t xml:space="preserve">the </w:t>
      </w:r>
      <w:r w:rsidRPr="00050EC2">
        <w:rPr>
          <w:rStyle w:val="StyleUnderline"/>
          <w:sz w:val="20"/>
          <w:szCs w:val="20"/>
          <w:highlight w:val="green"/>
        </w:rPr>
        <w:t>prospects</w:t>
      </w:r>
      <w:r w:rsidRPr="00E07E9B">
        <w:rPr>
          <w:rStyle w:val="StyleUnderline"/>
          <w:sz w:val="20"/>
          <w:szCs w:val="20"/>
        </w:rPr>
        <w:t xml:space="preserve"> for meaningful cooperation with the PRC </w:t>
      </w:r>
      <w:proofErr w:type="gramStart"/>
      <w:r w:rsidRPr="00E07E9B">
        <w:rPr>
          <w:rStyle w:val="StyleUnderline"/>
          <w:sz w:val="20"/>
          <w:szCs w:val="20"/>
        </w:rPr>
        <w:t>in the area of</w:t>
      </w:r>
      <w:proofErr w:type="gramEnd"/>
      <w:r w:rsidRPr="00E07E9B">
        <w:rPr>
          <w:rStyle w:val="StyleUnderline"/>
          <w:sz w:val="20"/>
          <w:szCs w:val="20"/>
        </w:rPr>
        <w:t xml:space="preserve"> space would </w:t>
      </w:r>
      <w:r w:rsidRPr="00050EC2">
        <w:rPr>
          <w:rStyle w:val="StyleUnderline"/>
          <w:sz w:val="20"/>
          <w:szCs w:val="20"/>
          <w:highlight w:val="green"/>
        </w:rPr>
        <w:t>seem</w:t>
      </w:r>
      <w:r w:rsidRPr="00E07E9B">
        <w:rPr>
          <w:rStyle w:val="StyleUnderline"/>
          <w:sz w:val="20"/>
          <w:szCs w:val="20"/>
        </w:rPr>
        <w:t xml:space="preserve"> to be </w:t>
      </w:r>
      <w:r w:rsidRPr="00050EC2">
        <w:rPr>
          <w:rStyle w:val="Emphasis"/>
          <w:sz w:val="20"/>
          <w:szCs w:val="20"/>
          <w:highlight w:val="green"/>
        </w:rPr>
        <w:t>extremely limited</w:t>
      </w:r>
      <w:r w:rsidRPr="00E07E9B">
        <w:rPr>
          <w:rStyle w:val="StyleUnderline"/>
          <w:sz w:val="20"/>
          <w:szCs w:val="20"/>
        </w:rPr>
        <w:t xml:space="preserve">. China’s </w:t>
      </w:r>
      <w:proofErr w:type="gramStart"/>
      <w:r w:rsidRPr="00E07E9B">
        <w:rPr>
          <w:rStyle w:val="StyleUnderline"/>
          <w:sz w:val="20"/>
          <w:szCs w:val="20"/>
        </w:rPr>
        <w:t xml:space="preserve">past </w:t>
      </w:r>
      <w:r w:rsidRPr="00050EC2">
        <w:rPr>
          <w:rStyle w:val="StyleUnderline"/>
          <w:sz w:val="20"/>
          <w:szCs w:val="20"/>
          <w:highlight w:val="green"/>
        </w:rPr>
        <w:t>experience</w:t>
      </w:r>
      <w:proofErr w:type="gramEnd"/>
      <w:r w:rsidRPr="00E07E9B">
        <w:rPr>
          <w:rStyle w:val="StyleUnderline"/>
          <w:sz w:val="20"/>
          <w:szCs w:val="20"/>
        </w:rPr>
        <w:t xml:space="preserve"> of major high-technology cooperative ventures (</w:t>
      </w:r>
      <w:r w:rsidRPr="00050EC2">
        <w:rPr>
          <w:rStyle w:val="Emphasis"/>
          <w:sz w:val="20"/>
          <w:szCs w:val="20"/>
          <w:highlight w:val="green"/>
        </w:rPr>
        <w:t>Sino–Soviet</w:t>
      </w:r>
      <w:r w:rsidRPr="00E07E9B">
        <w:rPr>
          <w:rStyle w:val="StyleUnderline"/>
          <w:sz w:val="20"/>
          <w:szCs w:val="20"/>
        </w:rPr>
        <w:t xml:space="preserve"> cooperation in the</w:t>
      </w:r>
      <w:r w:rsidRPr="00E07E9B">
        <w:rPr>
          <w:sz w:val="14"/>
          <w:szCs w:val="20"/>
        </w:rPr>
        <w:t xml:space="preserve"> 19</w:t>
      </w:r>
      <w:r w:rsidRPr="00E07E9B">
        <w:rPr>
          <w:rStyle w:val="Emphasis"/>
          <w:sz w:val="20"/>
          <w:szCs w:val="20"/>
        </w:rPr>
        <w:t>50s</w:t>
      </w:r>
      <w:r w:rsidRPr="00E07E9B">
        <w:rPr>
          <w:rStyle w:val="StyleUnderline"/>
          <w:sz w:val="20"/>
          <w:szCs w:val="20"/>
        </w:rPr>
        <w:t xml:space="preserve">, </w:t>
      </w:r>
      <w:r w:rsidRPr="00050EC2">
        <w:rPr>
          <w:rStyle w:val="StyleUnderline"/>
          <w:sz w:val="20"/>
          <w:szCs w:val="20"/>
          <w:highlight w:val="green"/>
        </w:rPr>
        <w:t>U.S.</w:t>
      </w:r>
      <w:r w:rsidRPr="00E07E9B">
        <w:rPr>
          <w:rStyle w:val="StyleUnderline"/>
          <w:sz w:val="20"/>
          <w:szCs w:val="20"/>
        </w:rPr>
        <w:t xml:space="preserve">–China cooperation </w:t>
      </w:r>
      <w:r w:rsidRPr="00050EC2">
        <w:rPr>
          <w:rStyle w:val="StyleUnderline"/>
          <w:sz w:val="20"/>
          <w:szCs w:val="20"/>
          <w:highlight w:val="green"/>
        </w:rPr>
        <w:t>in the</w:t>
      </w:r>
      <w:r w:rsidRPr="00E07E9B">
        <w:rPr>
          <w:sz w:val="14"/>
          <w:szCs w:val="20"/>
        </w:rPr>
        <w:t xml:space="preserve"> 19</w:t>
      </w:r>
      <w:r w:rsidRPr="00050EC2">
        <w:rPr>
          <w:rStyle w:val="Emphasis"/>
          <w:sz w:val="20"/>
          <w:szCs w:val="20"/>
          <w:highlight w:val="green"/>
        </w:rPr>
        <w:t>80s</w:t>
      </w:r>
      <w:r w:rsidRPr="00E07E9B">
        <w:rPr>
          <w:rStyle w:val="StyleUnderline"/>
          <w:sz w:val="20"/>
          <w:szCs w:val="20"/>
        </w:rPr>
        <w:t xml:space="preserve"> until Tiananmen, </w:t>
      </w:r>
      <w:r w:rsidRPr="00050EC2">
        <w:rPr>
          <w:rStyle w:val="StyleUnderline"/>
          <w:sz w:val="20"/>
          <w:szCs w:val="20"/>
          <w:highlight w:val="green"/>
        </w:rPr>
        <w:t>and</w:t>
      </w:r>
      <w:r w:rsidRPr="00E07E9B">
        <w:rPr>
          <w:rStyle w:val="StyleUnderline"/>
          <w:sz w:val="20"/>
          <w:szCs w:val="20"/>
        </w:rPr>
        <w:t xml:space="preserve"> Sino–European space cooperation on</w:t>
      </w:r>
      <w:r w:rsidRPr="00E07E9B">
        <w:rPr>
          <w:sz w:val="14"/>
          <w:szCs w:val="20"/>
        </w:rPr>
        <w:t xml:space="preserve"> the </w:t>
      </w:r>
      <w:r w:rsidRPr="00050EC2">
        <w:rPr>
          <w:rStyle w:val="Emphasis"/>
          <w:sz w:val="20"/>
          <w:szCs w:val="20"/>
          <w:highlight w:val="green"/>
        </w:rPr>
        <w:t>Galileo</w:t>
      </w:r>
      <w:r w:rsidRPr="00E07E9B">
        <w:rPr>
          <w:rStyle w:val="StyleUnderline"/>
          <w:sz w:val="20"/>
          <w:szCs w:val="20"/>
        </w:rPr>
        <w:t xml:space="preserve"> satellite program) </w:t>
      </w:r>
      <w:r w:rsidRPr="00050EC2">
        <w:rPr>
          <w:rStyle w:val="StyleUnderline"/>
          <w:sz w:val="20"/>
          <w:szCs w:val="20"/>
          <w:highlight w:val="green"/>
        </w:rPr>
        <w:t>is</w:t>
      </w:r>
      <w:r w:rsidRPr="00E07E9B">
        <w:rPr>
          <w:rStyle w:val="StyleUnderline"/>
          <w:sz w:val="20"/>
          <w:szCs w:val="20"/>
        </w:rPr>
        <w:t xml:space="preserve"> an </w:t>
      </w:r>
      <w:r w:rsidRPr="00050EC2">
        <w:rPr>
          <w:rStyle w:val="Emphasis"/>
          <w:sz w:val="20"/>
          <w:szCs w:val="20"/>
          <w:highlight w:val="green"/>
        </w:rPr>
        <w:t>unhappy</w:t>
      </w:r>
      <w:r w:rsidRPr="00E07E9B">
        <w:rPr>
          <w:rStyle w:val="Emphasis"/>
          <w:sz w:val="20"/>
          <w:szCs w:val="20"/>
        </w:rPr>
        <w:t xml:space="preserve"> one, at best</w:t>
      </w:r>
      <w:r w:rsidRPr="00E07E9B">
        <w:rPr>
          <w:rStyle w:val="StyleUnderline"/>
          <w:sz w:val="20"/>
          <w:szCs w:val="20"/>
        </w:rPr>
        <w:t xml:space="preserve">. The </w:t>
      </w:r>
      <w:r w:rsidRPr="00050EC2">
        <w:rPr>
          <w:rStyle w:val="StyleUnderline"/>
          <w:sz w:val="20"/>
          <w:szCs w:val="20"/>
          <w:highlight w:val="green"/>
        </w:rPr>
        <w:t>failure of</w:t>
      </w:r>
      <w:r w:rsidRPr="00E07E9B">
        <w:rPr>
          <w:rStyle w:val="StyleUnderline"/>
          <w:sz w:val="20"/>
          <w:szCs w:val="20"/>
        </w:rPr>
        <w:t xml:space="preserve"> the joint </w:t>
      </w:r>
      <w:proofErr w:type="gramStart"/>
      <w:r w:rsidRPr="00E07E9B">
        <w:rPr>
          <w:rStyle w:val="StyleUnderline"/>
          <w:sz w:val="20"/>
          <w:szCs w:val="20"/>
        </w:rPr>
        <w:t>Russian–Chinese</w:t>
      </w:r>
      <w:proofErr w:type="gramEnd"/>
      <w:r w:rsidRPr="00E07E9B">
        <w:rPr>
          <w:rStyle w:val="StyleUnderline"/>
          <w:sz w:val="20"/>
          <w:szCs w:val="20"/>
        </w:rPr>
        <w:t xml:space="preserve"> </w:t>
      </w:r>
      <w:r w:rsidRPr="00050EC2">
        <w:rPr>
          <w:rStyle w:val="Emphasis"/>
          <w:sz w:val="20"/>
          <w:szCs w:val="20"/>
          <w:highlight w:val="green"/>
        </w:rPr>
        <w:t>Phobos</w:t>
      </w:r>
      <w:r w:rsidRPr="00E07E9B">
        <w:rPr>
          <w:rStyle w:val="StyleUnderline"/>
          <w:sz w:val="20"/>
          <w:szCs w:val="20"/>
        </w:rPr>
        <w:t xml:space="preserve">–Grunt mission </w:t>
      </w:r>
      <w:r w:rsidRPr="00050EC2">
        <w:rPr>
          <w:rStyle w:val="StyleUnderline"/>
          <w:sz w:val="20"/>
          <w:szCs w:val="20"/>
          <w:highlight w:val="green"/>
        </w:rPr>
        <w:t>is</w:t>
      </w:r>
      <w:r w:rsidRPr="00E07E9B">
        <w:rPr>
          <w:rStyle w:val="StyleUnderline"/>
          <w:sz w:val="20"/>
          <w:szCs w:val="20"/>
        </w:rPr>
        <w:t xml:space="preserve"> likely </w:t>
      </w:r>
      <w:r w:rsidRPr="00050EC2">
        <w:rPr>
          <w:rStyle w:val="StyleUnderline"/>
          <w:sz w:val="20"/>
          <w:szCs w:val="20"/>
          <w:highlight w:val="green"/>
        </w:rPr>
        <w:t xml:space="preserve">seen </w:t>
      </w:r>
      <w:r w:rsidRPr="00050EC2">
        <w:rPr>
          <w:rStyle w:val="Emphasis"/>
          <w:sz w:val="20"/>
          <w:szCs w:val="20"/>
          <w:highlight w:val="green"/>
        </w:rPr>
        <w:t>in Beijing</w:t>
      </w:r>
      <w:r w:rsidRPr="00050EC2">
        <w:rPr>
          <w:rStyle w:val="StyleUnderline"/>
          <w:sz w:val="20"/>
          <w:szCs w:val="20"/>
          <w:highlight w:val="green"/>
        </w:rPr>
        <w:t xml:space="preserve"> as</w:t>
      </w:r>
      <w:r w:rsidRPr="00E07E9B">
        <w:rPr>
          <w:rStyle w:val="StyleUnderline"/>
          <w:sz w:val="20"/>
          <w:szCs w:val="20"/>
        </w:rPr>
        <w:t xml:space="preserve"> further </w:t>
      </w:r>
      <w:r w:rsidRPr="00050EC2">
        <w:rPr>
          <w:rStyle w:val="Emphasis"/>
          <w:sz w:val="20"/>
          <w:szCs w:val="20"/>
          <w:highlight w:val="green"/>
        </w:rPr>
        <w:t>ev</w:t>
      </w:r>
      <w:r w:rsidRPr="00E07E9B">
        <w:rPr>
          <w:rStyle w:val="Emphasis"/>
          <w:sz w:val="20"/>
          <w:szCs w:val="20"/>
        </w:rPr>
        <w:t>idence</w:t>
      </w:r>
      <w:r w:rsidRPr="00E07E9B">
        <w:rPr>
          <w:rStyle w:val="StyleUnderline"/>
          <w:sz w:val="20"/>
          <w:szCs w:val="20"/>
        </w:rPr>
        <w:t xml:space="preserve"> that a </w:t>
      </w:r>
      <w:r w:rsidRPr="00050EC2">
        <w:rPr>
          <w:rStyle w:val="Emphasis"/>
          <w:sz w:val="20"/>
          <w:szCs w:val="20"/>
          <w:highlight w:val="green"/>
        </w:rPr>
        <w:t>“go-it-alone”</w:t>
      </w:r>
      <w:r w:rsidRPr="00E07E9B">
        <w:rPr>
          <w:rStyle w:val="Emphasis"/>
          <w:sz w:val="20"/>
          <w:szCs w:val="20"/>
        </w:rPr>
        <w:t xml:space="preserve"> approach</w:t>
      </w:r>
      <w:r w:rsidRPr="00E07E9B">
        <w:rPr>
          <w:rStyle w:val="StyleUnderline"/>
          <w:sz w:val="20"/>
          <w:szCs w:val="20"/>
        </w:rPr>
        <w:t xml:space="preserve"> </w:t>
      </w:r>
      <w:r w:rsidRPr="00050EC2">
        <w:rPr>
          <w:rStyle w:val="StyleUnderline"/>
          <w:sz w:val="20"/>
          <w:szCs w:val="20"/>
          <w:highlight w:val="green"/>
        </w:rPr>
        <w:t xml:space="preserve">is </w:t>
      </w:r>
      <w:r w:rsidRPr="00050EC2">
        <w:rPr>
          <w:rStyle w:val="Emphasis"/>
          <w:sz w:val="20"/>
          <w:szCs w:val="20"/>
          <w:highlight w:val="green"/>
        </w:rPr>
        <w:t>preferable</w:t>
      </w:r>
      <w:r w:rsidRPr="00E07E9B">
        <w:rPr>
          <w:sz w:val="14"/>
          <w:szCs w:val="20"/>
        </w:rPr>
        <w:t>.</w:t>
      </w:r>
    </w:p>
    <w:p w14:paraId="2B642869" w14:textId="77777777" w:rsidR="004D3DCE" w:rsidRPr="00E07E9B" w:rsidRDefault="004D3DCE" w:rsidP="004D3DCE">
      <w:pPr>
        <w:rPr>
          <w:sz w:val="14"/>
          <w:szCs w:val="20"/>
        </w:rPr>
      </w:pPr>
      <w:r w:rsidRPr="00050EC2">
        <w:rPr>
          <w:rStyle w:val="Emphasis"/>
          <w:sz w:val="24"/>
          <w:szCs w:val="24"/>
          <w:highlight w:val="green"/>
        </w:rPr>
        <w:t>Nor</w:t>
      </w:r>
      <w:r w:rsidRPr="00050EC2">
        <w:rPr>
          <w:rStyle w:val="StyleUnderline"/>
          <w:sz w:val="24"/>
          <w:szCs w:val="24"/>
          <w:highlight w:val="green"/>
        </w:rPr>
        <w:t xml:space="preserve"> is</w:t>
      </w:r>
      <w:r w:rsidRPr="00E07E9B">
        <w:rPr>
          <w:sz w:val="20"/>
          <w:szCs w:val="20"/>
        </w:rPr>
        <w:t xml:space="preserve"> </w:t>
      </w:r>
      <w:r w:rsidRPr="00E07E9B">
        <w:rPr>
          <w:sz w:val="12"/>
          <w:szCs w:val="14"/>
        </w:rPr>
        <w:t>it clear that, bureaucratically,</w:t>
      </w:r>
      <w:r w:rsidRPr="00E07E9B">
        <w:rPr>
          <w:sz w:val="20"/>
          <w:szCs w:val="20"/>
        </w:rPr>
        <w:t xml:space="preserve"> </w:t>
      </w:r>
      <w:r w:rsidRPr="00050EC2">
        <w:rPr>
          <w:rStyle w:val="StyleUnderline"/>
          <w:sz w:val="24"/>
          <w:szCs w:val="24"/>
          <w:highlight w:val="green"/>
        </w:rPr>
        <w:t>there</w:t>
      </w:r>
      <w:r w:rsidRPr="00E07E9B">
        <w:rPr>
          <w:sz w:val="12"/>
          <w:szCs w:val="14"/>
        </w:rPr>
        <w:t xml:space="preserve"> is significant </w:t>
      </w:r>
      <w:r w:rsidRPr="00050EC2">
        <w:rPr>
          <w:rStyle w:val="Emphasis"/>
          <w:sz w:val="24"/>
          <w:szCs w:val="24"/>
          <w:highlight w:val="green"/>
        </w:rPr>
        <w:t>interest</w:t>
      </w:r>
      <w:r w:rsidRPr="00050EC2">
        <w:rPr>
          <w:rStyle w:val="StyleUnderline"/>
          <w:sz w:val="24"/>
          <w:szCs w:val="24"/>
          <w:highlight w:val="green"/>
        </w:rPr>
        <w:t xml:space="preserve"> from </w:t>
      </w:r>
      <w:r w:rsidRPr="00050EC2">
        <w:rPr>
          <w:rStyle w:val="Emphasis"/>
          <w:sz w:val="24"/>
          <w:szCs w:val="24"/>
          <w:highlight w:val="green"/>
        </w:rPr>
        <w:t>key players</w:t>
      </w:r>
      <w:r w:rsidRPr="00050EC2">
        <w:rPr>
          <w:rStyle w:val="StyleUnderline"/>
          <w:sz w:val="24"/>
          <w:szCs w:val="24"/>
          <w:highlight w:val="green"/>
        </w:rPr>
        <w:t xml:space="preserve"> such as </w:t>
      </w:r>
      <w:r w:rsidRPr="00050EC2">
        <w:rPr>
          <w:rStyle w:val="Emphasis"/>
          <w:sz w:val="24"/>
          <w:szCs w:val="24"/>
          <w:highlight w:val="green"/>
        </w:rPr>
        <w:t>the PLA</w:t>
      </w:r>
      <w:r w:rsidRPr="00E07E9B">
        <w:rPr>
          <w:sz w:val="12"/>
          <w:szCs w:val="14"/>
        </w:rPr>
        <w:t xml:space="preserve"> or the military industrial complex </w:t>
      </w:r>
      <w:r w:rsidRPr="00050EC2">
        <w:rPr>
          <w:rStyle w:val="StyleUnderline"/>
          <w:sz w:val="24"/>
          <w:szCs w:val="24"/>
          <w:highlight w:val="green"/>
        </w:rPr>
        <w:t xml:space="preserve">in </w:t>
      </w:r>
      <w:r w:rsidRPr="00050EC2">
        <w:rPr>
          <w:rStyle w:val="Emphasis"/>
          <w:sz w:val="24"/>
          <w:szCs w:val="24"/>
          <w:highlight w:val="green"/>
        </w:rPr>
        <w:t>expanding coop</w:t>
      </w:r>
      <w:r w:rsidRPr="00E07E9B">
        <w:rPr>
          <w:sz w:val="14"/>
          <w:szCs w:val="16"/>
        </w:rPr>
        <w:t>eration</w:t>
      </w:r>
      <w:r w:rsidRPr="00E07E9B">
        <w:rPr>
          <w:sz w:val="14"/>
          <w:szCs w:val="20"/>
        </w:rPr>
        <w:t xml:space="preserve">.[10]  Moreover, </w:t>
      </w:r>
      <w:proofErr w:type="gramStart"/>
      <w:r w:rsidRPr="00E07E9B">
        <w:rPr>
          <w:sz w:val="14"/>
          <w:szCs w:val="20"/>
        </w:rPr>
        <w:t>as long as</w:t>
      </w:r>
      <w:proofErr w:type="gramEnd"/>
      <w:r w:rsidRPr="00E07E9B">
        <w:rPr>
          <w:sz w:val="14"/>
          <w:szCs w:val="20"/>
        </w:rPr>
        <w:t xml:space="preserve"> China’s economy continues to expand, and the top political leadership values space efforts, there is little prospect of a reduction in space expenditures—making international cooperation far less urgent for the PRC than most other spacefaring states.</w:t>
      </w:r>
    </w:p>
    <w:p w14:paraId="3C6F16A4" w14:textId="77777777" w:rsidR="004D3DCE" w:rsidRPr="00E07E9B" w:rsidRDefault="004D3DCE" w:rsidP="004D3DCE">
      <w:pPr>
        <w:rPr>
          <w:sz w:val="14"/>
          <w:szCs w:val="20"/>
        </w:rPr>
      </w:pPr>
      <w:r w:rsidRPr="00E07E9B">
        <w:rPr>
          <w:sz w:val="14"/>
          <w:szCs w:val="20"/>
        </w:rPr>
        <w:t>[FOOTNOTE]</w:t>
      </w:r>
    </w:p>
    <w:p w14:paraId="0CC46AE5" w14:textId="77777777" w:rsidR="004D3DCE" w:rsidRPr="00E07E9B" w:rsidRDefault="004D3DCE" w:rsidP="004D3DCE">
      <w:pPr>
        <w:rPr>
          <w:sz w:val="14"/>
          <w:szCs w:val="20"/>
        </w:rPr>
      </w:pPr>
      <w:r w:rsidRPr="00E07E9B">
        <w:rPr>
          <w:sz w:val="14"/>
          <w:szCs w:val="20"/>
        </w:rPr>
        <w:t>[10]</w:t>
      </w:r>
      <w:r w:rsidRPr="00E07E9B">
        <w:rPr>
          <w:rStyle w:val="StyleUnderline"/>
          <w:sz w:val="20"/>
          <w:szCs w:val="20"/>
        </w:rPr>
        <w:t>It is worth noting</w:t>
      </w:r>
      <w:r w:rsidRPr="00E07E9B">
        <w:rPr>
          <w:sz w:val="14"/>
          <w:szCs w:val="20"/>
        </w:rPr>
        <w:t xml:space="preserve"> here </w:t>
      </w:r>
      <w:r w:rsidRPr="00E07E9B">
        <w:rPr>
          <w:rStyle w:val="StyleUnderline"/>
          <w:sz w:val="20"/>
          <w:szCs w:val="20"/>
        </w:rPr>
        <w:t xml:space="preserve">that the Chinese </w:t>
      </w:r>
      <w:r w:rsidRPr="00050EC2">
        <w:rPr>
          <w:rStyle w:val="Emphasis"/>
          <w:sz w:val="20"/>
          <w:szCs w:val="20"/>
          <w:highlight w:val="green"/>
        </w:rPr>
        <w:t>M</w:t>
      </w:r>
      <w:r w:rsidRPr="00E07E9B">
        <w:rPr>
          <w:rStyle w:val="StyleUnderline"/>
          <w:sz w:val="20"/>
          <w:szCs w:val="20"/>
        </w:rPr>
        <w:t xml:space="preserve">inistry of </w:t>
      </w:r>
      <w:r w:rsidRPr="00050EC2">
        <w:rPr>
          <w:rStyle w:val="Emphasis"/>
          <w:sz w:val="20"/>
          <w:szCs w:val="20"/>
          <w:highlight w:val="green"/>
        </w:rPr>
        <w:t>F</w:t>
      </w:r>
      <w:r w:rsidRPr="00E07E9B">
        <w:rPr>
          <w:rStyle w:val="StyleUnderline"/>
          <w:sz w:val="20"/>
          <w:szCs w:val="20"/>
        </w:rPr>
        <w:t xml:space="preserve">oreign </w:t>
      </w:r>
      <w:r w:rsidRPr="00050EC2">
        <w:rPr>
          <w:rStyle w:val="Emphasis"/>
          <w:sz w:val="20"/>
          <w:szCs w:val="20"/>
          <w:highlight w:val="green"/>
        </w:rPr>
        <w:t>A</w:t>
      </w:r>
      <w:r w:rsidRPr="00E07E9B">
        <w:rPr>
          <w:rStyle w:val="StyleUnderline"/>
          <w:sz w:val="20"/>
          <w:szCs w:val="20"/>
        </w:rPr>
        <w:t xml:space="preserve">ffairs </w:t>
      </w:r>
      <w:r w:rsidRPr="00050EC2">
        <w:rPr>
          <w:rStyle w:val="Emphasis"/>
          <w:sz w:val="20"/>
          <w:szCs w:val="20"/>
          <w:highlight w:val="green"/>
        </w:rPr>
        <w:t>is not a part</w:t>
      </w:r>
      <w:r w:rsidRPr="00050EC2">
        <w:rPr>
          <w:rStyle w:val="StyleUnderline"/>
          <w:sz w:val="20"/>
          <w:szCs w:val="20"/>
          <w:highlight w:val="green"/>
        </w:rPr>
        <w:t xml:space="preserve"> of</w:t>
      </w:r>
      <w:r w:rsidRPr="00E07E9B">
        <w:rPr>
          <w:rStyle w:val="StyleUnderline"/>
          <w:sz w:val="20"/>
          <w:szCs w:val="20"/>
        </w:rPr>
        <w:t xml:space="preserve"> the CCP </w:t>
      </w:r>
      <w:r w:rsidRPr="00050EC2">
        <w:rPr>
          <w:rStyle w:val="StyleUnderline"/>
          <w:sz w:val="20"/>
          <w:szCs w:val="20"/>
          <w:highlight w:val="green"/>
        </w:rPr>
        <w:t xml:space="preserve">Politburo, a </w:t>
      </w:r>
      <w:r w:rsidRPr="00050EC2">
        <w:rPr>
          <w:rStyle w:val="Emphasis"/>
          <w:sz w:val="20"/>
          <w:szCs w:val="20"/>
          <w:highlight w:val="green"/>
        </w:rPr>
        <w:t>key</w:t>
      </w:r>
      <w:r w:rsidRPr="00E07E9B">
        <w:rPr>
          <w:rStyle w:val="Emphasis"/>
          <w:sz w:val="20"/>
          <w:szCs w:val="20"/>
        </w:rPr>
        <w:t xml:space="preserve"> power </w:t>
      </w:r>
      <w:r w:rsidRPr="00050EC2">
        <w:rPr>
          <w:rStyle w:val="Emphasis"/>
          <w:sz w:val="20"/>
          <w:szCs w:val="20"/>
          <w:highlight w:val="green"/>
        </w:rPr>
        <w:t>center</w:t>
      </w:r>
      <w:r w:rsidRPr="00E07E9B">
        <w:rPr>
          <w:rStyle w:val="StyleUnderline"/>
          <w:sz w:val="20"/>
          <w:szCs w:val="20"/>
        </w:rPr>
        <w:t xml:space="preserve"> in China. Thus, the voice of the Ministry of Foreign Affairs is </w:t>
      </w:r>
      <w:r w:rsidRPr="00050EC2">
        <w:rPr>
          <w:rStyle w:val="Emphasis"/>
          <w:sz w:val="20"/>
          <w:szCs w:val="20"/>
          <w:highlight w:val="green"/>
        </w:rPr>
        <w:t>muted</w:t>
      </w:r>
      <w:r w:rsidRPr="00E07E9B">
        <w:rPr>
          <w:rStyle w:val="Emphasis"/>
          <w:sz w:val="20"/>
          <w:szCs w:val="20"/>
        </w:rPr>
        <w:t>, at best</w:t>
      </w:r>
      <w:r w:rsidRPr="00E07E9B">
        <w:rPr>
          <w:rStyle w:val="StyleUnderline"/>
          <w:sz w:val="20"/>
          <w:szCs w:val="20"/>
        </w:rPr>
        <w:t xml:space="preserve">, </w:t>
      </w:r>
      <w:r w:rsidRPr="00050EC2">
        <w:rPr>
          <w:rStyle w:val="StyleUnderline"/>
          <w:sz w:val="20"/>
          <w:szCs w:val="20"/>
          <w:highlight w:val="green"/>
        </w:rPr>
        <w:t>in</w:t>
      </w:r>
      <w:r w:rsidRPr="00E07E9B">
        <w:rPr>
          <w:rStyle w:val="StyleUnderline"/>
          <w:sz w:val="20"/>
          <w:szCs w:val="20"/>
        </w:rPr>
        <w:t xml:space="preserve"> </w:t>
      </w:r>
      <w:r w:rsidRPr="00E07E9B">
        <w:rPr>
          <w:rStyle w:val="Emphasis"/>
          <w:sz w:val="20"/>
          <w:szCs w:val="20"/>
        </w:rPr>
        <w:t xml:space="preserve">any </w:t>
      </w:r>
      <w:r w:rsidRPr="00050EC2">
        <w:rPr>
          <w:rStyle w:val="Emphasis"/>
          <w:szCs w:val="24"/>
          <w:highlight w:val="green"/>
        </w:rPr>
        <w:t>internal debate</w:t>
      </w:r>
      <w:r w:rsidRPr="00E07E9B">
        <w:rPr>
          <w:rStyle w:val="StyleUnderline"/>
          <w:szCs w:val="24"/>
        </w:rPr>
        <w:t xml:space="preserve"> </w:t>
      </w:r>
      <w:r w:rsidRPr="00E07E9B">
        <w:rPr>
          <w:rStyle w:val="StyleUnderline"/>
          <w:sz w:val="20"/>
          <w:szCs w:val="20"/>
        </w:rPr>
        <w:t>on policy</w:t>
      </w:r>
      <w:r w:rsidRPr="00E07E9B">
        <w:rPr>
          <w:sz w:val="14"/>
          <w:szCs w:val="20"/>
        </w:rPr>
        <w:t>.</w:t>
      </w:r>
    </w:p>
    <w:p w14:paraId="66459A72" w14:textId="77777777" w:rsidR="004D3DCE" w:rsidRPr="00E07E9B" w:rsidRDefault="004D3DCE" w:rsidP="004D3DCE">
      <w:pPr>
        <w:rPr>
          <w:sz w:val="14"/>
          <w:szCs w:val="20"/>
        </w:rPr>
      </w:pPr>
      <w:r w:rsidRPr="00E07E9B">
        <w:rPr>
          <w:sz w:val="14"/>
          <w:szCs w:val="20"/>
        </w:rPr>
        <w:t>[END FOOTNOTE]</w:t>
      </w:r>
    </w:p>
    <w:p w14:paraId="1742FDA7" w14:textId="77777777" w:rsidR="004D3DCE" w:rsidRPr="00E07E9B" w:rsidRDefault="004D3DCE" w:rsidP="004D3DCE">
      <w:pPr>
        <w:rPr>
          <w:sz w:val="14"/>
          <w:szCs w:val="20"/>
        </w:rPr>
      </w:pPr>
      <w:r w:rsidRPr="00E07E9B">
        <w:rPr>
          <w:sz w:val="14"/>
          <w:szCs w:val="20"/>
        </w:rPr>
        <w:t xml:space="preserve">If </w:t>
      </w:r>
      <w:r w:rsidRPr="00050EC2">
        <w:rPr>
          <w:rStyle w:val="StyleUnderline"/>
          <w:sz w:val="20"/>
          <w:szCs w:val="20"/>
          <w:highlight w:val="green"/>
        </w:rPr>
        <w:t>there is</w:t>
      </w:r>
      <w:r w:rsidRPr="00E07E9B">
        <w:rPr>
          <w:rStyle w:val="StyleUnderline"/>
          <w:sz w:val="20"/>
          <w:szCs w:val="20"/>
        </w:rPr>
        <w:t xml:space="preserve"> likely to be </w:t>
      </w:r>
      <w:r w:rsidRPr="00050EC2">
        <w:rPr>
          <w:rStyle w:val="Emphasis"/>
          <w:szCs w:val="24"/>
          <w:highlight w:val="green"/>
        </w:rPr>
        <w:t>limited enthusiasm</w:t>
      </w:r>
      <w:r w:rsidRPr="00E07E9B">
        <w:rPr>
          <w:rStyle w:val="StyleUnderline"/>
          <w:szCs w:val="24"/>
        </w:rPr>
        <w:t xml:space="preserve"> </w:t>
      </w:r>
      <w:r w:rsidRPr="00E07E9B">
        <w:rPr>
          <w:rStyle w:val="StyleUnderline"/>
          <w:sz w:val="20"/>
          <w:szCs w:val="20"/>
        </w:rPr>
        <w:t xml:space="preserve">for cooperation </w:t>
      </w:r>
      <w:r w:rsidRPr="00050EC2">
        <w:rPr>
          <w:rStyle w:val="StyleUnderline"/>
          <w:sz w:val="20"/>
          <w:szCs w:val="20"/>
          <w:highlight w:val="green"/>
        </w:rPr>
        <w:t xml:space="preserve">in </w:t>
      </w:r>
      <w:r w:rsidRPr="00050EC2">
        <w:rPr>
          <w:rStyle w:val="Emphasis"/>
          <w:sz w:val="20"/>
          <w:szCs w:val="20"/>
          <w:highlight w:val="green"/>
        </w:rPr>
        <w:t>Chinese circles</w:t>
      </w:r>
      <w:r w:rsidRPr="00E07E9B">
        <w:rPr>
          <w:sz w:val="14"/>
          <w:szCs w:val="20"/>
        </w:rPr>
        <w:t xml:space="preserve">, there should also be skepticism in American ones. China’s space program is arguably one of the </w:t>
      </w:r>
      <w:proofErr w:type="gramStart"/>
      <w:r w:rsidRPr="00E07E9B">
        <w:rPr>
          <w:sz w:val="14"/>
          <w:szCs w:val="20"/>
        </w:rPr>
        <w:t>most opaque</w:t>
      </w:r>
      <w:proofErr w:type="gramEnd"/>
      <w:r w:rsidRPr="00E07E9B">
        <w:rPr>
          <w:sz w:val="14"/>
          <w:szCs w:val="20"/>
        </w:rPr>
        <w:t xml:space="preserve"> in the world. Even such basic data as China’s annual space expenditures </w:t>
      </w:r>
      <w:proofErr w:type="gramStart"/>
      <w:r w:rsidRPr="00E07E9B">
        <w:rPr>
          <w:sz w:val="14"/>
          <w:szCs w:val="20"/>
        </w:rPr>
        <w:t>is</w:t>
      </w:r>
      <w:proofErr w:type="gramEnd"/>
      <w:r w:rsidRPr="00E07E9B">
        <w:rPr>
          <w:sz w:val="14"/>
          <w:szCs w:val="20"/>
        </w:rPr>
        <w:t xml:space="preserve">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009BB46" w14:textId="77777777" w:rsidR="004D3DCE" w:rsidRPr="00E07E9B" w:rsidRDefault="004D3DCE" w:rsidP="004D3DCE">
      <w:pPr>
        <w:rPr>
          <w:sz w:val="20"/>
          <w:szCs w:val="20"/>
        </w:rPr>
      </w:pPr>
    </w:p>
    <w:p w14:paraId="10622A79" w14:textId="77777777" w:rsidR="004D3DCE" w:rsidRPr="00E07E9B" w:rsidRDefault="004D3DCE" w:rsidP="004D3DCE">
      <w:pPr>
        <w:pStyle w:val="Heading4"/>
      </w:pPr>
      <w:r w:rsidRPr="00E07E9B">
        <w:t xml:space="preserve">That </w:t>
      </w:r>
      <w:r w:rsidRPr="00E07E9B">
        <w:rPr>
          <w:u w:val="single"/>
        </w:rPr>
        <w:t>snaps</w:t>
      </w:r>
      <w:r w:rsidRPr="00E07E9B">
        <w:t xml:space="preserve"> the </w:t>
      </w:r>
      <w:r w:rsidRPr="00E07E9B">
        <w:rPr>
          <w:u w:val="single"/>
        </w:rPr>
        <w:t>conditional compliance</w:t>
      </w:r>
      <w:r w:rsidRPr="00E07E9B">
        <w:t xml:space="preserve"> underpinning civil-military stability---escalates conflict </w:t>
      </w:r>
      <w:r w:rsidRPr="00E07E9B">
        <w:rPr>
          <w:u w:val="single"/>
        </w:rPr>
        <w:t>throughout</w:t>
      </w:r>
      <w:r w:rsidRPr="00E07E9B">
        <w:t xml:space="preserve"> Asia</w:t>
      </w:r>
    </w:p>
    <w:p w14:paraId="210426B9" w14:textId="77777777" w:rsidR="004D3DCE" w:rsidRPr="00E07E9B" w:rsidRDefault="004D3DCE" w:rsidP="004D3DCE">
      <w:pPr>
        <w:rPr>
          <w:sz w:val="20"/>
          <w:szCs w:val="20"/>
        </w:rPr>
      </w:pPr>
      <w:r w:rsidRPr="00E07E9B">
        <w:rPr>
          <w:sz w:val="20"/>
          <w:szCs w:val="20"/>
        </w:rPr>
        <w:t xml:space="preserve">Dr. Kurtis H. </w:t>
      </w:r>
      <w:r w:rsidRPr="00E07E9B">
        <w:rPr>
          <w:rStyle w:val="Style13ptBold"/>
          <w:sz w:val="20"/>
          <w:szCs w:val="20"/>
        </w:rPr>
        <w:t>Simpson 16</w:t>
      </w:r>
      <w:r w:rsidRPr="00E07E9B">
        <w:rPr>
          <w:sz w:val="20"/>
          <w:szCs w:val="20"/>
        </w:rPr>
        <w:t xml:space="preserve">, Master’s Degree and Ph.D. and MA in International Relations from York University, Centre Director with </w:t>
      </w:r>
      <w:proofErr w:type="spellStart"/>
      <w:r w:rsidRPr="00E07E9B">
        <w:rPr>
          <w:sz w:val="20"/>
          <w:szCs w:val="20"/>
        </w:rPr>
        <w:t>Defence</w:t>
      </w:r>
      <w:proofErr w:type="spellEnd"/>
      <w:r w:rsidRPr="00E07E9B">
        <w:rPr>
          <w:sz w:val="20"/>
          <w:szCs w:val="20"/>
        </w:rPr>
        <w:t xml:space="preserve"> Research and Development Canada, MPA from the Sprott School of Business, Former Director of Personnel Research at Defense R&amp;D Canada, now Centre Director of The Centre for Operational </w:t>
      </w:r>
      <w:r w:rsidRPr="00E07E9B">
        <w:rPr>
          <w:sz w:val="20"/>
          <w:szCs w:val="20"/>
        </w:rPr>
        <w:lastRenderedPageBreak/>
        <w:t>Research and Analysis, “China’s Re-Emergence: Assessing Civilian-Military Relations In Contemporary Era”, Canadian Military Journal, 12/21/2016, https://www.eurasiareview.com/21122016-chinas-re-emergence-assessing-civilian-military-relations-in-contemporary-era-analysis/</w:t>
      </w:r>
    </w:p>
    <w:p w14:paraId="374E4245" w14:textId="77777777" w:rsidR="004D3DCE" w:rsidRPr="00E07E9B" w:rsidRDefault="004D3DCE" w:rsidP="004D3DCE">
      <w:pPr>
        <w:rPr>
          <w:sz w:val="14"/>
          <w:szCs w:val="20"/>
        </w:rPr>
      </w:pPr>
      <w:r w:rsidRPr="00E07E9B">
        <w:rPr>
          <w:rStyle w:val="StyleUnderline"/>
          <w:sz w:val="20"/>
          <w:szCs w:val="20"/>
        </w:rPr>
        <w:t>China’s rising</w:t>
      </w:r>
      <w:r w:rsidRPr="00E07E9B">
        <w:rPr>
          <w:sz w:val="14"/>
          <w:szCs w:val="20"/>
        </w:rPr>
        <w:t xml:space="preserve"> economic, </w:t>
      </w:r>
      <w:proofErr w:type="gramStart"/>
      <w:r w:rsidRPr="00E07E9B">
        <w:rPr>
          <w:sz w:val="14"/>
          <w:szCs w:val="20"/>
        </w:rPr>
        <w:t>political</w:t>
      </w:r>
      <w:proofErr w:type="gramEnd"/>
      <w:r w:rsidRPr="00E07E9B">
        <w:rPr>
          <w:sz w:val="14"/>
          <w:szCs w:val="20"/>
        </w:rPr>
        <w:t xml:space="preserve"> and military </w:t>
      </w:r>
      <w:r w:rsidRPr="00E07E9B">
        <w:rPr>
          <w:rStyle w:val="StyleUnderline"/>
          <w:sz w:val="20"/>
          <w:szCs w:val="20"/>
        </w:rPr>
        <w:t>power is the most geopolitically significant development of the post-Cold War period</w:t>
      </w:r>
      <w:r w:rsidRPr="00E07E9B">
        <w:rPr>
          <w:sz w:val="14"/>
          <w:szCs w:val="20"/>
        </w:rPr>
        <w:t xml:space="preserve">. For some, America’s unipolar moment has passed, and the essential debates now focus on the rate and relativity of US hegemonic decline.1 In tandem with this, </w:t>
      </w:r>
      <w:r w:rsidRPr="00E07E9B">
        <w:rPr>
          <w:rStyle w:val="StyleUnderline"/>
          <w:sz w:val="20"/>
          <w:szCs w:val="20"/>
        </w:rPr>
        <w:t xml:space="preserve">the question of </w:t>
      </w:r>
      <w:r w:rsidRPr="00050EC2">
        <w:rPr>
          <w:rStyle w:val="Emphasis"/>
          <w:sz w:val="20"/>
          <w:szCs w:val="20"/>
          <w:highlight w:val="green"/>
        </w:rPr>
        <w:t>can China rise peacefully</w:t>
      </w:r>
      <w:r w:rsidRPr="00E07E9B">
        <w:rPr>
          <w:rStyle w:val="StyleUnderline"/>
          <w:sz w:val="20"/>
          <w:szCs w:val="20"/>
        </w:rPr>
        <w:t xml:space="preserve"> must be considered</w:t>
      </w:r>
      <w:r w:rsidRPr="00E07E9B">
        <w:rPr>
          <w:sz w:val="14"/>
          <w:szCs w:val="20"/>
        </w:rPr>
        <w:t xml:space="preserve">?2 </w:t>
      </w:r>
      <w:r w:rsidRPr="00E07E9B">
        <w:rPr>
          <w:rStyle w:val="StyleUnderline"/>
          <w:sz w:val="20"/>
          <w:szCs w:val="20"/>
        </w:rPr>
        <w:t>All</w:t>
      </w:r>
      <w:r w:rsidRPr="00E07E9B">
        <w:rPr>
          <w:sz w:val="14"/>
          <w:szCs w:val="20"/>
        </w:rPr>
        <w:t xml:space="preserve"> such </w:t>
      </w:r>
      <w:r w:rsidRPr="00E07E9B">
        <w:rPr>
          <w:rStyle w:val="StyleUnderline"/>
          <w:sz w:val="20"/>
          <w:szCs w:val="20"/>
        </w:rPr>
        <w:t xml:space="preserve">external preoccupations </w:t>
      </w:r>
      <w:r w:rsidRPr="00050EC2">
        <w:rPr>
          <w:rStyle w:val="StyleUnderline"/>
          <w:sz w:val="20"/>
          <w:szCs w:val="20"/>
          <w:highlight w:val="green"/>
        </w:rPr>
        <w:t>rest</w:t>
      </w:r>
      <w:r w:rsidRPr="00E07E9B">
        <w:rPr>
          <w:rStyle w:val="StyleUnderline"/>
          <w:sz w:val="20"/>
          <w:szCs w:val="20"/>
        </w:rPr>
        <w:t xml:space="preserve">, however, </w:t>
      </w:r>
      <w:r w:rsidRPr="00050EC2">
        <w:rPr>
          <w:rStyle w:val="StyleUnderline"/>
          <w:sz w:val="20"/>
          <w:szCs w:val="20"/>
          <w:highlight w:val="green"/>
        </w:rPr>
        <w:t>on</w:t>
      </w:r>
      <w:r w:rsidRPr="00E07E9B">
        <w:rPr>
          <w:rStyle w:val="StyleUnderline"/>
          <w:sz w:val="20"/>
          <w:szCs w:val="20"/>
        </w:rPr>
        <w:t xml:space="preserve"> assumptions of </w:t>
      </w:r>
      <w:r w:rsidRPr="00050EC2">
        <w:rPr>
          <w:rStyle w:val="StyleUnderline"/>
          <w:sz w:val="20"/>
          <w:szCs w:val="20"/>
          <w:highlight w:val="green"/>
        </w:rPr>
        <w:t>continued</w:t>
      </w:r>
      <w:r w:rsidRPr="00E07E9B">
        <w:rPr>
          <w:sz w:val="14"/>
          <w:szCs w:val="20"/>
        </w:rPr>
        <w:t xml:space="preserve"> economic growth and </w:t>
      </w:r>
      <w:r w:rsidRPr="00E07E9B">
        <w:rPr>
          <w:rStyle w:val="Emphasis"/>
          <w:sz w:val="20"/>
          <w:szCs w:val="20"/>
        </w:rPr>
        <w:t>internal stability</w:t>
      </w:r>
      <w:r w:rsidRPr="00E07E9B">
        <w:rPr>
          <w:sz w:val="14"/>
          <w:szCs w:val="20"/>
        </w:rPr>
        <w:t xml:space="preserve">.3 </w:t>
      </w:r>
      <w:r w:rsidRPr="00E07E9B">
        <w:rPr>
          <w:rStyle w:val="StyleUnderline"/>
          <w:sz w:val="20"/>
          <w:szCs w:val="20"/>
        </w:rPr>
        <w:t xml:space="preserve">The </w:t>
      </w:r>
      <w:r w:rsidRPr="00E07E9B">
        <w:rPr>
          <w:rStyle w:val="Emphasis"/>
          <w:sz w:val="20"/>
          <w:szCs w:val="20"/>
        </w:rPr>
        <w:t>tipping point</w:t>
      </w:r>
      <w:r w:rsidRPr="00E07E9B">
        <w:rPr>
          <w:rStyle w:val="StyleUnderline"/>
          <w:sz w:val="20"/>
          <w:szCs w:val="20"/>
        </w:rPr>
        <w:t xml:space="preserve"> in both positive and negative scenarios alike in China is </w:t>
      </w:r>
      <w:r w:rsidRPr="00E07E9B">
        <w:rPr>
          <w:rStyle w:val="Emphasis"/>
          <w:sz w:val="20"/>
          <w:szCs w:val="20"/>
        </w:rPr>
        <w:t xml:space="preserve">civilian-military </w:t>
      </w:r>
      <w:r w:rsidRPr="00050EC2">
        <w:rPr>
          <w:rStyle w:val="Emphasis"/>
          <w:sz w:val="20"/>
          <w:szCs w:val="20"/>
          <w:highlight w:val="green"/>
        </w:rPr>
        <w:t>(civ-mil) relations</w:t>
      </w:r>
      <w:r w:rsidRPr="00050EC2">
        <w:rPr>
          <w:rStyle w:val="StyleUnderline"/>
          <w:sz w:val="20"/>
          <w:szCs w:val="20"/>
          <w:highlight w:val="green"/>
        </w:rPr>
        <w:t>. This</w:t>
      </w:r>
      <w:r w:rsidRPr="00E07E9B">
        <w:rPr>
          <w:rStyle w:val="StyleUnderline"/>
          <w:sz w:val="20"/>
          <w:szCs w:val="20"/>
        </w:rPr>
        <w:t xml:space="preserve"> </w:t>
      </w:r>
      <w:r w:rsidRPr="00E07E9B">
        <w:rPr>
          <w:rStyle w:val="Emphasis"/>
          <w:sz w:val="20"/>
          <w:szCs w:val="20"/>
        </w:rPr>
        <w:t>single factor</w:t>
      </w:r>
      <w:r w:rsidRPr="00E07E9B">
        <w:rPr>
          <w:rStyle w:val="StyleUnderline"/>
          <w:sz w:val="20"/>
          <w:szCs w:val="20"/>
        </w:rPr>
        <w:t xml:space="preserve"> </w:t>
      </w:r>
      <w:r w:rsidRPr="00050EC2">
        <w:rPr>
          <w:rStyle w:val="StyleUnderline"/>
          <w:sz w:val="20"/>
          <w:szCs w:val="20"/>
          <w:highlight w:val="green"/>
        </w:rPr>
        <w:t xml:space="preserve">is </w:t>
      </w:r>
      <w:r w:rsidRPr="00050EC2">
        <w:rPr>
          <w:rStyle w:val="Emphasis"/>
          <w:szCs w:val="24"/>
          <w:highlight w:val="green"/>
        </w:rPr>
        <w:t>all determining</w:t>
      </w:r>
      <w:r w:rsidRPr="00E07E9B">
        <w:rPr>
          <w:sz w:val="14"/>
          <w:szCs w:val="20"/>
        </w:rPr>
        <w:t>, under-studied, and currently in a period of profound transition.</w:t>
      </w:r>
    </w:p>
    <w:p w14:paraId="50512822" w14:textId="77777777" w:rsidR="004D3DCE" w:rsidRPr="00E07E9B" w:rsidRDefault="004D3DCE" w:rsidP="004D3DCE">
      <w:pPr>
        <w:rPr>
          <w:sz w:val="10"/>
          <w:szCs w:val="16"/>
        </w:rPr>
      </w:pPr>
      <w:r w:rsidRPr="00E07E9B">
        <w:rPr>
          <w:sz w:val="10"/>
          <w:szCs w:val="16"/>
        </w:rPr>
        <w:t>To date, the literature on civ-mil relations in the People’s Republic of China (PRC) is overly reductionist in its scope, simplifying relations between the Chinese Communist Party (CCP) and the People’s Liberation Army (PLA) to a single entity, built on dubious assumptions (for example, over-emphasizing the reach and control of the Party) and finally, prone to exaggerating some trends, most notably professionalization of the military, at the expense of others, including divided loyalties, the decentralization of power, and the endless political bargaining that now characterizes the relations between Party, military, and bureaucratic stakeholders.</w:t>
      </w:r>
    </w:p>
    <w:p w14:paraId="547D7CBD" w14:textId="77777777" w:rsidR="004D3DCE" w:rsidRPr="00E07E9B" w:rsidRDefault="004D3DCE" w:rsidP="004D3DCE">
      <w:pPr>
        <w:rPr>
          <w:sz w:val="10"/>
          <w:szCs w:val="16"/>
        </w:rPr>
      </w:pPr>
      <w:r w:rsidRPr="00E07E9B">
        <w:rPr>
          <w:sz w:val="10"/>
          <w:szCs w:val="16"/>
        </w:rPr>
        <w:t>The purpose of this article is threefold. It will first place civ-mil relations in a historical context, mapping fundamental transitional changes between the revolutionary period (1921-1949), the politicized era (1949-1976), and the modernization years (1976-2014). Second, it will highlight evolving trend lines in CCP-PLA relations, identifying emerging tensions. Third, it will provide a cursory assessment of early signals or indications of future friction points.</w:t>
      </w:r>
    </w:p>
    <w:p w14:paraId="6D273713" w14:textId="77777777" w:rsidR="004D3DCE" w:rsidRPr="00E07E9B" w:rsidRDefault="004D3DCE" w:rsidP="004D3DCE">
      <w:pPr>
        <w:rPr>
          <w:sz w:val="14"/>
          <w:szCs w:val="20"/>
        </w:rPr>
      </w:pPr>
      <w:r w:rsidRPr="00E07E9B">
        <w:rPr>
          <w:sz w:val="14"/>
          <w:szCs w:val="20"/>
        </w:rPr>
        <w:t xml:space="preserve">A critical review of civ-mil relations in the People’s Republic of China (PRC) makes apparent that the military’s political power resources are increasing; </w:t>
      </w:r>
      <w:r w:rsidRPr="00E07E9B">
        <w:rPr>
          <w:rStyle w:val="StyleUnderline"/>
          <w:sz w:val="20"/>
          <w:szCs w:val="20"/>
        </w:rPr>
        <w:t xml:space="preserve">a relationship of </w:t>
      </w:r>
      <w:r w:rsidRPr="00050EC2">
        <w:rPr>
          <w:rStyle w:val="Emphasis"/>
          <w:szCs w:val="24"/>
          <w:highlight w:val="green"/>
        </w:rPr>
        <w:t>‘conditional compliance’</w:t>
      </w:r>
      <w:r w:rsidRPr="00E07E9B">
        <w:rPr>
          <w:rStyle w:val="StyleUnderline"/>
          <w:sz w:val="20"/>
          <w:szCs w:val="20"/>
        </w:rPr>
        <w:t xml:space="preserve"> now </w:t>
      </w:r>
      <w:r w:rsidRPr="00050EC2">
        <w:rPr>
          <w:rStyle w:val="StyleUnderline"/>
          <w:sz w:val="20"/>
          <w:szCs w:val="20"/>
          <w:highlight w:val="green"/>
        </w:rPr>
        <w:t>exists where</w:t>
      </w:r>
      <w:r w:rsidRPr="00E07E9B">
        <w:rPr>
          <w:rStyle w:val="StyleUnderline"/>
          <w:sz w:val="20"/>
          <w:szCs w:val="20"/>
        </w:rPr>
        <w:t xml:space="preserve"> the </w:t>
      </w:r>
      <w:r w:rsidRPr="00050EC2">
        <w:rPr>
          <w:rStyle w:val="StyleUnderline"/>
          <w:sz w:val="20"/>
          <w:szCs w:val="20"/>
          <w:highlight w:val="green"/>
        </w:rPr>
        <w:t xml:space="preserve">Party is required to </w:t>
      </w:r>
      <w:r w:rsidRPr="00050EC2">
        <w:rPr>
          <w:rStyle w:val="Emphasis"/>
          <w:sz w:val="20"/>
          <w:szCs w:val="20"/>
          <w:highlight w:val="green"/>
        </w:rPr>
        <w:t>negotiate</w:t>
      </w:r>
      <w:r w:rsidRPr="00050EC2">
        <w:rPr>
          <w:rStyle w:val="StyleUnderline"/>
          <w:sz w:val="20"/>
          <w:szCs w:val="20"/>
          <w:highlight w:val="green"/>
        </w:rPr>
        <w:t xml:space="preserve"> with</w:t>
      </w:r>
      <w:r w:rsidRPr="00E07E9B">
        <w:rPr>
          <w:rStyle w:val="StyleUnderline"/>
          <w:sz w:val="20"/>
          <w:szCs w:val="20"/>
        </w:rPr>
        <w:t xml:space="preserve"> the </w:t>
      </w:r>
      <w:r w:rsidRPr="00050EC2">
        <w:rPr>
          <w:rStyle w:val="StyleUnderline"/>
          <w:sz w:val="20"/>
          <w:szCs w:val="20"/>
          <w:highlight w:val="green"/>
        </w:rPr>
        <w:t xml:space="preserve">PLA on </w:t>
      </w:r>
      <w:r w:rsidRPr="00050EC2">
        <w:rPr>
          <w:rStyle w:val="Emphasis"/>
          <w:sz w:val="20"/>
          <w:szCs w:val="20"/>
          <w:highlight w:val="green"/>
        </w:rPr>
        <w:t>key</w:t>
      </w:r>
      <w:r w:rsidRPr="00E07E9B">
        <w:rPr>
          <w:rStyle w:val="Emphasis"/>
          <w:sz w:val="20"/>
          <w:szCs w:val="20"/>
        </w:rPr>
        <w:t xml:space="preserve"> issues</w:t>
      </w:r>
      <w:r w:rsidRPr="00E07E9B">
        <w:rPr>
          <w:sz w:val="14"/>
          <w:szCs w:val="20"/>
        </w:rPr>
        <w:t xml:space="preserve"> (whether it be funding increases, force development, or </w:t>
      </w:r>
      <w:r w:rsidRPr="00050EC2">
        <w:rPr>
          <w:rStyle w:val="Emphasis"/>
          <w:sz w:val="20"/>
          <w:szCs w:val="20"/>
          <w:highlight w:val="green"/>
        </w:rPr>
        <w:t>foreign policy</w:t>
      </w:r>
      <w:r w:rsidRPr="00E07E9B">
        <w:rPr>
          <w:rStyle w:val="Emphasis"/>
          <w:sz w:val="20"/>
          <w:szCs w:val="20"/>
        </w:rPr>
        <w:t xml:space="preserve"> priorities</w:t>
      </w:r>
      <w:r w:rsidRPr="00E07E9B">
        <w:rPr>
          <w:rStyle w:val="StyleUnderline"/>
          <w:sz w:val="20"/>
          <w:szCs w:val="20"/>
        </w:rPr>
        <w:t xml:space="preserve">) </w:t>
      </w:r>
      <w:r w:rsidRPr="00050EC2">
        <w:rPr>
          <w:rStyle w:val="StyleUnderline"/>
          <w:sz w:val="20"/>
          <w:szCs w:val="20"/>
          <w:highlight w:val="green"/>
        </w:rPr>
        <w:t>for</w:t>
      </w:r>
      <w:r w:rsidRPr="00E07E9B">
        <w:rPr>
          <w:rStyle w:val="StyleUnderline"/>
          <w:sz w:val="20"/>
          <w:szCs w:val="20"/>
        </w:rPr>
        <w:t xml:space="preserve"> its </w:t>
      </w:r>
      <w:r w:rsidRPr="00050EC2">
        <w:rPr>
          <w:rStyle w:val="Emphasis"/>
          <w:sz w:val="20"/>
          <w:szCs w:val="20"/>
          <w:highlight w:val="green"/>
        </w:rPr>
        <w:t>continued support</w:t>
      </w:r>
      <w:r w:rsidRPr="00E07E9B">
        <w:rPr>
          <w:rStyle w:val="StyleUnderline"/>
          <w:sz w:val="20"/>
          <w:szCs w:val="20"/>
        </w:rPr>
        <w:t xml:space="preserve">. As a result, the </w:t>
      </w:r>
      <w:r w:rsidRPr="00050EC2">
        <w:rPr>
          <w:rStyle w:val="StyleUnderline"/>
          <w:sz w:val="20"/>
          <w:szCs w:val="20"/>
          <w:highlight w:val="green"/>
        </w:rPr>
        <w:t xml:space="preserve">potential for </w:t>
      </w:r>
      <w:r w:rsidRPr="00050EC2">
        <w:rPr>
          <w:rStyle w:val="Emphasis"/>
          <w:sz w:val="20"/>
          <w:szCs w:val="20"/>
          <w:highlight w:val="green"/>
        </w:rPr>
        <w:t>fractures</w:t>
      </w:r>
      <w:r w:rsidRPr="00E07E9B">
        <w:rPr>
          <w:rStyle w:val="StyleUnderline"/>
          <w:sz w:val="20"/>
          <w:szCs w:val="20"/>
        </w:rPr>
        <w:t xml:space="preserve"> between the Party and PLA </w:t>
      </w:r>
      <w:r w:rsidRPr="00050EC2">
        <w:rPr>
          <w:rStyle w:val="StyleUnderline"/>
          <w:sz w:val="20"/>
          <w:szCs w:val="20"/>
          <w:highlight w:val="green"/>
        </w:rPr>
        <w:t>are</w:t>
      </w:r>
      <w:r w:rsidRPr="00E07E9B">
        <w:rPr>
          <w:rStyle w:val="StyleUnderline"/>
          <w:sz w:val="20"/>
          <w:szCs w:val="20"/>
        </w:rPr>
        <w:t xml:space="preserve"> </w:t>
      </w:r>
      <w:r w:rsidRPr="00E07E9B">
        <w:rPr>
          <w:rStyle w:val="Emphasis"/>
          <w:sz w:val="20"/>
          <w:szCs w:val="20"/>
        </w:rPr>
        <w:t xml:space="preserve">increasingly </w:t>
      </w:r>
      <w:r w:rsidRPr="00050EC2">
        <w:rPr>
          <w:rStyle w:val="Emphasis"/>
          <w:sz w:val="20"/>
          <w:szCs w:val="20"/>
          <w:highlight w:val="green"/>
        </w:rPr>
        <w:t>possible</w:t>
      </w:r>
      <w:r w:rsidRPr="00E07E9B">
        <w:rPr>
          <w:sz w:val="14"/>
          <w:szCs w:val="20"/>
        </w:rPr>
        <w:t xml:space="preserve"> during crises situations.</w:t>
      </w:r>
    </w:p>
    <w:p w14:paraId="1478BAA2" w14:textId="77777777" w:rsidR="004D3DCE" w:rsidRPr="00E07E9B" w:rsidRDefault="004D3DCE" w:rsidP="004D3DCE">
      <w:pPr>
        <w:rPr>
          <w:sz w:val="14"/>
          <w:szCs w:val="20"/>
        </w:rPr>
      </w:pPr>
      <w:r w:rsidRPr="00E07E9B">
        <w:rPr>
          <w:sz w:val="14"/>
          <w:szCs w:val="20"/>
        </w:rPr>
        <w:t xml:space="preserve">Prior to beginning with a historic examination of civilian-military relations in China, we need first to root our discussion in a viable theoretical framework, or model, in which to help organize the information/evidence being considered. As expansively covered by Michael </w:t>
      </w:r>
      <w:proofErr w:type="spellStart"/>
      <w:r w:rsidRPr="00E07E9B">
        <w:rPr>
          <w:sz w:val="14"/>
          <w:szCs w:val="20"/>
        </w:rPr>
        <w:t>Kiselycznyk</w:t>
      </w:r>
      <w:proofErr w:type="spellEnd"/>
      <w:r w:rsidRPr="00E07E9B">
        <w:rPr>
          <w:sz w:val="14"/>
          <w:szCs w:val="20"/>
        </w:rPr>
        <w:t xml:space="preserve"> and Phillip Saunders, perspectives on Chinese elite politics are relatively </w:t>
      </w:r>
      <w:proofErr w:type="gramStart"/>
      <w:r w:rsidRPr="00E07E9B">
        <w:rPr>
          <w:sz w:val="14"/>
          <w:szCs w:val="20"/>
        </w:rPr>
        <w:t>few in number</w:t>
      </w:r>
      <w:proofErr w:type="gramEnd"/>
      <w:r w:rsidRPr="00E07E9B">
        <w:rPr>
          <w:sz w:val="14"/>
          <w:szCs w:val="20"/>
        </w:rPr>
        <w:t xml:space="preserve">, and often period specific.4 Each is not without its limitations, but all have explanatory potential. Of growing relevance, however, is </w:t>
      </w:r>
      <w:r w:rsidRPr="00E07E9B">
        <w:rPr>
          <w:rStyle w:val="StyleUnderline"/>
          <w:sz w:val="20"/>
          <w:szCs w:val="20"/>
        </w:rPr>
        <w:t>the bureaucratic politics approach</w:t>
      </w:r>
      <w:r w:rsidRPr="00E07E9B">
        <w:rPr>
          <w:sz w:val="14"/>
          <w:szCs w:val="20"/>
        </w:rPr>
        <w:t xml:space="preserve">, because not only does it easily incorporate the tenets of earlier schools (such as symbiosis, factionalism, and the Party control lens) it, moreover, </w:t>
      </w:r>
      <w:r w:rsidRPr="00E07E9B">
        <w:rPr>
          <w:rStyle w:val="StyleUnderline"/>
          <w:sz w:val="20"/>
          <w:szCs w:val="20"/>
        </w:rPr>
        <w:t xml:space="preserve">best captures </w:t>
      </w:r>
      <w:r w:rsidRPr="00050EC2">
        <w:rPr>
          <w:rStyle w:val="StyleUnderline"/>
          <w:sz w:val="20"/>
          <w:szCs w:val="20"/>
          <w:highlight w:val="green"/>
        </w:rPr>
        <w:t>the</w:t>
      </w:r>
      <w:r w:rsidRPr="00E07E9B">
        <w:rPr>
          <w:rStyle w:val="StyleUnderline"/>
          <w:sz w:val="20"/>
          <w:szCs w:val="20"/>
        </w:rPr>
        <w:t xml:space="preserve"> PRC’s current </w:t>
      </w:r>
      <w:r w:rsidRPr="00050EC2">
        <w:rPr>
          <w:rStyle w:val="Emphasis"/>
          <w:sz w:val="20"/>
          <w:szCs w:val="20"/>
          <w:highlight w:val="green"/>
        </w:rPr>
        <w:t>political landscape</w:t>
      </w:r>
      <w:r w:rsidRPr="00E07E9B">
        <w:rPr>
          <w:sz w:val="14"/>
          <w:szCs w:val="20"/>
        </w:rPr>
        <w:t xml:space="preserve"> of distributive power. In essence, since the 1978 economic reforms, the CCP’s receding ideological justification for rule, and varied rates of development in China’s 34 provinces, </w:t>
      </w:r>
      <w:r w:rsidRPr="00E07E9B">
        <w:rPr>
          <w:rStyle w:val="StyleUnderline"/>
          <w:sz w:val="20"/>
          <w:szCs w:val="20"/>
        </w:rPr>
        <w:t>the country has</w:t>
      </w:r>
      <w:r w:rsidRPr="00E07E9B">
        <w:rPr>
          <w:sz w:val="14"/>
          <w:szCs w:val="20"/>
        </w:rPr>
        <w:t xml:space="preserve"> increasingly </w:t>
      </w:r>
      <w:r w:rsidRPr="00050EC2">
        <w:rPr>
          <w:rStyle w:val="StyleUnderline"/>
          <w:sz w:val="20"/>
          <w:szCs w:val="20"/>
          <w:highlight w:val="green"/>
        </w:rPr>
        <w:t>witnessed</w:t>
      </w:r>
      <w:r w:rsidRPr="00E07E9B">
        <w:rPr>
          <w:rStyle w:val="StyleUnderline"/>
          <w:sz w:val="20"/>
          <w:szCs w:val="20"/>
        </w:rPr>
        <w:t xml:space="preserve"> ‘fragmentary authoritarianism,’ where the control of a paramount leader</w:t>
      </w:r>
      <w:r w:rsidRPr="00E07E9B">
        <w:rPr>
          <w:sz w:val="14"/>
          <w:szCs w:val="20"/>
        </w:rPr>
        <w:t xml:space="preserve"> (such as Mao Zedong) </w:t>
      </w:r>
      <w:r w:rsidRPr="00E07E9B">
        <w:rPr>
          <w:rStyle w:val="StyleUnderline"/>
          <w:sz w:val="20"/>
          <w:szCs w:val="20"/>
        </w:rPr>
        <w:t>is greatly reduced</w:t>
      </w:r>
      <w:r w:rsidRPr="00E07E9B">
        <w:rPr>
          <w:sz w:val="14"/>
          <w:szCs w:val="20"/>
        </w:rPr>
        <w:t xml:space="preserve">, a growing separation between the economic and political spheres more pronounced, </w:t>
      </w:r>
      <w:r w:rsidRPr="00E07E9B">
        <w:rPr>
          <w:rStyle w:val="StyleUnderline"/>
          <w:sz w:val="20"/>
          <w:szCs w:val="20"/>
        </w:rPr>
        <w:t>and</w:t>
      </w:r>
      <w:r w:rsidRPr="00E07E9B">
        <w:rPr>
          <w:sz w:val="14"/>
          <w:szCs w:val="20"/>
        </w:rPr>
        <w:t xml:space="preserve"> individual </w:t>
      </w:r>
      <w:r w:rsidRPr="00E07E9B">
        <w:rPr>
          <w:rStyle w:val="StyleUnderline"/>
          <w:sz w:val="20"/>
          <w:szCs w:val="20"/>
        </w:rPr>
        <w:t>‘pockets’ of authority</w:t>
      </w:r>
      <w:r w:rsidRPr="00E07E9B">
        <w:rPr>
          <w:sz w:val="14"/>
          <w:szCs w:val="20"/>
        </w:rPr>
        <w:t xml:space="preserve">—often </w:t>
      </w:r>
      <w:r w:rsidRPr="00E07E9B">
        <w:rPr>
          <w:rStyle w:val="StyleUnderline"/>
          <w:sz w:val="20"/>
          <w:szCs w:val="20"/>
        </w:rPr>
        <w:t xml:space="preserve">the result of </w:t>
      </w:r>
      <w:r w:rsidRPr="00050EC2">
        <w:rPr>
          <w:rStyle w:val="Emphasis"/>
          <w:sz w:val="20"/>
          <w:szCs w:val="20"/>
          <w:highlight w:val="green"/>
        </w:rPr>
        <w:t>‘factions’</w:t>
      </w:r>
      <w:r w:rsidRPr="00E07E9B">
        <w:rPr>
          <w:sz w:val="14"/>
          <w:szCs w:val="20"/>
        </w:rPr>
        <w:t xml:space="preserve"> within both the Party and the PLA—</w:t>
      </w:r>
      <w:r w:rsidRPr="00E07E9B">
        <w:rPr>
          <w:rStyle w:val="StyleUnderline"/>
          <w:sz w:val="20"/>
          <w:szCs w:val="20"/>
        </w:rPr>
        <w:t xml:space="preserve">more evident. </w:t>
      </w:r>
      <w:proofErr w:type="gramStart"/>
      <w:r w:rsidRPr="00050EC2">
        <w:rPr>
          <w:rStyle w:val="StyleUnderline"/>
          <w:sz w:val="20"/>
          <w:szCs w:val="20"/>
          <w:highlight w:val="green"/>
        </w:rPr>
        <w:t>The</w:t>
      </w:r>
      <w:r w:rsidRPr="00E07E9B">
        <w:rPr>
          <w:rStyle w:val="StyleUnderline"/>
          <w:sz w:val="20"/>
          <w:szCs w:val="20"/>
        </w:rPr>
        <w:t xml:space="preserve"> end </w:t>
      </w:r>
      <w:r w:rsidRPr="00050EC2">
        <w:rPr>
          <w:rStyle w:val="StyleUnderline"/>
          <w:sz w:val="20"/>
          <w:szCs w:val="20"/>
          <w:highlight w:val="green"/>
        </w:rPr>
        <w:t>result</w:t>
      </w:r>
      <w:proofErr w:type="gramEnd"/>
      <w:r w:rsidRPr="00E07E9B">
        <w:rPr>
          <w:rStyle w:val="StyleUnderline"/>
          <w:sz w:val="20"/>
          <w:szCs w:val="20"/>
        </w:rPr>
        <w:t xml:space="preserve"> of this </w:t>
      </w:r>
      <w:r w:rsidRPr="00050EC2">
        <w:rPr>
          <w:rStyle w:val="StyleUnderline"/>
          <w:sz w:val="20"/>
          <w:szCs w:val="20"/>
          <w:highlight w:val="green"/>
        </w:rPr>
        <w:t xml:space="preserve">is </w:t>
      </w:r>
      <w:r w:rsidRPr="00050EC2">
        <w:rPr>
          <w:rStyle w:val="Emphasis"/>
          <w:sz w:val="20"/>
          <w:szCs w:val="20"/>
          <w:highlight w:val="green"/>
        </w:rPr>
        <w:t>increased “bargaining”</w:t>
      </w:r>
      <w:r w:rsidRPr="00E07E9B">
        <w:rPr>
          <w:sz w:val="14"/>
          <w:szCs w:val="20"/>
        </w:rPr>
        <w:t xml:space="preserve"> both </w:t>
      </w:r>
      <w:r w:rsidRPr="00050EC2">
        <w:rPr>
          <w:rStyle w:val="Emphasis"/>
          <w:sz w:val="20"/>
          <w:szCs w:val="20"/>
          <w:highlight w:val="green"/>
        </w:rPr>
        <w:t>between</w:t>
      </w:r>
      <w:r w:rsidRPr="00E07E9B">
        <w:rPr>
          <w:sz w:val="14"/>
          <w:szCs w:val="20"/>
        </w:rPr>
        <w:t xml:space="preserve"> and within </w:t>
      </w:r>
      <w:r w:rsidRPr="00E07E9B">
        <w:rPr>
          <w:rStyle w:val="Emphasis"/>
          <w:sz w:val="20"/>
          <w:szCs w:val="20"/>
        </w:rPr>
        <w:t xml:space="preserve">government and military </w:t>
      </w:r>
      <w:r w:rsidRPr="00050EC2">
        <w:rPr>
          <w:rStyle w:val="Emphasis"/>
          <w:sz w:val="20"/>
          <w:szCs w:val="20"/>
          <w:highlight w:val="green"/>
        </w:rPr>
        <w:t>apparatuses</w:t>
      </w:r>
      <w:r w:rsidRPr="00E07E9B">
        <w:rPr>
          <w:sz w:val="14"/>
          <w:szCs w:val="20"/>
        </w:rPr>
        <w:t xml:space="preserve">, a process </w:t>
      </w:r>
      <w:r w:rsidRPr="00050EC2">
        <w:rPr>
          <w:rStyle w:val="StyleUnderline"/>
          <w:sz w:val="20"/>
          <w:szCs w:val="20"/>
          <w:highlight w:val="green"/>
        </w:rPr>
        <w:t>which requires</w:t>
      </w:r>
      <w:r w:rsidRPr="00E07E9B">
        <w:rPr>
          <w:rStyle w:val="StyleUnderline"/>
          <w:sz w:val="20"/>
          <w:szCs w:val="20"/>
        </w:rPr>
        <w:t xml:space="preserve"> </w:t>
      </w:r>
      <w:r w:rsidRPr="00E07E9B">
        <w:rPr>
          <w:rStyle w:val="Emphasis"/>
          <w:sz w:val="20"/>
          <w:szCs w:val="20"/>
        </w:rPr>
        <w:t>negotiations</w:t>
      </w:r>
      <w:r w:rsidRPr="00E07E9B">
        <w:rPr>
          <w:sz w:val="14"/>
          <w:szCs w:val="20"/>
        </w:rPr>
        <w:t xml:space="preserve">, exchanges, </w:t>
      </w:r>
      <w:r w:rsidRPr="00E07E9B">
        <w:rPr>
          <w:rStyle w:val="StyleUnderline"/>
          <w:sz w:val="20"/>
          <w:szCs w:val="20"/>
        </w:rPr>
        <w:t xml:space="preserve">and </w:t>
      </w:r>
      <w:r w:rsidRPr="00050EC2">
        <w:rPr>
          <w:rStyle w:val="Emphasis"/>
          <w:sz w:val="20"/>
          <w:szCs w:val="20"/>
          <w:highlight w:val="green"/>
        </w:rPr>
        <w:t>consensus</w:t>
      </w:r>
      <w:r w:rsidRPr="00E07E9B">
        <w:rPr>
          <w:rStyle w:val="Emphasis"/>
          <w:sz w:val="20"/>
          <w:szCs w:val="20"/>
        </w:rPr>
        <w:t xml:space="preserve"> building</w:t>
      </w:r>
      <w:r w:rsidRPr="00E07E9B">
        <w:rPr>
          <w:sz w:val="14"/>
          <w:szCs w:val="20"/>
        </w:rPr>
        <w:t>.5 This type of interaction is strikingly different than that which first typified Party-PLA relations in the early revolutionary period.</w:t>
      </w:r>
    </w:p>
    <w:p w14:paraId="769C8D86" w14:textId="77777777" w:rsidR="004D3DCE" w:rsidRPr="00E07E9B" w:rsidRDefault="004D3DCE" w:rsidP="004D3DCE">
      <w:pPr>
        <w:rPr>
          <w:sz w:val="4"/>
          <w:szCs w:val="10"/>
        </w:rPr>
      </w:pPr>
      <w:r w:rsidRPr="00E07E9B">
        <w:rPr>
          <w:sz w:val="4"/>
          <w:szCs w:val="10"/>
        </w:rPr>
        <w:t>Party-PLA Relations during the Revolutionary Period (1921-1949)</w:t>
      </w:r>
    </w:p>
    <w:p w14:paraId="6EEE421E" w14:textId="77777777" w:rsidR="004D3DCE" w:rsidRPr="00E07E9B" w:rsidRDefault="004D3DCE" w:rsidP="004D3DCE">
      <w:pPr>
        <w:rPr>
          <w:sz w:val="4"/>
          <w:szCs w:val="10"/>
        </w:rPr>
      </w:pPr>
      <w:r w:rsidRPr="00E07E9B">
        <w:rPr>
          <w:sz w:val="4"/>
          <w:szCs w:val="10"/>
        </w:rPr>
        <w:t xml:space="preserve">The CCP (founded in 1921) and the PLA (established in 1927) originally enjoyed a level of intimate interaction or ‘fusion’ typical of the militaries and revolutionaries coalescing in a united front, or common cause, to overthrow an existent political order. This pattern is well </w:t>
      </w:r>
      <w:proofErr w:type="gramStart"/>
      <w:r w:rsidRPr="00E07E9B">
        <w:rPr>
          <w:sz w:val="4"/>
          <w:szCs w:val="10"/>
        </w:rPr>
        <w:t>documented, and</w:t>
      </w:r>
      <w:proofErr w:type="gramEnd"/>
      <w:r w:rsidRPr="00E07E9B">
        <w:rPr>
          <w:sz w:val="4"/>
          <w:szCs w:val="10"/>
        </w:rPr>
        <w:t xml:space="preserve"> will only be briefly touched upon here.6 In short, where elites regularly circulate between military and non-military posts, a symbiotic relationship forms where ideas, authorities, allegiances and circles of interaction take root, fostering a common commitment and vision towards a desired end state. In the case of China, what is referred to as ‘</w:t>
      </w:r>
      <w:proofErr w:type="gramStart"/>
      <w:r w:rsidRPr="00E07E9B">
        <w:rPr>
          <w:sz w:val="4"/>
          <w:szCs w:val="10"/>
        </w:rPr>
        <w:t>symbiosis’</w:t>
      </w:r>
      <w:proofErr w:type="gramEnd"/>
      <w:r w:rsidRPr="00E07E9B">
        <w:rPr>
          <w:sz w:val="4"/>
          <w:szCs w:val="10"/>
        </w:rPr>
        <w:t xml:space="preserve"> started in 1934-35 while the Communists were in retreat during “The Long March” period. </w:t>
      </w:r>
      <w:proofErr w:type="gramStart"/>
      <w:r w:rsidRPr="00E07E9B">
        <w:rPr>
          <w:sz w:val="4"/>
          <w:szCs w:val="10"/>
        </w:rPr>
        <w:t>As a consequence of</w:t>
      </w:r>
      <w:proofErr w:type="gramEnd"/>
      <w:r w:rsidRPr="00E07E9B">
        <w:rPr>
          <w:sz w:val="4"/>
          <w:szCs w:val="10"/>
        </w:rPr>
        <w:t xml:space="preserve"> this shared experience, close cooperation between military and civilian figures resulted in significant overlap in leadership roles, with key individuals (most notably Mao Zedong and Deng Xiaoping) being dubbed “dual role elites.”7</w:t>
      </w:r>
    </w:p>
    <w:p w14:paraId="456B5D3A" w14:textId="77777777" w:rsidR="004D3DCE" w:rsidRPr="00E07E9B" w:rsidRDefault="004D3DCE" w:rsidP="004D3DCE">
      <w:pPr>
        <w:rPr>
          <w:sz w:val="4"/>
          <w:szCs w:val="10"/>
        </w:rPr>
      </w:pPr>
      <w:r w:rsidRPr="00E07E9B">
        <w:rPr>
          <w:sz w:val="4"/>
          <w:szCs w:val="10"/>
        </w:rPr>
        <w:t>Up until the declaration of Chinese independence, the military was a major recruiter for the Party and a strict ratio of Party members to non-Party members among combat soldiers was upheld. They were, in a sense, two faces of the same organized elite. For many years, political leaders were also generals or political commissars in military units; the party and the army “…formed throughout their history a single institutional system, with a single elite performing simultaneously the functions of political and military leadership.”8 While in many respects effective and efficient, the merger of the military with the political, particularly absent of institutions, over time opened the door to significant infighting when differences arose, often ending in intensive ideological campaigns (such as the Great Leap Forward, 1958-1961), massive popular mobilizations, and widespread national unrest.</w:t>
      </w:r>
    </w:p>
    <w:p w14:paraId="42E45C4D" w14:textId="77777777" w:rsidR="004D3DCE" w:rsidRPr="00E07E9B" w:rsidRDefault="004D3DCE" w:rsidP="004D3DCE">
      <w:pPr>
        <w:rPr>
          <w:sz w:val="4"/>
          <w:szCs w:val="10"/>
        </w:rPr>
      </w:pPr>
      <w:r w:rsidRPr="00E07E9B">
        <w:rPr>
          <w:sz w:val="4"/>
          <w:szCs w:val="10"/>
        </w:rPr>
        <w:t>The Politicization of the PLA under Mao Zedong (1949-1976)</w:t>
      </w:r>
    </w:p>
    <w:p w14:paraId="4DB5D4D5" w14:textId="77777777" w:rsidR="004D3DCE" w:rsidRPr="00E07E9B" w:rsidRDefault="004D3DCE" w:rsidP="004D3DCE">
      <w:pPr>
        <w:rPr>
          <w:sz w:val="4"/>
          <w:szCs w:val="10"/>
        </w:rPr>
      </w:pPr>
      <w:r w:rsidRPr="00E07E9B">
        <w:rPr>
          <w:sz w:val="4"/>
          <w:szCs w:val="10"/>
        </w:rPr>
        <w:t xml:space="preserve">Upon assuming power, Chairman Mao Zedong early on turned to the military to champion and enable his ideas and to serve as his last line of </w:t>
      </w:r>
      <w:proofErr w:type="spellStart"/>
      <w:r w:rsidRPr="00E07E9B">
        <w:rPr>
          <w:sz w:val="4"/>
          <w:szCs w:val="10"/>
        </w:rPr>
        <w:t>defence</w:t>
      </w:r>
      <w:proofErr w:type="spellEnd"/>
      <w:r w:rsidRPr="00E07E9B">
        <w:rPr>
          <w:sz w:val="4"/>
          <w:szCs w:val="10"/>
        </w:rPr>
        <w:t>. While less critical in the honeymoon period of the early-1950s, the PLA was increasingly drawn into the political realm, most notably during the Cultural Revolution (1966-1976), a decade long period of social turmoil and populist furor spawned by the PRC’s senior most leaders. While beyond the scope of this article to discuss in any detail, the research of others chronicles how overtly enmeshed in politics the PLA became during this period, serving as a direct tool of Mao and his inner clique.9</w:t>
      </w:r>
    </w:p>
    <w:p w14:paraId="53B2C792" w14:textId="77777777" w:rsidR="004D3DCE" w:rsidRPr="00E07E9B" w:rsidRDefault="004D3DCE" w:rsidP="004D3DCE">
      <w:pPr>
        <w:rPr>
          <w:sz w:val="4"/>
          <w:szCs w:val="10"/>
        </w:rPr>
      </w:pPr>
      <w:r w:rsidRPr="00E07E9B">
        <w:rPr>
          <w:sz w:val="4"/>
          <w:szCs w:val="10"/>
        </w:rPr>
        <w:t>Unable to effectively mobilize radicals and students, in early January 1967, Mao and the Central Cultural Revolutionary Group (CCRG) ordered troops to ‘support the masses of the revolutionary left.’ As the campaign developed and became ever more chaotic over the following months, the army was subsequently directed to restore order, ultimately granting PLA members sweeping latitude to use any means necessary to reaffirm peace.10 In a fluid political situation, PLA members were pitted against the populace, who asserted they were acting as directed by China’s leaders, forced to adjudicate between opposing interests, and autonomously resolve unrest all over the country with no rules of engagement, clear direction, or often even understanding of the context of a given problem as it varied dramatically throughout China depending on the parties involved, the interpretation of the ideological direction being followed, and the local agendas at play.</w:t>
      </w:r>
    </w:p>
    <w:p w14:paraId="0C9EFDDD" w14:textId="77777777" w:rsidR="004D3DCE" w:rsidRPr="00E07E9B" w:rsidRDefault="004D3DCE" w:rsidP="004D3DCE">
      <w:pPr>
        <w:rPr>
          <w:sz w:val="4"/>
          <w:szCs w:val="10"/>
        </w:rPr>
      </w:pPr>
      <w:r w:rsidRPr="00E07E9B">
        <w:rPr>
          <w:sz w:val="4"/>
          <w:szCs w:val="10"/>
        </w:rPr>
        <w:t xml:space="preserve">For more than a decade, the PLA was the only institution in the PRC still functioning. The military was decisive in both </w:t>
      </w:r>
      <w:proofErr w:type="gramStart"/>
      <w:r w:rsidRPr="00E07E9B">
        <w:rPr>
          <w:sz w:val="4"/>
          <w:szCs w:val="10"/>
        </w:rPr>
        <w:t>policy-making</w:t>
      </w:r>
      <w:proofErr w:type="gramEnd"/>
      <w:r w:rsidRPr="00E07E9B">
        <w:rPr>
          <w:sz w:val="4"/>
          <w:szCs w:val="10"/>
        </w:rPr>
        <w:t xml:space="preserve"> and determining power struggles on many levels.11 While the details remain opaque, in 1970-1971, military commanders were reportedly divided, with some supporting Marshal Lin Biao, Vice-Premier, in a purported counter-revolutionary coup d’état. Throughout the period, other incidents of intra-party conflict drew the military into non-military matters and significantly eroded earlier periods of harmonious symbiosis. With the death of Mao in 1976 and the rehabilitation of Deng, specific actions were undertaken to modernize the military and professionalize it. While successful on many fronts, these transformations have also not been without complications and unanticipated consequences.</w:t>
      </w:r>
    </w:p>
    <w:p w14:paraId="4A7DC83F" w14:textId="77777777" w:rsidR="004D3DCE" w:rsidRPr="00E07E9B" w:rsidRDefault="004D3DCE" w:rsidP="004D3DCE">
      <w:pPr>
        <w:rPr>
          <w:sz w:val="4"/>
          <w:szCs w:val="10"/>
        </w:rPr>
      </w:pPr>
      <w:r w:rsidRPr="00E07E9B">
        <w:rPr>
          <w:sz w:val="4"/>
          <w:szCs w:val="10"/>
        </w:rPr>
        <w:t>A New Focus on Modernization (1976-2012): Defining Trends</w:t>
      </w:r>
    </w:p>
    <w:p w14:paraId="5678053B" w14:textId="77777777" w:rsidR="004D3DCE" w:rsidRPr="00E07E9B" w:rsidRDefault="004D3DCE" w:rsidP="004D3DCE">
      <w:pPr>
        <w:rPr>
          <w:sz w:val="4"/>
          <w:szCs w:val="10"/>
        </w:rPr>
      </w:pPr>
      <w:r w:rsidRPr="00E07E9B">
        <w:rPr>
          <w:sz w:val="4"/>
          <w:szCs w:val="10"/>
        </w:rPr>
        <w:t>Increased Professionalization</w:t>
      </w:r>
    </w:p>
    <w:p w14:paraId="556D9B4C" w14:textId="77777777" w:rsidR="004D3DCE" w:rsidRPr="00E07E9B" w:rsidRDefault="004D3DCE" w:rsidP="004D3DCE">
      <w:pPr>
        <w:rPr>
          <w:sz w:val="4"/>
          <w:szCs w:val="10"/>
        </w:rPr>
      </w:pPr>
      <w:r w:rsidRPr="00E07E9B">
        <w:rPr>
          <w:sz w:val="4"/>
          <w:szCs w:val="10"/>
        </w:rPr>
        <w:t xml:space="preserve">In the aftermath of the Cultural Revolution, the PLA has become a focal point for reform, improvement, and de-politicization. The armed forces were downsized from 4.5 million to 2.2 today. It is rapidly becoming a more modern force which is increasingly educated, better equipped, more regimented with retirements, selection and recruiting. Doctrinal adjustments are regularly made and announced in biannual </w:t>
      </w:r>
      <w:proofErr w:type="spellStart"/>
      <w:r w:rsidRPr="00E07E9B">
        <w:rPr>
          <w:sz w:val="4"/>
          <w:szCs w:val="10"/>
        </w:rPr>
        <w:t>Defence</w:t>
      </w:r>
      <w:proofErr w:type="spellEnd"/>
      <w:r w:rsidRPr="00E07E9B">
        <w:rPr>
          <w:sz w:val="4"/>
          <w:szCs w:val="10"/>
        </w:rPr>
        <w:t xml:space="preserve"> White Papers, moving the army along a continuum away from land based notions of “People’s War” to concepts like “Limited War under High Technology Conditions.”12 Highlights of this trajectory include: professional military education; specialization in key knowledge sectors like cyber security; a primacy placed on science and technology; improved training and augmented technical skills; the integration and operation of more sophisticated military kit; improvements to command and control; and a focus upon combined joint operations.13</w:t>
      </w:r>
    </w:p>
    <w:p w14:paraId="68EB9DE8" w14:textId="77777777" w:rsidR="004D3DCE" w:rsidRPr="00E07E9B" w:rsidRDefault="004D3DCE" w:rsidP="004D3DCE">
      <w:pPr>
        <w:rPr>
          <w:sz w:val="4"/>
          <w:szCs w:val="10"/>
        </w:rPr>
      </w:pPr>
      <w:r w:rsidRPr="00E07E9B">
        <w:rPr>
          <w:sz w:val="4"/>
          <w:szCs w:val="10"/>
        </w:rPr>
        <w:t xml:space="preserve">Since 1997, China’s military budget has increased at double digit rates, with much of these augmentations going to offset higher salaries, better housing, and improved facilities. In 2014, official </w:t>
      </w:r>
      <w:proofErr w:type="spellStart"/>
      <w:r w:rsidRPr="00E07E9B">
        <w:rPr>
          <w:sz w:val="4"/>
          <w:szCs w:val="10"/>
        </w:rPr>
        <w:t>defence</w:t>
      </w:r>
      <w:proofErr w:type="spellEnd"/>
      <w:r w:rsidRPr="00E07E9B">
        <w:rPr>
          <w:sz w:val="4"/>
          <w:szCs w:val="10"/>
        </w:rPr>
        <w:t xml:space="preserve"> spending was published as US$ 131.57 billion; the second largest in the world, and by some intelligence estimates, only half the actual number.14 Increased professionalism is, however, a two-edged sword. While on one level it removes the military from the daily entanglements of political life, it also promotes a greater sense of autonomy, corporateness, and a sense of responsibility to intervene if vital interests are threatened, coupled with the expertise to do, so should the occasion arise.15</w:t>
      </w:r>
    </w:p>
    <w:p w14:paraId="3215AB51" w14:textId="77777777" w:rsidR="004D3DCE" w:rsidRPr="00E07E9B" w:rsidRDefault="004D3DCE" w:rsidP="004D3DCE">
      <w:pPr>
        <w:rPr>
          <w:sz w:val="4"/>
          <w:szCs w:val="10"/>
        </w:rPr>
      </w:pPr>
      <w:r w:rsidRPr="00E07E9B">
        <w:rPr>
          <w:sz w:val="4"/>
          <w:szCs w:val="10"/>
        </w:rPr>
        <w:t>A Reduced Emphasis upon Political Work or Ideological Study</w:t>
      </w:r>
    </w:p>
    <w:p w14:paraId="045A1AB2" w14:textId="77777777" w:rsidR="004D3DCE" w:rsidRPr="00E07E9B" w:rsidRDefault="004D3DCE" w:rsidP="004D3DCE">
      <w:pPr>
        <w:rPr>
          <w:sz w:val="4"/>
          <w:szCs w:val="10"/>
        </w:rPr>
      </w:pPr>
      <w:r w:rsidRPr="00E07E9B">
        <w:rPr>
          <w:sz w:val="4"/>
          <w:szCs w:val="10"/>
        </w:rPr>
        <w:t>While exceptions to the rule exist (such as the immediate period following the 1989 Tiananmen Square Massacre), military professionalization has generally resulted in less emphasis on political work and political education (relative to the time spent on military duties). The eroding foundations of Communist ideology are particularly of high impact on the military, as this calls directly into question the forces’ raison d’être—the promotion of Communist ideals through revolution and unqualified support of the Party. While Marxist ideology can still be invoked as required justification when needed, it is not treated in the sacrosanct manner it once was and this significantly reduces the ‘connective tissue’ seamlessly joining the Party and the PLA.</w:t>
      </w:r>
    </w:p>
    <w:p w14:paraId="0FBED118" w14:textId="77777777" w:rsidR="004D3DCE" w:rsidRPr="00E07E9B" w:rsidRDefault="004D3DCE" w:rsidP="004D3DCE">
      <w:pPr>
        <w:rPr>
          <w:sz w:val="4"/>
          <w:szCs w:val="10"/>
        </w:rPr>
      </w:pPr>
      <w:r w:rsidRPr="00E07E9B">
        <w:rPr>
          <w:sz w:val="4"/>
          <w:szCs w:val="10"/>
        </w:rPr>
        <w:t>The Growing Bifurcation of Elites</w:t>
      </w:r>
    </w:p>
    <w:p w14:paraId="26684290" w14:textId="77777777" w:rsidR="004D3DCE" w:rsidRPr="00E07E9B" w:rsidRDefault="004D3DCE" w:rsidP="004D3DCE">
      <w:pPr>
        <w:rPr>
          <w:sz w:val="4"/>
          <w:szCs w:val="10"/>
        </w:rPr>
      </w:pPr>
      <w:r w:rsidRPr="00E07E9B">
        <w:rPr>
          <w:sz w:val="4"/>
          <w:szCs w:val="10"/>
        </w:rPr>
        <w:t xml:space="preserve">China’s transition into a developed country with a relatively modern military force has demanded a move away from “dual role elites” to streams of distinct and separate senior officials who no longer share similar backgrounds, work experiences, or career paths. Promoted according to functional area expertise, few common bonds (including formal educational experience, common technical knowledge, shared management history, and common political connections) join military professionals, Party leaders, and senior civil servants, as was once the case with their revolutionary predecessors. The implications of this are important. Common frames of reference do not currently exist, and the potential for miscommunication is high. Civilian leaders do not regularly interact with their military counterparts, and a general ignorance of military tactics, training, and procedures continues, which is not systematized through effective briefing channels.16 In short, the growing bifurcation of elites impedes relationships built on trust as the distance between the military sphere and the political sphere lengthens. </w:t>
      </w:r>
      <w:proofErr w:type="gramStart"/>
      <w:r w:rsidRPr="00E07E9B">
        <w:rPr>
          <w:sz w:val="4"/>
          <w:szCs w:val="10"/>
        </w:rPr>
        <w:t>In particular, varying</w:t>
      </w:r>
      <w:proofErr w:type="gramEnd"/>
      <w:r w:rsidRPr="00E07E9B">
        <w:rPr>
          <w:sz w:val="4"/>
          <w:szCs w:val="10"/>
        </w:rPr>
        <w:t xml:space="preserve"> perspectives on national security issues are increasingly evident.</w:t>
      </w:r>
    </w:p>
    <w:p w14:paraId="08CE54AD" w14:textId="77777777" w:rsidR="004D3DCE" w:rsidRPr="00E07E9B" w:rsidRDefault="004D3DCE" w:rsidP="004D3DCE">
      <w:pPr>
        <w:rPr>
          <w:sz w:val="4"/>
          <w:szCs w:val="10"/>
        </w:rPr>
      </w:pPr>
      <w:r w:rsidRPr="00E07E9B">
        <w:rPr>
          <w:sz w:val="4"/>
          <w:szCs w:val="10"/>
        </w:rPr>
        <w:t>Divided State-Party-Citizenry Loyalties</w:t>
      </w:r>
    </w:p>
    <w:p w14:paraId="6E931376" w14:textId="77777777" w:rsidR="004D3DCE" w:rsidRPr="00E07E9B" w:rsidRDefault="004D3DCE" w:rsidP="004D3DCE">
      <w:pPr>
        <w:rPr>
          <w:sz w:val="4"/>
          <w:szCs w:val="10"/>
        </w:rPr>
      </w:pPr>
      <w:r w:rsidRPr="00E07E9B">
        <w:rPr>
          <w:sz w:val="4"/>
          <w:szCs w:val="10"/>
        </w:rPr>
        <w:t>In China, theoretically, the Communist Party, state apparatus, and military are all distinct entities with formal authorities, accountabilities, and responsibilities. In practice, the Party dominates all according to varying degrees through its membership, appointment routines, and sanctions. This too, however, is evolving. As China modernizes, power is becoming more decentralized, and the legitimacy of the Party (or lack thereof) is linked almost solely to the country’s economic performance. In fundamental respects, China’s legislature (or National People’s Congress) and its Standing Committee are now more appropriately serving an oversight function of the military. Directly linked to this is the NPC’s role in approving the military’s annual budget allocation. Once a ‘rubber-stamp’ process, this is less and less the case.</w:t>
      </w:r>
    </w:p>
    <w:p w14:paraId="1B5E92ED" w14:textId="77777777" w:rsidR="004D3DCE" w:rsidRPr="00E07E9B" w:rsidRDefault="004D3DCE" w:rsidP="004D3DCE">
      <w:pPr>
        <w:rPr>
          <w:sz w:val="4"/>
          <w:szCs w:val="10"/>
        </w:rPr>
      </w:pPr>
      <w:r w:rsidRPr="00E07E9B">
        <w:rPr>
          <w:sz w:val="4"/>
          <w:szCs w:val="10"/>
        </w:rPr>
        <w:t xml:space="preserve">The emergence of a stronger state structure with ties to the military is fostering a duality of legally and administratively distinct </w:t>
      </w:r>
      <w:proofErr w:type="spellStart"/>
      <w:r w:rsidRPr="00E07E9B">
        <w:rPr>
          <w:sz w:val="4"/>
          <w:szCs w:val="10"/>
        </w:rPr>
        <w:t>centres</w:t>
      </w:r>
      <w:proofErr w:type="spellEnd"/>
      <w:r w:rsidRPr="00E07E9B">
        <w:rPr>
          <w:sz w:val="4"/>
          <w:szCs w:val="10"/>
        </w:rPr>
        <w:t xml:space="preserve"> (one state, one party) with which the PLA must successfully interact, each often sharing overlaps in membership, but at times competing and conflicting agendas.17 In short, where the Party provides guidance and direction, the state administers and implements policy on a day-to-day basis. The constitutional ambiguity of the military’s allegiance to the Party and the state potentially fosters conflictual </w:t>
      </w:r>
      <w:proofErr w:type="gramStart"/>
      <w:r w:rsidRPr="00E07E9B">
        <w:rPr>
          <w:sz w:val="4"/>
          <w:szCs w:val="10"/>
        </w:rPr>
        <w:t>loyalties, and</w:t>
      </w:r>
      <w:proofErr w:type="gramEnd"/>
      <w:r w:rsidRPr="00E07E9B">
        <w:rPr>
          <w:sz w:val="4"/>
          <w:szCs w:val="10"/>
        </w:rPr>
        <w:t xml:space="preserve"> challenges the asserted shorthand understanding that the Party and PLA are indivisible and the same. Moreover, the Army’s de facto loyalty to China’s citizenry is historically founded (hence the name “the People’s Liberation Army”), and when tested on 4 June 1989 [Tiananmen Square uprising in Beijing], manifested itself in </w:t>
      </w:r>
      <w:proofErr w:type="gramStart"/>
      <w:r w:rsidRPr="00E07E9B">
        <w:rPr>
          <w:sz w:val="4"/>
          <w:szCs w:val="10"/>
        </w:rPr>
        <w:t>command and control</w:t>
      </w:r>
      <w:proofErr w:type="gramEnd"/>
      <w:r w:rsidRPr="00E07E9B">
        <w:rPr>
          <w:sz w:val="4"/>
          <w:szCs w:val="10"/>
        </w:rPr>
        <w:t xml:space="preserve"> issues (troops in some cases would not fire of protestors). Long-standing damage to a relationship previously viewed by both sides as inviolable continues to this day, and many assert that even if ordered, such violent suppression would not happen again </w:t>
      </w:r>
      <w:proofErr w:type="gramStart"/>
      <w:r w:rsidRPr="00E07E9B">
        <w:rPr>
          <w:sz w:val="4"/>
          <w:szCs w:val="10"/>
        </w:rPr>
        <w:t>in light of</w:t>
      </w:r>
      <w:proofErr w:type="gramEnd"/>
      <w:r w:rsidRPr="00E07E9B">
        <w:rPr>
          <w:sz w:val="4"/>
          <w:szCs w:val="10"/>
        </w:rPr>
        <w:t xml:space="preserve"> this precedent and the fallout from it.18</w:t>
      </w:r>
    </w:p>
    <w:p w14:paraId="163747B8" w14:textId="77777777" w:rsidR="004D3DCE" w:rsidRPr="00E07E9B" w:rsidRDefault="004D3DCE" w:rsidP="004D3DCE">
      <w:pPr>
        <w:rPr>
          <w:sz w:val="4"/>
          <w:szCs w:val="10"/>
        </w:rPr>
      </w:pPr>
      <w:r w:rsidRPr="00E07E9B">
        <w:rPr>
          <w:sz w:val="4"/>
          <w:szCs w:val="10"/>
        </w:rPr>
        <w:t>Internal Factionalism within the PLA</w:t>
      </w:r>
    </w:p>
    <w:p w14:paraId="61C72B78" w14:textId="77777777" w:rsidR="004D3DCE" w:rsidRPr="00E07E9B" w:rsidRDefault="004D3DCE" w:rsidP="004D3DCE">
      <w:pPr>
        <w:rPr>
          <w:sz w:val="4"/>
          <w:szCs w:val="10"/>
        </w:rPr>
      </w:pPr>
      <w:r w:rsidRPr="00E07E9B">
        <w:rPr>
          <w:sz w:val="4"/>
          <w:szCs w:val="10"/>
        </w:rPr>
        <w:t xml:space="preserve">Paralleling divided loyalties between Chinese Party, military and government bodies, one must also recognize that within each, factions exist, based upon generational, personal, professional, geographic, or institutional allegiances.19 These minor fault lines are most pronounced during crises, and they continue independent of professionalization.20 As was demonstrated by the civil-military dynamics of the Chinese government’s suppression of student demonstrators, 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the military’s influence, </w:t>
      </w:r>
      <w:proofErr w:type="gramStart"/>
      <w:r w:rsidRPr="00E07E9B">
        <w:rPr>
          <w:sz w:val="4"/>
          <w:szCs w:val="10"/>
        </w:rPr>
        <w:t>on the whole</w:t>
      </w:r>
      <w:proofErr w:type="gramEnd"/>
      <w:r w:rsidRPr="00E07E9B">
        <w:rPr>
          <w:sz w:val="4"/>
          <w:szCs w:val="10"/>
        </w:rPr>
        <w:t>, is increasing, and the Party’s control decreasing.</w:t>
      </w:r>
    </w:p>
    <w:p w14:paraId="30DB7B54" w14:textId="77777777" w:rsidR="004D3DCE" w:rsidRPr="00E07E9B" w:rsidRDefault="004D3DCE" w:rsidP="004D3DCE">
      <w:pPr>
        <w:rPr>
          <w:sz w:val="4"/>
          <w:szCs w:val="10"/>
        </w:rPr>
      </w:pPr>
      <w:r w:rsidRPr="00E07E9B">
        <w:rPr>
          <w:sz w:val="4"/>
          <w:szCs w:val="10"/>
        </w:rPr>
        <w:t xml:space="preserve">On one level, the Party clearly controls the military as the Central Military Commission or CMC (the highest military oversight body in the PRC) is chaired by a civilian, President Xi Jinping. Moreover, the PLAs representation on formal political </w:t>
      </w:r>
      <w:proofErr w:type="gramStart"/>
      <w:r w:rsidRPr="00E07E9B">
        <w:rPr>
          <w:sz w:val="4"/>
          <w:szCs w:val="10"/>
        </w:rPr>
        <w:t>decision making</w:t>
      </w:r>
      <w:proofErr w:type="gramEnd"/>
      <w:r w:rsidRPr="00E07E9B">
        <w:rPr>
          <w:sz w:val="4"/>
          <w:szCs w:val="10"/>
        </w:rPr>
        <w:t xml:space="preserve">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6F170C18" w14:textId="77777777" w:rsidR="004D3DCE" w:rsidRPr="00E07E9B" w:rsidRDefault="004D3DCE" w:rsidP="004D3DCE">
      <w:pPr>
        <w:rPr>
          <w:sz w:val="14"/>
          <w:szCs w:val="20"/>
        </w:rPr>
      </w:pPr>
      <w:r w:rsidRPr="00E07E9B">
        <w:rPr>
          <w:sz w:val="14"/>
          <w:szCs w:val="20"/>
        </w:rPr>
        <w:lastRenderedPageBreak/>
        <w:t>In a similar vein, other methods of Party influence, as exercised through political commissars, party committees, and discipline inspection commissions are no longer empowered to enforce the ideological dictates of a paramount leader. In the face of diffuse reporting chains, competing allegiances, and often effective socialization by the military units they are supposed to be watching over, most do not provide the Party guardian and guidance function once so pervasive.</w:t>
      </w:r>
    </w:p>
    <w:p w14:paraId="6237F8F7" w14:textId="77777777" w:rsidR="004D3DCE" w:rsidRPr="00E07E9B" w:rsidRDefault="004D3DCE" w:rsidP="004D3DCE">
      <w:pPr>
        <w:rPr>
          <w:sz w:val="14"/>
          <w:szCs w:val="20"/>
        </w:rPr>
      </w:pPr>
      <w:r w:rsidRPr="00E07E9B">
        <w:rPr>
          <w:sz w:val="14"/>
          <w:szCs w:val="20"/>
        </w:rPr>
        <w:t>While perhaps overstated, Paltiel’s observation that “…</w:t>
      </w:r>
      <w:r w:rsidRPr="00E07E9B">
        <w:rPr>
          <w:rStyle w:val="StyleUnderline"/>
          <w:sz w:val="20"/>
          <w:szCs w:val="20"/>
        </w:rPr>
        <w:t>China’s energies</w:t>
      </w:r>
      <w:r w:rsidRPr="00E07E9B">
        <w:rPr>
          <w:sz w:val="14"/>
          <w:szCs w:val="20"/>
        </w:rPr>
        <w:t xml:space="preserve"> over the past century and half </w:t>
      </w:r>
      <w:r w:rsidRPr="00E07E9B">
        <w:rPr>
          <w:rStyle w:val="StyleUnderline"/>
          <w:sz w:val="20"/>
          <w:szCs w:val="20"/>
        </w:rPr>
        <w:t xml:space="preserve">have given the military a </w:t>
      </w:r>
      <w:r w:rsidRPr="00E07E9B">
        <w:rPr>
          <w:rStyle w:val="Emphasis"/>
          <w:sz w:val="20"/>
          <w:szCs w:val="20"/>
        </w:rPr>
        <w:t>prominent</w:t>
      </w:r>
      <w:r w:rsidRPr="00E07E9B">
        <w:rPr>
          <w:sz w:val="14"/>
          <w:szCs w:val="20"/>
        </w:rPr>
        <w:t xml:space="preserve"> and even dominant </w:t>
      </w:r>
      <w:r w:rsidRPr="00E07E9B">
        <w:rPr>
          <w:rStyle w:val="StyleUnderline"/>
          <w:sz w:val="20"/>
          <w:szCs w:val="20"/>
        </w:rPr>
        <w:t>role</w:t>
      </w:r>
      <w:r w:rsidRPr="00E07E9B">
        <w:rPr>
          <w:sz w:val="14"/>
          <w:szCs w:val="20"/>
        </w:rPr>
        <w:t xml:space="preserve"> in the state, </w:t>
      </w:r>
      <w:r w:rsidRPr="00E07E9B">
        <w:rPr>
          <w:rStyle w:val="StyleUnderline"/>
          <w:sz w:val="20"/>
          <w:szCs w:val="20"/>
        </w:rPr>
        <w:t xml:space="preserve">preempting </w:t>
      </w:r>
      <w:r w:rsidRPr="00E07E9B">
        <w:rPr>
          <w:rStyle w:val="Emphasis"/>
          <w:sz w:val="20"/>
          <w:szCs w:val="20"/>
        </w:rPr>
        <w:t>civilian control</w:t>
      </w:r>
      <w:r w:rsidRPr="00E07E9B">
        <w:rPr>
          <w:sz w:val="14"/>
          <w:szCs w:val="20"/>
        </w:rPr>
        <w:t xml:space="preserve"> and inhibiting the exercise of constitutional authority” is likely now truer than ever before in history.22 While still loyal to the party as an institution, </w:t>
      </w:r>
      <w:r w:rsidRPr="00E07E9B">
        <w:rPr>
          <w:rStyle w:val="StyleUnderline"/>
          <w:sz w:val="20"/>
          <w:szCs w:val="20"/>
        </w:rPr>
        <w:t xml:space="preserve">the PLA is not </w:t>
      </w:r>
      <w:r w:rsidRPr="00E07E9B">
        <w:rPr>
          <w:rStyle w:val="Emphasis"/>
          <w:sz w:val="20"/>
          <w:szCs w:val="20"/>
        </w:rPr>
        <w:t>unconditionally</w:t>
      </w:r>
      <w:r w:rsidRPr="00E07E9B">
        <w:rPr>
          <w:rStyle w:val="StyleUnderline"/>
          <w:sz w:val="20"/>
          <w:szCs w:val="20"/>
        </w:rPr>
        <w:t xml:space="preserve"> subservient</w:t>
      </w:r>
      <w:r w:rsidRPr="00E07E9B">
        <w:rPr>
          <w:sz w:val="14"/>
          <w:szCs w:val="20"/>
        </w:rPr>
        <w:t xml:space="preserve"> to a particular leader and retains the resources to enter the political arena if (at the highest levels) a decision is made to do so.</w:t>
      </w:r>
    </w:p>
    <w:p w14:paraId="18570C80" w14:textId="77777777" w:rsidR="004D3DCE" w:rsidRPr="00E07E9B" w:rsidRDefault="004D3DCE" w:rsidP="004D3DCE">
      <w:pPr>
        <w:rPr>
          <w:sz w:val="6"/>
          <w:szCs w:val="12"/>
        </w:rPr>
      </w:pPr>
      <w:r w:rsidRPr="00E07E9B">
        <w:rPr>
          <w:sz w:val="6"/>
          <w:szCs w:val="12"/>
        </w:rPr>
        <w:t>Assessing the Implications of the Civilian-Military Trend Lines in China</w:t>
      </w:r>
    </w:p>
    <w:p w14:paraId="5E874C23" w14:textId="77777777" w:rsidR="004D3DCE" w:rsidRPr="00E07E9B" w:rsidRDefault="004D3DCE" w:rsidP="004D3DCE">
      <w:pPr>
        <w:rPr>
          <w:sz w:val="6"/>
          <w:szCs w:val="12"/>
        </w:rPr>
      </w:pPr>
      <w:r w:rsidRPr="00E07E9B">
        <w:rPr>
          <w:sz w:val="6"/>
          <w:szCs w:val="12"/>
        </w:rPr>
        <w:t xml:space="preserve">The civilian-military trend lines evident in China since the end of the Cultural Revolution affirm that the symbiotic nature of the Party-PLA relationship has morphed in important respects since the late1960s. The promotion of professionalism, a reduced role for ideological indoctrination, an increasing bifurcation of civil-military elites, and growing state powers (complete with divided loyalties and continued factionalism) has complicated the political landscape informing how the CCP interacts with the PLA. If, as postulated, we have moved from a fused, ‘dual role elite’ model to one of ‘conditional compliance’ in which the military </w:t>
      </w:r>
      <w:proofErr w:type="gramStart"/>
      <w:r w:rsidRPr="00E07E9B">
        <w:rPr>
          <w:sz w:val="6"/>
          <w:szCs w:val="12"/>
        </w:rPr>
        <w:t>actually holds</w:t>
      </w:r>
      <w:proofErr w:type="gramEnd"/>
      <w:r w:rsidRPr="00E07E9B">
        <w:rPr>
          <w:sz w:val="6"/>
          <w:szCs w:val="12"/>
        </w:rPr>
        <w:t xml:space="preserve"> a preponderance of the power capabilities and where its interests are satisfied through concessions, bargaining, and pay-offs, empirical evidence should reflect this. A review of China’s three major leadership changes since the transition from the revolutionary ‘Old Guard’ to the modern technocrats confirms this.</w:t>
      </w:r>
    </w:p>
    <w:p w14:paraId="0780B90E" w14:textId="77777777" w:rsidR="004D3DCE" w:rsidRPr="00E07E9B" w:rsidRDefault="004D3DCE" w:rsidP="004D3DCE">
      <w:pPr>
        <w:rPr>
          <w:sz w:val="6"/>
          <w:szCs w:val="12"/>
        </w:rPr>
      </w:pPr>
      <w:r w:rsidRPr="00E07E9B">
        <w:rPr>
          <w:sz w:val="6"/>
          <w:szCs w:val="12"/>
        </w:rPr>
        <w:t>Jiang Zemin (1989-2004)</w:t>
      </w:r>
    </w:p>
    <w:p w14:paraId="7047F57F" w14:textId="77777777" w:rsidR="004D3DCE" w:rsidRPr="00E07E9B" w:rsidRDefault="004D3DCE" w:rsidP="004D3DCE">
      <w:pPr>
        <w:rPr>
          <w:sz w:val="6"/>
          <w:szCs w:val="12"/>
        </w:rPr>
      </w:pPr>
      <w:r w:rsidRPr="00E07E9B">
        <w:rPr>
          <w:sz w:val="6"/>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E07E9B">
        <w:rPr>
          <w:sz w:val="6"/>
          <w:szCs w:val="12"/>
        </w:rPr>
        <w:t>defence</w:t>
      </w:r>
      <w:proofErr w:type="spellEnd"/>
      <w:r w:rsidRPr="00E07E9B">
        <w:rPr>
          <w:sz w:val="6"/>
          <w:szCs w:val="12"/>
        </w:rPr>
        <w:t xml:space="preserve"> budget; funds for military modernization; as well as equipment, logistics, and augmented R&amp;D.23</w:t>
      </w:r>
    </w:p>
    <w:p w14:paraId="13A1F7CF" w14:textId="77777777" w:rsidR="004D3DCE" w:rsidRPr="00E07E9B" w:rsidRDefault="004D3DCE" w:rsidP="004D3DCE">
      <w:pPr>
        <w:rPr>
          <w:sz w:val="6"/>
          <w:szCs w:val="12"/>
        </w:rPr>
      </w:pPr>
      <w:r w:rsidRPr="00E07E9B">
        <w:rPr>
          <w:sz w:val="6"/>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47AC7E9D" w14:textId="77777777" w:rsidR="004D3DCE" w:rsidRPr="00E07E9B" w:rsidRDefault="004D3DCE" w:rsidP="004D3DCE">
      <w:pPr>
        <w:rPr>
          <w:sz w:val="6"/>
          <w:szCs w:val="12"/>
        </w:rPr>
      </w:pPr>
      <w:r w:rsidRPr="00E07E9B">
        <w:rPr>
          <w:sz w:val="6"/>
          <w:szCs w:val="12"/>
        </w:rPr>
        <w:t>Hu Jintao (2002-2012)</w:t>
      </w:r>
    </w:p>
    <w:p w14:paraId="3F8232A3" w14:textId="77777777" w:rsidR="004D3DCE" w:rsidRPr="00E07E9B" w:rsidRDefault="004D3DCE" w:rsidP="004D3DCE">
      <w:pPr>
        <w:rPr>
          <w:sz w:val="6"/>
          <w:szCs w:val="12"/>
        </w:rPr>
      </w:pPr>
      <w:r w:rsidRPr="00E07E9B">
        <w:rPr>
          <w:sz w:val="6"/>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00DD7CBF" w14:textId="77777777" w:rsidR="004D3DCE" w:rsidRPr="00E07E9B" w:rsidRDefault="004D3DCE" w:rsidP="004D3DCE">
      <w:pPr>
        <w:rPr>
          <w:sz w:val="6"/>
          <w:szCs w:val="12"/>
        </w:rPr>
      </w:pPr>
      <w:r w:rsidRPr="00E07E9B">
        <w:rPr>
          <w:sz w:val="6"/>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4C076395" w14:textId="77777777" w:rsidR="004D3DCE" w:rsidRPr="00E07E9B" w:rsidRDefault="004D3DCE" w:rsidP="004D3DCE">
      <w:pPr>
        <w:rPr>
          <w:sz w:val="6"/>
          <w:szCs w:val="12"/>
        </w:rPr>
      </w:pPr>
      <w:r w:rsidRPr="00E07E9B">
        <w:rPr>
          <w:sz w:val="6"/>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52842DCF" w14:textId="77777777" w:rsidR="004D3DCE" w:rsidRPr="00E07E9B" w:rsidRDefault="004D3DCE" w:rsidP="004D3DCE">
      <w:pPr>
        <w:rPr>
          <w:sz w:val="6"/>
          <w:szCs w:val="12"/>
        </w:rPr>
      </w:pPr>
      <w:r w:rsidRPr="00E07E9B">
        <w:rPr>
          <w:sz w:val="6"/>
          <w:szCs w:val="12"/>
        </w:rPr>
        <w:t>Xi Jinping (2012-Present)</w:t>
      </w:r>
    </w:p>
    <w:p w14:paraId="33DE4BF8" w14:textId="77777777" w:rsidR="004D3DCE" w:rsidRPr="00E07E9B" w:rsidRDefault="004D3DCE" w:rsidP="004D3DCE">
      <w:pPr>
        <w:rPr>
          <w:sz w:val="6"/>
          <w:szCs w:val="12"/>
        </w:rPr>
      </w:pPr>
      <w:r w:rsidRPr="00E07E9B">
        <w:rPr>
          <w:sz w:val="6"/>
          <w:szCs w:val="12"/>
        </w:rPr>
        <w:t xml:space="preserve">Xi Jinping’s rise to power in 2012, while replicating the ‘horse-trading’ of Jiang and Hu, marks a fundamental departure in leadership style. Often described as a transformative leader, </w:t>
      </w:r>
      <w:proofErr w:type="gramStart"/>
      <w:r w:rsidRPr="00E07E9B">
        <w:rPr>
          <w:sz w:val="6"/>
          <w:szCs w:val="12"/>
        </w:rPr>
        <w:t>Xi</w:t>
      </w:r>
      <w:proofErr w:type="gramEnd"/>
      <w:r w:rsidRPr="00E07E9B">
        <w:rPr>
          <w:sz w:val="6"/>
          <w:szCs w:val="12"/>
        </w:rPr>
        <w:t xml:space="preserve"> is openly critical of his predecessors and rails against earlier periods where reform stalled and corruption grew.27 An advocate of ‘top-level design,’ incrementalism is being supplanted by a massive attempt to centralize all aspects of the CCP’s power, which includes a major restructuring of the economy, government, administration, and military.</w:t>
      </w:r>
    </w:p>
    <w:p w14:paraId="721546E7" w14:textId="77777777" w:rsidR="004D3DCE" w:rsidRPr="00E07E9B" w:rsidRDefault="004D3DCE" w:rsidP="004D3DCE">
      <w:pPr>
        <w:rPr>
          <w:sz w:val="6"/>
          <w:szCs w:val="12"/>
        </w:rPr>
      </w:pPr>
      <w:r w:rsidRPr="00E07E9B">
        <w:rPr>
          <w:sz w:val="6"/>
          <w:szCs w:val="12"/>
        </w:rPr>
        <w:t>Nicknamed “the gun and the knife” as a slight for his attempts to simultaneously control the army, police, spies, and the ‘graft busters,’ Xi’s power appears uncontested at present. Nevertheless, he is also viewed as ‘pushing the envelope too far’ and endangering the equilibrium which has been established between the Party and PLA over the past 25 years. For example, only two years into his mandate, he fostered a Cult of Personality, “the Spirit of Xi Jinping” which was officially elevated to the same standing as that of Mao and Deng, by comparison, foundational figures in Chinese history. His open attacks of political ‘enemies’ (most notably Zhou Yongkang, a Politburo Standing Committee member and former security czar) breeds fear among almost every senior official, all of whom are vulnerable on some point. Equally true, an unprecedented anti-corruption campaign is inciting comrades to turn on comrades, not unlike a massive game of prisoner’s dilemma.</w:t>
      </w:r>
    </w:p>
    <w:p w14:paraId="354DF5A5" w14:textId="77777777" w:rsidR="004D3DCE" w:rsidRPr="00E07E9B" w:rsidRDefault="004D3DCE" w:rsidP="004D3DCE">
      <w:pPr>
        <w:rPr>
          <w:sz w:val="6"/>
          <w:szCs w:val="12"/>
        </w:rPr>
      </w:pPr>
      <w:r w:rsidRPr="00E07E9B">
        <w:rPr>
          <w:sz w:val="6"/>
          <w:szCs w:val="12"/>
        </w:rPr>
        <w:t>Nowhere is the pressure for reform greater than in the PLA. Xi advocates administering the army with strictness and austerity, promoting frugality and obedience.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Select military regions (those opposite Taiwan and adjacent to the South China Seas) and commanders from those regions are witnessing favoritism and promotion at the expense of others. Moreover, a new “CMC Chairmanship Responsibility System” has been instituted, which directly calls into question the support of some of Xi’s senior-most generals.</w:t>
      </w:r>
    </w:p>
    <w:p w14:paraId="0AD579CF" w14:textId="77777777" w:rsidR="004D3DCE" w:rsidRPr="00E07E9B" w:rsidRDefault="004D3DCE" w:rsidP="004D3DCE">
      <w:pPr>
        <w:rPr>
          <w:sz w:val="14"/>
          <w:szCs w:val="20"/>
        </w:rPr>
      </w:pPr>
      <w:r w:rsidRPr="00E07E9B">
        <w:rPr>
          <w:sz w:val="14"/>
          <w:szCs w:val="20"/>
        </w:rPr>
        <w:t xml:space="preserve">A ‘hardliner’ by nature, </w:t>
      </w:r>
      <w:proofErr w:type="gramStart"/>
      <w:r w:rsidRPr="00050EC2">
        <w:rPr>
          <w:rStyle w:val="StyleUnderline"/>
          <w:sz w:val="20"/>
          <w:szCs w:val="20"/>
          <w:highlight w:val="green"/>
        </w:rPr>
        <w:t>Xi</w:t>
      </w:r>
      <w:proofErr w:type="gramEnd"/>
      <w:r w:rsidRPr="00E07E9B">
        <w:rPr>
          <w:rStyle w:val="StyleUnderline"/>
          <w:sz w:val="20"/>
          <w:szCs w:val="20"/>
        </w:rPr>
        <w:t xml:space="preserve"> recognizes that he </w:t>
      </w:r>
      <w:r w:rsidRPr="00050EC2">
        <w:rPr>
          <w:rStyle w:val="StyleUnderline"/>
          <w:sz w:val="20"/>
          <w:szCs w:val="20"/>
          <w:highlight w:val="green"/>
        </w:rPr>
        <w:t xml:space="preserve">must </w:t>
      </w:r>
      <w:r w:rsidRPr="00050EC2">
        <w:rPr>
          <w:rStyle w:val="Emphasis"/>
          <w:sz w:val="20"/>
          <w:szCs w:val="20"/>
          <w:highlight w:val="green"/>
        </w:rPr>
        <w:t>earn</w:t>
      </w:r>
      <w:r w:rsidRPr="00E07E9B">
        <w:rPr>
          <w:rStyle w:val="Emphasis"/>
          <w:sz w:val="20"/>
          <w:szCs w:val="20"/>
        </w:rPr>
        <w:t xml:space="preserve"> the </w:t>
      </w:r>
      <w:r w:rsidRPr="00050EC2">
        <w:rPr>
          <w:rStyle w:val="Emphasis"/>
          <w:sz w:val="20"/>
          <w:szCs w:val="20"/>
          <w:highlight w:val="green"/>
        </w:rPr>
        <w:t>support</w:t>
      </w:r>
      <w:r w:rsidRPr="00050EC2">
        <w:rPr>
          <w:rStyle w:val="StyleUnderline"/>
          <w:sz w:val="20"/>
          <w:szCs w:val="20"/>
          <w:highlight w:val="green"/>
        </w:rPr>
        <w:t xml:space="preserve"> of the PLA</w:t>
      </w:r>
      <w:r w:rsidRPr="00E07E9B">
        <w:rPr>
          <w:sz w:val="14"/>
          <w:szCs w:val="20"/>
        </w:rPr>
        <w:t xml:space="preserve">. New military priorities he supports </w:t>
      </w:r>
      <w:proofErr w:type="gramStart"/>
      <w:r w:rsidRPr="00E07E9B">
        <w:rPr>
          <w:sz w:val="14"/>
          <w:szCs w:val="20"/>
        </w:rPr>
        <w:t>include:</w:t>
      </w:r>
      <w:proofErr w:type="gramEnd"/>
      <w:r w:rsidRPr="00E07E9B">
        <w:rPr>
          <w:sz w:val="14"/>
          <w:szCs w:val="20"/>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050EC2">
        <w:rPr>
          <w:rStyle w:val="StyleUnderline"/>
          <w:sz w:val="20"/>
          <w:szCs w:val="20"/>
          <w:highlight w:val="green"/>
        </w:rPr>
        <w:t>Should</w:t>
      </w:r>
      <w:r w:rsidRPr="00E07E9B">
        <w:rPr>
          <w:rStyle w:val="StyleUnderline"/>
          <w:sz w:val="20"/>
          <w:szCs w:val="20"/>
        </w:rPr>
        <w:t xml:space="preserve"> the </w:t>
      </w:r>
      <w:r w:rsidRPr="00050EC2">
        <w:rPr>
          <w:rStyle w:val="StyleUnderline"/>
          <w:sz w:val="20"/>
          <w:szCs w:val="20"/>
          <w:highlight w:val="green"/>
        </w:rPr>
        <w:t>PLA</w:t>
      </w:r>
      <w:r w:rsidRPr="00E07E9B">
        <w:rPr>
          <w:rStyle w:val="StyleUnderline"/>
          <w:sz w:val="20"/>
          <w:szCs w:val="20"/>
        </w:rPr>
        <w:t xml:space="preserve"> come to </w:t>
      </w:r>
      <w:r w:rsidRPr="00050EC2">
        <w:rPr>
          <w:rStyle w:val="Emphasis"/>
          <w:sz w:val="20"/>
          <w:szCs w:val="20"/>
          <w:highlight w:val="green"/>
        </w:rPr>
        <w:t>believe</w:t>
      </w:r>
      <w:r w:rsidRPr="00050EC2">
        <w:rPr>
          <w:rStyle w:val="StyleUnderline"/>
          <w:sz w:val="20"/>
          <w:szCs w:val="20"/>
          <w:highlight w:val="green"/>
        </w:rPr>
        <w:t xml:space="preserve"> they are </w:t>
      </w:r>
      <w:r w:rsidRPr="00050EC2">
        <w:rPr>
          <w:rStyle w:val="Emphasis"/>
          <w:sz w:val="20"/>
          <w:szCs w:val="20"/>
          <w:highlight w:val="green"/>
        </w:rPr>
        <w:t>not first in line</w:t>
      </w:r>
      <w:r w:rsidRPr="00E07E9B">
        <w:rPr>
          <w:sz w:val="14"/>
          <w:szCs w:val="20"/>
        </w:rPr>
        <w:t xml:space="preserve"> for government largess, </w:t>
      </w:r>
      <w:r w:rsidRPr="00050EC2">
        <w:rPr>
          <w:rStyle w:val="StyleUnderline"/>
          <w:sz w:val="20"/>
          <w:szCs w:val="20"/>
          <w:highlight w:val="green"/>
        </w:rPr>
        <w:t>support</w:t>
      </w:r>
      <w:r w:rsidRPr="00E07E9B">
        <w:rPr>
          <w:rStyle w:val="StyleUnderline"/>
          <w:sz w:val="20"/>
          <w:szCs w:val="20"/>
        </w:rPr>
        <w:t xml:space="preserve"> for Xi </w:t>
      </w:r>
      <w:r w:rsidRPr="00050EC2">
        <w:rPr>
          <w:rStyle w:val="StyleUnderline"/>
          <w:sz w:val="20"/>
          <w:szCs w:val="20"/>
          <w:highlight w:val="green"/>
        </w:rPr>
        <w:t xml:space="preserve">could </w:t>
      </w:r>
      <w:r w:rsidRPr="00050EC2">
        <w:rPr>
          <w:rStyle w:val="Emphasis"/>
          <w:szCs w:val="24"/>
          <w:highlight w:val="green"/>
        </w:rPr>
        <w:t>erode</w:t>
      </w:r>
      <w:r w:rsidRPr="00E07E9B">
        <w:rPr>
          <w:rStyle w:val="Emphasis"/>
          <w:szCs w:val="24"/>
        </w:rPr>
        <w:t xml:space="preserve"> very </w:t>
      </w:r>
      <w:r w:rsidRPr="00050EC2">
        <w:rPr>
          <w:rStyle w:val="Emphasis"/>
          <w:szCs w:val="24"/>
          <w:highlight w:val="green"/>
        </w:rPr>
        <w:t>quickly</w:t>
      </w:r>
      <w:r w:rsidRPr="00E07E9B">
        <w:rPr>
          <w:sz w:val="14"/>
          <w:szCs w:val="20"/>
        </w:rPr>
        <w:t>.29</w:t>
      </w:r>
    </w:p>
    <w:p w14:paraId="3AAEBCE3" w14:textId="77777777" w:rsidR="004D3DCE" w:rsidRPr="00E07E9B" w:rsidRDefault="004D3DCE" w:rsidP="004D3DCE">
      <w:pPr>
        <w:rPr>
          <w:sz w:val="14"/>
          <w:szCs w:val="20"/>
        </w:rPr>
      </w:pPr>
      <w:r w:rsidRPr="00E07E9B">
        <w:rPr>
          <w:sz w:val="14"/>
          <w:szCs w:val="20"/>
        </w:rPr>
        <w:t>Conclusion and Outlook</w:t>
      </w:r>
    </w:p>
    <w:p w14:paraId="5C911D44" w14:textId="77777777" w:rsidR="004D3DCE" w:rsidRPr="00E07E9B" w:rsidRDefault="004D3DCE" w:rsidP="004D3DCE">
      <w:pPr>
        <w:rPr>
          <w:sz w:val="14"/>
          <w:szCs w:val="20"/>
        </w:rPr>
      </w:pPr>
      <w:r w:rsidRPr="00050EC2">
        <w:rPr>
          <w:rStyle w:val="StyleUnderline"/>
          <w:sz w:val="20"/>
          <w:szCs w:val="20"/>
          <w:highlight w:val="green"/>
        </w:rPr>
        <w:t>Projections of</w:t>
      </w:r>
      <w:r w:rsidRPr="00E07E9B">
        <w:rPr>
          <w:rStyle w:val="StyleUnderline"/>
          <w:sz w:val="20"/>
          <w:szCs w:val="20"/>
        </w:rPr>
        <w:t xml:space="preserve"> </w:t>
      </w:r>
      <w:r w:rsidRPr="00E07E9B">
        <w:rPr>
          <w:rStyle w:val="Emphasis"/>
          <w:sz w:val="20"/>
          <w:szCs w:val="20"/>
        </w:rPr>
        <w:t xml:space="preserve">China’s purported rise to global </w:t>
      </w:r>
      <w:r w:rsidRPr="00050EC2">
        <w:rPr>
          <w:rStyle w:val="Emphasis"/>
          <w:sz w:val="20"/>
          <w:szCs w:val="20"/>
          <w:highlight w:val="green"/>
        </w:rPr>
        <w:t>Superpower status</w:t>
      </w:r>
      <w:r w:rsidRPr="00E07E9B">
        <w:rPr>
          <w:rStyle w:val="StyleUnderline"/>
          <w:sz w:val="20"/>
          <w:szCs w:val="20"/>
        </w:rPr>
        <w:t>, or</w:t>
      </w:r>
      <w:r w:rsidRPr="00E07E9B">
        <w:rPr>
          <w:sz w:val="14"/>
          <w:szCs w:val="20"/>
        </w:rPr>
        <w:t xml:space="preserve"> its </w:t>
      </w:r>
      <w:r w:rsidRPr="00E07E9B">
        <w:rPr>
          <w:rStyle w:val="StyleUnderline"/>
          <w:sz w:val="20"/>
          <w:szCs w:val="20"/>
        </w:rPr>
        <w:t xml:space="preserve">possible </w:t>
      </w:r>
      <w:r w:rsidRPr="00050EC2">
        <w:rPr>
          <w:rStyle w:val="Emphasis"/>
          <w:sz w:val="20"/>
          <w:szCs w:val="20"/>
          <w:highlight w:val="green"/>
        </w:rPr>
        <w:t>implosion</w:t>
      </w:r>
      <w:r w:rsidRPr="00050EC2">
        <w:rPr>
          <w:rStyle w:val="StyleUnderline"/>
          <w:sz w:val="20"/>
          <w:szCs w:val="20"/>
          <w:highlight w:val="green"/>
        </w:rPr>
        <w:t xml:space="preserve"> due to</w:t>
      </w:r>
      <w:r w:rsidRPr="00E07E9B">
        <w:rPr>
          <w:rStyle w:val="StyleUnderline"/>
          <w:sz w:val="20"/>
          <w:szCs w:val="20"/>
        </w:rPr>
        <w:t xml:space="preserve"> </w:t>
      </w:r>
      <w:r w:rsidRPr="00E07E9B">
        <w:rPr>
          <w:rStyle w:val="Emphasis"/>
          <w:sz w:val="20"/>
          <w:szCs w:val="20"/>
        </w:rPr>
        <w:t xml:space="preserve">political </w:t>
      </w:r>
      <w:r w:rsidRPr="00050EC2">
        <w:rPr>
          <w:rStyle w:val="Emphasis"/>
          <w:sz w:val="20"/>
          <w:szCs w:val="20"/>
          <w:highlight w:val="green"/>
        </w:rPr>
        <w:t>infighting</w:t>
      </w:r>
      <w:r w:rsidRPr="00E07E9B">
        <w:rPr>
          <w:rStyle w:val="StyleUnderline"/>
          <w:sz w:val="20"/>
          <w:szCs w:val="20"/>
        </w:rPr>
        <w:t xml:space="preserve">, an </w:t>
      </w:r>
      <w:r w:rsidRPr="00E07E9B">
        <w:rPr>
          <w:rStyle w:val="Emphasis"/>
          <w:sz w:val="20"/>
          <w:szCs w:val="20"/>
        </w:rPr>
        <w:t xml:space="preserve">economic </w:t>
      </w:r>
      <w:r w:rsidRPr="00050EC2">
        <w:rPr>
          <w:rStyle w:val="Emphasis"/>
          <w:sz w:val="20"/>
          <w:szCs w:val="20"/>
          <w:highlight w:val="green"/>
        </w:rPr>
        <w:t>downturn</w:t>
      </w:r>
      <w:r w:rsidRPr="00050EC2">
        <w:rPr>
          <w:rStyle w:val="StyleUnderline"/>
          <w:sz w:val="20"/>
          <w:szCs w:val="20"/>
          <w:highlight w:val="green"/>
        </w:rPr>
        <w:t>, or</w:t>
      </w:r>
      <w:r w:rsidRPr="00E07E9B">
        <w:rPr>
          <w:rStyle w:val="StyleUnderline"/>
          <w:sz w:val="20"/>
          <w:szCs w:val="20"/>
        </w:rPr>
        <w:t xml:space="preserve"> </w:t>
      </w:r>
      <w:r w:rsidRPr="00E07E9B">
        <w:rPr>
          <w:rStyle w:val="Emphasis"/>
          <w:sz w:val="20"/>
          <w:szCs w:val="20"/>
        </w:rPr>
        <w:t xml:space="preserve">large-scale </w:t>
      </w:r>
      <w:r w:rsidRPr="00050EC2">
        <w:rPr>
          <w:rStyle w:val="Emphasis"/>
          <w:sz w:val="20"/>
          <w:szCs w:val="20"/>
          <w:highlight w:val="green"/>
        </w:rPr>
        <w:t>civil unrest</w:t>
      </w:r>
      <w:r w:rsidRPr="00E07E9B">
        <w:rPr>
          <w:rStyle w:val="StyleUnderline"/>
          <w:sz w:val="20"/>
          <w:szCs w:val="20"/>
        </w:rPr>
        <w:t xml:space="preserve"> resulting from any number of possible reasons (ranging from the </w:t>
      </w:r>
      <w:r w:rsidRPr="00E07E9B">
        <w:rPr>
          <w:rStyle w:val="Emphasis"/>
          <w:sz w:val="20"/>
          <w:szCs w:val="20"/>
        </w:rPr>
        <w:t>rural-urban divide</w:t>
      </w:r>
      <w:r w:rsidRPr="00E07E9B">
        <w:rPr>
          <w:rStyle w:val="StyleUnderline"/>
          <w:sz w:val="20"/>
          <w:szCs w:val="20"/>
        </w:rPr>
        <w:t xml:space="preserve"> or </w:t>
      </w:r>
      <w:r w:rsidRPr="00E07E9B">
        <w:rPr>
          <w:rStyle w:val="Emphasis"/>
          <w:sz w:val="20"/>
          <w:szCs w:val="20"/>
        </w:rPr>
        <w:t>massive health issues</w:t>
      </w:r>
      <w:r w:rsidRPr="00E07E9B">
        <w:rPr>
          <w:rStyle w:val="StyleUnderline"/>
          <w:sz w:val="20"/>
          <w:szCs w:val="20"/>
        </w:rPr>
        <w:t>) makes for rich debate</w:t>
      </w:r>
      <w:r w:rsidRPr="00E07E9B">
        <w:rPr>
          <w:sz w:val="14"/>
          <w:szCs w:val="20"/>
        </w:rPr>
        <w:t xml:space="preserve">. What is certain is that </w:t>
      </w:r>
      <w:r w:rsidRPr="00050EC2">
        <w:rPr>
          <w:rStyle w:val="StyleUnderline"/>
          <w:sz w:val="20"/>
          <w:szCs w:val="20"/>
          <w:highlight w:val="green"/>
        </w:rPr>
        <w:t>regardless</w:t>
      </w:r>
      <w:r w:rsidRPr="00E07E9B">
        <w:rPr>
          <w:rStyle w:val="StyleUnderline"/>
          <w:sz w:val="20"/>
          <w:szCs w:val="20"/>
        </w:rPr>
        <w:t xml:space="preserve"> of outcome, China’s </w:t>
      </w:r>
      <w:r w:rsidRPr="00050EC2">
        <w:rPr>
          <w:rStyle w:val="Emphasis"/>
          <w:sz w:val="20"/>
          <w:szCs w:val="20"/>
          <w:highlight w:val="green"/>
        </w:rPr>
        <w:t>c</w:t>
      </w:r>
      <w:r w:rsidRPr="00E07E9B">
        <w:rPr>
          <w:rStyle w:val="StyleUnderline"/>
          <w:sz w:val="20"/>
          <w:szCs w:val="20"/>
        </w:rPr>
        <w:t>ivil-</w:t>
      </w:r>
      <w:r w:rsidRPr="00050EC2">
        <w:rPr>
          <w:rStyle w:val="Emphasis"/>
          <w:sz w:val="20"/>
          <w:szCs w:val="20"/>
          <w:highlight w:val="green"/>
        </w:rPr>
        <w:t>m</w:t>
      </w:r>
      <w:r w:rsidRPr="00E07E9B">
        <w:rPr>
          <w:rStyle w:val="StyleUnderline"/>
          <w:sz w:val="20"/>
          <w:szCs w:val="20"/>
        </w:rPr>
        <w:t xml:space="preserve">ilitary </w:t>
      </w:r>
      <w:r w:rsidRPr="00050EC2">
        <w:rPr>
          <w:rStyle w:val="Emphasis"/>
          <w:sz w:val="20"/>
          <w:szCs w:val="20"/>
          <w:highlight w:val="green"/>
        </w:rPr>
        <w:t>r</w:t>
      </w:r>
      <w:r w:rsidRPr="00E07E9B">
        <w:rPr>
          <w:rStyle w:val="StyleUnderline"/>
          <w:sz w:val="20"/>
          <w:szCs w:val="20"/>
        </w:rPr>
        <w:t xml:space="preserve">elations </w:t>
      </w:r>
      <w:r w:rsidRPr="00050EC2">
        <w:rPr>
          <w:rStyle w:val="StyleUnderline"/>
          <w:sz w:val="20"/>
          <w:szCs w:val="20"/>
          <w:highlight w:val="green"/>
        </w:rPr>
        <w:t>will</w:t>
      </w:r>
      <w:r w:rsidRPr="00E07E9B">
        <w:rPr>
          <w:rStyle w:val="StyleUnderline"/>
          <w:sz w:val="20"/>
          <w:szCs w:val="20"/>
        </w:rPr>
        <w:t xml:space="preserve"> be a </w:t>
      </w:r>
      <w:r w:rsidRPr="00050EC2">
        <w:rPr>
          <w:rStyle w:val="Emphasis"/>
          <w:sz w:val="20"/>
          <w:szCs w:val="20"/>
          <w:highlight w:val="green"/>
        </w:rPr>
        <w:t>determin</w:t>
      </w:r>
      <w:r w:rsidRPr="00E07E9B">
        <w:rPr>
          <w:rStyle w:val="Emphasis"/>
          <w:sz w:val="20"/>
          <w:szCs w:val="20"/>
        </w:rPr>
        <w:t>ing factor</w:t>
      </w:r>
      <w:r w:rsidRPr="00E07E9B">
        <w:rPr>
          <w:rStyle w:val="StyleUnderline"/>
          <w:sz w:val="20"/>
          <w:szCs w:val="20"/>
        </w:rPr>
        <w:t xml:space="preserve"> in how </w:t>
      </w:r>
      <w:r w:rsidRPr="00050EC2">
        <w:rPr>
          <w:rStyle w:val="StyleUnderline"/>
          <w:sz w:val="20"/>
          <w:szCs w:val="20"/>
          <w:highlight w:val="green"/>
        </w:rPr>
        <w:t>events</w:t>
      </w:r>
      <w:r w:rsidRPr="00E07E9B">
        <w:rPr>
          <w:rStyle w:val="StyleUnderline"/>
          <w:sz w:val="20"/>
          <w:szCs w:val="20"/>
        </w:rPr>
        <w:t xml:space="preserve"> unfold</w:t>
      </w:r>
      <w:r w:rsidRPr="00E07E9B">
        <w:rPr>
          <w:sz w:val="14"/>
          <w:szCs w:val="20"/>
        </w:rPr>
        <w:t>. This subject matter is profoundly understudied by Western scholars, particularly since the relationship between the Party and the PLA has been witnessing a fundamental transformation since the late-1960s.</w:t>
      </w:r>
    </w:p>
    <w:p w14:paraId="461C9A83" w14:textId="77777777" w:rsidR="004D3DCE" w:rsidRPr="00E07E9B" w:rsidRDefault="004D3DCE" w:rsidP="004D3DCE">
      <w:pPr>
        <w:rPr>
          <w:sz w:val="10"/>
          <w:szCs w:val="16"/>
        </w:rPr>
      </w:pPr>
      <w:r w:rsidRPr="00E07E9B">
        <w:rPr>
          <w:sz w:val="10"/>
          <w:szCs w:val="16"/>
        </w:rPr>
        <w:t>Civilian-military relations in the PRC have morphed from a symbiotic nature during the revolutionary period (1921-1949), to a political nature after the founding of China in 1949, to a situation best described as ‘conditional compliance’ in the modernization era (1976-2014), where PLA support was secured through funding increases, political bartering, and guarantees to prioritize military development goals on an a priori basis with other competing domestic interests. Conditional compliance is an outcome of evolving civ-mil trends, which include the PLA’s professionalization and its growing sense of autonomy, reduced political study and indoctrination among Officers and enlisted men alike, the growing bifurcation of military and civilian elites, a sense of divided loyalties between the military, state, Party, and populace, as well as factionalism and weakened Party levers of control.</w:t>
      </w:r>
    </w:p>
    <w:p w14:paraId="52606124" w14:textId="77777777" w:rsidR="004D3DCE" w:rsidRPr="00E07E9B" w:rsidRDefault="004D3DCE" w:rsidP="004D3DCE">
      <w:pPr>
        <w:rPr>
          <w:sz w:val="10"/>
          <w:szCs w:val="16"/>
        </w:rPr>
      </w:pPr>
      <w:r w:rsidRPr="00E07E9B">
        <w:rPr>
          <w:sz w:val="10"/>
          <w:szCs w:val="16"/>
        </w:rPr>
        <w:t>Irrespective of these trends, under the leadership reigns of Jiang Zemin and Hu Jintao (stretching from 1989-2012) an equilibrium was established where both the Party and PLA secured mutually beneficial results useful enough to keep the arrangement functioning. The succession of hardline Xi Jinping in 2012 is, however, increasingly calling this delicate balance into question.</w:t>
      </w:r>
    </w:p>
    <w:p w14:paraId="567B7BD7" w14:textId="77777777" w:rsidR="004D3DCE" w:rsidRPr="00E07E9B" w:rsidRDefault="004D3DCE" w:rsidP="004D3DCE">
      <w:pPr>
        <w:rPr>
          <w:sz w:val="14"/>
          <w:szCs w:val="20"/>
        </w:rPr>
      </w:pPr>
      <w:r w:rsidRPr="00050EC2">
        <w:rPr>
          <w:rStyle w:val="Emphasis"/>
          <w:sz w:val="20"/>
          <w:szCs w:val="20"/>
          <w:highlight w:val="green"/>
        </w:rPr>
        <w:t>Xi</w:t>
      </w:r>
      <w:r w:rsidRPr="00E07E9B">
        <w:rPr>
          <w:sz w:val="14"/>
          <w:szCs w:val="20"/>
        </w:rPr>
        <w:t xml:space="preserve">’s massive ongoing recentralization of power goals, his ‘Cult of Personality’ as China’s paramount leader, rather than acting as ‘first among peers,’ his prosecution of all possible political threats, and his zealous commitment to Communist ideology over all else, </w:t>
      </w:r>
      <w:r w:rsidRPr="00E07E9B">
        <w:rPr>
          <w:rStyle w:val="StyleUnderline"/>
          <w:sz w:val="20"/>
          <w:szCs w:val="20"/>
        </w:rPr>
        <w:t xml:space="preserve">fundamentally </w:t>
      </w:r>
      <w:r w:rsidRPr="00050EC2">
        <w:rPr>
          <w:rStyle w:val="StyleUnderline"/>
          <w:sz w:val="20"/>
          <w:szCs w:val="20"/>
          <w:highlight w:val="green"/>
        </w:rPr>
        <w:t xml:space="preserve">risks </w:t>
      </w:r>
      <w:r w:rsidRPr="00050EC2">
        <w:rPr>
          <w:rStyle w:val="Emphasis"/>
          <w:sz w:val="20"/>
          <w:szCs w:val="20"/>
          <w:highlight w:val="green"/>
        </w:rPr>
        <w:t>alienating</w:t>
      </w:r>
      <w:r w:rsidRPr="00E07E9B">
        <w:rPr>
          <w:sz w:val="14"/>
          <w:szCs w:val="20"/>
        </w:rPr>
        <w:t xml:space="preserve"> now </w:t>
      </w:r>
      <w:r w:rsidRPr="00E07E9B">
        <w:rPr>
          <w:rStyle w:val="StyleUnderline"/>
          <w:sz w:val="20"/>
          <w:szCs w:val="20"/>
        </w:rPr>
        <w:t xml:space="preserve">entrenched alternative </w:t>
      </w:r>
      <w:proofErr w:type="spellStart"/>
      <w:r w:rsidRPr="00E07E9B">
        <w:rPr>
          <w:rStyle w:val="StyleUnderline"/>
          <w:sz w:val="20"/>
          <w:szCs w:val="20"/>
        </w:rPr>
        <w:t>centres</w:t>
      </w:r>
      <w:proofErr w:type="spellEnd"/>
      <w:r w:rsidRPr="00E07E9B">
        <w:rPr>
          <w:rStyle w:val="StyleUnderline"/>
          <w:sz w:val="20"/>
          <w:szCs w:val="20"/>
        </w:rPr>
        <w:t xml:space="preserve"> of power</w:t>
      </w:r>
      <w:r w:rsidRPr="00E07E9B">
        <w:rPr>
          <w:sz w:val="14"/>
          <w:szCs w:val="20"/>
        </w:rPr>
        <w:t xml:space="preserve"> or ‘fragmentary authoritarianism,’ which has been a product of China’s modernization. </w:t>
      </w:r>
      <w:r w:rsidRPr="00050EC2">
        <w:rPr>
          <w:rStyle w:val="StyleUnderline"/>
          <w:sz w:val="20"/>
          <w:szCs w:val="20"/>
          <w:highlight w:val="green"/>
        </w:rPr>
        <w:t>If</w:t>
      </w:r>
      <w:r w:rsidRPr="00E07E9B">
        <w:rPr>
          <w:rStyle w:val="StyleUnderline"/>
          <w:sz w:val="20"/>
          <w:szCs w:val="20"/>
        </w:rPr>
        <w:t xml:space="preserve"> this proves </w:t>
      </w:r>
      <w:r w:rsidRPr="00050EC2">
        <w:rPr>
          <w:rStyle w:val="StyleUnderline"/>
          <w:sz w:val="20"/>
          <w:szCs w:val="20"/>
          <w:highlight w:val="green"/>
        </w:rPr>
        <w:t>true,</w:t>
      </w:r>
      <w:r w:rsidRPr="00E07E9B">
        <w:rPr>
          <w:rStyle w:val="StyleUnderline"/>
          <w:sz w:val="20"/>
          <w:szCs w:val="20"/>
        </w:rPr>
        <w:t xml:space="preserve"> there is a </w:t>
      </w:r>
      <w:r w:rsidRPr="00050EC2">
        <w:rPr>
          <w:rStyle w:val="Emphasis"/>
          <w:sz w:val="20"/>
          <w:szCs w:val="20"/>
          <w:highlight w:val="green"/>
        </w:rPr>
        <w:t>very realistic</w:t>
      </w:r>
      <w:r w:rsidRPr="00E07E9B">
        <w:rPr>
          <w:rStyle w:val="StyleUnderline"/>
          <w:sz w:val="20"/>
          <w:szCs w:val="20"/>
        </w:rPr>
        <w:t xml:space="preserve"> case </w:t>
      </w:r>
      <w:r w:rsidRPr="00050EC2">
        <w:rPr>
          <w:rStyle w:val="StyleUnderline"/>
          <w:sz w:val="20"/>
          <w:szCs w:val="20"/>
          <w:highlight w:val="green"/>
        </w:rPr>
        <w:t>for</w:t>
      </w:r>
      <w:r w:rsidRPr="00E07E9B">
        <w:rPr>
          <w:rStyle w:val="StyleUnderline"/>
          <w:sz w:val="20"/>
          <w:szCs w:val="20"/>
        </w:rPr>
        <w:t xml:space="preserve"> the </w:t>
      </w:r>
      <w:r w:rsidRPr="00050EC2">
        <w:rPr>
          <w:rStyle w:val="StyleUnderline"/>
          <w:sz w:val="20"/>
          <w:szCs w:val="20"/>
          <w:highlight w:val="green"/>
        </w:rPr>
        <w:t>PLA to</w:t>
      </w:r>
      <w:r w:rsidRPr="00E07E9B">
        <w:rPr>
          <w:rStyle w:val="StyleUnderline"/>
          <w:sz w:val="20"/>
          <w:szCs w:val="20"/>
        </w:rPr>
        <w:t xml:space="preserve"> redefine or </w:t>
      </w:r>
      <w:r w:rsidRPr="00050EC2">
        <w:rPr>
          <w:rStyle w:val="Emphasis"/>
          <w:sz w:val="20"/>
          <w:szCs w:val="20"/>
          <w:highlight w:val="green"/>
        </w:rPr>
        <w:t>terminate its backing</w:t>
      </w:r>
      <w:r w:rsidRPr="00E07E9B">
        <w:rPr>
          <w:rStyle w:val="StyleUnderline"/>
          <w:sz w:val="20"/>
          <w:szCs w:val="20"/>
        </w:rPr>
        <w:t xml:space="preserve"> of the Communist Party and opt for a new type of power sharing arrangement</w:t>
      </w:r>
      <w:r w:rsidRPr="00E07E9B">
        <w:rPr>
          <w:sz w:val="14"/>
          <w:szCs w:val="20"/>
        </w:rPr>
        <w:t>.</w:t>
      </w:r>
    </w:p>
    <w:p w14:paraId="5A4AD82C" w14:textId="77777777" w:rsidR="004D3DCE" w:rsidRPr="00E07E9B" w:rsidRDefault="004D3DCE" w:rsidP="004D3DCE">
      <w:pPr>
        <w:rPr>
          <w:sz w:val="14"/>
          <w:szCs w:val="20"/>
        </w:rPr>
      </w:pPr>
      <w:r w:rsidRPr="00E07E9B">
        <w:rPr>
          <w:sz w:val="14"/>
          <w:szCs w:val="20"/>
        </w:rPr>
        <w:t xml:space="preserve">While impossible to predict, </w:t>
      </w:r>
      <w:r w:rsidRPr="00E07E9B">
        <w:rPr>
          <w:rStyle w:val="StyleUnderline"/>
          <w:sz w:val="20"/>
          <w:szCs w:val="20"/>
        </w:rPr>
        <w:t>key indicators</w:t>
      </w:r>
      <w:r w:rsidRPr="00E07E9B">
        <w:rPr>
          <w:sz w:val="14"/>
          <w:szCs w:val="20"/>
        </w:rPr>
        <w:t xml:space="preserve"> capable of fomenting such a dramatic change in China </w:t>
      </w:r>
      <w:r w:rsidRPr="00E07E9B">
        <w:rPr>
          <w:rStyle w:val="StyleUnderline"/>
          <w:sz w:val="20"/>
          <w:szCs w:val="20"/>
        </w:rPr>
        <w:t>include</w:t>
      </w:r>
      <w:r w:rsidRPr="00E07E9B">
        <w:rPr>
          <w:sz w:val="14"/>
          <w:szCs w:val="20"/>
        </w:rPr>
        <w:t xml:space="preserve"> the following: (a) President Xi pushing his personal agenda for China and self-aggrandizement to a point where it fundamentally challenges other entrenched interests; (b) </w:t>
      </w:r>
      <w:r w:rsidRPr="00E07E9B">
        <w:rPr>
          <w:rStyle w:val="StyleUnderline"/>
          <w:sz w:val="20"/>
          <w:szCs w:val="20"/>
        </w:rPr>
        <w:t>a political-</w:t>
      </w:r>
      <w:r w:rsidRPr="00050EC2">
        <w:rPr>
          <w:rStyle w:val="Emphasis"/>
          <w:sz w:val="20"/>
          <w:szCs w:val="20"/>
          <w:highlight w:val="green"/>
        </w:rPr>
        <w:t>military crisis</w:t>
      </w:r>
      <w:r w:rsidRPr="00E07E9B">
        <w:rPr>
          <w:rStyle w:val="StyleUnderline"/>
          <w:sz w:val="20"/>
          <w:szCs w:val="20"/>
        </w:rPr>
        <w:t xml:space="preserve"> (such as </w:t>
      </w:r>
      <w:r w:rsidRPr="00050EC2">
        <w:rPr>
          <w:rStyle w:val="StyleUnderline"/>
          <w:sz w:val="20"/>
          <w:szCs w:val="20"/>
          <w:highlight w:val="green"/>
        </w:rPr>
        <w:t xml:space="preserve">with </w:t>
      </w:r>
      <w:r w:rsidRPr="00050EC2">
        <w:rPr>
          <w:rStyle w:val="Emphasis"/>
          <w:szCs w:val="24"/>
          <w:highlight w:val="green"/>
        </w:rPr>
        <w:t>Japan</w:t>
      </w:r>
      <w:r w:rsidRPr="00E07E9B">
        <w:rPr>
          <w:rStyle w:val="StyleUnderline"/>
          <w:szCs w:val="24"/>
        </w:rPr>
        <w:t xml:space="preserve"> </w:t>
      </w:r>
      <w:r w:rsidRPr="00E07E9B">
        <w:rPr>
          <w:rStyle w:val="StyleUnderline"/>
          <w:sz w:val="20"/>
          <w:szCs w:val="20"/>
        </w:rPr>
        <w:t xml:space="preserve">and the </w:t>
      </w:r>
      <w:r w:rsidRPr="00050EC2">
        <w:rPr>
          <w:rStyle w:val="Emphasis"/>
          <w:szCs w:val="24"/>
          <w:highlight w:val="green"/>
        </w:rPr>
        <w:t>E</w:t>
      </w:r>
      <w:r w:rsidRPr="00E07E9B">
        <w:rPr>
          <w:sz w:val="14"/>
          <w:szCs w:val="20"/>
        </w:rPr>
        <w:t xml:space="preserve">ast </w:t>
      </w:r>
      <w:r w:rsidRPr="00050EC2">
        <w:rPr>
          <w:rStyle w:val="Emphasis"/>
          <w:szCs w:val="24"/>
          <w:highlight w:val="green"/>
        </w:rPr>
        <w:t>C</w:t>
      </w:r>
      <w:r w:rsidRPr="00E07E9B">
        <w:rPr>
          <w:sz w:val="14"/>
          <w:szCs w:val="20"/>
        </w:rPr>
        <w:t xml:space="preserve">hina </w:t>
      </w:r>
      <w:r w:rsidRPr="00050EC2">
        <w:rPr>
          <w:rStyle w:val="Emphasis"/>
          <w:szCs w:val="24"/>
          <w:highlight w:val="green"/>
        </w:rPr>
        <w:t>S</w:t>
      </w:r>
      <w:r w:rsidRPr="00E07E9B">
        <w:rPr>
          <w:sz w:val="14"/>
          <w:szCs w:val="20"/>
        </w:rPr>
        <w:t xml:space="preserve">eas, </w:t>
      </w:r>
      <w:r w:rsidRPr="00050EC2">
        <w:rPr>
          <w:rStyle w:val="Emphasis"/>
          <w:szCs w:val="24"/>
          <w:highlight w:val="green"/>
        </w:rPr>
        <w:t>Taiwan</w:t>
      </w:r>
      <w:r w:rsidRPr="00050EC2">
        <w:rPr>
          <w:rStyle w:val="StyleUnderline"/>
          <w:sz w:val="20"/>
          <w:szCs w:val="20"/>
          <w:highlight w:val="green"/>
        </w:rPr>
        <w:t>, or</w:t>
      </w:r>
      <w:r w:rsidRPr="00E07E9B">
        <w:rPr>
          <w:sz w:val="14"/>
          <w:szCs w:val="20"/>
        </w:rPr>
        <w:t xml:space="preserve"> interests in </w:t>
      </w:r>
      <w:r w:rsidRPr="00E07E9B">
        <w:rPr>
          <w:rStyle w:val="StyleUnderline"/>
          <w:sz w:val="20"/>
          <w:szCs w:val="20"/>
        </w:rPr>
        <w:t xml:space="preserve">the </w:t>
      </w:r>
      <w:r w:rsidRPr="00050EC2">
        <w:rPr>
          <w:rStyle w:val="Emphasis"/>
          <w:szCs w:val="24"/>
          <w:highlight w:val="green"/>
        </w:rPr>
        <w:t>S</w:t>
      </w:r>
      <w:r w:rsidRPr="00E07E9B">
        <w:rPr>
          <w:sz w:val="14"/>
          <w:szCs w:val="20"/>
        </w:rPr>
        <w:t xml:space="preserve">outh </w:t>
      </w:r>
      <w:r w:rsidRPr="00050EC2">
        <w:rPr>
          <w:rStyle w:val="Emphasis"/>
          <w:szCs w:val="24"/>
          <w:highlight w:val="green"/>
        </w:rPr>
        <w:t>C</w:t>
      </w:r>
      <w:r w:rsidRPr="00E07E9B">
        <w:rPr>
          <w:sz w:val="14"/>
          <w:szCs w:val="20"/>
        </w:rPr>
        <w:t xml:space="preserve">hina </w:t>
      </w:r>
      <w:r w:rsidRPr="00050EC2">
        <w:rPr>
          <w:rStyle w:val="Emphasis"/>
          <w:szCs w:val="24"/>
          <w:highlight w:val="green"/>
        </w:rPr>
        <w:t>S</w:t>
      </w:r>
      <w:r w:rsidRPr="00E07E9B">
        <w:rPr>
          <w:sz w:val="14"/>
          <w:szCs w:val="20"/>
        </w:rPr>
        <w:t xml:space="preserve">eas) </w:t>
      </w:r>
      <w:r w:rsidRPr="00E07E9B">
        <w:rPr>
          <w:rStyle w:val="StyleUnderline"/>
          <w:sz w:val="20"/>
          <w:szCs w:val="20"/>
        </w:rPr>
        <w:t xml:space="preserve">which involve </w:t>
      </w:r>
      <w:r w:rsidRPr="00E07E9B">
        <w:rPr>
          <w:rStyle w:val="Emphasis"/>
          <w:sz w:val="20"/>
          <w:szCs w:val="20"/>
        </w:rPr>
        <w:t>external nations</w:t>
      </w:r>
      <w:r w:rsidRPr="00E07E9B">
        <w:rPr>
          <w:rStyle w:val="StyleUnderline"/>
          <w:sz w:val="20"/>
          <w:szCs w:val="20"/>
        </w:rPr>
        <w:t>—</w:t>
      </w:r>
      <w:r w:rsidRPr="00E07E9B">
        <w:rPr>
          <w:rStyle w:val="StyleUnderline"/>
          <w:sz w:val="20"/>
          <w:szCs w:val="20"/>
        </w:rPr>
        <w:lastRenderedPageBreak/>
        <w:t xml:space="preserve">particularly the </w:t>
      </w:r>
      <w:r w:rsidRPr="00E07E9B">
        <w:rPr>
          <w:rStyle w:val="Emphasis"/>
          <w:szCs w:val="24"/>
        </w:rPr>
        <w:t>US</w:t>
      </w:r>
      <w:r w:rsidRPr="00E07E9B">
        <w:rPr>
          <w:sz w:val="14"/>
          <w:szCs w:val="20"/>
        </w:rPr>
        <w:t xml:space="preserve">—and divide civilian/military interests on how to respond; </w:t>
      </w:r>
      <w:r w:rsidRPr="00E07E9B">
        <w:rPr>
          <w:rStyle w:val="StyleUnderline"/>
          <w:sz w:val="20"/>
          <w:szCs w:val="20"/>
        </w:rPr>
        <w:t>or</w:t>
      </w:r>
      <w:r w:rsidRPr="00E07E9B">
        <w:rPr>
          <w:sz w:val="14"/>
          <w:szCs w:val="20"/>
        </w:rPr>
        <w:t xml:space="preserve"> (c) </w:t>
      </w:r>
      <w:r w:rsidRPr="00E07E9B">
        <w:rPr>
          <w:rStyle w:val="StyleUnderline"/>
          <w:sz w:val="20"/>
          <w:szCs w:val="20"/>
        </w:rPr>
        <w:t xml:space="preserve">a </w:t>
      </w:r>
      <w:r w:rsidRPr="00E07E9B">
        <w:rPr>
          <w:rStyle w:val="Emphasis"/>
          <w:sz w:val="20"/>
          <w:szCs w:val="20"/>
        </w:rPr>
        <w:t>social crisis</w:t>
      </w:r>
      <w:r w:rsidRPr="00E07E9B">
        <w:rPr>
          <w:rStyle w:val="StyleUnderline"/>
          <w:sz w:val="20"/>
          <w:szCs w:val="20"/>
        </w:rPr>
        <w:t xml:space="preserve"> where mass mobilization takes place and</w:t>
      </w:r>
      <w:r w:rsidRPr="00E07E9B">
        <w:rPr>
          <w:sz w:val="14"/>
          <w:szCs w:val="20"/>
        </w:rPr>
        <w:t xml:space="preserve"> civ-mil </w:t>
      </w:r>
      <w:r w:rsidRPr="00E07E9B">
        <w:rPr>
          <w:rStyle w:val="Emphasis"/>
          <w:sz w:val="20"/>
          <w:szCs w:val="20"/>
        </w:rPr>
        <w:t>factions disagree</w:t>
      </w:r>
      <w:r w:rsidRPr="00E07E9B">
        <w:rPr>
          <w:sz w:val="14"/>
          <w:szCs w:val="20"/>
        </w:rPr>
        <w:t xml:space="preserve"> on either how address the situation, or on who makes the decision when and where to act.</w:t>
      </w:r>
    </w:p>
    <w:p w14:paraId="0453ED80" w14:textId="77777777" w:rsidR="004D3DCE" w:rsidRPr="00E07E9B" w:rsidRDefault="004D3DCE" w:rsidP="004D3DCE">
      <w:pPr>
        <w:rPr>
          <w:sz w:val="14"/>
          <w:szCs w:val="20"/>
        </w:rPr>
      </w:pPr>
      <w:r w:rsidRPr="00050EC2">
        <w:rPr>
          <w:rStyle w:val="StyleUnderline"/>
          <w:sz w:val="20"/>
          <w:szCs w:val="20"/>
          <w:highlight w:val="green"/>
        </w:rPr>
        <w:t>Each</w:t>
      </w:r>
      <w:r w:rsidRPr="00E07E9B">
        <w:rPr>
          <w:rStyle w:val="StyleUnderline"/>
          <w:sz w:val="20"/>
          <w:szCs w:val="20"/>
        </w:rPr>
        <w:t xml:space="preserve"> of the </w:t>
      </w:r>
      <w:r w:rsidRPr="00E07E9B">
        <w:rPr>
          <w:rStyle w:val="Emphasis"/>
          <w:sz w:val="20"/>
          <w:szCs w:val="20"/>
        </w:rPr>
        <w:t>dire scenarios</w:t>
      </w:r>
      <w:r w:rsidRPr="00E07E9B">
        <w:rPr>
          <w:sz w:val="14"/>
          <w:szCs w:val="20"/>
        </w:rPr>
        <w:t xml:space="preserve"> listed is a real possibility and all </w:t>
      </w:r>
      <w:r w:rsidRPr="00050EC2">
        <w:rPr>
          <w:rStyle w:val="StyleUnderline"/>
          <w:sz w:val="20"/>
          <w:szCs w:val="20"/>
          <w:highlight w:val="green"/>
        </w:rPr>
        <w:t xml:space="preserve">would be </w:t>
      </w:r>
      <w:r w:rsidRPr="00050EC2">
        <w:rPr>
          <w:rStyle w:val="Emphasis"/>
          <w:szCs w:val="24"/>
          <w:highlight w:val="green"/>
        </w:rPr>
        <w:t>determined by</w:t>
      </w:r>
      <w:r w:rsidRPr="00E07E9B">
        <w:rPr>
          <w:rStyle w:val="Emphasis"/>
          <w:szCs w:val="24"/>
        </w:rPr>
        <w:t xml:space="preserve"> the nature of </w:t>
      </w:r>
      <w:r w:rsidRPr="00050EC2">
        <w:rPr>
          <w:rStyle w:val="Emphasis"/>
          <w:szCs w:val="24"/>
          <w:highlight w:val="green"/>
        </w:rPr>
        <w:t>civ-mil relations</w:t>
      </w:r>
      <w:r w:rsidRPr="00E07E9B">
        <w:rPr>
          <w:rStyle w:val="StyleUnderline"/>
          <w:szCs w:val="24"/>
        </w:rPr>
        <w:t xml:space="preserve"> </w:t>
      </w:r>
      <w:r w:rsidRPr="00E07E9B">
        <w:rPr>
          <w:rStyle w:val="StyleUnderline"/>
          <w:sz w:val="20"/>
          <w:szCs w:val="20"/>
        </w:rPr>
        <w:t>in China</w:t>
      </w:r>
      <w:r w:rsidRPr="00E07E9B">
        <w:rPr>
          <w:sz w:val="14"/>
          <w:szCs w:val="20"/>
        </w:rPr>
        <w:t>. Increased scholarly attention, critical thinking, and improved surveillance of early warning signals portending such possibilities must become a priority for Western intelligence analysts, militaries, and strategic planners.</w:t>
      </w:r>
    </w:p>
    <w:p w14:paraId="22CAEEFD" w14:textId="77777777" w:rsidR="004D3DCE" w:rsidRPr="00E07E9B" w:rsidRDefault="004D3DCE" w:rsidP="004D3DCE">
      <w:pPr>
        <w:rPr>
          <w:sz w:val="20"/>
          <w:szCs w:val="20"/>
        </w:rPr>
      </w:pPr>
    </w:p>
    <w:p w14:paraId="5E3F2F2F" w14:textId="77777777" w:rsidR="004D3DCE" w:rsidRPr="00E07E9B" w:rsidRDefault="004D3DCE" w:rsidP="004D3DCE">
      <w:pPr>
        <w:pStyle w:val="Heading4"/>
        <w:rPr>
          <w:u w:val="single"/>
        </w:rPr>
      </w:pPr>
      <w:r w:rsidRPr="00E07E9B">
        <w:t xml:space="preserve">An unhinged PLA triggers </w:t>
      </w:r>
      <w:r w:rsidRPr="00E07E9B">
        <w:rPr>
          <w:u w:val="single"/>
        </w:rPr>
        <w:t>Himalayan war</w:t>
      </w:r>
      <w:r w:rsidRPr="00E07E9B">
        <w:t xml:space="preserve">---goes </w:t>
      </w:r>
      <w:r w:rsidRPr="00E07E9B">
        <w:rPr>
          <w:u w:val="single"/>
        </w:rPr>
        <w:t>global</w:t>
      </w:r>
    </w:p>
    <w:p w14:paraId="3901FEA8" w14:textId="77777777" w:rsidR="004D3DCE" w:rsidRPr="00E07E9B" w:rsidRDefault="004D3DCE" w:rsidP="004D3DCE">
      <w:pPr>
        <w:rPr>
          <w:sz w:val="20"/>
          <w:szCs w:val="20"/>
        </w:rPr>
      </w:pPr>
      <w:r w:rsidRPr="00E07E9B">
        <w:rPr>
          <w:sz w:val="20"/>
          <w:szCs w:val="20"/>
        </w:rPr>
        <w:t xml:space="preserve">Dr. Brahma </w:t>
      </w:r>
      <w:proofErr w:type="spellStart"/>
      <w:r w:rsidRPr="00E07E9B">
        <w:rPr>
          <w:rStyle w:val="Style13ptBold"/>
          <w:sz w:val="20"/>
          <w:szCs w:val="20"/>
        </w:rPr>
        <w:t>Chellaney</w:t>
      </w:r>
      <w:proofErr w:type="spellEnd"/>
      <w:r w:rsidRPr="00E07E9B">
        <w:rPr>
          <w:rStyle w:val="Style13ptBold"/>
          <w:sz w:val="20"/>
          <w:szCs w:val="20"/>
        </w:rPr>
        <w:t xml:space="preserve"> 17</w:t>
      </w:r>
      <w:r w:rsidRPr="00E07E9B">
        <w:rPr>
          <w:sz w:val="20"/>
          <w:szCs w:val="20"/>
        </w:rPr>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p>
    <w:p w14:paraId="1C93520B" w14:textId="77777777" w:rsidR="004D3DCE" w:rsidRPr="00E07E9B" w:rsidRDefault="004D3DCE" w:rsidP="004D3DCE">
      <w:pPr>
        <w:rPr>
          <w:sz w:val="14"/>
          <w:szCs w:val="20"/>
        </w:rPr>
      </w:pPr>
      <w:r w:rsidRPr="00E07E9B">
        <w:rPr>
          <w:sz w:val="14"/>
          <w:szCs w:val="20"/>
        </w:rPr>
        <w:t xml:space="preserve">China’s president </w:t>
      </w:r>
      <w:r w:rsidRPr="00E07E9B">
        <w:rPr>
          <w:rStyle w:val="StyleUnderline"/>
          <w:sz w:val="20"/>
          <w:szCs w:val="20"/>
        </w:rPr>
        <w:t>Xi</w:t>
      </w:r>
      <w:r w:rsidRPr="00E07E9B">
        <w:rPr>
          <w:sz w:val="14"/>
          <w:szCs w:val="20"/>
        </w:rPr>
        <w:t xml:space="preserve"> Jinping </w:t>
      </w:r>
      <w:r w:rsidRPr="00E07E9B">
        <w:rPr>
          <w:rStyle w:val="StyleUnderline"/>
          <w:sz w:val="20"/>
          <w:szCs w:val="20"/>
        </w:rPr>
        <w:t>has stepped up his domestic political moves</w:t>
      </w:r>
      <w:r w:rsidRPr="00E07E9B">
        <w:rPr>
          <w:sz w:val="14"/>
          <w:szCs w:val="20"/>
        </w:rPr>
        <w:t xml:space="preserve"> in the run-up to the critical 19th national congress of the Chinese Communist Party next month, </w:t>
      </w:r>
      <w:r w:rsidRPr="00E07E9B">
        <w:rPr>
          <w:rStyle w:val="StyleUnderline"/>
          <w:sz w:val="20"/>
          <w:szCs w:val="20"/>
        </w:rPr>
        <w:t xml:space="preserve">but he is still </w:t>
      </w:r>
      <w:r w:rsidRPr="00050EC2">
        <w:rPr>
          <w:rStyle w:val="StyleUnderline"/>
          <w:sz w:val="20"/>
          <w:szCs w:val="20"/>
          <w:highlight w:val="green"/>
        </w:rPr>
        <w:t xml:space="preserve">struggling to </w:t>
      </w:r>
      <w:r w:rsidRPr="00050EC2">
        <w:rPr>
          <w:rStyle w:val="Emphasis"/>
          <w:sz w:val="20"/>
          <w:szCs w:val="20"/>
          <w:highlight w:val="green"/>
        </w:rPr>
        <w:t>keep the</w:t>
      </w:r>
      <w:r w:rsidRPr="00E07E9B">
        <w:rPr>
          <w:sz w:val="20"/>
          <w:szCs w:val="20"/>
        </w:rPr>
        <w:t xml:space="preserve"> </w:t>
      </w:r>
      <w:r w:rsidRPr="00E07E9B">
        <w:rPr>
          <w:sz w:val="14"/>
          <w:szCs w:val="20"/>
        </w:rPr>
        <w:t xml:space="preserve">People’s Liberation Army </w:t>
      </w:r>
      <w:r w:rsidRPr="00050EC2">
        <w:rPr>
          <w:rStyle w:val="Emphasis"/>
          <w:sz w:val="20"/>
          <w:szCs w:val="20"/>
          <w:highlight w:val="green"/>
        </w:rPr>
        <w:t>(PLA) in line</w:t>
      </w:r>
      <w:r w:rsidRPr="00E07E9B">
        <w:rPr>
          <w:sz w:val="14"/>
          <w:szCs w:val="20"/>
        </w:rPr>
        <w:t xml:space="preserve">. China’s political system makes it hard to get a clear picture, yet </w:t>
      </w:r>
      <w:proofErr w:type="spellStart"/>
      <w:r w:rsidRPr="00E07E9B">
        <w:rPr>
          <w:sz w:val="14"/>
          <w:szCs w:val="20"/>
        </w:rPr>
        <w:t>Mr</w:t>
      </w:r>
      <w:proofErr w:type="spellEnd"/>
      <w:r w:rsidRPr="00E07E9B">
        <w:rPr>
          <w:sz w:val="14"/>
          <w:szCs w:val="20"/>
        </w:rPr>
        <w:t xml:space="preserve"> </w:t>
      </w:r>
      <w:r w:rsidRPr="00E07E9B">
        <w:rPr>
          <w:rStyle w:val="StyleUnderline"/>
          <w:sz w:val="20"/>
          <w:szCs w:val="20"/>
        </w:rPr>
        <w:t>Xi’s actions underscore the troublesome civil-military relations in the country</w:t>
      </w:r>
      <w:r w:rsidRPr="00E07E9B">
        <w:rPr>
          <w:sz w:val="14"/>
          <w:szCs w:val="20"/>
        </w:rPr>
        <w:t>.</w:t>
      </w:r>
    </w:p>
    <w:p w14:paraId="5ABF2FC2" w14:textId="77777777" w:rsidR="004D3DCE" w:rsidRPr="00E07E9B" w:rsidRDefault="004D3DCE" w:rsidP="004D3DCE">
      <w:pPr>
        <w:rPr>
          <w:sz w:val="14"/>
          <w:szCs w:val="20"/>
        </w:rPr>
      </w:pPr>
      <w:r w:rsidRPr="00E07E9B">
        <w:rPr>
          <w:rStyle w:val="StyleUnderline"/>
          <w:sz w:val="20"/>
          <w:szCs w:val="20"/>
        </w:rPr>
        <w:t xml:space="preserve">Take the recent standoff with India that </w:t>
      </w:r>
      <w:r w:rsidRPr="00050EC2">
        <w:rPr>
          <w:rStyle w:val="StyleUnderline"/>
          <w:sz w:val="20"/>
          <w:szCs w:val="20"/>
          <w:highlight w:val="green"/>
        </w:rPr>
        <w:t xml:space="preserve">raised the </w:t>
      </w:r>
      <w:proofErr w:type="spellStart"/>
      <w:r w:rsidRPr="00050EC2">
        <w:rPr>
          <w:rStyle w:val="StyleUnderline"/>
          <w:sz w:val="20"/>
          <w:szCs w:val="20"/>
          <w:highlight w:val="green"/>
        </w:rPr>
        <w:t>spectre</w:t>
      </w:r>
      <w:proofErr w:type="spellEnd"/>
      <w:r w:rsidRPr="00050EC2">
        <w:rPr>
          <w:rStyle w:val="StyleUnderline"/>
          <w:sz w:val="20"/>
          <w:szCs w:val="20"/>
          <w:highlight w:val="green"/>
        </w:rPr>
        <w:t xml:space="preserve"> of</w:t>
      </w:r>
      <w:r w:rsidRPr="00E07E9B">
        <w:rPr>
          <w:rStyle w:val="StyleUnderline"/>
          <w:sz w:val="20"/>
          <w:szCs w:val="20"/>
        </w:rPr>
        <w:t xml:space="preserve"> a </w:t>
      </w:r>
      <w:r w:rsidRPr="00050EC2">
        <w:rPr>
          <w:rStyle w:val="Emphasis"/>
          <w:szCs w:val="24"/>
          <w:highlight w:val="green"/>
        </w:rPr>
        <w:t>Himalayan war</w:t>
      </w:r>
      <w:r w:rsidRPr="00E07E9B">
        <w:rPr>
          <w:rStyle w:val="StyleUnderline"/>
          <w:sz w:val="20"/>
          <w:szCs w:val="20"/>
        </w:rPr>
        <w:t xml:space="preserve">, with China threatening </w:t>
      </w:r>
      <w:r w:rsidRPr="00E07E9B">
        <w:rPr>
          <w:rStyle w:val="Emphasis"/>
          <w:sz w:val="20"/>
          <w:szCs w:val="20"/>
        </w:rPr>
        <w:t>reprisals</w:t>
      </w:r>
      <w:r w:rsidRPr="00E07E9B">
        <w:rPr>
          <w:sz w:val="14"/>
          <w:szCs w:val="20"/>
        </w:rPr>
        <w:t xml:space="preserve"> if New Delhi did not unconditionally withdraw its forces from a small Bhutanese plateau, which Beijing claims is Chinese territory. After 10 weeks, </w:t>
      </w:r>
      <w:r w:rsidRPr="00E07E9B">
        <w:rPr>
          <w:rStyle w:val="StyleUnderline"/>
          <w:sz w:val="20"/>
          <w:szCs w:val="20"/>
        </w:rPr>
        <w:t xml:space="preserve">the </w:t>
      </w:r>
      <w:r w:rsidRPr="00050EC2">
        <w:rPr>
          <w:rStyle w:val="StyleUnderline"/>
          <w:sz w:val="20"/>
          <w:szCs w:val="20"/>
          <w:highlight w:val="green"/>
        </w:rPr>
        <w:t>face-off</w:t>
      </w:r>
      <w:r w:rsidRPr="00E07E9B">
        <w:rPr>
          <w:sz w:val="14"/>
          <w:szCs w:val="20"/>
        </w:rPr>
        <w:t xml:space="preserve"> on the </w:t>
      </w:r>
      <w:proofErr w:type="spellStart"/>
      <w:r w:rsidRPr="00E07E9B">
        <w:rPr>
          <w:sz w:val="14"/>
          <w:szCs w:val="20"/>
        </w:rPr>
        <w:t>Doklam</w:t>
      </w:r>
      <w:proofErr w:type="spellEnd"/>
      <w:r w:rsidRPr="00E07E9B">
        <w:rPr>
          <w:sz w:val="14"/>
          <w:szCs w:val="20"/>
        </w:rPr>
        <w:t xml:space="preserve"> Plateau </w:t>
      </w:r>
      <w:r w:rsidRPr="00050EC2">
        <w:rPr>
          <w:rStyle w:val="StyleUnderline"/>
          <w:sz w:val="20"/>
          <w:szCs w:val="20"/>
          <w:highlight w:val="green"/>
        </w:rPr>
        <w:t>ended</w:t>
      </w:r>
      <w:r w:rsidRPr="00E07E9B">
        <w:rPr>
          <w:rStyle w:val="StyleUnderline"/>
          <w:sz w:val="20"/>
          <w:szCs w:val="20"/>
        </w:rPr>
        <w:t xml:space="preserve"> with both sides pulling back</w:t>
      </w:r>
      <w:r w:rsidRPr="00E07E9B">
        <w:rPr>
          <w:sz w:val="14"/>
          <w:szCs w:val="20"/>
        </w:rPr>
        <w:t xml:space="preserve"> troops and equipment from the site on the same day, </w:t>
      </w:r>
      <w:proofErr w:type="spellStart"/>
      <w:r w:rsidRPr="00E07E9B">
        <w:rPr>
          <w:rStyle w:val="StyleUnderline"/>
          <w:sz w:val="20"/>
          <w:szCs w:val="20"/>
        </w:rPr>
        <w:t>signalling</w:t>
      </w:r>
      <w:proofErr w:type="spellEnd"/>
      <w:r w:rsidRPr="00E07E9B">
        <w:rPr>
          <w:rStyle w:val="StyleUnderline"/>
          <w:sz w:val="20"/>
          <w:szCs w:val="20"/>
        </w:rPr>
        <w:t xml:space="preserve"> that </w:t>
      </w:r>
      <w:r w:rsidRPr="00050EC2">
        <w:rPr>
          <w:rStyle w:val="Emphasis"/>
          <w:sz w:val="20"/>
          <w:szCs w:val="20"/>
          <w:highlight w:val="green"/>
        </w:rPr>
        <w:t>Beijing</w:t>
      </w:r>
      <w:r w:rsidRPr="00050EC2">
        <w:rPr>
          <w:rStyle w:val="StyleUnderline"/>
          <w:sz w:val="20"/>
          <w:szCs w:val="20"/>
          <w:highlight w:val="green"/>
        </w:rPr>
        <w:t>, not New Delhi</w:t>
      </w:r>
      <w:r w:rsidRPr="00E07E9B">
        <w:rPr>
          <w:rStyle w:val="StyleUnderline"/>
          <w:sz w:val="20"/>
          <w:szCs w:val="20"/>
        </w:rPr>
        <w:t xml:space="preserve">, had </w:t>
      </w:r>
      <w:r w:rsidRPr="00050EC2">
        <w:rPr>
          <w:rStyle w:val="Emphasis"/>
          <w:sz w:val="20"/>
          <w:szCs w:val="20"/>
          <w:highlight w:val="green"/>
        </w:rPr>
        <w:t>blinked</w:t>
      </w:r>
      <w:r w:rsidRPr="00E07E9B">
        <w:rPr>
          <w:sz w:val="14"/>
          <w:szCs w:val="20"/>
        </w:rPr>
        <w:t>.</w:t>
      </w:r>
    </w:p>
    <w:p w14:paraId="7398156B" w14:textId="77777777" w:rsidR="004D3DCE" w:rsidRPr="00E07E9B" w:rsidRDefault="004D3DCE" w:rsidP="004D3DCE">
      <w:pPr>
        <w:rPr>
          <w:sz w:val="14"/>
          <w:szCs w:val="20"/>
        </w:rPr>
      </w:pPr>
      <w:r w:rsidRPr="00E07E9B">
        <w:rPr>
          <w:rStyle w:val="StyleUnderline"/>
          <w:sz w:val="20"/>
          <w:szCs w:val="20"/>
        </w:rPr>
        <w:t>The</w:t>
      </w:r>
      <w:r w:rsidRPr="00E07E9B">
        <w:rPr>
          <w:sz w:val="14"/>
          <w:szCs w:val="20"/>
        </w:rPr>
        <w:t xml:space="preserve"> mutual-withdrawal </w:t>
      </w:r>
      <w:r w:rsidRPr="00E07E9B">
        <w:rPr>
          <w:rStyle w:val="StyleUnderline"/>
          <w:sz w:val="20"/>
          <w:szCs w:val="20"/>
        </w:rPr>
        <w:t xml:space="preserve">deal was struck just </w:t>
      </w:r>
      <w:r w:rsidRPr="00050EC2">
        <w:rPr>
          <w:rStyle w:val="StyleUnderline"/>
          <w:sz w:val="20"/>
          <w:szCs w:val="20"/>
          <w:highlight w:val="green"/>
        </w:rPr>
        <w:t>after</w:t>
      </w:r>
      <w:r w:rsidRPr="00E07E9B">
        <w:rPr>
          <w:sz w:val="14"/>
          <w:szCs w:val="20"/>
        </w:rPr>
        <w:t xml:space="preserve"> </w:t>
      </w:r>
      <w:proofErr w:type="spellStart"/>
      <w:r w:rsidRPr="00E07E9B">
        <w:rPr>
          <w:sz w:val="14"/>
          <w:szCs w:val="20"/>
        </w:rPr>
        <w:t>Mr</w:t>
      </w:r>
      <w:proofErr w:type="spellEnd"/>
      <w:r w:rsidRPr="00E07E9B">
        <w:rPr>
          <w:sz w:val="14"/>
          <w:szCs w:val="20"/>
        </w:rPr>
        <w:t xml:space="preserve"> </w:t>
      </w:r>
      <w:r w:rsidRPr="00050EC2">
        <w:rPr>
          <w:rStyle w:val="StyleUnderline"/>
          <w:sz w:val="20"/>
          <w:szCs w:val="20"/>
          <w:highlight w:val="green"/>
        </w:rPr>
        <w:t>Xi replaced</w:t>
      </w:r>
      <w:r w:rsidRPr="00E07E9B">
        <w:rPr>
          <w:rStyle w:val="StyleUnderline"/>
          <w:sz w:val="20"/>
          <w:szCs w:val="20"/>
        </w:rPr>
        <w:t xml:space="preserve"> the chief of the </w:t>
      </w:r>
      <w:r w:rsidRPr="00050EC2">
        <w:rPr>
          <w:rStyle w:val="Emphasis"/>
          <w:sz w:val="20"/>
          <w:szCs w:val="20"/>
          <w:highlight w:val="green"/>
        </w:rPr>
        <w:t>PLA</w:t>
      </w:r>
      <w:r w:rsidRPr="00E07E9B">
        <w:rPr>
          <w:rStyle w:val="StyleUnderline"/>
          <w:sz w:val="20"/>
          <w:szCs w:val="20"/>
        </w:rPr>
        <w:t xml:space="preserve">’s joint </w:t>
      </w:r>
      <w:r w:rsidRPr="00050EC2">
        <w:rPr>
          <w:rStyle w:val="StyleUnderline"/>
          <w:sz w:val="20"/>
          <w:szCs w:val="20"/>
          <w:highlight w:val="green"/>
        </w:rPr>
        <w:t>staff</w:t>
      </w:r>
      <w:r w:rsidRPr="00E07E9B">
        <w:rPr>
          <w:rStyle w:val="StyleUnderline"/>
          <w:sz w:val="20"/>
          <w:szCs w:val="20"/>
        </w:rPr>
        <w:t xml:space="preserve"> department</w:t>
      </w:r>
      <w:r w:rsidRPr="00E07E9B">
        <w:rPr>
          <w:sz w:val="14"/>
          <w:szCs w:val="20"/>
        </w:rPr>
        <w:t xml:space="preserve">. This key position, equivalent to the chairman of the US joint chiefs of staff, was created only last year as part of </w:t>
      </w:r>
      <w:proofErr w:type="spellStart"/>
      <w:r w:rsidRPr="00E07E9B">
        <w:rPr>
          <w:sz w:val="14"/>
          <w:szCs w:val="20"/>
        </w:rPr>
        <w:t>Mr</w:t>
      </w:r>
      <w:proofErr w:type="spellEnd"/>
      <w:r w:rsidRPr="00E07E9B">
        <w:rPr>
          <w:sz w:val="14"/>
          <w:szCs w:val="20"/>
        </w:rPr>
        <w:t xml:space="preserve"> Xi’s military reforms to turn the PLA into a force “able to fight and win wars”. The </w:t>
      </w:r>
      <w:proofErr w:type="spellStart"/>
      <w:r w:rsidRPr="00E07E9B">
        <w:rPr>
          <w:sz w:val="14"/>
          <w:szCs w:val="20"/>
        </w:rPr>
        <w:t>Doklam</w:t>
      </w:r>
      <w:proofErr w:type="spellEnd"/>
      <w:r w:rsidRPr="00E07E9B">
        <w:rPr>
          <w:sz w:val="14"/>
          <w:szCs w:val="20"/>
        </w:rPr>
        <w:t xml:space="preserve"> pullback suggests that </w:t>
      </w:r>
      <w:r w:rsidRPr="00E07E9B">
        <w:rPr>
          <w:rStyle w:val="StyleUnderline"/>
          <w:sz w:val="20"/>
          <w:szCs w:val="20"/>
        </w:rPr>
        <w:t>the removed chief</w:t>
      </w:r>
      <w:r w:rsidRPr="00E07E9B">
        <w:rPr>
          <w:sz w:val="14"/>
          <w:szCs w:val="20"/>
        </w:rPr>
        <w:t xml:space="preserve">, Gen Fang </w:t>
      </w:r>
      <w:proofErr w:type="spellStart"/>
      <w:r w:rsidRPr="00E07E9B">
        <w:rPr>
          <w:sz w:val="14"/>
          <w:szCs w:val="20"/>
        </w:rPr>
        <w:t>Fenghui</w:t>
      </w:r>
      <w:proofErr w:type="spellEnd"/>
      <w:r w:rsidRPr="00E07E9B">
        <w:rPr>
          <w:sz w:val="14"/>
          <w:szCs w:val="20"/>
        </w:rPr>
        <w:t xml:space="preserve">, who has since been detained for alleged corruption, </w:t>
      </w:r>
      <w:r w:rsidRPr="00E07E9B">
        <w:rPr>
          <w:rStyle w:val="StyleUnderline"/>
          <w:sz w:val="20"/>
          <w:szCs w:val="20"/>
        </w:rPr>
        <w:t xml:space="preserve">was an </w:t>
      </w:r>
      <w:r w:rsidRPr="00E07E9B">
        <w:rPr>
          <w:rStyle w:val="Emphasis"/>
          <w:sz w:val="20"/>
          <w:szCs w:val="20"/>
        </w:rPr>
        <w:t>obstacle</w:t>
      </w:r>
      <w:r w:rsidRPr="00E07E9B">
        <w:rPr>
          <w:rStyle w:val="StyleUnderline"/>
          <w:sz w:val="20"/>
          <w:szCs w:val="20"/>
        </w:rPr>
        <w:t xml:space="preserve"> to clinching a deal with India</w:t>
      </w:r>
      <w:r w:rsidRPr="00E07E9B">
        <w:rPr>
          <w:sz w:val="14"/>
          <w:szCs w:val="20"/>
        </w:rPr>
        <w:t>.</w:t>
      </w:r>
    </w:p>
    <w:p w14:paraId="2C7A91F3" w14:textId="77777777" w:rsidR="004D3DCE" w:rsidRPr="00E07E9B" w:rsidRDefault="004D3DCE" w:rsidP="004D3DCE">
      <w:pPr>
        <w:rPr>
          <w:sz w:val="14"/>
          <w:szCs w:val="20"/>
        </w:rPr>
      </w:pPr>
      <w:r w:rsidRPr="00E07E9B">
        <w:rPr>
          <w:sz w:val="14"/>
          <w:szCs w:val="20"/>
        </w:rPr>
        <w:t xml:space="preserve">To be sure, this was not the first time that </w:t>
      </w:r>
      <w:r w:rsidRPr="00E07E9B">
        <w:rPr>
          <w:rStyle w:val="StyleUnderline"/>
          <w:sz w:val="20"/>
          <w:szCs w:val="20"/>
        </w:rPr>
        <w:t>the PLA’s belligerent</w:t>
      </w:r>
      <w:r w:rsidRPr="00E07E9B">
        <w:rPr>
          <w:sz w:val="14"/>
          <w:szCs w:val="20"/>
        </w:rPr>
        <w:t xml:space="preserve"> actions in the Himalayas </w:t>
      </w:r>
      <w:r w:rsidRPr="00E07E9B">
        <w:rPr>
          <w:rStyle w:val="Emphasis"/>
          <w:sz w:val="20"/>
          <w:szCs w:val="20"/>
        </w:rPr>
        <w:t>impose</w:t>
      </w:r>
      <w:r w:rsidRPr="00E07E9B">
        <w:rPr>
          <w:sz w:val="14"/>
          <w:szCs w:val="20"/>
        </w:rPr>
        <w:t xml:space="preserve">d </w:t>
      </w:r>
      <w:r w:rsidRPr="00E07E9B">
        <w:rPr>
          <w:rStyle w:val="Emphasis"/>
          <w:sz w:val="20"/>
          <w:szCs w:val="20"/>
        </w:rPr>
        <w:t>diplomatic costs</w:t>
      </w:r>
      <w:r w:rsidRPr="00E07E9B">
        <w:rPr>
          <w:sz w:val="14"/>
          <w:szCs w:val="20"/>
        </w:rPr>
        <w:t xml:space="preserve"> on China. A classic case happened when </w:t>
      </w:r>
      <w:proofErr w:type="spellStart"/>
      <w:r w:rsidRPr="00E07E9B">
        <w:rPr>
          <w:sz w:val="14"/>
          <w:szCs w:val="20"/>
        </w:rPr>
        <w:t>Mr</w:t>
      </w:r>
      <w:proofErr w:type="spellEnd"/>
      <w:r w:rsidRPr="00E07E9B">
        <w:rPr>
          <w:sz w:val="14"/>
          <w:szCs w:val="20"/>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E07E9B">
        <w:rPr>
          <w:sz w:val="14"/>
          <w:szCs w:val="20"/>
        </w:rPr>
        <w:t>Mr</w:t>
      </w:r>
      <w:proofErr w:type="spellEnd"/>
      <w:r w:rsidRPr="00E07E9B">
        <w:rPr>
          <w:sz w:val="14"/>
          <w:szCs w:val="20"/>
        </w:rPr>
        <w:t xml:space="preserve"> Xi’s visit.</w:t>
      </w:r>
    </w:p>
    <w:p w14:paraId="753DD64A" w14:textId="77777777" w:rsidR="004D3DCE" w:rsidRPr="00E07E9B" w:rsidRDefault="004D3DCE" w:rsidP="004D3DCE">
      <w:pPr>
        <w:rPr>
          <w:sz w:val="14"/>
          <w:szCs w:val="20"/>
        </w:rPr>
      </w:pPr>
      <w:r w:rsidRPr="00E07E9B">
        <w:rPr>
          <w:sz w:val="14"/>
          <w:szCs w:val="20"/>
        </w:rPr>
        <w:t xml:space="preserve">It appeared bizarre that the military of an important power would seek to mar the visit of its own head of state to a key </w:t>
      </w:r>
      <w:proofErr w:type="spellStart"/>
      <w:r w:rsidRPr="00E07E9B">
        <w:rPr>
          <w:sz w:val="14"/>
          <w:szCs w:val="20"/>
        </w:rPr>
        <w:t>neighbouring</w:t>
      </w:r>
      <w:proofErr w:type="spellEnd"/>
      <w:r w:rsidRPr="00E07E9B">
        <w:rPr>
          <w:sz w:val="14"/>
          <w:szCs w:val="20"/>
        </w:rPr>
        <w:t xml:space="preserve"> country. Yet Chinese premier Li Keqiang’s earlier visit to New Delhi in 2013 was similarly preceded by a PLA incursion into another part of Ladakh that lasted three weeks.</w:t>
      </w:r>
    </w:p>
    <w:p w14:paraId="6052CBDE" w14:textId="77777777" w:rsidR="004D3DCE" w:rsidRPr="00E07E9B" w:rsidRDefault="004D3DCE" w:rsidP="004D3DCE">
      <w:pPr>
        <w:rPr>
          <w:sz w:val="14"/>
          <w:szCs w:val="20"/>
        </w:rPr>
      </w:pPr>
      <w:r w:rsidRPr="00E07E9B">
        <w:rPr>
          <w:sz w:val="14"/>
          <w:szCs w:val="20"/>
        </w:rPr>
        <w:t xml:space="preserve">Such </w:t>
      </w:r>
      <w:r w:rsidRPr="00050EC2">
        <w:rPr>
          <w:rStyle w:val="Emphasis"/>
          <w:sz w:val="20"/>
          <w:szCs w:val="20"/>
          <w:highlight w:val="green"/>
        </w:rPr>
        <w:t>provocations</w:t>
      </w:r>
      <w:r w:rsidRPr="00E07E9B">
        <w:rPr>
          <w:sz w:val="14"/>
          <w:szCs w:val="20"/>
        </w:rPr>
        <w:t xml:space="preserve"> might suggest that they are intentional, with the Chinese government in the know, thus reflecting a preference for blending soft and hard tactics. But it is also possible that these actions </w:t>
      </w:r>
      <w:r w:rsidRPr="00050EC2">
        <w:rPr>
          <w:rStyle w:val="StyleUnderline"/>
          <w:sz w:val="20"/>
          <w:szCs w:val="20"/>
          <w:highlight w:val="green"/>
        </w:rPr>
        <w:t>underscore the</w:t>
      </w:r>
      <w:r w:rsidRPr="00E07E9B">
        <w:rPr>
          <w:rStyle w:val="StyleUnderline"/>
          <w:sz w:val="20"/>
          <w:szCs w:val="20"/>
        </w:rPr>
        <w:t xml:space="preserve"> continuing “</w:t>
      </w:r>
      <w:r w:rsidRPr="00050EC2">
        <w:rPr>
          <w:rStyle w:val="Emphasis"/>
          <w:sz w:val="20"/>
          <w:szCs w:val="20"/>
          <w:highlight w:val="green"/>
        </w:rPr>
        <w:t>disconnect</w:t>
      </w:r>
      <w:r w:rsidRPr="00050EC2">
        <w:rPr>
          <w:rStyle w:val="StyleUnderline"/>
          <w:sz w:val="20"/>
          <w:szCs w:val="20"/>
          <w:highlight w:val="green"/>
        </w:rPr>
        <w:t xml:space="preserve"> between</w:t>
      </w:r>
      <w:r w:rsidRPr="00E07E9B">
        <w:rPr>
          <w:rStyle w:val="StyleUnderline"/>
          <w:sz w:val="20"/>
          <w:szCs w:val="20"/>
        </w:rPr>
        <w:t xml:space="preserve"> the </w:t>
      </w:r>
      <w:r w:rsidRPr="00050EC2">
        <w:rPr>
          <w:rStyle w:val="StyleUnderline"/>
          <w:sz w:val="20"/>
          <w:szCs w:val="20"/>
          <w:highlight w:val="green"/>
        </w:rPr>
        <w:t>military and</w:t>
      </w:r>
      <w:r w:rsidRPr="00E07E9B">
        <w:rPr>
          <w:rStyle w:val="StyleUnderline"/>
          <w:sz w:val="20"/>
          <w:szCs w:val="20"/>
        </w:rPr>
        <w:t xml:space="preserve"> the </w:t>
      </w:r>
      <w:r w:rsidRPr="00050EC2">
        <w:rPr>
          <w:rStyle w:val="StyleUnderline"/>
          <w:sz w:val="20"/>
          <w:szCs w:val="20"/>
          <w:highlight w:val="green"/>
        </w:rPr>
        <w:t>civilian</w:t>
      </w:r>
      <w:r w:rsidRPr="00E07E9B">
        <w:rPr>
          <w:rStyle w:val="StyleUnderline"/>
          <w:sz w:val="20"/>
          <w:szCs w:val="20"/>
        </w:rPr>
        <w:t xml:space="preserve"> leadership” in China</w:t>
      </w:r>
      <w:r w:rsidRPr="00E07E9B">
        <w:rPr>
          <w:sz w:val="14"/>
          <w:szCs w:val="20"/>
        </w:rPr>
        <w:t xml:space="preserve"> that then US </w:t>
      </w:r>
      <w:proofErr w:type="spellStart"/>
      <w:r w:rsidRPr="00E07E9B">
        <w:rPr>
          <w:sz w:val="14"/>
          <w:szCs w:val="20"/>
        </w:rPr>
        <w:t>defence</w:t>
      </w:r>
      <w:proofErr w:type="spellEnd"/>
      <w:r w:rsidRPr="00E07E9B">
        <w:rPr>
          <w:sz w:val="14"/>
          <w:szCs w:val="20"/>
        </w:rPr>
        <w:t xml:space="preserve"> secretary Robert Gates warned about in 2011.</w:t>
      </w:r>
    </w:p>
    <w:p w14:paraId="6363EE92" w14:textId="77777777" w:rsidR="004D3DCE" w:rsidRPr="00E07E9B" w:rsidRDefault="004D3DCE" w:rsidP="004D3DCE">
      <w:pPr>
        <w:rPr>
          <w:sz w:val="14"/>
          <w:szCs w:val="20"/>
        </w:rPr>
      </w:pPr>
      <w:r w:rsidRPr="00E07E9B">
        <w:rPr>
          <w:sz w:val="14"/>
          <w:szCs w:val="20"/>
        </w:rPr>
        <w:t xml:space="preserve">During his 2014 India trip, </w:t>
      </w:r>
      <w:proofErr w:type="spellStart"/>
      <w:r w:rsidRPr="00E07E9B">
        <w:rPr>
          <w:sz w:val="14"/>
          <w:szCs w:val="20"/>
        </w:rPr>
        <w:t>Mr</w:t>
      </w:r>
      <w:proofErr w:type="spellEnd"/>
      <w:r w:rsidRPr="00E07E9B">
        <w:rPr>
          <w:sz w:val="14"/>
          <w:szCs w:val="20"/>
        </w:rPr>
        <w:t xml:space="preserve"> Xi appeared embarrassed by the accompanying PLA encroachment and assured </w:t>
      </w:r>
      <w:proofErr w:type="spellStart"/>
      <w:r w:rsidRPr="00E07E9B">
        <w:rPr>
          <w:sz w:val="14"/>
          <w:szCs w:val="20"/>
        </w:rPr>
        <w:t>Mr</w:t>
      </w:r>
      <w:proofErr w:type="spellEnd"/>
      <w:r w:rsidRPr="00E07E9B">
        <w:rPr>
          <w:sz w:val="14"/>
          <w:szCs w:val="20"/>
        </w:rPr>
        <w:t xml:space="preserve"> Modi that he would sort it out upon his return.</w:t>
      </w:r>
    </w:p>
    <w:p w14:paraId="0BC43899" w14:textId="77777777" w:rsidR="004D3DCE" w:rsidRPr="00E07E9B" w:rsidRDefault="004D3DCE" w:rsidP="004D3DCE">
      <w:pPr>
        <w:rPr>
          <w:sz w:val="14"/>
          <w:szCs w:val="20"/>
        </w:rPr>
      </w:pPr>
      <w:r w:rsidRPr="00E07E9B">
        <w:rPr>
          <w:sz w:val="14"/>
          <w:szCs w:val="20"/>
        </w:rPr>
        <w:t xml:space="preserve">Soon after he returned, the Chinese </w:t>
      </w:r>
      <w:proofErr w:type="spellStart"/>
      <w:r w:rsidRPr="00E07E9B">
        <w:rPr>
          <w:sz w:val="14"/>
          <w:szCs w:val="20"/>
        </w:rPr>
        <w:t>defence</w:t>
      </w:r>
      <w:proofErr w:type="spellEnd"/>
      <w:r w:rsidRPr="00E07E9B">
        <w:rPr>
          <w:sz w:val="14"/>
          <w:szCs w:val="20"/>
        </w:rPr>
        <w:t xml:space="preserve"> ministry quoted </w:t>
      </w:r>
      <w:proofErr w:type="spellStart"/>
      <w:r w:rsidRPr="00E07E9B">
        <w:rPr>
          <w:sz w:val="14"/>
          <w:szCs w:val="20"/>
        </w:rPr>
        <w:t>Mr</w:t>
      </w:r>
      <w:proofErr w:type="spellEnd"/>
      <w:r w:rsidRPr="00E07E9B">
        <w:rPr>
          <w:sz w:val="14"/>
          <w:szCs w:val="20"/>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E07E9B">
        <w:rPr>
          <w:sz w:val="14"/>
          <w:szCs w:val="20"/>
        </w:rPr>
        <w:t>Mr</w:t>
      </w:r>
      <w:proofErr w:type="spellEnd"/>
      <w:r w:rsidRPr="00E07E9B">
        <w:rPr>
          <w:sz w:val="14"/>
          <w:szCs w:val="20"/>
        </w:rPr>
        <w:t xml:space="preserve"> Xi exhorted members of his 2.3-million-strong armed forces to “unswervingly follow the absolute leadership of the party.”</w:t>
      </w:r>
    </w:p>
    <w:p w14:paraId="01BC0C18" w14:textId="77777777" w:rsidR="004D3DCE" w:rsidRPr="00E07E9B" w:rsidRDefault="004D3DCE" w:rsidP="004D3DCE">
      <w:pPr>
        <w:rPr>
          <w:sz w:val="14"/>
          <w:szCs w:val="20"/>
        </w:rPr>
      </w:pPr>
      <w:r w:rsidRPr="00E07E9B">
        <w:rPr>
          <w:sz w:val="14"/>
          <w:szCs w:val="20"/>
        </w:rPr>
        <w:t xml:space="preserve">Had civilian control of the PLA been working well, would </w:t>
      </w:r>
      <w:proofErr w:type="spellStart"/>
      <w:r w:rsidRPr="00E07E9B">
        <w:rPr>
          <w:sz w:val="14"/>
          <w:szCs w:val="20"/>
        </w:rPr>
        <w:t>Mr</w:t>
      </w:r>
      <w:proofErr w:type="spellEnd"/>
      <w:r w:rsidRPr="00E07E9B">
        <w:rPr>
          <w:sz w:val="14"/>
          <w:szCs w:val="20"/>
        </w:rPr>
        <w:t xml:space="preserve"> Xi repeatedly be demanding “absolute loyalty” from the military or asking it to “follow his instructions”?</w:t>
      </w:r>
    </w:p>
    <w:p w14:paraId="2628A546" w14:textId="77777777" w:rsidR="004D3DCE" w:rsidRPr="00E07E9B" w:rsidRDefault="004D3DCE" w:rsidP="004D3DCE">
      <w:pPr>
        <w:rPr>
          <w:sz w:val="14"/>
          <w:szCs w:val="20"/>
        </w:rPr>
      </w:pPr>
      <w:r w:rsidRPr="00E07E9B">
        <w:rPr>
          <w:sz w:val="14"/>
          <w:szCs w:val="20"/>
        </w:rPr>
        <w:t xml:space="preserve">China does not have a national army; rather the party has an army. </w:t>
      </w:r>
      <w:proofErr w:type="gramStart"/>
      <w:r w:rsidRPr="00E07E9B">
        <w:rPr>
          <w:sz w:val="14"/>
          <w:szCs w:val="20"/>
        </w:rPr>
        <w:t>So</w:t>
      </w:r>
      <w:proofErr w:type="gramEnd"/>
      <w:r w:rsidRPr="00E07E9B">
        <w:rPr>
          <w:sz w:val="14"/>
          <w:szCs w:val="20"/>
        </w:rPr>
        <w:t xml:space="preserve"> the PLA has traditionally sworn fealty to the party, not the nation.</w:t>
      </w:r>
    </w:p>
    <w:p w14:paraId="00593CE3" w14:textId="77777777" w:rsidR="004D3DCE" w:rsidRPr="00E07E9B" w:rsidRDefault="004D3DCE" w:rsidP="004D3DCE">
      <w:pPr>
        <w:rPr>
          <w:sz w:val="14"/>
          <w:szCs w:val="20"/>
        </w:rPr>
      </w:pPr>
      <w:r w:rsidRPr="00E07E9B">
        <w:rPr>
          <w:sz w:val="14"/>
          <w:szCs w:val="20"/>
        </w:rPr>
        <w:t xml:space="preserve">Under </w:t>
      </w:r>
      <w:proofErr w:type="spellStart"/>
      <w:r w:rsidRPr="00E07E9B">
        <w:rPr>
          <w:sz w:val="14"/>
          <w:szCs w:val="20"/>
        </w:rPr>
        <w:t>Mr</w:t>
      </w:r>
      <w:proofErr w:type="spellEnd"/>
      <w:r w:rsidRPr="00E07E9B">
        <w:rPr>
          <w:sz w:val="14"/>
          <w:szCs w:val="20"/>
        </w:rPr>
        <w:t xml:space="preserve"> Xi’s two immediate predecessors, Hu Jintao and Jiang Zemin, the PLA gradually became stronger at the expense of the party. The military’s rising clout has troubled </w:t>
      </w:r>
      <w:proofErr w:type="spellStart"/>
      <w:r w:rsidRPr="00E07E9B">
        <w:rPr>
          <w:sz w:val="14"/>
          <w:szCs w:val="20"/>
        </w:rPr>
        <w:t>Mr</w:t>
      </w:r>
      <w:proofErr w:type="spellEnd"/>
      <w:r w:rsidRPr="00E07E9B">
        <w:rPr>
          <w:sz w:val="14"/>
          <w:szCs w:val="20"/>
        </w:rPr>
        <w:t xml:space="preserve"> Xi because it hampers his larger ambition.</w:t>
      </w:r>
    </w:p>
    <w:p w14:paraId="7A817B65" w14:textId="77777777" w:rsidR="004D3DCE" w:rsidRPr="00E07E9B" w:rsidRDefault="004D3DCE" w:rsidP="004D3DCE">
      <w:pPr>
        <w:rPr>
          <w:sz w:val="14"/>
          <w:szCs w:val="20"/>
        </w:rPr>
      </w:pPr>
      <w:r w:rsidRPr="00E07E9B">
        <w:rPr>
          <w:sz w:val="14"/>
          <w:szCs w:val="20"/>
        </w:rPr>
        <w:t xml:space="preserve">As part of his effort to reassert party control over the military, </w:t>
      </w:r>
      <w:proofErr w:type="spellStart"/>
      <w:r w:rsidRPr="00E07E9B">
        <w:rPr>
          <w:sz w:val="14"/>
          <w:szCs w:val="20"/>
        </w:rPr>
        <w:t>Mr</w:t>
      </w:r>
      <w:proofErr w:type="spellEnd"/>
      <w:r w:rsidRPr="00E07E9B">
        <w:rPr>
          <w:sz w:val="14"/>
          <w:szCs w:val="20"/>
        </w:rPr>
        <w:t xml:space="preserve"> Xi has used his anti-corruption campaign to ensnare </w:t>
      </w:r>
      <w:proofErr w:type="gramStart"/>
      <w:r w:rsidRPr="00E07E9B">
        <w:rPr>
          <w:sz w:val="14"/>
          <w:szCs w:val="20"/>
        </w:rPr>
        <w:t>a number of</w:t>
      </w:r>
      <w:proofErr w:type="gramEnd"/>
      <w:r w:rsidRPr="00E07E9B">
        <w:rPr>
          <w:sz w:val="14"/>
          <w:szCs w:val="20"/>
        </w:rPr>
        <w:t xml:space="preserve"> top PLA officers. He has also cut the size of the ground force and established a new command-and-control structure.</w:t>
      </w:r>
    </w:p>
    <w:p w14:paraId="5467D4F7" w14:textId="77777777" w:rsidR="004D3DCE" w:rsidRPr="00E07E9B" w:rsidRDefault="004D3DCE" w:rsidP="004D3DCE">
      <w:pPr>
        <w:rPr>
          <w:sz w:val="14"/>
          <w:szCs w:val="20"/>
        </w:rPr>
      </w:pPr>
      <w:r w:rsidRPr="00E07E9B">
        <w:rPr>
          <w:sz w:val="14"/>
          <w:szCs w:val="20"/>
        </w:rPr>
        <w:t xml:space="preserve">But just as a dog’s tail cannot be straightened, asserting full civil control over a politically ascendant PLA is proving unachievable. After all, the </w:t>
      </w:r>
      <w:r w:rsidRPr="00E07E9B">
        <w:rPr>
          <w:rStyle w:val="StyleUnderline"/>
          <w:sz w:val="20"/>
          <w:szCs w:val="20"/>
        </w:rPr>
        <w:t>party depends on the PLA to ensure domestic order and sustain its own political monopoly</w:t>
      </w:r>
      <w:r w:rsidRPr="00E07E9B">
        <w:rPr>
          <w:sz w:val="14"/>
          <w:szCs w:val="20"/>
        </w:rPr>
        <w:t>.</w:t>
      </w:r>
    </w:p>
    <w:p w14:paraId="2E61F8F3" w14:textId="77777777" w:rsidR="004D3DCE" w:rsidRPr="00E07E9B" w:rsidRDefault="004D3DCE" w:rsidP="004D3DCE">
      <w:pPr>
        <w:rPr>
          <w:sz w:val="14"/>
          <w:szCs w:val="20"/>
        </w:rPr>
      </w:pPr>
      <w:r w:rsidRPr="00E07E9B">
        <w:rPr>
          <w:rStyle w:val="StyleUnderline"/>
          <w:sz w:val="20"/>
          <w:szCs w:val="20"/>
        </w:rPr>
        <w:lastRenderedPageBreak/>
        <w:t xml:space="preserve">The regime’s legitimacy increasingly relies on an appeal to </w:t>
      </w:r>
      <w:r w:rsidRPr="00E07E9B">
        <w:rPr>
          <w:rStyle w:val="Emphasis"/>
          <w:sz w:val="20"/>
          <w:szCs w:val="20"/>
        </w:rPr>
        <w:t>nationalism</w:t>
      </w:r>
      <w:r w:rsidRPr="00E07E9B">
        <w:rPr>
          <w:rStyle w:val="StyleUnderline"/>
          <w:sz w:val="20"/>
          <w:szCs w:val="20"/>
        </w:rPr>
        <w:t>. But the PLA</w:t>
      </w:r>
      <w:r w:rsidRPr="00E07E9B">
        <w:rPr>
          <w:sz w:val="14"/>
          <w:szCs w:val="20"/>
        </w:rPr>
        <w:t xml:space="preserve">, with its soaring budgets and expanding role to safeguard China’s overseas interests, </w:t>
      </w:r>
      <w:r w:rsidRPr="00E07E9B">
        <w:rPr>
          <w:rStyle w:val="StyleUnderline"/>
          <w:sz w:val="20"/>
          <w:szCs w:val="20"/>
        </w:rPr>
        <w:t xml:space="preserve">sees itself as the </w:t>
      </w:r>
      <w:r w:rsidRPr="00E07E9B">
        <w:rPr>
          <w:rStyle w:val="Emphasis"/>
          <w:sz w:val="20"/>
          <w:szCs w:val="20"/>
        </w:rPr>
        <w:t>ultimate arbiter</w:t>
      </w:r>
      <w:r w:rsidRPr="00E07E9B">
        <w:rPr>
          <w:rStyle w:val="StyleUnderline"/>
          <w:sz w:val="20"/>
          <w:szCs w:val="20"/>
        </w:rPr>
        <w:t xml:space="preserve"> of nationalism</w:t>
      </w:r>
      <w:r w:rsidRPr="00E07E9B">
        <w:rPr>
          <w:sz w:val="14"/>
          <w:szCs w:val="20"/>
        </w:rPr>
        <w:t>.</w:t>
      </w:r>
    </w:p>
    <w:p w14:paraId="7F98475C" w14:textId="77777777" w:rsidR="004D3DCE" w:rsidRPr="00E07E9B" w:rsidRDefault="004D3DCE" w:rsidP="004D3DCE">
      <w:pPr>
        <w:rPr>
          <w:sz w:val="14"/>
          <w:szCs w:val="20"/>
        </w:rPr>
      </w:pPr>
      <w:r w:rsidRPr="00E07E9B">
        <w:rPr>
          <w:rStyle w:val="StyleUnderline"/>
          <w:sz w:val="20"/>
          <w:szCs w:val="20"/>
        </w:rPr>
        <w:t>To make matters worse,</w:t>
      </w:r>
      <w:r w:rsidRPr="00E07E9B">
        <w:rPr>
          <w:sz w:val="14"/>
          <w:szCs w:val="20"/>
        </w:rPr>
        <w:t xml:space="preserve"> </w:t>
      </w:r>
      <w:proofErr w:type="spellStart"/>
      <w:r w:rsidRPr="00E07E9B">
        <w:rPr>
          <w:sz w:val="14"/>
          <w:szCs w:val="20"/>
        </w:rPr>
        <w:t>Mr</w:t>
      </w:r>
      <w:proofErr w:type="spellEnd"/>
      <w:r w:rsidRPr="00E07E9B">
        <w:rPr>
          <w:sz w:val="14"/>
          <w:szCs w:val="20"/>
        </w:rPr>
        <w:t xml:space="preserve"> Xi </w:t>
      </w:r>
      <w:r w:rsidRPr="00E07E9B">
        <w:rPr>
          <w:rStyle w:val="StyleUnderline"/>
          <w:sz w:val="20"/>
          <w:szCs w:val="20"/>
        </w:rPr>
        <w:t>has made many enemies at home</w:t>
      </w:r>
      <w:r w:rsidRPr="00E07E9B">
        <w:rPr>
          <w:sz w:val="14"/>
          <w:szCs w:val="20"/>
        </w:rPr>
        <w:t xml:space="preserve"> in his effort to concentrate power in himself, including through corruption purges. </w:t>
      </w:r>
      <w:r w:rsidRPr="00050EC2">
        <w:rPr>
          <w:rStyle w:val="StyleUnderline"/>
          <w:sz w:val="20"/>
          <w:szCs w:val="20"/>
          <w:highlight w:val="green"/>
        </w:rPr>
        <w:t>It is not known whether</w:t>
      </w:r>
      <w:r w:rsidRPr="00E07E9B">
        <w:rPr>
          <w:rStyle w:val="StyleUnderline"/>
          <w:sz w:val="20"/>
          <w:szCs w:val="20"/>
        </w:rPr>
        <w:t xml:space="preserve"> the </w:t>
      </w:r>
      <w:r w:rsidRPr="00050EC2">
        <w:rPr>
          <w:rStyle w:val="Emphasis"/>
          <w:sz w:val="20"/>
          <w:szCs w:val="20"/>
          <w:highlight w:val="green"/>
        </w:rPr>
        <w:t>PLA</w:t>
      </w:r>
      <w:r w:rsidRPr="00E07E9B">
        <w:rPr>
          <w:rStyle w:val="StyleUnderline"/>
          <w:sz w:val="20"/>
          <w:szCs w:val="20"/>
        </w:rPr>
        <w:t xml:space="preserve">’s upper echelon </w:t>
      </w:r>
      <w:r w:rsidRPr="00050EC2">
        <w:rPr>
          <w:rStyle w:val="Emphasis"/>
          <w:sz w:val="20"/>
          <w:szCs w:val="20"/>
          <w:highlight w:val="green"/>
        </w:rPr>
        <w:t>respects him</w:t>
      </w:r>
      <w:r w:rsidRPr="00050EC2">
        <w:rPr>
          <w:rStyle w:val="StyleUnderline"/>
          <w:sz w:val="20"/>
          <w:szCs w:val="20"/>
          <w:highlight w:val="green"/>
        </w:rPr>
        <w:t xml:space="preserve"> to the </w:t>
      </w:r>
      <w:r w:rsidRPr="00050EC2">
        <w:rPr>
          <w:rStyle w:val="Emphasis"/>
          <w:sz w:val="20"/>
          <w:szCs w:val="20"/>
          <w:highlight w:val="green"/>
        </w:rPr>
        <w:t>extent</w:t>
      </w:r>
      <w:r w:rsidRPr="00050EC2">
        <w:rPr>
          <w:rStyle w:val="StyleUnderline"/>
          <w:sz w:val="20"/>
          <w:szCs w:val="20"/>
          <w:highlight w:val="green"/>
        </w:rPr>
        <w:t xml:space="preserve"> to be </w:t>
      </w:r>
      <w:r w:rsidRPr="00050EC2">
        <w:rPr>
          <w:rStyle w:val="Emphasis"/>
          <w:sz w:val="20"/>
          <w:szCs w:val="20"/>
          <w:highlight w:val="green"/>
        </w:rPr>
        <w:t>fully guided</w:t>
      </w:r>
      <w:r w:rsidRPr="00E07E9B">
        <w:rPr>
          <w:rStyle w:val="StyleUnderline"/>
          <w:sz w:val="20"/>
          <w:szCs w:val="20"/>
        </w:rPr>
        <w:t xml:space="preserve"> by his instructions</w:t>
      </w:r>
      <w:r w:rsidRPr="00E07E9B">
        <w:rPr>
          <w:sz w:val="14"/>
          <w:szCs w:val="20"/>
        </w:rPr>
        <w:t>.</w:t>
      </w:r>
    </w:p>
    <w:p w14:paraId="0FF68066" w14:textId="77777777" w:rsidR="004D3DCE" w:rsidRPr="00E07E9B" w:rsidRDefault="004D3DCE" w:rsidP="004D3DCE">
      <w:pPr>
        <w:rPr>
          <w:sz w:val="14"/>
          <w:szCs w:val="20"/>
        </w:rPr>
      </w:pPr>
      <w:r w:rsidRPr="00E07E9B">
        <w:rPr>
          <w:rStyle w:val="StyleUnderline"/>
          <w:sz w:val="20"/>
          <w:szCs w:val="20"/>
        </w:rPr>
        <w:t xml:space="preserve">In the past decade, the </w:t>
      </w:r>
      <w:r w:rsidRPr="00E07E9B">
        <w:rPr>
          <w:rStyle w:val="Emphasis"/>
          <w:sz w:val="20"/>
          <w:szCs w:val="20"/>
        </w:rPr>
        <w:t xml:space="preserve">PLA’s </w:t>
      </w:r>
      <w:r w:rsidRPr="00050EC2">
        <w:rPr>
          <w:rStyle w:val="Emphasis"/>
          <w:sz w:val="20"/>
          <w:szCs w:val="20"/>
          <w:highlight w:val="green"/>
        </w:rPr>
        <w:t>increasing clout</w:t>
      </w:r>
      <w:r w:rsidRPr="00E07E9B">
        <w:rPr>
          <w:rStyle w:val="StyleUnderline"/>
          <w:sz w:val="20"/>
          <w:szCs w:val="20"/>
        </w:rPr>
        <w:t xml:space="preserve"> has </w:t>
      </w:r>
      <w:r w:rsidRPr="00050EC2">
        <w:rPr>
          <w:rStyle w:val="StyleUnderline"/>
          <w:sz w:val="20"/>
          <w:szCs w:val="20"/>
          <w:highlight w:val="green"/>
        </w:rPr>
        <w:t>led</w:t>
      </w:r>
      <w:r w:rsidRPr="00E07E9B">
        <w:rPr>
          <w:rStyle w:val="StyleUnderline"/>
          <w:sz w:val="20"/>
          <w:szCs w:val="20"/>
        </w:rPr>
        <w:t xml:space="preserve"> China </w:t>
      </w:r>
      <w:r w:rsidRPr="00050EC2">
        <w:rPr>
          <w:rStyle w:val="StyleUnderline"/>
          <w:sz w:val="20"/>
          <w:szCs w:val="20"/>
          <w:highlight w:val="green"/>
        </w:rPr>
        <w:t>to</w:t>
      </w:r>
      <w:r w:rsidRPr="00E07E9B">
        <w:rPr>
          <w:rStyle w:val="StyleUnderline"/>
          <w:sz w:val="20"/>
          <w:szCs w:val="20"/>
        </w:rPr>
        <w:t xml:space="preserve"> stake out </w:t>
      </w:r>
      <w:r w:rsidRPr="00050EC2">
        <w:rPr>
          <w:rStyle w:val="StyleUnderline"/>
          <w:sz w:val="20"/>
          <w:szCs w:val="20"/>
          <w:highlight w:val="green"/>
        </w:rPr>
        <w:t>a</w:t>
      </w:r>
      <w:r w:rsidRPr="00E07E9B">
        <w:rPr>
          <w:rStyle w:val="StyleUnderline"/>
          <w:sz w:val="20"/>
          <w:szCs w:val="20"/>
        </w:rPr>
        <w:t xml:space="preserve"> </w:t>
      </w:r>
      <w:r w:rsidRPr="00E07E9B">
        <w:rPr>
          <w:rStyle w:val="Emphasis"/>
          <w:sz w:val="20"/>
          <w:szCs w:val="20"/>
        </w:rPr>
        <w:t xml:space="preserve">more </w:t>
      </w:r>
      <w:r w:rsidRPr="00050EC2">
        <w:rPr>
          <w:rStyle w:val="Emphasis"/>
          <w:sz w:val="20"/>
          <w:szCs w:val="20"/>
          <w:highlight w:val="green"/>
        </w:rPr>
        <w:t>muscular role</w:t>
      </w:r>
      <w:r w:rsidRPr="00050EC2">
        <w:rPr>
          <w:rStyle w:val="StyleUnderline"/>
          <w:sz w:val="20"/>
          <w:szCs w:val="20"/>
          <w:highlight w:val="green"/>
        </w:rPr>
        <w:t>. This includes</w:t>
      </w:r>
      <w:r w:rsidRPr="00E07E9B">
        <w:rPr>
          <w:rStyle w:val="StyleUnderline"/>
          <w:sz w:val="20"/>
          <w:szCs w:val="20"/>
        </w:rPr>
        <w:t xml:space="preserve"> resurrecting </w:t>
      </w:r>
      <w:r w:rsidRPr="00050EC2">
        <w:rPr>
          <w:rStyle w:val="Emphasis"/>
          <w:szCs w:val="24"/>
          <w:highlight w:val="green"/>
        </w:rPr>
        <w:t>territorial</w:t>
      </w:r>
      <w:r w:rsidRPr="00E07E9B">
        <w:rPr>
          <w:rStyle w:val="Emphasis"/>
          <w:szCs w:val="24"/>
        </w:rPr>
        <w:t xml:space="preserve"> and maritime </w:t>
      </w:r>
      <w:r w:rsidRPr="00050EC2">
        <w:rPr>
          <w:rStyle w:val="Emphasis"/>
          <w:szCs w:val="24"/>
          <w:highlight w:val="green"/>
        </w:rPr>
        <w:t>disputes</w:t>
      </w:r>
      <w:r w:rsidRPr="00E07E9B">
        <w:rPr>
          <w:rStyle w:val="StyleUnderline"/>
          <w:sz w:val="20"/>
          <w:szCs w:val="20"/>
        </w:rPr>
        <w:t xml:space="preserve">, asserting </w:t>
      </w:r>
      <w:r w:rsidRPr="00E07E9B">
        <w:rPr>
          <w:rStyle w:val="Emphasis"/>
          <w:szCs w:val="24"/>
        </w:rPr>
        <w:t xml:space="preserve">new </w:t>
      </w:r>
      <w:r w:rsidRPr="00050EC2">
        <w:rPr>
          <w:rStyle w:val="Emphasis"/>
          <w:szCs w:val="24"/>
          <w:highlight w:val="green"/>
        </w:rPr>
        <w:t>sovereignty claims</w:t>
      </w:r>
      <w:r w:rsidRPr="00E07E9B">
        <w:rPr>
          <w:rStyle w:val="StyleUnderline"/>
          <w:sz w:val="20"/>
          <w:szCs w:val="20"/>
        </w:rPr>
        <w:t>, and using construction activity to change the status quo</w:t>
      </w:r>
      <w:r w:rsidRPr="00E07E9B">
        <w:rPr>
          <w:sz w:val="14"/>
          <w:szCs w:val="20"/>
        </w:rPr>
        <w:t>.</w:t>
      </w:r>
    </w:p>
    <w:p w14:paraId="7EA872C9" w14:textId="17BC32F4" w:rsidR="004D3DCE" w:rsidRDefault="004D3DCE" w:rsidP="004D3DCE">
      <w:pPr>
        <w:rPr>
          <w:sz w:val="14"/>
          <w:szCs w:val="20"/>
        </w:rPr>
      </w:pPr>
      <w:r w:rsidRPr="00E07E9B">
        <w:rPr>
          <w:rStyle w:val="StyleUnderline"/>
          <w:sz w:val="20"/>
          <w:szCs w:val="20"/>
        </w:rPr>
        <w:t xml:space="preserve">China’s cut-throat </w:t>
      </w:r>
      <w:r w:rsidRPr="00E07E9B">
        <w:rPr>
          <w:rStyle w:val="Emphasis"/>
          <w:sz w:val="20"/>
          <w:szCs w:val="20"/>
        </w:rPr>
        <w:t>internal politics</w:t>
      </w:r>
      <w:r w:rsidRPr="00E07E9B">
        <w:rPr>
          <w:rStyle w:val="StyleUnderline"/>
          <w:sz w:val="20"/>
          <w:szCs w:val="20"/>
        </w:rPr>
        <w:t xml:space="preserve"> and </w:t>
      </w:r>
      <w:r w:rsidRPr="00050EC2">
        <w:rPr>
          <w:rStyle w:val="Emphasis"/>
          <w:sz w:val="20"/>
          <w:szCs w:val="20"/>
          <w:highlight w:val="green"/>
        </w:rPr>
        <w:t>troubled c</w:t>
      </w:r>
      <w:r w:rsidRPr="00E07E9B">
        <w:rPr>
          <w:rStyle w:val="Emphasis"/>
          <w:sz w:val="20"/>
          <w:szCs w:val="20"/>
        </w:rPr>
        <w:t>ivil-</w:t>
      </w:r>
      <w:r w:rsidRPr="00050EC2">
        <w:rPr>
          <w:rStyle w:val="Emphasis"/>
          <w:sz w:val="20"/>
          <w:szCs w:val="20"/>
          <w:highlight w:val="green"/>
        </w:rPr>
        <w:t>m</w:t>
      </w:r>
      <w:r w:rsidRPr="00E07E9B">
        <w:rPr>
          <w:rStyle w:val="Emphasis"/>
          <w:sz w:val="20"/>
          <w:szCs w:val="20"/>
        </w:rPr>
        <w:t xml:space="preserve">ilitary </w:t>
      </w:r>
      <w:r w:rsidRPr="00050EC2">
        <w:rPr>
          <w:rStyle w:val="Emphasis"/>
          <w:sz w:val="20"/>
          <w:szCs w:val="20"/>
          <w:highlight w:val="green"/>
        </w:rPr>
        <w:t>r</w:t>
      </w:r>
      <w:r w:rsidRPr="00E07E9B">
        <w:rPr>
          <w:rStyle w:val="Emphasis"/>
          <w:sz w:val="20"/>
          <w:szCs w:val="20"/>
        </w:rPr>
        <w:t>elations</w:t>
      </w:r>
      <w:r w:rsidRPr="00E07E9B">
        <w:rPr>
          <w:rStyle w:val="StyleUnderline"/>
          <w:sz w:val="20"/>
          <w:szCs w:val="20"/>
        </w:rPr>
        <w:t xml:space="preserve"> clearly </w:t>
      </w:r>
      <w:r w:rsidRPr="00050EC2">
        <w:rPr>
          <w:rStyle w:val="StyleUnderline"/>
          <w:sz w:val="20"/>
          <w:szCs w:val="20"/>
          <w:highlight w:val="green"/>
        </w:rPr>
        <w:t xml:space="preserve">have a </w:t>
      </w:r>
      <w:r w:rsidRPr="00050EC2">
        <w:rPr>
          <w:rStyle w:val="Emphasis"/>
          <w:szCs w:val="24"/>
          <w:highlight w:val="green"/>
        </w:rPr>
        <w:t>bearing on</w:t>
      </w:r>
      <w:r w:rsidRPr="00E07E9B">
        <w:rPr>
          <w:rStyle w:val="Emphasis"/>
          <w:szCs w:val="24"/>
        </w:rPr>
        <w:t xml:space="preserve"> its </w:t>
      </w:r>
      <w:r w:rsidRPr="00050EC2">
        <w:rPr>
          <w:rStyle w:val="Emphasis"/>
          <w:szCs w:val="24"/>
          <w:highlight w:val="green"/>
        </w:rPr>
        <w:t>external policy</w:t>
      </w:r>
      <w:r w:rsidRPr="00050EC2">
        <w:rPr>
          <w:sz w:val="14"/>
          <w:szCs w:val="20"/>
          <w:highlight w:val="green"/>
        </w:rPr>
        <w:t xml:space="preserve">. </w:t>
      </w:r>
      <w:r w:rsidRPr="00050EC2">
        <w:rPr>
          <w:rStyle w:val="StyleUnderline"/>
          <w:sz w:val="20"/>
          <w:szCs w:val="20"/>
          <w:highlight w:val="green"/>
        </w:rPr>
        <w:t>The risks</w:t>
      </w:r>
      <w:r w:rsidRPr="00E07E9B">
        <w:rPr>
          <w:rStyle w:val="StyleUnderline"/>
          <w:sz w:val="20"/>
          <w:szCs w:val="20"/>
        </w:rPr>
        <w:t xml:space="preserve"> of China’s rise as a praetorian state are real and </w:t>
      </w:r>
      <w:r w:rsidRPr="00050EC2">
        <w:rPr>
          <w:rStyle w:val="StyleUnderline"/>
          <w:sz w:val="20"/>
          <w:szCs w:val="20"/>
          <w:highlight w:val="green"/>
        </w:rPr>
        <w:t xml:space="preserve">carry </w:t>
      </w:r>
      <w:r w:rsidRPr="00050EC2">
        <w:rPr>
          <w:rStyle w:val="Emphasis"/>
          <w:sz w:val="20"/>
          <w:szCs w:val="20"/>
          <w:highlight w:val="green"/>
        </w:rPr>
        <w:t>major implications</w:t>
      </w:r>
      <w:r w:rsidRPr="00050EC2">
        <w:rPr>
          <w:rStyle w:val="StyleUnderline"/>
          <w:sz w:val="20"/>
          <w:szCs w:val="20"/>
          <w:highlight w:val="green"/>
        </w:rPr>
        <w:t xml:space="preserve"> for </w:t>
      </w:r>
      <w:r w:rsidRPr="00050EC2">
        <w:rPr>
          <w:rStyle w:val="Emphasis"/>
          <w:szCs w:val="24"/>
          <w:highlight w:val="green"/>
        </w:rPr>
        <w:t>international security</w:t>
      </w:r>
      <w:r w:rsidRPr="00E07E9B">
        <w:rPr>
          <w:sz w:val="14"/>
          <w:szCs w:val="20"/>
        </w:rPr>
        <w:t>.</w:t>
      </w:r>
    </w:p>
    <w:p w14:paraId="62066DCA" w14:textId="2D558C4A" w:rsidR="004B124B" w:rsidRDefault="004B124B" w:rsidP="004B124B">
      <w:pPr>
        <w:pStyle w:val="Heading2"/>
      </w:pPr>
      <w:r>
        <w:lastRenderedPageBreak/>
        <w:t>OFF</w:t>
      </w:r>
    </w:p>
    <w:p w14:paraId="45F3CB13" w14:textId="0AB5181D" w:rsidR="004B124B" w:rsidRPr="004B124B" w:rsidRDefault="004B124B" w:rsidP="004B124B">
      <w:pPr>
        <w:pStyle w:val="Heading3"/>
      </w:pPr>
      <w:r>
        <w:lastRenderedPageBreak/>
        <w:t>1NC---Xi DA</w:t>
      </w:r>
    </w:p>
    <w:p w14:paraId="2BAEBD9E" w14:textId="77777777" w:rsidR="004B124B" w:rsidRPr="00C43880" w:rsidRDefault="004B124B" w:rsidP="004B124B">
      <w:pPr>
        <w:pStyle w:val="Heading4"/>
      </w:pPr>
      <w:r>
        <w:t>Xi’s regime is stable now, but its success depends on strong growth and private sector development.</w:t>
      </w:r>
    </w:p>
    <w:p w14:paraId="69AD2B11" w14:textId="77777777" w:rsidR="004B124B" w:rsidRPr="00C43880" w:rsidRDefault="004B124B" w:rsidP="004B124B">
      <w:r w:rsidRPr="00C43880">
        <w:rPr>
          <w:rFonts w:eastAsiaTheme="majorEastAsia" w:cstheme="majorBidi"/>
          <w:b/>
          <w:iCs/>
          <w:sz w:val="26"/>
        </w:rPr>
        <w:t>Mitter and Johnson 21</w:t>
      </w:r>
      <w:r>
        <w:t xml:space="preserve"> [</w:t>
      </w:r>
      <w:r w:rsidRPr="00C43880">
        <w:t xml:space="preserve">Rana Mitter and Elsbeth Johnson, </w:t>
      </w:r>
      <w:hyperlink r:id="rId8" w:history="1">
        <w:r w:rsidRPr="00C43880">
          <w:rPr>
            <w:rStyle w:val="Hyperlink"/>
          </w:rPr>
          <w:t>Rana Mitter</w:t>
        </w:r>
      </w:hyperlink>
      <w:r w:rsidRPr="00C43880">
        <w:t xml:space="preserve"> is a professor of the history and politics of modern China at Oxford. </w:t>
      </w:r>
      <w:hyperlink r:id="rId9"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0" w:history="1">
        <w:r w:rsidRPr="00D57645">
          <w:rPr>
            <w:rStyle w:val="Hyperlink"/>
          </w:rPr>
          <w:t>https://hbr.org/2021/05/what-the-west-gets-wrong-about-china accessed 12/14/21</w:t>
        </w:r>
      </w:hyperlink>
      <w:r>
        <w:t>] Adam</w:t>
      </w:r>
    </w:p>
    <w:p w14:paraId="335A0EC2" w14:textId="77777777" w:rsidR="004B124B" w:rsidRPr="00607D72" w:rsidRDefault="004B124B" w:rsidP="004B124B">
      <w:pPr>
        <w:rPr>
          <w:rStyle w:val="StyleUnderline"/>
        </w:rPr>
      </w:pPr>
      <w:r w:rsidRPr="00050EC2">
        <w:rPr>
          <w:rStyle w:val="StyleUnderline"/>
          <w:highlight w:val="green"/>
        </w:rPr>
        <w:t>In China</w:t>
      </w:r>
      <w:r w:rsidRPr="00607D72">
        <w:rPr>
          <w:rStyle w:val="StyleUnderline"/>
        </w:rPr>
        <w:t xml:space="preserve">, however, </w:t>
      </w:r>
      <w:r w:rsidRPr="00050EC2">
        <w:rPr>
          <w:rStyle w:val="StyleUnderline"/>
          <w:highlight w:val="green"/>
        </w:rPr>
        <w:t>growth</w:t>
      </w:r>
      <w:r w:rsidRPr="00607D72">
        <w:rPr>
          <w:rStyle w:val="StyleUnderline"/>
        </w:rPr>
        <w:t xml:space="preserve"> </w:t>
      </w:r>
      <w:r w:rsidRPr="00050EC2">
        <w:rPr>
          <w:rStyle w:val="StyleUnderline"/>
          <w:highlight w:val="green"/>
        </w:rPr>
        <w:t>has come in the context of</w:t>
      </w:r>
      <w:r w:rsidRPr="00607D72">
        <w:rPr>
          <w:rStyle w:val="StyleUnderline"/>
        </w:rPr>
        <w:t xml:space="preserve"> </w:t>
      </w:r>
      <w:r w:rsidRPr="00050EC2">
        <w:rPr>
          <w:rStyle w:val="StyleUnderline"/>
          <w:highlight w:val="green"/>
        </w:rPr>
        <w:t>stable</w:t>
      </w:r>
      <w:r w:rsidRPr="00607D72">
        <w:rPr>
          <w:rStyle w:val="StyleUnderline"/>
        </w:rPr>
        <w:t xml:space="preserve"> communist </w:t>
      </w:r>
      <w:r w:rsidRPr="00050EC2">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050EC2">
        <w:rPr>
          <w:rStyle w:val="StyleUnderline"/>
          <w:highlight w:val="green"/>
        </w:rPr>
        <w:t>poverty reduction</w:t>
      </w:r>
      <w:r w:rsidRPr="00607D72">
        <w:rPr>
          <w:rStyle w:val="StyleUnderline"/>
        </w:rPr>
        <w:t xml:space="preserve">, huge </w:t>
      </w:r>
      <w:r w:rsidRPr="00050EC2">
        <w:rPr>
          <w:rStyle w:val="StyleUnderline"/>
          <w:highlight w:val="green"/>
        </w:rPr>
        <w:t>infrastructure investment</w:t>
      </w:r>
      <w:r w:rsidRPr="00607D72">
        <w:rPr>
          <w:rStyle w:val="StyleUnderline"/>
        </w:rPr>
        <w:t xml:space="preserve">, and development as a </w:t>
      </w:r>
      <w:r w:rsidRPr="00050EC2">
        <w:rPr>
          <w:rStyle w:val="StyleUnderline"/>
          <w:highlight w:val="green"/>
        </w:rPr>
        <w:t>world-class</w:t>
      </w:r>
      <w:r w:rsidRPr="00607D72">
        <w:rPr>
          <w:rStyle w:val="StyleUnderline"/>
        </w:rPr>
        <w:t xml:space="preserve"> </w:t>
      </w:r>
      <w:r w:rsidRPr="00050EC2">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0F4EB51" w14:textId="77777777" w:rsidR="004B124B" w:rsidRPr="00607D72" w:rsidRDefault="004B124B" w:rsidP="004B124B">
      <w:pPr>
        <w:rPr>
          <w:rStyle w:val="StyleUnderline"/>
        </w:rPr>
      </w:pPr>
      <w:r w:rsidRPr="00607D72">
        <w:rPr>
          <w:rStyle w:val="StyleUnderline"/>
        </w:rPr>
        <w:t>China has also defied predictions that its authoritarianism would inhibit its capacity to </w:t>
      </w:r>
      <w:hyperlink r:id="rId11"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050EC2">
        <w:rPr>
          <w:rStyle w:val="StyleUnderline"/>
          <w:highlight w:val="green"/>
        </w:rPr>
        <w:t>global leader in</w:t>
      </w:r>
      <w:r w:rsidRPr="00607D72">
        <w:rPr>
          <w:rStyle w:val="StyleUnderline"/>
        </w:rPr>
        <w:t xml:space="preserve"> AI, biotech, and </w:t>
      </w:r>
      <w:r w:rsidRPr="00050EC2">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050EC2">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050EC2">
        <w:rPr>
          <w:rStyle w:val="StyleUnderline"/>
          <w:highlight w:val="green"/>
        </w:rPr>
        <w:t>consumer applications</w:t>
      </w:r>
      <w:r w:rsidRPr="00607D72">
        <w:rPr>
          <w:rStyle w:val="StyleUnderline"/>
        </w:rPr>
        <w:t xml:space="preserve"> have </w:t>
      </w:r>
      <w:r w:rsidRPr="00050EC2">
        <w:rPr>
          <w:rStyle w:val="StyleUnderline"/>
          <w:highlight w:val="green"/>
        </w:rPr>
        <w:t>come faster</w:t>
      </w:r>
      <w:r w:rsidRPr="00607D72">
        <w:rPr>
          <w:rStyle w:val="StyleUnderline"/>
        </w:rPr>
        <w:t xml:space="preserve">, making more obvious the </w:t>
      </w:r>
      <w:r w:rsidRPr="00050EC2">
        <w:rPr>
          <w:rStyle w:val="StyleUnderline"/>
          <w:highlight w:val="green"/>
        </w:rPr>
        <w:t>link between government investment and</w:t>
      </w:r>
      <w:r w:rsidRPr="00607D72">
        <w:rPr>
          <w:rStyle w:val="StyleUnderline"/>
        </w:rPr>
        <w:t xml:space="preserve"> </w:t>
      </w:r>
      <w:r w:rsidRPr="00050EC2">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050EC2">
        <w:rPr>
          <w:rStyle w:val="StyleUnderline"/>
          <w:highlight w:val="green"/>
        </w:rPr>
        <w:t>Chinese people see</w:t>
      </w:r>
      <w:r w:rsidRPr="00607D72">
        <w:rPr>
          <w:rStyle w:val="StyleUnderline"/>
        </w:rPr>
        <w:t xml:space="preserve"> Chinese </w:t>
      </w:r>
      <w:r w:rsidRPr="00050EC2">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050EC2">
        <w:rPr>
          <w:rStyle w:val="StyleUnderline"/>
          <w:highlight w:val="green"/>
        </w:rPr>
        <w:t>as sources of national pride</w:t>
      </w:r>
      <w:r w:rsidRPr="00607D72">
        <w:rPr>
          <w:rStyle w:val="StyleUnderline"/>
        </w:rPr>
        <w:t xml:space="preserve">—international </w:t>
      </w:r>
      <w:r w:rsidRPr="00050EC2">
        <w:rPr>
          <w:rStyle w:val="StyleUnderline"/>
          <w:highlight w:val="green"/>
        </w:rPr>
        <w:t>vanguards of Chinese success</w:t>
      </w:r>
      <w:r w:rsidRPr="00607D72">
        <w:rPr>
          <w:rStyle w:val="StyleUnderline"/>
        </w:rPr>
        <w:t>—rather than simply sources of jobs or GDP, as they might be viewed in the West.</w:t>
      </w:r>
    </w:p>
    <w:p w14:paraId="6EF436CC" w14:textId="77777777" w:rsidR="004B124B" w:rsidRDefault="004B124B" w:rsidP="004B124B">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9E72F0A" w14:textId="77777777" w:rsidR="004B124B" w:rsidRDefault="004B124B" w:rsidP="004B124B">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5046116" w14:textId="77777777" w:rsidR="004B124B" w:rsidRDefault="004B124B" w:rsidP="004B124B">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2" w:history="1">
        <w:r w:rsidRPr="00E24A24">
          <w:rPr>
            <w:rStyle w:val="Hyperlink"/>
          </w:rPr>
          <w:t>https://www.technologyreview.com/2021/01/21/1016513/china-private-commercial-space-industry-dominance/</w:t>
        </w:r>
      </w:hyperlink>
      <w:r>
        <w:t xml:space="preserve"> accessed 12/14/21] Adam</w:t>
      </w:r>
    </w:p>
    <w:p w14:paraId="340D434A" w14:textId="77777777" w:rsidR="004B124B" w:rsidRPr="00BC42E1" w:rsidRDefault="004B124B" w:rsidP="004B124B">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7BDB2D7E" w14:textId="77777777" w:rsidR="004B124B" w:rsidRPr="00473116" w:rsidRDefault="004B124B" w:rsidP="004B124B">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50EC2">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50EC2">
        <w:rPr>
          <w:rStyle w:val="StyleUnderline"/>
          <w:highlight w:val="green"/>
        </w:rPr>
        <w:t>government</w:t>
      </w:r>
      <w:r w:rsidRPr="00473116">
        <w:rPr>
          <w:rStyle w:val="StyleUnderline"/>
        </w:rPr>
        <w:t xml:space="preserve"> decided to </w:t>
      </w:r>
      <w:r w:rsidRPr="00050EC2">
        <w:rPr>
          <w:rStyle w:val="StyleUnderline"/>
          <w:highlight w:val="green"/>
        </w:rPr>
        <w:t>treat</w:t>
      </w:r>
      <w:r w:rsidRPr="00473116">
        <w:rPr>
          <w:rStyle w:val="StyleUnderline"/>
        </w:rPr>
        <w:t xml:space="preserve"> </w:t>
      </w:r>
      <w:r w:rsidRPr="00050EC2">
        <w:rPr>
          <w:rStyle w:val="StyleUnderline"/>
          <w:highlight w:val="green"/>
        </w:rPr>
        <w:t>civil</w:t>
      </w:r>
      <w:r w:rsidRPr="00473116">
        <w:rPr>
          <w:rStyle w:val="StyleUnderline"/>
        </w:rPr>
        <w:t xml:space="preserve"> </w:t>
      </w:r>
      <w:r w:rsidRPr="00050EC2">
        <w:rPr>
          <w:rStyle w:val="StyleUnderline"/>
          <w:highlight w:val="green"/>
        </w:rPr>
        <w:t>space</w:t>
      </w:r>
      <w:r w:rsidRPr="00473116">
        <w:rPr>
          <w:rStyle w:val="StyleUnderline"/>
        </w:rPr>
        <w:t xml:space="preserve"> </w:t>
      </w:r>
      <w:r w:rsidRPr="00050EC2">
        <w:rPr>
          <w:rStyle w:val="StyleUnderline"/>
          <w:highlight w:val="green"/>
        </w:rPr>
        <w:t>development</w:t>
      </w:r>
      <w:r w:rsidRPr="00473116">
        <w:rPr>
          <w:rStyle w:val="StyleUnderline"/>
        </w:rPr>
        <w:t xml:space="preserve"> </w:t>
      </w:r>
      <w:r w:rsidRPr="00050EC2">
        <w:rPr>
          <w:rStyle w:val="StyleUnderline"/>
          <w:highlight w:val="green"/>
        </w:rPr>
        <w:t>as</w:t>
      </w:r>
      <w:r w:rsidRPr="00473116">
        <w:rPr>
          <w:rStyle w:val="StyleUnderline"/>
        </w:rPr>
        <w:t xml:space="preserve"> </w:t>
      </w:r>
      <w:r w:rsidRPr="00050EC2">
        <w:rPr>
          <w:rStyle w:val="StyleUnderline"/>
          <w:highlight w:val="green"/>
        </w:rPr>
        <w:t>a</w:t>
      </w:r>
      <w:r w:rsidRPr="00473116">
        <w:rPr>
          <w:rStyle w:val="StyleUnderline"/>
        </w:rPr>
        <w:t xml:space="preserve"> </w:t>
      </w:r>
      <w:r w:rsidRPr="00050EC2">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50EC2">
        <w:rPr>
          <w:rStyle w:val="StyleUnderline"/>
          <w:highlight w:val="green"/>
        </w:rPr>
        <w:t>issued</w:t>
      </w:r>
      <w:r w:rsidRPr="00473116">
        <w:rPr>
          <w:rStyle w:val="StyleUnderline"/>
        </w:rPr>
        <w:t xml:space="preserve"> a policy </w:t>
      </w:r>
      <w:r w:rsidRPr="00050EC2">
        <w:rPr>
          <w:rStyle w:val="StyleUnderline"/>
          <w:highlight w:val="green"/>
        </w:rPr>
        <w:t>directive</w:t>
      </w:r>
      <w:r w:rsidRPr="00473116">
        <w:rPr>
          <w:rStyle w:val="StyleUnderline"/>
        </w:rPr>
        <w:t xml:space="preserve"> called </w:t>
      </w:r>
      <w:hyperlink r:id="rId13" w:tgtFrame="_blank" w:history="1">
        <w:r w:rsidRPr="00473116">
          <w:rPr>
            <w:rStyle w:val="StyleUnderline"/>
          </w:rPr>
          <w:t>Document 60</w:t>
        </w:r>
      </w:hyperlink>
      <w:r w:rsidRPr="00473116">
        <w:rPr>
          <w:rStyle w:val="StyleUnderline"/>
        </w:rPr>
        <w:t xml:space="preserve"> that year to </w:t>
      </w:r>
      <w:r w:rsidRPr="00050EC2">
        <w:rPr>
          <w:rStyle w:val="StyleUnderline"/>
          <w:highlight w:val="green"/>
        </w:rPr>
        <w:t>enable</w:t>
      </w:r>
      <w:r w:rsidRPr="00473116">
        <w:rPr>
          <w:rStyle w:val="StyleUnderline"/>
        </w:rPr>
        <w:t xml:space="preserve"> </w:t>
      </w:r>
      <w:r w:rsidRPr="00050EC2">
        <w:rPr>
          <w:rStyle w:val="StyleUnderline"/>
          <w:highlight w:val="green"/>
        </w:rPr>
        <w:t>large</w:t>
      </w:r>
      <w:r w:rsidRPr="00473116">
        <w:rPr>
          <w:rStyle w:val="StyleUnderline"/>
        </w:rPr>
        <w:t xml:space="preserve"> </w:t>
      </w:r>
      <w:r w:rsidRPr="00050EC2">
        <w:rPr>
          <w:rStyle w:val="StyleUnderline"/>
          <w:highlight w:val="green"/>
        </w:rPr>
        <w:t>private</w:t>
      </w:r>
      <w:r w:rsidRPr="00473116">
        <w:rPr>
          <w:rStyle w:val="StyleUnderline"/>
        </w:rPr>
        <w:t xml:space="preserve"> </w:t>
      </w:r>
      <w:r w:rsidRPr="00050EC2">
        <w:rPr>
          <w:rStyle w:val="StyleUnderline"/>
          <w:highlight w:val="green"/>
        </w:rPr>
        <w:t>investment</w:t>
      </w:r>
      <w:r w:rsidRPr="00473116">
        <w:rPr>
          <w:rStyle w:val="StyleUnderline"/>
        </w:rPr>
        <w:t xml:space="preserve"> in companies interested in participating </w:t>
      </w:r>
      <w:r w:rsidRPr="00050EC2">
        <w:rPr>
          <w:rStyle w:val="StyleUnderline"/>
          <w:highlight w:val="green"/>
        </w:rPr>
        <w:t>in</w:t>
      </w:r>
      <w:r w:rsidRPr="00473116">
        <w:rPr>
          <w:rStyle w:val="StyleUnderline"/>
        </w:rPr>
        <w:t xml:space="preserve"> the </w:t>
      </w:r>
      <w:r w:rsidRPr="00050EC2">
        <w:rPr>
          <w:rStyle w:val="StyleUnderline"/>
          <w:highlight w:val="green"/>
        </w:rPr>
        <w:t>space</w:t>
      </w:r>
      <w:r w:rsidRPr="00473116">
        <w:rPr>
          <w:rStyle w:val="StyleUnderline"/>
        </w:rPr>
        <w:t xml:space="preserve"> </w:t>
      </w:r>
      <w:r w:rsidRPr="00050EC2">
        <w:rPr>
          <w:rStyle w:val="StyleUnderline"/>
          <w:highlight w:val="green"/>
        </w:rPr>
        <w:t>industry</w:t>
      </w:r>
      <w:r w:rsidRPr="00473116">
        <w:rPr>
          <w:rStyle w:val="StyleUnderline"/>
        </w:rPr>
        <w:t>. </w:t>
      </w:r>
    </w:p>
    <w:p w14:paraId="226D4325" w14:textId="77777777" w:rsidR="004B124B" w:rsidRPr="00761F18" w:rsidRDefault="004B124B" w:rsidP="004B124B">
      <w:pPr>
        <w:rPr>
          <w:rStyle w:val="StyleUnderline"/>
        </w:rPr>
      </w:pPr>
      <w:r w:rsidRPr="00BC42E1">
        <w:rPr>
          <w:sz w:val="16"/>
        </w:rPr>
        <w:t>“</w:t>
      </w:r>
      <w:r w:rsidRPr="00761F18">
        <w:rPr>
          <w:rStyle w:val="StyleUnderline"/>
        </w:rPr>
        <w:t xml:space="preserve">Xi’s goal was that </w:t>
      </w:r>
      <w:r w:rsidRPr="00050EC2">
        <w:rPr>
          <w:rStyle w:val="StyleUnderline"/>
          <w:highlight w:val="green"/>
        </w:rPr>
        <w:t>if China</w:t>
      </w:r>
      <w:r w:rsidRPr="00761F18">
        <w:rPr>
          <w:rStyle w:val="StyleUnderline"/>
        </w:rPr>
        <w:t xml:space="preserve"> has </w:t>
      </w:r>
      <w:r w:rsidRPr="00050EC2">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050EC2">
        <w:rPr>
          <w:rStyle w:val="StyleUnderline"/>
          <w:highlight w:val="green"/>
        </w:rPr>
        <w:t>critical</w:t>
      </w:r>
      <w:r w:rsidRPr="00761F18">
        <w:rPr>
          <w:rStyle w:val="StyleUnderline"/>
        </w:rPr>
        <w:t xml:space="preserve"> </w:t>
      </w:r>
      <w:r w:rsidRPr="00050EC2">
        <w:rPr>
          <w:rStyle w:val="StyleUnderline"/>
          <w:highlight w:val="green"/>
        </w:rPr>
        <w:t>to</w:t>
      </w:r>
      <w:r w:rsidRPr="00761F18">
        <w:rPr>
          <w:rStyle w:val="StyleUnderline"/>
        </w:rPr>
        <w:t xml:space="preserve"> </w:t>
      </w:r>
      <w:r w:rsidRPr="00050EC2">
        <w:rPr>
          <w:rStyle w:val="StyleUnderline"/>
          <w:highlight w:val="green"/>
        </w:rPr>
        <w:t>develop</w:t>
      </w:r>
      <w:r w:rsidRPr="00761F18">
        <w:rPr>
          <w:rStyle w:val="StyleUnderline"/>
        </w:rPr>
        <w:t xml:space="preserve"> a </w:t>
      </w:r>
      <w:r w:rsidRPr="00050EC2">
        <w:rPr>
          <w:rStyle w:val="StyleUnderline"/>
          <w:highlight w:val="green"/>
        </w:rPr>
        <w:t>space ecosystem</w:t>
      </w:r>
      <w:r w:rsidRPr="00761F18">
        <w:rPr>
          <w:rStyle w:val="StyleUnderline"/>
        </w:rPr>
        <w:t xml:space="preserve"> </w:t>
      </w:r>
      <w:r w:rsidRPr="00050EC2">
        <w:rPr>
          <w:rStyle w:val="StyleUnderline"/>
          <w:highlight w:val="green"/>
        </w:rPr>
        <w:t>that</w:t>
      </w:r>
      <w:r w:rsidRPr="00761F18">
        <w:rPr>
          <w:rStyle w:val="StyleUnderline"/>
        </w:rPr>
        <w:t xml:space="preserve"> </w:t>
      </w:r>
      <w:r w:rsidRPr="00050EC2">
        <w:rPr>
          <w:rStyle w:val="StyleUnderline"/>
          <w:highlight w:val="green"/>
        </w:rPr>
        <w:t>includes</w:t>
      </w:r>
      <w:r w:rsidRPr="00761F18">
        <w:rPr>
          <w:rStyle w:val="StyleUnderline"/>
        </w:rPr>
        <w:t xml:space="preserve"> the </w:t>
      </w:r>
      <w:r w:rsidRPr="00050EC2">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4B5AC65" w14:textId="77777777" w:rsidR="004B124B" w:rsidRPr="00BC42E1" w:rsidRDefault="004B124B" w:rsidP="004B124B">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4"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8A3833E" w14:textId="77777777" w:rsidR="004B124B" w:rsidRPr="00BC42E1" w:rsidRDefault="004B124B" w:rsidP="004B124B">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13EED896" w14:textId="77777777" w:rsidR="004B124B" w:rsidRPr="00BC42E1" w:rsidRDefault="004B124B" w:rsidP="004B124B">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5"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4CF7BE05" w14:textId="77777777" w:rsidR="004B124B" w:rsidRPr="00BC42E1" w:rsidRDefault="004B124B" w:rsidP="004B124B">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50EC2">
        <w:rPr>
          <w:rStyle w:val="StyleUnderline"/>
          <w:highlight w:val="green"/>
        </w:rPr>
        <w:t>subsidies</w:t>
      </w:r>
      <w:r w:rsidRPr="00761F18">
        <w:rPr>
          <w:rStyle w:val="StyleUnderline"/>
        </w:rPr>
        <w:t xml:space="preserve"> to </w:t>
      </w:r>
      <w:r w:rsidRPr="00050EC2">
        <w:rPr>
          <w:rStyle w:val="StyleUnderline"/>
          <w:highlight w:val="green"/>
        </w:rPr>
        <w:t>give</w:t>
      </w:r>
      <w:r w:rsidRPr="00761F18">
        <w:rPr>
          <w:rStyle w:val="StyleUnderline"/>
        </w:rPr>
        <w:t xml:space="preserve"> these </w:t>
      </w:r>
      <w:r w:rsidRPr="00050EC2">
        <w:rPr>
          <w:rStyle w:val="StyleUnderline"/>
          <w:highlight w:val="green"/>
        </w:rPr>
        <w:t>companies a foot</w:t>
      </w:r>
      <w:r w:rsidRPr="00050EC2">
        <w:rPr>
          <w:sz w:val="16"/>
          <w:highlight w:val="green"/>
        </w:rPr>
        <w:t xml:space="preserve"> </w:t>
      </w:r>
      <w:r w:rsidRPr="00050EC2">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741A340" w14:textId="77777777" w:rsidR="004B124B" w:rsidRPr="00761F18" w:rsidRDefault="004B124B" w:rsidP="004B124B">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50EC2">
        <w:rPr>
          <w:rStyle w:val="StyleUnderline"/>
          <w:highlight w:val="green"/>
        </w:rPr>
        <w:t>VC funding</w:t>
      </w:r>
      <w:r w:rsidRPr="00761F18">
        <w:rPr>
          <w:rStyle w:val="StyleUnderline"/>
        </w:rPr>
        <w:t xml:space="preserve"> for Chinese space companies was </w:t>
      </w:r>
      <w:r w:rsidRPr="00050EC2">
        <w:rPr>
          <w:rStyle w:val="StyleUnderline"/>
          <w:highlight w:val="green"/>
        </w:rPr>
        <w:t>up</w:t>
      </w:r>
      <w:r w:rsidRPr="00761F18">
        <w:rPr>
          <w:rStyle w:val="StyleUnderline"/>
        </w:rPr>
        <w:t xml:space="preserve"> to </w:t>
      </w:r>
      <w:r w:rsidRPr="00050EC2">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0C20BB80" w14:textId="77777777" w:rsidR="004B124B" w:rsidRPr="00BC42E1" w:rsidRDefault="004B124B" w:rsidP="004B124B">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5EC5CA88" w14:textId="77777777" w:rsidR="004B124B" w:rsidRPr="00BE438B" w:rsidRDefault="004B124B" w:rsidP="004B124B">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050EC2">
        <w:rPr>
          <w:rStyle w:val="StyleUnderline"/>
          <w:highlight w:val="green"/>
        </w:rPr>
        <w:t>take advantage of</w:t>
      </w:r>
      <w:r w:rsidRPr="00BE438B">
        <w:rPr>
          <w:rStyle w:val="StyleUnderline"/>
        </w:rPr>
        <w:t xml:space="preserve"> the space industry’s new </w:t>
      </w:r>
      <w:r w:rsidRPr="00050EC2">
        <w:rPr>
          <w:rStyle w:val="StyleUnderline"/>
          <w:highlight w:val="green"/>
        </w:rPr>
        <w:t>need for mass production</w:t>
      </w:r>
      <w:r w:rsidRPr="00BE438B">
        <w:rPr>
          <w:rStyle w:val="StyleUnderline"/>
        </w:rPr>
        <w:t xml:space="preserve"> </w:t>
      </w:r>
      <w:r w:rsidRPr="00050EC2">
        <w:rPr>
          <w:rStyle w:val="StyleUnderline"/>
          <w:highlight w:val="green"/>
        </w:rPr>
        <w:t>of</w:t>
      </w:r>
      <w:r w:rsidRPr="00BE438B">
        <w:rPr>
          <w:rStyle w:val="StyleUnderline"/>
        </w:rPr>
        <w:t xml:space="preserve"> satellites and </w:t>
      </w:r>
      <w:r w:rsidRPr="00050EC2">
        <w:rPr>
          <w:rStyle w:val="StyleUnderline"/>
          <w:highlight w:val="green"/>
        </w:rPr>
        <w:t>rockets</w:t>
      </w:r>
      <w:r w:rsidRPr="00BE438B">
        <w:rPr>
          <w:rStyle w:val="StyleUnderline"/>
        </w:rPr>
        <w:t xml:space="preserve"> alike. </w:t>
      </w:r>
    </w:p>
    <w:p w14:paraId="64F7A39D" w14:textId="77777777" w:rsidR="004B124B" w:rsidRPr="006D6491" w:rsidRDefault="004B124B" w:rsidP="004B124B">
      <w:r w:rsidRPr="006D6491">
        <w:t>Making friends</w:t>
      </w:r>
    </w:p>
    <w:p w14:paraId="0B4CA092" w14:textId="77777777" w:rsidR="004B124B" w:rsidRPr="00BC42E1" w:rsidRDefault="004B124B" w:rsidP="004B124B">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050EC2">
        <w:rPr>
          <w:rStyle w:val="StyleUnderline"/>
          <w:highlight w:val="green"/>
        </w:rPr>
        <w:t>private</w:t>
      </w:r>
      <w:r w:rsidRPr="00097ADC">
        <w:rPr>
          <w:rStyle w:val="StyleUnderline"/>
        </w:rPr>
        <w:t xml:space="preserve"> </w:t>
      </w:r>
      <w:r w:rsidRPr="00050EC2">
        <w:rPr>
          <w:rStyle w:val="StyleUnderline"/>
          <w:highlight w:val="green"/>
        </w:rPr>
        <w:t>space</w:t>
      </w:r>
      <w:r w:rsidRPr="00097ADC">
        <w:rPr>
          <w:rStyle w:val="StyleUnderline"/>
        </w:rPr>
        <w:t xml:space="preserve"> </w:t>
      </w:r>
      <w:r w:rsidRPr="00050EC2">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050EC2">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50EC2">
        <w:rPr>
          <w:rStyle w:val="StyleUnderline"/>
          <w:highlight w:val="green"/>
        </w:rPr>
        <w:t>international collaboration</w:t>
      </w:r>
      <w:r w:rsidRPr="00BC42E1">
        <w:rPr>
          <w:sz w:val="16"/>
        </w:rPr>
        <w:t xml:space="preserve">—particularly to </w:t>
      </w:r>
      <w:r w:rsidRPr="00050EC2">
        <w:rPr>
          <w:rStyle w:val="StyleUnderline"/>
          <w:highlight w:val="green"/>
        </w:rPr>
        <w:t>attract</w:t>
      </w:r>
      <w:r w:rsidRPr="00BE438B">
        <w:rPr>
          <w:rStyle w:val="StyleUnderline"/>
        </w:rPr>
        <w:t xml:space="preserve"> </w:t>
      </w:r>
      <w:r w:rsidRPr="00050EC2">
        <w:rPr>
          <w:rStyle w:val="StyleUnderline"/>
          <w:highlight w:val="green"/>
        </w:rPr>
        <w:t>customers</w:t>
      </w:r>
      <w:r w:rsidRPr="00BE438B">
        <w:rPr>
          <w:rStyle w:val="StyleUnderline"/>
        </w:rPr>
        <w:t xml:space="preserve"> </w:t>
      </w:r>
      <w:r w:rsidRPr="00050EC2">
        <w:rPr>
          <w:rStyle w:val="StyleUnderline"/>
          <w:highlight w:val="green"/>
        </w:rPr>
        <w:t>wary</w:t>
      </w:r>
      <w:r w:rsidRPr="00BE438B">
        <w:rPr>
          <w:rStyle w:val="StyleUnderline"/>
        </w:rPr>
        <w:t xml:space="preserve"> </w:t>
      </w:r>
      <w:r w:rsidRPr="00050EC2">
        <w:rPr>
          <w:rStyle w:val="StyleUnderline"/>
          <w:highlight w:val="green"/>
        </w:rPr>
        <w:t>of</w:t>
      </w:r>
      <w:r w:rsidRPr="00BE438B">
        <w:rPr>
          <w:rStyle w:val="StyleUnderline"/>
        </w:rPr>
        <w:t xml:space="preserve"> being seen to mix with </w:t>
      </w:r>
      <w:r w:rsidRPr="00050EC2">
        <w:rPr>
          <w:rStyle w:val="StyleUnderline"/>
          <w:highlight w:val="green"/>
        </w:rPr>
        <w:t>the</w:t>
      </w:r>
      <w:r w:rsidRPr="00BE438B">
        <w:rPr>
          <w:rStyle w:val="StyleUnderline"/>
        </w:rPr>
        <w:t xml:space="preserve"> </w:t>
      </w:r>
      <w:r w:rsidRPr="00050EC2">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5B8AF0C" w14:textId="77777777" w:rsidR="004B124B" w:rsidRPr="000834BA" w:rsidRDefault="004B124B" w:rsidP="004B124B">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050EC2">
        <w:rPr>
          <w:rStyle w:val="StyleUnderline"/>
          <w:highlight w:val="green"/>
        </w:rPr>
        <w:t>avoiding state</w:t>
      </w:r>
      <w:r w:rsidRPr="00BE438B">
        <w:rPr>
          <w:rStyle w:val="StyleUnderline"/>
        </w:rPr>
        <w:t xml:space="preserve"> </w:t>
      </w:r>
      <w:r w:rsidRPr="00050EC2">
        <w:rPr>
          <w:rStyle w:val="StyleUnderline"/>
          <w:highlight w:val="green"/>
        </w:rPr>
        <w:t>funding</w:t>
      </w:r>
      <w:r w:rsidRPr="00BE438B">
        <w:rPr>
          <w:rStyle w:val="StyleUnderline"/>
        </w:rPr>
        <w:t xml:space="preserve">, a company </w:t>
      </w:r>
      <w:r w:rsidRPr="00050EC2">
        <w:rPr>
          <w:rStyle w:val="StyleUnderline"/>
          <w:highlight w:val="green"/>
        </w:rPr>
        <w:t>can</w:t>
      </w:r>
      <w:r w:rsidRPr="00BE438B">
        <w:rPr>
          <w:rStyle w:val="StyleUnderline"/>
        </w:rPr>
        <w:t xml:space="preserve"> also </w:t>
      </w:r>
      <w:r w:rsidRPr="00050EC2">
        <w:rPr>
          <w:rStyle w:val="StyleUnderline"/>
          <w:highlight w:val="green"/>
        </w:rPr>
        <w:t>avoid</w:t>
      </w:r>
      <w:r w:rsidRPr="00BE438B">
        <w:rPr>
          <w:rStyle w:val="StyleUnderline"/>
        </w:rPr>
        <w:t xml:space="preserve"> an array of </w:t>
      </w:r>
      <w:r w:rsidRPr="00050EC2">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050EC2">
        <w:rPr>
          <w:rStyle w:val="StyleUnderline"/>
          <w:highlight w:val="green"/>
        </w:rPr>
        <w:t xml:space="preserve">easier to compete on </w:t>
      </w:r>
      <w:r w:rsidRPr="00FF5CF0">
        <w:rPr>
          <w:rStyle w:val="StyleUnderline"/>
        </w:rPr>
        <w:t xml:space="preserve">a </w:t>
      </w:r>
      <w:r w:rsidRPr="00050EC2">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69202710" w14:textId="77777777" w:rsidR="004B124B" w:rsidRPr="00BC42E1" w:rsidRDefault="004B124B" w:rsidP="004B124B">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6" w:tgtFrame="_blank" w:history="1">
        <w:r w:rsidRPr="00BC42E1">
          <w:rPr>
            <w:rStyle w:val="Hyperlink"/>
            <w:sz w:val="16"/>
          </w:rPr>
          <w:t>very cagey about what its national program is even up to</w:t>
        </w:r>
      </w:hyperlink>
      <w:r w:rsidRPr="00BC42E1">
        <w:rPr>
          <w:sz w:val="16"/>
        </w:rPr>
        <w:t>.</w:t>
      </w:r>
    </w:p>
    <w:p w14:paraId="11878A80" w14:textId="77777777" w:rsidR="004B124B" w:rsidRPr="00FF5CF0" w:rsidRDefault="004B124B" w:rsidP="004B124B">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7D90361" w14:textId="77777777" w:rsidR="004B124B" w:rsidRDefault="004B124B" w:rsidP="004B124B">
      <w:pPr>
        <w:pStyle w:val="Heading4"/>
      </w:pPr>
      <w:r>
        <w:t>Shifts in regime perception threatens CCP’s legitimacy from nationalist hardliners</w:t>
      </w:r>
    </w:p>
    <w:p w14:paraId="7B636086" w14:textId="77777777" w:rsidR="004B124B" w:rsidRPr="00F82438" w:rsidRDefault="004B124B" w:rsidP="004B124B">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7"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E7AEF0A" w14:textId="77777777" w:rsidR="004B124B" w:rsidRPr="00F64DA8" w:rsidRDefault="004B124B" w:rsidP="004B124B">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050EC2">
        <w:rPr>
          <w:highlight w:val="green"/>
          <w:u w:val="single"/>
        </w:rPr>
        <w:t>autocracies</w:t>
      </w:r>
      <w:r w:rsidRPr="00F64DA8">
        <w:rPr>
          <w:u w:val="single"/>
        </w:rPr>
        <w:t xml:space="preserve"> often </w:t>
      </w:r>
      <w:r w:rsidRPr="00050EC2">
        <w:rPr>
          <w:highlight w:val="green"/>
          <w:u w:val="single"/>
        </w:rPr>
        <w:t xml:space="preserve">rely on </w:t>
      </w:r>
      <w:r w:rsidRPr="00050EC2">
        <w:rPr>
          <w:b/>
          <w:bCs/>
          <w:highlight w:val="green"/>
          <w:u w:val="single"/>
        </w:rPr>
        <w:t>nationalist mythmaking</w:t>
      </w:r>
      <w:r w:rsidRPr="00F64DA8">
        <w:rPr>
          <w:u w:val="single"/>
        </w:rPr>
        <w:t xml:space="preserve">,8 </w:t>
      </w:r>
      <w:r w:rsidRPr="00050EC2">
        <w:rPr>
          <w:highlight w:val="green"/>
          <w:u w:val="single"/>
        </w:rPr>
        <w:t>success or failure in defending</w:t>
      </w:r>
      <w:r w:rsidRPr="00F64DA8">
        <w:rPr>
          <w:u w:val="single"/>
        </w:rPr>
        <w:t xml:space="preserve"> the </w:t>
      </w:r>
      <w:r w:rsidRPr="00050EC2">
        <w:rPr>
          <w:highlight w:val="green"/>
          <w:u w:val="single"/>
        </w:rPr>
        <w:t xml:space="preserve">national honor in international crises could </w:t>
      </w:r>
      <w:r w:rsidRPr="00F64DA8">
        <w:rPr>
          <w:u w:val="single"/>
        </w:rPr>
        <w:t xml:space="preserve">burnish the leadership’s patriotic credentials or </w:t>
      </w:r>
      <w:r w:rsidRPr="00050EC2">
        <w:rPr>
          <w:highlight w:val="green"/>
          <w:u w:val="single"/>
        </w:rPr>
        <w:t xml:space="preserve">spark opposition. </w:t>
      </w:r>
      <w:r w:rsidRPr="00050EC2">
        <w:rPr>
          <w:b/>
          <w:bCs/>
          <w:highlight w:val="green"/>
          <w:u w:val="single"/>
        </w:rPr>
        <w:t>Shared outrage at</w:t>
      </w:r>
      <w:r w:rsidRPr="00F64DA8">
        <w:rPr>
          <w:b/>
          <w:bCs/>
          <w:u w:val="single"/>
        </w:rPr>
        <w:t xml:space="preserve"> the regime’s </w:t>
      </w:r>
      <w:r w:rsidRPr="00050EC2">
        <w:rPr>
          <w:b/>
          <w:bCs/>
          <w:highlight w:val="green"/>
          <w:u w:val="single"/>
        </w:rPr>
        <w:t>foreign policy failures could galvanize</w:t>
      </w:r>
      <w:r w:rsidRPr="00F64DA8">
        <w:rPr>
          <w:b/>
          <w:bCs/>
          <w:u w:val="single"/>
        </w:rPr>
        <w:t xml:space="preserve"> street </w:t>
      </w:r>
      <w:r w:rsidRPr="00050EC2">
        <w:rPr>
          <w:b/>
          <w:bCs/>
          <w:highlight w:val="green"/>
          <w:u w:val="single"/>
        </w:rPr>
        <w:t>protests or elite fissures, creating intraparty upheaval</w:t>
      </w:r>
      <w:r w:rsidRPr="00050EC2">
        <w:rPr>
          <w:highlight w:val="green"/>
          <w:u w:val="single"/>
        </w:rPr>
        <w:t xml:space="preserve"> </w:t>
      </w:r>
      <w:r w:rsidRPr="00F64DA8">
        <w:rPr>
          <w:u w:val="single"/>
        </w:rPr>
        <w:t xml:space="preserve">or inviting military officers to step in to restore order. </w:t>
      </w:r>
      <w:r w:rsidRPr="00050EC2">
        <w:rPr>
          <w:highlight w:val="green"/>
          <w:u w:val="single"/>
        </w:rPr>
        <w:t>Fearing</w:t>
      </w:r>
      <w:r w:rsidRPr="00F64DA8">
        <w:rPr>
          <w:u w:val="single"/>
        </w:rPr>
        <w:t xml:space="preserve"> a </w:t>
      </w:r>
      <w:r w:rsidRPr="00050EC2">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050EC2">
        <w:rPr>
          <w:rStyle w:val="Emphasis"/>
          <w:highlight w:val="green"/>
        </w:rPr>
        <w:t>even a small increase</w:t>
      </w:r>
      <w:r w:rsidRPr="00050EC2">
        <w:rPr>
          <w:rStyle w:val="StyleUnderline"/>
          <w:highlight w:val="green"/>
        </w:rPr>
        <w:t xml:space="preserve"> in</w:t>
      </w:r>
      <w:r w:rsidRPr="00B6331F">
        <w:rPr>
          <w:rStyle w:val="StyleUnderline"/>
        </w:rPr>
        <w:t xml:space="preserve"> the </w:t>
      </w:r>
      <w:r w:rsidRPr="00050EC2">
        <w:rPr>
          <w:rStyle w:val="StyleUnderline"/>
          <w:highlight w:val="green"/>
        </w:rPr>
        <w:t>probability of ouster could alter</w:t>
      </w:r>
      <w:r w:rsidRPr="00B6331F">
        <w:rPr>
          <w:rStyle w:val="StyleUnderline"/>
        </w:rPr>
        <w:t xml:space="preserve"> authoritarian </w:t>
      </w:r>
      <w:r w:rsidRPr="00050EC2">
        <w:rPr>
          <w:rStyle w:val="StyleUnderline"/>
          <w:bCs/>
          <w:highlight w:val="green"/>
        </w:rPr>
        <w:lastRenderedPageBreak/>
        <w:t>incentives in international crises</w:t>
      </w:r>
      <w:r w:rsidRPr="00050EC2">
        <w:rPr>
          <w:rStyle w:val="StyleUnderline"/>
          <w:highlight w:val="green"/>
        </w:rPr>
        <w:t>.</w:t>
      </w:r>
      <w:r w:rsidRPr="00F64DA8">
        <w:rPr>
          <w:sz w:val="16"/>
        </w:rPr>
        <w:t xml:space="preserve">9 A </w:t>
      </w:r>
      <w:r w:rsidRPr="00050EC2">
        <w:rPr>
          <w:rStyle w:val="Emphasis"/>
          <w:highlight w:val="green"/>
        </w:rPr>
        <w:t>history of nationalist uprisings</w:t>
      </w:r>
      <w:r w:rsidRPr="00050EC2">
        <w:rPr>
          <w:rStyle w:val="StyleUnderline"/>
          <w:highlight w:val="green"/>
        </w:rPr>
        <w:t xml:space="preserve"> make</w:t>
      </w:r>
      <w:r w:rsidRPr="00B6331F">
        <w:rPr>
          <w:rStyle w:val="StyleUnderline"/>
        </w:rPr>
        <w:t xml:space="preserve"> </w:t>
      </w:r>
      <w:r w:rsidRPr="00050EC2">
        <w:rPr>
          <w:rStyle w:val="StyleUnderline"/>
          <w:highlight w:val="green"/>
        </w:rPr>
        <w:t>Chinese</w:t>
      </w:r>
      <w:r w:rsidRPr="00B6331F">
        <w:rPr>
          <w:rStyle w:val="StyleUnderline"/>
        </w:rPr>
        <w:t xml:space="preserve"> citizens and leaders especially </w:t>
      </w:r>
      <w:r w:rsidRPr="00050EC2">
        <w:rPr>
          <w:rStyle w:val="StyleUnderline"/>
          <w:highlight w:val="green"/>
        </w:rPr>
        <w:t>aware of</w:t>
      </w:r>
      <w:r w:rsidRPr="00B6331F">
        <w:rPr>
          <w:rStyle w:val="StyleUnderline"/>
        </w:rPr>
        <w:t xml:space="preserve"> the </w:t>
      </w:r>
      <w:r w:rsidRPr="00050EC2">
        <w:rPr>
          <w:rStyle w:val="StyleUnderline"/>
          <w:highlight w:val="green"/>
        </w:rPr>
        <w:t xml:space="preserve">linkage between </w:t>
      </w:r>
      <w:r w:rsidRPr="00050EC2">
        <w:rPr>
          <w:rStyle w:val="Emphasis"/>
          <w:highlight w:val="green"/>
        </w:rPr>
        <w:t>international disputes</w:t>
      </w:r>
      <w:r w:rsidRPr="00050EC2">
        <w:rPr>
          <w:rStyle w:val="StyleUnderline"/>
          <w:highlight w:val="green"/>
        </w:rPr>
        <w:t xml:space="preserve"> and </w:t>
      </w:r>
      <w:r w:rsidRPr="00050EC2">
        <w:rPr>
          <w:rStyle w:val="Emphasis"/>
          <w:highlight w:val="green"/>
        </w:rPr>
        <w:t>domestic unrest</w:t>
      </w:r>
      <w:r w:rsidRPr="00050EC2">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D311DF0" w14:textId="77777777" w:rsidR="004B124B" w:rsidRDefault="004B124B" w:rsidP="004B124B">
      <w:pPr>
        <w:pStyle w:val="Heading4"/>
      </w:pPr>
      <w:r>
        <w:t xml:space="preserve">Xi will launch diversionary war to domestic backlash – escalates in </w:t>
      </w:r>
      <w:r w:rsidRPr="00B4266E">
        <w:rPr>
          <w:u w:val="single"/>
        </w:rPr>
        <w:t>multiple hotspots</w:t>
      </w:r>
      <w:r w:rsidRPr="00B4266E">
        <w:t xml:space="preserve"> </w:t>
      </w:r>
    </w:p>
    <w:p w14:paraId="205648B8" w14:textId="77777777" w:rsidR="004B124B" w:rsidRPr="009521F3" w:rsidRDefault="004B124B" w:rsidP="004B124B">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9308E17" w14:textId="77777777" w:rsidR="004B124B" w:rsidRPr="009243AC" w:rsidRDefault="004B124B" w:rsidP="004B124B">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050EC2">
        <w:rPr>
          <w:b/>
          <w:iCs/>
          <w:highlight w:val="green"/>
          <w:u w:val="single"/>
        </w:rPr>
        <w:t>Xi</w:t>
      </w:r>
      <w:r w:rsidRPr="00F64DA8">
        <w:rPr>
          <w:sz w:val="14"/>
        </w:rPr>
        <w:t xml:space="preserve"> administration </w:t>
      </w:r>
      <w:r w:rsidRPr="00050EC2">
        <w:rPr>
          <w:highlight w:val="green"/>
          <w:u w:val="single"/>
        </w:rPr>
        <w:t xml:space="preserve">wants to </w:t>
      </w:r>
      <w:r w:rsidRPr="00050EC2">
        <w:rPr>
          <w:b/>
          <w:iCs/>
          <w:highlight w:val="green"/>
          <w:u w:val="single"/>
        </w:rPr>
        <w:t>appear tough</w:t>
      </w:r>
      <w:r w:rsidRPr="00050EC2">
        <w:rPr>
          <w:highlight w:val="green"/>
          <w:u w:val="single"/>
        </w:rPr>
        <w:t xml:space="preserve"> in</w:t>
      </w:r>
      <w:r w:rsidRPr="00B6331F">
        <w:rPr>
          <w:u w:val="single"/>
        </w:rPr>
        <w:t xml:space="preserve"> its </w:t>
      </w:r>
      <w:r w:rsidRPr="00050EC2">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050EC2">
        <w:rPr>
          <w:highlight w:val="green"/>
          <w:u w:val="single"/>
        </w:rPr>
        <w:t xml:space="preserve">party is </w:t>
      </w:r>
      <w:r w:rsidRPr="00B6331F">
        <w:rPr>
          <w:b/>
          <w:iCs/>
          <w:u w:val="single"/>
        </w:rPr>
        <w:t xml:space="preserve">particularly </w:t>
      </w:r>
      <w:r w:rsidRPr="00050EC2">
        <w:rPr>
          <w:b/>
          <w:iCs/>
          <w:highlight w:val="green"/>
          <w:u w:val="single"/>
        </w:rPr>
        <w:t>sensitive</w:t>
      </w:r>
      <w:r w:rsidRPr="00050EC2">
        <w:rPr>
          <w:highlight w:val="green"/>
          <w:u w:val="single"/>
        </w:rPr>
        <w:t xml:space="preserve"> to </w:t>
      </w:r>
      <w:r w:rsidRPr="00050EC2">
        <w:rPr>
          <w:b/>
          <w:iCs/>
          <w:highlight w:val="green"/>
          <w:u w:val="single"/>
        </w:rPr>
        <w:t>perceptions of weakness</w:t>
      </w:r>
      <w:r w:rsidRPr="00050EC2">
        <w:rPr>
          <w:highlight w:val="green"/>
          <w:u w:val="single"/>
        </w:rPr>
        <w:t xml:space="preserve"> because</w:t>
      </w:r>
      <w:r w:rsidRPr="00B6331F">
        <w:rPr>
          <w:u w:val="single"/>
        </w:rPr>
        <w:t xml:space="preserve"> much of its </w:t>
      </w:r>
      <w:r w:rsidRPr="00050EC2">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050EC2">
        <w:rPr>
          <w:highlight w:val="green"/>
          <w:u w:val="single"/>
        </w:rPr>
        <w:t>stems from</w:t>
      </w:r>
      <w:r w:rsidRPr="00B6331F">
        <w:rPr>
          <w:u w:val="single"/>
        </w:rPr>
        <w:t xml:space="preserve"> the party’s claims of leading the </w:t>
      </w:r>
      <w:r w:rsidRPr="00050EC2">
        <w:rPr>
          <w:b/>
          <w:iCs/>
          <w:highlight w:val="green"/>
          <w:u w:val="single"/>
          <w:bdr w:val="single" w:sz="4" w:space="0" w:color="auto"/>
        </w:rPr>
        <w:t>restoration of Chinese greatness</w:t>
      </w:r>
      <w:r w:rsidRPr="00050EC2">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050EC2">
        <w:rPr>
          <w:highlight w:val="green"/>
          <w:u w:val="single"/>
        </w:rPr>
        <w:t>areas of conflict include</w:t>
      </w:r>
      <w:r w:rsidRPr="00F64DA8">
        <w:rPr>
          <w:sz w:val="14"/>
        </w:rPr>
        <w:t xml:space="preserve">, but are not necessarily limited to, </w:t>
      </w:r>
      <w:r w:rsidRPr="00050EC2">
        <w:rPr>
          <w:b/>
          <w:iCs/>
          <w:highlight w:val="green"/>
          <w:u w:val="single"/>
        </w:rPr>
        <w:t>Taiwan</w:t>
      </w:r>
      <w:r w:rsidRPr="00050EC2">
        <w:rPr>
          <w:highlight w:val="green"/>
          <w:u w:val="single"/>
        </w:rPr>
        <w:t xml:space="preserve">, </w:t>
      </w:r>
      <w:r w:rsidRPr="00050EC2">
        <w:rPr>
          <w:b/>
          <w:iCs/>
          <w:highlight w:val="green"/>
          <w:u w:val="single"/>
        </w:rPr>
        <w:t>India</w:t>
      </w:r>
      <w:r w:rsidRPr="00050EC2">
        <w:rPr>
          <w:highlight w:val="green"/>
          <w:u w:val="single"/>
        </w:rPr>
        <w:t xml:space="preserve">, and the </w:t>
      </w:r>
      <w:r w:rsidRPr="00050EC2">
        <w:rPr>
          <w:b/>
          <w:iCs/>
          <w:highlight w:val="green"/>
          <w:u w:val="single"/>
        </w:rPr>
        <w:t>S</w:t>
      </w:r>
      <w:r w:rsidRPr="00B6331F">
        <w:rPr>
          <w:b/>
          <w:iCs/>
          <w:u w:val="single"/>
        </w:rPr>
        <w:t xml:space="preserve">outh </w:t>
      </w:r>
      <w:r w:rsidRPr="00050EC2">
        <w:rPr>
          <w:b/>
          <w:iCs/>
          <w:highlight w:val="green"/>
          <w:u w:val="single"/>
        </w:rPr>
        <w:t>C</w:t>
      </w:r>
      <w:r w:rsidRPr="00B6331F">
        <w:rPr>
          <w:b/>
          <w:iCs/>
          <w:u w:val="single"/>
        </w:rPr>
        <w:t xml:space="preserve">hina </w:t>
      </w:r>
      <w:r w:rsidRPr="00050EC2">
        <w:rPr>
          <w:b/>
          <w:iCs/>
          <w:highlight w:val="green"/>
          <w:u w:val="single"/>
        </w:rPr>
        <w:t>S</w:t>
      </w:r>
      <w:r w:rsidRPr="00B6331F">
        <w:rPr>
          <w:b/>
          <w:iCs/>
          <w:u w:val="single"/>
        </w:rPr>
        <w:t>ea</w:t>
      </w:r>
      <w:r w:rsidRPr="00B6331F">
        <w:rPr>
          <w:u w:val="single"/>
        </w:rPr>
        <w:t xml:space="preserve"> (especially </w:t>
      </w:r>
      <w:r w:rsidRPr="00050EC2">
        <w:rPr>
          <w:highlight w:val="green"/>
          <w:u w:val="single"/>
        </w:rPr>
        <w:t xml:space="preserve">with the </w:t>
      </w:r>
      <w:r w:rsidRPr="00050EC2">
        <w:rPr>
          <w:b/>
          <w:iCs/>
          <w:highlight w:val="green"/>
          <w:u w:val="single"/>
        </w:rPr>
        <w:t>Philippines</w:t>
      </w:r>
      <w:r w:rsidRPr="00050EC2">
        <w:rPr>
          <w:highlight w:val="green"/>
          <w:u w:val="single"/>
        </w:rPr>
        <w:t xml:space="preserve"> and </w:t>
      </w:r>
      <w:r w:rsidRPr="00050EC2">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050EC2">
        <w:rPr>
          <w:b/>
          <w:iCs/>
          <w:highlight w:val="green"/>
          <w:u w:val="single"/>
        </w:rPr>
        <w:t>military interests</w:t>
      </w:r>
      <w:r w:rsidRPr="00B6331F">
        <w:rPr>
          <w:u w:val="single"/>
        </w:rPr>
        <w:t xml:space="preserve"> in China to </w:t>
      </w:r>
      <w:r w:rsidRPr="00050EC2">
        <w:rPr>
          <w:b/>
          <w:iCs/>
          <w:highlight w:val="green"/>
          <w:u w:val="single"/>
        </w:rPr>
        <w:t>deliberately instigate trouble</w:t>
      </w:r>
      <w:r w:rsidRPr="00050EC2">
        <w:rPr>
          <w:highlight w:val="green"/>
          <w:u w:val="single"/>
        </w:rPr>
        <w:t xml:space="preserve"> to </w:t>
      </w:r>
      <w:r w:rsidRPr="00050EC2">
        <w:rPr>
          <w:b/>
          <w:iCs/>
          <w:highlight w:val="green"/>
          <w:u w:val="single"/>
        </w:rPr>
        <w:t>justify</w:t>
      </w:r>
      <w:r w:rsidRPr="00B6331F">
        <w:rPr>
          <w:u w:val="single"/>
        </w:rPr>
        <w:t xml:space="preserve"> their </w:t>
      </w:r>
      <w:r w:rsidRPr="00050EC2">
        <w:rPr>
          <w:b/>
          <w:iCs/>
          <w:highlight w:val="green"/>
          <w:u w:val="single"/>
        </w:rPr>
        <w:t>claims over</w:t>
      </w:r>
      <w:r w:rsidRPr="00B6331F">
        <w:rPr>
          <w:b/>
          <w:iCs/>
          <w:u w:val="single"/>
        </w:rPr>
        <w:t xml:space="preserve"> increasingly scarce </w:t>
      </w:r>
      <w:r w:rsidRPr="00050EC2">
        <w:rPr>
          <w:b/>
          <w:iCs/>
          <w:highlight w:val="green"/>
          <w:u w:val="single"/>
        </w:rPr>
        <w:t>resources</w:t>
      </w:r>
      <w:r w:rsidRPr="00050EC2">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050EC2">
        <w:rPr>
          <w:highlight w:val="green"/>
          <w:u w:val="single"/>
        </w:rPr>
        <w:t>Xi’s</w:t>
      </w:r>
      <w:r w:rsidRPr="00B6331F">
        <w:rPr>
          <w:u w:val="single"/>
        </w:rPr>
        <w:t xml:space="preserve"> approach of </w:t>
      </w:r>
      <w:r w:rsidRPr="00050EC2">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050EC2">
        <w:rPr>
          <w:highlight w:val="green"/>
          <w:u w:val="single"/>
        </w:rPr>
        <w:t xml:space="preserve">is a </w:t>
      </w:r>
      <w:r w:rsidRPr="00050EC2">
        <w:rPr>
          <w:b/>
          <w:iCs/>
          <w:highlight w:val="green"/>
          <w:u w:val="single"/>
        </w:rPr>
        <w:t>recipe for brittleness</w:t>
      </w:r>
      <w:r w:rsidRPr="00050EC2">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w:t>
      </w:r>
      <w:r w:rsidRPr="009243AC">
        <w:rPr>
          <w:sz w:val="14"/>
        </w:rPr>
        <w:lastRenderedPageBreak/>
        <w:t xml:space="preserve">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050EC2">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050EC2">
        <w:rPr>
          <w:highlight w:val="green"/>
          <w:u w:val="single"/>
        </w:rPr>
        <w:t>If</w:t>
      </w:r>
      <w:r w:rsidRPr="0040296F">
        <w:rPr>
          <w:u w:val="single"/>
        </w:rPr>
        <w:t xml:space="preserve"> today’s globally interconnected </w:t>
      </w:r>
      <w:r w:rsidRPr="00050EC2">
        <w:rPr>
          <w:highlight w:val="green"/>
          <w:u w:val="single"/>
        </w:rPr>
        <w:t>China became engulfed in</w:t>
      </w:r>
      <w:r w:rsidRPr="0040296F">
        <w:rPr>
          <w:u w:val="single"/>
        </w:rPr>
        <w:t xml:space="preserve"> similar </w:t>
      </w:r>
      <w:r w:rsidRPr="00050EC2">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050EC2">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6C7DAA0" w14:textId="77777777" w:rsidR="004B124B" w:rsidRDefault="004B124B" w:rsidP="004B124B">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7C1B16E5" w14:textId="77777777" w:rsidR="004B124B" w:rsidRPr="007D7E20" w:rsidRDefault="004B124B" w:rsidP="004B124B">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6CA3C697" w14:textId="5AE61219" w:rsidR="004B124B" w:rsidRPr="004B124B" w:rsidRDefault="004B124B" w:rsidP="004D3DCE">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050EC2">
        <w:rPr>
          <w:b/>
          <w:bCs/>
          <w:highlight w:val="green"/>
          <w:u w:val="single"/>
        </w:rPr>
        <w:t>China</w:t>
      </w:r>
      <w:r w:rsidRPr="00050EC2">
        <w:rPr>
          <w:highlight w:val="green"/>
          <w:u w:val="single"/>
        </w:rPr>
        <w:t xml:space="preserve"> </w:t>
      </w:r>
      <w:r w:rsidRPr="00050EC2">
        <w:rPr>
          <w:b/>
          <w:bCs/>
          <w:highlight w:val="green"/>
          <w:u w:val="single"/>
        </w:rPr>
        <w:t>would</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first</w:t>
      </w:r>
      <w:r w:rsidRPr="00050EC2">
        <w:rPr>
          <w:highlight w:val="green"/>
          <w:u w:val="single"/>
        </w:rPr>
        <w:t xml:space="preserve"> </w:t>
      </w:r>
      <w:r w:rsidRPr="00050EC2">
        <w:rPr>
          <w:b/>
          <w:bCs/>
          <w:highlight w:val="green"/>
          <w:u w:val="single"/>
        </w:rPr>
        <w:t>in</w:t>
      </w:r>
      <w:r w:rsidRPr="00050EC2">
        <w:rPr>
          <w:highlight w:val="green"/>
          <w:u w:val="single"/>
        </w:rPr>
        <w:t xml:space="preserve"> a </w:t>
      </w:r>
      <w:r w:rsidRPr="00050EC2">
        <w:rPr>
          <w:b/>
          <w:bCs/>
          <w:highlight w:val="green"/>
          <w:u w:val="single"/>
        </w:rPr>
        <w:t>war</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050EC2">
        <w:rPr>
          <w:b/>
          <w:bCs/>
          <w:highlight w:val="green"/>
          <w:u w:val="single"/>
        </w:rPr>
        <w:t>Chinese</w:t>
      </w:r>
      <w:r w:rsidRPr="00050EC2">
        <w:rPr>
          <w:highlight w:val="green"/>
          <w:u w:val="single"/>
        </w:rPr>
        <w:t xml:space="preserve"> </w:t>
      </w:r>
      <w:r w:rsidRPr="00EB5F0D">
        <w:rPr>
          <w:u w:val="single"/>
        </w:rPr>
        <w:t xml:space="preserve">military </w:t>
      </w:r>
      <w:r w:rsidRPr="00050EC2">
        <w:rPr>
          <w:highlight w:val="green"/>
          <w:u w:val="single"/>
        </w:rPr>
        <w:t xml:space="preserve">planners are </w:t>
      </w:r>
      <w:r w:rsidRPr="00050EC2">
        <w:rPr>
          <w:b/>
          <w:bCs/>
          <w:highlight w:val="green"/>
          <w:u w:val="single"/>
        </w:rPr>
        <w:t>struggling</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crisis</w:t>
      </w:r>
      <w:r w:rsidRPr="00050EC2">
        <w:rPr>
          <w:highlight w:val="green"/>
          <w:u w:val="single"/>
        </w:rPr>
        <w:t xml:space="preserve"> </w:t>
      </w:r>
      <w:r w:rsidRPr="00050EC2">
        <w:rPr>
          <w:b/>
          <w:bCs/>
          <w:highlight w:val="green"/>
          <w:u w:val="single"/>
        </w:rPr>
        <w:t>management</w:t>
      </w:r>
      <w:r w:rsidRPr="00050EC2">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050EC2">
        <w:rPr>
          <w:b/>
          <w:bCs/>
          <w:highlight w:val="green"/>
          <w:u w:val="single"/>
        </w:rPr>
        <w:t>that</w:t>
      </w:r>
      <w:r w:rsidRPr="00050EC2">
        <w:rPr>
          <w:highlight w:val="green"/>
          <w:u w:val="single"/>
        </w:rPr>
        <w:t xml:space="preserve"> could </w:t>
      </w:r>
      <w:r w:rsidRPr="00050EC2">
        <w:rPr>
          <w:b/>
          <w:bCs/>
          <w:highlight w:val="green"/>
          <w:u w:val="single"/>
          <w:bdr w:val="single" w:sz="4" w:space="0" w:color="auto"/>
        </w:rPr>
        <w:t>create</w:t>
      </w:r>
      <w:r w:rsidRPr="00050EC2">
        <w:rPr>
          <w:highlight w:val="green"/>
          <w:u w:val="single"/>
          <w:bdr w:val="single" w:sz="4" w:space="0" w:color="auto"/>
        </w:rPr>
        <w:t xml:space="preserve"> </w:t>
      </w:r>
      <w:r w:rsidRPr="00050EC2">
        <w:rPr>
          <w:b/>
          <w:bCs/>
          <w:highlight w:val="green"/>
          <w:u w:val="single"/>
          <w:bdr w:val="single" w:sz="4" w:space="0" w:color="auto"/>
        </w:rPr>
        <w:t>ambiguity</w:t>
      </w:r>
      <w:r w:rsidRPr="00050EC2">
        <w:rPr>
          <w:highlight w:val="green"/>
          <w:u w:val="single"/>
          <w:bdr w:val="single" w:sz="4" w:space="0" w:color="auto"/>
        </w:rPr>
        <w:t xml:space="preserve"> </w:t>
      </w:r>
      <w:r w:rsidRPr="00050EC2">
        <w:rPr>
          <w:b/>
          <w:bCs/>
          <w:highlight w:val="green"/>
          <w:u w:val="single"/>
          <w:bdr w:val="single" w:sz="4" w:space="0" w:color="auto"/>
        </w:rPr>
        <w:t>with</w:t>
      </w:r>
      <w:r w:rsidRPr="00050EC2">
        <w:rPr>
          <w:highlight w:val="green"/>
          <w:u w:val="single"/>
          <w:bdr w:val="single" w:sz="4" w:space="0" w:color="auto"/>
        </w:rPr>
        <w:t xml:space="preserve"> </w:t>
      </w:r>
      <w:r w:rsidRPr="00050EC2">
        <w:rPr>
          <w:b/>
          <w:bCs/>
          <w:highlight w:val="green"/>
          <w:u w:val="single"/>
          <w:bdr w:val="single" w:sz="4" w:space="0" w:color="auto"/>
        </w:rPr>
        <w:t>disastrous</w:t>
      </w:r>
      <w:r w:rsidRPr="00050EC2">
        <w:rPr>
          <w:highlight w:val="green"/>
          <w:u w:val="single"/>
          <w:bdr w:val="single" w:sz="4" w:space="0" w:color="auto"/>
        </w:rPr>
        <w:t xml:space="preserve"> </w:t>
      </w:r>
      <w:r w:rsidRPr="00050EC2">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050EC2">
        <w:rPr>
          <w:highlight w:val="green"/>
          <w:u w:val="single"/>
        </w:rPr>
        <w:t xml:space="preserve">a </w:t>
      </w:r>
      <w:r w:rsidRPr="00050EC2">
        <w:rPr>
          <w:highlight w:val="green"/>
          <w:u w:val="single"/>
        </w:rPr>
        <w:lastRenderedPageBreak/>
        <w:t xml:space="preserve">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050EC2">
        <w:rPr>
          <w:highlight w:val="green"/>
          <w:u w:val="single"/>
        </w:rPr>
        <w:t xml:space="preserve">is carrying out </w:t>
      </w:r>
      <w:r w:rsidRPr="00BD38CF">
        <w:rPr>
          <w:u w:val="single"/>
        </w:rPr>
        <w:t xml:space="preserve">intense and </w:t>
      </w:r>
      <w:r w:rsidRPr="00050EC2">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050EC2">
        <w:rPr>
          <w:highlight w:val="green"/>
          <w:u w:val="single"/>
        </w:rPr>
        <w:t>the U</w:t>
      </w:r>
      <w:r w:rsidRPr="00BD38CF">
        <w:rPr>
          <w:u w:val="single"/>
        </w:rPr>
        <w:t xml:space="preserve">nited </w:t>
      </w:r>
      <w:r w:rsidRPr="00050EC2">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050EC2">
        <w:rPr>
          <w:b/>
          <w:bCs/>
          <w:highlight w:val="green"/>
          <w:u w:val="single"/>
        </w:rPr>
        <w:t>conventional</w:t>
      </w:r>
      <w:r w:rsidRPr="00050EC2">
        <w:rPr>
          <w:highlight w:val="green"/>
          <w:u w:val="single"/>
        </w:rPr>
        <w:t xml:space="preserve"> </w:t>
      </w:r>
      <w:r w:rsidRPr="00050EC2">
        <w:rPr>
          <w:b/>
          <w:bCs/>
          <w:highlight w:val="green"/>
          <w:u w:val="single"/>
        </w:rPr>
        <w:t>warfare</w:t>
      </w:r>
      <w:r w:rsidRPr="00050EC2">
        <w:rPr>
          <w:highlight w:val="green"/>
          <w:u w:val="single"/>
        </w:rPr>
        <w:t xml:space="preserve"> </w:t>
      </w:r>
      <w:r w:rsidRPr="00050EC2">
        <w:rPr>
          <w:b/>
          <w:bCs/>
          <w:highlight w:val="green"/>
          <w:u w:val="single"/>
        </w:rPr>
        <w:t>that</w:t>
      </w:r>
      <w:r w:rsidRPr="00050EC2">
        <w:rPr>
          <w:highlight w:val="green"/>
          <w:u w:val="single"/>
        </w:rPr>
        <w:t xml:space="preserve"> “</w:t>
      </w:r>
      <w:r w:rsidRPr="00050EC2">
        <w:rPr>
          <w:b/>
          <w:bCs/>
          <w:highlight w:val="green"/>
          <w:u w:val="single"/>
        </w:rPr>
        <w:t>seriously</w:t>
      </w:r>
      <w:r w:rsidRPr="00050EC2">
        <w:rPr>
          <w:highlight w:val="green"/>
          <w:u w:val="single"/>
        </w:rPr>
        <w:t xml:space="preserve"> </w:t>
      </w:r>
      <w:r w:rsidRPr="00050EC2">
        <w:rPr>
          <w:b/>
          <w:bCs/>
          <w:highlight w:val="green"/>
          <w:u w:val="single"/>
        </w:rPr>
        <w:t>threatened</w:t>
      </w:r>
      <w:r w:rsidRPr="00EB5F0D">
        <w:rPr>
          <w:u w:val="single"/>
        </w:rPr>
        <w:t xml:space="preserve">” </w:t>
      </w:r>
      <w:r w:rsidRPr="00050EC2">
        <w:rPr>
          <w:highlight w:val="green"/>
          <w:u w:val="single"/>
        </w:rPr>
        <w:t xml:space="preserve">the </w:t>
      </w:r>
      <w:r w:rsidRPr="00EB5F0D">
        <w:rPr>
          <w:u w:val="single"/>
        </w:rPr>
        <w:t xml:space="preserve">“safety and </w:t>
      </w:r>
      <w:r w:rsidRPr="00050EC2">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050EC2">
        <w:rPr>
          <w:highlight w:val="green"/>
          <w:u w:val="single"/>
        </w:rPr>
        <w:t xml:space="preserve">China is </w:t>
      </w:r>
      <w:r w:rsidRPr="00050EC2">
        <w:rPr>
          <w:b/>
          <w:bCs/>
          <w:highlight w:val="green"/>
          <w:u w:val="single"/>
        </w:rPr>
        <w:t>preparing</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050EC2">
        <w:rPr>
          <w:b/>
          <w:bCs/>
          <w:highlight w:val="green"/>
          <w:u w:val="single"/>
        </w:rPr>
        <w:t>interpret</w:t>
      </w:r>
      <w:r w:rsidRPr="00050EC2">
        <w:rPr>
          <w:highlight w:val="green"/>
          <w:u w:val="single"/>
        </w:rPr>
        <w:t xml:space="preserve"> </w:t>
      </w:r>
      <w:r w:rsidRPr="00EB5F0D">
        <w:rPr>
          <w:b/>
          <w:bCs/>
          <w:u w:val="single"/>
        </w:rPr>
        <w:t>these</w:t>
      </w:r>
      <w:r w:rsidRPr="00EB5F0D">
        <w:rPr>
          <w:u w:val="single"/>
        </w:rPr>
        <w:t xml:space="preserve"> types of U.S. </w:t>
      </w:r>
      <w:r w:rsidRPr="00050EC2">
        <w:rPr>
          <w:highlight w:val="green"/>
          <w:u w:val="single"/>
        </w:rPr>
        <w:t xml:space="preserve">conventional </w:t>
      </w:r>
      <w:r w:rsidRPr="00050EC2">
        <w:rPr>
          <w:b/>
          <w:bCs/>
          <w:highlight w:val="green"/>
          <w:u w:val="single"/>
        </w:rPr>
        <w:t>attacks</w:t>
      </w:r>
      <w:r w:rsidRPr="00050EC2">
        <w:rPr>
          <w:highlight w:val="green"/>
          <w:u w:val="single"/>
        </w:rPr>
        <w:t xml:space="preserve"> </w:t>
      </w:r>
      <w:r w:rsidRPr="00050EC2">
        <w:rPr>
          <w:b/>
          <w:bCs/>
          <w:highlight w:val="green"/>
          <w:u w:val="single"/>
        </w:rPr>
        <w:t>as</w:t>
      </w:r>
      <w:r w:rsidRPr="00050EC2">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050EC2">
        <w:rPr>
          <w:b/>
          <w:bCs/>
          <w:highlight w:val="green"/>
          <w:u w:val="single"/>
        </w:rPr>
        <w:t>first use</w:t>
      </w:r>
      <w:r w:rsidRPr="00050EC2">
        <w:rPr>
          <w:highlight w:val="green"/>
          <w:u w:val="single"/>
        </w:rPr>
        <w:t xml:space="preserve"> </w:t>
      </w:r>
      <w:r w:rsidRPr="00050EC2">
        <w:rPr>
          <w:b/>
          <w:bCs/>
          <w:highlight w:val="green"/>
          <w:u w:val="single"/>
        </w:rPr>
        <w:t>of</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050EC2">
        <w:rPr>
          <w:highlight w:val="green"/>
          <w:u w:val="single"/>
        </w:rPr>
        <w:t xml:space="preserve">a </w:t>
      </w:r>
      <w:r w:rsidRPr="00050EC2">
        <w:rPr>
          <w:b/>
          <w:bCs/>
          <w:highlight w:val="green"/>
          <w:u w:val="single"/>
        </w:rPr>
        <w:t>substantial</w:t>
      </w:r>
      <w:r w:rsidRPr="00050EC2">
        <w:rPr>
          <w:highlight w:val="green"/>
          <w:u w:val="single"/>
        </w:rPr>
        <w:t xml:space="preserve"> </w:t>
      </w:r>
      <w:r w:rsidRPr="00050EC2">
        <w:rPr>
          <w:b/>
          <w:bCs/>
          <w:highlight w:val="green"/>
          <w:u w:val="single"/>
        </w:rPr>
        <w:t>risk</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 xml:space="preserve">tates </w:t>
      </w:r>
      <w:r w:rsidRPr="00050EC2">
        <w:rPr>
          <w:b/>
          <w:bCs/>
          <w:highlight w:val="green"/>
          <w:u w:val="single"/>
        </w:rPr>
        <w:t>would</w:t>
      </w:r>
      <w:r w:rsidRPr="00050EC2">
        <w:rPr>
          <w:highlight w:val="green"/>
          <w:u w:val="single"/>
        </w:rPr>
        <w:t xml:space="preserve"> </w:t>
      </w:r>
      <w:r w:rsidRPr="00050EC2">
        <w:rPr>
          <w:b/>
          <w:bCs/>
          <w:highlight w:val="green"/>
          <w:u w:val="single"/>
        </w:rPr>
        <w:t>respond</w:t>
      </w:r>
      <w:r w:rsidRPr="00050EC2">
        <w:rPr>
          <w:highlight w:val="green"/>
          <w:u w:val="single"/>
        </w:rPr>
        <w:t xml:space="preserve"> </w:t>
      </w:r>
      <w:r w:rsidRPr="00050EC2">
        <w:rPr>
          <w:b/>
          <w:bCs/>
          <w:highlight w:val="green"/>
          <w:u w:val="single"/>
        </w:rPr>
        <w:t>to</w:t>
      </w:r>
      <w:r w:rsidRPr="00050EC2">
        <w:rPr>
          <w:highlight w:val="green"/>
          <w:u w:val="single"/>
        </w:rPr>
        <w:t xml:space="preserve"> this implicit </w:t>
      </w:r>
      <w:r w:rsidRPr="00050EC2">
        <w:rPr>
          <w:b/>
          <w:bCs/>
          <w:highlight w:val="green"/>
          <w:u w:val="single"/>
        </w:rPr>
        <w:t>Chinese</w:t>
      </w:r>
      <w:r w:rsidRPr="00050EC2">
        <w:rPr>
          <w:highlight w:val="green"/>
          <w:u w:val="single"/>
        </w:rPr>
        <w:t xml:space="preserve"> </w:t>
      </w:r>
      <w:r w:rsidRPr="00050EC2">
        <w:rPr>
          <w:b/>
          <w:bCs/>
          <w:highlight w:val="green"/>
          <w:u w:val="single"/>
        </w:rPr>
        <w:t>threat</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by</w:t>
      </w:r>
      <w:r w:rsidRPr="00050EC2">
        <w:rPr>
          <w:highlight w:val="green"/>
          <w:u w:val="single"/>
        </w:rPr>
        <w:t xml:space="preserve"> </w:t>
      </w:r>
      <w:r w:rsidRPr="00050EC2">
        <w:rPr>
          <w:b/>
          <w:bCs/>
          <w:highlight w:val="green"/>
          <w:u w:val="single"/>
        </w:rPr>
        <w:t>escalating</w:t>
      </w:r>
      <w:r w:rsidRPr="00EB5F0D">
        <w:rPr>
          <w:u w:val="single"/>
        </w:rPr>
        <w:t xml:space="preserve">, </w:t>
      </w:r>
      <w:r w:rsidRPr="00050EC2">
        <w:rPr>
          <w:highlight w:val="green"/>
          <w:u w:val="single"/>
        </w:rPr>
        <w:t xml:space="preserve">rather than halting, its </w:t>
      </w:r>
      <w:r w:rsidRPr="00050EC2">
        <w:rPr>
          <w:b/>
          <w:bCs/>
          <w:highlight w:val="green"/>
          <w:u w:val="single"/>
        </w:rPr>
        <w:t>conventional</w:t>
      </w:r>
      <w:r w:rsidRPr="00050EC2">
        <w:rPr>
          <w:highlight w:val="green"/>
          <w:u w:val="single"/>
        </w:rPr>
        <w:t xml:space="preserve"> </w:t>
      </w:r>
      <w:r w:rsidRPr="00050EC2">
        <w:rPr>
          <w:b/>
          <w:bCs/>
          <w:highlight w:val="green"/>
          <w:u w:val="single"/>
        </w:rPr>
        <w:t>attacks</w:t>
      </w:r>
      <w:r w:rsidRPr="00EB5F0D">
        <w:rPr>
          <w:sz w:val="16"/>
        </w:rPr>
        <w:t xml:space="preserve">. If China’s nuclear forces were targeted, it would put even greater strain on the operators of China’s nuclear forces. </w:t>
      </w:r>
      <w:r w:rsidRPr="00050EC2">
        <w:rPr>
          <w:highlight w:val="green"/>
          <w:u w:val="single"/>
        </w:rPr>
        <w:t xml:space="preserve">A </w:t>
      </w:r>
      <w:r w:rsidRPr="00050EC2">
        <w:rPr>
          <w:b/>
          <w:bCs/>
          <w:highlight w:val="green"/>
          <w:u w:val="single"/>
        </w:rPr>
        <w:t>slippery</w:t>
      </w:r>
      <w:r w:rsidRPr="00050EC2">
        <w:rPr>
          <w:highlight w:val="green"/>
          <w:u w:val="single"/>
        </w:rPr>
        <w:t xml:space="preserve"> </w:t>
      </w:r>
      <w:r w:rsidRPr="00050EC2">
        <w:rPr>
          <w:b/>
          <w:bCs/>
          <w:highlight w:val="green"/>
          <w:u w:val="single"/>
        </w:rPr>
        <w:t>slope</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war</w:t>
      </w:r>
      <w:r w:rsidRPr="00050EC2">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050EC2">
        <w:rPr>
          <w:b/>
          <w:bCs/>
          <w:highlight w:val="green"/>
          <w:u w:val="single"/>
        </w:rPr>
        <w:t>nuclear</w:t>
      </w:r>
      <w:r w:rsidRPr="00050EC2">
        <w:rPr>
          <w:highlight w:val="green"/>
          <w:u w:val="single"/>
        </w:rPr>
        <w:t xml:space="preserve"> </w:t>
      </w:r>
      <w:r w:rsidRPr="00050EC2">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w:t>
      </w:r>
      <w:r w:rsidRPr="00EB5F0D">
        <w:rPr>
          <w:sz w:val="16"/>
        </w:rPr>
        <w:lastRenderedPageBreak/>
        <w:t xml:space="preserve">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050EC2">
        <w:rPr>
          <w:b/>
          <w:bCs/>
          <w:highlight w:val="green"/>
          <w:u w:val="single"/>
        </w:rPr>
        <w:t>increases</w:t>
      </w:r>
      <w:r w:rsidRPr="00050EC2">
        <w:rPr>
          <w:highlight w:val="green"/>
          <w:u w:val="single"/>
        </w:rPr>
        <w:t xml:space="preserve"> the </w:t>
      </w:r>
      <w:r w:rsidRPr="00050EC2">
        <w:rPr>
          <w:b/>
          <w:bCs/>
          <w:highlight w:val="green"/>
          <w:u w:val="single"/>
        </w:rPr>
        <w:t>risk</w:t>
      </w:r>
      <w:r w:rsidRPr="00050EC2">
        <w:rPr>
          <w:highlight w:val="green"/>
          <w:u w:val="single"/>
        </w:rPr>
        <w:t xml:space="preserve"> </w:t>
      </w:r>
      <w:r w:rsidRPr="00050EC2">
        <w:rPr>
          <w:b/>
          <w:bCs/>
          <w:highlight w:val="green"/>
          <w:u w:val="single"/>
        </w:rPr>
        <w:t>that</w:t>
      </w:r>
      <w:r w:rsidRPr="00050EC2">
        <w:rPr>
          <w:highlight w:val="green"/>
          <w:u w:val="single"/>
        </w:rPr>
        <w:t xml:space="preserve"> a </w:t>
      </w:r>
      <w:r w:rsidRPr="00050EC2">
        <w:rPr>
          <w:b/>
          <w:bCs/>
          <w:highlight w:val="green"/>
          <w:u w:val="single"/>
        </w:rPr>
        <w:t>war</w:t>
      </w:r>
      <w:r w:rsidRPr="00050EC2">
        <w:rPr>
          <w:highlight w:val="green"/>
          <w:u w:val="single"/>
        </w:rPr>
        <w:t xml:space="preserve"> between the U</w:t>
      </w:r>
      <w:r w:rsidRPr="00EB5F0D">
        <w:rPr>
          <w:u w:val="single"/>
        </w:rPr>
        <w:t xml:space="preserve">nited </w:t>
      </w:r>
      <w:r w:rsidRPr="00050EC2">
        <w:rPr>
          <w:highlight w:val="green"/>
          <w:u w:val="single"/>
        </w:rPr>
        <w:t>S</w:t>
      </w:r>
      <w:r w:rsidRPr="00EB5F0D">
        <w:rPr>
          <w:u w:val="single"/>
        </w:rPr>
        <w:t xml:space="preserve">tates </w:t>
      </w:r>
      <w:r w:rsidRPr="00050EC2">
        <w:rPr>
          <w:highlight w:val="green"/>
          <w:u w:val="single"/>
        </w:rPr>
        <w:t xml:space="preserve">and China </w:t>
      </w:r>
      <w:r w:rsidRPr="00050EC2">
        <w:rPr>
          <w:b/>
          <w:bCs/>
          <w:highlight w:val="green"/>
          <w:u w:val="single"/>
        </w:rPr>
        <w:t>will</w:t>
      </w:r>
      <w:r w:rsidRPr="00050EC2">
        <w:rPr>
          <w:highlight w:val="green"/>
          <w:u w:val="single"/>
        </w:rPr>
        <w:t xml:space="preserve"> </w:t>
      </w:r>
      <w:r w:rsidRPr="00050EC2">
        <w:rPr>
          <w:b/>
          <w:bCs/>
          <w:highlight w:val="green"/>
          <w:u w:val="single"/>
        </w:rPr>
        <w:t>end</w:t>
      </w:r>
      <w:r w:rsidRPr="00050EC2">
        <w:rPr>
          <w:highlight w:val="green"/>
          <w:u w:val="single"/>
        </w:rPr>
        <w:t xml:space="preserve"> </w:t>
      </w:r>
      <w:r w:rsidRPr="00050EC2">
        <w:rPr>
          <w:b/>
          <w:bCs/>
          <w:highlight w:val="green"/>
          <w:u w:val="single"/>
        </w:rPr>
        <w:t>in</w:t>
      </w:r>
      <w:r w:rsidRPr="00050EC2">
        <w:rPr>
          <w:highlight w:val="green"/>
          <w:u w:val="single"/>
        </w:rPr>
        <w:t xml:space="preserve"> a nuclear exchange with </w:t>
      </w:r>
      <w:r w:rsidRPr="00EB5F0D">
        <w:rPr>
          <w:u w:val="single"/>
        </w:rPr>
        <w:t xml:space="preserve">unpredictable and </w:t>
      </w:r>
      <w:r w:rsidRPr="00050EC2">
        <w:rPr>
          <w:b/>
          <w:bCs/>
          <w:highlight w:val="green"/>
          <w:u w:val="single"/>
        </w:rPr>
        <w:t>catastrophic</w:t>
      </w:r>
      <w:r w:rsidRPr="00050EC2">
        <w:rPr>
          <w:highlight w:val="green"/>
          <w:u w:val="single"/>
        </w:rPr>
        <w:t xml:space="preserve"> </w:t>
      </w:r>
      <w:r w:rsidRPr="00050EC2">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59E8EEC" w14:textId="245724CF" w:rsidR="00A95652" w:rsidRDefault="004D3DCE" w:rsidP="004D3DCE">
      <w:pPr>
        <w:pStyle w:val="Heading2"/>
      </w:pPr>
      <w:r>
        <w:lastRenderedPageBreak/>
        <w:t>ADV</w:t>
      </w:r>
    </w:p>
    <w:p w14:paraId="47ABB51B" w14:textId="2E84C49A" w:rsidR="00692FEF" w:rsidRDefault="00692FEF" w:rsidP="00692FEF">
      <w:pPr>
        <w:pStyle w:val="Heading3"/>
      </w:pPr>
      <w:r>
        <w:lastRenderedPageBreak/>
        <w:t>1NC---AT: Sino-Russian Alliance</w:t>
      </w:r>
    </w:p>
    <w:p w14:paraId="1119078F" w14:textId="07DC4F30" w:rsidR="00692FEF" w:rsidRDefault="00692FEF" w:rsidP="00692FEF">
      <w:pPr>
        <w:pStyle w:val="Heading4"/>
        <w:rPr>
          <w:u w:val="single"/>
        </w:rPr>
      </w:pPr>
      <w:bookmarkStart w:id="0" w:name="_Hlk30232566"/>
      <w:r>
        <w:t xml:space="preserve">No war – it’s </w:t>
      </w:r>
      <w:r w:rsidRPr="0054154A">
        <w:rPr>
          <w:u w:val="single"/>
        </w:rPr>
        <w:t>hype</w:t>
      </w:r>
      <w:r>
        <w:t xml:space="preserve"> and </w:t>
      </w:r>
      <w:r w:rsidRPr="0054154A">
        <w:rPr>
          <w:u w:val="single"/>
        </w:rPr>
        <w:t>systems are redundant</w:t>
      </w:r>
    </w:p>
    <w:p w14:paraId="0843BE90" w14:textId="77777777" w:rsidR="00692FEF" w:rsidRPr="000600AC" w:rsidRDefault="00692FEF" w:rsidP="00692FEF">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29F243F9" w14:textId="77777777" w:rsidR="00692FEF" w:rsidRPr="004D120B" w:rsidRDefault="00692FEF" w:rsidP="00692FEF">
      <w:pPr>
        <w:rPr>
          <w:sz w:val="16"/>
        </w:rPr>
      </w:pPr>
      <w:r w:rsidRPr="004D120B">
        <w:rPr>
          <w:sz w:val="16"/>
        </w:rPr>
        <w:t xml:space="preserve">In the last two years, </w:t>
      </w:r>
      <w:r w:rsidRPr="00050EC2">
        <w:rPr>
          <w:highlight w:val="green"/>
          <w:u w:val="single"/>
        </w:rPr>
        <w:t>we’ve seen</w:t>
      </w:r>
      <w:r w:rsidRPr="004D120B">
        <w:rPr>
          <w:sz w:val="16"/>
        </w:rPr>
        <w:t xml:space="preserve"> rising </w:t>
      </w:r>
      <w:r w:rsidRPr="00050EC2">
        <w:rPr>
          <w:rStyle w:val="Emphasis"/>
          <w:highlight w:val="green"/>
        </w:rPr>
        <w:t>hysteria</w:t>
      </w:r>
      <w:r w:rsidRPr="00050EC2">
        <w:rPr>
          <w:sz w:val="16"/>
          <w:highlight w:val="green"/>
        </w:rPr>
        <w:t xml:space="preserve"> </w:t>
      </w:r>
      <w:r w:rsidRPr="00050EC2">
        <w:rPr>
          <w:highlight w:val="green"/>
          <w:u w:val="single"/>
        </w:rPr>
        <w:t>over</w:t>
      </w:r>
      <w:r w:rsidRPr="004D120B">
        <w:rPr>
          <w:u w:val="single"/>
        </w:rPr>
        <w:t xml:space="preserve"> a future </w:t>
      </w:r>
      <w:r w:rsidRPr="00050EC2">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050EC2">
        <w:rPr>
          <w:highlight w:val="green"/>
          <w:u w:val="single"/>
        </w:rPr>
        <w:t>from the</w:t>
      </w:r>
      <w:r w:rsidRPr="004D120B">
        <w:rPr>
          <w:u w:val="single"/>
        </w:rPr>
        <w:t xml:space="preserve"> US </w:t>
      </w:r>
      <w:r w:rsidRPr="00050EC2">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050EC2">
        <w:rPr>
          <w:highlight w:val="green"/>
          <w:u w:val="single"/>
        </w:rPr>
        <w:t>and</w:t>
      </w:r>
      <w:r w:rsidRPr="004D120B">
        <w:rPr>
          <w:sz w:val="16"/>
        </w:rPr>
        <w:t xml:space="preserve"> </w:t>
      </w:r>
      <w:r w:rsidRPr="004D120B">
        <w:rPr>
          <w:rStyle w:val="Emphasis"/>
        </w:rPr>
        <w:t xml:space="preserve">credulous </w:t>
      </w:r>
      <w:r w:rsidRPr="00050EC2">
        <w:rPr>
          <w:rStyle w:val="Emphasis"/>
          <w:highlight w:val="green"/>
        </w:rPr>
        <w:t>press</w:t>
      </w:r>
      <w:r w:rsidRPr="004D120B">
        <w:rPr>
          <w:sz w:val="16"/>
        </w:rPr>
        <w:t xml:space="preserve">. </w:t>
      </w:r>
      <w:r w:rsidRPr="00050EC2">
        <w:rPr>
          <w:highlight w:val="green"/>
          <w:u w:val="single"/>
        </w:rPr>
        <w:t>This</w:t>
      </w:r>
      <w:r w:rsidRPr="004D120B">
        <w:rPr>
          <w:u w:val="single"/>
        </w:rPr>
        <w:t xml:space="preserve"> reporting</w:t>
      </w:r>
      <w:r w:rsidRPr="004D120B">
        <w:rPr>
          <w:sz w:val="16"/>
        </w:rPr>
        <w:t xml:space="preserve"> doesn’t only </w:t>
      </w:r>
      <w:r w:rsidRPr="00050EC2">
        <w:rPr>
          <w:rStyle w:val="Emphasis"/>
          <w:highlight w:val="green"/>
        </w:rPr>
        <w:t>muddy</w:t>
      </w:r>
      <w:r w:rsidRPr="004D120B">
        <w:rPr>
          <w:rStyle w:val="Emphasis"/>
        </w:rPr>
        <w:t xml:space="preserve"> public </w:t>
      </w:r>
      <w:r w:rsidRPr="00050EC2">
        <w:rPr>
          <w:rStyle w:val="Emphasis"/>
          <w:highlight w:val="green"/>
        </w:rPr>
        <w:t>debate</w:t>
      </w:r>
      <w:r w:rsidRPr="00050EC2">
        <w:rPr>
          <w:sz w:val="16"/>
          <w:highlight w:val="green"/>
        </w:rPr>
        <w:t xml:space="preserve"> </w:t>
      </w:r>
      <w:r w:rsidRPr="00050EC2">
        <w:rPr>
          <w:highlight w:val="green"/>
          <w:u w:val="single"/>
        </w:rPr>
        <w:t>over</w:t>
      </w:r>
      <w:r w:rsidRPr="004D120B">
        <w:rPr>
          <w:sz w:val="16"/>
        </w:rPr>
        <w:t xml:space="preserve"> whether we really need expensive systems. It could also become a self-fulfilling prophecy. The irony is that nothing makes </w:t>
      </w:r>
      <w:r w:rsidRPr="00050EC2">
        <w:rPr>
          <w:highlight w:val="green"/>
          <w:u w:val="single"/>
        </w:rPr>
        <w:t>the</w:t>
      </w:r>
      <w:r w:rsidRPr="004D120B">
        <w:rPr>
          <w:sz w:val="16"/>
        </w:rPr>
        <w:t xml:space="preserve"> currently </w:t>
      </w:r>
      <w:r w:rsidRPr="00050EC2">
        <w:rPr>
          <w:rStyle w:val="Emphasis"/>
          <w:highlight w:val="green"/>
        </w:rPr>
        <w:t>slim possibility</w:t>
      </w:r>
      <w:r w:rsidRPr="00050EC2">
        <w:rPr>
          <w:highlight w:val="green"/>
          <w:u w:val="single"/>
        </w:rPr>
        <w:t xml:space="preserve"> of </w:t>
      </w:r>
      <w:r w:rsidRPr="00050EC2">
        <w:rPr>
          <w:rStyle w:val="Emphasis"/>
          <w:highlight w:val="green"/>
        </w:rPr>
        <w:t>war in space</w:t>
      </w:r>
      <w:r w:rsidRPr="004D120B">
        <w:rPr>
          <w:sz w:val="16"/>
        </w:rPr>
        <w:t xml:space="preserve"> more likely than fearmongering over the threat of war in space.</w:t>
      </w:r>
    </w:p>
    <w:p w14:paraId="4E2680FF" w14:textId="77777777" w:rsidR="00692FEF" w:rsidRPr="004D120B" w:rsidRDefault="00692FEF" w:rsidP="00692FEF">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362F92CD" w14:textId="77777777" w:rsidR="00692FEF" w:rsidRPr="004D120B" w:rsidRDefault="00692FEF" w:rsidP="00692FEF">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A1F85FB" w14:textId="77777777" w:rsidR="00692FEF" w:rsidRPr="004D120B" w:rsidRDefault="00692FEF" w:rsidP="00692FEF">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0663E147" w14:textId="77777777" w:rsidR="00692FEF" w:rsidRPr="004D120B" w:rsidRDefault="00692FEF" w:rsidP="00692FEF">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40C61445" w14:textId="77777777" w:rsidR="00692FEF" w:rsidRPr="004D120B" w:rsidRDefault="00692FEF" w:rsidP="00692FEF">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050EC2">
        <w:rPr>
          <w:rStyle w:val="Emphasis"/>
          <w:highlight w:val="green"/>
        </w:rPr>
        <w:t>no country</w:t>
      </w:r>
      <w:r w:rsidRPr="004D120B">
        <w:rPr>
          <w:u w:val="single"/>
        </w:rPr>
        <w:t xml:space="preserve"> in the world </w:t>
      </w:r>
      <w:r w:rsidRPr="00050EC2">
        <w:rPr>
          <w:highlight w:val="green"/>
          <w:u w:val="single"/>
        </w:rPr>
        <w:t>has</w:t>
      </w:r>
      <w:r w:rsidRPr="004D120B">
        <w:rPr>
          <w:u w:val="single"/>
        </w:rPr>
        <w:t xml:space="preserve"> yet </w:t>
      </w:r>
      <w:r w:rsidRPr="00050EC2">
        <w:rPr>
          <w:rStyle w:val="Emphasis"/>
          <w:highlight w:val="green"/>
        </w:rPr>
        <w:t>weaponized space</w:t>
      </w:r>
      <w:r w:rsidRPr="004D120B">
        <w:rPr>
          <w:sz w:val="16"/>
        </w:rPr>
        <w:t xml:space="preserve">. Contrary to CNN, </w:t>
      </w:r>
      <w:r w:rsidRPr="00050EC2">
        <w:rPr>
          <w:rStyle w:val="Emphasis"/>
          <w:highlight w:val="green"/>
        </w:rPr>
        <w:t>stock</w:t>
      </w:r>
      <w:r w:rsidRPr="004D120B">
        <w:rPr>
          <w:u w:val="single"/>
        </w:rPr>
        <w:t xml:space="preserve"> market </w:t>
      </w:r>
      <w:r w:rsidRPr="00050EC2">
        <w:rPr>
          <w:rStyle w:val="Emphasis"/>
          <w:highlight w:val="green"/>
        </w:rPr>
        <w:t>transactions</w:t>
      </w:r>
      <w:r w:rsidRPr="00050EC2">
        <w:rPr>
          <w:highlight w:val="green"/>
          <w:u w:val="single"/>
        </w:rPr>
        <w:t xml:space="preserve"> are </w:t>
      </w:r>
      <w:r w:rsidRPr="00050EC2">
        <w:rPr>
          <w:rStyle w:val="Emphasis"/>
          <w:highlight w:val="green"/>
        </w:rPr>
        <w:t>not</w:t>
      </w:r>
      <w:r w:rsidRPr="004D120B">
        <w:rPr>
          <w:u w:val="single"/>
        </w:rPr>
        <w:t xml:space="preserve"> </w:t>
      </w:r>
      <w:r w:rsidRPr="004D120B">
        <w:rPr>
          <w:sz w:val="16"/>
        </w:rPr>
        <w:t xml:space="preserve">timed nor </w:t>
      </w:r>
      <w:r w:rsidRPr="00050EC2">
        <w:rPr>
          <w:highlight w:val="green"/>
          <w:u w:val="single"/>
        </w:rPr>
        <w:t xml:space="preserve">synchronized through </w:t>
      </w:r>
      <w:r w:rsidRPr="00050EC2">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050EC2">
        <w:rPr>
          <w:rStyle w:val="Emphasis"/>
          <w:highlight w:val="green"/>
        </w:rPr>
        <w:t>missiles</w:t>
      </w:r>
      <w:r w:rsidRPr="004D120B">
        <w:rPr>
          <w:u w:val="single"/>
        </w:rPr>
        <w:t xml:space="preserve"> can </w:t>
      </w:r>
      <w:r w:rsidRPr="00050EC2">
        <w:rPr>
          <w:highlight w:val="green"/>
          <w:u w:val="single"/>
        </w:rPr>
        <w:t>find their targets</w:t>
      </w:r>
      <w:r w:rsidRPr="004D120B">
        <w:rPr>
          <w:sz w:val="16"/>
        </w:rPr>
        <w:t xml:space="preserve"> even </w:t>
      </w:r>
      <w:r w:rsidRPr="00050EC2">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050EC2">
        <w:rPr>
          <w:rStyle w:val="Emphasis"/>
          <w:highlight w:val="green"/>
        </w:rPr>
        <w:t>IMUs don’t rely</w:t>
      </w:r>
      <w:r w:rsidRPr="00050EC2">
        <w:rPr>
          <w:highlight w:val="green"/>
          <w:u w:val="single"/>
        </w:rPr>
        <w:t xml:space="preserve"> on </w:t>
      </w:r>
      <w:r w:rsidRPr="00050EC2">
        <w:rPr>
          <w:rStyle w:val="Emphasis"/>
          <w:highlight w:val="green"/>
        </w:rPr>
        <w:t>sat</w:t>
      </w:r>
      <w:r w:rsidRPr="004D120B">
        <w:rPr>
          <w:u w:val="single"/>
        </w:rPr>
        <w:t xml:space="preserve">ellite </w:t>
      </w:r>
      <w:r w:rsidRPr="00050EC2">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0A046CBE" w14:textId="77777777" w:rsidR="00692FEF" w:rsidRPr="004D120B" w:rsidRDefault="00692FEF" w:rsidP="00692FEF">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6CC680C" w14:textId="77777777" w:rsidR="00692FEF" w:rsidRPr="004D120B" w:rsidRDefault="00692FEF" w:rsidP="00692FEF">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4AC088F3" w14:textId="77777777" w:rsidR="00692FEF" w:rsidRPr="004D120B" w:rsidRDefault="00692FEF" w:rsidP="00692FEF">
      <w:pPr>
        <w:rPr>
          <w:sz w:val="16"/>
        </w:rPr>
      </w:pPr>
      <w:r w:rsidRPr="004D120B">
        <w:rPr>
          <w:sz w:val="16"/>
        </w:rPr>
        <w:t>The Reality</w:t>
      </w:r>
    </w:p>
    <w:p w14:paraId="57529E07" w14:textId="77777777" w:rsidR="00692FEF" w:rsidRPr="004D120B" w:rsidRDefault="00692FEF" w:rsidP="00692FEF">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178564E3" w14:textId="77777777" w:rsidR="00692FEF" w:rsidRPr="004D120B" w:rsidRDefault="00692FEF" w:rsidP="00692FEF">
      <w:pPr>
        <w:rPr>
          <w:sz w:val="16"/>
        </w:rPr>
      </w:pPr>
      <w:r w:rsidRPr="004D120B">
        <w:rPr>
          <w:sz w:val="16"/>
        </w:rPr>
        <w:lastRenderedPageBreak/>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737C12FB" w14:textId="77777777" w:rsidR="00692FEF" w:rsidRPr="004D120B" w:rsidRDefault="00692FEF" w:rsidP="00692FEF">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9F12210" w14:textId="77777777" w:rsidR="00692FEF" w:rsidRPr="004D120B" w:rsidRDefault="00692FEF" w:rsidP="00692FEF">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2B4BBD2" w14:textId="77777777" w:rsidR="00692FEF" w:rsidRPr="004D120B" w:rsidRDefault="00692FEF" w:rsidP="00692FEF">
      <w:pPr>
        <w:rPr>
          <w:sz w:val="16"/>
        </w:rPr>
      </w:pPr>
      <w:r w:rsidRPr="004D120B">
        <w:rPr>
          <w:sz w:val="16"/>
        </w:rPr>
        <w:t xml:space="preserve">Further, </w:t>
      </w:r>
      <w:r w:rsidRPr="004D120B">
        <w:rPr>
          <w:u w:val="single"/>
        </w:rPr>
        <w:t xml:space="preserve">the </w:t>
      </w:r>
      <w:r w:rsidRPr="00050EC2">
        <w:rPr>
          <w:rStyle w:val="Emphasis"/>
          <w:highlight w:val="green"/>
        </w:rPr>
        <w:t>U</w:t>
      </w:r>
      <w:r w:rsidRPr="004D120B">
        <w:rPr>
          <w:u w:val="single"/>
        </w:rPr>
        <w:t xml:space="preserve">nited </w:t>
      </w:r>
      <w:r w:rsidRPr="00050EC2">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050EC2">
        <w:rPr>
          <w:rStyle w:val="Emphasis"/>
          <w:highlight w:val="green"/>
        </w:rPr>
        <w:t>sat</w:t>
      </w:r>
      <w:r w:rsidRPr="004D120B">
        <w:rPr>
          <w:sz w:val="16"/>
        </w:rPr>
        <w:t>ellite</w:t>
      </w:r>
      <w:r w:rsidRPr="00050EC2">
        <w:rPr>
          <w:rStyle w:val="Emphasis"/>
          <w:highlight w:val="green"/>
        </w:rPr>
        <w:t>s</w:t>
      </w:r>
      <w:r w:rsidRPr="004D120B">
        <w:rPr>
          <w:sz w:val="16"/>
        </w:rPr>
        <w:t xml:space="preserve">, </w:t>
      </w:r>
      <w:r w:rsidRPr="00050EC2">
        <w:rPr>
          <w:highlight w:val="green"/>
          <w:u w:val="single"/>
        </w:rPr>
        <w:t xml:space="preserve">have </w:t>
      </w:r>
      <w:r w:rsidRPr="00050EC2">
        <w:rPr>
          <w:rStyle w:val="Emphasis"/>
          <w:highlight w:val="green"/>
        </w:rPr>
        <w:t>capabilities to maneuver</w:t>
      </w:r>
      <w:r w:rsidRPr="004D120B">
        <w:rPr>
          <w:sz w:val="16"/>
        </w:rPr>
        <w:t xml:space="preserve">. </w:t>
      </w:r>
      <w:r w:rsidRPr="00050EC2">
        <w:rPr>
          <w:highlight w:val="green"/>
          <w:u w:val="single"/>
        </w:rPr>
        <w:t xml:space="preserve">Many are </w:t>
      </w:r>
      <w:r w:rsidRPr="00050EC2">
        <w:rPr>
          <w:rStyle w:val="Emphasis"/>
          <w:highlight w:val="green"/>
        </w:rPr>
        <w:t>hardened</w:t>
      </w:r>
      <w:r w:rsidRPr="00050EC2">
        <w:rPr>
          <w:sz w:val="16"/>
          <w:highlight w:val="green"/>
        </w:rPr>
        <w:t xml:space="preserve"> </w:t>
      </w:r>
      <w:r w:rsidRPr="00050EC2">
        <w:rPr>
          <w:highlight w:val="green"/>
          <w:u w:val="single"/>
        </w:rPr>
        <w:t xml:space="preserve">against </w:t>
      </w:r>
      <w:r w:rsidRPr="00050EC2">
        <w:rPr>
          <w:rStyle w:val="Emphasis"/>
          <w:highlight w:val="green"/>
        </w:rPr>
        <w:t>e</w:t>
      </w:r>
      <w:r w:rsidRPr="004D120B">
        <w:rPr>
          <w:u w:val="single"/>
        </w:rPr>
        <w:t>lectro-</w:t>
      </w:r>
      <w:r w:rsidRPr="00050EC2">
        <w:rPr>
          <w:rStyle w:val="Emphasis"/>
          <w:highlight w:val="green"/>
        </w:rPr>
        <w:t>m</w:t>
      </w:r>
      <w:r w:rsidRPr="004D120B">
        <w:rPr>
          <w:u w:val="single"/>
        </w:rPr>
        <w:t xml:space="preserve">agnetic </w:t>
      </w:r>
      <w:r w:rsidRPr="00050EC2">
        <w:rPr>
          <w:rStyle w:val="Emphasis"/>
          <w:highlight w:val="green"/>
        </w:rPr>
        <w:t>p</w:t>
      </w:r>
      <w:r w:rsidRPr="004D120B">
        <w:rPr>
          <w:u w:val="single"/>
        </w:rPr>
        <w:t>ulse</w:t>
      </w:r>
      <w:r w:rsidRPr="004D120B">
        <w:rPr>
          <w:sz w:val="16"/>
        </w:rPr>
        <w:t xml:space="preserve">, </w:t>
      </w:r>
      <w:r w:rsidRPr="00050EC2">
        <w:rPr>
          <w:highlight w:val="green"/>
          <w:u w:val="single"/>
        </w:rPr>
        <w:t xml:space="preserve">sport </w:t>
      </w:r>
      <w:r w:rsidRPr="00050EC2">
        <w:rPr>
          <w:rStyle w:val="Emphasis"/>
          <w:highlight w:val="green"/>
        </w:rPr>
        <w:t>“shutters”</w:t>
      </w:r>
      <w:r w:rsidRPr="00050EC2">
        <w:rPr>
          <w:highlight w:val="green"/>
          <w:u w:val="single"/>
        </w:rPr>
        <w:t xml:space="preserve"> to protect</w:t>
      </w:r>
      <w:r w:rsidRPr="004D120B">
        <w:rPr>
          <w:u w:val="single"/>
        </w:rPr>
        <w:t xml:space="preserve"> optical “eyes” </w:t>
      </w:r>
      <w:r w:rsidRPr="00050EC2">
        <w:rPr>
          <w:highlight w:val="green"/>
          <w:u w:val="single"/>
        </w:rPr>
        <w:t>from</w:t>
      </w:r>
      <w:r w:rsidRPr="004D120B">
        <w:rPr>
          <w:u w:val="single"/>
        </w:rPr>
        <w:t xml:space="preserve"> solar </w:t>
      </w:r>
      <w:r w:rsidRPr="00050EC2">
        <w:rPr>
          <w:rStyle w:val="Emphasis"/>
          <w:highlight w:val="green"/>
        </w:rPr>
        <w:t xml:space="preserve">flares and </w:t>
      </w:r>
      <w:proofErr w:type="gramStart"/>
      <w:r w:rsidRPr="00050EC2">
        <w:rPr>
          <w:rStyle w:val="Emphasis"/>
          <w:highlight w:val="green"/>
        </w:rPr>
        <w:t>lasers</w:t>
      </w:r>
      <w:r w:rsidRPr="00050EC2">
        <w:rPr>
          <w:highlight w:val="green"/>
          <w:u w:val="single"/>
        </w:rPr>
        <w:t>, and</w:t>
      </w:r>
      <w:proofErr w:type="gramEnd"/>
      <w:r w:rsidRPr="004D120B">
        <w:rPr>
          <w:u w:val="single"/>
        </w:rPr>
        <w:t xml:space="preserve"> use radio </w:t>
      </w:r>
      <w:r w:rsidRPr="00050EC2">
        <w:rPr>
          <w:rStyle w:val="Emphasis"/>
          <w:highlight w:val="green"/>
        </w:rPr>
        <w:t>frequency hop</w:t>
      </w:r>
      <w:r w:rsidRPr="004D120B">
        <w:rPr>
          <w:u w:val="single"/>
        </w:rPr>
        <w:t xml:space="preserve">ping </w:t>
      </w:r>
      <w:r w:rsidRPr="00050EC2">
        <w:rPr>
          <w:highlight w:val="green"/>
          <w:u w:val="single"/>
        </w:rPr>
        <w:t xml:space="preserve">to </w:t>
      </w:r>
      <w:r w:rsidRPr="00050EC2">
        <w:rPr>
          <w:rStyle w:val="Emphasis"/>
          <w:highlight w:val="green"/>
        </w:rPr>
        <w:t>resist jamming</w:t>
      </w:r>
      <w:r w:rsidRPr="004D120B">
        <w:rPr>
          <w:sz w:val="16"/>
        </w:rPr>
        <w:t>.</w:t>
      </w:r>
    </w:p>
    <w:p w14:paraId="5A963271" w14:textId="77777777" w:rsidR="00692FEF" w:rsidRPr="004D120B" w:rsidRDefault="00692FEF" w:rsidP="00692FEF">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4F19FA02" w14:textId="77777777" w:rsidR="00692FEF" w:rsidRPr="004D120B" w:rsidRDefault="00692FEF" w:rsidP="00692FEF">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35E2F2B" w14:textId="51131F24" w:rsidR="00692FEF" w:rsidRDefault="00692FEF" w:rsidP="00692FEF">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050EC2">
        <w:rPr>
          <w:rStyle w:val="Emphasis"/>
          <w:highlight w:val="green"/>
        </w:rPr>
        <w:t>No</w:t>
      </w:r>
      <w:r w:rsidRPr="004D120B">
        <w:rPr>
          <w:sz w:val="16"/>
        </w:rPr>
        <w:t xml:space="preserve"> potential </w:t>
      </w:r>
      <w:r w:rsidRPr="00050EC2">
        <w:rPr>
          <w:rStyle w:val="Emphasis"/>
          <w:highlight w:val="green"/>
        </w:rPr>
        <w:t>adversary</w:t>
      </w:r>
      <w:r w:rsidRPr="00050EC2">
        <w:rPr>
          <w:sz w:val="16"/>
          <w:highlight w:val="green"/>
        </w:rPr>
        <w:t xml:space="preserve"> </w:t>
      </w:r>
      <w:r w:rsidRPr="00050EC2">
        <w:rPr>
          <w:highlight w:val="green"/>
          <w:u w:val="single"/>
        </w:rPr>
        <w:t>has</w:t>
      </w:r>
      <w:r w:rsidRPr="004D120B">
        <w:rPr>
          <w:sz w:val="16"/>
        </w:rPr>
        <w:t xml:space="preserve"> such </w:t>
      </w:r>
      <w:r w:rsidRPr="00050EC2">
        <w:rPr>
          <w:highlight w:val="green"/>
          <w:u w:val="single"/>
        </w:rPr>
        <w:t>capabilities</w:t>
      </w:r>
      <w:r w:rsidRPr="00050EC2">
        <w:rPr>
          <w:sz w:val="16"/>
          <w:highlight w:val="green"/>
        </w:rPr>
        <w:t xml:space="preserve">, </w:t>
      </w:r>
      <w:r w:rsidRPr="00050EC2">
        <w:rPr>
          <w:highlight w:val="green"/>
          <w:u w:val="single"/>
        </w:rPr>
        <w:t xml:space="preserve">nor will they </w:t>
      </w:r>
      <w:r w:rsidRPr="00050EC2">
        <w:rPr>
          <w:rStyle w:val="Emphasis"/>
          <w:highlight w:val="green"/>
        </w:rPr>
        <w:t>ever</w:t>
      </w:r>
      <w:r w:rsidRPr="004D120B">
        <w:rPr>
          <w:u w:val="single"/>
        </w:rPr>
        <w:t xml:space="preserve"> likely do so</w:t>
      </w:r>
      <w:r w:rsidRPr="004D120B">
        <w:rPr>
          <w:sz w:val="16"/>
        </w:rPr>
        <w:t xml:space="preserve">. </w:t>
      </w:r>
      <w:r w:rsidRPr="00050EC2">
        <w:rPr>
          <w:highlight w:val="green"/>
          <w:u w:val="single"/>
        </w:rPr>
        <w:t>There is</w:t>
      </w:r>
      <w:r w:rsidRPr="004D120B">
        <w:rPr>
          <w:u w:val="single"/>
        </w:rPr>
        <w:t xml:space="preserve"> just </w:t>
      </w:r>
      <w:r w:rsidRPr="00050EC2">
        <w:rPr>
          <w:rStyle w:val="Emphasis"/>
          <w:highlight w:val="green"/>
        </w:rPr>
        <w:t>too much redundancy</w:t>
      </w:r>
      <w:r w:rsidRPr="004D120B">
        <w:rPr>
          <w:u w:val="single"/>
        </w:rPr>
        <w:t xml:space="preserve"> in the system</w:t>
      </w:r>
      <w:r w:rsidRPr="004D120B">
        <w:rPr>
          <w:sz w:val="16"/>
        </w:rPr>
        <w:t>.</w:t>
      </w:r>
      <w:bookmarkEnd w:id="0"/>
    </w:p>
    <w:p w14:paraId="53098E10" w14:textId="3A29432C" w:rsidR="004D3DCE" w:rsidRDefault="004D3DCE" w:rsidP="004D3DCE">
      <w:pPr>
        <w:pStyle w:val="Heading3"/>
      </w:pPr>
      <w:r>
        <w:lastRenderedPageBreak/>
        <w:t>1NC---Sino-Russia Alliance Good</w:t>
      </w:r>
    </w:p>
    <w:p w14:paraId="75099C47" w14:textId="77777777" w:rsidR="004D3DCE" w:rsidRDefault="004D3DCE" w:rsidP="004D3DCE">
      <w:pPr>
        <w:pStyle w:val="Heading4"/>
      </w:pPr>
      <w:r>
        <w:t>China-Russia coop solves nuclear war</w:t>
      </w:r>
    </w:p>
    <w:p w14:paraId="0CBD449C" w14:textId="77777777" w:rsidR="004D3DCE" w:rsidRPr="009B239F" w:rsidRDefault="004D3DCE" w:rsidP="004D3DCE">
      <w:r>
        <w:t xml:space="preserve">Artyom </w:t>
      </w:r>
      <w:r w:rsidRPr="00A9794D">
        <w:rPr>
          <w:rStyle w:val="Style13ptBold"/>
        </w:rPr>
        <w:t>Lukin 20</w:t>
      </w:r>
      <w:r>
        <w:t xml:space="preserve"> {Artyom Lukin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53FDCF0A" w14:textId="77777777" w:rsidR="004D3DCE" w:rsidRPr="00B70CE1" w:rsidRDefault="004D3DCE" w:rsidP="004D3DCE">
      <w:pPr>
        <w:rPr>
          <w:sz w:val="16"/>
        </w:rPr>
      </w:pPr>
      <w:r w:rsidRPr="00050EC2">
        <w:rPr>
          <w:rStyle w:val="StyleUnderline"/>
          <w:highlight w:val="green"/>
        </w:rPr>
        <w:t>China and Russia are the two largest</w:t>
      </w:r>
      <w:r w:rsidRPr="00B70CE1">
        <w:rPr>
          <w:sz w:val="16"/>
        </w:rPr>
        <w:t xml:space="preserve">—and </w:t>
      </w:r>
      <w:r w:rsidRPr="00050EC2">
        <w:rPr>
          <w:rStyle w:val="StyleUnderline"/>
          <w:highlight w:val="green"/>
        </w:rPr>
        <w:t>neighboring</w:t>
      </w:r>
      <w:r w:rsidRPr="00B70CE1">
        <w:rPr>
          <w:sz w:val="16"/>
        </w:rPr>
        <w:t>—</w:t>
      </w:r>
      <w:r w:rsidRPr="00050EC2">
        <w:rPr>
          <w:rStyle w:val="StyleUnderline"/>
          <w:highlight w:val="green"/>
        </w:rPr>
        <w:t>powers of</w:t>
      </w:r>
      <w:r w:rsidRPr="006E548B">
        <w:rPr>
          <w:rStyle w:val="StyleUnderline"/>
        </w:rPr>
        <w:t xml:space="preserve"> continental </w:t>
      </w:r>
      <w:r w:rsidRPr="00050EC2">
        <w:rPr>
          <w:rStyle w:val="StyleUnderline"/>
          <w:highlight w:val="green"/>
        </w:rPr>
        <w:t>Eurasia. Can two</w:t>
      </w:r>
      <w:r w:rsidRPr="006E548B">
        <w:rPr>
          <w:rStyle w:val="StyleUnderline"/>
        </w:rPr>
        <w:t xml:space="preserve"> tigers </w:t>
      </w:r>
      <w:r w:rsidRPr="00050EC2">
        <w:rPr>
          <w:rStyle w:val="StyleUnderline"/>
          <w:highlight w:val="green"/>
        </w:rPr>
        <w:t>share the same mountain</w:t>
      </w:r>
      <w:r w:rsidRPr="000737A3">
        <w:rPr>
          <w:rStyle w:val="StyleUnderline"/>
        </w:rPr>
        <w:t xml:space="preserve">, especially </w:t>
      </w:r>
      <w:r w:rsidRPr="00050EC2">
        <w:rPr>
          <w:rStyle w:val="StyleUnderline"/>
          <w:highlight w:val="green"/>
        </w:rPr>
        <w:t>when</w:t>
      </w:r>
      <w:r w:rsidRPr="00050EC2">
        <w:rPr>
          <w:sz w:val="16"/>
          <w:highlight w:val="green"/>
        </w:rPr>
        <w:t xml:space="preserve"> </w:t>
      </w:r>
      <w:r w:rsidRPr="00050EC2">
        <w:rPr>
          <w:rStyle w:val="Emphasis"/>
          <w:highlight w:val="green"/>
        </w:rPr>
        <w:t>one</w:t>
      </w:r>
      <w:r w:rsidRPr="006E548B">
        <w:rPr>
          <w:rStyle w:val="StyleUnderline"/>
        </w:rPr>
        <w:t xml:space="preserve"> great power is </w:t>
      </w:r>
      <w:r w:rsidRPr="00050EC2">
        <w:rPr>
          <w:rStyle w:val="Emphasis"/>
          <w:highlight w:val="green"/>
        </w:rPr>
        <w:t xml:space="preserve">rapidly gaining strength </w:t>
      </w:r>
      <w:r w:rsidRPr="00050EC2">
        <w:rPr>
          <w:rStyle w:val="StyleUnderline"/>
          <w:highlight w:val="green"/>
        </w:rPr>
        <w:t xml:space="preserve">and the </w:t>
      </w:r>
      <w:r w:rsidRPr="00050EC2">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050EC2">
        <w:rPr>
          <w:rStyle w:val="StyleUnderline"/>
          <w:highlight w:val="green"/>
        </w:rPr>
        <w:t>pattern in</w:t>
      </w:r>
      <w:r w:rsidRPr="006E548B">
        <w:rPr>
          <w:rStyle w:val="StyleUnderline"/>
        </w:rPr>
        <w:t xml:space="preserve"> the </w:t>
      </w:r>
      <w:r w:rsidRPr="00050EC2">
        <w:rPr>
          <w:rStyle w:val="StyleUnderline"/>
          <w:highlight w:val="green"/>
        </w:rPr>
        <w:t>history</w:t>
      </w:r>
      <w:r w:rsidRPr="006E548B">
        <w:rPr>
          <w:rStyle w:val="StyleUnderline"/>
        </w:rPr>
        <w:t xml:space="preserve"> of international relations </w:t>
      </w:r>
      <w:r w:rsidRPr="00050EC2">
        <w:rPr>
          <w:rStyle w:val="StyleUnderline"/>
          <w:highlight w:val="green"/>
        </w:rPr>
        <w:t xml:space="preserve">that two ambitious </w:t>
      </w:r>
      <w:r w:rsidRPr="00050EC2">
        <w:rPr>
          <w:rStyle w:val="Emphasis"/>
          <w:highlight w:val="green"/>
        </w:rPr>
        <w:t>major powers that share a land border</w:t>
      </w:r>
      <w:r w:rsidRPr="006E548B">
        <w:rPr>
          <w:rStyle w:val="StyleUnderline"/>
        </w:rPr>
        <w:t xml:space="preserve"> are less likely to make an alliance, while they are more </w:t>
      </w:r>
      <w:r w:rsidRPr="00050EC2">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050EC2">
        <w:rPr>
          <w:rStyle w:val="StyleUnderline"/>
          <w:highlight w:val="green"/>
        </w:rPr>
        <w:t>as rivalry over primacy</w:t>
      </w:r>
      <w:r w:rsidRPr="00B70CE1">
        <w:rPr>
          <w:sz w:val="16"/>
        </w:rPr>
        <w:t xml:space="preserve"> in their common neighborhood. There are at least </w:t>
      </w:r>
      <w:r w:rsidRPr="00050EC2">
        <w:rPr>
          <w:rStyle w:val="StyleUnderline"/>
          <w:highlight w:val="green"/>
        </w:rPr>
        <w:t>three major parts</w:t>
      </w:r>
      <w:r w:rsidRPr="006E548B">
        <w:rPr>
          <w:rStyle w:val="StyleUnderline"/>
        </w:rPr>
        <w:t xml:space="preserve"> of Eurasia—</w:t>
      </w:r>
      <w:r w:rsidRPr="00050EC2">
        <w:rPr>
          <w:rStyle w:val="StyleUnderline"/>
          <w:highlight w:val="green"/>
        </w:rPr>
        <w:t>East Asia</w:t>
      </w:r>
      <w:r w:rsidRPr="00B70CE1">
        <w:rPr>
          <w:sz w:val="16"/>
        </w:rPr>
        <w:t xml:space="preserve">, the </w:t>
      </w:r>
      <w:r w:rsidRPr="00050EC2">
        <w:rPr>
          <w:rStyle w:val="StyleUnderline"/>
          <w:highlight w:val="green"/>
        </w:rPr>
        <w:t>post-Soviet space</w:t>
      </w:r>
      <w:r w:rsidRPr="00B70CE1">
        <w:rPr>
          <w:sz w:val="16"/>
        </w:rPr>
        <w:t xml:space="preserve"> (mainly Central Asia), and </w:t>
      </w:r>
      <w:r w:rsidRPr="00050EC2">
        <w:rPr>
          <w:rStyle w:val="StyleUnderline"/>
          <w:highlight w:val="green"/>
        </w:rPr>
        <w:t>the Arctic</w:t>
      </w:r>
      <w:r w:rsidRPr="006E548B">
        <w:rPr>
          <w:rStyle w:val="StyleUnderline"/>
        </w:rPr>
        <w:t>—</w:t>
      </w:r>
      <w:r w:rsidRPr="00050EC2">
        <w:rPr>
          <w:rStyle w:val="StyleUnderline"/>
          <w:highlight w:val="green"/>
        </w:rPr>
        <w:t xml:space="preserve">where China’s and Russia’s geopolitical interests intersect, creating </w:t>
      </w:r>
      <w:r w:rsidRPr="00050EC2">
        <w:rPr>
          <w:rStyle w:val="Emphasis"/>
          <w:highlight w:val="green"/>
        </w:rPr>
        <w:t xml:space="preserve">potential for </w:t>
      </w:r>
      <w:r w:rsidRPr="000737A3">
        <w:rPr>
          <w:rStyle w:val="Emphasis"/>
        </w:rPr>
        <w:t>competition</w:t>
      </w:r>
      <w:r w:rsidRPr="006E548B">
        <w:rPr>
          <w:rStyle w:val="Emphasis"/>
        </w:rPr>
        <w:t xml:space="preserve"> and </w:t>
      </w:r>
      <w:r w:rsidRPr="00050EC2">
        <w:rPr>
          <w:rStyle w:val="Emphasis"/>
          <w:highlight w:val="green"/>
        </w:rPr>
        <w:t>conflict</w:t>
      </w:r>
      <w:r w:rsidRPr="00B70CE1">
        <w:rPr>
          <w:sz w:val="16"/>
        </w:rPr>
        <w:t xml:space="preserve">. But, on the other hand, </w:t>
      </w:r>
      <w:r w:rsidRPr="00050EC2">
        <w:rPr>
          <w:rStyle w:val="StyleUnderline"/>
          <w:highlight w:val="green"/>
        </w:rPr>
        <w:t>if managed wisely,</w:t>
      </w:r>
      <w:r w:rsidRPr="006E548B">
        <w:rPr>
          <w:rStyle w:val="StyleUnderline"/>
        </w:rPr>
        <w:t xml:space="preserve"> </w:t>
      </w:r>
      <w:r w:rsidRPr="00050EC2">
        <w:rPr>
          <w:rStyle w:val="StyleUnderline"/>
          <w:highlight w:val="green"/>
        </w:rPr>
        <w:t>overlapping interests</w:t>
      </w:r>
      <w:r w:rsidRPr="006E548B">
        <w:rPr>
          <w:rStyle w:val="StyleUnderline"/>
        </w:rPr>
        <w:t xml:space="preserve"> and stakes </w:t>
      </w:r>
      <w:r w:rsidRPr="00050EC2">
        <w:rPr>
          <w:rStyle w:val="StyleUnderline"/>
          <w:highlight w:val="green"/>
        </w:rPr>
        <w:t xml:space="preserve">can </w:t>
      </w:r>
      <w:r w:rsidRPr="000737A3">
        <w:rPr>
          <w:rStyle w:val="StyleUnderline"/>
        </w:rPr>
        <w:t>also</w:t>
      </w:r>
      <w:r w:rsidRPr="006E548B">
        <w:rPr>
          <w:rStyle w:val="StyleUnderline"/>
        </w:rPr>
        <w:t xml:space="preserve"> </w:t>
      </w:r>
      <w:r w:rsidRPr="00050EC2">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p>
    <w:p w14:paraId="4AFC9F94" w14:textId="77777777" w:rsidR="004D3DCE" w:rsidRPr="00B70CE1" w:rsidRDefault="004D3DCE" w:rsidP="004D3DCE">
      <w:pPr>
        <w:rPr>
          <w:sz w:val="16"/>
        </w:rPr>
      </w:pPr>
      <w:r w:rsidRPr="00B70CE1">
        <w:rPr>
          <w:sz w:val="16"/>
        </w:rPr>
        <w:t xml:space="preserve">East Asia This is China’s ‘home region’, but also one where Russia, by virtue of possessing the Far Eastern territories, is a resident power. </w:t>
      </w:r>
      <w:r w:rsidRPr="00050EC2">
        <w:rPr>
          <w:rStyle w:val="StyleUnderline"/>
          <w:highlight w:val="green"/>
        </w:rPr>
        <w:t>Moscow</w:t>
      </w:r>
      <w:r w:rsidRPr="00B70CE1">
        <w:rPr>
          <w:sz w:val="16"/>
        </w:rPr>
        <w:t xml:space="preserve">, which has traditionally </w:t>
      </w:r>
      <w:r w:rsidRPr="00B70CE1">
        <w:rPr>
          <w:rStyle w:val="StyleUnderline"/>
        </w:rPr>
        <w:t xml:space="preserve">been </w:t>
      </w:r>
      <w:r w:rsidRPr="00050EC2">
        <w:rPr>
          <w:rStyle w:val="StyleUnderline"/>
          <w:highlight w:val="green"/>
        </w:rPr>
        <w:t>concerned with</w:t>
      </w:r>
      <w:r w:rsidRPr="00B70CE1">
        <w:rPr>
          <w:rStyle w:val="StyleUnderline"/>
        </w:rPr>
        <w:t xml:space="preserve"> keeping </w:t>
      </w:r>
      <w:r w:rsidRPr="00050EC2">
        <w:rPr>
          <w:rStyle w:val="StyleUnderline"/>
          <w:highlight w:val="green"/>
        </w:rPr>
        <w:t>sovereignty over</w:t>
      </w:r>
      <w:r w:rsidRPr="00B70CE1">
        <w:rPr>
          <w:rStyle w:val="StyleUnderline"/>
        </w:rPr>
        <w:t xml:space="preserve"> its vulnerable </w:t>
      </w:r>
      <w:r w:rsidRPr="00050EC2">
        <w:rPr>
          <w:rStyle w:val="StyleUnderline"/>
          <w:highlight w:val="green"/>
        </w:rPr>
        <w:t>Far East</w:t>
      </w:r>
      <w:r w:rsidRPr="00050EC2">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5882CEA6" w14:textId="77777777" w:rsidR="004D3DCE" w:rsidRPr="00B70CE1" w:rsidRDefault="004D3DCE" w:rsidP="004D3DCE">
      <w:pPr>
        <w:rPr>
          <w:sz w:val="16"/>
          <w:szCs w:val="16"/>
        </w:rPr>
      </w:pP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2D3EA700" w14:textId="77777777" w:rsidR="004D3DCE" w:rsidRPr="00B70CE1" w:rsidRDefault="004D3DCE" w:rsidP="004D3DCE">
      <w:pPr>
        <w:rPr>
          <w:sz w:val="16"/>
        </w:rPr>
      </w:pPr>
      <w:r w:rsidRPr="00050EC2">
        <w:rPr>
          <w:rStyle w:val="Emphasis"/>
          <w:highlight w:val="green"/>
        </w:rPr>
        <w:t>Russia shares</w:t>
      </w:r>
      <w:r w:rsidRPr="00B70CE1">
        <w:rPr>
          <w:rStyle w:val="Emphasis"/>
        </w:rPr>
        <w:t xml:space="preserve"> with </w:t>
      </w:r>
      <w:r w:rsidRPr="00050EC2">
        <w:rPr>
          <w:rStyle w:val="Emphasis"/>
          <w:highlight w:val="green"/>
        </w:rPr>
        <w:t>China</w:t>
      </w:r>
      <w:r w:rsidRPr="00B70CE1">
        <w:rPr>
          <w:rStyle w:val="Emphasis"/>
        </w:rPr>
        <w:t xml:space="preserve"> the </w:t>
      </w:r>
      <w:r w:rsidRPr="00050EC2">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050EC2">
        <w:rPr>
          <w:rStyle w:val="StyleUnderline"/>
          <w:highlight w:val="green"/>
        </w:rPr>
        <w:t>decision to assist China with</w:t>
      </w:r>
      <w:r w:rsidRPr="00B70CE1">
        <w:rPr>
          <w:rStyle w:val="StyleUnderline"/>
        </w:rPr>
        <w:t xml:space="preserve"> getting its own </w:t>
      </w:r>
      <w:r w:rsidRPr="00050EC2">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050EC2">
        <w:rPr>
          <w:rStyle w:val="StyleUnderline"/>
          <w:highlight w:val="green"/>
        </w:rPr>
        <w:t>motivated by the desire to strengthen</w:t>
      </w:r>
      <w:r w:rsidRPr="00B70CE1">
        <w:rPr>
          <w:rStyle w:val="StyleUnderline"/>
        </w:rPr>
        <w:t xml:space="preserve"> China </w:t>
      </w:r>
      <w:r w:rsidRPr="00050EC2">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p>
    <w:p w14:paraId="579965AB" w14:textId="77777777" w:rsidR="004D3DCE" w:rsidRPr="00B70CE1" w:rsidRDefault="004D3DCE" w:rsidP="004D3DCE">
      <w:pPr>
        <w:rPr>
          <w:sz w:val="16"/>
        </w:rPr>
      </w:pP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32DE3394" w14:textId="77777777" w:rsidR="004D3DCE" w:rsidRPr="00B70CE1" w:rsidRDefault="004D3DCE" w:rsidP="004D3DCE">
      <w:pPr>
        <w:rPr>
          <w:rStyle w:val="StyleUnderline"/>
        </w:rPr>
      </w:pP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w:t>
      </w:r>
      <w:r w:rsidRPr="00B70CE1">
        <w:rPr>
          <w:sz w:val="16"/>
        </w:rPr>
        <w:lastRenderedPageBreak/>
        <w:t xml:space="preserve">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050EC2">
        <w:rPr>
          <w:rStyle w:val="StyleUnderline"/>
          <w:highlight w:val="green"/>
        </w:rPr>
        <w:t>friction point</w:t>
      </w:r>
      <w:r w:rsidRPr="00B70CE1">
        <w:rPr>
          <w:rStyle w:val="StyleUnderline"/>
        </w:rPr>
        <w:t xml:space="preserve"> between Beijing and Moscow, the activities by Russian energy firms in the South China Sea are </w:t>
      </w:r>
      <w:r w:rsidRPr="00050EC2">
        <w:rPr>
          <w:rStyle w:val="StyleUnderline"/>
          <w:highlight w:val="green"/>
        </w:rPr>
        <w:t>unlikely to destabilize the</w:t>
      </w:r>
      <w:r w:rsidRPr="00B70CE1">
        <w:rPr>
          <w:rStyle w:val="StyleUnderline"/>
        </w:rPr>
        <w:t xml:space="preserve"> Sino-Russian </w:t>
      </w:r>
      <w:r w:rsidRPr="00050EC2">
        <w:rPr>
          <w:rStyle w:val="StyleUnderline"/>
          <w:highlight w:val="green"/>
        </w:rPr>
        <w:t>entente</w:t>
      </w:r>
      <w:r w:rsidRPr="00B70CE1">
        <w:rPr>
          <w:rStyle w:val="StyleUnderline"/>
        </w:rPr>
        <w:t>, since Moscow and Beijing need each other on much bigger issues.</w:t>
      </w:r>
    </w:p>
    <w:p w14:paraId="116D822B" w14:textId="77777777" w:rsidR="004D3DCE" w:rsidRPr="00B70CE1" w:rsidRDefault="004D3DCE" w:rsidP="004D3DCE">
      <w:pPr>
        <w:rPr>
          <w:sz w:val="16"/>
        </w:rPr>
      </w:pPr>
      <w:r w:rsidRPr="00B70CE1">
        <w:rPr>
          <w:sz w:val="16"/>
        </w:rPr>
        <w:t xml:space="preserve">The post-Soviet space </w:t>
      </w:r>
      <w:r w:rsidRPr="00050EC2">
        <w:rPr>
          <w:rStyle w:val="StyleUnderline"/>
          <w:highlight w:val="green"/>
        </w:rPr>
        <w:t xml:space="preserve">Russia has </w:t>
      </w:r>
      <w:r w:rsidRPr="00050EC2">
        <w:rPr>
          <w:rStyle w:val="Emphasis"/>
          <w:highlight w:val="green"/>
        </w:rPr>
        <w:t>vital stakes</w:t>
      </w:r>
      <w:r w:rsidRPr="00050EC2">
        <w:rPr>
          <w:rStyle w:val="StyleUnderline"/>
          <w:highlight w:val="green"/>
        </w:rPr>
        <w:t xml:space="preserve"> in the geopolitical space</w:t>
      </w:r>
      <w:r w:rsidRPr="00B70CE1">
        <w:rPr>
          <w:rStyle w:val="StyleUnderline"/>
        </w:rPr>
        <w:t xml:space="preserve"> formerly </w:t>
      </w:r>
      <w:r w:rsidRPr="00050EC2">
        <w:rPr>
          <w:rStyle w:val="StyleUnderline"/>
          <w:highlight w:val="green"/>
        </w:rPr>
        <w:t>occupied by the Soviet Union</w:t>
      </w:r>
      <w:r w:rsidRPr="00B70CE1">
        <w:rPr>
          <w:rStyle w:val="StyleUnderline"/>
        </w:rPr>
        <w:t xml:space="preserve"> and is </w:t>
      </w:r>
      <w:r w:rsidRPr="00050EC2">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p>
    <w:p w14:paraId="31277773" w14:textId="77777777" w:rsidR="004D3DCE" w:rsidRPr="00B70CE1" w:rsidRDefault="004D3DCE" w:rsidP="004D3DCE">
      <w:pPr>
        <w:rPr>
          <w:sz w:val="16"/>
        </w:rPr>
      </w:pP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050EC2">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521E49B9" w14:textId="77777777" w:rsidR="004D3DCE" w:rsidRDefault="004D3DCE" w:rsidP="004D3DCE">
      <w:pPr>
        <w:pStyle w:val="Heading4"/>
      </w:pPr>
      <w:r>
        <w:t xml:space="preserve">It's the only thing keeping the Russian economy afloat. </w:t>
      </w:r>
    </w:p>
    <w:p w14:paraId="6EFF1AF7" w14:textId="77777777" w:rsidR="004D3DCE" w:rsidRPr="005C3832" w:rsidRDefault="004D3DCE" w:rsidP="004D3DCE">
      <w:r>
        <w:t xml:space="preserve">Alexander </w:t>
      </w:r>
      <w:proofErr w:type="spellStart"/>
      <w:r>
        <w:t>Gabuev</w:t>
      </w:r>
      <w:proofErr w:type="spellEnd"/>
      <w:r>
        <w:t xml:space="preserve"> and Temur </w:t>
      </w:r>
      <w:r w:rsidRPr="005C3832">
        <w:rPr>
          <w:rStyle w:val="Style13ptBold"/>
        </w:rPr>
        <w:t>Umarov 20</w:t>
      </w:r>
      <w:r>
        <w:t xml:space="preserve"> {</w:t>
      </w:r>
      <w:proofErr w:type="spellStart"/>
      <w:r>
        <w:t>Gabuev</w:t>
      </w:r>
      <w:proofErr w:type="spellEnd"/>
      <w:r>
        <w:t xml:space="preserve"> is a senior fellow and the chair of the Russia in the Asia-Pacific Program at the Carnegie Moscow Center. Temur Umarov is an expert on China and Central Asia, and a consultant at Carnegie Moscow Center. 7-8-2020. “Will the Pandemic Increase Russia’s Economic Dependence on China?” https://carnegie.ru/2020/07/08/will-pandemic-increase-russia-s-economic-dependence-on-china-pub-81893}//JM</w:t>
      </w:r>
    </w:p>
    <w:p w14:paraId="4BBA70FD" w14:textId="77777777" w:rsidR="004D3DCE" w:rsidRPr="0050128D" w:rsidRDefault="004D3DCE" w:rsidP="004D3DCE">
      <w:pPr>
        <w:rPr>
          <w:rStyle w:val="StyleUnderline"/>
        </w:rPr>
      </w:pPr>
      <w:r w:rsidRPr="009F0F20">
        <w:rPr>
          <w:sz w:val="16"/>
        </w:rPr>
        <w:t xml:space="preserve">The </w:t>
      </w:r>
      <w:r w:rsidRPr="00050EC2">
        <w:rPr>
          <w:rStyle w:val="StyleUnderline"/>
          <w:highlight w:val="green"/>
        </w:rPr>
        <w:t>coronavirus pandemic and</w:t>
      </w:r>
      <w:r w:rsidRPr="0050128D">
        <w:rPr>
          <w:rStyle w:val="StyleUnderline"/>
        </w:rPr>
        <w:t xml:space="preserve"> the </w:t>
      </w:r>
      <w:r w:rsidRPr="00050EC2">
        <w:rPr>
          <w:rStyle w:val="StyleUnderline"/>
          <w:highlight w:val="green"/>
        </w:rPr>
        <w:t>accompanying economic crisis</w:t>
      </w:r>
      <w:r w:rsidRPr="0050128D">
        <w:rPr>
          <w:rStyle w:val="StyleUnderline"/>
        </w:rPr>
        <w:t xml:space="preserve"> are </w:t>
      </w:r>
      <w:r w:rsidRPr="00050EC2">
        <w:rPr>
          <w:rStyle w:val="StyleUnderline"/>
          <w:highlight w:val="green"/>
        </w:rPr>
        <w:t>impacting Russia-China relations</w:t>
      </w:r>
      <w:r w:rsidRPr="009F0F20">
        <w:rPr>
          <w:sz w:val="16"/>
        </w:rPr>
        <w:t xml:space="preserve"> just like the 2014–2015 crisis unleashed by the war in Ukraine did: the bilateral relationship is not fundamentally changing, but existing trends are picking up speed. </w:t>
      </w:r>
      <w:r w:rsidRPr="0050128D">
        <w:rPr>
          <w:rStyle w:val="StyleUnderline"/>
        </w:rPr>
        <w:t xml:space="preserve">Russia’s </w:t>
      </w:r>
      <w:r w:rsidRPr="00050EC2">
        <w:rPr>
          <w:rStyle w:val="Emphasis"/>
          <w:highlight w:val="green"/>
        </w:rPr>
        <w:t>economic</w:t>
      </w:r>
      <w:r w:rsidRPr="0050128D">
        <w:rPr>
          <w:rStyle w:val="StyleUnderline"/>
        </w:rPr>
        <w:t xml:space="preserve"> and technological </w:t>
      </w:r>
      <w:r w:rsidRPr="00050EC2">
        <w:rPr>
          <w:rStyle w:val="Emphasis"/>
          <w:highlight w:val="green"/>
        </w:rPr>
        <w:t>development will become increasingly dependent on China</w:t>
      </w:r>
      <w:r w:rsidRPr="009F0F20">
        <w:rPr>
          <w:sz w:val="16"/>
        </w:rPr>
        <w:t xml:space="preserve">, and </w:t>
      </w:r>
      <w:r w:rsidRPr="00050EC2">
        <w:rPr>
          <w:rStyle w:val="StyleUnderline"/>
          <w:highlight w:val="green"/>
        </w:rPr>
        <w:t>U.S.-China tensions</w:t>
      </w:r>
      <w:r w:rsidRPr="009F0F20">
        <w:rPr>
          <w:sz w:val="16"/>
        </w:rPr>
        <w:t xml:space="preserve">, which are worsening </w:t>
      </w:r>
      <w:proofErr w:type="gramStart"/>
      <w:r w:rsidRPr="009F0F20">
        <w:rPr>
          <w:sz w:val="16"/>
        </w:rPr>
        <w:t>as a result of</w:t>
      </w:r>
      <w:proofErr w:type="gramEnd"/>
      <w:r w:rsidRPr="009F0F20">
        <w:rPr>
          <w:sz w:val="16"/>
        </w:rPr>
        <w:t xml:space="preserve"> the pandemic, </w:t>
      </w:r>
      <w:r w:rsidRPr="00050EC2">
        <w:rPr>
          <w:rStyle w:val="StyleUnderline"/>
          <w:highlight w:val="green"/>
        </w:rPr>
        <w:t>may soon make Moscow’s balancing act more precar</w:t>
      </w:r>
      <w:r w:rsidRPr="00D57ADC">
        <w:rPr>
          <w:rStyle w:val="StyleUnderline"/>
        </w:rPr>
        <w:t>i</w:t>
      </w:r>
      <w:r w:rsidRPr="00050EC2">
        <w:rPr>
          <w:rStyle w:val="StyleUnderline"/>
          <w:highlight w:val="green"/>
        </w:rPr>
        <w:t>ous</w:t>
      </w:r>
      <w:r w:rsidRPr="0050128D">
        <w:rPr>
          <w:rStyle w:val="StyleUnderline"/>
        </w:rPr>
        <w:t>.</w:t>
      </w:r>
    </w:p>
    <w:p w14:paraId="4A8D6C1B" w14:textId="77777777" w:rsidR="004D3DCE" w:rsidRPr="009F0F20" w:rsidRDefault="004D3DCE" w:rsidP="004D3DCE">
      <w:pPr>
        <w:rPr>
          <w:sz w:val="16"/>
        </w:rPr>
      </w:pPr>
      <w:r w:rsidRPr="009F0F20">
        <w:rPr>
          <w:sz w:val="16"/>
        </w:rPr>
        <w:t xml:space="preserve">Since 2014, far-reaching U.S.-EU sanctions have pushed the Kremlin to deepen Sino-Russian cooperation in multiple domains. Ever since, </w:t>
      </w:r>
      <w:r w:rsidRPr="00050EC2">
        <w:rPr>
          <w:rStyle w:val="StyleUnderline"/>
          <w:highlight w:val="green"/>
        </w:rPr>
        <w:t>Russia’s</w:t>
      </w:r>
      <w:r w:rsidRPr="009F0F20">
        <w:rPr>
          <w:rStyle w:val="StyleUnderline"/>
        </w:rPr>
        <w:t xml:space="preserve"> asymmetrical </w:t>
      </w:r>
      <w:r w:rsidRPr="00050EC2">
        <w:rPr>
          <w:rStyle w:val="StyleUnderline"/>
          <w:highlight w:val="green"/>
        </w:rPr>
        <w:t>dependence on the Chinese</w:t>
      </w:r>
      <w:r w:rsidRPr="009F0F20">
        <w:rPr>
          <w:rStyle w:val="StyleUnderline"/>
        </w:rPr>
        <w:t xml:space="preserve"> economy </w:t>
      </w:r>
      <w:r w:rsidRPr="00050EC2">
        <w:rPr>
          <w:rStyle w:val="StyleUnderline"/>
          <w:highlight w:val="green"/>
        </w:rPr>
        <w:t>has grown continuously</w:t>
      </w:r>
      <w:r w:rsidRPr="009F0F20">
        <w:rPr>
          <w:rStyle w:val="StyleUnderline"/>
        </w:rPr>
        <w:t xml:space="preserve">. </w:t>
      </w:r>
      <w:r w:rsidRPr="00050EC2">
        <w:rPr>
          <w:rStyle w:val="StyleUnderline"/>
          <w:highlight w:val="green"/>
        </w:rPr>
        <w:t>China’s share in Russia’s trade</w:t>
      </w:r>
      <w:r w:rsidRPr="009F0F20">
        <w:rPr>
          <w:rStyle w:val="StyleUnderline"/>
        </w:rPr>
        <w:t xml:space="preserve"> turnover </w:t>
      </w:r>
      <w:r w:rsidRPr="00050EC2">
        <w:rPr>
          <w:rStyle w:val="StyleUnderline"/>
          <w:highlight w:val="green"/>
        </w:rPr>
        <w:t>increased</w:t>
      </w:r>
      <w:r w:rsidRPr="009F0F20">
        <w:rPr>
          <w:rStyle w:val="StyleUnderline"/>
        </w:rPr>
        <w:t xml:space="preserve"> from 10.5 percent</w:t>
      </w:r>
      <w:r w:rsidRPr="009F0F20">
        <w:rPr>
          <w:sz w:val="16"/>
        </w:rPr>
        <w:t xml:space="preserve"> ($88.8 billion) in 2013 </w:t>
      </w:r>
      <w:r w:rsidRPr="009F0F20">
        <w:rPr>
          <w:rStyle w:val="Emphasis"/>
        </w:rPr>
        <w:t>to 15.7 percent</w:t>
      </w:r>
      <w:r w:rsidRPr="009F0F20">
        <w:rPr>
          <w:sz w:val="16"/>
        </w:rPr>
        <w:t xml:space="preserve"> ($108.3 billion) in 2019. Meanwhile, </w:t>
      </w:r>
      <w:r w:rsidRPr="009F0F20">
        <w:rPr>
          <w:rStyle w:val="StyleUnderline"/>
        </w:rPr>
        <w:t xml:space="preserve">Russia’s </w:t>
      </w:r>
      <w:r w:rsidRPr="00050EC2">
        <w:rPr>
          <w:rStyle w:val="StyleUnderline"/>
          <w:highlight w:val="green"/>
        </w:rPr>
        <w:t xml:space="preserve">central bank </w:t>
      </w:r>
      <w:r w:rsidRPr="00BA6455">
        <w:rPr>
          <w:rStyle w:val="StyleUnderline"/>
        </w:rPr>
        <w:t>has</w:t>
      </w:r>
      <w:r w:rsidRPr="009F0F20">
        <w:rPr>
          <w:rStyle w:val="StyleUnderline"/>
        </w:rPr>
        <w:t xml:space="preserve"> </w:t>
      </w:r>
      <w:r w:rsidRPr="00050EC2">
        <w:rPr>
          <w:rStyle w:val="Emphasis"/>
          <w:highlight w:val="green"/>
        </w:rPr>
        <w:t>increased</w:t>
      </w:r>
      <w:r w:rsidRPr="009F0F20">
        <w:rPr>
          <w:rStyle w:val="Emphasis"/>
        </w:rPr>
        <w:t xml:space="preserve"> the </w:t>
      </w:r>
      <w:r w:rsidRPr="00050EC2">
        <w:rPr>
          <w:rStyle w:val="Emphasis"/>
          <w:highlight w:val="green"/>
        </w:rPr>
        <w:t>proportion of the Chinese yua</w:t>
      </w:r>
      <w:r w:rsidRPr="00050EC2">
        <w:rPr>
          <w:rStyle w:val="StyleUnderline"/>
          <w:highlight w:val="green"/>
        </w:rPr>
        <w:t>n</w:t>
      </w:r>
      <w:r w:rsidRPr="009F0F20">
        <w:rPr>
          <w:sz w:val="16"/>
        </w:rPr>
        <w:t xml:space="preserve"> in its foreign currency reserves from 0.1 percent in 2015 to the current 13.2 percent. Moscow is </w:t>
      </w:r>
      <w:r w:rsidRPr="009F0F20">
        <w:rPr>
          <w:rStyle w:val="StyleUnderline"/>
        </w:rPr>
        <w:t xml:space="preserve">also </w:t>
      </w:r>
      <w:r w:rsidRPr="00050EC2">
        <w:rPr>
          <w:rStyle w:val="StyleUnderline"/>
          <w:highlight w:val="green"/>
        </w:rPr>
        <w:t>increasingly relying on Chinese technology</w:t>
      </w:r>
      <w:r w:rsidRPr="009F0F20">
        <w:rPr>
          <w:rStyle w:val="StyleUnderline"/>
        </w:rPr>
        <w:t>, and firms like Huawei</w:t>
      </w:r>
      <w:r w:rsidRPr="009F0F20">
        <w:rPr>
          <w:sz w:val="16"/>
        </w:rPr>
        <w:t xml:space="preserve"> are set to make major inroads in the Russian market as key decisions on 5G approach. In 2016, China for the </w:t>
      </w:r>
      <w:proofErr w:type="gramStart"/>
      <w:r w:rsidRPr="009F0F20">
        <w:rPr>
          <w:sz w:val="16"/>
        </w:rPr>
        <w:t>first time</w:t>
      </w:r>
      <w:proofErr w:type="gramEnd"/>
      <w:r w:rsidRPr="009F0F20">
        <w:rPr>
          <w:sz w:val="16"/>
        </w:rPr>
        <w:t xml:space="preserv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2E792B9D" w14:textId="77777777" w:rsidR="004D3DCE" w:rsidRPr="009F0F20" w:rsidRDefault="004D3DCE" w:rsidP="004D3DCE">
      <w:pPr>
        <w:rPr>
          <w:rStyle w:val="StyleUnderline"/>
        </w:rPr>
      </w:pPr>
      <w:r w:rsidRPr="009F0F20">
        <w:rPr>
          <w:sz w:val="16"/>
        </w:rPr>
        <w:t xml:space="preserve">The </w:t>
      </w:r>
      <w:r w:rsidRPr="009F0F20">
        <w:rPr>
          <w:rStyle w:val="StyleUnderline"/>
        </w:rPr>
        <w:t xml:space="preserve">deepening of Sino-Russian ties </w:t>
      </w:r>
      <w:r w:rsidRPr="00050EC2">
        <w:rPr>
          <w:rStyle w:val="StyleUnderline"/>
          <w:highlight w:val="green"/>
        </w:rPr>
        <w:t>following the war in Ukraine</w:t>
      </w:r>
      <w:r w:rsidRPr="009F0F20">
        <w:rPr>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9F0F20">
        <w:rPr>
          <w:rStyle w:val="StyleUnderline"/>
        </w:rPr>
        <w:t xml:space="preserve">Moscow is </w:t>
      </w:r>
      <w:r w:rsidRPr="00050EC2">
        <w:rPr>
          <w:rStyle w:val="StyleUnderline"/>
          <w:highlight w:val="green"/>
        </w:rPr>
        <w:t>helping Beijing create its own missile early warning system</w:t>
      </w:r>
      <w:r w:rsidRPr="009F0F20">
        <w:rPr>
          <w:sz w:val="16"/>
        </w:rPr>
        <w:t>, thus tying China’s strategic nuclear deterrent to a Russian technological backbone.</w:t>
      </w:r>
    </w:p>
    <w:p w14:paraId="798AFDC6" w14:textId="77777777" w:rsidR="004D3DCE" w:rsidRPr="009F0F20" w:rsidRDefault="004D3DCE" w:rsidP="004D3DCE">
      <w:pPr>
        <w:rPr>
          <w:rStyle w:val="StyleUnderline"/>
        </w:rPr>
      </w:pPr>
      <w:r w:rsidRPr="009F0F20">
        <w:rPr>
          <w:sz w:val="16"/>
        </w:rPr>
        <w:t xml:space="preserve">Crises aside, however, there are several objective reasons for the Sino-Russian rapprochement. The </w:t>
      </w:r>
      <w:r w:rsidRPr="00050EC2">
        <w:rPr>
          <w:rStyle w:val="StyleUnderline"/>
          <w:highlight w:val="green"/>
        </w:rPr>
        <w:t xml:space="preserve">structures of their </w:t>
      </w:r>
      <w:r w:rsidRPr="00050EC2">
        <w:rPr>
          <w:rStyle w:val="Emphasis"/>
          <w:highlight w:val="green"/>
        </w:rPr>
        <w:t>economies naturally complement</w:t>
      </w:r>
      <w:r w:rsidRPr="009F0F20">
        <w:rPr>
          <w:rStyle w:val="Emphasis"/>
        </w:rPr>
        <w:t xml:space="preserve"> each other</w:t>
      </w:r>
      <w:r w:rsidRPr="009F0F20">
        <w:rPr>
          <w:rStyle w:val="StyleUnderline"/>
        </w:rPr>
        <w:t>.</w:t>
      </w:r>
      <w:r w:rsidRPr="009F0F20">
        <w:rPr>
          <w:sz w:val="16"/>
        </w:rPr>
        <w:t xml:space="preserve"> The </w:t>
      </w:r>
      <w:r w:rsidRPr="009F0F20">
        <w:rPr>
          <w:rStyle w:val="StyleUnderline"/>
        </w:rPr>
        <w:t>political regimes are similar</w:t>
      </w:r>
      <w:r w:rsidRPr="009F0F20">
        <w:rPr>
          <w:sz w:val="16"/>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w:t>
      </w:r>
      <w:proofErr w:type="gramStart"/>
      <w:r w:rsidRPr="009F0F20">
        <w:rPr>
          <w:sz w:val="16"/>
        </w:rPr>
        <w:t>all of</w:t>
      </w:r>
      <w:proofErr w:type="gramEnd"/>
      <w:r w:rsidRPr="009F0F20">
        <w:rPr>
          <w:sz w:val="16"/>
        </w:rPr>
        <w:t xml:space="preserve"> these reasons, Moscow and Beijing were well-</w:t>
      </w:r>
      <w:r w:rsidRPr="009F0F20">
        <w:rPr>
          <w:sz w:val="16"/>
        </w:rPr>
        <w:lastRenderedPageBreak/>
        <w:t xml:space="preserve">inclined toward each other and likely to become closer partners even </w:t>
      </w:r>
      <w:r w:rsidRPr="009F0F20">
        <w:rPr>
          <w:rStyle w:val="StyleUnderline"/>
        </w:rPr>
        <w:t>without</w:t>
      </w:r>
      <w:r w:rsidRPr="009F0F20">
        <w:rPr>
          <w:sz w:val="16"/>
        </w:rPr>
        <w:t xml:space="preserve"> a well-timed nudge from </w:t>
      </w:r>
      <w:r w:rsidRPr="009F0F20">
        <w:rPr>
          <w:rStyle w:val="StyleUnderline"/>
        </w:rPr>
        <w:t>recent crises</w:t>
      </w:r>
      <w:r w:rsidRPr="009F0F20">
        <w:rPr>
          <w:sz w:val="16"/>
        </w:rPr>
        <w:t xml:space="preserve">. But </w:t>
      </w:r>
      <w:r w:rsidRPr="009F0F20">
        <w:rPr>
          <w:rStyle w:val="StyleUnderline"/>
        </w:rPr>
        <w:t>their actions scarcely would have been as coordinated as they are now.</w:t>
      </w:r>
    </w:p>
    <w:p w14:paraId="643689AB" w14:textId="77777777" w:rsidR="004D3DCE" w:rsidRPr="009F0F20" w:rsidRDefault="004D3DCE" w:rsidP="004D3DCE">
      <w:pPr>
        <w:rPr>
          <w:sz w:val="16"/>
        </w:rPr>
      </w:pPr>
      <w:r w:rsidRPr="009F0F20">
        <w:rPr>
          <w:sz w:val="16"/>
        </w:rPr>
        <w:t xml:space="preserve">The </w:t>
      </w:r>
      <w:r w:rsidRPr="00050EC2">
        <w:rPr>
          <w:rStyle w:val="StyleUnderline"/>
          <w:highlight w:val="green"/>
        </w:rPr>
        <w:t>pandemic is accelerating</w:t>
      </w:r>
      <w:r w:rsidRPr="009F0F20">
        <w:rPr>
          <w:rStyle w:val="StyleUnderline"/>
        </w:rPr>
        <w:t xml:space="preserve"> a wide-ranging set of</w:t>
      </w:r>
      <w:r w:rsidRPr="009F0F20">
        <w:rPr>
          <w:sz w:val="16"/>
        </w:rPr>
        <w:t xml:space="preserve"> processes and </w:t>
      </w:r>
      <w:r w:rsidRPr="00050EC2">
        <w:rPr>
          <w:rStyle w:val="StyleUnderline"/>
          <w:highlight w:val="green"/>
        </w:rPr>
        <w:t>incentives</w:t>
      </w:r>
      <w:r w:rsidRPr="009F0F20">
        <w:rPr>
          <w:rStyle w:val="StyleUnderline"/>
        </w:rPr>
        <w:t xml:space="preserve"> inside both Russia and China that are helping pull the two largest Eurasian powers toward each other. </w:t>
      </w:r>
      <w:r w:rsidRPr="00050EC2">
        <w:rPr>
          <w:rStyle w:val="StyleUnderline"/>
          <w:highlight w:val="green"/>
        </w:rPr>
        <w:t>Unprecedented</w:t>
      </w:r>
      <w:r w:rsidRPr="009F0F20">
        <w:rPr>
          <w:sz w:val="16"/>
        </w:rPr>
        <w:t xml:space="preserve"> synchronized </w:t>
      </w:r>
      <w:r w:rsidRPr="00050EC2">
        <w:rPr>
          <w:rStyle w:val="StyleUnderline"/>
          <w:highlight w:val="green"/>
        </w:rPr>
        <w:t>global economic turbulence</w:t>
      </w:r>
      <w:r w:rsidRPr="009F0F20">
        <w:rPr>
          <w:sz w:val="16"/>
        </w:rPr>
        <w:t xml:space="preserve"> and the drop in oil and gas demand from locked-down economies set the stage for a period of painful adjustment for the Russian economy. </w:t>
      </w:r>
      <w:r w:rsidRPr="00050EC2">
        <w:rPr>
          <w:rStyle w:val="Emphasis"/>
          <w:highlight w:val="green"/>
        </w:rPr>
        <w:t>Trade with Beijing becomes increasingly important to offset</w:t>
      </w:r>
      <w:r w:rsidRPr="009F0F20">
        <w:rPr>
          <w:rStyle w:val="Emphasis"/>
        </w:rPr>
        <w:t xml:space="preserve"> the </w:t>
      </w:r>
      <w:r w:rsidRPr="00050EC2">
        <w:rPr>
          <w:rStyle w:val="Emphasis"/>
          <w:highlight w:val="green"/>
        </w:rPr>
        <w:t>immediate shocks</w:t>
      </w:r>
      <w:r w:rsidRPr="009F0F20">
        <w:rPr>
          <w:sz w:val="16"/>
        </w:rPr>
        <w:t xml:space="preserve">, as </w:t>
      </w:r>
      <w:r w:rsidRPr="00050EC2">
        <w:rPr>
          <w:rStyle w:val="StyleUnderline"/>
          <w:highlight w:val="green"/>
        </w:rPr>
        <w:t>China appears to be the first major economy to recover</w:t>
      </w:r>
      <w:r w:rsidRPr="009F0F20">
        <w:rPr>
          <w:rStyle w:val="StyleUnderline"/>
        </w:rPr>
        <w:t xml:space="preserve"> after the pandemic</w:t>
      </w:r>
      <w:r w:rsidRPr="009F0F20">
        <w:rPr>
          <w:sz w:val="16"/>
        </w:rPr>
        <w:t>.</w:t>
      </w:r>
    </w:p>
    <w:p w14:paraId="1B4C3EF6" w14:textId="77777777" w:rsidR="004D3DCE" w:rsidRDefault="004D3DCE" w:rsidP="004D3DCE">
      <w:pPr>
        <w:pStyle w:val="Heading4"/>
      </w:pPr>
      <w:r>
        <w:t xml:space="preserve">Nuke war. </w:t>
      </w:r>
    </w:p>
    <w:p w14:paraId="5718350A" w14:textId="77777777" w:rsidR="004D3DCE" w:rsidRPr="00D5677F" w:rsidRDefault="004D3DCE" w:rsidP="004D3DCE">
      <w:r>
        <w:t xml:space="preserve">Dr. Benjamin </w:t>
      </w:r>
      <w:r w:rsidRPr="00D5677F">
        <w:rPr>
          <w:rStyle w:val="Style13ptBold"/>
        </w:rPr>
        <w:t>Ståhl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56B79A05" w14:textId="77777777" w:rsidR="004D3DCE" w:rsidRPr="00D5677F" w:rsidRDefault="004D3DCE" w:rsidP="004D3DCE">
      <w:pPr>
        <w:rPr>
          <w:sz w:val="16"/>
        </w:rPr>
      </w:pPr>
      <w:r w:rsidRPr="00D5677F">
        <w:rPr>
          <w:sz w:val="16"/>
        </w:rPr>
        <w:t>Scenario 1: Disintegration</w:t>
      </w:r>
    </w:p>
    <w:p w14:paraId="5C9CA667" w14:textId="77777777" w:rsidR="004D3DCE" w:rsidRPr="00D5677F" w:rsidRDefault="004D3DCE" w:rsidP="004D3DCE">
      <w:pPr>
        <w:rPr>
          <w:sz w:val="16"/>
        </w:rPr>
      </w:pPr>
      <w:r w:rsidRPr="00050EC2">
        <w:rPr>
          <w:rStyle w:val="StyleUnderline"/>
          <w:highlight w:val="green"/>
        </w:rPr>
        <w:t>If the Russian economy</w:t>
      </w:r>
      <w:r w:rsidRPr="00D5677F">
        <w:rPr>
          <w:rStyle w:val="StyleUnderline"/>
        </w:rPr>
        <w:t xml:space="preserve"> continues to </w:t>
      </w:r>
      <w:r w:rsidRPr="00050EC2">
        <w:rPr>
          <w:rStyle w:val="StyleUnderline"/>
          <w:highlight w:val="green"/>
        </w:rPr>
        <w:t>deteriorate</w:t>
      </w:r>
      <w:r w:rsidRPr="00D5677F">
        <w:rPr>
          <w:sz w:val="16"/>
        </w:rPr>
        <w:t xml:space="preserve"> and the regime continue to distance themselves from the West, </w:t>
      </w:r>
      <w:r w:rsidRPr="00050EC2">
        <w:rPr>
          <w:rStyle w:val="StyleUnderline"/>
          <w:highlight w:val="green"/>
        </w:rPr>
        <w:t xml:space="preserve">the </w:t>
      </w:r>
      <w:proofErr w:type="spellStart"/>
      <w:r w:rsidRPr="00050EC2">
        <w:rPr>
          <w:rStyle w:val="StyleUnderline"/>
          <w:highlight w:val="green"/>
        </w:rPr>
        <w:t>centre</w:t>
      </w:r>
      <w:proofErr w:type="spellEnd"/>
      <w:r w:rsidRPr="00050EC2">
        <w:rPr>
          <w:rStyle w:val="StyleUnderline"/>
          <w:highlight w:val="green"/>
        </w:rPr>
        <w:t xml:space="preserve"> may not</w:t>
      </w:r>
      <w:r w:rsidRPr="00D5677F">
        <w:rPr>
          <w:rStyle w:val="StyleUnderline"/>
        </w:rPr>
        <w:t xml:space="preserve"> be capable to maintain legitimacy and </w:t>
      </w:r>
      <w:r w:rsidRPr="00050EC2">
        <w:rPr>
          <w:rStyle w:val="StyleUnderline"/>
          <w:highlight w:val="green"/>
        </w:rPr>
        <w:t>keep the periphery together</w:t>
      </w:r>
      <w:r w:rsidRPr="00D5677F">
        <w:rPr>
          <w:rStyle w:val="StyleUnderline"/>
        </w:rPr>
        <w:t>. Already, some regions and counties are highly indebted</w:t>
      </w:r>
      <w:r w:rsidRPr="00D5677F">
        <w:rPr>
          <w:sz w:val="16"/>
        </w:rPr>
        <w:t>. In other parts, ethnic Russians are a minority. Regions in eastern Russia, rich in raw materials, may look to China for funding. It is, however, probable that Beijing will not want to undermine the stability in Russia.</w:t>
      </w:r>
    </w:p>
    <w:p w14:paraId="00A8AF8A" w14:textId="77777777" w:rsidR="004D3DCE" w:rsidRPr="00D5677F" w:rsidRDefault="004D3DCE" w:rsidP="004D3DCE">
      <w:pPr>
        <w:rPr>
          <w:sz w:val="16"/>
        </w:rPr>
      </w:pPr>
      <w:r w:rsidRPr="00D5677F">
        <w:rPr>
          <w:sz w:val="16"/>
        </w:rPr>
        <w:t xml:space="preserve">Closer to the region in focus in this report, </w:t>
      </w:r>
      <w:r w:rsidRPr="00D5677F">
        <w:rPr>
          <w:rStyle w:val="StyleUnderline"/>
        </w:rPr>
        <w:t>Kaliningrad</w:t>
      </w:r>
      <w:r w:rsidRPr="00D5677F">
        <w:rPr>
          <w:sz w:val="16"/>
        </w:rPr>
        <w:t xml:space="preserve"> is an area that </w:t>
      </w:r>
      <w:r w:rsidRPr="00D5677F">
        <w:rPr>
          <w:rStyle w:val="StyleUnderline"/>
        </w:rPr>
        <w:t xml:space="preserve">could distance itself from the Kremlin. Economic </w:t>
      </w:r>
      <w:r w:rsidRPr="00050EC2">
        <w:rPr>
          <w:rStyle w:val="StyleUnderline"/>
          <w:highlight w:val="green"/>
        </w:rPr>
        <w:t>problems</w:t>
      </w:r>
      <w:r w:rsidRPr="00D5677F">
        <w:rPr>
          <w:sz w:val="16"/>
        </w:rPr>
        <w:t xml:space="preserve"> and security concerns form a background that </w:t>
      </w:r>
      <w:r w:rsidRPr="00D5677F">
        <w:rPr>
          <w:rStyle w:val="StyleUnderline"/>
        </w:rPr>
        <w:t xml:space="preserve">could </w:t>
      </w:r>
      <w:r w:rsidRPr="00050EC2">
        <w:rPr>
          <w:rStyle w:val="StyleUnderline"/>
          <w:highlight w:val="green"/>
        </w:rPr>
        <w:t>lead to a</w:t>
      </w:r>
      <w:r w:rsidRPr="00D5677F">
        <w:rPr>
          <w:rStyle w:val="StyleUnderline"/>
        </w:rPr>
        <w:t xml:space="preserve"> political </w:t>
      </w:r>
      <w:r w:rsidRPr="00050EC2">
        <w:rPr>
          <w:rStyle w:val="StyleUnderline"/>
          <w:highlight w:val="green"/>
        </w:rPr>
        <w:t>uprising</w:t>
      </w:r>
      <w:r w:rsidRPr="00D5677F">
        <w:rPr>
          <w:sz w:val="16"/>
        </w:rPr>
        <w:t>. A “Kaliningrad-Maidan” development is at the heart of this scenario. Triggers could also come from outside Kaliningrad, in or in the immediate surrounding of the Russian Federation, or from other factors such as severe pollution.</w:t>
      </w:r>
    </w:p>
    <w:p w14:paraId="6262E6BF" w14:textId="77777777" w:rsidR="004D3DCE" w:rsidRPr="00D5677F" w:rsidRDefault="004D3DCE" w:rsidP="004D3DCE">
      <w:pPr>
        <w:rPr>
          <w:sz w:val="16"/>
        </w:rPr>
      </w:pPr>
      <w:r w:rsidRPr="00D5677F">
        <w:rPr>
          <w:sz w:val="16"/>
        </w:rPr>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D5677F">
        <w:rPr>
          <w:sz w:val="16"/>
        </w:rPr>
        <w:t>Storozjevoj</w:t>
      </w:r>
      <w:proofErr w:type="spellEnd"/>
      <w:r w:rsidRPr="00D5677F">
        <w:rPr>
          <w:sz w:val="16"/>
        </w:rPr>
        <w:t xml:space="preserve"> in November 1975 cannot be excluded.</w:t>
      </w:r>
    </w:p>
    <w:p w14:paraId="073B0E46" w14:textId="77777777" w:rsidR="004D3DCE" w:rsidRPr="00D5677F" w:rsidRDefault="004D3DCE" w:rsidP="004D3DCE">
      <w:pPr>
        <w:rPr>
          <w:sz w:val="16"/>
        </w:rPr>
      </w:pPr>
      <w:r w:rsidRPr="00D5677F">
        <w:rPr>
          <w:sz w:val="16"/>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7F9F4D0C" w14:textId="77777777" w:rsidR="004D3DCE" w:rsidRPr="00D5677F" w:rsidRDefault="004D3DCE" w:rsidP="004D3DCE">
      <w:pPr>
        <w:rPr>
          <w:sz w:val="16"/>
        </w:rPr>
      </w:pPr>
      <w:r w:rsidRPr="00D5677F">
        <w:rPr>
          <w:rStyle w:val="StyleUnderline"/>
        </w:rPr>
        <w:t xml:space="preserve">Attempts by </w:t>
      </w:r>
      <w:r w:rsidRPr="00050EC2">
        <w:rPr>
          <w:rStyle w:val="StyleUnderline"/>
          <w:highlight w:val="green"/>
        </w:rPr>
        <w:t>Russia</w:t>
      </w:r>
      <w:r w:rsidRPr="00D5677F">
        <w:rPr>
          <w:rStyle w:val="StyleUnderline"/>
        </w:rPr>
        <w:t xml:space="preserve"> to </w:t>
      </w:r>
      <w:r w:rsidRPr="00050EC2">
        <w:rPr>
          <w:rStyle w:val="StyleUnderline"/>
          <w:highlight w:val="green"/>
        </w:rPr>
        <w:t>influence</w:t>
      </w:r>
      <w:r w:rsidRPr="00D5677F">
        <w:rPr>
          <w:sz w:val="16"/>
        </w:rPr>
        <w:t xml:space="preserve"> certain members in </w:t>
      </w:r>
      <w:r w:rsidRPr="00D5677F">
        <w:rPr>
          <w:rStyle w:val="StyleUnderline"/>
        </w:rPr>
        <w:t xml:space="preserve">the EU, such as Hungary and Cyprus, </w:t>
      </w:r>
      <w:r w:rsidRPr="00050EC2">
        <w:rPr>
          <w:rStyle w:val="StyleUnderline"/>
          <w:highlight w:val="green"/>
        </w:rPr>
        <w:t xml:space="preserve">could </w:t>
      </w:r>
      <w:r w:rsidRPr="00050EC2">
        <w:rPr>
          <w:rStyle w:val="Emphasis"/>
          <w:highlight w:val="green"/>
        </w:rPr>
        <w:t>sow</w:t>
      </w:r>
      <w:r w:rsidRPr="00D5677F">
        <w:rPr>
          <w:rStyle w:val="Emphasis"/>
        </w:rPr>
        <w:t xml:space="preserve"> further </w:t>
      </w:r>
      <w:r w:rsidRPr="00050EC2">
        <w:rPr>
          <w:rStyle w:val="Emphasis"/>
          <w:highlight w:val="green"/>
        </w:rPr>
        <w:t>discord in the EU</w:t>
      </w:r>
      <w:r w:rsidRPr="00D5677F">
        <w:rPr>
          <w:sz w:val="16"/>
        </w:rPr>
        <w:t xml:space="preserve">. At the most severe levels of disintegration, France could adopt policies effectively blocking EU and NATO response in a time of increased tensions. Britain may opt out of the union </w:t>
      </w:r>
      <w:proofErr w:type="gramStart"/>
      <w:r w:rsidRPr="00D5677F">
        <w:rPr>
          <w:sz w:val="16"/>
        </w:rPr>
        <w:t>altogether, or</w:t>
      </w:r>
      <w:proofErr w:type="gramEnd"/>
      <w:r w:rsidRPr="00D5677F">
        <w:rPr>
          <w:sz w:val="16"/>
        </w:rPr>
        <w:t xml:space="preserve"> be forced out if their demands for special status is rejected by the other member states.</w:t>
      </w:r>
    </w:p>
    <w:p w14:paraId="1D5BB95A" w14:textId="77777777" w:rsidR="004D3DCE" w:rsidRPr="00D5677F" w:rsidRDefault="004D3DCE" w:rsidP="004D3DCE">
      <w:pPr>
        <w:rPr>
          <w:sz w:val="16"/>
        </w:rPr>
      </w:pPr>
      <w:r w:rsidRPr="00D5677F">
        <w:rPr>
          <w:rStyle w:val="StyleUnderline"/>
        </w:rPr>
        <w:t>In</w:t>
      </w:r>
      <w:r w:rsidRPr="00D5677F">
        <w:rPr>
          <w:sz w:val="16"/>
        </w:rPr>
        <w:t xml:space="preserve"> all varieties of </w:t>
      </w:r>
      <w:r w:rsidRPr="00D5677F">
        <w:rPr>
          <w:rStyle w:val="StyleUnderline"/>
        </w:rPr>
        <w:t xml:space="preserve">disintegration, </w:t>
      </w:r>
      <w:r w:rsidRPr="00050EC2">
        <w:rPr>
          <w:rStyle w:val="StyleUnderline"/>
          <w:highlight w:val="green"/>
        </w:rPr>
        <w:t>uncertainty concerning</w:t>
      </w:r>
      <w:r w:rsidRPr="00D5677F">
        <w:rPr>
          <w:rStyle w:val="StyleUnderline"/>
        </w:rPr>
        <w:t xml:space="preserve"> the </w:t>
      </w:r>
      <w:r w:rsidRPr="00050EC2">
        <w:rPr>
          <w:rStyle w:val="Emphasis"/>
          <w:highlight w:val="green"/>
        </w:rPr>
        <w:t>control over</w:t>
      </w:r>
      <w:r w:rsidRPr="00D5677F">
        <w:rPr>
          <w:rStyle w:val="Emphasis"/>
        </w:rPr>
        <w:t xml:space="preserve"> the </w:t>
      </w:r>
      <w:r w:rsidRPr="00050EC2">
        <w:rPr>
          <w:rStyle w:val="Emphasis"/>
          <w:highlight w:val="green"/>
        </w:rPr>
        <w:t>nuclear arsenals</w:t>
      </w:r>
      <w:r w:rsidRPr="00D5677F">
        <w:rPr>
          <w:rStyle w:val="StyleUnderline"/>
        </w:rPr>
        <w:t xml:space="preserve"> will </w:t>
      </w:r>
      <w:r w:rsidRPr="00050EC2">
        <w:rPr>
          <w:rStyle w:val="StyleUnderline"/>
          <w:highlight w:val="green"/>
        </w:rPr>
        <w:t>increase</w:t>
      </w:r>
      <w:r w:rsidRPr="00D5677F">
        <w:rPr>
          <w:sz w:val="16"/>
        </w:rPr>
        <w:t xml:space="preserve">. The US will become involved both diplomatically and financially </w:t>
      </w:r>
      <w:proofErr w:type="gramStart"/>
      <w:r w:rsidRPr="00D5677F">
        <w:rPr>
          <w:sz w:val="16"/>
        </w:rPr>
        <w:t>in order to</w:t>
      </w:r>
      <w:proofErr w:type="gramEnd"/>
      <w:r w:rsidRPr="00D5677F">
        <w:rPr>
          <w:sz w:val="16"/>
        </w:rPr>
        <w:t xml:space="preserve">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62E26C10" w14:textId="77777777" w:rsidR="004D3DCE" w:rsidRPr="00D5677F" w:rsidRDefault="004D3DCE" w:rsidP="004D3DCE">
      <w:pPr>
        <w:rPr>
          <w:sz w:val="16"/>
        </w:rPr>
      </w:pPr>
      <w:r w:rsidRPr="00D5677F">
        <w:rPr>
          <w:sz w:val="16"/>
        </w:rPr>
        <w:t>Scenario 2: Ultra-nationalism</w:t>
      </w:r>
    </w:p>
    <w:p w14:paraId="23588EC3" w14:textId="77777777" w:rsidR="004D3DCE" w:rsidRPr="00D5677F" w:rsidRDefault="004D3DCE" w:rsidP="004D3DCE">
      <w:pPr>
        <w:rPr>
          <w:sz w:val="16"/>
        </w:rPr>
      </w:pPr>
      <w:r w:rsidRPr="00D5677F">
        <w:rPr>
          <w:sz w:val="16"/>
        </w:rPr>
        <w:t xml:space="preserve">If Russian domestic and international policy continues to become more </w:t>
      </w:r>
      <w:proofErr w:type="spellStart"/>
      <w:r w:rsidRPr="00D5677F">
        <w:rPr>
          <w:sz w:val="16"/>
        </w:rPr>
        <w:t>radicalised</w:t>
      </w:r>
      <w:proofErr w:type="spellEnd"/>
      <w:r w:rsidRPr="00D5677F">
        <w:rPr>
          <w:sz w:val="16"/>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050EC2">
        <w:rPr>
          <w:rStyle w:val="Emphasis"/>
          <w:highlight w:val="green"/>
        </w:rPr>
        <w:t>nationalism</w:t>
      </w:r>
      <w:r w:rsidRPr="00D5677F">
        <w:rPr>
          <w:rStyle w:val="StyleUnderline"/>
        </w:rPr>
        <w:t xml:space="preserve">, </w:t>
      </w:r>
      <w:r w:rsidRPr="00D5677F">
        <w:rPr>
          <w:rStyle w:val="StyleUnderline"/>
        </w:rPr>
        <w:lastRenderedPageBreak/>
        <w:t xml:space="preserve">using belligerent rhetoric and </w:t>
      </w:r>
      <w:r w:rsidRPr="00D5677F">
        <w:rPr>
          <w:rStyle w:val="Emphasis"/>
        </w:rPr>
        <w:t>demonstrations of military power</w:t>
      </w:r>
      <w:r w:rsidRPr="00D5677F">
        <w:rPr>
          <w:rStyle w:val="StyleUnderline"/>
        </w:rPr>
        <w:t xml:space="preserve">, </w:t>
      </w:r>
      <w:r w:rsidRPr="00050EC2">
        <w:rPr>
          <w:rStyle w:val="StyleUnderline"/>
          <w:highlight w:val="green"/>
        </w:rPr>
        <w:t>could</w:t>
      </w:r>
      <w:r w:rsidRPr="00D5677F">
        <w:rPr>
          <w:rStyle w:val="StyleUnderline"/>
        </w:rPr>
        <w:t xml:space="preserve"> be used to </w:t>
      </w:r>
      <w:r w:rsidRPr="00050EC2">
        <w:rPr>
          <w:rStyle w:val="Emphasis"/>
          <w:highlight w:val="green"/>
        </w:rPr>
        <w:t>deflect</w:t>
      </w:r>
      <w:r w:rsidRPr="00D5677F">
        <w:rPr>
          <w:rStyle w:val="StyleUnderline"/>
        </w:rPr>
        <w:t xml:space="preserve"> growing discontentment</w:t>
      </w:r>
      <w:r w:rsidRPr="00D5677F">
        <w:rPr>
          <w:sz w:val="16"/>
        </w:rPr>
        <w:t>.</w:t>
      </w:r>
    </w:p>
    <w:p w14:paraId="1769865D" w14:textId="77777777" w:rsidR="004D3DCE" w:rsidRPr="00D5677F" w:rsidRDefault="004D3DCE" w:rsidP="004D3DCE">
      <w:pPr>
        <w:rPr>
          <w:sz w:val="16"/>
        </w:rPr>
      </w:pPr>
      <w:r w:rsidRPr="00D5677F">
        <w:rPr>
          <w:sz w:val="16"/>
        </w:rPr>
        <w:t xml:space="preserve">A logical target would be to “protect” zones which are perceived as Russian, </w:t>
      </w:r>
      <w:proofErr w:type="gramStart"/>
      <w:r w:rsidRPr="00D5677F">
        <w:rPr>
          <w:sz w:val="16"/>
        </w:rPr>
        <w:t>e.g.</w:t>
      </w:r>
      <w:proofErr w:type="gramEnd"/>
      <w:r w:rsidRPr="00D5677F">
        <w:rPr>
          <w:sz w:val="16"/>
        </w:rPr>
        <w:t xml:space="preserve"> where there are Russian ethnic minorities or even just Russian-speaking areas. Such rhetoric was and is used in the Ukraine.</w:t>
      </w:r>
    </w:p>
    <w:p w14:paraId="4654681D" w14:textId="77777777" w:rsidR="004D3DCE" w:rsidRPr="00D5677F" w:rsidRDefault="004D3DCE" w:rsidP="004D3DCE">
      <w:pPr>
        <w:rPr>
          <w:sz w:val="16"/>
        </w:rPr>
      </w:pPr>
      <w:r w:rsidRPr="00D5677F">
        <w:rPr>
          <w:sz w:val="16"/>
        </w:rPr>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D5677F">
        <w:rPr>
          <w:sz w:val="16"/>
        </w:rPr>
        <w:t>Kharkiv</w:t>
      </w:r>
      <w:proofErr w:type="spellEnd"/>
      <w:r w:rsidRPr="00D5677F">
        <w:rPr>
          <w:sz w:val="16"/>
        </w:rPr>
        <w:t xml:space="preserve"> or Odessa, are possible. </w:t>
      </w:r>
      <w:r w:rsidRPr="00050EC2">
        <w:rPr>
          <w:rStyle w:val="StyleUnderline"/>
          <w:highlight w:val="green"/>
        </w:rPr>
        <w:t xml:space="preserve">As a distraction, conflicts in </w:t>
      </w:r>
      <w:r w:rsidRPr="00050EC2">
        <w:rPr>
          <w:rStyle w:val="Emphasis"/>
          <w:highlight w:val="green"/>
        </w:rPr>
        <w:t>Moldavia</w:t>
      </w:r>
      <w:r w:rsidRPr="00D5677F">
        <w:rPr>
          <w:rStyle w:val="StyleUnderline"/>
        </w:rPr>
        <w:t xml:space="preserve"> can be </w:t>
      </w:r>
      <w:proofErr w:type="spellStart"/>
      <w:r w:rsidRPr="00D5677F">
        <w:rPr>
          <w:rStyle w:val="StyleUnderline"/>
        </w:rPr>
        <w:t>fuelled</w:t>
      </w:r>
      <w:proofErr w:type="spellEnd"/>
      <w:r w:rsidRPr="00D5677F">
        <w:rPr>
          <w:sz w:val="16"/>
        </w:rPr>
        <w:t>.</w:t>
      </w:r>
    </w:p>
    <w:p w14:paraId="2F2B0192" w14:textId="77777777" w:rsidR="004D3DCE" w:rsidRPr="00D5677F" w:rsidRDefault="004D3DCE" w:rsidP="004D3DCE">
      <w:pPr>
        <w:rPr>
          <w:sz w:val="16"/>
        </w:rPr>
      </w:pPr>
      <w:r w:rsidRPr="00D5677F">
        <w:rPr>
          <w:rStyle w:val="StyleUnderline"/>
        </w:rPr>
        <w:t>If the West</w:t>
      </w:r>
      <w:r w:rsidRPr="00D5677F">
        <w:rPr>
          <w:sz w:val="16"/>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050EC2">
        <w:rPr>
          <w:rStyle w:val="StyleUnderline"/>
          <w:highlight w:val="green"/>
        </w:rPr>
        <w:t>risk increases for</w:t>
      </w:r>
      <w:r w:rsidRPr="00D5677F">
        <w:rPr>
          <w:rStyle w:val="StyleUnderline"/>
        </w:rPr>
        <w:t xml:space="preserve"> </w:t>
      </w:r>
      <w:r w:rsidRPr="00D5677F">
        <w:rPr>
          <w:rStyle w:val="Emphasis"/>
        </w:rPr>
        <w:t xml:space="preserve">further </w:t>
      </w:r>
      <w:r w:rsidRPr="00050EC2">
        <w:rPr>
          <w:rStyle w:val="Emphasis"/>
          <w:highlight w:val="green"/>
        </w:rPr>
        <w:t>escalation</w:t>
      </w:r>
      <w:r w:rsidRPr="00D5677F">
        <w:rPr>
          <w:rStyle w:val="StyleUnderline"/>
        </w:rPr>
        <w:t xml:space="preserve"> of the conflict</w:t>
      </w:r>
      <w:r w:rsidRPr="00D5677F">
        <w:rPr>
          <w:sz w:val="16"/>
        </w:rPr>
        <w:t xml:space="preserve">. </w:t>
      </w:r>
      <w:r w:rsidRPr="00D5677F">
        <w:rPr>
          <w:rStyle w:val="StyleUnderline"/>
        </w:rPr>
        <w:t>Remaining passive, on the other hand, runs the risk that Russia perceives that it could act against other targets</w:t>
      </w:r>
      <w:r w:rsidRPr="00D5677F">
        <w:rPr>
          <w:sz w:val="16"/>
        </w:rPr>
        <w:t>.</w:t>
      </w:r>
    </w:p>
    <w:p w14:paraId="1FE7FA22" w14:textId="77777777" w:rsidR="004D3DCE" w:rsidRPr="00D5677F" w:rsidRDefault="004D3DCE" w:rsidP="004D3DCE">
      <w:pPr>
        <w:rPr>
          <w:sz w:val="16"/>
        </w:rPr>
      </w:pPr>
      <w:r w:rsidRPr="00050EC2">
        <w:rPr>
          <w:rStyle w:val="StyleUnderline"/>
          <w:highlight w:val="green"/>
        </w:rPr>
        <w:t>A second</w:t>
      </w:r>
      <w:r w:rsidRPr="00D5677F">
        <w:rPr>
          <w:rStyle w:val="StyleUnderline"/>
        </w:rPr>
        <w:t xml:space="preserve"> country that could be the </w:t>
      </w:r>
      <w:r w:rsidRPr="00050EC2">
        <w:rPr>
          <w:rStyle w:val="StyleUnderline"/>
          <w:highlight w:val="green"/>
        </w:rPr>
        <w:t>target</w:t>
      </w:r>
      <w:r w:rsidRPr="00D5677F">
        <w:rPr>
          <w:rStyle w:val="StyleUnderline"/>
        </w:rPr>
        <w:t xml:space="preserve"> of Russian nationalism </w:t>
      </w:r>
      <w:r w:rsidRPr="00050EC2">
        <w:rPr>
          <w:rStyle w:val="StyleUnderline"/>
          <w:highlight w:val="green"/>
        </w:rPr>
        <w:t xml:space="preserve">is </w:t>
      </w:r>
      <w:r w:rsidRPr="00050EC2">
        <w:rPr>
          <w:rStyle w:val="Emphasis"/>
          <w:highlight w:val="green"/>
        </w:rPr>
        <w:t>Belarus</w:t>
      </w:r>
      <w:r w:rsidRPr="00D5677F">
        <w:rPr>
          <w:sz w:val="16"/>
        </w:rPr>
        <w:t xml:space="preserve">. Judging by </w:t>
      </w:r>
      <w:proofErr w:type="gramStart"/>
      <w:r w:rsidRPr="00D5677F">
        <w:rPr>
          <w:sz w:val="16"/>
        </w:rPr>
        <w:t>president</w:t>
      </w:r>
      <w:proofErr w:type="gramEnd"/>
      <w:r w:rsidRPr="00D5677F">
        <w:rPr>
          <w:sz w:val="16"/>
        </w:rPr>
        <w:t xml:space="preserve"> Putin’s justification of the annexation of Crimea, Belarus would similarly be a legitimate candidate for “re-inclusion” in Russia.</w:t>
      </w:r>
    </w:p>
    <w:p w14:paraId="2173B7C1" w14:textId="77777777" w:rsidR="004D3DCE" w:rsidRPr="00D5677F" w:rsidRDefault="004D3DCE" w:rsidP="004D3DCE">
      <w:pPr>
        <w:rPr>
          <w:sz w:val="14"/>
          <w:szCs w:val="20"/>
        </w:rPr>
      </w:pPr>
      <w:r w:rsidRPr="00D5677F">
        <w:rPr>
          <w:sz w:val="14"/>
          <w:szCs w:val="20"/>
        </w:rPr>
        <w:t xml:space="preserve">There are indications that the regime in Belarus </w:t>
      </w:r>
      <w:proofErr w:type="gramStart"/>
      <w:r w:rsidRPr="00D5677F">
        <w:rPr>
          <w:sz w:val="14"/>
          <w:szCs w:val="20"/>
        </w:rPr>
        <w:t>are</w:t>
      </w:r>
      <w:proofErr w:type="gramEnd"/>
      <w:r w:rsidRPr="00D5677F">
        <w:rPr>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D5677F">
        <w:rPr>
          <w:sz w:val="14"/>
          <w:szCs w:val="20"/>
        </w:rPr>
        <w:t>president</w:t>
      </w:r>
      <w:proofErr w:type="gramEnd"/>
      <w:r w:rsidRPr="00D5677F">
        <w:rPr>
          <w:sz w:val="14"/>
          <w:szCs w:val="20"/>
        </w:rPr>
        <w:t xml:space="preserve"> Putin to be greater than of Lukashenko himself.</w:t>
      </w:r>
    </w:p>
    <w:p w14:paraId="6F5D32F0" w14:textId="77777777" w:rsidR="004D3DCE" w:rsidRPr="00D5677F" w:rsidRDefault="004D3DCE" w:rsidP="004D3DCE">
      <w:pPr>
        <w:rPr>
          <w:sz w:val="14"/>
          <w:szCs w:val="20"/>
        </w:rPr>
      </w:pPr>
      <w:r w:rsidRPr="00D5677F">
        <w:rPr>
          <w:sz w:val="14"/>
          <w:szCs w:val="20"/>
        </w:rPr>
        <w:t xml:space="preserve">Belarus has also passed laws permitting prosecution of non-regular armed troops, </w:t>
      </w:r>
      <w:proofErr w:type="gramStart"/>
      <w:r w:rsidRPr="00D5677F">
        <w:rPr>
          <w:sz w:val="14"/>
          <w:szCs w:val="20"/>
        </w:rPr>
        <w:t>as a consequence of</w:t>
      </w:r>
      <w:proofErr w:type="gramEnd"/>
      <w:r w:rsidRPr="00D5677F">
        <w:rPr>
          <w:sz w:val="14"/>
          <w:szCs w:val="20"/>
        </w:rPr>
        <w:t xml:space="preserve"> the Russian method employed in the annexation of Crimea. In the economic sphere, Russia has complained that Belarus is profiting from sanctions against Russia.</w:t>
      </w:r>
    </w:p>
    <w:p w14:paraId="65781A7F" w14:textId="77777777" w:rsidR="004D3DCE" w:rsidRPr="00D5677F" w:rsidRDefault="004D3DCE" w:rsidP="004D3DCE">
      <w:pPr>
        <w:rPr>
          <w:sz w:val="14"/>
          <w:szCs w:val="20"/>
        </w:rPr>
      </w:pPr>
      <w:r w:rsidRPr="00D5677F">
        <w:rPr>
          <w:sz w:val="14"/>
          <w:szCs w:val="20"/>
        </w:rPr>
        <w:t xml:space="preserve">Any attempts from Russia to enter Belarus’ with military means would probably not be met by any effective resistance from the Belorussian security apparatus. The opportunities for Russia are in some ways more </w:t>
      </w:r>
      <w:proofErr w:type="spellStart"/>
      <w:r w:rsidRPr="00D5677F">
        <w:rPr>
          <w:sz w:val="14"/>
          <w:szCs w:val="20"/>
        </w:rPr>
        <w:t>favourable</w:t>
      </w:r>
      <w:proofErr w:type="spellEnd"/>
      <w:r w:rsidRPr="00D5677F">
        <w:rPr>
          <w:sz w:val="14"/>
          <w:szCs w:val="20"/>
        </w:rPr>
        <w:t xml:space="preserve"> here than in Ukraine, due to the close cooperation between the countries’ armies and intelligence services. Passive resistance cannot be ruled out but would not mean much in a short-term.</w:t>
      </w:r>
    </w:p>
    <w:p w14:paraId="4B9D56F9" w14:textId="77777777" w:rsidR="004D3DCE" w:rsidRPr="00D5677F" w:rsidRDefault="004D3DCE" w:rsidP="004D3DCE">
      <w:pPr>
        <w:rPr>
          <w:sz w:val="16"/>
        </w:rPr>
      </w:pPr>
      <w:r w:rsidRPr="00D5677F">
        <w:rPr>
          <w:sz w:val="16"/>
        </w:rPr>
        <w:t xml:space="preserve">However, </w:t>
      </w:r>
      <w:r w:rsidRPr="00D5677F">
        <w:rPr>
          <w:rStyle w:val="StyleUnderline"/>
        </w:rPr>
        <w:t>tensions</w:t>
      </w:r>
      <w:r w:rsidRPr="00D5677F">
        <w:rPr>
          <w:sz w:val="16"/>
        </w:rPr>
        <w:t xml:space="preserve"> with other former Soviet Union republics, </w:t>
      </w:r>
      <w:r w:rsidRPr="00D5677F">
        <w:rPr>
          <w:rStyle w:val="StyleUnderline"/>
        </w:rPr>
        <w:t>with the EU and</w:t>
      </w:r>
      <w:r w:rsidRPr="00D5677F">
        <w:rPr>
          <w:sz w:val="16"/>
        </w:rPr>
        <w:t xml:space="preserve"> with </w:t>
      </w:r>
      <w:r w:rsidRPr="00D5677F">
        <w:rPr>
          <w:rStyle w:val="StyleUnderline"/>
        </w:rPr>
        <w:t>NATO would surely increase</w:t>
      </w:r>
      <w:r w:rsidRPr="00D5677F">
        <w:rPr>
          <w:sz w:val="16"/>
        </w:rPr>
        <w:t xml:space="preserve">. Polish and Lithuanian forces would probably mobilize to counteract spillover effects. EU policy would be substantially revised. Belorussian citizens would attempt to flee, primarily to </w:t>
      </w:r>
      <w:proofErr w:type="spellStart"/>
      <w:r w:rsidRPr="00D5677F">
        <w:rPr>
          <w:sz w:val="16"/>
        </w:rPr>
        <w:t>neighbouring</w:t>
      </w:r>
      <w:proofErr w:type="spellEnd"/>
      <w:r w:rsidRPr="00D5677F">
        <w:rPr>
          <w:sz w:val="16"/>
        </w:rPr>
        <w:t xml:space="preserve"> Poland, </w:t>
      </w:r>
      <w:proofErr w:type="gramStart"/>
      <w:r w:rsidRPr="00D5677F">
        <w:rPr>
          <w:sz w:val="16"/>
        </w:rPr>
        <w:t>Lithuania</w:t>
      </w:r>
      <w:proofErr w:type="gramEnd"/>
      <w:r w:rsidRPr="00D5677F">
        <w:rPr>
          <w:sz w:val="16"/>
        </w:rPr>
        <w:t xml:space="preserve"> and Latvia.</w:t>
      </w:r>
    </w:p>
    <w:p w14:paraId="6E1E6A51" w14:textId="77777777" w:rsidR="004D3DCE" w:rsidRPr="00D5677F" w:rsidRDefault="004D3DCE" w:rsidP="004D3DCE">
      <w:pPr>
        <w:rPr>
          <w:sz w:val="16"/>
        </w:rPr>
      </w:pPr>
      <w:r w:rsidRPr="00D5677F">
        <w:rPr>
          <w:sz w:val="16"/>
        </w:rPr>
        <w:t xml:space="preserve">The </w:t>
      </w:r>
      <w:r w:rsidRPr="00D5677F">
        <w:rPr>
          <w:rStyle w:val="StyleUnderline"/>
        </w:rPr>
        <w:t>Russia</w:t>
      </w:r>
      <w:r w:rsidRPr="00D5677F">
        <w:rPr>
          <w:sz w:val="16"/>
        </w:rPr>
        <w:t xml:space="preserve">n government </w:t>
      </w:r>
      <w:r w:rsidRPr="00D5677F">
        <w:rPr>
          <w:rStyle w:val="StyleUnderline"/>
        </w:rPr>
        <w:t>would</w:t>
      </w:r>
      <w:r w:rsidRPr="00D5677F">
        <w:rPr>
          <w:sz w:val="16"/>
        </w:rPr>
        <w:t xml:space="preserve"> also </w:t>
      </w:r>
      <w:r w:rsidRPr="00D5677F">
        <w:rPr>
          <w:rStyle w:val="StyleUnderline"/>
        </w:rPr>
        <w:t>threaten the Baltic states</w:t>
      </w:r>
      <w:r w:rsidRPr="00D5677F">
        <w:rPr>
          <w:sz w:val="16"/>
        </w:rPr>
        <w:t xml:space="preserve">, </w:t>
      </w:r>
      <w:proofErr w:type="gramStart"/>
      <w:r w:rsidRPr="00D5677F">
        <w:rPr>
          <w:sz w:val="16"/>
        </w:rPr>
        <w:t>in order to</w:t>
      </w:r>
      <w:proofErr w:type="gramEnd"/>
      <w:r w:rsidRPr="00D5677F">
        <w:rPr>
          <w:sz w:val="16"/>
        </w:rPr>
        <w:t xml:space="preserve"> undermine their economies and try to influence policy in these countries. Estonia, </w:t>
      </w:r>
      <w:proofErr w:type="gramStart"/>
      <w:r w:rsidRPr="00D5677F">
        <w:rPr>
          <w:sz w:val="16"/>
        </w:rPr>
        <w:t>Latvia</w:t>
      </w:r>
      <w:proofErr w:type="gramEnd"/>
      <w:r w:rsidRPr="00D5677F">
        <w:rPr>
          <w:sz w:val="16"/>
        </w:rPr>
        <w:t xml:space="preserve"> and Lithuania would be in a precarious situation. While they need to strengthen their civil and military </w:t>
      </w:r>
      <w:proofErr w:type="spellStart"/>
      <w:r w:rsidRPr="00D5677F">
        <w:rPr>
          <w:sz w:val="16"/>
        </w:rPr>
        <w:t>defence</w:t>
      </w:r>
      <w:proofErr w:type="spellEnd"/>
      <w:r w:rsidRPr="00D5677F">
        <w:rPr>
          <w:sz w:val="16"/>
        </w:rPr>
        <w:t>, they must retain credibility with their allies and not be perceived as to exaggerate the Russian threat. The higher the tensions, the more sensitive the world is to psychological influence.</w:t>
      </w:r>
    </w:p>
    <w:p w14:paraId="1FE199CB" w14:textId="77777777" w:rsidR="004D3DCE" w:rsidRPr="00D5677F" w:rsidRDefault="004D3DCE" w:rsidP="004D3DCE">
      <w:pPr>
        <w:rPr>
          <w:sz w:val="16"/>
        </w:rPr>
      </w:pPr>
      <w:r w:rsidRPr="00050EC2">
        <w:rPr>
          <w:rStyle w:val="StyleUnderline"/>
          <w:highlight w:val="green"/>
        </w:rPr>
        <w:t>Russia would</w:t>
      </w:r>
      <w:r w:rsidRPr="00D5677F">
        <w:rPr>
          <w:sz w:val="16"/>
        </w:rPr>
        <w:t xml:space="preserve">, in this scenario, also </w:t>
      </w:r>
      <w:r w:rsidRPr="00050EC2">
        <w:rPr>
          <w:rStyle w:val="StyleUnderline"/>
          <w:highlight w:val="green"/>
        </w:rPr>
        <w:t>fan nationalism in</w:t>
      </w:r>
      <w:r w:rsidRPr="00D5677F">
        <w:rPr>
          <w:sz w:val="16"/>
        </w:rPr>
        <w:t xml:space="preserve"> other parts of </w:t>
      </w:r>
      <w:r w:rsidRPr="00D5677F">
        <w:rPr>
          <w:rStyle w:val="StyleUnderline"/>
        </w:rPr>
        <w:t xml:space="preserve">Europe through political and financial support. </w:t>
      </w:r>
      <w:r w:rsidRPr="00050EC2">
        <w:rPr>
          <w:rStyle w:val="Emphasis"/>
          <w:highlight w:val="green"/>
        </w:rPr>
        <w:t>West Balkan</w:t>
      </w:r>
      <w:r w:rsidRPr="00D5677F">
        <w:rPr>
          <w:rStyle w:val="StyleUnderline"/>
        </w:rPr>
        <w:t xml:space="preserve"> is particularly vulnerable</w:t>
      </w:r>
      <w:r w:rsidRPr="00D5677F">
        <w:rPr>
          <w:sz w:val="16"/>
        </w:rPr>
        <w:t xml:space="preserve">, as the EU and the US have invested considerable political capital in the region with only mixed success. </w:t>
      </w:r>
      <w:r w:rsidRPr="00D5677F">
        <w:rPr>
          <w:rStyle w:val="StyleUnderline"/>
        </w:rPr>
        <w:t xml:space="preserve">Bosnia, </w:t>
      </w:r>
      <w:proofErr w:type="gramStart"/>
      <w:r w:rsidRPr="00D5677F">
        <w:rPr>
          <w:rStyle w:val="StyleUnderline"/>
        </w:rPr>
        <w:t>Kosovo</w:t>
      </w:r>
      <w:proofErr w:type="gramEnd"/>
      <w:r w:rsidRPr="00D5677F">
        <w:rPr>
          <w:rStyle w:val="StyleUnderline"/>
        </w:rPr>
        <w:t xml:space="preserve"> and Macedonia have stagnated</w:t>
      </w:r>
      <w:r w:rsidRPr="00D5677F">
        <w:rPr>
          <w:sz w:val="16"/>
        </w:rPr>
        <w:t xml:space="preserve"> in their political and economic development with high levels of unemployment, political </w:t>
      </w:r>
      <w:proofErr w:type="spellStart"/>
      <w:r w:rsidRPr="00D5677F">
        <w:rPr>
          <w:sz w:val="16"/>
        </w:rPr>
        <w:t>polarisation</w:t>
      </w:r>
      <w:proofErr w:type="spellEnd"/>
      <w:r w:rsidRPr="00D5677F">
        <w:rPr>
          <w:sz w:val="16"/>
        </w:rPr>
        <w:t xml:space="preserve"> and even the establishing of Islamic fundamentalist cells: </w:t>
      </w:r>
      <w:r w:rsidRPr="00D5677F">
        <w:rPr>
          <w:rStyle w:val="StyleUnderline"/>
        </w:rPr>
        <w:t>a fertile ground for nationalist movements</w:t>
      </w:r>
      <w:r w:rsidRPr="00D5677F">
        <w:rPr>
          <w:sz w:val="16"/>
        </w:rPr>
        <w:t>.</w:t>
      </w:r>
    </w:p>
    <w:p w14:paraId="2CD5B7AC" w14:textId="77777777" w:rsidR="004D3DCE" w:rsidRPr="00D5677F" w:rsidRDefault="004D3DCE" w:rsidP="004D3DCE">
      <w:pPr>
        <w:rPr>
          <w:sz w:val="16"/>
        </w:rPr>
      </w:pPr>
      <w:r w:rsidRPr="00D5677F">
        <w:rPr>
          <w:sz w:val="16"/>
        </w:rPr>
        <w:t xml:space="preserve">Finally, </w:t>
      </w:r>
      <w:r w:rsidRPr="00D5677F">
        <w:rPr>
          <w:rStyle w:val="StyleUnderline"/>
        </w:rPr>
        <w:t>Russian ultra-nationalism would</w:t>
      </w:r>
      <w:r w:rsidRPr="00D5677F">
        <w:rPr>
          <w:sz w:val="16"/>
        </w:rPr>
        <w:t xml:space="preserve"> also </w:t>
      </w:r>
      <w:r w:rsidRPr="00D5677F">
        <w:rPr>
          <w:rStyle w:val="StyleUnderline"/>
        </w:rPr>
        <w:t>be directed inwards</w:t>
      </w:r>
      <w:r w:rsidRPr="00D5677F">
        <w:rPr>
          <w:sz w:val="16"/>
        </w:rPr>
        <w:t xml:space="preserve">, with an escalated persecution of the domestic political opposition, independent media, and </w:t>
      </w:r>
      <w:proofErr w:type="spellStart"/>
      <w:r w:rsidRPr="00D5677F">
        <w:rPr>
          <w:sz w:val="16"/>
        </w:rPr>
        <w:t>nationalisation</w:t>
      </w:r>
      <w:proofErr w:type="spellEnd"/>
      <w:r w:rsidRPr="00D5677F">
        <w:rPr>
          <w:sz w:val="16"/>
        </w:rPr>
        <w:t xml:space="preserve"> of foreign assets. This will be </w:t>
      </w:r>
      <w:r w:rsidRPr="00D5677F">
        <w:rPr>
          <w:rStyle w:val="StyleUnderline"/>
        </w:rPr>
        <w:t>combined with attacks on minority groups</w:t>
      </w:r>
      <w:r w:rsidRPr="00D5677F">
        <w:rPr>
          <w:sz w:val="16"/>
        </w:rPr>
        <w:t>, especially on Jews.</w:t>
      </w:r>
    </w:p>
    <w:p w14:paraId="1DF3FA6F" w14:textId="77777777" w:rsidR="004D3DCE" w:rsidRPr="00D5677F" w:rsidRDefault="004D3DCE" w:rsidP="004D3DCE">
      <w:pPr>
        <w:rPr>
          <w:sz w:val="16"/>
        </w:rPr>
      </w:pPr>
      <w:r w:rsidRPr="00D5677F">
        <w:rPr>
          <w:sz w:val="16"/>
        </w:rPr>
        <w:t>This scenario could happen separately or as a precursor to the final, and most dangerous, scenario.</w:t>
      </w:r>
    </w:p>
    <w:p w14:paraId="33DB2999" w14:textId="77777777" w:rsidR="004D3DCE" w:rsidRPr="00D5677F" w:rsidRDefault="004D3DCE" w:rsidP="004D3DCE">
      <w:pPr>
        <w:rPr>
          <w:sz w:val="16"/>
        </w:rPr>
      </w:pPr>
      <w:r w:rsidRPr="00D5677F">
        <w:rPr>
          <w:sz w:val="16"/>
        </w:rPr>
        <w:t>Scenario 3: Test of strength</w:t>
      </w:r>
    </w:p>
    <w:p w14:paraId="79D7B20A" w14:textId="77777777" w:rsidR="004D3DCE" w:rsidRPr="005E18B1" w:rsidRDefault="004D3DCE" w:rsidP="004D3DCE">
      <w:pPr>
        <w:rPr>
          <w:sz w:val="12"/>
          <w:szCs w:val="18"/>
        </w:rPr>
      </w:pPr>
      <w:r w:rsidRPr="00D5677F">
        <w:rPr>
          <w:sz w:val="16"/>
        </w:rPr>
        <w:t xml:space="preserve">In this scenario, </w:t>
      </w:r>
      <w:r w:rsidRPr="00050EC2">
        <w:rPr>
          <w:rStyle w:val="StyleUnderline"/>
          <w:highlight w:val="green"/>
        </w:rPr>
        <w:t>Russia would</w:t>
      </w:r>
      <w:r w:rsidRPr="00D5677F">
        <w:rPr>
          <w:rStyle w:val="StyleUnderline"/>
        </w:rPr>
        <w:t xml:space="preserve"> attempt to </w:t>
      </w:r>
      <w:r w:rsidRPr="00050EC2">
        <w:rPr>
          <w:rStyle w:val="StyleUnderline"/>
          <w:highlight w:val="green"/>
        </w:rPr>
        <w:t>break NATO through challenging</w:t>
      </w:r>
      <w:r w:rsidRPr="00D5677F">
        <w:rPr>
          <w:sz w:val="16"/>
        </w:rPr>
        <w:t xml:space="preserve"> of one or more of </w:t>
      </w:r>
      <w:r w:rsidRPr="00D5677F">
        <w:rPr>
          <w:rStyle w:val="StyleUnderline"/>
        </w:rPr>
        <w:t xml:space="preserve">the </w:t>
      </w:r>
      <w:r w:rsidRPr="00050EC2">
        <w:rPr>
          <w:rStyle w:val="StyleUnderline"/>
          <w:highlight w:val="green"/>
        </w:rPr>
        <w:t>Baltic states</w:t>
      </w:r>
      <w:r w:rsidRPr="005E18B1">
        <w:rPr>
          <w:sz w:val="12"/>
          <w:szCs w:val="18"/>
        </w:rPr>
        <w:t>. The objective would be to demonstrate to alliance members that NATO’s response is too late and too weak.</w:t>
      </w:r>
    </w:p>
    <w:p w14:paraId="62D61334" w14:textId="77777777" w:rsidR="004D3DCE" w:rsidRPr="005E18B1" w:rsidRDefault="004D3DCE" w:rsidP="004D3DCE">
      <w:pPr>
        <w:rPr>
          <w:sz w:val="12"/>
          <w:szCs w:val="18"/>
        </w:rPr>
      </w:pPr>
      <w:r w:rsidRPr="005E18B1">
        <w:rPr>
          <w:sz w:val="12"/>
          <w:szCs w:val="18"/>
        </w:rPr>
        <w:t xml:space="preserve">A precondition for success is a distraction through a crisis by an intermediator, which would tie down especially American attention and resources. The distraction could come in many forms, </w:t>
      </w:r>
      <w:proofErr w:type="gramStart"/>
      <w:r w:rsidRPr="005E18B1">
        <w:rPr>
          <w:sz w:val="12"/>
          <w:szCs w:val="18"/>
        </w:rPr>
        <w:t>e.g.</w:t>
      </w:r>
      <w:proofErr w:type="gramEnd"/>
      <w:r w:rsidRPr="005E18B1">
        <w:rPr>
          <w:sz w:val="12"/>
          <w:szCs w:val="18"/>
        </w:rPr>
        <w:t xml:space="preserve"> by partnering with North Korea, fanning war in the Middle East, or even hidden support for terrorists.</w:t>
      </w:r>
    </w:p>
    <w:p w14:paraId="49ABAF8C" w14:textId="77777777" w:rsidR="004D3DCE" w:rsidRPr="005E18B1" w:rsidRDefault="004D3DCE" w:rsidP="004D3DCE">
      <w:pPr>
        <w:rPr>
          <w:sz w:val="12"/>
          <w:szCs w:val="18"/>
        </w:rPr>
      </w:pPr>
      <w:r w:rsidRPr="005E18B1">
        <w:rPr>
          <w:sz w:val="12"/>
          <w:szCs w:val="18"/>
        </w:rPr>
        <w:t xml:space="preserve">If the current </w:t>
      </w:r>
      <w:proofErr w:type="spellStart"/>
      <w:r w:rsidRPr="005E18B1">
        <w:rPr>
          <w:sz w:val="12"/>
          <w:szCs w:val="18"/>
        </w:rPr>
        <w:t>polarisation</w:t>
      </w:r>
      <w:proofErr w:type="spellEnd"/>
      <w:r w:rsidRPr="005E18B1">
        <w:rPr>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5A7A58C9" w14:textId="77777777" w:rsidR="004D3DCE" w:rsidRPr="005E18B1" w:rsidRDefault="004D3DCE" w:rsidP="004D3DCE">
      <w:pPr>
        <w:rPr>
          <w:sz w:val="12"/>
          <w:szCs w:val="18"/>
        </w:rPr>
      </w:pPr>
      <w:r w:rsidRPr="005E18B1">
        <w:rPr>
          <w:sz w:val="12"/>
          <w:szCs w:val="18"/>
        </w:rPr>
        <w:lastRenderedPageBreak/>
        <w:t>An attack on any Baltic state would directly affect Swedish territory and air space. In the worst-case scenario, it will happen immediately before open conflict with NATO.</w:t>
      </w:r>
    </w:p>
    <w:p w14:paraId="22AD0970" w14:textId="77777777" w:rsidR="004D3DCE" w:rsidRPr="005E18B1" w:rsidRDefault="004D3DCE" w:rsidP="004D3DCE">
      <w:pPr>
        <w:rPr>
          <w:sz w:val="12"/>
          <w:szCs w:val="18"/>
        </w:rPr>
      </w:pP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634FCF2C" w14:textId="77777777" w:rsidR="004D3DCE" w:rsidRPr="005E18B1" w:rsidRDefault="004D3DCE" w:rsidP="004D3DCE">
      <w:pPr>
        <w:rPr>
          <w:sz w:val="12"/>
          <w:szCs w:val="18"/>
        </w:rPr>
      </w:pPr>
      <w:r w:rsidRPr="005E18B1">
        <w:rPr>
          <w:sz w:val="12"/>
          <w:szCs w:val="18"/>
        </w:rPr>
        <w:t xml:space="preserve">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5E18B1">
        <w:rPr>
          <w:sz w:val="12"/>
          <w:szCs w:val="18"/>
        </w:rPr>
        <w:t>legimize</w:t>
      </w:r>
      <w:proofErr w:type="spellEnd"/>
      <w:r w:rsidRPr="005E18B1">
        <w:rPr>
          <w:sz w:val="12"/>
          <w:szCs w:val="18"/>
        </w:rPr>
        <w:t xml:space="preserve"> action and as grounds for </w:t>
      </w:r>
      <w:proofErr w:type="spellStart"/>
      <w:r w:rsidRPr="005E18B1">
        <w:rPr>
          <w:sz w:val="12"/>
          <w:szCs w:val="18"/>
        </w:rPr>
        <w:t>destabilisation</w:t>
      </w:r>
      <w:proofErr w:type="spellEnd"/>
      <w:r w:rsidRPr="005E18B1">
        <w:rPr>
          <w:sz w:val="12"/>
          <w:szCs w:val="18"/>
        </w:rPr>
        <w:t>, especially around the border town Narva where more than 90% of the population is ethnic Russian.</w:t>
      </w:r>
    </w:p>
    <w:p w14:paraId="07CBC1C0" w14:textId="77777777" w:rsidR="004D3DCE" w:rsidRPr="005E18B1" w:rsidRDefault="004D3DCE" w:rsidP="004D3DCE">
      <w:pPr>
        <w:rPr>
          <w:sz w:val="12"/>
          <w:szCs w:val="18"/>
        </w:rPr>
      </w:pPr>
      <w:r w:rsidRPr="005E18B1">
        <w:rPr>
          <w:sz w:val="12"/>
          <w:szCs w:val="18"/>
        </w:rPr>
        <w:t xml:space="preserve">Latvia is the most vulnerable of the three states. The economy is weaker; the Russian minority is about the same as in Estonia; and Russian </w:t>
      </w:r>
      <w:proofErr w:type="spellStart"/>
      <w:r w:rsidRPr="005E18B1">
        <w:rPr>
          <w:sz w:val="12"/>
          <w:szCs w:val="18"/>
        </w:rPr>
        <w:t>organised</w:t>
      </w:r>
      <w:proofErr w:type="spellEnd"/>
      <w:r w:rsidRPr="005E18B1">
        <w:rPr>
          <w:sz w:val="12"/>
          <w:szCs w:val="18"/>
        </w:rPr>
        <w:t xml:space="preserve"> crime has a strong hold. Especially the eastern parts of the country are vulnerable to Russian influence.</w:t>
      </w:r>
    </w:p>
    <w:p w14:paraId="2ED49268" w14:textId="77777777" w:rsidR="004D3DCE" w:rsidRPr="005E18B1" w:rsidRDefault="004D3DCE" w:rsidP="004D3DCE">
      <w:pPr>
        <w:rPr>
          <w:sz w:val="12"/>
          <w:szCs w:val="18"/>
        </w:rPr>
      </w:pP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2C016757" w14:textId="77777777" w:rsidR="004D3DCE" w:rsidRPr="005E18B1" w:rsidRDefault="004D3DCE" w:rsidP="004D3DCE">
      <w:pPr>
        <w:rPr>
          <w:sz w:val="12"/>
          <w:szCs w:val="18"/>
        </w:rPr>
      </w:pPr>
      <w:r w:rsidRPr="005E18B1">
        <w:rPr>
          <w:sz w:val="12"/>
          <w:szCs w:val="18"/>
        </w:rPr>
        <w:t xml:space="preserve">How fast Sweden will become involved depends on the extent of open, armed actions against one or </w:t>
      </w:r>
      <w:proofErr w:type="gramStart"/>
      <w:r w:rsidRPr="005E18B1">
        <w:rPr>
          <w:sz w:val="12"/>
          <w:szCs w:val="18"/>
        </w:rPr>
        <w:t>all of</w:t>
      </w:r>
      <w:proofErr w:type="gramEnd"/>
      <w:r w:rsidRPr="005E18B1">
        <w:rPr>
          <w:sz w:val="12"/>
          <w:szCs w:val="18"/>
        </w:rPr>
        <w:t xml:space="preserve"> the Baltic States.</w:t>
      </w:r>
    </w:p>
    <w:p w14:paraId="4CE639FD" w14:textId="77777777" w:rsidR="004D3DCE" w:rsidRPr="005E18B1" w:rsidRDefault="004D3DCE" w:rsidP="004D3DCE">
      <w:pPr>
        <w:rPr>
          <w:sz w:val="12"/>
          <w:szCs w:val="18"/>
        </w:rPr>
      </w:pP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374B8065" w14:textId="77777777" w:rsidR="004D3DCE" w:rsidRPr="005E18B1" w:rsidRDefault="004D3DCE" w:rsidP="004D3DCE">
      <w:pPr>
        <w:rPr>
          <w:sz w:val="12"/>
          <w:szCs w:val="18"/>
        </w:rPr>
      </w:pPr>
      <w:r w:rsidRPr="005E18B1">
        <w:rPr>
          <w:sz w:val="12"/>
          <w:szCs w:val="18"/>
        </w:rPr>
        <w:t xml:space="preserve">NATO would try to respond in a controlled manner, </w:t>
      </w:r>
      <w:proofErr w:type="gramStart"/>
      <w:r w:rsidRPr="005E18B1">
        <w:rPr>
          <w:sz w:val="12"/>
          <w:szCs w:val="18"/>
        </w:rPr>
        <w:t>i.e.</w:t>
      </w:r>
      <w:proofErr w:type="gramEnd"/>
      <w:r w:rsidRPr="005E18B1">
        <w:rPr>
          <w:sz w:val="12"/>
          <w:szCs w:val="18"/>
        </w:rPr>
        <w:t xml:space="preserve"> prioritizing transports by air and sea. This would mean greatly increased traffic in and over the Baltic Sea. </w:t>
      </w:r>
      <w:r w:rsidRPr="00050EC2">
        <w:rPr>
          <w:rStyle w:val="StyleUnderline"/>
          <w:highlight w:val="green"/>
        </w:rPr>
        <w:t>Tensions</w:t>
      </w:r>
      <w:r w:rsidRPr="00D5677F">
        <w:rPr>
          <w:rStyle w:val="StyleUnderline"/>
        </w:rPr>
        <w:t xml:space="preserve"> will </w:t>
      </w:r>
      <w:r w:rsidRPr="00050EC2">
        <w:rPr>
          <w:rStyle w:val="StyleUnderline"/>
          <w:highlight w:val="green"/>
        </w:rPr>
        <w:t>rise drastically, with</w:t>
      </w:r>
      <w:r w:rsidRPr="00D5677F">
        <w:rPr>
          <w:rStyle w:val="StyleUnderline"/>
        </w:rPr>
        <w:t xml:space="preserve"> increased </w:t>
      </w:r>
      <w:r w:rsidRPr="00050EC2">
        <w:rPr>
          <w:rStyle w:val="StyleUnderline"/>
          <w:highlight w:val="green"/>
        </w:rPr>
        <w:t xml:space="preserve">risks of </w:t>
      </w:r>
      <w:r w:rsidRPr="00050EC2">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6689623B" w14:textId="77777777" w:rsidR="004D3DCE" w:rsidRPr="005E18B1" w:rsidRDefault="004D3DCE" w:rsidP="004D3DCE">
      <w:pPr>
        <w:rPr>
          <w:sz w:val="12"/>
          <w:szCs w:val="18"/>
        </w:rPr>
      </w:pP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3F8A4C79" w14:textId="77777777" w:rsidR="004D3DCE" w:rsidRPr="005E18B1" w:rsidRDefault="004D3DCE" w:rsidP="004D3DCE">
      <w:pPr>
        <w:rPr>
          <w:sz w:val="12"/>
          <w:szCs w:val="18"/>
        </w:rPr>
      </w:pPr>
      <w:r w:rsidRPr="005E18B1">
        <w:rPr>
          <w:sz w:val="12"/>
          <w:szCs w:val="18"/>
        </w:rPr>
        <w:t xml:space="preserve">In the worst-case scenario, Swedish and Finnish territory will become an arena for hostilities. As Russian readiness exercises have shown, airborne and marine infantry could rapidly and with surprise occupy parts of Gotland and </w:t>
      </w:r>
      <w:proofErr w:type="spellStart"/>
      <w:r w:rsidRPr="005E18B1">
        <w:rPr>
          <w:sz w:val="12"/>
          <w:szCs w:val="18"/>
        </w:rPr>
        <w:t>Åland</w:t>
      </w:r>
      <w:proofErr w:type="spellEnd"/>
      <w:r w:rsidRPr="005E18B1">
        <w:rPr>
          <w:sz w:val="12"/>
          <w:szCs w:val="18"/>
        </w:rPr>
        <w:t>. A possible option is also to mine the Danish Straits in connection with this.</w:t>
      </w:r>
    </w:p>
    <w:p w14:paraId="37A48C08" w14:textId="77777777" w:rsidR="004D3DCE" w:rsidRPr="005E18B1" w:rsidRDefault="004D3DCE" w:rsidP="004D3DCE">
      <w:pPr>
        <w:rPr>
          <w:sz w:val="12"/>
          <w:szCs w:val="18"/>
        </w:rPr>
      </w:pPr>
      <w:r w:rsidRPr="005E18B1">
        <w:rPr>
          <w:sz w:val="12"/>
          <w:szCs w:val="18"/>
        </w:rPr>
        <w:t xml:space="preserve">By supplies of surface-to-air and anti-ship missiles, Russian forces can temporarily extend their air and coastal </w:t>
      </w:r>
      <w:proofErr w:type="spellStart"/>
      <w:r w:rsidRPr="005E18B1">
        <w:rPr>
          <w:sz w:val="12"/>
          <w:szCs w:val="18"/>
        </w:rPr>
        <w:t>defence</w:t>
      </w:r>
      <w:proofErr w:type="spellEnd"/>
      <w:r w:rsidRPr="005E18B1">
        <w:rPr>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3E9CF316" w14:textId="77777777" w:rsidR="004D3DCE" w:rsidRPr="005E18B1" w:rsidRDefault="004D3DCE" w:rsidP="004D3DCE">
      <w:pPr>
        <w:rPr>
          <w:sz w:val="12"/>
          <w:szCs w:val="18"/>
        </w:rPr>
      </w:pPr>
      <w:r w:rsidRPr="005E18B1">
        <w:rPr>
          <w:sz w:val="12"/>
          <w:szCs w:val="18"/>
        </w:rPr>
        <w:t xml:space="preserve">Depending on the level of conflict that Russia would be willing to risk, air and navy bases in Sweden and Finland could be struck with missiles from the ground, </w:t>
      </w:r>
      <w:proofErr w:type="gramStart"/>
      <w:r w:rsidRPr="005E18B1">
        <w:rPr>
          <w:sz w:val="12"/>
          <w:szCs w:val="18"/>
        </w:rPr>
        <w:t>air</w:t>
      </w:r>
      <w:proofErr w:type="gramEnd"/>
      <w:r w:rsidRPr="005E18B1">
        <w:rPr>
          <w:sz w:val="12"/>
          <w:szCs w:val="18"/>
        </w:rPr>
        <w:t xml:space="preserve"> and sea. It is, however, likely that the governments would be issued an ultimatum to remain neutral, with only a few hours to comply.</w:t>
      </w:r>
    </w:p>
    <w:p w14:paraId="26266737" w14:textId="77777777" w:rsidR="004D3DCE" w:rsidRPr="005E18B1" w:rsidRDefault="004D3DCE" w:rsidP="004D3DCE">
      <w:pPr>
        <w:rPr>
          <w:sz w:val="12"/>
          <w:szCs w:val="18"/>
        </w:rPr>
      </w:pPr>
      <w:r w:rsidRPr="005E18B1">
        <w:rPr>
          <w:sz w:val="12"/>
          <w:szCs w:val="18"/>
        </w:rPr>
        <w:t xml:space="preserve">Public announcement of the ultimatum would put immense pressure on the political system and weaken resistance. Such diplomatic tactics could be reinforced by forced </w:t>
      </w:r>
      <w:proofErr w:type="spellStart"/>
      <w:r w:rsidRPr="005E18B1">
        <w:rPr>
          <w:sz w:val="12"/>
          <w:szCs w:val="18"/>
        </w:rPr>
        <w:t>cyber attacks</w:t>
      </w:r>
      <w:proofErr w:type="spellEnd"/>
      <w:r w:rsidRPr="005E18B1">
        <w:rPr>
          <w:sz w:val="12"/>
          <w:szCs w:val="18"/>
        </w:rPr>
        <w:t xml:space="preserve"> on the electricity and telecommunication networks. During the coldest months of the year, the vulnerability would be the highest.</w:t>
      </w:r>
    </w:p>
    <w:p w14:paraId="2A5262C0" w14:textId="77777777" w:rsidR="004D3DCE" w:rsidRPr="005E18B1" w:rsidRDefault="004D3DCE" w:rsidP="004D3DCE">
      <w:pPr>
        <w:rPr>
          <w:sz w:val="12"/>
          <w:szCs w:val="18"/>
        </w:rPr>
      </w:pPr>
      <w:r w:rsidRPr="005E18B1">
        <w:rPr>
          <w:sz w:val="12"/>
          <w:szCs w:val="18"/>
        </w:rPr>
        <w:t xml:space="preserve">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5E18B1">
        <w:rPr>
          <w:sz w:val="12"/>
          <w:szCs w:val="18"/>
        </w:rPr>
        <w:t>territory;</w:t>
      </w:r>
      <w:proofErr w:type="gramEnd"/>
      <w:r w:rsidRPr="005E18B1">
        <w:rPr>
          <w:sz w:val="12"/>
          <w:szCs w:val="18"/>
        </w:rPr>
        <w:t xml:space="preserve"> such as air support Norwegian air bases or aircraft carriers in the Norwegian Sea. There would also be demands to clear of mines in Oresund, and possibly for allowing equipment and troop transports to </w:t>
      </w:r>
      <w:proofErr w:type="spellStart"/>
      <w:r w:rsidRPr="005E18B1">
        <w:rPr>
          <w:sz w:val="12"/>
          <w:szCs w:val="18"/>
        </w:rPr>
        <w:t>harbours</w:t>
      </w:r>
      <w:proofErr w:type="spellEnd"/>
      <w:r w:rsidRPr="005E18B1">
        <w:rPr>
          <w:sz w:val="12"/>
          <w:szCs w:val="18"/>
        </w:rPr>
        <w:t xml:space="preserve"> on the east coast for further transport across the Baltic Sea. The Swedish to such demands would have consequences for generations to come.</w:t>
      </w:r>
    </w:p>
    <w:p w14:paraId="35A33B50" w14:textId="77777777" w:rsidR="004D3DCE" w:rsidRPr="005E18B1" w:rsidRDefault="004D3DCE" w:rsidP="004D3DCE">
      <w:pPr>
        <w:rPr>
          <w:sz w:val="12"/>
          <w:szCs w:val="18"/>
        </w:rPr>
      </w:pPr>
      <w:r w:rsidRPr="005E18B1">
        <w:rPr>
          <w:sz w:val="12"/>
          <w:szCs w:val="18"/>
        </w:rPr>
        <w:t>If Gotland would not be occupied by Russian forces, NATO would demand to set up bases on the island. The smallest indication of acquiescing to such demands would have the Russians racing to the island.</w:t>
      </w:r>
    </w:p>
    <w:p w14:paraId="5227448D" w14:textId="77777777" w:rsidR="004D3DCE" w:rsidRPr="005E18B1" w:rsidRDefault="004D3DCE" w:rsidP="004D3DCE">
      <w:pPr>
        <w:rPr>
          <w:sz w:val="12"/>
          <w:szCs w:val="18"/>
        </w:rPr>
      </w:pPr>
      <w:r w:rsidRPr="005E18B1">
        <w:rPr>
          <w:sz w:val="12"/>
          <w:szCs w:val="18"/>
        </w:rPr>
        <w:t xml:space="preserve">Furthermore, Russia would coordinate activities in the far north, with submarines of all kinds and possibly even direct action in northern Finland and even in northern Sweden, </w:t>
      </w:r>
      <w:proofErr w:type="gramStart"/>
      <w:r w:rsidRPr="005E18B1">
        <w:rPr>
          <w:sz w:val="12"/>
          <w:szCs w:val="18"/>
        </w:rPr>
        <w:t>in order to</w:t>
      </w:r>
      <w:proofErr w:type="gramEnd"/>
      <w:r w:rsidRPr="005E18B1">
        <w:rPr>
          <w:sz w:val="12"/>
          <w:szCs w:val="18"/>
        </w:rPr>
        <w:t xml:space="preserve"> expand Russian air </w:t>
      </w:r>
      <w:proofErr w:type="spellStart"/>
      <w:r w:rsidRPr="005E18B1">
        <w:rPr>
          <w:sz w:val="12"/>
          <w:szCs w:val="18"/>
        </w:rPr>
        <w:t>defence</w:t>
      </w:r>
      <w:proofErr w:type="spellEnd"/>
      <w:r w:rsidRPr="005E18B1">
        <w:rPr>
          <w:sz w:val="12"/>
          <w:szCs w:val="18"/>
        </w:rPr>
        <w:t>.</w:t>
      </w:r>
    </w:p>
    <w:p w14:paraId="477DC2EB" w14:textId="77777777" w:rsidR="004D3DCE" w:rsidRPr="005E18B1" w:rsidRDefault="004D3DCE" w:rsidP="004D3DCE">
      <w:pPr>
        <w:rPr>
          <w:sz w:val="12"/>
          <w:szCs w:val="18"/>
        </w:rPr>
      </w:pPr>
      <w:r w:rsidRPr="005E18B1">
        <w:rPr>
          <w:sz w:val="12"/>
          <w:szCs w:val="18"/>
        </w:rPr>
        <w:t xml:space="preserve">Faced with the risk of direct confrontations between Russian and American forces, Russia could mount </w:t>
      </w:r>
      <w:proofErr w:type="gramStart"/>
      <w:r w:rsidRPr="005E18B1">
        <w:rPr>
          <w:sz w:val="12"/>
          <w:szCs w:val="18"/>
        </w:rPr>
        <w:t>land-based</w:t>
      </w:r>
      <w:proofErr w:type="gramEnd"/>
      <w:r w:rsidRPr="005E18B1">
        <w:rPr>
          <w:sz w:val="12"/>
          <w:szCs w:val="18"/>
        </w:rPr>
        <w:t xml:space="preserve"> as well as amphibian operations in the north of Norway and on Svalbard, to improve the </w:t>
      </w:r>
      <w:proofErr w:type="spellStart"/>
      <w:r w:rsidRPr="005E18B1">
        <w:rPr>
          <w:sz w:val="12"/>
          <w:szCs w:val="18"/>
        </w:rPr>
        <w:t>defence</w:t>
      </w:r>
      <w:proofErr w:type="spellEnd"/>
      <w:r w:rsidRPr="005E18B1">
        <w:rPr>
          <w:sz w:val="12"/>
          <w:szCs w:val="18"/>
        </w:rPr>
        <w:t xml:space="preserve"> of Murmansk. Following a similar strategy, occupying parts of Bornholm would make it more difficult for NATO to support their members. This is probably not necessary, but it is a possible option.</w:t>
      </w:r>
    </w:p>
    <w:p w14:paraId="3EAB8837" w14:textId="77777777" w:rsidR="004D3DCE" w:rsidRPr="005E18B1" w:rsidRDefault="004D3DCE" w:rsidP="004D3DCE">
      <w:pPr>
        <w:rPr>
          <w:sz w:val="12"/>
          <w:szCs w:val="18"/>
        </w:rPr>
      </w:pPr>
      <w:r w:rsidRPr="005E18B1">
        <w:rPr>
          <w:sz w:val="12"/>
          <w:szCs w:val="18"/>
        </w:rPr>
        <w:t xml:space="preserve">In most people’s minds, there is a sharp line between the Baltic states’ eastern borders and Russia, the crossing of which is unconceivable. By first gaining the control over Gotland and </w:t>
      </w:r>
      <w:proofErr w:type="spellStart"/>
      <w:r w:rsidRPr="005E18B1">
        <w:rPr>
          <w:sz w:val="12"/>
          <w:szCs w:val="18"/>
        </w:rPr>
        <w:t>Åland</w:t>
      </w:r>
      <w:proofErr w:type="spellEnd"/>
      <w:r w:rsidRPr="005E18B1">
        <w:rPr>
          <w:sz w:val="12"/>
          <w:szCs w:val="18"/>
        </w:rPr>
        <w:t>, the Russian General Army Staff could circumvent a mental Maginot line, in the same way as Germany attacked France through Benelux in May 1940.</w:t>
      </w:r>
    </w:p>
    <w:p w14:paraId="55956D76" w14:textId="77777777" w:rsidR="004D3DCE" w:rsidRPr="005E18B1" w:rsidRDefault="004D3DCE" w:rsidP="004D3DCE">
      <w:pPr>
        <w:rPr>
          <w:sz w:val="12"/>
          <w:szCs w:val="18"/>
        </w:rPr>
      </w:pP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60952CA5" w14:textId="77777777" w:rsidR="004D3DCE" w:rsidRPr="00D5677F" w:rsidRDefault="004D3DCE" w:rsidP="004D3DCE">
      <w:pPr>
        <w:rPr>
          <w:sz w:val="16"/>
        </w:rPr>
      </w:pPr>
      <w:r w:rsidRPr="00050EC2">
        <w:rPr>
          <w:rStyle w:val="StyleUnderline"/>
          <w:highlight w:val="green"/>
        </w:rPr>
        <w:t>For</w:t>
      </w:r>
      <w:r w:rsidRPr="00D5677F">
        <w:rPr>
          <w:rStyle w:val="StyleUnderline"/>
        </w:rPr>
        <w:t xml:space="preserve"> the </w:t>
      </w:r>
      <w:r w:rsidRPr="00050EC2">
        <w:rPr>
          <w:rStyle w:val="StyleUnderline"/>
          <w:highlight w:val="green"/>
        </w:rPr>
        <w:t>US, it</w:t>
      </w:r>
      <w:r w:rsidRPr="00D5677F">
        <w:rPr>
          <w:sz w:val="16"/>
        </w:rPr>
        <w:t xml:space="preserve"> is not just the credibility of NATO that is at stake but also the unity of the EU. This </w:t>
      </w:r>
      <w:r w:rsidRPr="00050EC2">
        <w:rPr>
          <w:rStyle w:val="StyleUnderline"/>
          <w:highlight w:val="green"/>
        </w:rPr>
        <w:t xml:space="preserve">has </w:t>
      </w:r>
      <w:r w:rsidRPr="00050EC2">
        <w:rPr>
          <w:rStyle w:val="Emphasis"/>
          <w:highlight w:val="green"/>
        </w:rPr>
        <w:t>global connotations</w:t>
      </w:r>
      <w:r w:rsidRPr="00D5677F">
        <w:rPr>
          <w:rStyle w:val="StyleUnderline"/>
        </w:rPr>
        <w:t xml:space="preserve"> since allies (and </w:t>
      </w:r>
      <w:r w:rsidRPr="00050EC2">
        <w:rPr>
          <w:rStyle w:val="StyleUnderline"/>
          <w:highlight w:val="green"/>
        </w:rPr>
        <w:t>enemies) in</w:t>
      </w:r>
      <w:r w:rsidRPr="00D5677F">
        <w:rPr>
          <w:rStyle w:val="StyleUnderline"/>
        </w:rPr>
        <w:t xml:space="preserve"> the </w:t>
      </w:r>
      <w:r w:rsidRPr="00050EC2">
        <w:rPr>
          <w:rStyle w:val="Emphasis"/>
          <w:highlight w:val="green"/>
        </w:rPr>
        <w:t>Middle East</w:t>
      </w:r>
      <w:r w:rsidRPr="00050EC2">
        <w:rPr>
          <w:rStyle w:val="StyleUnderline"/>
          <w:highlight w:val="green"/>
        </w:rPr>
        <w:t xml:space="preserve"> and </w:t>
      </w:r>
      <w:r w:rsidRPr="00050EC2">
        <w:rPr>
          <w:rStyle w:val="Emphasis"/>
          <w:highlight w:val="green"/>
        </w:rPr>
        <w:t>Asia</w:t>
      </w:r>
      <w:r w:rsidRPr="00D5677F">
        <w:rPr>
          <w:rStyle w:val="StyleUnderline"/>
        </w:rPr>
        <w:t xml:space="preserve"> will</w:t>
      </w:r>
      <w:r w:rsidRPr="00D5677F">
        <w:rPr>
          <w:sz w:val="16"/>
        </w:rPr>
        <w:t xml:space="preserve"> also </w:t>
      </w:r>
      <w:r w:rsidRPr="00050EC2">
        <w:rPr>
          <w:rStyle w:val="StyleUnderline"/>
          <w:highlight w:val="green"/>
        </w:rPr>
        <w:t>form assumptions</w:t>
      </w:r>
      <w:r w:rsidRPr="00D5677F">
        <w:rPr>
          <w:rStyle w:val="StyleUnderline"/>
        </w:rPr>
        <w:t xml:space="preserve"> regarding the willingness and ability of the US to act </w:t>
      </w:r>
      <w:proofErr w:type="gramStart"/>
      <w:r w:rsidRPr="00D5677F">
        <w:rPr>
          <w:rStyle w:val="StyleUnderline"/>
        </w:rPr>
        <w:t>in order to</w:t>
      </w:r>
      <w:proofErr w:type="gramEnd"/>
      <w:r w:rsidRPr="00D5677F">
        <w:rPr>
          <w:rStyle w:val="StyleUnderline"/>
        </w:rPr>
        <w:t xml:space="preserve"> protect their allies. The risk is obviously that Russia </w:t>
      </w:r>
      <w:r w:rsidRPr="00D5677F">
        <w:rPr>
          <w:rStyle w:val="Emphasis"/>
        </w:rPr>
        <w:t>miscalculates</w:t>
      </w:r>
      <w:r w:rsidRPr="00D5677F">
        <w:rPr>
          <w:sz w:val="16"/>
        </w:rPr>
        <w:t xml:space="preserve"> and underestimates the difference between, for instance, the departing presidential administration perceptions of US security interests on the one hand with the wider US security establishment’s perception of these on the other.</w:t>
      </w:r>
    </w:p>
    <w:p w14:paraId="55DE9B8B" w14:textId="73D66D02" w:rsidR="004D3DCE" w:rsidRDefault="004D3DCE" w:rsidP="004D3DCE">
      <w:pPr>
        <w:rPr>
          <w:sz w:val="16"/>
        </w:rPr>
      </w:pPr>
      <w:r w:rsidRPr="00D5677F">
        <w:rPr>
          <w:sz w:val="16"/>
        </w:rPr>
        <w:t xml:space="preserve">During the whole process, </w:t>
      </w:r>
      <w:r w:rsidRPr="00D5677F">
        <w:rPr>
          <w:rStyle w:val="StyleUnderline"/>
        </w:rPr>
        <w:t xml:space="preserve">the </w:t>
      </w:r>
      <w:r w:rsidRPr="00050EC2">
        <w:rPr>
          <w:rStyle w:val="StyleUnderline"/>
          <w:highlight w:val="green"/>
        </w:rPr>
        <w:t xml:space="preserve">threat of </w:t>
      </w:r>
      <w:r w:rsidRPr="00050EC2">
        <w:rPr>
          <w:rStyle w:val="Emphasis"/>
          <w:highlight w:val="green"/>
        </w:rPr>
        <w:t>nuclear strikes</w:t>
      </w:r>
      <w:r w:rsidRPr="00D5677F">
        <w:rPr>
          <w:rStyle w:val="StyleUnderline"/>
        </w:rPr>
        <w:t xml:space="preserve"> would </w:t>
      </w:r>
      <w:r w:rsidRPr="00050EC2">
        <w:rPr>
          <w:rStyle w:val="StyleUnderline"/>
          <w:highlight w:val="green"/>
        </w:rPr>
        <w:t>hover</w:t>
      </w:r>
      <w:r w:rsidRPr="00D5677F">
        <w:rPr>
          <w:sz w:val="16"/>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050EC2">
        <w:rPr>
          <w:rStyle w:val="Emphasis"/>
          <w:highlight w:val="green"/>
        </w:rPr>
        <w:t>deterrence could lose credibility</w:t>
      </w:r>
      <w:r w:rsidRPr="00D5677F">
        <w:rPr>
          <w:rStyle w:val="StyleUnderline"/>
        </w:rPr>
        <w:t xml:space="preserve"> over time</w:t>
      </w:r>
      <w:r w:rsidRPr="00D5677F">
        <w:rPr>
          <w:sz w:val="16"/>
        </w:rPr>
        <w:t xml:space="preserve">. Direct threats of using the nuclear weapons </w:t>
      </w:r>
      <w:proofErr w:type="gramStart"/>
      <w:r w:rsidRPr="00D5677F">
        <w:rPr>
          <w:sz w:val="16"/>
        </w:rPr>
        <w:t>is</w:t>
      </w:r>
      <w:proofErr w:type="gramEnd"/>
      <w:r w:rsidRPr="00D5677F">
        <w:rPr>
          <w:sz w:val="16"/>
        </w:rPr>
        <w:t>, however, completely excluded in this scenario</w:t>
      </w:r>
      <w:r>
        <w:rPr>
          <w:sz w:val="16"/>
        </w:rPr>
        <w:t>.</w:t>
      </w:r>
    </w:p>
    <w:p w14:paraId="0420CBEF" w14:textId="1125A9B8" w:rsidR="004B124B" w:rsidRDefault="004B124B" w:rsidP="004B124B">
      <w:pPr>
        <w:pStyle w:val="Heading3"/>
      </w:pPr>
      <w:r>
        <w:lastRenderedPageBreak/>
        <w:t>1NC---AT: ASAT</w:t>
      </w:r>
    </w:p>
    <w:p w14:paraId="4F4CD0C3" w14:textId="77777777" w:rsidR="004B124B" w:rsidRDefault="004B124B" w:rsidP="004B124B">
      <w:pPr>
        <w:pStyle w:val="Heading4"/>
      </w:pPr>
      <w:r>
        <w:t>Zero risk of escalation from ASATs</w:t>
      </w:r>
    </w:p>
    <w:p w14:paraId="50F1A021" w14:textId="77777777" w:rsidR="004B124B" w:rsidRPr="008E6C6C" w:rsidRDefault="004B124B" w:rsidP="004B124B">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8" w:history="1">
        <w:r w:rsidRPr="00917CC5">
          <w:rPr>
            <w:rStyle w:val="Hyperlink"/>
          </w:rPr>
          <w:t>https://www.researchgate.net/publication/334422193_The_Cyber-ASAT_On_the_Impact_of_Cyber_Weapons_in_Outer_Space accessed 12/10/21</w:t>
        </w:r>
      </w:hyperlink>
      <w:r>
        <w:t>]Adam</w:t>
      </w:r>
    </w:p>
    <w:p w14:paraId="60990347" w14:textId="77777777" w:rsidR="004B124B" w:rsidRPr="000C1C21" w:rsidRDefault="004B124B" w:rsidP="004B124B">
      <w:r w:rsidRPr="000C1C21">
        <w:t xml:space="preserve">A. Limited Accessibility </w:t>
      </w:r>
    </w:p>
    <w:p w14:paraId="691FAD35" w14:textId="77777777" w:rsidR="004B124B" w:rsidRPr="000C1C21" w:rsidRDefault="004B124B" w:rsidP="004B124B">
      <w:r w:rsidRPr="00050EC2">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7F44B21A" w14:textId="77777777" w:rsidR="004B124B" w:rsidRPr="000C1C21" w:rsidRDefault="004B124B" w:rsidP="004B124B">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050EC2">
        <w:rPr>
          <w:rStyle w:val="StyleUnderline"/>
          <w:highlight w:val="green"/>
        </w:rPr>
        <w:t>Limited access to orbit</w:t>
      </w:r>
      <w:r w:rsidRPr="000C1C21">
        <w:rPr>
          <w:rStyle w:val="StyleUnderline"/>
        </w:rPr>
        <w:t xml:space="preserve"> necessarily </w:t>
      </w:r>
      <w:r w:rsidRPr="00050EC2">
        <w:rPr>
          <w:rStyle w:val="StyleUnderline"/>
          <w:highlight w:val="green"/>
        </w:rPr>
        <w:t>reduces</w:t>
      </w:r>
      <w:r w:rsidRPr="000C1C21">
        <w:rPr>
          <w:rStyle w:val="StyleUnderline"/>
        </w:rPr>
        <w:t xml:space="preserve"> the </w:t>
      </w:r>
      <w:r w:rsidRPr="00050EC2">
        <w:rPr>
          <w:rStyle w:val="StyleUnderline"/>
          <w:highlight w:val="green"/>
        </w:rPr>
        <w:t>scenarios</w:t>
      </w:r>
      <w:r w:rsidRPr="000C1C21">
        <w:rPr>
          <w:rStyle w:val="StyleUnderline"/>
        </w:rPr>
        <w:t xml:space="preserve"> which could plausibly </w:t>
      </w:r>
      <w:r w:rsidRPr="00050EC2">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050EC2">
        <w:rPr>
          <w:rStyle w:val="StyleUnderline"/>
          <w:highlight w:val="green"/>
        </w:rPr>
        <w:t>fragility</w:t>
      </w:r>
      <w:r w:rsidRPr="000C1C21">
        <w:rPr>
          <w:rStyle w:val="StyleUnderline"/>
        </w:rPr>
        <w:t xml:space="preserve"> </w:t>
      </w:r>
      <w:r w:rsidRPr="00050EC2">
        <w:rPr>
          <w:rStyle w:val="StyleUnderline"/>
          <w:highlight w:val="green"/>
        </w:rPr>
        <w:t>of</w:t>
      </w:r>
      <w:r w:rsidRPr="000C1C21">
        <w:rPr>
          <w:rStyle w:val="StyleUnderline"/>
        </w:rPr>
        <w:t xml:space="preserve"> an attacker’s own </w:t>
      </w:r>
      <w:r w:rsidRPr="00D654AF">
        <w:rPr>
          <w:rStyle w:val="StyleUnderline"/>
        </w:rPr>
        <w:t xml:space="preserve">space </w:t>
      </w:r>
      <w:r w:rsidRPr="00050EC2">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050EC2">
        <w:rPr>
          <w:rStyle w:val="StyleUnderline"/>
          <w:highlight w:val="green"/>
        </w:rPr>
        <w:t>demonstrated</w:t>
      </w:r>
      <w:r w:rsidRPr="000C1C21">
        <w:rPr>
          <w:rStyle w:val="StyleUnderline"/>
        </w:rPr>
        <w:t xml:space="preserve"> an </w:t>
      </w:r>
      <w:r w:rsidRPr="00050EC2">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050EC2">
        <w:rPr>
          <w:rStyle w:val="StyleUnderline"/>
          <w:highlight w:val="green"/>
        </w:rPr>
        <w:t>strategies</w:t>
      </w:r>
      <w:r w:rsidRPr="000C1C21">
        <w:rPr>
          <w:rStyle w:val="StyleUnderline"/>
        </w:rPr>
        <w:t xml:space="preserve"> [23]. </w:t>
      </w:r>
    </w:p>
    <w:p w14:paraId="09718636" w14:textId="77777777" w:rsidR="004B124B" w:rsidRPr="000C1C21" w:rsidRDefault="004B124B" w:rsidP="004B124B">
      <w:r w:rsidRPr="000C1C21">
        <w:t xml:space="preserve">B. Attributable Norms </w:t>
      </w:r>
    </w:p>
    <w:p w14:paraId="63367558" w14:textId="77777777" w:rsidR="004B124B" w:rsidRPr="000C1C21" w:rsidRDefault="004B124B" w:rsidP="004B124B">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050EC2">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050EC2">
        <w:rPr>
          <w:rStyle w:val="StyleUnderline"/>
          <w:highlight w:val="green"/>
        </w:rPr>
        <w:t>supported</w:t>
      </w:r>
      <w:r w:rsidRPr="000C1C21">
        <w:rPr>
          <w:rStyle w:val="StyleUnderline"/>
        </w:rPr>
        <w:t xml:space="preserve"> over </w:t>
      </w:r>
      <w:r w:rsidRPr="00050EC2">
        <w:rPr>
          <w:rStyle w:val="StyleUnderline"/>
          <w:highlight w:val="green"/>
        </w:rPr>
        <w:t>six decades of</w:t>
      </w:r>
      <w:r w:rsidRPr="000C1C21">
        <w:rPr>
          <w:rStyle w:val="StyleUnderline"/>
        </w:rPr>
        <w:t xml:space="preserve"> relative </w:t>
      </w:r>
      <w:r w:rsidRPr="00050EC2">
        <w:rPr>
          <w:rStyle w:val="StyleUnderline"/>
          <w:highlight w:val="green"/>
        </w:rPr>
        <w:t>peace</w:t>
      </w:r>
      <w:r w:rsidRPr="000C1C21">
        <w:rPr>
          <w:rStyle w:val="StyleUnderline"/>
        </w:rPr>
        <w:t xml:space="preserve"> in orbit. </w:t>
      </w:r>
    </w:p>
    <w:p w14:paraId="3B40A5DC" w14:textId="77777777" w:rsidR="004B124B" w:rsidRPr="000C1C21" w:rsidRDefault="004B124B" w:rsidP="004B124B">
      <w:pPr>
        <w:rPr>
          <w:rStyle w:val="StyleUnderline"/>
        </w:rPr>
      </w:pPr>
      <w:r w:rsidRPr="000C1C21">
        <w:t xml:space="preserve">Over these six decades, </w:t>
      </w:r>
      <w:r w:rsidRPr="00050EC2">
        <w:rPr>
          <w:rStyle w:val="StyleUnderline"/>
          <w:highlight w:val="green"/>
        </w:rPr>
        <w:t>norms</w:t>
      </w:r>
      <w:r w:rsidRPr="000C1C21">
        <w:rPr>
          <w:rStyle w:val="StyleUnderline"/>
        </w:rPr>
        <w:t xml:space="preserve"> have </w:t>
      </w:r>
      <w:r w:rsidRPr="00050EC2">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050EC2">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050EC2">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050EC2">
        <w:rPr>
          <w:rStyle w:val="StyleUnderline"/>
          <w:highlight w:val="green"/>
        </w:rPr>
        <w:t>states perceive real costs</w:t>
      </w:r>
      <w:r w:rsidRPr="000C1C21">
        <w:rPr>
          <w:rStyle w:val="StyleUnderline"/>
        </w:rPr>
        <w:t xml:space="preserve"> to breaking this normative tradition and may even </w:t>
      </w:r>
      <w:r w:rsidRPr="00050EC2">
        <w:rPr>
          <w:rStyle w:val="StyleUnderline"/>
          <w:highlight w:val="green"/>
        </w:rPr>
        <w:t>moderate</w:t>
      </w:r>
      <w:r w:rsidRPr="000C1C21">
        <w:rPr>
          <w:rStyle w:val="StyleUnderline"/>
        </w:rPr>
        <w:t xml:space="preserve"> </w:t>
      </w:r>
      <w:r w:rsidRPr="00050EC2">
        <w:rPr>
          <w:rStyle w:val="StyleUnderline"/>
          <w:highlight w:val="green"/>
        </w:rPr>
        <w:t xml:space="preserve">their </w:t>
      </w:r>
      <w:proofErr w:type="spellStart"/>
      <w:r w:rsidRPr="00050EC2">
        <w:rPr>
          <w:rStyle w:val="StyleUnderline"/>
          <w:highlight w:val="green"/>
        </w:rPr>
        <w:t>behaviours</w:t>
      </w:r>
      <w:proofErr w:type="spellEnd"/>
      <w:r w:rsidRPr="000C1C21">
        <w:rPr>
          <w:rStyle w:val="StyleUnderline"/>
        </w:rPr>
        <w:t xml:space="preserve"> accordingly. </w:t>
      </w:r>
    </w:p>
    <w:p w14:paraId="3A27AA2F" w14:textId="77777777" w:rsidR="004B124B" w:rsidRPr="000C1C21" w:rsidRDefault="004B124B" w:rsidP="004B124B">
      <w:r w:rsidRPr="000C1C21">
        <w:t xml:space="preserve">One further factor supporting this norms regime is the </w:t>
      </w:r>
      <w:r w:rsidRPr="00050EC2">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050EC2">
        <w:rPr>
          <w:rStyle w:val="StyleUnderline"/>
          <w:highlight w:val="green"/>
        </w:rPr>
        <w:t>stealth</w:t>
      </w:r>
      <w:r w:rsidRPr="000C1C21">
        <w:rPr>
          <w:rStyle w:val="StyleUnderline"/>
        </w:rPr>
        <w:t xml:space="preserve"> are essentially </w:t>
      </w:r>
      <w:r w:rsidRPr="00050EC2">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050EC2">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050EC2">
        <w:rPr>
          <w:rStyle w:val="StyleUnderline"/>
          <w:highlight w:val="green"/>
        </w:rPr>
        <w:t>high</w:t>
      </w:r>
      <w:r w:rsidRPr="000C1C21">
        <w:rPr>
          <w:rStyle w:val="StyleUnderline"/>
        </w:rPr>
        <w:t xml:space="preserve"> </w:t>
      </w:r>
      <w:r w:rsidRPr="00050EC2">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1EB8AEEF" w14:textId="77777777" w:rsidR="004B124B" w:rsidRPr="000C1C21" w:rsidRDefault="004B124B" w:rsidP="004B124B">
      <w:r w:rsidRPr="000C1C21">
        <w:t xml:space="preserve">C. Environmental Interdependence </w:t>
      </w:r>
    </w:p>
    <w:p w14:paraId="6CECB0F0" w14:textId="1DF2D3DE" w:rsidR="004B124B" w:rsidRPr="004B124B" w:rsidRDefault="004B124B" w:rsidP="004B124B">
      <w:pPr>
        <w:rPr>
          <w:u w:val="single"/>
        </w:rPr>
      </w:pPr>
      <w:r w:rsidRPr="000C1C21">
        <w:lastRenderedPageBreak/>
        <w:t xml:space="preserve">A </w:t>
      </w:r>
      <w:r w:rsidRPr="000C1C21">
        <w:rPr>
          <w:rStyle w:val="StyleUnderline"/>
        </w:rPr>
        <w:t xml:space="preserve">third stabilizing force relates to the </w:t>
      </w:r>
      <w:r w:rsidRPr="00050EC2">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050EC2">
        <w:rPr>
          <w:rStyle w:val="StyleUnderline"/>
          <w:highlight w:val="green"/>
        </w:rPr>
        <w:t>threaten</w:t>
      </w:r>
      <w:r w:rsidRPr="000C1C21">
        <w:rPr>
          <w:rStyle w:val="StyleUnderline"/>
        </w:rPr>
        <w:t xml:space="preserve"> the </w:t>
      </w:r>
      <w:r w:rsidRPr="00050EC2">
        <w:rPr>
          <w:rStyle w:val="StyleUnderline"/>
          <w:highlight w:val="green"/>
        </w:rPr>
        <w:t>attacker’s</w:t>
      </w:r>
      <w:r w:rsidRPr="000C1C21">
        <w:rPr>
          <w:rStyle w:val="StyleUnderline"/>
        </w:rPr>
        <w:t xml:space="preserve"> own space </w:t>
      </w:r>
      <w:r w:rsidRPr="00050EC2">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050EC2">
        <w:rPr>
          <w:rStyle w:val="StyleUnderline"/>
          <w:highlight w:val="green"/>
        </w:rPr>
        <w:t>ASAT attack can constrain</w:t>
      </w:r>
      <w:r w:rsidRPr="000C1C21">
        <w:rPr>
          <w:rStyle w:val="StyleUnderline"/>
        </w:rPr>
        <w:t xml:space="preserve"> the attacker’s </w:t>
      </w:r>
      <w:r w:rsidRPr="00050EC2">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050EC2">
        <w:rPr>
          <w:rStyle w:val="StyleUnderline"/>
          <w:highlight w:val="green"/>
        </w:rPr>
        <w:t>acts as a strong strategic deterrent</w:t>
      </w:r>
      <w:r w:rsidRPr="000C1C21">
        <w:rPr>
          <w:rStyle w:val="StyleUnderline"/>
        </w:rPr>
        <w:t xml:space="preserve"> to ASAT usage.</w:t>
      </w:r>
    </w:p>
    <w:p w14:paraId="5C02D08A" w14:textId="44CE636A" w:rsidR="004D3DCE" w:rsidRDefault="00692FEF" w:rsidP="00692FEF">
      <w:pPr>
        <w:pStyle w:val="Heading3"/>
      </w:pPr>
      <w:r>
        <w:lastRenderedPageBreak/>
        <w:t>1NC---AT: Taiwan</w:t>
      </w:r>
    </w:p>
    <w:p w14:paraId="78C943B1" w14:textId="77777777" w:rsidR="00692FEF" w:rsidRDefault="00692FEF" w:rsidP="00692FEF">
      <w:pPr>
        <w:pStyle w:val="Heading4"/>
      </w:pPr>
      <w:r>
        <w:t xml:space="preserve">No Taiwan </w:t>
      </w:r>
      <w:proofErr w:type="gramStart"/>
      <w:r>
        <w:t>war</w:t>
      </w:r>
      <w:proofErr w:type="gramEnd"/>
      <w:r>
        <w:t xml:space="preserve"> </w:t>
      </w:r>
    </w:p>
    <w:p w14:paraId="5C36E43F" w14:textId="77777777" w:rsidR="00692FEF" w:rsidRPr="0006574C" w:rsidRDefault="00692FEF" w:rsidP="00692FEF">
      <w:r w:rsidRPr="0006574C">
        <w:rPr>
          <w:rStyle w:val="Style13ptBold"/>
        </w:rPr>
        <w:t>Greer 18</w:t>
      </w:r>
      <w:r w:rsidRPr="0006574C">
        <w:t xml:space="preserve"> [T. Greer is a writer and analyst formerly based out of Beijing. His research focuses on the evolution of East Asian strategic thought from the time of </w:t>
      </w:r>
      <w:proofErr w:type="spellStart"/>
      <w:r w:rsidRPr="0006574C">
        <w:t>Sunzi</w:t>
      </w:r>
      <w:proofErr w:type="spellEnd"/>
      <w:r w:rsidRPr="0006574C">
        <w:t xml:space="preserve"> to today. 9/25. "Taiwan Can Win a War </w:t>
      </w:r>
      <w:proofErr w:type="gramStart"/>
      <w:r w:rsidRPr="0006574C">
        <w:t>With</w:t>
      </w:r>
      <w:proofErr w:type="gramEnd"/>
      <w:r w:rsidRPr="0006574C">
        <w:t xml:space="preserve"> China."</w:t>
      </w:r>
      <w:r>
        <w:t xml:space="preserve"> https://foreignpolicy.com/2018/09/25/taiwan-can-win-a-war-with-china/]</w:t>
      </w:r>
    </w:p>
    <w:p w14:paraId="40DF23F9" w14:textId="77777777" w:rsidR="00692FEF" w:rsidRPr="00990B5B" w:rsidRDefault="00692FEF" w:rsidP="00692FEF">
      <w:pPr>
        <w:rPr>
          <w:sz w:val="16"/>
        </w:rPr>
      </w:pPr>
      <w:r w:rsidRPr="00050EC2">
        <w:rPr>
          <w:rStyle w:val="StyleUnderline"/>
          <w:highlight w:val="green"/>
        </w:rPr>
        <w:t>Two</w:t>
      </w:r>
      <w:r w:rsidRPr="00990B5B">
        <w:rPr>
          <w:sz w:val="16"/>
        </w:rPr>
        <w:t xml:space="preserve"> recent </w:t>
      </w:r>
      <w:r w:rsidRPr="00050EC2">
        <w:rPr>
          <w:rStyle w:val="Emphasis"/>
          <w:highlight w:val="green"/>
        </w:rPr>
        <w:t>studies</w:t>
      </w:r>
      <w:r w:rsidRPr="00990B5B">
        <w:rPr>
          <w:sz w:val="16"/>
        </w:rPr>
        <w:t xml:space="preserve">, </w:t>
      </w:r>
      <w:r w:rsidRPr="00990B5B">
        <w:rPr>
          <w:rStyle w:val="StyleUnderline"/>
        </w:rPr>
        <w:t>one by</w:t>
      </w:r>
      <w:r w:rsidRPr="00990B5B">
        <w:rPr>
          <w:sz w:val="16"/>
        </w:rPr>
        <w:t xml:space="preserve"> </w:t>
      </w:r>
      <w:r w:rsidRPr="00990B5B">
        <w:rPr>
          <w:rStyle w:val="Emphasis"/>
          <w:sz w:val="26"/>
          <w:szCs w:val="26"/>
        </w:rPr>
        <w:t>Michael Beckley</w:t>
      </w:r>
      <w:r w:rsidRPr="00990B5B">
        <w:rPr>
          <w:sz w:val="16"/>
        </w:rPr>
        <w:t xml:space="preserve">, a political scientist at Tufts University, and the other by Ian Easton, a fellow at the Project 2049 Institute, in his book The Chinese Invasion Threat: Taiwan’s Defense and American Strategy in Asia, </w:t>
      </w:r>
      <w:r w:rsidRPr="00990B5B">
        <w:rPr>
          <w:rStyle w:val="StyleUnderline"/>
        </w:rPr>
        <w:t>provide us with a clearer picture of what a war between Taiwan and the mainland might look like</w:t>
      </w:r>
      <w:r w:rsidRPr="00990B5B">
        <w:rPr>
          <w:sz w:val="16"/>
        </w:rPr>
        <w:t xml:space="preserve">. </w:t>
      </w:r>
      <w:r w:rsidRPr="00050EC2">
        <w:rPr>
          <w:rStyle w:val="StyleUnderline"/>
          <w:highlight w:val="green"/>
        </w:rPr>
        <w:t xml:space="preserve">Grounded in </w:t>
      </w:r>
      <w:r w:rsidRPr="00050EC2">
        <w:rPr>
          <w:rStyle w:val="Emphasis"/>
          <w:highlight w:val="green"/>
        </w:rPr>
        <w:t>statistics</w:t>
      </w:r>
      <w:r w:rsidRPr="00990B5B">
        <w:rPr>
          <w:sz w:val="16"/>
        </w:rPr>
        <w:t xml:space="preserve">, </w:t>
      </w:r>
      <w:r w:rsidRPr="00990B5B">
        <w:rPr>
          <w:rStyle w:val="StyleUnderline"/>
        </w:rPr>
        <w:t xml:space="preserve">training manuals, and planning </w:t>
      </w:r>
      <w:r w:rsidRPr="00050EC2">
        <w:rPr>
          <w:rStyle w:val="Emphasis"/>
          <w:highlight w:val="green"/>
        </w:rPr>
        <w:t>documents from the PLA</w:t>
      </w:r>
      <w:r w:rsidRPr="00990B5B">
        <w:rPr>
          <w:sz w:val="16"/>
        </w:rPr>
        <w:t xml:space="preserve"> </w:t>
      </w:r>
      <w:r w:rsidRPr="00990B5B">
        <w:rPr>
          <w:rStyle w:val="StyleUnderline"/>
        </w:rPr>
        <w:t xml:space="preserve">itself, and informed by </w:t>
      </w:r>
      <w:r w:rsidRPr="00050EC2">
        <w:rPr>
          <w:rStyle w:val="Emphasis"/>
          <w:highlight w:val="green"/>
        </w:rPr>
        <w:t>simulations</w:t>
      </w:r>
      <w:r w:rsidRPr="00050EC2">
        <w:rPr>
          <w:rStyle w:val="StyleUnderline"/>
          <w:highlight w:val="green"/>
        </w:rPr>
        <w:t xml:space="preserve"> and </w:t>
      </w:r>
      <w:r w:rsidRPr="00050EC2">
        <w:rPr>
          <w:rStyle w:val="Emphasis"/>
          <w:highlight w:val="green"/>
        </w:rPr>
        <w:t>studies</w:t>
      </w:r>
      <w:r w:rsidRPr="00990B5B">
        <w:rPr>
          <w:rStyle w:val="StyleUnderline"/>
        </w:rPr>
        <w:t xml:space="preserve"> conducted by both the</w:t>
      </w:r>
      <w:r w:rsidRPr="00990B5B">
        <w:rPr>
          <w:sz w:val="16"/>
        </w:rPr>
        <w:t xml:space="preserve"> U.S. </w:t>
      </w:r>
      <w:r w:rsidRPr="00990B5B">
        <w:rPr>
          <w:rStyle w:val="StyleUnderline"/>
        </w:rPr>
        <w:t>Defense Department and the Taiwanese Ministry of National Defense</w:t>
      </w:r>
      <w:r w:rsidRPr="00990B5B">
        <w:rPr>
          <w:sz w:val="16"/>
        </w:rPr>
        <w:t xml:space="preserve">, this research </w:t>
      </w:r>
      <w:r w:rsidRPr="00050EC2">
        <w:rPr>
          <w:rStyle w:val="StyleUnderline"/>
          <w:highlight w:val="green"/>
        </w:rPr>
        <w:t>presents a very different picture</w:t>
      </w:r>
      <w:r w:rsidRPr="00990B5B">
        <w:rPr>
          <w:sz w:val="16"/>
        </w:rPr>
        <w:t xml:space="preserve"> of a cross-strait conflict than that hawked by the party’s official announcements.</w:t>
      </w:r>
    </w:p>
    <w:p w14:paraId="4B73CE30" w14:textId="77777777" w:rsidR="00692FEF" w:rsidRPr="00990B5B" w:rsidRDefault="00692FEF" w:rsidP="00692FEF">
      <w:pPr>
        <w:rPr>
          <w:sz w:val="16"/>
        </w:rPr>
      </w:pPr>
      <w:r w:rsidRPr="00990B5B">
        <w:rPr>
          <w:rStyle w:val="StyleUnderline"/>
        </w:rPr>
        <w:t xml:space="preserve">Chinese </w:t>
      </w:r>
      <w:r w:rsidRPr="00050EC2">
        <w:rPr>
          <w:rStyle w:val="StyleUnderline"/>
          <w:highlight w:val="green"/>
        </w:rPr>
        <w:t>commanders fear</w:t>
      </w:r>
      <w:r w:rsidRPr="00990B5B">
        <w:rPr>
          <w:rStyle w:val="StyleUnderline"/>
        </w:rPr>
        <w:t xml:space="preserve"> they may be forced into armed contest with </w:t>
      </w:r>
      <w:r w:rsidRPr="00050EC2">
        <w:rPr>
          <w:rStyle w:val="StyleUnderline"/>
          <w:highlight w:val="green"/>
        </w:rPr>
        <w:t>an enemy</w:t>
      </w:r>
      <w:r w:rsidRPr="00990B5B">
        <w:rPr>
          <w:rStyle w:val="StyleUnderline"/>
        </w:rPr>
        <w:t xml:space="preserve"> that is </w:t>
      </w:r>
      <w:r w:rsidRPr="00050EC2">
        <w:rPr>
          <w:rStyle w:val="StyleUnderline"/>
          <w:highlight w:val="green"/>
        </w:rPr>
        <w:t xml:space="preserve">better </w:t>
      </w:r>
      <w:r w:rsidRPr="00050EC2">
        <w:rPr>
          <w:rStyle w:val="Emphasis"/>
          <w:highlight w:val="green"/>
        </w:rPr>
        <w:t>trained</w:t>
      </w:r>
      <w:r w:rsidRPr="00990B5B">
        <w:rPr>
          <w:sz w:val="16"/>
        </w:rPr>
        <w:t xml:space="preserve">, </w:t>
      </w:r>
      <w:r w:rsidRPr="00807014">
        <w:rPr>
          <w:rStyle w:val="StyleUnderline"/>
        </w:rPr>
        <w:t>better</w:t>
      </w:r>
      <w:r w:rsidRPr="00990B5B">
        <w:rPr>
          <w:rStyle w:val="Emphasis"/>
        </w:rPr>
        <w:t xml:space="preserve"> </w:t>
      </w:r>
      <w:r w:rsidRPr="00050EC2">
        <w:rPr>
          <w:rStyle w:val="Emphasis"/>
          <w:highlight w:val="green"/>
        </w:rPr>
        <w:t>motivated</w:t>
      </w:r>
      <w:r w:rsidRPr="00050EC2">
        <w:rPr>
          <w:rStyle w:val="StyleUnderline"/>
          <w:highlight w:val="green"/>
        </w:rPr>
        <w:t>, and</w:t>
      </w:r>
      <w:r w:rsidRPr="00807014">
        <w:rPr>
          <w:rStyle w:val="StyleUnderline"/>
        </w:rPr>
        <w:t xml:space="preserve"> better</w:t>
      </w:r>
      <w:r w:rsidRPr="00990B5B">
        <w:rPr>
          <w:rStyle w:val="Emphasis"/>
        </w:rPr>
        <w:t xml:space="preserve"> </w:t>
      </w:r>
      <w:r w:rsidRPr="00050EC2">
        <w:rPr>
          <w:rStyle w:val="Emphasis"/>
          <w:highlight w:val="green"/>
        </w:rPr>
        <w:t>prepared</w:t>
      </w:r>
      <w:r w:rsidRPr="00990B5B">
        <w:rPr>
          <w:sz w:val="16"/>
        </w:rPr>
        <w:t xml:space="preserve"> for the rigors of warfare than troops the PLA could throw against them. </w:t>
      </w:r>
      <w:r w:rsidRPr="00050EC2">
        <w:rPr>
          <w:rStyle w:val="StyleUnderline"/>
          <w:highlight w:val="green"/>
        </w:rPr>
        <w:t>A cross-strait war looks</w:t>
      </w:r>
      <w:r w:rsidRPr="00990B5B">
        <w:rPr>
          <w:rStyle w:val="StyleUnderline"/>
        </w:rPr>
        <w:t xml:space="preserve"> far </w:t>
      </w:r>
      <w:r w:rsidRPr="00050EC2">
        <w:rPr>
          <w:rStyle w:val="StyleUnderline"/>
          <w:highlight w:val="green"/>
        </w:rPr>
        <w:t xml:space="preserve">less like an </w:t>
      </w:r>
      <w:r w:rsidRPr="00050EC2">
        <w:rPr>
          <w:rStyle w:val="Emphasis"/>
          <w:highlight w:val="green"/>
        </w:rPr>
        <w:t>inevitable victory</w:t>
      </w:r>
      <w:r w:rsidRPr="00990B5B">
        <w:rPr>
          <w:sz w:val="16"/>
        </w:rPr>
        <w:t xml:space="preserve"> for China </w:t>
      </w:r>
      <w:r w:rsidRPr="00050EC2">
        <w:rPr>
          <w:rStyle w:val="StyleUnderline"/>
          <w:highlight w:val="green"/>
        </w:rPr>
        <w:t>than</w:t>
      </w:r>
      <w:r w:rsidRPr="00990B5B">
        <w:rPr>
          <w:rStyle w:val="StyleUnderline"/>
        </w:rPr>
        <w:t xml:space="preserve"> it does </w:t>
      </w:r>
      <w:r w:rsidRPr="00050EC2">
        <w:rPr>
          <w:rStyle w:val="StyleUnderline"/>
          <w:highlight w:val="green"/>
        </w:rPr>
        <w:t xml:space="preserve">a </w:t>
      </w:r>
      <w:r w:rsidRPr="00050EC2">
        <w:rPr>
          <w:rStyle w:val="Emphasis"/>
          <w:highlight w:val="green"/>
        </w:rPr>
        <w:t>staggeringly risky gamble</w:t>
      </w:r>
      <w:r w:rsidRPr="00990B5B">
        <w:rPr>
          <w:sz w:val="16"/>
        </w:rPr>
        <w:t>.</w:t>
      </w:r>
    </w:p>
    <w:p w14:paraId="34B9F343" w14:textId="77777777" w:rsidR="00692FEF" w:rsidRPr="00990B5B" w:rsidRDefault="00692FEF" w:rsidP="00692FEF">
      <w:pPr>
        <w:rPr>
          <w:sz w:val="16"/>
          <w:szCs w:val="16"/>
        </w:rPr>
      </w:pPr>
      <w:r w:rsidRPr="00990B5B">
        <w:rPr>
          <w:sz w:val="16"/>
          <w:szCs w:val="16"/>
        </w:rPr>
        <w:t>Chinese army documents imagine that this gamble will begin with missiles. For months, the PLA’s Rocket Force will have been preparing this opening salvo; from the second war begins until the day the invasion commences, these missiles will scream toward the Taiwanese coast, with airfields, communication hubs, radar equipment, transportation nodes, and government offices in their sights. Concurrently, party sleeper agents or special forces discreetly ferried across the strait will begin an assassination campaign targeting the president and her Cabinet, other leaders of the Democratic Progressive Party, officials at key bureaucracies, prominent media personalities, important scientists or engineers, and their families. The goal of all this is twofold. In the narrower tactical sense, the PLA hopes to destroy as much of the Taiwanese Air Force on the ground as it can and from that point forward keep things chaotic enough on the ground that the Taiwan’s Air Force cannot sortie fast enough to challenge China’s control of the air. The missile campaign’s second aim is simpler: paralysis. With the president dead, leadership mute, communications down, and transportation impossible, the Taiwanese forces will be left rudderless, demoralized, and disoriented. This “shock and awe” campaign will pave the way for the invasion proper. This invasion will be the largest amphibious operation in human history. Tens of thousands of vessels will be assembled—mostly commandeered from the Chinese merchant marine—to ferry 1 million Chinese troops across the strait, who will arrive in two waves. Their landing will be preceded by a fury of missiles and rockets, launched from the Rocket Force units in Fujian, Chinese Air Force fighter bombers flying in the strait, and the escort fleet itself. Confused, cut off, and overwhelmed, the Taiwanese forces who have survived thus far will soon run out of supplies and be forced to abandon the beaches. Once the beachhead is secured, the process will begin again: With full air superiority, the PLA will have the pick of their targets, Taiwanese command and control will be destroyed, and isolated Taiwanese units will be swept aside by the Chinese army’s advance. Within a week, they will have marched into Taipei; within two weeks they will have implemented a draconian martial law intended to convert the island into the pliant forward operating base the PLA will need to defend against the anticipated Japanese and American counter-campaigns.</w:t>
      </w:r>
    </w:p>
    <w:p w14:paraId="5CB6136D" w14:textId="77777777" w:rsidR="00692FEF" w:rsidRPr="00990B5B" w:rsidRDefault="00692FEF" w:rsidP="00692FEF">
      <w:pPr>
        <w:rPr>
          <w:sz w:val="16"/>
        </w:rPr>
      </w:pPr>
      <w:r w:rsidRPr="00990B5B">
        <w:rPr>
          <w:sz w:val="16"/>
        </w:rPr>
        <w:t xml:space="preserve">This is the best-case scenario for the PLA. But </w:t>
      </w:r>
      <w:r w:rsidRPr="00990B5B">
        <w:rPr>
          <w:rStyle w:val="StyleUnderline"/>
        </w:rPr>
        <w:t xml:space="preserve">an island docile and defeated two weeks after D-Day is not a </w:t>
      </w:r>
      <w:r w:rsidRPr="00990B5B">
        <w:rPr>
          <w:rStyle w:val="Emphasis"/>
        </w:rPr>
        <w:t>guaranteed outcome</w:t>
      </w:r>
      <w:r w:rsidRPr="00990B5B">
        <w:rPr>
          <w:sz w:val="16"/>
        </w:rPr>
        <w:t xml:space="preserve">. </w:t>
      </w:r>
      <w:r w:rsidRPr="00990B5B">
        <w:rPr>
          <w:rStyle w:val="StyleUnderline"/>
        </w:rPr>
        <w:t xml:space="preserve">One of the central hurdles facing the offensive is </w:t>
      </w:r>
      <w:r w:rsidRPr="00990B5B">
        <w:rPr>
          <w:rStyle w:val="Emphasis"/>
        </w:rPr>
        <w:t>surprise</w:t>
      </w:r>
      <w:r w:rsidRPr="00990B5B">
        <w:rPr>
          <w:sz w:val="16"/>
        </w:rPr>
        <w:t xml:space="preserve">. </w:t>
      </w:r>
      <w:r w:rsidRPr="00990B5B">
        <w:rPr>
          <w:rStyle w:val="StyleUnderline"/>
        </w:rPr>
        <w:t>The PLA simply</w:t>
      </w:r>
      <w:r w:rsidRPr="00990B5B">
        <w:rPr>
          <w:sz w:val="16"/>
        </w:rPr>
        <w:t xml:space="preserve"> </w:t>
      </w:r>
      <w:r w:rsidRPr="00990B5B">
        <w:rPr>
          <w:rStyle w:val="Emphasis"/>
        </w:rPr>
        <w:t>will not have it</w:t>
      </w:r>
      <w:r w:rsidRPr="00990B5B">
        <w:rPr>
          <w:sz w:val="16"/>
        </w:rPr>
        <w:t>. The invasion will happen in April or October. Because of the challenges posed by the strait’s weather, a transport fleet can only make it across the strait in one of these two four-week windows. The scale of the invasion will be so large that strategic surprise will not be possible, especially given the extensive mutual penetration of each side by the other’s intelligence agencies.</w:t>
      </w:r>
    </w:p>
    <w:p w14:paraId="50141E61" w14:textId="77777777" w:rsidR="00692FEF" w:rsidRPr="00990B5B" w:rsidRDefault="00692FEF" w:rsidP="00692FEF">
      <w:pPr>
        <w:rPr>
          <w:sz w:val="16"/>
        </w:rPr>
      </w:pPr>
      <w:r w:rsidRPr="00990B5B">
        <w:rPr>
          <w:sz w:val="16"/>
        </w:rPr>
        <w:t xml:space="preserve">Easton estimates that Taiwanese, American, and Japanese </w:t>
      </w:r>
      <w:r w:rsidRPr="00050EC2">
        <w:rPr>
          <w:rStyle w:val="StyleUnderline"/>
          <w:highlight w:val="green"/>
        </w:rPr>
        <w:t>leaders will know</w:t>
      </w:r>
      <w:r w:rsidRPr="00990B5B">
        <w:rPr>
          <w:rStyle w:val="StyleUnderline"/>
        </w:rPr>
        <w:t xml:space="preserve"> that the PLA is preparing</w:t>
      </w:r>
      <w:r w:rsidRPr="00990B5B">
        <w:rPr>
          <w:sz w:val="16"/>
        </w:rPr>
        <w:t xml:space="preserve"> for a cross-strait war more than </w:t>
      </w:r>
      <w:r w:rsidRPr="00050EC2">
        <w:rPr>
          <w:rStyle w:val="Emphasis"/>
          <w:highlight w:val="green"/>
        </w:rPr>
        <w:t>60 days before</w:t>
      </w:r>
      <w:r w:rsidRPr="00990B5B">
        <w:rPr>
          <w:sz w:val="16"/>
        </w:rPr>
        <w:t xml:space="preserve"> </w:t>
      </w:r>
      <w:r w:rsidRPr="00990B5B">
        <w:rPr>
          <w:rStyle w:val="StyleUnderline"/>
        </w:rPr>
        <w:t>hostilities begin. They will know for</w:t>
      </w:r>
      <w:r w:rsidRPr="00990B5B">
        <w:rPr>
          <w:sz w:val="16"/>
        </w:rPr>
        <w:t xml:space="preserve"> </w:t>
      </w:r>
      <w:r w:rsidRPr="00990B5B">
        <w:rPr>
          <w:rStyle w:val="Emphasis"/>
        </w:rPr>
        <w:t>certain</w:t>
      </w:r>
      <w:r w:rsidRPr="00990B5B">
        <w:rPr>
          <w:sz w:val="16"/>
        </w:rPr>
        <w:t xml:space="preserve"> that an invasion will happen </w:t>
      </w:r>
      <w:r w:rsidRPr="00990B5B">
        <w:rPr>
          <w:rStyle w:val="StyleUnderline"/>
        </w:rPr>
        <w:t xml:space="preserve">more than 30 days before the first missiles are fired. This will give the Taiwanese ample time </w:t>
      </w:r>
      <w:r w:rsidRPr="00050EC2">
        <w:rPr>
          <w:rStyle w:val="StyleUnderline"/>
          <w:highlight w:val="green"/>
        </w:rPr>
        <w:t>to move</w:t>
      </w:r>
      <w:r w:rsidRPr="00990B5B">
        <w:rPr>
          <w:sz w:val="16"/>
        </w:rPr>
        <w:t xml:space="preserve"> much of their </w:t>
      </w:r>
      <w:proofErr w:type="gramStart"/>
      <w:r w:rsidRPr="00050EC2">
        <w:rPr>
          <w:rStyle w:val="Emphasis"/>
          <w:highlight w:val="green"/>
        </w:rPr>
        <w:t>command and control</w:t>
      </w:r>
      <w:proofErr w:type="gramEnd"/>
      <w:r w:rsidRPr="00990B5B">
        <w:rPr>
          <w:sz w:val="16"/>
        </w:rPr>
        <w:t xml:space="preserve"> infrastructure </w:t>
      </w:r>
      <w:r w:rsidRPr="00990B5B">
        <w:rPr>
          <w:rStyle w:val="StyleUnderline"/>
        </w:rPr>
        <w:t xml:space="preserve">into hardened mountain tunnels, </w:t>
      </w:r>
      <w:r w:rsidRPr="00050EC2">
        <w:rPr>
          <w:rStyle w:val="StyleUnderline"/>
          <w:highlight w:val="green"/>
        </w:rPr>
        <w:t>move their</w:t>
      </w:r>
      <w:r w:rsidRPr="00050EC2">
        <w:rPr>
          <w:sz w:val="16"/>
          <w:highlight w:val="green"/>
        </w:rPr>
        <w:t xml:space="preserve"> </w:t>
      </w:r>
      <w:r w:rsidRPr="00050EC2">
        <w:rPr>
          <w:rStyle w:val="Emphasis"/>
          <w:highlight w:val="green"/>
        </w:rPr>
        <w:t>fleet</w:t>
      </w:r>
      <w:r w:rsidRPr="00990B5B">
        <w:rPr>
          <w:sz w:val="16"/>
        </w:rPr>
        <w:t xml:space="preserve"> out of vulnerable ports, detain suspected agents and intelligence operatives, </w:t>
      </w:r>
      <w:r w:rsidRPr="00050EC2">
        <w:rPr>
          <w:rStyle w:val="StyleUnderline"/>
          <w:highlight w:val="green"/>
        </w:rPr>
        <w:t>litter the ocean with</w:t>
      </w:r>
      <w:r w:rsidRPr="00990B5B">
        <w:rPr>
          <w:rStyle w:val="StyleUnderline"/>
        </w:rPr>
        <w:t xml:space="preserve"> sea</w:t>
      </w:r>
      <w:r w:rsidRPr="00990B5B">
        <w:rPr>
          <w:sz w:val="16"/>
        </w:rPr>
        <w:t xml:space="preserve"> </w:t>
      </w:r>
      <w:r w:rsidRPr="00050EC2">
        <w:rPr>
          <w:rStyle w:val="Emphasis"/>
          <w:highlight w:val="green"/>
        </w:rPr>
        <w:t>mines</w:t>
      </w:r>
      <w:r w:rsidRPr="00990B5B">
        <w:rPr>
          <w:sz w:val="16"/>
        </w:rPr>
        <w:t xml:space="preserve">, </w:t>
      </w:r>
      <w:r w:rsidRPr="00990B5B">
        <w:rPr>
          <w:rStyle w:val="StyleUnderline"/>
        </w:rPr>
        <w:t xml:space="preserve">disperse and </w:t>
      </w:r>
      <w:r w:rsidRPr="00050EC2">
        <w:rPr>
          <w:rStyle w:val="Emphasis"/>
          <w:highlight w:val="green"/>
        </w:rPr>
        <w:t>camouflage</w:t>
      </w:r>
      <w:r w:rsidRPr="00990B5B">
        <w:rPr>
          <w:rStyle w:val="StyleUnderline"/>
        </w:rPr>
        <w:t xml:space="preserve"> army</w:t>
      </w:r>
      <w:r w:rsidRPr="00990B5B">
        <w:rPr>
          <w:sz w:val="16"/>
        </w:rPr>
        <w:t xml:space="preserve"> </w:t>
      </w:r>
      <w:r w:rsidRPr="00050EC2">
        <w:rPr>
          <w:rStyle w:val="Emphasis"/>
          <w:highlight w:val="green"/>
        </w:rPr>
        <w:t>units</w:t>
      </w:r>
      <w:r w:rsidRPr="00990B5B">
        <w:rPr>
          <w:sz w:val="16"/>
        </w:rPr>
        <w:t xml:space="preserve"> </w:t>
      </w:r>
      <w:r w:rsidRPr="00990B5B">
        <w:rPr>
          <w:rStyle w:val="StyleUnderline"/>
        </w:rPr>
        <w:t xml:space="preserve">across the country, put the economy on war footing, </w:t>
      </w:r>
      <w:r w:rsidRPr="00050EC2">
        <w:rPr>
          <w:rStyle w:val="StyleUnderline"/>
          <w:highlight w:val="green"/>
        </w:rPr>
        <w:t>and distribute weapons</w:t>
      </w:r>
      <w:r w:rsidRPr="00990B5B">
        <w:rPr>
          <w:rStyle w:val="StyleUnderline"/>
        </w:rPr>
        <w:t xml:space="preserve"> to Taiwan’s </w:t>
      </w:r>
      <w:r w:rsidRPr="00990B5B">
        <w:rPr>
          <w:rStyle w:val="Emphasis"/>
        </w:rPr>
        <w:t>2.5 million reservists</w:t>
      </w:r>
      <w:r w:rsidRPr="00990B5B">
        <w:rPr>
          <w:sz w:val="16"/>
        </w:rPr>
        <w:t>.</w:t>
      </w:r>
    </w:p>
    <w:p w14:paraId="2EDE4AA7" w14:textId="77777777" w:rsidR="00692FEF" w:rsidRPr="00990B5B" w:rsidRDefault="00692FEF" w:rsidP="00692FEF">
      <w:pPr>
        <w:rPr>
          <w:sz w:val="16"/>
        </w:rPr>
      </w:pPr>
      <w:r w:rsidRPr="00990B5B">
        <w:rPr>
          <w:sz w:val="16"/>
        </w:rPr>
        <w:t xml:space="preserve">There are only 13 beaches on Taiwan’s western coast that the PLA could possibly land at. Each of these has already been prepared for a potential conflict. Long underground tunnels—complete with hardened, subterranean supply depots—crisscross the landing sites. The berm of </w:t>
      </w:r>
      <w:r w:rsidRPr="00990B5B">
        <w:rPr>
          <w:sz w:val="16"/>
        </w:rPr>
        <w:lastRenderedPageBreak/>
        <w:t xml:space="preserve">each beach has been covered with razor-leaf plants. Chemical treatment plants are common in many beach towns—meaning that </w:t>
      </w:r>
      <w:r w:rsidRPr="00050EC2">
        <w:rPr>
          <w:rStyle w:val="Emphasis"/>
          <w:highlight w:val="green"/>
        </w:rPr>
        <w:t>invaders</w:t>
      </w:r>
      <w:r w:rsidRPr="00050EC2">
        <w:rPr>
          <w:sz w:val="16"/>
          <w:highlight w:val="green"/>
        </w:rPr>
        <w:t xml:space="preserve"> </w:t>
      </w:r>
      <w:r w:rsidRPr="00050EC2">
        <w:rPr>
          <w:rStyle w:val="StyleUnderline"/>
          <w:highlight w:val="green"/>
        </w:rPr>
        <w:t>must prepare for</w:t>
      </w:r>
      <w:r w:rsidRPr="00990B5B">
        <w:rPr>
          <w:rStyle w:val="StyleUnderline"/>
        </w:rPr>
        <w:t xml:space="preserve"> the </w:t>
      </w:r>
      <w:r w:rsidRPr="00050EC2">
        <w:rPr>
          <w:rStyle w:val="Emphasis"/>
          <w:highlight w:val="green"/>
        </w:rPr>
        <w:t>clouds of toxic gas</w:t>
      </w:r>
      <w:r w:rsidRPr="00990B5B">
        <w:rPr>
          <w:rStyle w:val="StyleUnderline"/>
        </w:rPr>
        <w:t xml:space="preserve"> any indiscriminate saturation bombing on their part will release. This is how things stand in times of </w:t>
      </w:r>
      <w:r w:rsidRPr="00990B5B">
        <w:rPr>
          <w:rStyle w:val="Emphasis"/>
        </w:rPr>
        <w:t>peace</w:t>
      </w:r>
      <w:r w:rsidRPr="00990B5B">
        <w:rPr>
          <w:sz w:val="16"/>
        </w:rPr>
        <w:t>.</w:t>
      </w:r>
    </w:p>
    <w:p w14:paraId="20E2B339" w14:textId="77777777" w:rsidR="00692FEF" w:rsidRPr="00990B5B" w:rsidRDefault="00692FEF" w:rsidP="00692FEF">
      <w:pPr>
        <w:rPr>
          <w:rStyle w:val="StyleUnderline"/>
        </w:rPr>
      </w:pPr>
      <w:r w:rsidRPr="00990B5B">
        <w:rPr>
          <w:sz w:val="16"/>
        </w:rPr>
        <w:t xml:space="preserve">As war approaches, </w:t>
      </w:r>
      <w:r w:rsidRPr="00990B5B">
        <w:rPr>
          <w:rStyle w:val="StyleUnderline"/>
        </w:rPr>
        <w:t xml:space="preserve">each beach will be turned into a </w:t>
      </w:r>
      <w:r w:rsidRPr="00990B5B">
        <w:rPr>
          <w:rStyle w:val="Emphasis"/>
        </w:rPr>
        <w:t>workshop of horrors</w:t>
      </w:r>
      <w:r w:rsidRPr="00990B5B">
        <w:rPr>
          <w:sz w:val="16"/>
        </w:rPr>
        <w:t xml:space="preserve">. </w:t>
      </w:r>
      <w:r w:rsidRPr="00990B5B">
        <w:rPr>
          <w:rStyle w:val="StyleUnderline"/>
        </w:rPr>
        <w:t xml:space="preserve">The path from these beaches to the capital has been </w:t>
      </w:r>
      <w:r w:rsidRPr="00990B5B">
        <w:rPr>
          <w:rStyle w:val="Emphasis"/>
        </w:rPr>
        <w:t>painstakingly mapped</w:t>
      </w:r>
      <w:r w:rsidRPr="00990B5B">
        <w:rPr>
          <w:sz w:val="16"/>
        </w:rPr>
        <w:t xml:space="preserve">; once a state of emergency has been declared, each step of the journey will be complicated or booby-trapped. PLA war manuals warn soldiers that skyscrapers and rock outcrops will have steel cords strung between them to entangle helicopters; tunnels, bridges, and overpasses will be rigged with munitions (to be destroyed only at the last possible moment); </w:t>
      </w:r>
      <w:r w:rsidRPr="00990B5B">
        <w:rPr>
          <w:rStyle w:val="StyleUnderline"/>
        </w:rPr>
        <w:t>and building after building in Taiwan’s dense urban core will be transformed into small redoubts meant to drag Chinese units into drawn-out fights over each city street.</w:t>
      </w:r>
    </w:p>
    <w:p w14:paraId="34026148" w14:textId="77777777" w:rsidR="00692FEF" w:rsidRPr="00990B5B" w:rsidRDefault="00692FEF" w:rsidP="00692FEF">
      <w:pPr>
        <w:rPr>
          <w:sz w:val="12"/>
          <w:szCs w:val="12"/>
        </w:rPr>
      </w:pPr>
      <w:r w:rsidRPr="00990B5B">
        <w:rPr>
          <w:sz w:val="12"/>
          <w:szCs w:val="12"/>
        </w:rPr>
        <w:t xml:space="preserve">To understand the real strength of these defenses, imagine them as a PLA grunt would experience them. Like most privates, he is a countryside boy from a poor province. He has been told his entire life that Taiwan has been totally and fatally eclipsed by Chinese power. He will be eager to put the separatists in their place. Yet events will not work out as he has imagined. In the weeks leading up to war, he discovers that his older cousin—whose remittances support their grandparents in the Anhui countryside—has lost her job in Shanghai. All wire money transfers from Taipei have stopped, and the millions of Chinese who are employed by Taiwanese companies have had their pay suspended. Our private celebrates the opening of hostilities in </w:t>
      </w:r>
      <w:proofErr w:type="spellStart"/>
      <w:r w:rsidRPr="00990B5B">
        <w:rPr>
          <w:sz w:val="12"/>
          <w:szCs w:val="12"/>
        </w:rPr>
        <w:t>Shanwei</w:t>
      </w:r>
      <w:proofErr w:type="spellEnd"/>
      <w:r w:rsidRPr="00990B5B">
        <w:rPr>
          <w:sz w:val="12"/>
          <w:szCs w:val="12"/>
        </w:rPr>
        <w:t xml:space="preserve">, where he is rushed through a three-week training course on fighting in the fetid and unfamiliar jungles of China’s south. By now, the PLA has put him in a media blackout, but still rumors creep in: Yesterday it was whispered that the 10-hour delay in their train schedule had nothing to do with an overwhelmed transportation system and everything to do with Taiwanese saboteurs. Today’s whispers report that the commander of the 1st Marine Brigade in Zhanjiang was assassinated. Tomorrow, men will wonder if rolling power outages really are just an attempt to save power for the war effort. But by the time he reaches the staging area in Fuzhou, the myth of China’s invincibility has been shattered by more than rumors. The gray ruins of Fuzhou’s PLA offices are his first introduction to the terror of missile attack. Perhaps he takes comfort in the fact that the salvos coming from Taiwan do not seem to match the number of salvos streaking toward it—but abstractions like this can only do so much to shore up broken nerves, and he doesn’t have the time to acclimate himself to the shock. Blast by terrifying blast, his confidence that the Chinese army can keep him safe is chipped away. The last, most terrible salvo comes as he embarks—he is one of the lucky few setting </w:t>
      </w:r>
      <w:proofErr w:type="gramStart"/>
      <w:r w:rsidRPr="00990B5B">
        <w:rPr>
          <w:sz w:val="12"/>
          <w:szCs w:val="12"/>
        </w:rPr>
        <w:t>foot</w:t>
      </w:r>
      <w:proofErr w:type="gramEnd"/>
      <w:r w:rsidRPr="00990B5B">
        <w:rPr>
          <w:sz w:val="12"/>
          <w:szCs w:val="12"/>
        </w:rPr>
        <w:t xml:space="preserve"> on a proper amphibious assault boat, not a civilian vessel converted to war use in the eleventh hour—but this is only the first of many horrors on the waters. Some transports are sunk by Taiwanese torpedoes, released by submarines held in reserve for this day. Airborne Harpoon missiles, fired by F-16s leaving the safety of cavernous, nuclear-proof mountain bunkers for the first time in the war, will destroy others. The greatest casualties, however, will be caused by sea mines. Minefield after minefield must be crossed by every ship in the flotilla, some a harrowing eight miles in width. Seasick thanks to the strait’s rough waves, our grunt can do nothing but pray his ship safely makes it across. As he approaches land, the psychological pressure increases. The first craft to cross the shore will be met, as Easton’s research shows, with a sudden wall of flame springing up from the water from the miles of oil-filled pipeline sunk underneath. As his ship makes it through the fire (he is lucky; others around it are speared or entangled on sea traps) he faces what Easton describes as a mile’s worth of “razor wire nets, hook boards, skin-peeling planks, barbed wire fences, wire obstacles, spike strips, landmines, anti-tank barrier walls, anti-tank obstacles … bamboo spikes, felled trees, truck shipping containers, and junkyard cars.” At this stage, his safety depends largely on whether the Chinese Air Force has been able to able to distinguish between real artillery pieces from the hundreds of decoy targets and dummy equipment PLA manuals believe the Taiwanese Army has created. The odds are against him: As Beckley notes in a study published last fall, in the 1990 to 1991 Gulf War, the 88,500 tons of ordnance dropped by the U.S.-led coalition did not destroy a single Iraqi road-mobile missile launcher. NATO’s 78-day campaign aimed at Serbian air defenses only managed to destroy three of Serbia’s 22 mobile-missile batteries. There is no reason to think that the Chinese Air Force will have a higher success rate when targeting Taiwan’s mobile artillery and missile defense. But if our grunt survives the initial barrages on the beach, he still must fight his way through the main Taiwanese Army groups, 2.5 million armed reservists dispersed in the dense cities and jungles of Taiwan, and miles of mines, booby traps, and debris. This is an enormous thing to ask of a private who has no personal experience with war. It is an even great thing to ask it of a private who naively believed in his own army’s invincibility.</w:t>
      </w:r>
    </w:p>
    <w:p w14:paraId="5A5ADD3F" w14:textId="59B0B90C" w:rsidR="00692FEF" w:rsidRDefault="00692FEF" w:rsidP="00692FEF">
      <w:pPr>
        <w:rPr>
          <w:sz w:val="16"/>
        </w:rPr>
      </w:pPr>
      <w:r w:rsidRPr="00990B5B">
        <w:rPr>
          <w:rStyle w:val="StyleUnderline"/>
        </w:rPr>
        <w:t xml:space="preserve">This sketch makes sense of </w:t>
      </w:r>
      <w:r w:rsidRPr="00237959">
        <w:rPr>
          <w:rStyle w:val="StyleUnderline"/>
        </w:rPr>
        <w:t xml:space="preserve">the </w:t>
      </w:r>
      <w:r w:rsidRPr="00237959">
        <w:rPr>
          <w:rStyle w:val="Emphasis"/>
        </w:rPr>
        <w:t>anxiety</w:t>
      </w:r>
      <w:r w:rsidRPr="00990B5B">
        <w:rPr>
          <w:sz w:val="16"/>
        </w:rPr>
        <w:t xml:space="preserve"> </w:t>
      </w:r>
      <w:r w:rsidRPr="00990B5B">
        <w:rPr>
          <w:rStyle w:val="StyleUnderline"/>
        </w:rPr>
        <w:t xml:space="preserve">the </w:t>
      </w:r>
      <w:r w:rsidRPr="00050EC2">
        <w:rPr>
          <w:rStyle w:val="StyleUnderline"/>
          <w:highlight w:val="green"/>
        </w:rPr>
        <w:t>PLA officer</w:t>
      </w:r>
      <w:r w:rsidRPr="00990B5B">
        <w:rPr>
          <w:rStyle w:val="StyleUnderline"/>
        </w:rPr>
        <w:t xml:space="preserve"> manuals </w:t>
      </w:r>
      <w:r w:rsidRPr="00237959">
        <w:rPr>
          <w:rStyle w:val="Emphasis"/>
        </w:rPr>
        <w:t>express</w:t>
      </w:r>
      <w:r w:rsidRPr="00990B5B">
        <w:rPr>
          <w:sz w:val="16"/>
        </w:rPr>
        <w:t xml:space="preserve">. </w:t>
      </w:r>
      <w:r w:rsidRPr="00990B5B">
        <w:rPr>
          <w:rStyle w:val="StyleUnderline"/>
        </w:rPr>
        <w:t xml:space="preserve">They </w:t>
      </w:r>
      <w:r w:rsidRPr="00050EC2">
        <w:rPr>
          <w:rStyle w:val="StyleUnderline"/>
          <w:highlight w:val="green"/>
        </w:rPr>
        <w:t xml:space="preserve">know war would be a </w:t>
      </w:r>
      <w:r w:rsidRPr="00050EC2">
        <w:rPr>
          <w:rStyle w:val="Emphasis"/>
          <w:highlight w:val="green"/>
        </w:rPr>
        <w:t>terrific gamble</w:t>
      </w:r>
      <w:r w:rsidRPr="00050EC2">
        <w:rPr>
          <w:sz w:val="16"/>
          <w:highlight w:val="green"/>
        </w:rPr>
        <w:t xml:space="preserve">, </w:t>
      </w:r>
      <w:r w:rsidRPr="00050EC2">
        <w:rPr>
          <w:rStyle w:val="StyleUnderline"/>
          <w:highlight w:val="green"/>
        </w:rPr>
        <w:t xml:space="preserve">even if they </w:t>
      </w:r>
      <w:r w:rsidRPr="00050EC2">
        <w:rPr>
          <w:rStyle w:val="Emphasis"/>
          <w:highlight w:val="green"/>
        </w:rPr>
        <w:t>only admit it to each other</w:t>
      </w:r>
      <w:r w:rsidRPr="00990B5B">
        <w:rPr>
          <w:sz w:val="16"/>
        </w:rPr>
        <w:t>. Yet it this also makes sense of the party’s violent reactions to even the smallest of arms sales to Taiwan. Their passion betrays their angst. They understand what Western gloom-and-doomsters do not. American analysts use terms like “mature precision-strike regime” and “anti-access and area denial warfare” to describe technological trends that make it extremely difficult to project naval and airpower near enemy shores. Costs favor the defense: It is much cheaper to build a ship-killing missile than it is to build a ship.</w:t>
      </w:r>
    </w:p>
    <w:p w14:paraId="6BB7F8F1" w14:textId="40F9B723" w:rsidR="00050EC2" w:rsidRDefault="00050EC2" w:rsidP="00050EC2">
      <w:pPr>
        <w:pStyle w:val="Heading3"/>
      </w:pPr>
      <w:r>
        <w:lastRenderedPageBreak/>
        <w:t>1NC---AT: Space Dominance</w:t>
      </w:r>
    </w:p>
    <w:p w14:paraId="0ADAAFF7" w14:textId="77777777" w:rsidR="00050EC2" w:rsidRDefault="00050EC2" w:rsidP="00050EC2">
      <w:pPr>
        <w:pStyle w:val="Heading4"/>
      </w:pPr>
      <w:r>
        <w:t>China has already leapfrogged the U.S in outer space influence</w:t>
      </w:r>
    </w:p>
    <w:p w14:paraId="029D5B98" w14:textId="77777777" w:rsidR="00050EC2" w:rsidRPr="00F31955" w:rsidRDefault="00050EC2" w:rsidP="00050EC2">
      <w:r w:rsidRPr="00F31955">
        <w:rPr>
          <w:rFonts w:eastAsiaTheme="majorEastAsia" w:cstheme="majorBidi"/>
          <w:b/>
          <w:iCs/>
          <w:sz w:val="26"/>
        </w:rPr>
        <w:t>Jennings 21</w:t>
      </w:r>
      <w:r w:rsidRPr="00F31955">
        <w:t xml:space="preserve"> [Ralph Jennings, Ralph Jennings has covered news in China, Taiwan, and Southeast Asia for the past 14 years. 10-25-2021, "In China-US Space Race, Beijing Uses Space Diplomacy," VOA, </w:t>
      </w:r>
      <w:hyperlink r:id="rId19" w:history="1">
        <w:r w:rsidRPr="00F31955">
          <w:rPr>
            <w:rStyle w:val="Hyperlink"/>
          </w:rPr>
          <w:t>https://www.voanews.com/a/in-china-us-space-race-beijing-uses-space-diplomacy/6284826.html accessed 12/10/21</w:t>
        </w:r>
      </w:hyperlink>
      <w:r w:rsidRPr="00F31955">
        <w:t>] Adam</w:t>
      </w:r>
    </w:p>
    <w:p w14:paraId="46F39CFF" w14:textId="5977E81F" w:rsidR="00050EC2" w:rsidRPr="00050EC2" w:rsidRDefault="00050EC2" w:rsidP="00050EC2">
      <w:r w:rsidRPr="00D5179F">
        <w:t>SAN FRANCISCO, CALIF. — </w:t>
      </w:r>
      <w:r w:rsidRPr="00050EC2">
        <w:rPr>
          <w:rStyle w:val="StyleUnderline"/>
          <w:highlight w:val="green"/>
        </w:rPr>
        <w:t>China’s</w:t>
      </w:r>
      <w:r w:rsidRPr="00D5179F">
        <w:rPr>
          <w:rStyle w:val="StyleUnderline"/>
        </w:rPr>
        <w:t xml:space="preserve"> is </w:t>
      </w:r>
      <w:r w:rsidRPr="00050EC2">
        <w:rPr>
          <w:rStyle w:val="StyleUnderline"/>
          <w:highlight w:val="green"/>
        </w:rPr>
        <w:t>extending</w:t>
      </w:r>
      <w:r w:rsidRPr="00D5179F">
        <w:rPr>
          <w:rStyle w:val="StyleUnderline"/>
        </w:rPr>
        <w:t xml:space="preserve"> its </w:t>
      </w:r>
      <w:r w:rsidRPr="00050EC2">
        <w:rPr>
          <w:rStyle w:val="StyleUnderline"/>
          <w:highlight w:val="green"/>
        </w:rPr>
        <w:t>space program to other countries</w:t>
      </w:r>
      <w:r w:rsidRPr="00D5179F">
        <w:rPr>
          <w:rStyle w:val="StyleUnderline"/>
        </w:rPr>
        <w:t xml:space="preserve"> in ways that its superpower rival, the </w:t>
      </w:r>
      <w:r w:rsidRPr="00050EC2">
        <w:rPr>
          <w:rStyle w:val="StyleUnderline"/>
          <w:highlight w:val="green"/>
        </w:rPr>
        <w:t>U</w:t>
      </w:r>
      <w:r w:rsidRPr="00D5179F">
        <w:rPr>
          <w:rStyle w:val="StyleUnderline"/>
        </w:rPr>
        <w:t xml:space="preserve">nited </w:t>
      </w:r>
      <w:r w:rsidRPr="00050EC2">
        <w:rPr>
          <w:rStyle w:val="StyleUnderline"/>
          <w:highlight w:val="green"/>
        </w:rPr>
        <w:t>S</w:t>
      </w:r>
      <w:r w:rsidRPr="00D5179F">
        <w:rPr>
          <w:rStyle w:val="StyleUnderline"/>
        </w:rPr>
        <w:t xml:space="preserve">tates, finds </w:t>
      </w:r>
      <w:r w:rsidRPr="00050EC2">
        <w:rPr>
          <w:rStyle w:val="StyleUnderline"/>
          <w:highlight w:val="green"/>
        </w:rPr>
        <w:t>hard to match</w:t>
      </w:r>
      <w:r w:rsidRPr="00D5179F">
        <w:t xml:space="preserve"> and that </w:t>
      </w:r>
      <w:r w:rsidRPr="00D5179F">
        <w:rPr>
          <w:rStyle w:val="StyleUnderline"/>
        </w:rPr>
        <w:t>stand to isolate the U.S. on earth</w:t>
      </w:r>
      <w:r w:rsidRPr="00D5179F">
        <w:t>, experts say.</w:t>
      </w:r>
      <w:r>
        <w:t xml:space="preserve"> </w:t>
      </w:r>
      <w:r w:rsidRPr="00D5179F">
        <w:t xml:space="preserve">The </w:t>
      </w:r>
      <w:r w:rsidRPr="009856BC">
        <w:rPr>
          <w:rStyle w:val="StyleUnderline"/>
        </w:rPr>
        <w:t>vehicle propelling Beijing’s international plans for space diplomacy, the </w:t>
      </w:r>
      <w:r w:rsidRPr="00050EC2">
        <w:rPr>
          <w:rStyle w:val="StyleUnderline"/>
          <w:highlight w:val="green"/>
        </w:rPr>
        <w:t>Shenzhou-13</w:t>
      </w:r>
      <w:r w:rsidRPr="00D5179F">
        <w:t xml:space="preserve">, </w:t>
      </w:r>
      <w:r w:rsidRPr="009856BC">
        <w:rPr>
          <w:rStyle w:val="StyleUnderline"/>
        </w:rPr>
        <w:t>blasted off Friday with a crew of three onboard</w:t>
      </w:r>
      <w:r w:rsidRPr="00D5179F">
        <w:t>.</w:t>
      </w:r>
      <w:r>
        <w:t xml:space="preserve"> </w:t>
      </w:r>
      <w:r w:rsidRPr="00D5179F">
        <w:t xml:space="preserve">The spacecraft is the </w:t>
      </w:r>
      <w:r w:rsidRPr="00050EC2">
        <w:rPr>
          <w:rStyle w:val="StyleUnderline"/>
          <w:highlight w:val="green"/>
        </w:rPr>
        <w:t>core</w:t>
      </w:r>
      <w:r w:rsidRPr="009856BC">
        <w:rPr>
          <w:rStyle w:val="StyleUnderline"/>
        </w:rPr>
        <w:t xml:space="preserve"> module </w:t>
      </w:r>
      <w:r w:rsidRPr="00050EC2">
        <w:rPr>
          <w:rStyle w:val="StyleUnderline"/>
          <w:highlight w:val="green"/>
        </w:rPr>
        <w:t>of</w:t>
      </w:r>
      <w:r w:rsidRPr="009856BC">
        <w:rPr>
          <w:rStyle w:val="StyleUnderline"/>
        </w:rPr>
        <w:t xml:space="preserve"> China's </w:t>
      </w:r>
      <w:r w:rsidRPr="00050EC2">
        <w:rPr>
          <w:rStyle w:val="StyleUnderline"/>
          <w:highlight w:val="green"/>
        </w:rPr>
        <w:t>space station</w:t>
      </w:r>
      <w:r w:rsidRPr="00D5179F">
        <w:t xml:space="preserve"> and will stay in space for six months. State-run Xinhua News Agency said this journey begins the longest spaceflight ever for China. The crew will check all space station systems and help complete its construction by the end of next year.</w:t>
      </w:r>
      <w:r>
        <w:t xml:space="preserve"> </w:t>
      </w:r>
      <w:r w:rsidRPr="00D5179F">
        <w:t xml:space="preserve">The space station will </w:t>
      </w:r>
      <w:r w:rsidRPr="009856BC">
        <w:rPr>
          <w:rStyle w:val="StyleUnderline"/>
        </w:rPr>
        <w:t>become a “</w:t>
      </w:r>
      <w:r w:rsidRPr="00050EC2">
        <w:rPr>
          <w:rStyle w:val="StyleUnderline"/>
          <w:highlight w:val="green"/>
        </w:rPr>
        <w:t>platform for deeper</w:t>
      </w:r>
      <w:r w:rsidRPr="009856BC">
        <w:rPr>
          <w:rStyle w:val="StyleUnderline"/>
        </w:rPr>
        <w:t xml:space="preserve"> international </w:t>
      </w:r>
      <w:r w:rsidRPr="00050EC2">
        <w:rPr>
          <w:rStyle w:val="StyleUnderline"/>
          <w:highlight w:val="green"/>
        </w:rPr>
        <w:t>cooperation</w:t>
      </w:r>
      <w:r w:rsidRPr="009856BC">
        <w:rPr>
          <w:rStyle w:val="StyleUnderline"/>
        </w:rPr>
        <w:t>” and “welcome” foreign astronauts,</w:t>
      </w:r>
      <w:r w:rsidRPr="00D5179F">
        <w:t xml:space="preserve"> the Beijing-based China Daily news website said.</w:t>
      </w:r>
      <w:r>
        <w:t xml:space="preserve"> </w:t>
      </w:r>
      <w:r w:rsidRPr="00D5179F">
        <w:t xml:space="preserve">“My sense is that </w:t>
      </w:r>
      <w:r w:rsidRPr="009856BC">
        <w:rPr>
          <w:rStyle w:val="StyleUnderline"/>
        </w:rPr>
        <w:t xml:space="preserve">this is </w:t>
      </w:r>
      <w:r w:rsidRPr="00050EC2">
        <w:rPr>
          <w:rStyle w:val="StyleUnderline"/>
          <w:highlight w:val="green"/>
        </w:rPr>
        <w:t>good PR</w:t>
      </w:r>
      <w:r w:rsidRPr="009856BC">
        <w:rPr>
          <w:rStyle w:val="StyleUnderline"/>
        </w:rPr>
        <w:t xml:space="preserve"> for China</w:t>
      </w:r>
      <w:r w:rsidRPr="00D5179F">
        <w:t xml:space="preserve">,” said Marco Cáceres, director of space studies at the Teal Group market analysis firm. “Already, you see that </w:t>
      </w:r>
      <w:r w:rsidRPr="00050EC2">
        <w:rPr>
          <w:rStyle w:val="StyleUnderline"/>
          <w:highlight w:val="green"/>
        </w:rPr>
        <w:t>there is a space race</w:t>
      </w:r>
      <w:r w:rsidRPr="009856BC">
        <w:rPr>
          <w:rStyle w:val="StyleUnderline"/>
        </w:rPr>
        <w:t xml:space="preserve"> developing between the U.S. and China</w:t>
      </w:r>
      <w:r w:rsidRPr="00D5179F">
        <w:t>.”</w:t>
      </w:r>
      <w:r>
        <w:t xml:space="preserve"> </w:t>
      </w:r>
      <w:r w:rsidRPr="00D5179F">
        <w:t xml:space="preserve">China launched its first satellite in 1970 and put its first astronaut in space in 2003, becoming the world’s third nation, after Russia and the United States, to do so. U.S. officials, among others, </w:t>
      </w:r>
      <w:r w:rsidRPr="009856BC">
        <w:rPr>
          <w:rStyle w:val="StyleUnderline"/>
        </w:rPr>
        <w:t>worry that China is looking to space for military use</w:t>
      </w:r>
      <w:r w:rsidRPr="00D5179F">
        <w:t xml:space="preserve"> and would need to get congressional approval for any Sino-American space cooperation.</w:t>
      </w:r>
      <w:r>
        <w:t xml:space="preserve"> </w:t>
      </w:r>
      <w:r w:rsidRPr="00D5179F">
        <w:t>Sino-foreign space cooperation</w:t>
      </w:r>
      <w:r>
        <w:t xml:space="preserve"> </w:t>
      </w:r>
      <w:r w:rsidRPr="00D5179F">
        <w:t xml:space="preserve">Experts say </w:t>
      </w:r>
      <w:r w:rsidRPr="00050EC2">
        <w:rPr>
          <w:rStyle w:val="StyleUnderline"/>
          <w:highlight w:val="green"/>
        </w:rPr>
        <w:t>China’s outreach</w:t>
      </w:r>
      <w:r w:rsidRPr="009856BC">
        <w:rPr>
          <w:rStyle w:val="StyleUnderline"/>
        </w:rPr>
        <w:t xml:space="preserve"> to other countries goes </w:t>
      </w:r>
      <w:r w:rsidRPr="00050EC2">
        <w:rPr>
          <w:rStyle w:val="StyleUnderline"/>
          <w:highlight w:val="green"/>
        </w:rPr>
        <w:t>beyond PR</w:t>
      </w:r>
      <w:r w:rsidRPr="00D5179F">
        <w:t xml:space="preserve">. </w:t>
      </w:r>
      <w:r w:rsidRPr="002218B1">
        <w:rPr>
          <w:rStyle w:val="StyleUnderline"/>
        </w:rPr>
        <w:t xml:space="preserve">China </w:t>
      </w:r>
      <w:r w:rsidRPr="00050EC2">
        <w:rPr>
          <w:rStyle w:val="StyleUnderline"/>
          <w:highlight w:val="green"/>
        </w:rPr>
        <w:t xml:space="preserve">builds </w:t>
      </w:r>
      <w:r w:rsidRPr="002218B1">
        <w:rPr>
          <w:rStyle w:val="StyleUnderline"/>
        </w:rPr>
        <w:t xml:space="preserve">high-end </w:t>
      </w:r>
      <w:r w:rsidRPr="00050EC2">
        <w:rPr>
          <w:rStyle w:val="StyleUnderline"/>
          <w:highlight w:val="green"/>
        </w:rPr>
        <w:t>satellites for developing countries</w:t>
      </w:r>
      <w:r w:rsidRPr="00D5179F">
        <w:t xml:space="preserve"> and </w:t>
      </w:r>
      <w:r w:rsidRPr="00050EC2">
        <w:rPr>
          <w:rStyle w:val="StyleUnderline"/>
          <w:highlight w:val="green"/>
        </w:rPr>
        <w:t>shares satellite data</w:t>
      </w:r>
      <w:r w:rsidRPr="009856BC">
        <w:rPr>
          <w:rStyle w:val="StyleUnderline"/>
        </w:rPr>
        <w:t xml:space="preserve"> to </w:t>
      </w:r>
      <w:r w:rsidRPr="00050EC2">
        <w:rPr>
          <w:rStyle w:val="StyleUnderline"/>
          <w:highlight w:val="green"/>
        </w:rPr>
        <w:t>help with relief work</w:t>
      </w:r>
      <w:r w:rsidRPr="009856BC">
        <w:rPr>
          <w:rStyle w:val="StyleUnderline"/>
        </w:rPr>
        <w:t xml:space="preserve"> after natural disasters</w:t>
      </w:r>
      <w:r w:rsidRPr="00D5179F">
        <w:t>.</w:t>
      </w:r>
      <w:r>
        <w:t xml:space="preserve"> </w:t>
      </w:r>
      <w:r w:rsidRPr="00D5179F">
        <w:t xml:space="preserve">In the 1990s, </w:t>
      </w:r>
      <w:r w:rsidRPr="009856BC">
        <w:rPr>
          <w:rStyle w:val="StyleUnderline"/>
        </w:rPr>
        <w:t>China and Brazil jointly developed remote sensing satellites</w:t>
      </w:r>
      <w:r w:rsidRPr="00D5179F">
        <w:t>, as Bra</w:t>
      </w:r>
      <w:r w:rsidRPr="009856BC">
        <w:rPr>
          <w:rStyle w:val="StyleUnderline"/>
        </w:rPr>
        <w:t>zil was willing to share its technology then with China</w:t>
      </w:r>
      <w:r w:rsidRPr="00D5179F">
        <w:t>, said Yun Sun, co-director of the East Asia program at the Stimson Center in Washington.</w:t>
      </w:r>
      <w:r>
        <w:t xml:space="preserve"> </w:t>
      </w:r>
      <w:r w:rsidRPr="00D5179F">
        <w:t xml:space="preserve">As of 2008, </w:t>
      </w:r>
      <w:r w:rsidRPr="009856BC">
        <w:rPr>
          <w:rStyle w:val="StyleUnderline"/>
        </w:rPr>
        <w:t xml:space="preserve">China has </w:t>
      </w:r>
      <w:r w:rsidRPr="00050EC2">
        <w:rPr>
          <w:rStyle w:val="StyleUnderline"/>
          <w:highlight w:val="green"/>
        </w:rPr>
        <w:t>signed space-</w:t>
      </w:r>
      <w:r w:rsidRPr="009856BC">
        <w:rPr>
          <w:rStyle w:val="StyleUnderline"/>
        </w:rPr>
        <w:t xml:space="preserve">related </w:t>
      </w:r>
      <w:r w:rsidRPr="00CB05F4">
        <w:rPr>
          <w:rStyle w:val="StyleUnderline"/>
        </w:rPr>
        <w:t xml:space="preserve">cooperation </w:t>
      </w:r>
      <w:r w:rsidRPr="00050EC2">
        <w:rPr>
          <w:rStyle w:val="StyleUnderline"/>
          <w:highlight w:val="green"/>
        </w:rPr>
        <w:t xml:space="preserve">agreements with Argentina, Brazil, Canada, France, Malaysia, Pakistan, Russia, Ukraine and </w:t>
      </w:r>
      <w:r w:rsidRPr="00CB05F4">
        <w:rPr>
          <w:rStyle w:val="StyleUnderline"/>
        </w:rPr>
        <w:t xml:space="preserve">the </w:t>
      </w:r>
      <w:r w:rsidRPr="00050EC2">
        <w:rPr>
          <w:rStyle w:val="StyleUnderline"/>
          <w:highlight w:val="green"/>
        </w:rPr>
        <w:t>Eu</w:t>
      </w:r>
      <w:r w:rsidRPr="00CB05F4">
        <w:rPr>
          <w:rStyle w:val="StyleUnderline"/>
        </w:rPr>
        <w:t>ropean Commission</w:t>
      </w:r>
      <w:r w:rsidRPr="009856BC">
        <w:rPr>
          <w:rStyle w:val="StyleUnderline"/>
        </w:rPr>
        <w:t>, </w:t>
      </w:r>
      <w:hyperlink r:id="rId20" w:tgtFrame="_blank" w:history="1">
        <w:r w:rsidRPr="009856BC">
          <w:rPr>
            <w:rStyle w:val="StyleUnderline"/>
          </w:rPr>
          <w:t>NASA</w:t>
        </w:r>
      </w:hyperlink>
      <w:r w:rsidRPr="009856BC">
        <w:rPr>
          <w:rStyle w:val="StyleUnderline"/>
        </w:rPr>
        <w:t> said.</w:t>
      </w:r>
      <w:r>
        <w:t xml:space="preserve"> </w:t>
      </w:r>
      <w:r w:rsidRPr="00D5179F">
        <w:t xml:space="preserve">Last year, </w:t>
      </w:r>
      <w:r w:rsidRPr="009856BC">
        <w:rPr>
          <w:rStyle w:val="StyleUnderline"/>
        </w:rPr>
        <w:t xml:space="preserve">Chinese ally Pakistan became the first full military partner eligible to use Beijing’s </w:t>
      </w:r>
      <w:proofErr w:type="spellStart"/>
      <w:r w:rsidRPr="009856BC">
        <w:rPr>
          <w:rStyle w:val="StyleUnderline"/>
        </w:rPr>
        <w:t>BeiDou</w:t>
      </w:r>
      <w:proofErr w:type="spellEnd"/>
      <w:r w:rsidRPr="009856BC">
        <w:rPr>
          <w:rStyle w:val="StyleUnderline"/>
        </w:rPr>
        <w:t xml:space="preserve"> navigation satellite</w:t>
      </w:r>
      <w:r w:rsidRPr="00D5179F">
        <w:t>.</w:t>
      </w:r>
      <w:r>
        <w:t xml:space="preserve"> </w:t>
      </w:r>
      <w:r w:rsidRPr="009856BC">
        <w:rPr>
          <w:rStyle w:val="StyleUnderline"/>
        </w:rPr>
        <w:t>China offered remote sensing data to Japan after its 2011 tsunami</w:t>
      </w:r>
      <w:r w:rsidRPr="00D5179F">
        <w:t xml:space="preserve"> and has given images to Australia for wildfire damage surveys, Sun said. </w:t>
      </w:r>
      <w:r w:rsidRPr="009856BC">
        <w:rPr>
          <w:rStyle w:val="StyleUnderline"/>
        </w:rPr>
        <w:t>Chinese satellites have provided free earth imagery to developing countries</w:t>
      </w:r>
      <w:r w:rsidRPr="00D5179F">
        <w:t>, she added.</w:t>
      </w:r>
      <w:r>
        <w:t xml:space="preserve"> </w:t>
      </w:r>
      <w:r w:rsidRPr="00D5179F">
        <w:t xml:space="preserve">“It sounds like the data collected by these satellites are quite a popular or needed data for many countries,” Sun said. “So, for </w:t>
      </w:r>
      <w:r w:rsidRPr="00050EC2">
        <w:rPr>
          <w:rStyle w:val="StyleUnderline"/>
          <w:highlight w:val="green"/>
        </w:rPr>
        <w:t>developing countries</w:t>
      </w:r>
      <w:r w:rsidRPr="009856BC">
        <w:rPr>
          <w:rStyle w:val="StyleUnderline"/>
        </w:rPr>
        <w:t xml:space="preserve"> who </w:t>
      </w:r>
      <w:r w:rsidRPr="00050EC2">
        <w:rPr>
          <w:rStyle w:val="StyleUnderline"/>
          <w:highlight w:val="green"/>
        </w:rPr>
        <w:t>don’t have</w:t>
      </w:r>
      <w:r w:rsidRPr="009856BC">
        <w:rPr>
          <w:rStyle w:val="StyleUnderline"/>
        </w:rPr>
        <w:t xml:space="preserve"> the </w:t>
      </w:r>
      <w:r w:rsidRPr="00050EC2">
        <w:rPr>
          <w:rStyle w:val="StyleUnderline"/>
          <w:highlight w:val="green"/>
        </w:rPr>
        <w:t>access</w:t>
      </w:r>
      <w:r w:rsidRPr="009856BC">
        <w:rPr>
          <w:rStyle w:val="StyleUnderline"/>
        </w:rPr>
        <w:t xml:space="preserve"> </w:t>
      </w:r>
      <w:r w:rsidRPr="00050EC2">
        <w:rPr>
          <w:rStyle w:val="StyleUnderline"/>
          <w:highlight w:val="green"/>
        </w:rPr>
        <w:t>to</w:t>
      </w:r>
      <w:r w:rsidRPr="009856BC">
        <w:rPr>
          <w:rStyle w:val="StyleUnderline"/>
        </w:rPr>
        <w:t xml:space="preserve"> </w:t>
      </w:r>
      <w:r w:rsidRPr="00050EC2">
        <w:rPr>
          <w:rStyle w:val="StyleUnderline"/>
          <w:highlight w:val="green"/>
        </w:rPr>
        <w:t>commercial satellites</w:t>
      </w:r>
      <w:r w:rsidRPr="009856BC">
        <w:rPr>
          <w:rStyle w:val="StyleUnderline"/>
        </w:rPr>
        <w:t xml:space="preserve"> or information</w:t>
      </w:r>
      <w:r w:rsidRPr="00D5179F">
        <w:t xml:space="preserve"> to be </w:t>
      </w:r>
      <w:r w:rsidRPr="009856BC">
        <w:rPr>
          <w:rStyle w:val="StyleUnderline"/>
        </w:rPr>
        <w:t>shared by Western countries</w:t>
      </w:r>
      <w:r w:rsidRPr="00D5179F">
        <w:t xml:space="preserve">, then </w:t>
      </w:r>
      <w:r w:rsidRPr="00050EC2">
        <w:rPr>
          <w:rStyle w:val="StyleUnderline"/>
          <w:highlight w:val="green"/>
        </w:rPr>
        <w:t>China</w:t>
      </w:r>
      <w:r w:rsidRPr="009856BC">
        <w:rPr>
          <w:rStyle w:val="StyleUnderline"/>
        </w:rPr>
        <w:t xml:space="preserve"> provides </w:t>
      </w:r>
      <w:r w:rsidRPr="00050EC2">
        <w:rPr>
          <w:rStyle w:val="StyleUnderline"/>
          <w:highlight w:val="green"/>
        </w:rPr>
        <w:t>a</w:t>
      </w:r>
      <w:r w:rsidRPr="009856BC">
        <w:rPr>
          <w:rStyle w:val="StyleUnderline"/>
        </w:rPr>
        <w:t xml:space="preserve"> useful </w:t>
      </w:r>
      <w:r w:rsidRPr="00050EC2">
        <w:rPr>
          <w:rStyle w:val="StyleUnderline"/>
          <w:highlight w:val="green"/>
        </w:rPr>
        <w:t>alternative</w:t>
      </w:r>
      <w:r w:rsidRPr="00D5179F">
        <w:t>.”</w:t>
      </w:r>
      <w:r>
        <w:t xml:space="preserve"> </w:t>
      </w:r>
      <w:r w:rsidRPr="00050EC2">
        <w:rPr>
          <w:rStyle w:val="StyleUnderline"/>
          <w:highlight w:val="green"/>
        </w:rPr>
        <w:t>Russia</w:t>
      </w:r>
      <w:r w:rsidRPr="009856BC">
        <w:rPr>
          <w:rStyle w:val="StyleUnderline"/>
        </w:rPr>
        <w:t xml:space="preserve"> and China tentatively </w:t>
      </w:r>
      <w:r w:rsidRPr="00050EC2">
        <w:rPr>
          <w:rStyle w:val="StyleUnderline"/>
          <w:highlight w:val="green"/>
        </w:rPr>
        <w:t>agreed</w:t>
      </w:r>
      <w:r w:rsidRPr="009856BC">
        <w:rPr>
          <w:rStyle w:val="StyleUnderline"/>
        </w:rPr>
        <w:t xml:space="preserve"> in September </w:t>
      </w:r>
      <w:r w:rsidRPr="00050EC2">
        <w:rPr>
          <w:rStyle w:val="StyleUnderline"/>
          <w:highlight w:val="green"/>
        </w:rPr>
        <w:t>to</w:t>
      </w:r>
      <w:r w:rsidRPr="009856BC">
        <w:rPr>
          <w:rStyle w:val="StyleUnderline"/>
        </w:rPr>
        <w:t xml:space="preserve"> open a </w:t>
      </w:r>
      <w:r w:rsidRPr="00050EC2">
        <w:rPr>
          <w:rStyle w:val="StyleUnderline"/>
          <w:highlight w:val="green"/>
        </w:rPr>
        <w:t>joint lunar</w:t>
      </w:r>
      <w:r w:rsidRPr="009856BC">
        <w:rPr>
          <w:rStyle w:val="StyleUnderline"/>
        </w:rPr>
        <w:t xml:space="preserve"> research </w:t>
      </w:r>
      <w:r w:rsidRPr="00050EC2">
        <w:rPr>
          <w:rStyle w:val="StyleUnderline"/>
          <w:highlight w:val="green"/>
        </w:rPr>
        <w:t>base</w:t>
      </w:r>
      <w:r w:rsidRPr="00D5179F">
        <w:t xml:space="preserve">, </w:t>
      </w:r>
      <w:r w:rsidRPr="00CB05F4">
        <w:rPr>
          <w:rStyle w:val="StyleUnderline"/>
        </w:rPr>
        <w:t>making both sides more influential</w:t>
      </w:r>
      <w:r w:rsidRPr="00D5179F">
        <w:t>.</w:t>
      </w:r>
      <w:r>
        <w:t xml:space="preserve"> </w:t>
      </w:r>
      <w:r w:rsidRPr="002218B1">
        <w:rPr>
          <w:rStyle w:val="StyleUnderline"/>
        </w:rPr>
        <w:t>China</w:t>
      </w:r>
      <w:r w:rsidRPr="00D5179F">
        <w:t xml:space="preserve"> also </w:t>
      </w:r>
      <w:r w:rsidRPr="002218B1">
        <w:rPr>
          <w:rStyle w:val="StyleUnderline"/>
        </w:rPr>
        <w:t>sells launch services abroad</w:t>
      </w:r>
      <w:r w:rsidRPr="00D5179F">
        <w:t xml:space="preserve">, said Richard </w:t>
      </w:r>
      <w:proofErr w:type="spellStart"/>
      <w:r w:rsidRPr="00D5179F">
        <w:t>Bitzinger</w:t>
      </w:r>
      <w:proofErr w:type="spellEnd"/>
      <w:r w:rsidRPr="00D5179F">
        <w:t xml:space="preserve">, a U.S.-based visiting senior fellow at the S. Rajaratnam School of International Studies in Singapore. </w:t>
      </w:r>
      <w:r w:rsidRPr="00050EC2">
        <w:rPr>
          <w:rStyle w:val="StyleUnderline"/>
          <w:highlight w:val="green"/>
        </w:rPr>
        <w:t>China is reliable</w:t>
      </w:r>
      <w:r w:rsidRPr="002218B1">
        <w:rPr>
          <w:rStyle w:val="StyleUnderline"/>
        </w:rPr>
        <w:t>, open to sharing technology and positioned to “</w:t>
      </w:r>
      <w:r w:rsidRPr="00050EC2">
        <w:rPr>
          <w:rStyle w:val="StyleUnderline"/>
          <w:highlight w:val="green"/>
        </w:rPr>
        <w:t>undercut</w:t>
      </w:r>
      <w:r w:rsidRPr="002218B1">
        <w:rPr>
          <w:rStyle w:val="StyleUnderline"/>
        </w:rPr>
        <w:t xml:space="preserve"> the </w:t>
      </w:r>
      <w:r w:rsidRPr="00050EC2">
        <w:rPr>
          <w:rStyle w:val="StyleUnderline"/>
          <w:highlight w:val="green"/>
        </w:rPr>
        <w:t>competition</w:t>
      </w:r>
      <w:r w:rsidRPr="002218B1">
        <w:rPr>
          <w:rStyle w:val="StyleUnderline"/>
        </w:rPr>
        <w:t>,”</w:t>
      </w:r>
      <w:r w:rsidRPr="00D5179F">
        <w:t xml:space="preserve"> he said.</w:t>
      </w:r>
      <w:r>
        <w:t xml:space="preserve"> </w:t>
      </w:r>
      <w:proofErr w:type="spellStart"/>
      <w:r w:rsidRPr="00D5179F">
        <w:t>Bitzinger</w:t>
      </w:r>
      <w:proofErr w:type="spellEnd"/>
      <w:r w:rsidRPr="00D5179F">
        <w:t xml:space="preserve"> said </w:t>
      </w:r>
      <w:r w:rsidRPr="002218B1">
        <w:rPr>
          <w:rStyle w:val="StyleUnderline"/>
        </w:rPr>
        <w:t>partner nations might see joint space exploitation as a “logical next step</w:t>
      </w:r>
      <w:r w:rsidRPr="00D5179F">
        <w:t>.”</w:t>
      </w:r>
      <w:r>
        <w:t xml:space="preserve"> </w:t>
      </w:r>
      <w:r w:rsidRPr="00D5179F">
        <w:t>“I think more than anything, what they’re trying to say is, ‘</w:t>
      </w:r>
      <w:r w:rsidRPr="002218B1">
        <w:rPr>
          <w:rStyle w:val="StyleUnderline"/>
        </w:rPr>
        <w:t xml:space="preserve">We’re the </w:t>
      </w:r>
      <w:r w:rsidRPr="00050EC2">
        <w:rPr>
          <w:rStyle w:val="StyleUnderline"/>
          <w:highlight w:val="green"/>
        </w:rPr>
        <w:t>low-budget provider</w:t>
      </w:r>
      <w:r w:rsidRPr="002218B1">
        <w:rPr>
          <w:rStyle w:val="StyleUnderline"/>
        </w:rPr>
        <w:t>. We’re the no-questions-asked guy. We’re happy to treat you more as equals than maybe the United States might’</w:t>
      </w:r>
      <w:r w:rsidRPr="00D5179F">
        <w:t xml:space="preserve">,” </w:t>
      </w:r>
      <w:proofErr w:type="spellStart"/>
      <w:r w:rsidRPr="00D5179F">
        <w:t>Bitzinger</w:t>
      </w:r>
      <w:proofErr w:type="spellEnd"/>
      <w:r w:rsidRPr="00D5179F">
        <w:t xml:space="preserve"> said. “For a lot of countries, </w:t>
      </w:r>
      <w:r w:rsidRPr="00CB05F4">
        <w:rPr>
          <w:rStyle w:val="StyleUnderline"/>
        </w:rPr>
        <w:t>there</w:t>
      </w:r>
      <w:r w:rsidRPr="002218B1">
        <w:rPr>
          <w:rStyle w:val="StyleUnderline"/>
        </w:rPr>
        <w:t xml:space="preserve"> just </w:t>
      </w:r>
      <w:r w:rsidRPr="00CB05F4">
        <w:rPr>
          <w:rStyle w:val="StyleUnderline"/>
        </w:rPr>
        <w:t>isn’t</w:t>
      </w:r>
      <w:r w:rsidRPr="002218B1">
        <w:rPr>
          <w:rStyle w:val="StyleUnderline"/>
        </w:rPr>
        <w:t xml:space="preserve"> really </w:t>
      </w:r>
      <w:r w:rsidRPr="00CB05F4">
        <w:rPr>
          <w:rStyle w:val="StyleUnderline"/>
        </w:rPr>
        <w:t>a political or strategic downside in dealing with the Chinese</w:t>
      </w:r>
      <w:r w:rsidRPr="002218B1">
        <w:rPr>
          <w:rStyle w:val="StyleUnderline"/>
        </w:rPr>
        <w:t xml:space="preserve"> in these areas.”</w:t>
      </w:r>
      <w:r>
        <w:t xml:space="preserve"> </w:t>
      </w:r>
      <w:r w:rsidRPr="00050EC2">
        <w:rPr>
          <w:rStyle w:val="StyleUnderline"/>
          <w:highlight w:val="green"/>
        </w:rPr>
        <w:t>Cooperation</w:t>
      </w:r>
      <w:r w:rsidRPr="002218B1">
        <w:rPr>
          <w:rStyle w:val="StyleUnderline"/>
        </w:rPr>
        <w:t xml:space="preserve"> has </w:t>
      </w:r>
      <w:r w:rsidRPr="00050EC2">
        <w:rPr>
          <w:rStyle w:val="StyleUnderline"/>
          <w:highlight w:val="green"/>
        </w:rPr>
        <w:t>already begun</w:t>
      </w:r>
      <w:r w:rsidRPr="00D5179F">
        <w:t xml:space="preserve"> between </w:t>
      </w:r>
      <w:r w:rsidRPr="002218B1">
        <w:rPr>
          <w:rStyle w:val="StyleUnderline"/>
        </w:rPr>
        <w:t>China and “some other countries” for selection and training of astronauts,</w:t>
      </w:r>
      <w:r w:rsidRPr="00D5179F">
        <w:t xml:space="preserve"> China Daily said October 16. The newspaper said the China Manned Space Agency is working with the U.N. Office for Outer Space Affairs to invite certain U.N. members for scientific experiments at </w:t>
      </w:r>
      <w:r w:rsidRPr="00D5179F">
        <w:lastRenderedPageBreak/>
        <w:t>the Tianhe space station module.</w:t>
      </w:r>
      <w:r>
        <w:t xml:space="preserve"> </w:t>
      </w:r>
      <w:r w:rsidRPr="00D5179F">
        <w:t xml:space="preserve">The </w:t>
      </w:r>
      <w:r w:rsidRPr="002218B1">
        <w:rPr>
          <w:rStyle w:val="StyleUnderline"/>
        </w:rPr>
        <w:t>Chinese space station</w:t>
      </w:r>
      <w:r w:rsidRPr="00D5179F">
        <w:t xml:space="preserve"> is </w:t>
      </w:r>
      <w:r w:rsidRPr="002218B1">
        <w:rPr>
          <w:rStyle w:val="StyleUnderline"/>
        </w:rPr>
        <w:t>likely to do “thousands of experiments” in micro-gravity and could accept countries unable to reach the international space station</w:t>
      </w:r>
      <w:r w:rsidRPr="00D5179F">
        <w:t>, Cáceres said.</w:t>
      </w:r>
      <w:r>
        <w:t xml:space="preserve"> </w:t>
      </w:r>
      <w:r w:rsidRPr="00D5179F">
        <w:t xml:space="preserve">“When </w:t>
      </w:r>
      <w:r w:rsidRPr="00050EC2">
        <w:rPr>
          <w:rStyle w:val="StyleUnderline"/>
          <w:highlight w:val="green"/>
        </w:rPr>
        <w:t>China invites</w:t>
      </w:r>
      <w:r w:rsidRPr="002218B1">
        <w:rPr>
          <w:rStyle w:val="StyleUnderline"/>
        </w:rPr>
        <w:t xml:space="preserve"> other </w:t>
      </w:r>
      <w:r w:rsidRPr="00050EC2">
        <w:rPr>
          <w:rStyle w:val="StyleUnderline"/>
          <w:highlight w:val="green"/>
        </w:rPr>
        <w:t>countries</w:t>
      </w:r>
      <w:r w:rsidRPr="002218B1">
        <w:rPr>
          <w:rStyle w:val="StyleUnderline"/>
        </w:rPr>
        <w:t xml:space="preserve"> </w:t>
      </w:r>
      <w:r w:rsidRPr="00050EC2">
        <w:rPr>
          <w:rStyle w:val="StyleUnderline"/>
          <w:highlight w:val="green"/>
        </w:rPr>
        <w:t>to</w:t>
      </w:r>
      <w:r w:rsidRPr="002218B1">
        <w:rPr>
          <w:rStyle w:val="StyleUnderline"/>
        </w:rPr>
        <w:t xml:space="preserve"> </w:t>
      </w:r>
      <w:r w:rsidRPr="00050EC2">
        <w:rPr>
          <w:rStyle w:val="StyleUnderline"/>
          <w:highlight w:val="green"/>
        </w:rPr>
        <w:t>its</w:t>
      </w:r>
      <w:r w:rsidRPr="002218B1">
        <w:rPr>
          <w:rStyle w:val="StyleUnderline"/>
        </w:rPr>
        <w:t xml:space="preserve"> own space </w:t>
      </w:r>
      <w:r w:rsidRPr="00050EC2">
        <w:rPr>
          <w:rStyle w:val="StyleUnderline"/>
          <w:highlight w:val="green"/>
        </w:rPr>
        <w:t>station</w:t>
      </w:r>
      <w:r w:rsidRPr="00D5179F">
        <w:t xml:space="preserve">, then of course </w:t>
      </w:r>
      <w:r w:rsidRPr="00CB05F4">
        <w:rPr>
          <w:rStyle w:val="StyleUnderline"/>
        </w:rPr>
        <w:t>China</w:t>
      </w:r>
      <w:r w:rsidRPr="002218B1">
        <w:rPr>
          <w:rStyle w:val="StyleUnderline"/>
        </w:rPr>
        <w:t xml:space="preserve"> will be the leader.</w:t>
      </w:r>
      <w:r w:rsidRPr="00D5179F">
        <w:t xml:space="preserve"> So, it </w:t>
      </w:r>
      <w:r w:rsidRPr="00050EC2">
        <w:rPr>
          <w:rStyle w:val="StyleUnderline"/>
          <w:highlight w:val="green"/>
        </w:rPr>
        <w:t>demonstrates</w:t>
      </w:r>
      <w:r w:rsidRPr="002218B1">
        <w:rPr>
          <w:rStyle w:val="StyleUnderline"/>
        </w:rPr>
        <w:t xml:space="preserve"> China’s </w:t>
      </w:r>
      <w:r w:rsidRPr="00CB05F4">
        <w:rPr>
          <w:rStyle w:val="StyleUnderline"/>
        </w:rPr>
        <w:t>leadership</w:t>
      </w:r>
      <w:r w:rsidRPr="002218B1">
        <w:rPr>
          <w:rStyle w:val="StyleUnderline"/>
        </w:rPr>
        <w:t xml:space="preserve"> willingness, as well as </w:t>
      </w:r>
      <w:r w:rsidRPr="00050EC2">
        <w:rPr>
          <w:rStyle w:val="StyleUnderline"/>
          <w:highlight w:val="green"/>
        </w:rPr>
        <w:t>leadership capability</w:t>
      </w:r>
      <w:r w:rsidRPr="002218B1">
        <w:rPr>
          <w:rStyle w:val="StyleUnderline"/>
        </w:rPr>
        <w:t xml:space="preserve"> and high-tech capabilities</w:t>
      </w:r>
      <w:r w:rsidRPr="00D5179F">
        <w:t xml:space="preserve">, to show that </w:t>
      </w:r>
      <w:r w:rsidRPr="00050EC2">
        <w:rPr>
          <w:rStyle w:val="StyleUnderline"/>
          <w:highlight w:val="green"/>
        </w:rPr>
        <w:t>China</w:t>
      </w:r>
      <w:r w:rsidRPr="002218B1">
        <w:rPr>
          <w:rStyle w:val="StyleUnderline"/>
        </w:rPr>
        <w:t xml:space="preserve"> can </w:t>
      </w:r>
      <w:r w:rsidRPr="00050EC2">
        <w:rPr>
          <w:rStyle w:val="StyleUnderline"/>
          <w:highlight w:val="green"/>
        </w:rPr>
        <w:t>rival</w:t>
      </w:r>
      <w:r w:rsidRPr="002218B1">
        <w:rPr>
          <w:rStyle w:val="StyleUnderline"/>
        </w:rPr>
        <w:t xml:space="preserve"> even </w:t>
      </w:r>
      <w:r w:rsidRPr="00CB05F4">
        <w:rPr>
          <w:rStyle w:val="StyleUnderline"/>
        </w:rPr>
        <w:t>the United States and Russia and the European Union</w:t>
      </w:r>
      <w:r w:rsidRPr="002218B1">
        <w:t xml:space="preserve"> — </w:t>
      </w:r>
      <w:proofErr w:type="gramStart"/>
      <w:r w:rsidRPr="00050EC2">
        <w:rPr>
          <w:rStyle w:val="StyleUnderline"/>
          <w:highlight w:val="green"/>
        </w:rPr>
        <w:t>all</w:t>
      </w:r>
      <w:r w:rsidRPr="002218B1">
        <w:rPr>
          <w:rStyle w:val="StyleUnderline"/>
        </w:rPr>
        <w:t xml:space="preserve"> of</w:t>
      </w:r>
      <w:proofErr w:type="gramEnd"/>
      <w:r w:rsidRPr="002218B1">
        <w:rPr>
          <w:rStyle w:val="StyleUnderline"/>
        </w:rPr>
        <w:t xml:space="preserve"> </w:t>
      </w:r>
      <w:r w:rsidRPr="00050EC2">
        <w:rPr>
          <w:rStyle w:val="StyleUnderline"/>
          <w:highlight w:val="green"/>
        </w:rPr>
        <w:t>the</w:t>
      </w:r>
      <w:r w:rsidRPr="002218B1">
        <w:rPr>
          <w:rStyle w:val="StyleUnderline"/>
        </w:rPr>
        <w:t xml:space="preserve"> </w:t>
      </w:r>
      <w:r w:rsidRPr="00050EC2">
        <w:rPr>
          <w:rStyle w:val="StyleUnderline"/>
          <w:highlight w:val="green"/>
        </w:rPr>
        <w:t>most advanced</w:t>
      </w:r>
      <w:r w:rsidRPr="002218B1">
        <w:rPr>
          <w:rStyle w:val="StyleUnderline"/>
        </w:rPr>
        <w:t xml:space="preserve"> industrial </w:t>
      </w:r>
      <w:r w:rsidRPr="00050EC2">
        <w:rPr>
          <w:rStyle w:val="StyleUnderline"/>
          <w:highlight w:val="green"/>
        </w:rPr>
        <w:t>countries</w:t>
      </w:r>
      <w:r w:rsidRPr="00D5179F">
        <w:t xml:space="preserve">,” said Alexander </w:t>
      </w:r>
      <w:proofErr w:type="spellStart"/>
      <w:r w:rsidRPr="00D5179F">
        <w:t>Vuving</w:t>
      </w:r>
      <w:proofErr w:type="spellEnd"/>
      <w:r w:rsidRPr="00D5179F">
        <w:t>, professor at the Daniel K. Inouye Asia-Pacific Center for Security Studies, in Hawaii.</w:t>
      </w:r>
      <w:r>
        <w:t xml:space="preserve"> </w:t>
      </w:r>
      <w:r w:rsidRPr="00D5179F">
        <w:t>Chance to exceed the United States</w:t>
      </w:r>
      <w:r>
        <w:t xml:space="preserve"> </w:t>
      </w:r>
      <w:r w:rsidRPr="00050EC2">
        <w:rPr>
          <w:rStyle w:val="StyleUnderline"/>
          <w:highlight w:val="green"/>
        </w:rPr>
        <w:t>U.S.</w:t>
      </w:r>
      <w:r w:rsidRPr="002218B1">
        <w:rPr>
          <w:rStyle w:val="StyleUnderline"/>
        </w:rPr>
        <w:t xml:space="preserve"> space </w:t>
      </w:r>
      <w:r w:rsidRPr="00050EC2">
        <w:rPr>
          <w:rStyle w:val="StyleUnderline"/>
          <w:highlight w:val="green"/>
        </w:rPr>
        <w:t>programs</w:t>
      </w:r>
      <w:r w:rsidRPr="002218B1">
        <w:rPr>
          <w:rStyle w:val="StyleUnderline"/>
        </w:rPr>
        <w:t xml:space="preserve"> are </w:t>
      </w:r>
      <w:r w:rsidRPr="00050EC2">
        <w:rPr>
          <w:rStyle w:val="StyleUnderline"/>
          <w:highlight w:val="green"/>
        </w:rPr>
        <w:t>less “active</w:t>
      </w:r>
      <w:r w:rsidRPr="002218B1">
        <w:rPr>
          <w:rStyle w:val="StyleUnderline"/>
        </w:rPr>
        <w:t xml:space="preserve">” </w:t>
      </w:r>
      <w:r w:rsidRPr="00050EC2">
        <w:rPr>
          <w:rStyle w:val="StyleUnderline"/>
          <w:highlight w:val="green"/>
        </w:rPr>
        <w:t>than China</w:t>
      </w:r>
      <w:r w:rsidRPr="002218B1">
        <w:rPr>
          <w:rStyle w:val="StyleUnderline"/>
        </w:rPr>
        <w:t xml:space="preserve"> in helping poorer countries,</w:t>
      </w:r>
      <w:r w:rsidRPr="00D5179F">
        <w:t xml:space="preserve"> Cáceres said, and </w:t>
      </w:r>
      <w:r w:rsidRPr="00CB05F4">
        <w:rPr>
          <w:rStyle w:val="StyleUnderline"/>
        </w:rPr>
        <w:t>its</w:t>
      </w:r>
      <w:r w:rsidRPr="002218B1">
        <w:rPr>
          <w:rStyle w:val="StyleUnderline"/>
        </w:rPr>
        <w:t xml:space="preserve"> inactivity could be “hurt” as China shares outer space with other governments.</w:t>
      </w:r>
      <w:r>
        <w:t xml:space="preserve"> </w:t>
      </w:r>
      <w:r w:rsidRPr="00050EC2">
        <w:rPr>
          <w:rStyle w:val="StyleUnderline"/>
          <w:highlight w:val="green"/>
        </w:rPr>
        <w:t>Developing countries</w:t>
      </w:r>
      <w:r w:rsidRPr="002218B1">
        <w:rPr>
          <w:rStyle w:val="StyleUnderline"/>
        </w:rPr>
        <w:t xml:space="preserve"> normally want the cheapest launch and satellite services</w:t>
      </w:r>
      <w:r w:rsidRPr="00D5179F">
        <w:t xml:space="preserve">, </w:t>
      </w:r>
      <w:proofErr w:type="spellStart"/>
      <w:r w:rsidRPr="00D5179F">
        <w:t>Bitzinger</w:t>
      </w:r>
      <w:proofErr w:type="spellEnd"/>
      <w:r w:rsidRPr="00D5179F">
        <w:t xml:space="preserve"> said. While </w:t>
      </w:r>
      <w:r w:rsidRPr="002218B1">
        <w:rPr>
          <w:rStyle w:val="StyleUnderline"/>
        </w:rPr>
        <w:t xml:space="preserve">they might prefer the quality of an American product, they could </w:t>
      </w:r>
      <w:r w:rsidRPr="00050EC2">
        <w:rPr>
          <w:rStyle w:val="StyleUnderline"/>
          <w:highlight w:val="green"/>
        </w:rPr>
        <w:t>more likely afford</w:t>
      </w:r>
      <w:r w:rsidRPr="002218B1">
        <w:rPr>
          <w:rStyle w:val="StyleUnderline"/>
        </w:rPr>
        <w:t xml:space="preserve"> one from </w:t>
      </w:r>
      <w:r w:rsidRPr="00050EC2">
        <w:rPr>
          <w:rStyle w:val="StyleUnderline"/>
          <w:highlight w:val="green"/>
        </w:rPr>
        <w:t>China</w:t>
      </w:r>
      <w:r w:rsidRPr="00D5179F">
        <w:t xml:space="preserve">. That means the </w:t>
      </w:r>
      <w:r w:rsidRPr="00050EC2">
        <w:rPr>
          <w:rStyle w:val="StyleUnderline"/>
          <w:highlight w:val="green"/>
        </w:rPr>
        <w:t>U</w:t>
      </w:r>
      <w:r w:rsidRPr="002218B1">
        <w:rPr>
          <w:rStyle w:val="StyleUnderline"/>
        </w:rPr>
        <w:t xml:space="preserve">nited </w:t>
      </w:r>
      <w:r w:rsidRPr="00050EC2">
        <w:rPr>
          <w:rStyle w:val="StyleUnderline"/>
          <w:highlight w:val="green"/>
        </w:rPr>
        <w:t>S</w:t>
      </w:r>
      <w:r w:rsidRPr="002218B1">
        <w:rPr>
          <w:rStyle w:val="StyleUnderline"/>
        </w:rPr>
        <w:t>tated could “</w:t>
      </w:r>
      <w:r w:rsidRPr="00050EC2">
        <w:rPr>
          <w:rStyle w:val="StyleUnderline"/>
          <w:highlight w:val="green"/>
        </w:rPr>
        <w:t>lose an advantage</w:t>
      </w:r>
      <w:r w:rsidRPr="002218B1">
        <w:rPr>
          <w:rStyle w:val="StyleUnderline"/>
        </w:rPr>
        <w:t>.</w:t>
      </w:r>
      <w:r w:rsidRPr="00D5179F">
        <w:t>”</w:t>
      </w:r>
      <w:r>
        <w:t xml:space="preserve"> </w:t>
      </w:r>
      <w:r w:rsidRPr="00D5179F">
        <w:t xml:space="preserve">A 2011 </w:t>
      </w:r>
      <w:r w:rsidRPr="002218B1">
        <w:rPr>
          <w:rStyle w:val="StyleUnderline"/>
        </w:rPr>
        <w:t>U.S. law bars NASA from using its funds to engage the Chinese government and affiliated organizations without congressional and FBI approval.</w:t>
      </w:r>
      <w:r w:rsidRPr="00D5179F">
        <w:t xml:space="preserve"> Washington </w:t>
      </w:r>
      <w:r w:rsidRPr="002218B1">
        <w:rPr>
          <w:rStyle w:val="StyleUnderline"/>
        </w:rPr>
        <w:t>believes Beijing to be “extremely aggressive in space</w:t>
      </w:r>
      <w:r w:rsidRPr="00D5179F">
        <w:t>,” Cáceres said.</w:t>
      </w:r>
      <w:r>
        <w:t xml:space="preserve"> </w:t>
      </w:r>
      <w:r w:rsidRPr="00D5179F">
        <w:t xml:space="preserve">Washington’s role in the International Space Station has put its 60-year-old space program in contact with agencies from Russia, Europe, </w:t>
      </w:r>
      <w:proofErr w:type="gramStart"/>
      <w:r w:rsidRPr="00D5179F">
        <w:t>Japan</w:t>
      </w:r>
      <w:proofErr w:type="gramEnd"/>
      <w:r w:rsidRPr="00D5179F">
        <w:t xml:space="preserve"> and Canada. In 2013, the government removed satellite technology from a list of export-controlled items to help manufacturers compete overseas. But the United States prioritizes space competition less now than during the Cold War, </w:t>
      </w:r>
      <w:proofErr w:type="spellStart"/>
      <w:r w:rsidRPr="00D5179F">
        <w:t>Vuving</w:t>
      </w:r>
      <w:proofErr w:type="spellEnd"/>
      <w:r w:rsidRPr="00D5179F">
        <w:t xml:space="preserve"> said.</w:t>
      </w:r>
    </w:p>
    <w:p w14:paraId="3CC8A75C" w14:textId="46A35D1D" w:rsidR="00692FEF" w:rsidRDefault="00692FEF" w:rsidP="00692FEF">
      <w:pPr>
        <w:pStyle w:val="Heading3"/>
      </w:pPr>
      <w:r>
        <w:lastRenderedPageBreak/>
        <w:t xml:space="preserve">1NC---AT: </w:t>
      </w:r>
      <w:proofErr w:type="spellStart"/>
      <w:r>
        <w:t>Heg</w:t>
      </w:r>
      <w:proofErr w:type="spellEnd"/>
    </w:p>
    <w:p w14:paraId="72BC0328" w14:textId="77777777" w:rsidR="00692FEF" w:rsidRDefault="00692FEF" w:rsidP="00692FEF">
      <w:pPr>
        <w:pStyle w:val="Heading4"/>
        <w:rPr>
          <w:rFonts w:cs="Arial"/>
        </w:rPr>
      </w:pPr>
      <w:r w:rsidRPr="002931C6">
        <w:rPr>
          <w:rFonts w:cs="Arial"/>
        </w:rPr>
        <w:t xml:space="preserve">No </w:t>
      </w:r>
      <w:proofErr w:type="spellStart"/>
      <w:r>
        <w:rPr>
          <w:rFonts w:cs="Arial"/>
        </w:rPr>
        <w:t>heg</w:t>
      </w:r>
      <w:proofErr w:type="spellEnd"/>
      <w:r>
        <w:rPr>
          <w:rFonts w:cs="Arial"/>
        </w:rPr>
        <w:t xml:space="preserve"> impact</w:t>
      </w:r>
    </w:p>
    <w:p w14:paraId="31D208EC" w14:textId="77777777" w:rsidR="00692FEF" w:rsidRDefault="00692FEF" w:rsidP="00692FEF">
      <w:pPr>
        <w:pStyle w:val="ListParagraph"/>
        <w:numPr>
          <w:ilvl w:val="0"/>
          <w:numId w:val="11"/>
        </w:numPr>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61AD1515" w14:textId="77777777" w:rsidR="00692FEF" w:rsidRPr="002931C6" w:rsidRDefault="00692FEF" w:rsidP="00692FEF">
      <w:pPr>
        <w:pStyle w:val="ListParagraph"/>
        <w:numPr>
          <w:ilvl w:val="0"/>
          <w:numId w:val="11"/>
        </w:numPr>
      </w:pPr>
      <w:r w:rsidRPr="005C21A0">
        <w:rPr>
          <w:u w:val="single"/>
        </w:rPr>
        <w:t>other factors</w:t>
      </w:r>
      <w:r>
        <w:t xml:space="preserve"> aren’t accounted for in their analysis</w:t>
      </w:r>
    </w:p>
    <w:p w14:paraId="480EAE2E" w14:textId="77777777" w:rsidR="00692FEF" w:rsidRPr="002931C6" w:rsidRDefault="00692FEF" w:rsidP="00692FEF">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763CF599" w14:textId="77777777" w:rsidR="00692FEF" w:rsidRDefault="00692FEF" w:rsidP="00692FEF">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1BA6D516" w14:textId="77777777" w:rsidR="00692FEF" w:rsidRDefault="00692FEF" w:rsidP="00692FEF">
      <w:pPr>
        <w:rPr>
          <w:sz w:val="16"/>
        </w:rPr>
      </w:pPr>
      <w:r w:rsidRPr="002931C6">
        <w:rPr>
          <w:rStyle w:val="StyleUnderline"/>
        </w:rPr>
        <w:t xml:space="preserve">Both strains of the </w:t>
      </w:r>
      <w:r w:rsidRPr="00050EC2">
        <w:rPr>
          <w:rStyle w:val="StyleUnderline"/>
          <w:highlight w:val="green"/>
        </w:rPr>
        <w:t>heg</w:t>
      </w:r>
      <w:r w:rsidRPr="002931C6">
        <w:rPr>
          <w:rStyle w:val="StyleUnderline"/>
        </w:rPr>
        <w:t>emonic-</w:t>
      </w:r>
      <w:r w:rsidRPr="00050EC2">
        <w:rPr>
          <w:rStyle w:val="StyleUnderline"/>
          <w:highlight w:val="green"/>
        </w:rPr>
        <w:t xml:space="preserve">stability </w:t>
      </w:r>
      <w:r w:rsidRPr="002931C6">
        <w:rPr>
          <w:rStyle w:val="StyleUnderline"/>
        </w:rPr>
        <w:t xml:space="preserve">explanation </w:t>
      </w:r>
      <w:r w:rsidRPr="00050EC2">
        <w:rPr>
          <w:rStyle w:val="StyleUnderline"/>
          <w:highlight w:val="green"/>
        </w:rPr>
        <w:t>assume</w:t>
      </w:r>
      <w:r w:rsidRPr="002931C6">
        <w:rPr>
          <w:rStyle w:val="StyleUnderline"/>
        </w:rPr>
        <w:t xml:space="preserve"> not only that </w:t>
      </w:r>
      <w:r w:rsidRPr="00050EC2">
        <w:rPr>
          <w:rStyle w:val="StyleUnderline"/>
          <w:highlight w:val="green"/>
        </w:rPr>
        <w:t>US power is benevolent</w:t>
      </w:r>
      <w:r w:rsidRPr="002931C6">
        <w:rPr>
          <w:rStyle w:val="StyleUnderline"/>
        </w:rPr>
        <w:t xml:space="preserve">, but </w:t>
      </w:r>
      <w:r w:rsidRPr="00050EC2">
        <w:rPr>
          <w:rStyle w:val="StyleUnderline"/>
          <w:highlight w:val="green"/>
        </w:rPr>
        <w:t xml:space="preserve">that others </w:t>
      </w:r>
      <w:r w:rsidRPr="00050EC2">
        <w:rPr>
          <w:rStyle w:val="Emphasis"/>
          <w:highlight w:val="green"/>
        </w:rPr>
        <w:t>perceive</w:t>
      </w:r>
      <w:r w:rsidRPr="00050EC2">
        <w:rPr>
          <w:rStyle w:val="StyleUnderline"/>
          <w:highlight w:val="green"/>
        </w:rPr>
        <w:t xml:space="preserve"> it that way.</w:t>
      </w:r>
      <w:r w:rsidRPr="00050EC2">
        <w:rPr>
          <w:sz w:val="16"/>
          <w:highlight w:val="green"/>
        </w:rPr>
        <w:t xml:space="preserve"> </w:t>
      </w:r>
      <w:r w:rsidRPr="00050EC2">
        <w:rPr>
          <w:rStyle w:val="StyleUnderline"/>
          <w:highlight w:val="green"/>
        </w:rPr>
        <w:t>Heg</w:t>
      </w:r>
      <w:r w:rsidRPr="002931C6">
        <w:rPr>
          <w:rStyle w:val="StyleUnderline"/>
        </w:rPr>
        <w:t xml:space="preserve">emonic stability </w:t>
      </w:r>
      <w:r w:rsidRPr="00050EC2">
        <w:rPr>
          <w:rStyle w:val="StyleUnderline"/>
          <w:highlight w:val="green"/>
        </w:rPr>
        <w:t>depends on</w:t>
      </w:r>
      <w:r w:rsidRPr="002931C6">
        <w:rPr>
          <w:rStyle w:val="StyleUnderline"/>
        </w:rPr>
        <w:t xml:space="preserve"> the </w:t>
      </w:r>
      <w:r w:rsidRPr="00050EC2">
        <w:rPr>
          <w:rStyle w:val="StyleUnderline"/>
          <w:highlight w:val="green"/>
        </w:rPr>
        <w:t>perceptions of other states</w:t>
      </w:r>
      <w:r w:rsidRPr="002931C6">
        <w:rPr>
          <w:rStyle w:val="StyleUnderline"/>
        </w:rPr>
        <w:t xml:space="preserve"> to be successful; </w:t>
      </w:r>
      <w:r w:rsidRPr="00050EC2">
        <w:rPr>
          <w:rStyle w:val="Emphasis"/>
          <w:highlight w:val="green"/>
        </w:rPr>
        <w:t>it has no hope</w:t>
      </w:r>
      <w:r w:rsidRPr="002931C6">
        <w:rPr>
          <w:rStyle w:val="StyleUnderline"/>
        </w:rPr>
        <w:t xml:space="preserve"> to succeed </w:t>
      </w:r>
      <w:r w:rsidRPr="00050EC2">
        <w:rPr>
          <w:rStyle w:val="StyleUnderline"/>
          <w:highlight w:val="green"/>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6A49730C" w14:textId="77777777" w:rsidR="00692FEF" w:rsidRPr="005C21A0" w:rsidRDefault="00692FEF" w:rsidP="00692FEF">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1ECF8D32" w14:textId="77777777" w:rsidR="00692FEF" w:rsidRDefault="00692FEF" w:rsidP="00692FEF">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050EC2">
        <w:rPr>
          <w:rStyle w:val="StyleUnderline"/>
          <w:highlight w:val="green"/>
        </w:rPr>
        <w:t>positive self-regard appears</w:t>
      </w:r>
      <w:r w:rsidRPr="002931C6">
        <w:rPr>
          <w:rStyle w:val="StyleUnderline"/>
        </w:rPr>
        <w:t xml:space="preserve"> to be particularly </w:t>
      </w:r>
      <w:r w:rsidRPr="00050EC2">
        <w:rPr>
          <w:rStyle w:val="StyleUnderline"/>
          <w:highlight w:val="green"/>
        </w:rPr>
        <w:t>strong in North America</w:t>
      </w:r>
      <w:r w:rsidRPr="002931C6">
        <w:rPr>
          <w:rStyle w:val="StyleUnderline"/>
        </w:rPr>
        <w:t xml:space="preserve">n </w:t>
      </w:r>
      <w:r w:rsidRPr="002931C6">
        <w:rPr>
          <w:rStyle w:val="StyleUnderline"/>
        </w:rPr>
        <w:lastRenderedPageBreak/>
        <w:t>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1B6877FB" w14:textId="77777777" w:rsidR="00692FEF" w:rsidRDefault="00692FEF" w:rsidP="00692FEF">
      <w:pPr>
        <w:rPr>
          <w:rStyle w:val="StyleUnderline"/>
        </w:rPr>
      </w:pPr>
      <w:r w:rsidRPr="00050EC2">
        <w:rPr>
          <w:rStyle w:val="StyleUnderline"/>
          <w:highlight w:val="green"/>
        </w:rPr>
        <w:t xml:space="preserve">The </w:t>
      </w:r>
      <w:r w:rsidRPr="00050EC2">
        <w:rPr>
          <w:rStyle w:val="Emphasis"/>
          <w:highlight w:val="green"/>
        </w:rPr>
        <w:t>U</w:t>
      </w:r>
      <w:r w:rsidRPr="002931C6">
        <w:rPr>
          <w:rStyle w:val="StyleUnderline"/>
        </w:rPr>
        <w:t xml:space="preserve">nited </w:t>
      </w:r>
      <w:r w:rsidRPr="00050EC2">
        <w:rPr>
          <w:rStyle w:val="Emphasis"/>
          <w:highlight w:val="green"/>
        </w:rPr>
        <w:t>S</w:t>
      </w:r>
      <w:r w:rsidRPr="002931C6">
        <w:rPr>
          <w:rStyle w:val="StyleUnderline"/>
        </w:rPr>
        <w:t xml:space="preserve">tates almost certainly </w:t>
      </w:r>
      <w:r w:rsidRPr="00050EC2">
        <w:rPr>
          <w:rStyle w:val="StyleUnderline"/>
          <w:highlight w:val="green"/>
        </w:rPr>
        <w:t>frightens others more than</w:t>
      </w:r>
      <w:r w:rsidRPr="002931C6">
        <w:rPr>
          <w:rStyle w:val="StyleUnderline"/>
        </w:rPr>
        <w:t xml:space="preserve"> its </w:t>
      </w:r>
      <w:r w:rsidRPr="00050EC2">
        <w:rPr>
          <w:rStyle w:val="StyleUnderline"/>
          <w:highlight w:val="green"/>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050EC2">
        <w:rPr>
          <w:rStyle w:val="StyleUnderline"/>
          <w:highlight w:val="green"/>
        </w:rPr>
        <w:t xml:space="preserve">disagreement with </w:t>
      </w:r>
      <w:r w:rsidRPr="002931C6">
        <w:rPr>
          <w:rStyle w:val="StyleUnderline"/>
        </w:rPr>
        <w:t xml:space="preserve">US </w:t>
      </w:r>
      <w:r w:rsidRPr="00050EC2">
        <w:rPr>
          <w:rStyle w:val="StyleUnderline"/>
          <w:highlight w:val="green"/>
        </w:rPr>
        <w:t>policies</w:t>
      </w:r>
      <w:r w:rsidRPr="002931C6">
        <w:rPr>
          <w:rStyle w:val="StyleUnderline"/>
        </w:rPr>
        <w:t xml:space="preserve">, that </w:t>
      </w:r>
      <w:r w:rsidRPr="00050EC2">
        <w:rPr>
          <w:rStyle w:val="StyleUnderline"/>
          <w:highlight w:val="green"/>
        </w:rPr>
        <w:t xml:space="preserve">motivates </w:t>
      </w:r>
      <w:r w:rsidRPr="00050EC2">
        <w:rPr>
          <w:rStyle w:val="Emphasis"/>
          <w:highlight w:val="green"/>
        </w:rPr>
        <w:t>counterhegemonic</w:t>
      </w:r>
      <w:r w:rsidRPr="002931C6">
        <w:rPr>
          <w:rStyle w:val="Emphasis"/>
        </w:rPr>
        <w:t xml:space="preserve"> beliefs and </w:t>
      </w:r>
      <w:r w:rsidRPr="00050EC2">
        <w:rPr>
          <w:rStyle w:val="Emphasis"/>
          <w:highlight w:val="green"/>
        </w:rPr>
        <w:t>behavior</w:t>
      </w:r>
      <w:r w:rsidRPr="002931C6">
        <w:rPr>
          <w:rStyle w:val="StyleUnderline"/>
        </w:rPr>
        <w:t xml:space="preserve">. </w:t>
      </w:r>
    </w:p>
    <w:p w14:paraId="11CF903C" w14:textId="77777777" w:rsidR="00692FEF" w:rsidRDefault="00692FEF" w:rsidP="00692FEF">
      <w:pPr>
        <w:rPr>
          <w:rStyle w:val="StyleUnderline"/>
        </w:rPr>
      </w:pPr>
      <w:r w:rsidRPr="002931C6">
        <w:rPr>
          <w:rStyle w:val="StyleUnderline"/>
        </w:rPr>
        <w:t xml:space="preserve">To review, assuming for a moment that US </w:t>
      </w:r>
      <w:r w:rsidRPr="00050EC2">
        <w:rPr>
          <w:rStyle w:val="StyleUnderline"/>
          <w:highlight w:val="gree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050EC2">
        <w:rPr>
          <w:rStyle w:val="Emphasis"/>
          <w:highlight w:val="green"/>
        </w:rPr>
        <w:t>overestimate</w:t>
      </w:r>
      <w:r w:rsidRPr="002931C6">
        <w:rPr>
          <w:rStyle w:val="StyleUnderline"/>
        </w:rPr>
        <w:t xml:space="preserve"> the amount of </w:t>
      </w:r>
      <w:r w:rsidRPr="00050EC2">
        <w:rPr>
          <w:rStyle w:val="StyleUnderline"/>
          <w:highlight w:val="green"/>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62DCFC2D" w14:textId="77777777" w:rsidR="00692FEF" w:rsidRDefault="00692FEF" w:rsidP="00692FEF">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52C334E5" w14:textId="77777777" w:rsidR="00692FEF" w:rsidRDefault="00692FEF" w:rsidP="00692FEF">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050EC2">
        <w:rPr>
          <w:rStyle w:val="StyleUnderline"/>
          <w:highlight w:val="green"/>
        </w:rPr>
        <w:t>Neither Washington’s spending</w:t>
      </w:r>
      <w:r w:rsidRPr="002931C6">
        <w:rPr>
          <w:sz w:val="16"/>
        </w:rPr>
        <w:t xml:space="preserve">, nor its </w:t>
      </w:r>
      <w:r w:rsidRPr="002931C6">
        <w:rPr>
          <w:rStyle w:val="StyleUnderline"/>
        </w:rPr>
        <w:t>interventions,</w:t>
      </w:r>
      <w:r w:rsidRPr="00050EC2">
        <w:rPr>
          <w:rStyle w:val="StyleUnderline"/>
          <w:highlight w:val="green"/>
        </w:rPr>
        <w:t xml:space="preserve"> nor</w:t>
      </w:r>
      <w:r w:rsidRPr="002931C6">
        <w:rPr>
          <w:sz w:val="16"/>
        </w:rPr>
        <w:t xml:space="preserve"> its overall </w:t>
      </w:r>
      <w:r w:rsidRPr="00050EC2">
        <w:rPr>
          <w:rStyle w:val="StyleUnderline"/>
          <w:highlight w:val="green"/>
        </w:rPr>
        <w:t xml:space="preserve">grand strategy </w:t>
      </w:r>
      <w:r w:rsidRPr="002931C6">
        <w:rPr>
          <w:rStyle w:val="StyleUnderline"/>
        </w:rPr>
        <w:t>seem to</w:t>
      </w:r>
      <w:r w:rsidRPr="002931C6">
        <w:rPr>
          <w:sz w:val="16"/>
        </w:rPr>
        <w:t xml:space="preserve"> </w:t>
      </w:r>
      <w:r w:rsidRPr="00050EC2">
        <w:rPr>
          <w:rStyle w:val="StyleUnderline"/>
          <w:highlight w:val="green"/>
        </w:rPr>
        <w:t xml:space="preserve">matter </w:t>
      </w:r>
      <w:r w:rsidRPr="002931C6">
        <w:rPr>
          <w:rStyle w:val="StyleUnderline"/>
        </w:rPr>
        <w:t xml:space="preserve">much </w:t>
      </w:r>
      <w:r w:rsidRPr="00050EC2">
        <w:rPr>
          <w:rStyle w:val="StyleUnderline"/>
          <w:highlight w:val="green"/>
        </w:rPr>
        <w:t xml:space="preserve">to </w:t>
      </w:r>
      <w:r w:rsidRPr="002931C6">
        <w:rPr>
          <w:rStyle w:val="StyleUnderline"/>
        </w:rPr>
        <w:t xml:space="preserve">the </w:t>
      </w:r>
      <w:r w:rsidRPr="00050EC2">
        <w:rPr>
          <w:rStyle w:val="StyleUnderline"/>
          <w:highlight w:val="green"/>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050EC2">
        <w:rPr>
          <w:rStyle w:val="Emphasis"/>
          <w:highlight w:val="green"/>
        </w:rPr>
        <w:t>empirical record</w:t>
      </w:r>
      <w:r w:rsidRPr="00050EC2">
        <w:rPr>
          <w:rStyle w:val="StyleUnderline"/>
          <w:highlight w:val="green"/>
        </w:rPr>
        <w:t xml:space="preserve"> does not contain</w:t>
      </w:r>
      <w:r w:rsidRPr="002931C6">
        <w:rPr>
          <w:rStyle w:val="StyleUnderline"/>
        </w:rPr>
        <w:t xml:space="preserve"> strong </w:t>
      </w:r>
      <w:r w:rsidRPr="00050EC2">
        <w:rPr>
          <w:rStyle w:val="StyleUnderline"/>
          <w:highlight w:val="green"/>
        </w:rPr>
        <w:t>reasons to believe</w:t>
      </w:r>
      <w:r w:rsidRPr="002931C6">
        <w:rPr>
          <w:rStyle w:val="StyleUnderline"/>
        </w:rPr>
        <w:t xml:space="preserve"> that </w:t>
      </w:r>
      <w:r w:rsidRPr="00050EC2">
        <w:rPr>
          <w:rStyle w:val="StyleUnderline"/>
          <w:highlight w:val="green"/>
        </w:rPr>
        <w:t>unipolarity and</w:t>
      </w:r>
      <w:r w:rsidRPr="002931C6">
        <w:rPr>
          <w:rStyle w:val="StyleUnderline"/>
        </w:rPr>
        <w:t xml:space="preserve"> the New </w:t>
      </w:r>
      <w:r w:rsidRPr="00050EC2">
        <w:rPr>
          <w:rStyle w:val="StyleUnderline"/>
          <w:highlight w:val="green"/>
        </w:rPr>
        <w:t>Peace are related</w:t>
      </w:r>
      <w:r w:rsidRPr="002931C6">
        <w:rPr>
          <w:rStyle w:val="StyleUnderline"/>
        </w:rPr>
        <w:t xml:space="preserve">, and </w:t>
      </w:r>
      <w:r w:rsidRPr="00050EC2">
        <w:rPr>
          <w:rStyle w:val="StyleUnderline"/>
          <w:highlight w:val="green"/>
        </w:rPr>
        <w:t xml:space="preserve">insights from </w:t>
      </w:r>
      <w:r w:rsidRPr="00050EC2">
        <w:rPr>
          <w:rStyle w:val="Emphasis"/>
          <w:highlight w:val="green"/>
        </w:rPr>
        <w:t>political psychology</w:t>
      </w:r>
      <w:r w:rsidRPr="00050EC2">
        <w:rPr>
          <w:rStyle w:val="StyleUnderline"/>
          <w:highlight w:val="green"/>
        </w:rPr>
        <w:t xml:space="preserve"> suggest</w:t>
      </w:r>
      <w:r w:rsidRPr="002931C6">
        <w:rPr>
          <w:rStyle w:val="StyleUnderline"/>
        </w:rPr>
        <w:t xml:space="preserve"> that </w:t>
      </w:r>
      <w:r w:rsidRPr="00050EC2">
        <w:rPr>
          <w:rStyle w:val="StyleUnderline"/>
          <w:highlight w:val="green"/>
        </w:rPr>
        <w:t>heg</w:t>
      </w:r>
      <w:r w:rsidRPr="002931C6">
        <w:rPr>
          <w:rStyle w:val="StyleUnderline"/>
        </w:rPr>
        <w:t xml:space="preserve">emonic stability </w:t>
      </w:r>
      <w:r w:rsidRPr="00050EC2">
        <w:rPr>
          <w:rStyle w:val="StyleUnderline"/>
          <w:highlight w:val="green"/>
        </w:rPr>
        <w:t>is</w:t>
      </w:r>
      <w:r w:rsidRPr="002931C6">
        <w:rPr>
          <w:rStyle w:val="StyleUnderline"/>
        </w:rPr>
        <w:t xml:space="preserve"> a belief particularly </w:t>
      </w:r>
      <w:r w:rsidRPr="00050EC2">
        <w:rPr>
          <w:rStyle w:val="StyleUnderline"/>
          <w:highlight w:val="green"/>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0437FB9A" w14:textId="61E9A42D" w:rsidR="00692FEF" w:rsidRPr="00692FEF" w:rsidRDefault="00692FEF" w:rsidP="00692FEF">
      <w:pPr>
        <w:rPr>
          <w:b/>
          <w:iCs/>
          <w:u w:val="single"/>
        </w:rPr>
      </w:pPr>
      <w:r w:rsidRPr="002931C6">
        <w:rPr>
          <w:sz w:val="16"/>
        </w:rPr>
        <w:t xml:space="preserve">The good news from this is that </w:t>
      </w:r>
      <w:r w:rsidRPr="00050EC2">
        <w:rPr>
          <w:rStyle w:val="StyleUnderline"/>
          <w:highlight w:val="green"/>
        </w:rPr>
        <w:t>the New Peace will</w:t>
      </w:r>
      <w:r w:rsidRPr="002931C6">
        <w:rPr>
          <w:sz w:val="16"/>
        </w:rPr>
        <w:t xml:space="preserve"> probably </w:t>
      </w:r>
      <w:r w:rsidRPr="00050EC2">
        <w:rPr>
          <w:rStyle w:val="StyleUnderline"/>
          <w:highlight w:val="green"/>
        </w:rPr>
        <w:t>persist</w:t>
      </w:r>
      <w:r w:rsidRPr="002931C6">
        <w:rPr>
          <w:sz w:val="16"/>
        </w:rPr>
        <w:t xml:space="preserve"> for quite some time, </w:t>
      </w:r>
      <w:r w:rsidRPr="00050EC2">
        <w:rPr>
          <w:rStyle w:val="StyleUnderline"/>
          <w:highlight w:val="green"/>
        </w:rPr>
        <w:t xml:space="preserve">no matter how dominant the </w:t>
      </w:r>
      <w:r w:rsidRPr="00050EC2">
        <w:rPr>
          <w:rStyle w:val="Emphasis"/>
          <w:highlight w:val="green"/>
        </w:rPr>
        <w:t>U</w:t>
      </w:r>
      <w:r w:rsidRPr="002931C6">
        <w:rPr>
          <w:rStyle w:val="StyleUnderline"/>
        </w:rPr>
        <w:t xml:space="preserve">nited </w:t>
      </w:r>
      <w:r w:rsidRPr="00050EC2">
        <w:rPr>
          <w:rStyle w:val="Emphasis"/>
          <w:highlight w:val="green"/>
        </w:rPr>
        <w:t>S</w:t>
      </w:r>
      <w:r w:rsidRPr="002931C6">
        <w:rPr>
          <w:rStyle w:val="StyleUnderline"/>
        </w:rPr>
        <w:t xml:space="preserve">tates </w:t>
      </w:r>
      <w:r w:rsidRPr="00050EC2">
        <w:rPr>
          <w:rStyle w:val="StyleUnderline"/>
          <w:highlight w:val="green"/>
        </w:rPr>
        <w:t xml:space="preserve">is, </w:t>
      </w:r>
      <w:r w:rsidRPr="00050EC2">
        <w:rPr>
          <w:rStyle w:val="Emphasis"/>
          <w:highlight w:val="green"/>
        </w:rPr>
        <w:t>or what policies</w:t>
      </w:r>
      <w:r w:rsidRPr="002931C6">
        <w:rPr>
          <w:rStyle w:val="Emphasis"/>
        </w:rPr>
        <w:t xml:space="preserve"> President </w:t>
      </w:r>
      <w:r w:rsidRPr="00050EC2">
        <w:rPr>
          <w:rStyle w:val="Emphasis"/>
          <w:highlight w:val="green"/>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r>
        <w:rPr>
          <w:u w:val="single"/>
        </w:rPr>
        <w:t xml:space="preserve"> </w:t>
      </w:r>
    </w:p>
    <w:sectPr w:rsidR="00692FEF" w:rsidRPr="00692F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4D3DCE"/>
    <w:rsid w:val="000139A3"/>
    <w:rsid w:val="00050EC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124B"/>
    <w:rsid w:val="004C60E8"/>
    <w:rsid w:val="004D3DCE"/>
    <w:rsid w:val="004E3579"/>
    <w:rsid w:val="004E728B"/>
    <w:rsid w:val="004F39E0"/>
    <w:rsid w:val="00537BD5"/>
    <w:rsid w:val="0057268A"/>
    <w:rsid w:val="005C5EE5"/>
    <w:rsid w:val="005D2912"/>
    <w:rsid w:val="006065BD"/>
    <w:rsid w:val="00645FA9"/>
    <w:rsid w:val="00647866"/>
    <w:rsid w:val="00665003"/>
    <w:rsid w:val="00692FEF"/>
    <w:rsid w:val="006A2AD0"/>
    <w:rsid w:val="006C2375"/>
    <w:rsid w:val="006D4ECC"/>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41CBD"/>
    <w:rsid w:val="00E5262C"/>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EB18A"/>
  <w15:chartTrackingRefBased/>
  <w15:docId w15:val="{82D46FD9-4770-4BA1-94CA-DADBA2407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3DCE"/>
    <w:rPr>
      <w:rFonts w:ascii="Calibri" w:hAnsi="Calibri" w:cs="Calibri"/>
    </w:rPr>
  </w:style>
  <w:style w:type="paragraph" w:styleId="Heading1">
    <w:name w:val="heading 1"/>
    <w:aliases w:val="Pocket"/>
    <w:basedOn w:val="Normal"/>
    <w:next w:val="Normal"/>
    <w:link w:val="Heading1Char"/>
    <w:qFormat/>
    <w:rsid w:val="004D3D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3D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4D3D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3"/>
    <w:unhideWhenUsed/>
    <w:qFormat/>
    <w:rsid w:val="004D3D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3D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3DCE"/>
  </w:style>
  <w:style w:type="character" w:customStyle="1" w:styleId="Heading1Char">
    <w:name w:val="Heading 1 Char"/>
    <w:aliases w:val="Pocket Char"/>
    <w:basedOn w:val="DefaultParagraphFont"/>
    <w:link w:val="Heading1"/>
    <w:rsid w:val="004D3D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3DC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4D3DC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3"/>
    <w:rsid w:val="004D3DC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4D3D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3DCE"/>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8."/>
    <w:basedOn w:val="DefaultParagraphFont"/>
    <w:uiPriority w:val="6"/>
    <w:qFormat/>
    <w:rsid w:val="004D3DCE"/>
    <w:rPr>
      <w:b w:val="0"/>
      <w:sz w:val="22"/>
      <w:u w:val="single"/>
    </w:rPr>
  </w:style>
  <w:style w:type="character" w:styleId="Hyperlink">
    <w:name w:val="Hyperlink"/>
    <w:aliases w:val="heading 1 (block title),Read,Important,Card Text,Internet Link,Analytic Text,Internet link,Char Char1,Heading 3 Char2,Block Char1,Heading 3 Char1 Char1,No Underline Char1,Text 7 Char1,Tags v 2 Char1,Card Char1,3: Cite Char1,Heading 3 Char1,T,C"/>
    <w:basedOn w:val="DefaultParagraphFont"/>
    <w:uiPriority w:val="99"/>
    <w:unhideWhenUsed/>
    <w:rsid w:val="004D3DCE"/>
    <w:rPr>
      <w:color w:val="auto"/>
      <w:u w:val="none"/>
    </w:rPr>
  </w:style>
  <w:style w:type="character" w:styleId="FollowedHyperlink">
    <w:name w:val="FollowedHyperlink"/>
    <w:basedOn w:val="DefaultParagraphFont"/>
    <w:uiPriority w:val="99"/>
    <w:semiHidden/>
    <w:unhideWhenUsed/>
    <w:rsid w:val="004D3DCE"/>
    <w:rPr>
      <w:color w:val="auto"/>
      <w:u w:val="none"/>
    </w:rPr>
  </w:style>
  <w:style w:type="paragraph" w:customStyle="1" w:styleId="textbold">
    <w:name w:val="text bold"/>
    <w:basedOn w:val="Normal"/>
    <w:link w:val="Emphasis"/>
    <w:uiPriority w:val="7"/>
    <w:qFormat/>
    <w:rsid w:val="004D3DCE"/>
    <w:pPr>
      <w:ind w:left="720"/>
      <w:jc w:val="both"/>
    </w:pPr>
    <w:rPr>
      <w:b/>
      <w:iCs/>
      <w:u w:val="single"/>
    </w:rPr>
  </w:style>
  <w:style w:type="paragraph" w:customStyle="1" w:styleId="Emphasize">
    <w:name w:val="Emphasize"/>
    <w:basedOn w:val="Normal"/>
    <w:uiPriority w:val="7"/>
    <w:qFormat/>
    <w:rsid w:val="004D3D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34"/>
    <w:unhideWhenUsed/>
    <w:qFormat/>
    <w:rsid w:val="00692FEF"/>
    <w:pPr>
      <w:ind w:left="720"/>
      <w:contextualSpacing/>
    </w:pPr>
  </w:style>
  <w:style w:type="paragraph" w:customStyle="1" w:styleId="Emphasis1">
    <w:name w:val="Emphasis1"/>
    <w:basedOn w:val="Normal"/>
    <w:autoRedefine/>
    <w:uiPriority w:val="7"/>
    <w:qFormat/>
    <w:rsid w:val="004B124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rana%20mitter&amp;search_type=search-all" TargetMode="External"/><Relationship Id="rId13" Type="http://schemas.openxmlformats.org/officeDocument/2006/relationships/hyperlink" Target="https://archive.md/o/bc9l4/www.cpppc.org/en/zy/994006.jhtml" TargetMode="External"/><Relationship Id="rId18" Type="http://schemas.openxmlformats.org/officeDocument/2006/relationships/hyperlink" Target="https://www.researchgate.net/publication/334422193_The_Cyber-ASAT_On_the_Impact_of_Cyber_Weapons_in_Outer_Space%20accessed%2012/10/2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www.technologyreview.com/2021/01/21/1016513/china-private-commercial-space-industry-dominance/" TargetMode="External"/><Relationship Id="rId17" Type="http://schemas.openxmlformats.org/officeDocument/2006/relationships/hyperlink" Target="http://www.jessicachenweiss.com/uploads/3/0/6/3/30636001/19-01-24-elite-statements-isq-ca.pdf" TargetMode="External"/><Relationship Id="rId2" Type="http://schemas.openxmlformats.org/officeDocument/2006/relationships/numbering" Target="numbering.xml"/><Relationship Id="rId16" Type="http://schemas.openxmlformats.org/officeDocument/2006/relationships/hyperlink" Target="https://archive.md/o/bc9l4/https:/www.bbc.com/news/science-environment-54076895" TargetMode="External"/><Relationship Id="rId20" Type="http://schemas.openxmlformats.org/officeDocument/2006/relationships/hyperlink" Target="https://www.nasa.gov/pdf/214655main_SpeceEx08-Slides_Jin_final.pdf" TargetMode="Externa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hbr.org/2011/06/what-the-west-doesnt-get-about-china" TargetMode="External"/><Relationship Id="rId5" Type="http://schemas.openxmlformats.org/officeDocument/2006/relationships/webSettings" Target="webSettings.xml"/><Relationship Id="rId15" Type="http://schemas.openxmlformats.org/officeDocument/2006/relationships/hyperlink" Target="https://archive.md/o/bc9l4/https:/spacenews.com/spacety-releases-first-sar-images/" TargetMode="External"/><Relationship Id="rId10" Type="http://schemas.openxmlformats.org/officeDocument/2006/relationships/hyperlink" Target="https://hbr.org/2021/05/what-the-west-gets-wrong-about-china%20accessed%2012/14/21" TargetMode="External"/><Relationship Id="rId19" Type="http://schemas.openxmlformats.org/officeDocument/2006/relationships/hyperlink" Target="https://www.voanews.com/a/in-china-us-space-race-beijing-uses-space-diplomacy/6284826.html%20accessed%2012/10/21" TargetMode="External"/><Relationship Id="rId4" Type="http://schemas.openxmlformats.org/officeDocument/2006/relationships/settings" Target="settings.xml"/><Relationship Id="rId9" Type="http://schemas.openxmlformats.org/officeDocument/2006/relationships/hyperlink" Target="https://hbr.org/search?term=elsbeth%20johnson&amp;search_type=search-all" TargetMode="External"/><Relationship Id="rId14" Type="http://schemas.openxmlformats.org/officeDocument/2006/relationships/hyperlink" Target="https://archive.md/o/bc9l4/https:/www.ida.org/-/media/feature/publications/e/ev/evaluation-of-chinas-commercial-space-sector/d-10873.ashx"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22220</Words>
  <Characters>126656</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2021-12-18T19:29:00Z</dcterms:created>
  <dcterms:modified xsi:type="dcterms:W3CDTF">2021-12-18T19:29:00Z</dcterms:modified>
</cp:coreProperties>
</file>