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CE878" w14:textId="67B4CB49" w:rsidR="00ED7F6C" w:rsidRPr="00ED7F6C" w:rsidRDefault="00ED7F6C" w:rsidP="00ED7F6C">
      <w:pPr>
        <w:keepNext/>
        <w:keepLines/>
        <w:pageBreakBefore/>
        <w:spacing w:before="40" w:after="0" w:line="256" w:lineRule="auto"/>
        <w:jc w:val="center"/>
        <w:outlineLvl w:val="1"/>
        <w:rPr>
          <w:rFonts w:eastAsia="Times New Roman" w:cs="Times New Roman"/>
          <w:b/>
          <w:sz w:val="44"/>
          <w:szCs w:val="26"/>
          <w:u w:val="double"/>
        </w:rPr>
      </w:pPr>
      <w:r>
        <w:rPr>
          <w:rFonts w:eastAsia="Times New Roman" w:cs="Times New Roman"/>
          <w:b/>
          <w:sz w:val="44"/>
          <w:szCs w:val="26"/>
          <w:u w:val="double"/>
        </w:rPr>
        <w:t>OFF</w:t>
      </w:r>
    </w:p>
    <w:p w14:paraId="777F1749" w14:textId="27EF1DB9" w:rsidR="00ED7F6C" w:rsidRPr="00ED7F6C" w:rsidRDefault="00ED7F6C" w:rsidP="00ED7F6C">
      <w:pPr>
        <w:keepNext/>
        <w:keepLines/>
        <w:pageBreakBefore/>
        <w:spacing w:before="40" w:after="0" w:line="256" w:lineRule="auto"/>
        <w:jc w:val="center"/>
        <w:outlineLvl w:val="2"/>
        <w:rPr>
          <w:rFonts w:eastAsia="Times New Roman" w:cs="Times New Roman"/>
          <w:b/>
          <w:sz w:val="32"/>
          <w:szCs w:val="24"/>
          <w:u w:val="single"/>
        </w:rPr>
      </w:pPr>
      <w:r>
        <w:rPr>
          <w:rFonts w:eastAsia="Times New Roman" w:cs="Times New Roman"/>
          <w:b/>
          <w:sz w:val="32"/>
          <w:szCs w:val="24"/>
          <w:u w:val="single"/>
        </w:rPr>
        <w:t xml:space="preserve">1NC---New </w:t>
      </w:r>
      <w:proofErr w:type="spellStart"/>
      <w:r>
        <w:rPr>
          <w:rFonts w:eastAsia="Times New Roman" w:cs="Times New Roman"/>
          <w:b/>
          <w:sz w:val="32"/>
          <w:szCs w:val="24"/>
          <w:u w:val="single"/>
        </w:rPr>
        <w:t>Affs</w:t>
      </w:r>
      <w:proofErr w:type="spellEnd"/>
      <w:r>
        <w:rPr>
          <w:rFonts w:eastAsia="Times New Roman" w:cs="Times New Roman"/>
          <w:b/>
          <w:sz w:val="32"/>
          <w:szCs w:val="24"/>
          <w:u w:val="single"/>
        </w:rPr>
        <w:t xml:space="preserve"> Bad</w:t>
      </w:r>
    </w:p>
    <w:p w14:paraId="61AD4799" w14:textId="77777777" w:rsidR="00ED7F6C" w:rsidRPr="00ED7F6C" w:rsidRDefault="00ED7F6C" w:rsidP="00ED7F6C">
      <w:pPr>
        <w:keepNext/>
        <w:keepLines/>
        <w:spacing w:before="40" w:after="0" w:line="256" w:lineRule="auto"/>
        <w:outlineLvl w:val="3"/>
        <w:rPr>
          <w:rFonts w:eastAsia="Times New Roman"/>
          <w:b/>
          <w:iCs/>
          <w:sz w:val="26"/>
        </w:rPr>
      </w:pPr>
      <w:proofErr w:type="spellStart"/>
      <w:r w:rsidRPr="00ED7F6C">
        <w:rPr>
          <w:rFonts w:eastAsia="Times New Roman"/>
          <w:b/>
          <w:iCs/>
          <w:sz w:val="26"/>
        </w:rPr>
        <w:t>Interp</w:t>
      </w:r>
      <w:proofErr w:type="spellEnd"/>
      <w:r w:rsidRPr="00ED7F6C">
        <w:rPr>
          <w:rFonts w:eastAsia="Times New Roman"/>
          <w:b/>
          <w:iCs/>
          <w:sz w:val="26"/>
        </w:rPr>
        <w:t xml:space="preserve">: Debaters must disclose affirmative advocacy texts and advantage areas thirty minutes before round if they haven’t read the </w:t>
      </w:r>
      <w:proofErr w:type="spellStart"/>
      <w:r w:rsidRPr="00ED7F6C">
        <w:rPr>
          <w:rFonts w:eastAsia="Times New Roman"/>
          <w:b/>
          <w:iCs/>
          <w:sz w:val="26"/>
        </w:rPr>
        <w:t>aff</w:t>
      </w:r>
      <w:proofErr w:type="spellEnd"/>
      <w:r w:rsidRPr="00ED7F6C">
        <w:rPr>
          <w:rFonts w:eastAsia="Times New Roman"/>
          <w:b/>
          <w:iCs/>
          <w:sz w:val="26"/>
        </w:rPr>
        <w:t xml:space="preserve"> before.</w:t>
      </w:r>
    </w:p>
    <w:p w14:paraId="4FA0B0FE" w14:textId="77777777" w:rsidR="00ED7F6C" w:rsidRPr="00ED7F6C" w:rsidRDefault="00ED7F6C" w:rsidP="00ED7F6C">
      <w:pPr>
        <w:keepNext/>
        <w:keepLines/>
        <w:spacing w:before="40" w:after="0" w:line="256" w:lineRule="auto"/>
        <w:outlineLvl w:val="3"/>
        <w:rPr>
          <w:rFonts w:eastAsia="Times New Roman"/>
          <w:b/>
          <w:iCs/>
          <w:sz w:val="26"/>
        </w:rPr>
      </w:pPr>
      <w:r w:rsidRPr="00ED7F6C">
        <w:rPr>
          <w:rFonts w:eastAsia="Times New Roman"/>
          <w:b/>
          <w:iCs/>
          <w:sz w:val="26"/>
        </w:rPr>
        <w:t>Violation: screenshots</w:t>
      </w:r>
    </w:p>
    <w:p w14:paraId="62B2D624" w14:textId="12658FE3" w:rsidR="00ED7F6C" w:rsidRPr="00ED7F6C" w:rsidRDefault="00ED7F6C" w:rsidP="00ED7F6C">
      <w:pPr>
        <w:spacing w:line="256" w:lineRule="auto"/>
        <w:rPr>
          <w:rFonts w:eastAsia="Calibri"/>
        </w:rPr>
      </w:pPr>
      <w:r w:rsidRPr="00ED7F6C">
        <w:rPr>
          <w:rFonts w:eastAsia="Calibri"/>
        </w:rPr>
        <w:drawing>
          <wp:inline distT="0" distB="0" distL="0" distR="0" wp14:anchorId="5D4DB355" wp14:editId="08E5A2BE">
            <wp:extent cx="2734057" cy="1781424"/>
            <wp:effectExtent l="0" t="0" r="9525" b="9525"/>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6"/>
                    <a:stretch>
                      <a:fillRect/>
                    </a:stretch>
                  </pic:blipFill>
                  <pic:spPr>
                    <a:xfrm>
                      <a:off x="0" y="0"/>
                      <a:ext cx="2734057" cy="1781424"/>
                    </a:xfrm>
                    <a:prstGeom prst="rect">
                      <a:avLst/>
                    </a:prstGeom>
                  </pic:spPr>
                </pic:pic>
              </a:graphicData>
            </a:graphic>
          </wp:inline>
        </w:drawing>
      </w:r>
    </w:p>
    <w:p w14:paraId="01CE0311" w14:textId="77777777" w:rsidR="00ED7F6C" w:rsidRPr="00ED7F6C" w:rsidRDefault="00ED7F6C" w:rsidP="00ED7F6C">
      <w:pPr>
        <w:keepNext/>
        <w:keepLines/>
        <w:spacing w:before="40" w:after="0" w:line="256" w:lineRule="auto"/>
        <w:outlineLvl w:val="3"/>
        <w:rPr>
          <w:rFonts w:eastAsia="Times New Roman"/>
          <w:b/>
          <w:iCs/>
          <w:sz w:val="26"/>
        </w:rPr>
      </w:pPr>
      <w:r w:rsidRPr="00ED7F6C">
        <w:rPr>
          <w:rFonts w:eastAsia="Times New Roman"/>
          <w:b/>
          <w:iCs/>
          <w:sz w:val="26"/>
        </w:rPr>
        <w:t>Standards:</w:t>
      </w:r>
    </w:p>
    <w:p w14:paraId="57584A70" w14:textId="77777777" w:rsidR="00ED7F6C" w:rsidRPr="00ED7F6C" w:rsidRDefault="00ED7F6C" w:rsidP="00ED7F6C">
      <w:pPr>
        <w:keepNext/>
        <w:keepLines/>
        <w:spacing w:before="40" w:after="0" w:line="256" w:lineRule="auto"/>
        <w:outlineLvl w:val="3"/>
        <w:rPr>
          <w:rFonts w:eastAsia="Times New Roman"/>
          <w:b/>
          <w:iCs/>
          <w:sz w:val="26"/>
        </w:rPr>
      </w:pPr>
      <w:r w:rsidRPr="00ED7F6C">
        <w:rPr>
          <w:rFonts w:eastAsia="Times New Roman"/>
          <w:b/>
          <w:iCs/>
          <w:sz w:val="26"/>
        </w:rPr>
        <w:t xml:space="preserve">1] </w:t>
      </w:r>
      <w:r w:rsidRPr="00ED7F6C">
        <w:rPr>
          <w:rFonts w:eastAsia="Times New Roman"/>
          <w:b/>
          <w:iCs/>
          <w:sz w:val="26"/>
          <w:u w:val="single"/>
        </w:rPr>
        <w:t>Clash</w:t>
      </w:r>
      <w:r w:rsidRPr="00ED7F6C">
        <w:rPr>
          <w:rFonts w:eastAsia="Times New Roman"/>
          <w:b/>
          <w:iCs/>
          <w:sz w:val="26"/>
        </w:rPr>
        <w:t xml:space="preserve">- Not disclosing incentivizes surprise tactics and poorly refined positions that rely on artificial and vague negative engagement to win debates. </w:t>
      </w:r>
    </w:p>
    <w:p w14:paraId="712C8B6B" w14:textId="6ED21D10" w:rsidR="00ED7F6C" w:rsidRDefault="00ED7F6C" w:rsidP="00ED7F6C">
      <w:pPr>
        <w:keepNext/>
        <w:keepLines/>
        <w:spacing w:before="40" w:after="0" w:line="256" w:lineRule="auto"/>
        <w:outlineLvl w:val="3"/>
        <w:rPr>
          <w:rFonts w:eastAsia="Times New Roman"/>
          <w:b/>
          <w:iCs/>
          <w:sz w:val="26"/>
        </w:rPr>
      </w:pPr>
      <w:r w:rsidRPr="00ED7F6C">
        <w:rPr>
          <w:rFonts w:eastAsia="Times New Roman"/>
          <w:b/>
          <w:iCs/>
          <w:sz w:val="26"/>
        </w:rPr>
        <w:t xml:space="preserve">2] </w:t>
      </w:r>
      <w:r w:rsidRPr="00ED7F6C">
        <w:rPr>
          <w:rFonts w:eastAsia="Times New Roman"/>
          <w:b/>
          <w:iCs/>
          <w:sz w:val="26"/>
          <w:u w:val="single"/>
        </w:rPr>
        <w:t>Shiftiness</w:t>
      </w:r>
      <w:r w:rsidRPr="00ED7F6C">
        <w:rPr>
          <w:rFonts w:eastAsia="Times New Roman"/>
          <w:b/>
          <w:iCs/>
          <w:sz w:val="26"/>
        </w:rPr>
        <w:t xml:space="preserve">- Not knowing enough about the affirmative coming into round incentivizes 1ar shiftiness about what the </w:t>
      </w:r>
      <w:proofErr w:type="spellStart"/>
      <w:r w:rsidRPr="00ED7F6C">
        <w:rPr>
          <w:rFonts w:eastAsia="Times New Roman"/>
          <w:b/>
          <w:iCs/>
          <w:sz w:val="26"/>
        </w:rPr>
        <w:t>aff</w:t>
      </w:r>
      <w:proofErr w:type="spellEnd"/>
      <w:r w:rsidRPr="00ED7F6C">
        <w:rPr>
          <w:rFonts w:eastAsia="Times New Roman"/>
          <w:b/>
          <w:iCs/>
          <w:sz w:val="26"/>
        </w:rPr>
        <w:t xml:space="preserve"> is and what their framework/advocacy entails. </w:t>
      </w:r>
    </w:p>
    <w:p w14:paraId="7C9E900B" w14:textId="0880A5B6" w:rsidR="00AC360D" w:rsidRDefault="00AC360D" w:rsidP="00AC360D">
      <w:pPr>
        <w:pStyle w:val="Heading2"/>
      </w:pPr>
      <w:bookmarkStart w:id="0" w:name="_Hlk96158837"/>
      <w:r>
        <w:t>OFF</w:t>
      </w:r>
    </w:p>
    <w:p w14:paraId="6A08F5F9" w14:textId="21EA514C" w:rsidR="00AC360D" w:rsidRDefault="00AC360D" w:rsidP="00AC360D">
      <w:pPr>
        <w:pStyle w:val="Heading3"/>
      </w:pPr>
      <w:r>
        <w:t>1NC---Space Col Good</w:t>
      </w:r>
    </w:p>
    <w:p w14:paraId="74D13496" w14:textId="77777777" w:rsidR="00AC360D" w:rsidRDefault="00AC360D" w:rsidP="00AC360D">
      <w:pPr>
        <w:pStyle w:val="Heading4"/>
      </w:pPr>
      <w:bookmarkStart w:id="1" w:name="_Hlk28889811"/>
      <w:r>
        <w:t>Earth is dying</w:t>
      </w:r>
    </w:p>
    <w:p w14:paraId="18DB443F" w14:textId="77777777" w:rsidR="00AC360D" w:rsidRPr="007B2D85" w:rsidRDefault="00AC360D" w:rsidP="00AC360D">
      <w:r w:rsidRPr="007B2D85">
        <w:rPr>
          <w:rStyle w:val="Style13ptBold"/>
        </w:rPr>
        <w:t>Arora 19</w:t>
      </w:r>
      <w:r>
        <w:t xml:space="preserve"> </w:t>
      </w:r>
      <w:r w:rsidRPr="007B2D85">
        <w:t xml:space="preserve">(Naveen Kumar Arora, Professor in the Department of Environmental Science, Ex-Head Department of Env. Microbiology, Babasaheb Bhimrao Ambedkar University.)(“Earth: 50 years challenge”, Environmental Sustainability, March 2019, Volume 2, </w:t>
      </w:r>
      <w:hyperlink r:id="rId7" w:history="1">
        <w:r w:rsidRPr="007B2D85">
          <w:rPr>
            <w:rStyle w:val="Hyperlink"/>
          </w:rPr>
          <w:t>Issue 1</w:t>
        </w:r>
      </w:hyperlink>
      <w:r w:rsidRPr="007B2D85">
        <w:t>, pp 1–3)//ASMITH</w:t>
      </w:r>
    </w:p>
    <w:p w14:paraId="2ED5F224" w14:textId="77777777" w:rsidR="00AC360D" w:rsidRPr="00C657AB" w:rsidRDefault="00AC360D" w:rsidP="00AC360D">
      <w:pPr>
        <w:rPr>
          <w:sz w:val="14"/>
        </w:rPr>
      </w:pPr>
      <w:r w:rsidRPr="00C657AB">
        <w:rPr>
          <w:sz w:val="14"/>
        </w:rPr>
        <w:t xml:space="preserve">The life of earth is estimated to be 4.54 billion years with an error range of 50 million years. Life appeared on earth around 3.5 billion years ago. Around 200,000 years ago, Homo sapiens evolved and started the great civilizations on the planet. Study suggests that human population is only 0.01% of all the life forms on Earth. This shows how existence of humans is just a miniscule part if we compare it with the existence of our planet or of the presence of life on earth. But if we go through the events particularly in last 10,000 years (of recorded history of mankind), it becomes clear that </w:t>
      </w:r>
      <w:r w:rsidRPr="009B69BA">
        <w:rPr>
          <w:rStyle w:val="StyleUnderline"/>
        </w:rPr>
        <w:t xml:space="preserve">the presence </w:t>
      </w:r>
      <w:r w:rsidRPr="00170172">
        <w:rPr>
          <w:rStyle w:val="StyleUnderline"/>
        </w:rPr>
        <w:t>of humans on earth brought several changes in both the biological and non-biological components</w:t>
      </w:r>
      <w:r w:rsidRPr="00C657AB">
        <w:rPr>
          <w:sz w:val="14"/>
        </w:rPr>
        <w:t xml:space="preserve">. Most of the striking changes have appeared in last 50 years or so. According to reports, </w:t>
      </w:r>
      <w:r w:rsidRPr="001C7BA2">
        <w:rPr>
          <w:rStyle w:val="StyleUnderline"/>
        </w:rPr>
        <w:t>humans have destroyed about 83% of wild mammals and half the species of plants till</w:t>
      </w:r>
      <w:r w:rsidRPr="00170172">
        <w:rPr>
          <w:rStyle w:val="StyleUnderline"/>
        </w:rPr>
        <w:t xml:space="preserve"> date</w:t>
      </w:r>
      <w:r w:rsidRPr="00C657AB">
        <w:rPr>
          <w:sz w:val="14"/>
        </w:rPr>
        <w:t xml:space="preserve">. </w:t>
      </w:r>
      <w:proofErr w:type="gramStart"/>
      <w:r w:rsidRPr="00C657AB">
        <w:rPr>
          <w:sz w:val="14"/>
        </w:rPr>
        <w:t>On the whole</w:t>
      </w:r>
      <w:proofErr w:type="gramEnd"/>
      <w:r w:rsidRPr="00C657AB">
        <w:rPr>
          <w:sz w:val="14"/>
        </w:rPr>
        <w:t xml:space="preserve">, </w:t>
      </w:r>
      <w:r w:rsidRPr="00170172">
        <w:rPr>
          <w:rStyle w:val="StyleUnderline"/>
        </w:rPr>
        <w:t>humans have consumed 30% of the known resources resulting into scarcer ecosystem services for future gen</w:t>
      </w:r>
      <w:r w:rsidRPr="009B69BA">
        <w:rPr>
          <w:rStyle w:val="StyleUnderline"/>
        </w:rPr>
        <w:t>erations</w:t>
      </w:r>
      <w:r w:rsidRPr="00C657AB">
        <w:rPr>
          <w:sz w:val="14"/>
        </w:rPr>
        <w:t xml:space="preserve">. If these trends continue, </w:t>
      </w:r>
      <w:r w:rsidRPr="00BD5B63">
        <w:rPr>
          <w:rStyle w:val="Emphasis"/>
          <w:highlight w:val="green"/>
        </w:rPr>
        <w:t>the Earth will</w:t>
      </w:r>
      <w:r w:rsidRPr="009B69BA">
        <w:rPr>
          <w:rStyle w:val="Emphasis"/>
        </w:rPr>
        <w:t xml:space="preserve"> soon </w:t>
      </w:r>
      <w:r w:rsidRPr="00BD5B63">
        <w:rPr>
          <w:rStyle w:val="Emphasis"/>
          <w:highlight w:val="green"/>
        </w:rPr>
        <w:t>be experiencing mass extinctions</w:t>
      </w:r>
      <w:r w:rsidRPr="009B69BA">
        <w:rPr>
          <w:rStyle w:val="StyleUnderline"/>
        </w:rPr>
        <w:t xml:space="preserve"> and we will be left with an even more degraded planet.</w:t>
      </w:r>
      <w:r>
        <w:rPr>
          <w:rStyle w:val="StyleUnderline"/>
        </w:rPr>
        <w:t xml:space="preserve"> </w:t>
      </w:r>
      <w:r w:rsidRPr="009B69BA">
        <w:rPr>
          <w:rStyle w:val="StyleUnderline"/>
        </w:rPr>
        <w:t>Humans in last 50</w:t>
      </w:r>
      <w:r>
        <w:rPr>
          <w:rStyle w:val="StyleUnderline"/>
        </w:rPr>
        <w:t xml:space="preserve"> </w:t>
      </w:r>
      <w:r w:rsidRPr="009B69BA">
        <w:rPr>
          <w:rStyle w:val="StyleUnderline"/>
        </w:rPr>
        <w:t>years, because of ever-increasing population associated with pollution and destruction of natural ecosystems have completely changed the face of the Earth</w:t>
      </w:r>
      <w:r w:rsidRPr="00C657AB">
        <w:rPr>
          <w:sz w:val="14"/>
        </w:rPr>
        <w:t xml:space="preserve">. </w:t>
      </w:r>
      <w:r w:rsidRPr="00170172">
        <w:rPr>
          <w:rStyle w:val="StyleUnderline"/>
        </w:rPr>
        <w:t>The exponential increase in human population in last few decades brought about many drastic changes</w:t>
      </w:r>
      <w:r w:rsidRPr="00C657AB">
        <w:rPr>
          <w:sz w:val="14"/>
        </w:rPr>
        <w:t xml:space="preserve"> on Earth making it look much degraded and bruised. One such phenomenon is </w:t>
      </w:r>
      <w:r w:rsidRPr="00BD5B63">
        <w:rPr>
          <w:rStyle w:val="Emphasis"/>
          <w:highlight w:val="green"/>
        </w:rPr>
        <w:t>Earth’s</w:t>
      </w:r>
      <w:r w:rsidRPr="009B69BA">
        <w:rPr>
          <w:rStyle w:val="Emphasis"/>
        </w:rPr>
        <w:t xml:space="preserve"> present </w:t>
      </w:r>
      <w:r w:rsidRPr="00BD5B63">
        <w:rPr>
          <w:rStyle w:val="Emphasis"/>
          <w:highlight w:val="green"/>
        </w:rPr>
        <w:t>carbon dioxide</w:t>
      </w:r>
      <w:r w:rsidRPr="00C657AB">
        <w:rPr>
          <w:sz w:val="14"/>
        </w:rPr>
        <w:t xml:space="preserve"> (a potent </w:t>
      </w:r>
      <w:proofErr w:type="spellStart"/>
      <w:r w:rsidRPr="00C657AB">
        <w:rPr>
          <w:sz w:val="14"/>
        </w:rPr>
        <w:t>green house</w:t>
      </w:r>
      <w:proofErr w:type="spellEnd"/>
      <w:r w:rsidRPr="00C657AB">
        <w:rPr>
          <w:sz w:val="14"/>
        </w:rPr>
        <w:t xml:space="preserve"> gas) </w:t>
      </w:r>
      <w:r w:rsidRPr="00BD5B63">
        <w:rPr>
          <w:rStyle w:val="Emphasis"/>
          <w:highlight w:val="green"/>
        </w:rPr>
        <w:t>level</w:t>
      </w:r>
      <w:r w:rsidRPr="009B69BA">
        <w:rPr>
          <w:rStyle w:val="Emphasis"/>
        </w:rPr>
        <w:t xml:space="preserve"> </w:t>
      </w:r>
      <w:r w:rsidRPr="009B69BA">
        <w:rPr>
          <w:rStyle w:val="StyleUnderline"/>
        </w:rPr>
        <w:t>in the atmosphere</w:t>
      </w:r>
      <w:r>
        <w:rPr>
          <w:rStyle w:val="StyleUnderline"/>
        </w:rPr>
        <w:t xml:space="preserve"> </w:t>
      </w:r>
      <w:r w:rsidRPr="009B69BA">
        <w:rPr>
          <w:rStyle w:val="StyleUnderline"/>
        </w:rPr>
        <w:t xml:space="preserve">which has </w:t>
      </w:r>
      <w:r w:rsidRPr="00BD5B63">
        <w:rPr>
          <w:rStyle w:val="StyleUnderline"/>
          <w:highlight w:val="green"/>
        </w:rPr>
        <w:t>exceeded 411</w:t>
      </w:r>
      <w:r w:rsidRPr="00C657AB">
        <w:rPr>
          <w:sz w:val="14"/>
        </w:rPr>
        <w:t xml:space="preserve"> parts per million (</w:t>
      </w:r>
      <w:r w:rsidRPr="00BD5B63">
        <w:rPr>
          <w:rStyle w:val="StyleUnderline"/>
          <w:highlight w:val="green"/>
        </w:rPr>
        <w:t>ppm</w:t>
      </w:r>
      <w:r w:rsidRPr="00C657AB">
        <w:rPr>
          <w:sz w:val="14"/>
        </w:rPr>
        <w:t xml:space="preserve">), </w:t>
      </w:r>
      <w:r w:rsidRPr="009B69BA">
        <w:rPr>
          <w:rStyle w:val="StyleUnderline"/>
        </w:rPr>
        <w:t>much higher as</w:t>
      </w:r>
      <w:r>
        <w:rPr>
          <w:rStyle w:val="StyleUnderline"/>
        </w:rPr>
        <w:t xml:space="preserve"> </w:t>
      </w:r>
      <w:r w:rsidRPr="009B69BA">
        <w:rPr>
          <w:rStyle w:val="StyleUnderline"/>
        </w:rPr>
        <w:t>compared to about 323</w:t>
      </w:r>
      <w:r>
        <w:rPr>
          <w:rStyle w:val="StyleUnderline"/>
        </w:rPr>
        <w:t xml:space="preserve"> </w:t>
      </w:r>
      <w:r w:rsidRPr="009B69BA">
        <w:rPr>
          <w:rStyle w:val="StyleUnderline"/>
        </w:rPr>
        <w:t>ppm about 50</w:t>
      </w:r>
      <w:r>
        <w:rPr>
          <w:rStyle w:val="StyleUnderline"/>
        </w:rPr>
        <w:t xml:space="preserve"> </w:t>
      </w:r>
      <w:r w:rsidRPr="009B69BA">
        <w:rPr>
          <w:rStyle w:val="StyleUnderline"/>
        </w:rPr>
        <w:t>years ago, resulting in major environmental issues such as global warming and climate change.</w:t>
      </w:r>
      <w:r w:rsidRPr="00C657AB">
        <w:rPr>
          <w:sz w:val="14"/>
        </w:rPr>
        <w:t xml:space="preserve"> </w:t>
      </w:r>
      <w:r w:rsidRPr="00293145">
        <w:rPr>
          <w:rStyle w:val="StyleUnderline"/>
        </w:rPr>
        <w:t>According to the</w:t>
      </w:r>
      <w:r w:rsidRPr="00C657AB">
        <w:rPr>
          <w:sz w:val="14"/>
        </w:rPr>
        <w:t xml:space="preserve"> Fifth Assessment Report of </w:t>
      </w:r>
      <w:r w:rsidRPr="00293145">
        <w:rPr>
          <w:rStyle w:val="StyleUnderline"/>
        </w:rPr>
        <w:t>I</w:t>
      </w:r>
      <w:r w:rsidRPr="00C657AB">
        <w:rPr>
          <w:sz w:val="14"/>
        </w:rPr>
        <w:t xml:space="preserve">ntergovernmental </w:t>
      </w:r>
      <w:r w:rsidRPr="00293145">
        <w:rPr>
          <w:rStyle w:val="StyleUnderline"/>
        </w:rPr>
        <w:t>P</w:t>
      </w:r>
      <w:r w:rsidRPr="00C657AB">
        <w:rPr>
          <w:sz w:val="14"/>
        </w:rPr>
        <w:t xml:space="preserve">anel on </w:t>
      </w:r>
      <w:r w:rsidRPr="00293145">
        <w:rPr>
          <w:rStyle w:val="StyleUnderline"/>
        </w:rPr>
        <w:t>C</w:t>
      </w:r>
      <w:r w:rsidRPr="00C657AB">
        <w:rPr>
          <w:sz w:val="14"/>
        </w:rPr>
        <w:t xml:space="preserve">limate </w:t>
      </w:r>
      <w:r w:rsidRPr="00293145">
        <w:rPr>
          <w:rStyle w:val="StyleUnderline"/>
        </w:rPr>
        <w:t>C</w:t>
      </w:r>
      <w:r w:rsidRPr="00C657AB">
        <w:rPr>
          <w:sz w:val="14"/>
        </w:rPr>
        <w:t xml:space="preserve">hange, </w:t>
      </w:r>
      <w:r w:rsidRPr="009B69BA">
        <w:rPr>
          <w:rStyle w:val="StyleUnderline"/>
        </w:rPr>
        <w:t xml:space="preserve">anthropogenic activities have been described as the main cause of increased </w:t>
      </w:r>
      <w:proofErr w:type="spellStart"/>
      <w:r w:rsidRPr="009B69BA">
        <w:rPr>
          <w:rStyle w:val="StyleUnderline"/>
        </w:rPr>
        <w:t>green house</w:t>
      </w:r>
      <w:proofErr w:type="spellEnd"/>
      <w:r w:rsidRPr="009B69BA">
        <w:rPr>
          <w:rStyle w:val="StyleUnderline"/>
        </w:rPr>
        <w:t xml:space="preserve"> gases level</w:t>
      </w:r>
      <w:r w:rsidRPr="00C657AB">
        <w:rPr>
          <w:sz w:val="14"/>
        </w:rPr>
        <w:t xml:space="preserve">, of which 2/3rd come from burning of fossil fuels and 1/3rd is from land use changes. </w:t>
      </w:r>
      <w:r w:rsidRPr="009B69BA">
        <w:rPr>
          <w:rStyle w:val="StyleUnderline"/>
        </w:rPr>
        <w:t xml:space="preserve">The increased </w:t>
      </w:r>
      <w:r w:rsidRPr="00BD5B63">
        <w:rPr>
          <w:rStyle w:val="Emphasis"/>
          <w:highlight w:val="green"/>
        </w:rPr>
        <w:t>clearing of forests and vegetated lands</w:t>
      </w:r>
      <w:r w:rsidRPr="00C657AB">
        <w:rPr>
          <w:sz w:val="14"/>
        </w:rPr>
        <w:t xml:space="preserve">, due to overgrazing and industrial transformation, in the 1970s </w:t>
      </w:r>
      <w:r w:rsidRPr="00BD5B63">
        <w:rPr>
          <w:rStyle w:val="StyleUnderline"/>
          <w:highlight w:val="green"/>
        </w:rPr>
        <w:t>showed disturbed albedo</w:t>
      </w:r>
      <w:r w:rsidRPr="009B69BA">
        <w:rPr>
          <w:rStyle w:val="StyleUnderline"/>
        </w:rPr>
        <w:t xml:space="preserve"> and evapotranspiration </w:t>
      </w:r>
      <w:r w:rsidRPr="00BD5B63">
        <w:rPr>
          <w:rStyle w:val="StyleUnderline"/>
          <w:highlight w:val="green"/>
        </w:rPr>
        <w:t>leading to warming of earth</w:t>
      </w:r>
      <w:r w:rsidRPr="00BD5B63">
        <w:rPr>
          <w:sz w:val="14"/>
          <w:highlight w:val="green"/>
        </w:rPr>
        <w:t>,</w:t>
      </w:r>
      <w:r w:rsidRPr="00C657AB">
        <w:rPr>
          <w:sz w:val="14"/>
        </w:rPr>
        <w:t xml:space="preserve"> </w:t>
      </w:r>
      <w:r w:rsidRPr="009B69BA">
        <w:rPr>
          <w:rStyle w:val="StyleUnderline"/>
        </w:rPr>
        <w:t xml:space="preserve">change in carbon cycle and global catastrophic events of biodiversity extinction. </w:t>
      </w:r>
      <w:r w:rsidRPr="00C657AB">
        <w:rPr>
          <w:sz w:val="14"/>
        </w:rPr>
        <w:t xml:space="preserve">NASA’s Goddard Institute for Space Studies (GISS) analyzed that the average global temperature of earth has increased by about 0.8 °C since 1880 and two-thirds of this warming has been reported since 1975. </w:t>
      </w:r>
      <w:r w:rsidRPr="009B69BA">
        <w:rPr>
          <w:rStyle w:val="StyleUnderline"/>
        </w:rPr>
        <w:t>The nexus of responses and catastrophic events also point towards the accelerated rate of melting of glaciers</w:t>
      </w:r>
      <w:r w:rsidRPr="00C657AB">
        <w:rPr>
          <w:sz w:val="14"/>
        </w:rPr>
        <w:t xml:space="preserve"> with the loss of 226 gigatons/year of ice between 1971 and 2009. The highest impacted glacier loss was reported from Greenland Ice Sheet (about sixfold higher) and Antarctic ice (almost quadrupled) in merely 20 years. Correspondingly, the sea level rise has almost doubled in last 20 years, with increment being 3.1 mm/year since 1993. </w:t>
      </w:r>
      <w:r w:rsidRPr="001C7BA2">
        <w:rPr>
          <w:rStyle w:val="Emphasis"/>
        </w:rPr>
        <w:t>Chemical and pesticide pollution</w:t>
      </w:r>
      <w:r w:rsidRPr="001C7BA2">
        <w:rPr>
          <w:rStyle w:val="StyleUnderline"/>
        </w:rPr>
        <w:t xml:space="preserve"> is another menace</w:t>
      </w:r>
      <w:r w:rsidRPr="009B69BA">
        <w:rPr>
          <w:rStyle w:val="StyleUnderline"/>
        </w:rPr>
        <w:t xml:space="preserve"> to the ecosystems.</w:t>
      </w:r>
      <w:r w:rsidRPr="00C657AB">
        <w:rPr>
          <w:sz w:val="14"/>
        </w:rPr>
        <w:t xml:space="preserve"> According to reports, more than 1,40,000 chemicals including pesticides, plastics, etc. have been synthesized till date since 1950 and </w:t>
      </w:r>
      <w:r w:rsidRPr="00BD5B63">
        <w:rPr>
          <w:rStyle w:val="StyleUnderline"/>
          <w:highlight w:val="green"/>
        </w:rPr>
        <w:t xml:space="preserve">each year 10 </w:t>
      </w:r>
      <w:proofErr w:type="spellStart"/>
      <w:proofErr w:type="gramStart"/>
      <w:r w:rsidRPr="00BD5B63">
        <w:rPr>
          <w:rStyle w:val="StyleUnderline"/>
          <w:highlight w:val="green"/>
        </w:rPr>
        <w:t>millions</w:t>
      </w:r>
      <w:proofErr w:type="spellEnd"/>
      <w:proofErr w:type="gramEnd"/>
      <w:r w:rsidRPr="00BD5B63">
        <w:rPr>
          <w:rStyle w:val="StyleUnderline"/>
          <w:highlight w:val="green"/>
        </w:rPr>
        <w:t xml:space="preserve"> tons of toxic compounds are </w:t>
      </w:r>
      <w:r w:rsidRPr="00170172">
        <w:rPr>
          <w:rStyle w:val="StyleUnderline"/>
        </w:rPr>
        <w:t xml:space="preserve">being </w:t>
      </w:r>
      <w:r w:rsidRPr="00BD5B63">
        <w:rPr>
          <w:rStyle w:val="StyleUnderline"/>
          <w:highlight w:val="green"/>
        </w:rPr>
        <w:t>dumped</w:t>
      </w:r>
      <w:r w:rsidRPr="009B69BA">
        <w:rPr>
          <w:rStyle w:val="StyleUnderline"/>
        </w:rPr>
        <w:t xml:space="preserve"> into the environment </w:t>
      </w:r>
      <w:r w:rsidRPr="00BD5B63">
        <w:rPr>
          <w:rStyle w:val="StyleUnderline"/>
          <w:highlight w:val="green"/>
        </w:rPr>
        <w:t>leading to land degradation, soil salinization and contamination of water resources</w:t>
      </w:r>
      <w:r w:rsidRPr="00C657AB">
        <w:rPr>
          <w:sz w:val="14"/>
        </w:rPr>
        <w:t xml:space="preserve">. This has resulted in the problem of safe drinking water around the globe. As per reports of CNN, about 500 million tons of heavy metals, toxic sludge and hazardous solvents were estimated to be released in global water supply in 2007 making it unsafe to consume. </w:t>
      </w:r>
      <w:r w:rsidRPr="009B69BA">
        <w:rPr>
          <w:rStyle w:val="Emphasis"/>
        </w:rPr>
        <w:t>Pl</w:t>
      </w:r>
      <w:r w:rsidRPr="00293145">
        <w:rPr>
          <w:rStyle w:val="Emphasis"/>
        </w:rPr>
        <w:t>a</w:t>
      </w:r>
      <w:r w:rsidRPr="009B69BA">
        <w:rPr>
          <w:rStyle w:val="Emphasis"/>
        </w:rPr>
        <w:t>stic pollution</w:t>
      </w:r>
      <w:r w:rsidRPr="009B69BA">
        <w:rPr>
          <w:rStyle w:val="StyleUnderline"/>
        </w:rPr>
        <w:t xml:space="preserve"> is also a big nuisance caused by humans on Earth</w:t>
      </w:r>
      <w:r w:rsidRPr="00C657AB">
        <w:rPr>
          <w:sz w:val="14"/>
        </w:rPr>
        <w:t xml:space="preserve">. The stats show that annual production of plastics during 1970s was about 50 million metric tons and it has increased to over 348 million metric tons at present. In terms of biodiversity losses, WWF’s Living Planet Report highlights </w:t>
      </w:r>
      <w:proofErr w:type="gramStart"/>
      <w:r w:rsidRPr="00C657AB">
        <w:rPr>
          <w:sz w:val="14"/>
        </w:rPr>
        <w:t>that humans</w:t>
      </w:r>
      <w:proofErr w:type="gramEnd"/>
      <w:r w:rsidRPr="00C657AB">
        <w:rPr>
          <w:sz w:val="14"/>
        </w:rPr>
        <w:t xml:space="preserve"> have eradicated 60% of the Earth’s wildlife in less than 50 years. About </w:t>
      </w:r>
      <w:r w:rsidRPr="00293145">
        <w:rPr>
          <w:rStyle w:val="StyleUnderline"/>
        </w:rPr>
        <w:t>20% of Amazon forests are lost in the last half century.</w:t>
      </w:r>
      <w:r w:rsidRPr="009B69BA">
        <w:rPr>
          <w:rStyle w:val="StyleUnderline"/>
        </w:rPr>
        <w:t xml:space="preserve"> </w:t>
      </w:r>
      <w:r w:rsidRPr="00293145">
        <w:rPr>
          <w:rStyle w:val="StyleUnderline"/>
        </w:rPr>
        <w:t>A recent study revealed that</w:t>
      </w:r>
      <w:r w:rsidRPr="009B69BA">
        <w:rPr>
          <w:rStyle w:val="StyleUnderline"/>
        </w:rPr>
        <w:t xml:space="preserve"> of total global tree cover loss between 2001 and 2015, 27% depreciation came from commodity driven deforestation </w:t>
      </w:r>
      <w:proofErr w:type="gramStart"/>
      <w:r w:rsidRPr="009B69BA">
        <w:rPr>
          <w:rStyle w:val="StyleUnderline"/>
        </w:rPr>
        <w:t>i.e.</w:t>
      </w:r>
      <w:proofErr w:type="gramEnd"/>
      <w:r w:rsidRPr="009B69BA">
        <w:rPr>
          <w:rStyle w:val="StyleUnderline"/>
        </w:rPr>
        <w:t xml:space="preserve"> conversion of forests permanently in order to expand commodities such as meat, minerals, oils and gas</w:t>
      </w:r>
      <w:r w:rsidRPr="00C657AB">
        <w:rPr>
          <w:sz w:val="14"/>
        </w:rPr>
        <w:t xml:space="preserve">. Other drivers are forestry </w:t>
      </w:r>
      <w:proofErr w:type="gramStart"/>
      <w:r w:rsidRPr="00C657AB">
        <w:rPr>
          <w:sz w:val="14"/>
        </w:rPr>
        <w:t>i.e.</w:t>
      </w:r>
      <w:proofErr w:type="gramEnd"/>
      <w:r w:rsidRPr="00C657AB">
        <w:rPr>
          <w:sz w:val="14"/>
        </w:rPr>
        <w:t xml:space="preserve"> loss within the managed forests or tree plantations (26%), shifting agricultural practices (24%), wildfires (23%), and urbanization (0.6%). Half of the shallow-water corals have also been leached out by anthropogenic activities polluting the oceans and seas in last 30 years. The recent analysis shows that the population of freshwater animals has plummeted by 75% since 1970s. </w:t>
      </w:r>
      <w:r w:rsidRPr="00BD5B63">
        <w:rPr>
          <w:rStyle w:val="StyleUnderline"/>
          <w:highlight w:val="green"/>
        </w:rPr>
        <w:t>Reports say that</w:t>
      </w:r>
      <w:r w:rsidRPr="007B69CB">
        <w:rPr>
          <w:rStyle w:val="StyleUnderline"/>
        </w:rPr>
        <w:t xml:space="preserve"> the damage done is so rapid that </w:t>
      </w:r>
      <w:r w:rsidRPr="00BD5B63">
        <w:rPr>
          <w:rStyle w:val="Emphasis"/>
          <w:highlight w:val="green"/>
        </w:rPr>
        <w:t>even if we end it now, it will take centuries to replenish the natural world</w:t>
      </w:r>
      <w:r w:rsidRPr="00BD5B63">
        <w:rPr>
          <w:sz w:val="14"/>
          <w:highlight w:val="green"/>
        </w:rPr>
        <w:t>.</w:t>
      </w:r>
      <w:r w:rsidRPr="00C657AB">
        <w:rPr>
          <w:sz w:val="14"/>
        </w:rPr>
        <w:t xml:space="preserve"> The global human footprints over the past 50 years are so dominating that </w:t>
      </w:r>
      <w:r w:rsidRPr="009B69BA">
        <w:rPr>
          <w:rStyle w:val="StyleUnderline"/>
        </w:rPr>
        <w:t>even the view of the planet from space shows the modification of various critical ecosystems and the demography.</w:t>
      </w:r>
      <w:r w:rsidRPr="00C657AB">
        <w:rPr>
          <w:sz w:val="14"/>
        </w:rPr>
        <w:t xml:space="preserve"> The complementing series of aerial pictures taken through satellites show that many hotspot ecosystems and areas have been tremendously degraded. Focusing on what all we have lost over the past half </w:t>
      </w:r>
      <w:proofErr w:type="gramStart"/>
      <w:r w:rsidRPr="00C657AB">
        <w:rPr>
          <w:sz w:val="14"/>
        </w:rPr>
        <w:t>century,</w:t>
      </w:r>
      <w:proofErr w:type="gramEnd"/>
      <w:r w:rsidRPr="00C657AB">
        <w:rPr>
          <w:sz w:val="14"/>
        </w:rPr>
        <w:t xml:space="preserve"> the red list is so long that it cannot be confined in few pages. </w:t>
      </w:r>
      <w:r w:rsidRPr="00BD5B63">
        <w:rPr>
          <w:rStyle w:val="StyleUnderline"/>
          <w:highlight w:val="green"/>
        </w:rPr>
        <w:t>The Great Barrier Reef</w:t>
      </w:r>
      <w:r w:rsidRPr="009B69BA">
        <w:rPr>
          <w:rStyle w:val="StyleUnderline"/>
        </w:rPr>
        <w:t xml:space="preserve"> visible even from space </w:t>
      </w:r>
      <w:r w:rsidRPr="00BD5B63">
        <w:rPr>
          <w:rStyle w:val="StyleUnderline"/>
          <w:highlight w:val="green"/>
        </w:rPr>
        <w:t>has shown 50% loss due to severe bleaching</w:t>
      </w:r>
      <w:r w:rsidRPr="009B69BA">
        <w:rPr>
          <w:rStyle w:val="StyleUnderline"/>
        </w:rPr>
        <w:t xml:space="preserve"> by increased temperature of the oceans in just 30</w:t>
      </w:r>
      <w:r>
        <w:rPr>
          <w:rStyle w:val="StyleUnderline"/>
        </w:rPr>
        <w:t xml:space="preserve"> </w:t>
      </w:r>
      <w:r w:rsidRPr="009B69BA">
        <w:rPr>
          <w:rStyle w:val="StyleUnderline"/>
        </w:rPr>
        <w:t>years and is predicted that up to 90% may die within next century.</w:t>
      </w:r>
      <w:r w:rsidRPr="00C657AB">
        <w:rPr>
          <w:sz w:val="14"/>
        </w:rPr>
        <w:t xml:space="preserve"> Shrinking of the Dead Sea has shown an alarming rate of around four feet a year and the sea has already lost one-third of its surface area. The increasing temperature has caused high rate of snow melting in the European mountain range The Alps, and the most unsettling event reported in 2017 was that the winter season was 38 days shorter in comparison to that in 1960. The human oriented massive irrigation project over past 50 years has shrunk the fourth largest lake Aral Sea, to only 10% and it will soon be a thing of the past. </w:t>
      </w:r>
      <w:r w:rsidRPr="00BD5B63">
        <w:rPr>
          <w:rStyle w:val="StyleUnderline"/>
          <w:highlight w:val="green"/>
        </w:rPr>
        <w:t xml:space="preserve">NASA’s monitoring of Arctic Sea ice </w:t>
      </w:r>
      <w:r w:rsidRPr="007B69CB">
        <w:rPr>
          <w:rStyle w:val="StyleUnderline"/>
        </w:rPr>
        <w:t xml:space="preserve">since 1978 </w:t>
      </w:r>
      <w:r w:rsidRPr="00BD5B63">
        <w:rPr>
          <w:rStyle w:val="StyleUnderline"/>
          <w:highlight w:val="green"/>
        </w:rPr>
        <w:t xml:space="preserve">have detected a steep decline in </w:t>
      </w:r>
      <w:r w:rsidRPr="007B69CB">
        <w:rPr>
          <w:rStyle w:val="StyleUnderline"/>
        </w:rPr>
        <w:t xml:space="preserve">overall </w:t>
      </w:r>
      <w:r w:rsidRPr="00BD5B63">
        <w:rPr>
          <w:rStyle w:val="StyleUnderline"/>
          <w:highlight w:val="green"/>
        </w:rPr>
        <w:t>ice content</w:t>
      </w:r>
      <w:r w:rsidRPr="009B69BA">
        <w:rPr>
          <w:rStyle w:val="StyleUnderline"/>
        </w:rPr>
        <w:t>.</w:t>
      </w:r>
      <w:r w:rsidRPr="00C657AB">
        <w:rPr>
          <w:sz w:val="14"/>
        </w:rPr>
        <w:t xml:space="preserve"> The polar ice thawing stories over the past half centuries have been highly alarming and Antarctic alone has lost 40 billion tons of ice each year from 1979 to 1989 and this trend rose to 252 billion tons per year in 2009 and today Antarctic has already lost 6 times the ice it had 40 years ago. The ‘Third Pole’ i.e. The Himalayan- Hindu Kush mountain range and the Tibetan Plateau in Central Asia is also impacted by the negative trends of global warming and in the past 50 years this remote region has lost 509 glaciers resulting in the local temperature rise by 1.5 °C. Recently in 2018, a huge chunk of ice in Helheim Glacier in Greenland, about the size of Manhattan, with 10 billion tons of ice, split out and tumbled into sea; this loss was indicated as the most disturbing irreversible loss. </w:t>
      </w:r>
      <w:r w:rsidRPr="001C7BA2">
        <w:rPr>
          <w:rStyle w:val="StyleUnderline"/>
        </w:rPr>
        <w:t xml:space="preserve">The </w:t>
      </w:r>
      <w:proofErr w:type="gramStart"/>
      <w:r w:rsidRPr="001C7BA2">
        <w:rPr>
          <w:rStyle w:val="StyleUnderline"/>
        </w:rPr>
        <w:t>record breaking</w:t>
      </w:r>
      <w:proofErr w:type="gramEnd"/>
      <w:r w:rsidRPr="001C7BA2">
        <w:rPr>
          <w:rStyle w:val="StyleUnderline"/>
        </w:rPr>
        <w:t xml:space="preserve"> heat waves in Australia and Europe are already the hard and fast evidences to how much humans have changed the face of Earth. </w:t>
      </w:r>
      <w:r w:rsidRPr="00C657AB">
        <w:rPr>
          <w:sz w:val="14"/>
        </w:rPr>
        <w:t xml:space="preserve">Australia witnessed the hottest summer in the recorded history in the year 2018–2019. The high melting of glaciers and warming of the poles led to the extreme freezing of Chicago, which became colder than Mount Everest, </w:t>
      </w:r>
      <w:proofErr w:type="gramStart"/>
      <w:r w:rsidRPr="00C657AB">
        <w:rPr>
          <w:sz w:val="14"/>
        </w:rPr>
        <w:t>Siberia</w:t>
      </w:r>
      <w:proofErr w:type="gramEnd"/>
      <w:r w:rsidRPr="00C657AB">
        <w:rPr>
          <w:sz w:val="14"/>
        </w:rPr>
        <w:t xml:space="preserve"> and the poles. The summers in Iran shockingly changed the size and color of Lake Urmia from green to brown due to blooming of algae and bacteria. Similarly, </w:t>
      </w:r>
      <w:r w:rsidRPr="001C7BA2">
        <w:rPr>
          <w:rStyle w:val="StyleUnderline"/>
        </w:rPr>
        <w:t>there are numerous reports</w:t>
      </w:r>
      <w:r w:rsidRPr="009B69BA">
        <w:rPr>
          <w:rStyle w:val="StyleUnderline"/>
        </w:rPr>
        <w:t xml:space="preserve"> which show the decline of fertile lands, increased soil salinity, loss of forests and so on, clearly visible by the satellite images.</w:t>
      </w:r>
      <w:r>
        <w:rPr>
          <w:rStyle w:val="StyleUnderline"/>
        </w:rPr>
        <w:t xml:space="preserve"> </w:t>
      </w:r>
      <w:r w:rsidRPr="00C657AB">
        <w:rPr>
          <w:sz w:val="14"/>
        </w:rPr>
        <w:t xml:space="preserve">A team of </w:t>
      </w:r>
      <w:proofErr w:type="gramStart"/>
      <w:r w:rsidRPr="00C657AB">
        <w:rPr>
          <w:sz w:val="14"/>
        </w:rPr>
        <w:t>researchers’</w:t>
      </w:r>
      <w:proofErr w:type="gramEnd"/>
      <w:r w:rsidRPr="00C657AB">
        <w:rPr>
          <w:sz w:val="14"/>
        </w:rPr>
        <w:t xml:space="preserve"> from several countries including Sweden, Australia, Denmark, USA, England, Canada, Germany and Holland declared climate change and biodiversity loss as the “core boundaries” which if breached can transform Earth to inhabitable state. Stephen Hawking in his recently published book “Brief Answers to the Big Questions” stated that </w:t>
      </w:r>
      <w:r w:rsidRPr="007B69CB">
        <w:rPr>
          <w:rStyle w:val="Emphasis"/>
        </w:rPr>
        <w:t>the biggest threat to mankind on Earth is the human induced climate change.</w:t>
      </w:r>
      <w:r w:rsidRPr="00C657AB">
        <w:rPr>
          <w:sz w:val="14"/>
        </w:rPr>
        <w:t xml:space="preserve"> Although the technology has advanced at an unprecedented </w:t>
      </w:r>
      <w:proofErr w:type="gramStart"/>
      <w:r w:rsidRPr="00C657AB">
        <w:rPr>
          <w:sz w:val="14"/>
        </w:rPr>
        <w:t>rate</w:t>
      </w:r>
      <w:proofErr w:type="gramEnd"/>
      <w:r w:rsidRPr="00C657AB">
        <w:rPr>
          <w:sz w:val="14"/>
        </w:rPr>
        <w:t xml:space="preserve"> and this has improved the living standards a lot but the cost of this development in terms of damage to the planet as a whole is also extraordinary. We share the planet with millions of other species but have almost single handedly exploited it to the extent that every specie is affected one way or the other. </w:t>
      </w:r>
      <w:r w:rsidRPr="009B69BA">
        <w:rPr>
          <w:rStyle w:val="StyleUnderline"/>
        </w:rPr>
        <w:t>The industrial, agricultural and the infrastructural revolution have resulted in over exploitation of resources and pollution of every nook and corner of the planet.</w:t>
      </w:r>
      <w:r w:rsidRPr="00C657AB">
        <w:rPr>
          <w:sz w:val="14"/>
        </w:rPr>
        <w:t xml:space="preserve"> </w:t>
      </w:r>
      <w:r w:rsidRPr="00BD5B63">
        <w:rPr>
          <w:rStyle w:val="StyleUnderline"/>
          <w:highlight w:val="green"/>
        </w:rPr>
        <w:t>The technologies</w:t>
      </w:r>
      <w:r w:rsidRPr="001C7BA2">
        <w:rPr>
          <w:rStyle w:val="StyleUnderline"/>
        </w:rPr>
        <w:t xml:space="preserve"> which were </w:t>
      </w:r>
      <w:r w:rsidRPr="00BD5B63">
        <w:rPr>
          <w:rStyle w:val="StyleUnderline"/>
          <w:highlight w:val="green"/>
        </w:rPr>
        <w:t xml:space="preserve">developed </w:t>
      </w:r>
      <w:r w:rsidRPr="001C7BA2">
        <w:rPr>
          <w:rStyle w:val="StyleUnderline"/>
        </w:rPr>
        <w:t xml:space="preserve">to adorn and ease our routines has </w:t>
      </w:r>
      <w:r w:rsidRPr="00BD5B63">
        <w:rPr>
          <w:rStyle w:val="StyleUnderline"/>
          <w:highlight w:val="green"/>
        </w:rPr>
        <w:t>brought antonymic effect threatening</w:t>
      </w:r>
      <w:r w:rsidRPr="001C7BA2">
        <w:rPr>
          <w:rStyle w:val="StyleUnderline"/>
        </w:rPr>
        <w:t xml:space="preserve"> the</w:t>
      </w:r>
      <w:r w:rsidRPr="00BD5B63">
        <w:rPr>
          <w:rStyle w:val="StyleUnderline"/>
          <w:highlight w:val="green"/>
        </w:rPr>
        <w:t xml:space="preserve"> survival</w:t>
      </w:r>
      <w:r w:rsidRPr="009B69BA">
        <w:rPr>
          <w:rStyle w:val="StyleUnderline"/>
        </w:rPr>
        <w:t xml:space="preserve"> and has made it very clear that no human science can replace “nature’s perfect systems”</w:t>
      </w:r>
      <w:r w:rsidRPr="00C657AB">
        <w:rPr>
          <w:sz w:val="14"/>
        </w:rPr>
        <w:t xml:space="preserve"> which have been carving the environment and ecosystems of earth to balance it in the zone of habitability.</w:t>
      </w:r>
    </w:p>
    <w:bookmarkEnd w:id="1"/>
    <w:p w14:paraId="60B70CF8" w14:textId="77777777" w:rsidR="00AC360D" w:rsidRPr="007F5BEB" w:rsidRDefault="00AC360D" w:rsidP="00AC360D">
      <w:pPr>
        <w:pStyle w:val="Heading4"/>
      </w:pPr>
      <w:r>
        <w:t xml:space="preserve">Space colonization is key to ensure human survival – pursuing it </w:t>
      </w:r>
      <w:r>
        <w:rPr>
          <w:u w:val="single"/>
        </w:rPr>
        <w:t>as soon as possible</w:t>
      </w:r>
      <w:r>
        <w:t xml:space="preserve"> is crucial</w:t>
      </w:r>
    </w:p>
    <w:p w14:paraId="69796147" w14:textId="77777777" w:rsidR="00AC360D" w:rsidRPr="00F945C1" w:rsidRDefault="00AC360D" w:rsidP="00AC360D">
      <w:r w:rsidRPr="00F945C1">
        <w:rPr>
          <w:rStyle w:val="Style13ptBold"/>
        </w:rPr>
        <w:t>Kovic 18</w:t>
      </w:r>
      <w:r>
        <w:t xml:space="preserve"> </w:t>
      </w:r>
      <w:r w:rsidRPr="00F945C1">
        <w:t>(Marko Kovic, co-</w:t>
      </w:r>
      <w:proofErr w:type="gramStart"/>
      <w:r w:rsidRPr="00F945C1">
        <w:t>founder</w:t>
      </w:r>
      <w:proofErr w:type="gramEnd"/>
      <w:r w:rsidRPr="00F945C1">
        <w:t xml:space="preserve"> and president of the thinktank </w:t>
      </w:r>
      <w:hyperlink r:id="rId8" w:tgtFrame="_blank" w:history="1">
        <w:r w:rsidRPr="00F945C1">
          <w:rPr>
            <w:rStyle w:val="Hyperlink"/>
          </w:rPr>
          <w:t>ZIPAR</w:t>
        </w:r>
      </w:hyperlink>
      <w:r w:rsidRPr="00F945C1">
        <w:t xml:space="preserve">, the Zurich Institute of Public Affairs Research. He is also co-founder and CEO of the consulting firm </w:t>
      </w:r>
      <w:hyperlink r:id="rId9" w:tgtFrame="_blank" w:history="1">
        <w:r w:rsidRPr="00F945C1">
          <w:rPr>
            <w:rStyle w:val="Hyperlink"/>
          </w:rPr>
          <w:t>ars cognitionis</w:t>
        </w:r>
      </w:hyperlink>
      <w:r w:rsidRPr="00F945C1">
        <w:t>,. He has a PhD in political communication, University of Zurich.)(“Why space colonization is so important”, Nov 10, 2018, https://medium.com/@marko_kovic/space-colonization-why-nothing-else-matters-a877723f77d4)//ASMITH</w:t>
      </w:r>
    </w:p>
    <w:p w14:paraId="7095E32A" w14:textId="77777777" w:rsidR="00AC360D" w:rsidRDefault="00AC360D" w:rsidP="00AC360D">
      <w:pPr>
        <w:rPr>
          <w:rStyle w:val="StyleUnderline"/>
        </w:rPr>
      </w:pPr>
      <w:r w:rsidRPr="00664E3C">
        <w:rPr>
          <w:rStyle w:val="StyleUnderline"/>
        </w:rPr>
        <w:t>Should humankind exist in the future?</w:t>
      </w:r>
      <w:r w:rsidRPr="00C657AB">
        <w:rPr>
          <w:sz w:val="14"/>
        </w:rPr>
        <w:t xml:space="preserve"> Should the future existence of humankind be as good as possible in as many ways as possible? If your answer to these two questions is Yes, </w:t>
      </w:r>
      <w:r w:rsidRPr="00664E3C">
        <w:rPr>
          <w:rStyle w:val="StyleUnderline"/>
        </w:rPr>
        <w:t>then there is a topic that you should care about a lot: Space colonization</w:t>
      </w:r>
      <w:r w:rsidRPr="00C657AB">
        <w:rPr>
          <w:sz w:val="14"/>
        </w:rPr>
        <w:t xml:space="preserve">. Why, you might wonder, does space colonization matter, possibly more than anything else, as the title of this article claims? Because </w:t>
      </w:r>
      <w:r w:rsidRPr="00170172">
        <w:rPr>
          <w:rStyle w:val="StyleUnderline"/>
        </w:rPr>
        <w:t>the future of humankind directly and completely dependent on whether and how we manage to colonize space.</w:t>
      </w:r>
      <w:r w:rsidRPr="00C657AB">
        <w:rPr>
          <w:sz w:val="14"/>
        </w:rPr>
        <w:t xml:space="preserve"> Space colonization is a double-edged sword. On one hand, </w:t>
      </w:r>
      <w:r w:rsidRPr="00BD5B63">
        <w:rPr>
          <w:rStyle w:val="Emphasis"/>
          <w:highlight w:val="green"/>
        </w:rPr>
        <w:t>the creation of</w:t>
      </w:r>
      <w:r w:rsidRPr="00664E3C">
        <w:rPr>
          <w:rStyle w:val="Emphasis"/>
        </w:rPr>
        <w:t xml:space="preserve"> permanent and self-</w:t>
      </w:r>
      <w:r w:rsidRPr="00BD5B63">
        <w:rPr>
          <w:rStyle w:val="Emphasis"/>
          <w:highlight w:val="green"/>
        </w:rPr>
        <w:t>sustainable human habitats beyond Earth is unavoidable if humankind is to exist in the long-term</w:t>
      </w:r>
      <w:r w:rsidRPr="00664E3C">
        <w:rPr>
          <w:rStyle w:val="Emphasis"/>
        </w:rPr>
        <w:t xml:space="preserve"> future.</w:t>
      </w:r>
      <w:r w:rsidRPr="00C657AB">
        <w:rPr>
          <w:sz w:val="14"/>
        </w:rPr>
        <w:t xml:space="preserve"> On the other hand, however, space colonization could bring about a catastrophically bad future if we colonize space in a bad way. That future that might be worse than one in which humankind does not exist. </w:t>
      </w:r>
      <w:r w:rsidRPr="00C657AB">
        <w:rPr>
          <w:sz w:val="14"/>
          <w:szCs w:val="16"/>
        </w:rPr>
        <w:t xml:space="preserve">Space or bust: Why we must reach for the stars Why should we pursue space colonization in the first place? Don’t we have more pressing problems today, on Earth? </w:t>
      </w:r>
      <w:r w:rsidRPr="00C657AB">
        <w:rPr>
          <w:sz w:val="14"/>
        </w:rPr>
        <w:t xml:space="preserve">Yes, </w:t>
      </w:r>
      <w:r w:rsidRPr="00664E3C">
        <w:rPr>
          <w:rStyle w:val="StyleUnderline"/>
        </w:rPr>
        <w:t>we do have many problems on Earth today, and we should try to solve them. But space colonization is just that: A strategy for dealing with certain problems</w:t>
      </w:r>
      <w:r w:rsidRPr="00C657AB">
        <w:rPr>
          <w:sz w:val="14"/>
        </w:rPr>
        <w:t xml:space="preserve">. </w:t>
      </w:r>
      <w:proofErr w:type="gramStart"/>
      <w:r w:rsidRPr="00C657AB">
        <w:rPr>
          <w:sz w:val="14"/>
        </w:rPr>
        <w:t>An</w:t>
      </w:r>
      <w:proofErr w:type="gramEnd"/>
      <w:r w:rsidRPr="00C657AB">
        <w:rPr>
          <w:sz w:val="14"/>
        </w:rPr>
        <w:t xml:space="preserve"> the problems that </w:t>
      </w:r>
      <w:r w:rsidRPr="00BD5B63">
        <w:rPr>
          <w:rStyle w:val="Emphasis"/>
          <w:highlight w:val="green"/>
        </w:rPr>
        <w:t>space colonization would be dealing with</w:t>
      </w:r>
      <w:r w:rsidRPr="00C657AB">
        <w:rPr>
          <w:sz w:val="14"/>
        </w:rPr>
        <w:t xml:space="preserve"> are, arguably, among the greatest problems of them all: </w:t>
      </w:r>
      <w:r w:rsidRPr="00BD5B63">
        <w:rPr>
          <w:rStyle w:val="Emphasis"/>
          <w:highlight w:val="green"/>
        </w:rPr>
        <w:t>Existential risks</w:t>
      </w:r>
      <w:r w:rsidRPr="00C657AB">
        <w:rPr>
          <w:sz w:val="14"/>
        </w:rPr>
        <w:t xml:space="preserve">; risks that might lead to the extinction of humankind [1]. Currently, </w:t>
      </w:r>
      <w:proofErr w:type="gramStart"/>
      <w:r w:rsidRPr="00C657AB">
        <w:rPr>
          <w:sz w:val="14"/>
        </w:rPr>
        <w:t>all of</w:t>
      </w:r>
      <w:proofErr w:type="gramEnd"/>
      <w:r w:rsidRPr="00C657AB">
        <w:rPr>
          <w:sz w:val="14"/>
        </w:rPr>
        <w:t xml:space="preserve"> our proverbial existential eggs are in the same basket. </w:t>
      </w:r>
      <w:r w:rsidRPr="00BD5B63">
        <w:rPr>
          <w:rStyle w:val="StyleUnderline"/>
          <w:highlight w:val="green"/>
        </w:rPr>
        <w:t>If a natural existential risk strikes</w:t>
      </w:r>
      <w:r w:rsidRPr="00C657AB">
        <w:rPr>
          <w:sz w:val="14"/>
        </w:rPr>
        <w:t xml:space="preserve"> (</w:t>
      </w:r>
      <w:r w:rsidRPr="00BD5B63">
        <w:rPr>
          <w:rStyle w:val="Emphasis"/>
          <w:highlight w:val="green"/>
        </w:rPr>
        <w:t>for example, a large asteroid</w:t>
      </w:r>
      <w:r w:rsidRPr="00C657AB">
        <w:rPr>
          <w:sz w:val="14"/>
        </w:rPr>
        <w:t xml:space="preserve"> colliding with Earth) </w:t>
      </w:r>
      <w:r w:rsidRPr="00BD5B63">
        <w:rPr>
          <w:rStyle w:val="StyleUnderline"/>
          <w:highlight w:val="green"/>
        </w:rPr>
        <w:t xml:space="preserve">or </w:t>
      </w:r>
      <w:r w:rsidRPr="00170172">
        <w:rPr>
          <w:rStyle w:val="StyleUnderline"/>
        </w:rPr>
        <w:t>if a man-made existential risk results in a catastrophic outcome</w:t>
      </w:r>
      <w:r w:rsidRPr="00C657AB">
        <w:rPr>
          <w:sz w:val="14"/>
        </w:rPr>
        <w:t xml:space="preserve"> (</w:t>
      </w:r>
      <w:r w:rsidRPr="00170172">
        <w:rPr>
          <w:rStyle w:val="Emphasis"/>
        </w:rPr>
        <w:t>for example, r</w:t>
      </w:r>
      <w:r w:rsidRPr="00570A06">
        <w:rPr>
          <w:rStyle w:val="Emphasis"/>
        </w:rPr>
        <w:t xml:space="preserve">unaway </w:t>
      </w:r>
      <w:r w:rsidRPr="00BD5B63">
        <w:rPr>
          <w:rStyle w:val="Emphasis"/>
          <w:highlight w:val="green"/>
        </w:rPr>
        <w:t>global warming</w:t>
      </w:r>
      <w:r w:rsidRPr="00C657AB">
        <w:rPr>
          <w:sz w:val="14"/>
        </w:rPr>
        <w:t xml:space="preserve"> [2, 3]), </w:t>
      </w:r>
      <w:r w:rsidRPr="00BD5B63">
        <w:rPr>
          <w:rStyle w:val="StyleUnderline"/>
          <w:highlight w:val="green"/>
        </w:rPr>
        <w:t>all of humankind is at risk</w:t>
      </w:r>
      <w:r w:rsidRPr="00664E3C">
        <w:rPr>
          <w:rStyle w:val="StyleUnderline"/>
        </w:rPr>
        <w:t xml:space="preserve"> because humankind is currently limited to planet Earth. If</w:t>
      </w:r>
      <w:r w:rsidRPr="00C657AB">
        <w:rPr>
          <w:sz w:val="14"/>
        </w:rPr>
        <w:t xml:space="preserve">, however, </w:t>
      </w:r>
      <w:r w:rsidRPr="00664E3C">
        <w:rPr>
          <w:rStyle w:val="StyleUnderline"/>
        </w:rPr>
        <w:t>there are self-sustainable human habitats beyond Earth, then the probability of an irreversibly catastrophic outcome for all of humankind is drastically reduced.</w:t>
      </w:r>
      <w:r w:rsidRPr="00C657AB">
        <w:rPr>
          <w:sz w:val="14"/>
        </w:rPr>
        <w:t xml:space="preserve"> Investing in space colonization today could therefore have immense future benefits. Using resources today </w:t>
      </w:r>
      <w:proofErr w:type="gramStart"/>
      <w:r w:rsidRPr="00C657AB">
        <w:rPr>
          <w:sz w:val="14"/>
        </w:rPr>
        <w:t>in order to</w:t>
      </w:r>
      <w:proofErr w:type="gramEnd"/>
      <w:r w:rsidRPr="00C657AB">
        <w:rPr>
          <w:sz w:val="14"/>
        </w:rPr>
        <w:t xml:space="preserve"> make space colonization possible in the medium-term future is not a waste, but a very profitable investment. </w:t>
      </w:r>
      <w:r w:rsidRPr="00664E3C">
        <w:rPr>
          <w:rStyle w:val="StyleUnderline"/>
        </w:rPr>
        <w:t xml:space="preserve">If humankind stays limited to Earth </w:t>
      </w:r>
      <w:r w:rsidRPr="00170172">
        <w:rPr>
          <w:rStyle w:val="StyleUnderline"/>
        </w:rPr>
        <w:t>and</w:t>
      </w:r>
      <w:r w:rsidRPr="00BD5B63">
        <w:rPr>
          <w:rStyle w:val="StyleUnderline"/>
          <w:highlight w:val="green"/>
        </w:rPr>
        <w:t xml:space="preserve"> if we go extinct</w:t>
      </w:r>
      <w:r w:rsidRPr="00664E3C">
        <w:rPr>
          <w:rStyle w:val="StyleUnderline"/>
        </w:rPr>
        <w:t xml:space="preserve"> </w:t>
      </w:r>
      <w:proofErr w:type="gramStart"/>
      <w:r w:rsidRPr="00664E3C">
        <w:rPr>
          <w:rStyle w:val="StyleUnderline"/>
        </w:rPr>
        <w:t>as a consequence of</w:t>
      </w:r>
      <w:proofErr w:type="gramEnd"/>
      <w:r w:rsidRPr="00664E3C">
        <w:rPr>
          <w:rStyle w:val="StyleUnderline"/>
        </w:rPr>
        <w:t xml:space="preserve"> doing so, </w:t>
      </w:r>
      <w:r w:rsidRPr="00BD5B63">
        <w:rPr>
          <w:rStyle w:val="StyleUnderline"/>
          <w:highlight w:val="green"/>
        </w:rPr>
        <w:t xml:space="preserve">then </w:t>
      </w:r>
      <w:r w:rsidRPr="00BD5B63">
        <w:rPr>
          <w:rStyle w:val="Emphasis"/>
          <w:highlight w:val="green"/>
        </w:rPr>
        <w:t>we will all the billions of life years and billions of humans who might have come to exist</w:t>
      </w:r>
      <w:r w:rsidRPr="00664E3C">
        <w:rPr>
          <w:rStyle w:val="Emphasis"/>
        </w:rPr>
        <w:t xml:space="preserve"> </w:t>
      </w:r>
      <w:r w:rsidRPr="00664E3C">
        <w:rPr>
          <w:rStyle w:val="StyleUnderline"/>
        </w:rPr>
        <w:t xml:space="preserve">— </w:t>
      </w:r>
      <w:r w:rsidRPr="00BD5B63">
        <w:rPr>
          <w:rStyle w:val="StyleUnderline"/>
          <w:highlight w:val="green"/>
        </w:rPr>
        <w:t>and who would have experienced happiness</w:t>
      </w:r>
      <w:r w:rsidRPr="00664E3C">
        <w:rPr>
          <w:rStyle w:val="StyleUnderline"/>
        </w:rPr>
        <w:t xml:space="preserve"> and contributed </w:t>
      </w:r>
      <w:r w:rsidRPr="00BD5B63">
        <w:rPr>
          <w:rStyle w:val="StyleUnderline"/>
          <w:highlight w:val="green"/>
        </w:rPr>
        <w:t>to humankind’s continued epistemic and moral progress</w:t>
      </w:r>
      <w:r w:rsidRPr="00C657AB">
        <w:rPr>
          <w:sz w:val="14"/>
        </w:rPr>
        <w:t xml:space="preserve">. Taking space colonization more seriously today does not, of course, mean that we should only pursue space colonization and ignore everything else that is bad in the world. We should continue dealing with current global problems and, at the same time, invest greater resources into space colonization. At this point in our history and our technological development, even modest amounts of resources directed at space colonization would go a long way, such as public funding of basic research. Additionally, </w:t>
      </w:r>
      <w:r w:rsidRPr="00664E3C">
        <w:rPr>
          <w:rStyle w:val="StyleUnderline"/>
        </w:rPr>
        <w:t xml:space="preserve">it is very likely that </w:t>
      </w:r>
      <w:r w:rsidRPr="00570A06">
        <w:rPr>
          <w:rStyle w:val="StyleUnderline"/>
        </w:rPr>
        <w:t>technological advances in the domain of space colonization would improve our lives in other w</w:t>
      </w:r>
      <w:r w:rsidRPr="00664E3C">
        <w:rPr>
          <w:rStyle w:val="StyleUnderline"/>
        </w:rPr>
        <w:t xml:space="preserve">ays as well thanks to technology transfer </w:t>
      </w:r>
      <w:r w:rsidRPr="00C657AB">
        <w:rPr>
          <w:sz w:val="14"/>
        </w:rPr>
        <w:t xml:space="preserve">[4] — </w:t>
      </w:r>
      <w:r w:rsidRPr="00664E3C">
        <w:rPr>
          <w:rStyle w:val="StyleUnderline"/>
        </w:rPr>
        <w:t>investing in space colonization today would probably be a win-win situation.</w:t>
      </w:r>
    </w:p>
    <w:p w14:paraId="4138C48F" w14:textId="77777777" w:rsidR="00AC360D" w:rsidRPr="00511FCC" w:rsidRDefault="00AC360D" w:rsidP="00AC360D">
      <w:pPr>
        <w:pStyle w:val="Heading4"/>
      </w:pPr>
      <w:r>
        <w:t>Only Getting off the Rock solves Existential Impacts.</w:t>
      </w:r>
    </w:p>
    <w:p w14:paraId="39D976FE" w14:textId="77777777" w:rsidR="00AC360D" w:rsidRPr="00785CF2" w:rsidRDefault="00AC360D" w:rsidP="00AC360D">
      <w:r w:rsidRPr="00785CF2">
        <w:rPr>
          <w:rStyle w:val="Style13ptBold"/>
        </w:rPr>
        <w:t>Collins 10</w:t>
      </w:r>
      <w:r>
        <w:t xml:space="preserve"> [</w:t>
      </w:r>
      <w:r w:rsidRPr="00785CF2">
        <w:t>Patrick Collins</w:t>
      </w:r>
      <w:r>
        <w:t>,</w:t>
      </w:r>
      <w:r w:rsidRPr="00785CF2">
        <w:t xml:space="preserve"> *Professor of Life &amp; Environmental Science at </w:t>
      </w:r>
      <w:proofErr w:type="spellStart"/>
      <w:r w:rsidRPr="00785CF2">
        <w:t>Azabu</w:t>
      </w:r>
      <w:proofErr w:type="spellEnd"/>
      <w:r w:rsidRPr="00785CF2">
        <w:t xml:space="preserve"> University &amp; Systems Engineer at Andromeda Inc., Italy</w:t>
      </w:r>
      <w:r>
        <w:t>, and</w:t>
      </w:r>
      <w:r w:rsidRPr="00785CF2">
        <w:t xml:space="preserve"> Adriano </w:t>
      </w:r>
      <w:proofErr w:type="spellStart"/>
      <w:r w:rsidRPr="00785CF2">
        <w:t>Autino</w:t>
      </w:r>
      <w:proofErr w:type="spellEnd"/>
      <w:r>
        <w:t xml:space="preserve">, </w:t>
      </w:r>
      <w:r w:rsidRPr="00785CF2">
        <w:t>Expert in the economics of energy supply from space</w:t>
      </w:r>
      <w:r>
        <w:t>,</w:t>
      </w:r>
      <w:r w:rsidRPr="00785CF2">
        <w:t xml:space="preserve"> “What the growth of a space tourism industry could contribute to employment, economic growth, environmental protection, education, culture and world peace,” </w:t>
      </w:r>
      <w:r w:rsidRPr="00BE1E92">
        <w:rPr>
          <w:i/>
        </w:rPr>
        <w:t xml:space="preserve">Acta </w:t>
      </w:r>
      <w:proofErr w:type="spellStart"/>
      <w:r w:rsidRPr="00BE1E92">
        <w:rPr>
          <w:i/>
        </w:rPr>
        <w:t>Astronautica</w:t>
      </w:r>
      <w:proofErr w:type="spellEnd"/>
      <w:r w:rsidRPr="00785CF2">
        <w:t xml:space="preserve"> 66 (2010) 1553–1562</w:t>
      </w:r>
      <w:r>
        <w:t>]</w:t>
      </w:r>
    </w:p>
    <w:p w14:paraId="66B6CE54" w14:textId="77777777" w:rsidR="00AC360D" w:rsidRPr="00511FCC" w:rsidRDefault="00AC360D" w:rsidP="00AC360D">
      <w:pPr>
        <w:rPr>
          <w:sz w:val="16"/>
        </w:rPr>
      </w:pPr>
      <w:r w:rsidRPr="00397F92">
        <w:rPr>
          <w:sz w:val="16"/>
        </w:rPr>
        <w:t xml:space="preserve">7.2. High return in safety from extra-terrestrial settlement </w:t>
      </w:r>
      <w:r w:rsidRPr="00BD5B63">
        <w:rPr>
          <w:highlight w:val="green"/>
          <w:u w:val="single"/>
        </w:rPr>
        <w:t>Investment in low-cost orbital access</w:t>
      </w:r>
      <w:r w:rsidRPr="00397F92">
        <w:rPr>
          <w:sz w:val="16"/>
        </w:rPr>
        <w:t xml:space="preserve"> and other space infrastructure </w:t>
      </w:r>
      <w:r w:rsidRPr="00BD5B63">
        <w:rPr>
          <w:highlight w:val="green"/>
          <w:u w:val="single"/>
        </w:rPr>
        <w:t>will facilitate</w:t>
      </w:r>
      <w:r w:rsidRPr="00397F92">
        <w:rPr>
          <w:u w:val="single"/>
        </w:rPr>
        <w:t xml:space="preserve"> the establishment of </w:t>
      </w:r>
      <w:r w:rsidRPr="00BD5B63">
        <w:rPr>
          <w:highlight w:val="green"/>
          <w:u w:val="single"/>
        </w:rPr>
        <w:t xml:space="preserve">settlements </w:t>
      </w:r>
      <w:r w:rsidRPr="00397F92">
        <w:rPr>
          <w:u w:val="single"/>
        </w:rPr>
        <w:t>on the Moon, Mars, asteroids and in man-made space structures</w:t>
      </w:r>
      <w:r w:rsidRPr="00397F92">
        <w:rPr>
          <w:sz w:val="16"/>
        </w:rPr>
        <w:t xml:space="preserve">. In the first phase, </w:t>
      </w:r>
      <w:r w:rsidRPr="00397F92">
        <w:rPr>
          <w:u w:val="single"/>
        </w:rPr>
        <w:t xml:space="preserve">development of </w:t>
      </w:r>
      <w:r w:rsidRPr="00BD5B63">
        <w:rPr>
          <w:highlight w:val="green"/>
          <w:u w:val="single"/>
        </w:rPr>
        <w:t>new</w:t>
      </w:r>
      <w:r w:rsidRPr="00397F92">
        <w:rPr>
          <w:u w:val="single"/>
        </w:rPr>
        <w:t xml:space="preserve"> regulatory </w:t>
      </w:r>
      <w:r w:rsidRPr="00BD5B63">
        <w:rPr>
          <w:highlight w:val="green"/>
          <w:u w:val="single"/>
        </w:rPr>
        <w:t>infrastructure</w:t>
      </w:r>
      <w:r w:rsidRPr="00397F92">
        <w:rPr>
          <w:u w:val="single"/>
        </w:rPr>
        <w:t xml:space="preserve"> in various Earth orbits</w:t>
      </w:r>
      <w:r w:rsidRPr="00397F92">
        <w:rPr>
          <w:sz w:val="16"/>
        </w:rPr>
        <w:t xml:space="preserve">, including property/usufruct rights, real estate, mortgage financing and insurance, traffic management, pilotage, </w:t>
      </w:r>
      <w:proofErr w:type="gramStart"/>
      <w:r w:rsidRPr="00397F92">
        <w:rPr>
          <w:sz w:val="16"/>
        </w:rPr>
        <w:t>policing</w:t>
      </w:r>
      <w:proofErr w:type="gramEnd"/>
      <w:r w:rsidRPr="00397F92">
        <w:rPr>
          <w:sz w:val="16"/>
        </w:rPr>
        <w:t xml:space="preserve"> and other services </w:t>
      </w:r>
      <w:r w:rsidRPr="00427633">
        <w:rPr>
          <w:u w:val="single"/>
        </w:rPr>
        <w:t xml:space="preserve">will </w:t>
      </w:r>
      <w:r w:rsidRPr="00BD5B63">
        <w:rPr>
          <w:highlight w:val="green"/>
          <w:u w:val="single"/>
        </w:rPr>
        <w:t xml:space="preserve">enable the population </w:t>
      </w:r>
      <w:r w:rsidRPr="00397F92">
        <w:rPr>
          <w:u w:val="single"/>
        </w:rPr>
        <w:t xml:space="preserve">living in Earth orbits </w:t>
      </w:r>
      <w:r w:rsidRPr="00BD5B63">
        <w:rPr>
          <w:highlight w:val="green"/>
          <w:u w:val="single"/>
        </w:rPr>
        <w:t>to grow</w:t>
      </w:r>
      <w:r w:rsidRPr="00427633">
        <w:rPr>
          <w:u w:val="single"/>
        </w:rPr>
        <w:t xml:space="preserve"> very large</w:t>
      </w:r>
      <w:r w:rsidRPr="00397F92">
        <w:rPr>
          <w:sz w:val="16"/>
        </w:rPr>
        <w:t xml:space="preserv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 Success of such </w:t>
      </w:r>
      <w:r w:rsidRPr="00BD5B63">
        <w:rPr>
          <w:highlight w:val="green"/>
          <w:u w:val="single"/>
        </w:rPr>
        <w:t>extra-terrestrial settlements</w:t>
      </w:r>
      <w:r w:rsidRPr="00397F92">
        <w:rPr>
          <w:u w:val="single"/>
        </w:rPr>
        <w:t xml:space="preserve"> will have the</w:t>
      </w:r>
      <w:r w:rsidRPr="00397F92">
        <w:rPr>
          <w:sz w:val="16"/>
        </w:rPr>
        <w:t xml:space="preserve"> additional </w:t>
      </w:r>
      <w:r w:rsidRPr="00397F92">
        <w:rPr>
          <w:u w:val="single"/>
        </w:rPr>
        <w:t xml:space="preserve">benefit of </w:t>
      </w:r>
      <w:r w:rsidRPr="00BD5B63">
        <w:rPr>
          <w:b/>
          <w:bCs/>
          <w:highlight w:val="green"/>
          <w:u w:val="single"/>
        </w:rPr>
        <w:t>reduc</w:t>
      </w:r>
      <w:r w:rsidRPr="00397F92">
        <w:rPr>
          <w:b/>
          <w:bCs/>
          <w:u w:val="single"/>
        </w:rPr>
        <w:t xml:space="preserve">ing </w:t>
      </w:r>
      <w:r w:rsidRPr="00BD5B63">
        <w:rPr>
          <w:rStyle w:val="Emphasis"/>
          <w:highlight w:val="green"/>
        </w:rPr>
        <w:t>the danger of</w:t>
      </w:r>
      <w:r w:rsidRPr="00427633">
        <w:rPr>
          <w:rStyle w:val="Emphasis"/>
        </w:rPr>
        <w:t xml:space="preserve"> human </w:t>
      </w:r>
      <w:r w:rsidRPr="00BD5B63">
        <w:rPr>
          <w:rStyle w:val="Emphasis"/>
          <w:highlight w:val="green"/>
        </w:rPr>
        <w:t>extinction</w:t>
      </w:r>
      <w:r w:rsidRPr="00BD5B63">
        <w:rPr>
          <w:highlight w:val="green"/>
          <w:u w:val="single"/>
        </w:rPr>
        <w:t xml:space="preserve"> due to </w:t>
      </w:r>
      <w:r w:rsidRPr="00397F92">
        <w:rPr>
          <w:u w:val="single"/>
        </w:rPr>
        <w:t xml:space="preserve">planet-wide or cosmic </w:t>
      </w:r>
      <w:r w:rsidRPr="00BD5B63">
        <w:rPr>
          <w:highlight w:val="green"/>
          <w:u w:val="single"/>
        </w:rPr>
        <w:t>accidents</w:t>
      </w:r>
      <w:r w:rsidRPr="00397F92">
        <w:rPr>
          <w:sz w:val="16"/>
        </w:rPr>
        <w:t xml:space="preserve"> [27]. </w:t>
      </w:r>
      <w:r w:rsidRPr="00397F92">
        <w:rPr>
          <w:u w:val="single"/>
        </w:rPr>
        <w:t>These horrors include</w:t>
      </w:r>
      <w:r w:rsidRPr="00397F92">
        <w:rPr>
          <w:sz w:val="16"/>
        </w:rPr>
        <w:t xml:space="preserve"> both man-made disasters such as </w:t>
      </w:r>
      <w:r w:rsidRPr="00BD5B63">
        <w:rPr>
          <w:rStyle w:val="Emphasis"/>
          <w:highlight w:val="green"/>
        </w:rPr>
        <w:t>nuclear war</w:t>
      </w:r>
      <w:r w:rsidRPr="00BD5B63">
        <w:rPr>
          <w:highlight w:val="green"/>
          <w:u w:val="single"/>
        </w:rPr>
        <w:t xml:space="preserve">, </w:t>
      </w:r>
      <w:r w:rsidRPr="00BD5B63">
        <w:rPr>
          <w:rStyle w:val="Emphasis"/>
          <w:highlight w:val="green"/>
        </w:rPr>
        <w:t>plagues</w:t>
      </w:r>
      <w:r w:rsidRPr="00397F92">
        <w:rPr>
          <w:sz w:val="16"/>
        </w:rPr>
        <w:t xml:space="preserve"> or </w:t>
      </w:r>
      <w:r w:rsidRPr="00397F92">
        <w:rPr>
          <w:u w:val="single"/>
        </w:rPr>
        <w:t>growing pollution</w:t>
      </w:r>
      <w:r w:rsidRPr="00397F92">
        <w:rPr>
          <w:sz w:val="16"/>
        </w:rPr>
        <w:t xml:space="preserve">, and natural disasters such as </w:t>
      </w:r>
      <w:r w:rsidRPr="00427633">
        <w:rPr>
          <w:rStyle w:val="Emphasis"/>
        </w:rPr>
        <w:t>super-</w:t>
      </w:r>
      <w:r w:rsidRPr="00BD5B63">
        <w:rPr>
          <w:rStyle w:val="Emphasis"/>
          <w:highlight w:val="green"/>
        </w:rPr>
        <w:t>volcanoes</w:t>
      </w:r>
      <w:r w:rsidRPr="00397F92">
        <w:rPr>
          <w:u w:val="single"/>
        </w:rPr>
        <w:t xml:space="preserve"> or </w:t>
      </w:r>
      <w:r w:rsidRPr="00BD5B63">
        <w:rPr>
          <w:rStyle w:val="Emphasis"/>
          <w:highlight w:val="green"/>
        </w:rPr>
        <w:t>asteroid</w:t>
      </w:r>
      <w:r w:rsidRPr="00397F92">
        <w:rPr>
          <w:u w:val="single"/>
        </w:rPr>
        <w:t xml:space="preserve"> impact</w:t>
      </w:r>
      <w:r w:rsidRPr="00397F92">
        <w:rPr>
          <w:sz w:val="16"/>
        </w:rPr>
        <w:t xml:space="preserve">. </w:t>
      </w:r>
      <w:r w:rsidRPr="00397F92">
        <w:rPr>
          <w:u w:val="single"/>
        </w:rPr>
        <w:t xml:space="preserve">It is hard to think of any objective that is more important </w:t>
      </w:r>
      <w:r w:rsidRPr="00397F92">
        <w:rPr>
          <w:sz w:val="16"/>
        </w:rPr>
        <w:t xml:space="preserve">than preserving peace. </w:t>
      </w:r>
      <w:r w:rsidRPr="00397F92">
        <w:rPr>
          <w:u w:val="single"/>
        </w:rPr>
        <w:t>Weapons developed in recent decades are so destructive</w:t>
      </w:r>
      <w:r w:rsidRPr="00397F92">
        <w:rPr>
          <w:sz w:val="16"/>
        </w:rPr>
        <w:t xml:space="preserve">, </w:t>
      </w:r>
      <w:r w:rsidRPr="00397F92">
        <w:rPr>
          <w:u w:val="single"/>
        </w:rPr>
        <w:t>and have such horrific, long-term side- effects that their use should be discouraged as strongly as possible</w:t>
      </w:r>
      <w:r w:rsidRPr="00397F92">
        <w:rPr>
          <w:sz w:val="16"/>
        </w:rPr>
        <w:t xml:space="preserve"> by the international community. Hence, </w:t>
      </w:r>
      <w:r w:rsidRPr="00BD5B63">
        <w:rPr>
          <w:highlight w:val="green"/>
          <w:u w:val="single"/>
        </w:rPr>
        <w:t>reducing the incentive to use</w:t>
      </w:r>
      <w:r w:rsidRPr="00397F92">
        <w:rPr>
          <w:u w:val="single"/>
        </w:rPr>
        <w:t xml:space="preserve"> these </w:t>
      </w:r>
      <w:r w:rsidRPr="00BD5B63">
        <w:rPr>
          <w:highlight w:val="green"/>
          <w:u w:val="single"/>
        </w:rPr>
        <w:t>weapons</w:t>
      </w:r>
      <w:r w:rsidRPr="00397F92">
        <w:rPr>
          <w:u w:val="single"/>
        </w:rPr>
        <w:t xml:space="preserve"> by rapidly developing the ability to use space-based resources</w:t>
      </w:r>
      <w:r w:rsidRPr="00397F92">
        <w:rPr>
          <w:sz w:val="16"/>
        </w:rPr>
        <w:t xml:space="preserve"> on a large scale </w:t>
      </w:r>
      <w:r w:rsidRPr="00BD5B63">
        <w:rPr>
          <w:highlight w:val="green"/>
          <w:u w:val="single"/>
        </w:rPr>
        <w:t>is</w:t>
      </w:r>
      <w:r w:rsidRPr="00397F92">
        <w:rPr>
          <w:sz w:val="16"/>
        </w:rPr>
        <w:t xml:space="preserve"> surely </w:t>
      </w:r>
      <w:r w:rsidRPr="00397F92">
        <w:rPr>
          <w:u w:val="single"/>
        </w:rPr>
        <w:t xml:space="preserve">equally </w:t>
      </w:r>
      <w:r w:rsidRPr="00BD5B63">
        <w:rPr>
          <w:highlight w:val="green"/>
          <w:u w:val="single"/>
        </w:rPr>
        <w:t>important</w:t>
      </w:r>
      <w:r w:rsidRPr="00397F92">
        <w:rPr>
          <w:sz w:val="16"/>
        </w:rPr>
        <w:t xml:space="preserve"> [11,16]. </w:t>
      </w:r>
      <w:r w:rsidRPr="00397F92">
        <w:rPr>
          <w:rStyle w:val="StyleUnderline"/>
        </w:rPr>
        <w:t>The achievement of</w:t>
      </w:r>
      <w:r w:rsidRPr="00397F92">
        <w:rPr>
          <w:b/>
          <w:bCs/>
          <w:u w:val="single"/>
        </w:rPr>
        <w:t xml:space="preserve"> </w:t>
      </w:r>
      <w:r w:rsidRPr="00397F92">
        <w:rPr>
          <w:rStyle w:val="StyleUnderline"/>
        </w:rPr>
        <w:t>this</w:t>
      </w:r>
      <w:r w:rsidRPr="00397F92">
        <w:rPr>
          <w:b/>
          <w:bCs/>
          <w:u w:val="single"/>
        </w:rPr>
        <w:t xml:space="preserve"> </w:t>
      </w:r>
      <w:r w:rsidRPr="00BD5B63">
        <w:rPr>
          <w:rStyle w:val="Emphasis"/>
          <w:highlight w:val="green"/>
        </w:rPr>
        <w:t>depends on low</w:t>
      </w:r>
      <w:r w:rsidRPr="00427633">
        <w:rPr>
          <w:rStyle w:val="StyleUnderline"/>
        </w:rPr>
        <w:t xml:space="preserve"> </w:t>
      </w:r>
      <w:r w:rsidRPr="00397F92">
        <w:rPr>
          <w:rStyle w:val="StyleUnderline"/>
        </w:rPr>
        <w:t xml:space="preserve">space travel </w:t>
      </w:r>
      <w:r w:rsidRPr="00BD5B63">
        <w:rPr>
          <w:rStyle w:val="Emphasis"/>
          <w:highlight w:val="green"/>
        </w:rPr>
        <w:t>costs</w:t>
      </w:r>
      <w:r w:rsidRPr="00397F92">
        <w:rPr>
          <w:b/>
          <w:bCs/>
          <w:u w:val="single"/>
        </w:rPr>
        <w:t xml:space="preserve"> </w:t>
      </w:r>
      <w:r w:rsidRPr="00397F92">
        <w:rPr>
          <w:rStyle w:val="StyleUnderline"/>
        </w:rPr>
        <w:t>which</w:t>
      </w:r>
      <w:r w:rsidRPr="00397F92">
        <w:rPr>
          <w:sz w:val="16"/>
        </w:rPr>
        <w:t xml:space="preserve">, at the present time, </w:t>
      </w:r>
      <w:r w:rsidRPr="00397F92">
        <w:rPr>
          <w:rStyle w:val="StyleUnderline"/>
        </w:rPr>
        <w:t>appear to be achievable only through the development of a vigorous space tourism industry</w:t>
      </w:r>
      <w:r w:rsidRPr="00397F92">
        <w:rPr>
          <w:sz w:val="16"/>
        </w:rPr>
        <w:t xml:space="preserve">. 8. Summary. As discussed above, if space travel services had started during the 1950s, the space industry would be </w:t>
      </w:r>
      <w:proofErr w:type="spellStart"/>
      <w:r w:rsidRPr="00397F92">
        <w:rPr>
          <w:sz w:val="16"/>
        </w:rPr>
        <w:t>enor</w:t>
      </w:r>
      <w:proofErr w:type="spellEnd"/>
      <w:r w:rsidRPr="00397F92">
        <w:rPr>
          <w:sz w:val="16"/>
        </w:rPr>
        <w:t xml:space="preserve">- </w:t>
      </w:r>
      <w:proofErr w:type="spellStart"/>
      <w:r w:rsidRPr="00397F92">
        <w:rPr>
          <w:sz w:val="16"/>
        </w:rPr>
        <w:t>mously</w:t>
      </w:r>
      <w:proofErr w:type="spellEnd"/>
      <w:r w:rsidRPr="00397F92">
        <w:rPr>
          <w:sz w:val="16"/>
        </w:rPr>
        <w:t xml:space="preserve"> more developed than it is today. Hence the failure to develop passenger space travel has seriously distorted the path taken by humans’ technological and economic development since WW2, away from the path which would have been followed if capitalism and democracy operated as intended. Technological know-how which could have been used to supply services which are known to be very popular with a large proportion of the population has not been used for that purpose, while waste and suffering due to the unemployment and environmental damage caused by the resulting lack of new industrial opportunities have increased. In response, </w:t>
      </w:r>
      <w:r w:rsidRPr="00397F92">
        <w:rPr>
          <w:u w:val="single"/>
        </w:rPr>
        <w:t>policies should be implemented urgently</w:t>
      </w:r>
      <w:r w:rsidRPr="00397F92">
        <w:rPr>
          <w:sz w:val="16"/>
        </w:rPr>
        <w:t xml:space="preserve"> to correct this error, and </w:t>
      </w:r>
      <w:r w:rsidRPr="00397F92">
        <w:rPr>
          <w:u w:val="single"/>
        </w:rPr>
        <w:t xml:space="preserve">to catch up with the possibilities </w:t>
      </w:r>
      <w:r w:rsidRPr="00397F92">
        <w:rPr>
          <w:sz w:val="16"/>
        </w:rPr>
        <w:t xml:space="preserve">for industrial and economic growth that have been ignored for so long. </w:t>
      </w:r>
      <w:r w:rsidRPr="00397F92">
        <w:rPr>
          <w:u w:val="single"/>
        </w:rPr>
        <w:t xml:space="preserve">This policy renewal is urgent because of the </w:t>
      </w:r>
      <w:r w:rsidRPr="00BD5B63">
        <w:rPr>
          <w:highlight w:val="green"/>
          <w:u w:val="single"/>
        </w:rPr>
        <w:t>growing dangers of</w:t>
      </w:r>
      <w:r w:rsidRPr="00397F92">
        <w:rPr>
          <w:sz w:val="16"/>
        </w:rPr>
        <w:t xml:space="preserve"> unemployment, economic stagnation, </w:t>
      </w:r>
      <w:r w:rsidRPr="00397F92">
        <w:rPr>
          <w:u w:val="single"/>
        </w:rPr>
        <w:t xml:space="preserve">environmental </w:t>
      </w:r>
      <w:r w:rsidRPr="00BD5B63">
        <w:rPr>
          <w:highlight w:val="green"/>
          <w:u w:val="single"/>
        </w:rPr>
        <w:t>pollution</w:t>
      </w:r>
      <w:r w:rsidRPr="00397F92">
        <w:rPr>
          <w:sz w:val="16"/>
        </w:rPr>
        <w:t xml:space="preserve">, educational </w:t>
      </w:r>
      <w:r w:rsidRPr="00BD5B63">
        <w:rPr>
          <w:highlight w:val="green"/>
          <w:u w:val="single"/>
        </w:rPr>
        <w:t>and</w:t>
      </w:r>
      <w:r w:rsidRPr="00397F92">
        <w:rPr>
          <w:sz w:val="16"/>
        </w:rPr>
        <w:t xml:space="preserve"> cultural decline</w:t>
      </w:r>
      <w:r w:rsidRPr="00BD5B63">
        <w:rPr>
          <w:sz w:val="16"/>
          <w:highlight w:val="green"/>
        </w:rPr>
        <w:t xml:space="preserve">, </w:t>
      </w:r>
      <w:r w:rsidRPr="00BD5B63">
        <w:rPr>
          <w:highlight w:val="green"/>
          <w:u w:val="single"/>
        </w:rPr>
        <w:t>resource wars</w:t>
      </w:r>
      <w:r w:rsidRPr="00397F92">
        <w:rPr>
          <w:sz w:val="16"/>
        </w:rPr>
        <w:t xml:space="preserve"> and loss of civil liberties </w:t>
      </w:r>
      <w:r w:rsidRPr="00397F92">
        <w:rPr>
          <w:u w:val="single"/>
        </w:rPr>
        <w:t xml:space="preserve">which face </w:t>
      </w:r>
      <w:proofErr w:type="spellStart"/>
      <w:r w:rsidRPr="00397F92">
        <w:rPr>
          <w:u w:val="single"/>
        </w:rPr>
        <w:t>civilisation</w:t>
      </w:r>
      <w:proofErr w:type="spellEnd"/>
      <w:r w:rsidRPr="00397F92">
        <w:rPr>
          <w:u w:val="single"/>
        </w:rPr>
        <w:t xml:space="preserve"> today</w:t>
      </w:r>
      <w:r w:rsidRPr="00397F92">
        <w:rPr>
          <w:sz w:val="16"/>
        </w:rPr>
        <w:t xml:space="preserve">. In order to achieve the necessary </w:t>
      </w:r>
      <w:proofErr w:type="gramStart"/>
      <w:r w:rsidRPr="00397F92">
        <w:rPr>
          <w:sz w:val="16"/>
        </w:rPr>
        <w:t>progress</w:t>
      </w:r>
      <w:proofErr w:type="gramEnd"/>
      <w:r w:rsidRPr="00397F92">
        <w:rPr>
          <w:sz w:val="16"/>
        </w:rPr>
        <w:t xml:space="preserve"> there is a particular need for collaboration between those working in the two fields of civil aviation and civil space. Although the word ‘‘aerospace’’ is widely used, it is largely a misnomer since these two fields are in practice quite separate. True ‘‘aerospace’’ collaboration to </w:t>
      </w:r>
      <w:proofErr w:type="spellStart"/>
      <w:r w:rsidRPr="00397F92">
        <w:rPr>
          <w:sz w:val="16"/>
        </w:rPr>
        <w:t>realise</w:t>
      </w:r>
      <w:proofErr w:type="spellEnd"/>
      <w:r w:rsidRPr="00397F92">
        <w:rPr>
          <w:sz w:val="16"/>
        </w:rPr>
        <w:t xml:space="preserve"> passenger space travel will develop the wonderful profusion of possibilities outlined above. 8.1. Heaven or hell on Earth? As discussed above, </w:t>
      </w:r>
      <w:r w:rsidRPr="00397F92">
        <w:rPr>
          <w:u w:val="single"/>
        </w:rPr>
        <w:t xml:space="preserve">the claim that the Earth’s </w:t>
      </w:r>
      <w:r w:rsidRPr="00BD5B63">
        <w:rPr>
          <w:highlight w:val="green"/>
          <w:u w:val="single"/>
        </w:rPr>
        <w:t>resources</w:t>
      </w:r>
      <w:r w:rsidRPr="00397F92">
        <w:rPr>
          <w:u w:val="single"/>
        </w:rPr>
        <w:t xml:space="preserve"> are </w:t>
      </w:r>
      <w:r w:rsidRPr="00BD5B63">
        <w:rPr>
          <w:rStyle w:val="Emphasis"/>
          <w:highlight w:val="green"/>
        </w:rPr>
        <w:t>running out</w:t>
      </w:r>
      <w:r w:rsidRPr="00BD5B63">
        <w:rPr>
          <w:highlight w:val="green"/>
          <w:u w:val="single"/>
        </w:rPr>
        <w:t xml:space="preserve"> is used to justify wars which may never </w:t>
      </w:r>
      <w:proofErr w:type="gramStart"/>
      <w:r w:rsidRPr="00BD5B63">
        <w:rPr>
          <w:highlight w:val="green"/>
          <w:u w:val="single"/>
        </w:rPr>
        <w:t>end</w:t>
      </w:r>
      <w:r w:rsidRPr="00397F92">
        <w:rPr>
          <w:sz w:val="16"/>
        </w:rPr>
        <w:t>:</w:t>
      </w:r>
      <w:proofErr w:type="gramEnd"/>
      <w:r w:rsidRPr="00397F92">
        <w:rPr>
          <w:sz w:val="16"/>
        </w:rPr>
        <w:t xml:space="preserve"> present-day rhetoric about ‘‘the long war’ ’or ‘‘100 </w:t>
      </w:r>
      <w:proofErr w:type="spellStart"/>
      <w:r w:rsidRPr="00397F92">
        <w:rPr>
          <w:sz w:val="16"/>
        </w:rPr>
        <w:t>years</w:t>
      </w:r>
      <w:proofErr w:type="spellEnd"/>
      <w:r w:rsidRPr="00397F92">
        <w:rPr>
          <w:sz w:val="16"/>
        </w:rPr>
        <w:t xml:space="preserve"> war’’ in Iraq and Afghanistan are current examples. If political leaders do not change their viewpoint, the recent aggression by the rich ‘‘Anglo-Saxon’’ countries, and their cutting back of traditional civil liberties, are ominous for the future. However, </w:t>
      </w:r>
      <w:r w:rsidRPr="00397F92">
        <w:rPr>
          <w:u w:val="single"/>
        </w:rPr>
        <w:t xml:space="preserve">this </w:t>
      </w:r>
      <w:r w:rsidRPr="00397F92">
        <w:rPr>
          <w:rStyle w:val="StyleUnderline"/>
        </w:rPr>
        <w:t>‘‘hellish’’ vision of endless war</w:t>
      </w:r>
      <w:r w:rsidRPr="00397F92">
        <w:rPr>
          <w:u w:val="single"/>
        </w:rPr>
        <w:t xml:space="preserve"> </w:t>
      </w:r>
      <w:proofErr w:type="gramStart"/>
      <w:r w:rsidRPr="00397F92">
        <w:rPr>
          <w:u w:val="single"/>
        </w:rPr>
        <w:t>is based on an assumption</w:t>
      </w:r>
      <w:proofErr w:type="gramEnd"/>
      <w:r w:rsidRPr="00397F92">
        <w:rPr>
          <w:u w:val="single"/>
        </w:rPr>
        <w:t xml:space="preserve"> about</w:t>
      </w:r>
      <w:r w:rsidRPr="00397F92">
        <w:rPr>
          <w:sz w:val="16"/>
        </w:rPr>
        <w:t xml:space="preserve"> a single number—</w:t>
      </w:r>
      <w:r w:rsidRPr="00397F92">
        <w:rPr>
          <w:u w:val="single"/>
        </w:rPr>
        <w:t>the future cost of travel to orbit</w:t>
      </w:r>
      <w:r w:rsidRPr="00397F92">
        <w:rPr>
          <w:sz w:val="16"/>
        </w:rPr>
        <w:t>—</w:t>
      </w:r>
      <w:r w:rsidRPr="00397F92">
        <w:rPr>
          <w:u w:val="single"/>
        </w:rPr>
        <w:t>about which a different assumption leads to a ‘‘heavenly’’ vision of peace and ever-rising living standards for everyone</w:t>
      </w:r>
      <w:r w:rsidRPr="00427633">
        <w:rPr>
          <w:sz w:val="16"/>
        </w:rPr>
        <w:t xml:space="preserve">. </w:t>
      </w:r>
      <w:r w:rsidRPr="00427633">
        <w:rPr>
          <w:u w:val="single"/>
        </w:rPr>
        <w:t>If this cost stays</w:t>
      </w:r>
      <w:r w:rsidRPr="00427633">
        <w:rPr>
          <w:sz w:val="16"/>
        </w:rPr>
        <w:t xml:space="preserve"> above 10,000 Euros/kg, where it has been </w:t>
      </w:r>
      <w:r w:rsidRPr="00427633">
        <w:rPr>
          <w:u w:val="single"/>
        </w:rPr>
        <w:t>unchanged</w:t>
      </w:r>
      <w:r w:rsidRPr="00427633">
        <w:rPr>
          <w:sz w:val="16"/>
        </w:rPr>
        <w:t xml:space="preserve"> for nearly 50years, </w:t>
      </w:r>
      <w:r w:rsidRPr="00427633">
        <w:rPr>
          <w:u w:val="single"/>
        </w:rPr>
        <w:t>the prospects for humanity are bleak</w:t>
      </w:r>
      <w:r w:rsidRPr="00397F92">
        <w:rPr>
          <w:sz w:val="16"/>
        </w:rPr>
        <w:t xml:space="preserve">. </w:t>
      </w:r>
      <w:r w:rsidRPr="00397F92">
        <w:rPr>
          <w:u w:val="single"/>
        </w:rPr>
        <w:t xml:space="preserve">But </w:t>
      </w:r>
      <w:r w:rsidRPr="00BD5B63">
        <w:rPr>
          <w:highlight w:val="green"/>
          <w:u w:val="single"/>
        </w:rPr>
        <w:t>if humans</w:t>
      </w:r>
      <w:r w:rsidRPr="00397F92">
        <w:rPr>
          <w:u w:val="single"/>
        </w:rPr>
        <w:t xml:space="preserve"> make the necessary </w:t>
      </w:r>
      <w:proofErr w:type="gramStart"/>
      <w:r w:rsidRPr="00397F92">
        <w:rPr>
          <w:u w:val="single"/>
        </w:rPr>
        <w:t>effort,</w:t>
      </w:r>
      <w:r w:rsidRPr="00397F92">
        <w:rPr>
          <w:sz w:val="16"/>
        </w:rPr>
        <w:t xml:space="preserve"> and</w:t>
      </w:r>
      <w:proofErr w:type="gramEnd"/>
      <w:r w:rsidRPr="00397F92">
        <w:rPr>
          <w:sz w:val="16"/>
        </w:rPr>
        <w:t xml:space="preserve"> use the tiny amount of resources needed </w:t>
      </w:r>
      <w:r w:rsidRPr="00397F92">
        <w:rPr>
          <w:u w:val="single"/>
        </w:rPr>
        <w:t xml:space="preserve">to </w:t>
      </w:r>
      <w:r w:rsidRPr="00BD5B63">
        <w:rPr>
          <w:highlight w:val="green"/>
          <w:u w:val="single"/>
        </w:rPr>
        <w:t>develop vehicles</w:t>
      </w:r>
      <w:r w:rsidRPr="00397F92">
        <w:rPr>
          <w:u w:val="single"/>
        </w:rPr>
        <w:t xml:space="preserve"> for passengers space travel, </w:t>
      </w:r>
      <w:r w:rsidRPr="00BD5B63">
        <w:rPr>
          <w:highlight w:val="green"/>
          <w:u w:val="single"/>
        </w:rPr>
        <w:t>then this cost will fall</w:t>
      </w:r>
      <w:r w:rsidRPr="00397F92">
        <w:rPr>
          <w:sz w:val="16"/>
        </w:rPr>
        <w:t xml:space="preserve"> to 100 Euros/kg, the use of extra-terrestrial resources will become economic, </w:t>
      </w:r>
      <w:r w:rsidRPr="00397F92">
        <w:rPr>
          <w:u w:val="single"/>
        </w:rPr>
        <w:t xml:space="preserve">and </w:t>
      </w:r>
      <w:r w:rsidRPr="00397F92">
        <w:rPr>
          <w:rStyle w:val="StyleUnderline"/>
        </w:rPr>
        <w:t>arguments for</w:t>
      </w:r>
      <w:r w:rsidRPr="00397F92">
        <w:rPr>
          <w:b/>
          <w:bCs/>
          <w:u w:val="single"/>
        </w:rPr>
        <w:t xml:space="preserve"> </w:t>
      </w:r>
      <w:r w:rsidRPr="00427633">
        <w:rPr>
          <w:rStyle w:val="Emphasis"/>
        </w:rPr>
        <w:t xml:space="preserve">resource </w:t>
      </w:r>
      <w:r w:rsidRPr="00BD5B63">
        <w:rPr>
          <w:rStyle w:val="Emphasis"/>
          <w:highlight w:val="green"/>
        </w:rPr>
        <w:t>wars will evaporate</w:t>
      </w:r>
      <w:r w:rsidRPr="00397F92">
        <w:rPr>
          <w:b/>
          <w:bCs/>
          <w:u w:val="single"/>
        </w:rPr>
        <w:t xml:space="preserve"> entirely</w:t>
      </w:r>
      <w:r w:rsidRPr="00397F92">
        <w:rPr>
          <w:sz w:val="16"/>
        </w:rPr>
        <w:t xml:space="preserve">. The main reason why this has not yet happened seems to be lack of understanding of the myriad opportunities by investors and </w:t>
      </w:r>
      <w:proofErr w:type="gramStart"/>
      <w:r w:rsidRPr="00397F92">
        <w:rPr>
          <w:sz w:val="16"/>
        </w:rPr>
        <w:t>policy-makers</w:t>
      </w:r>
      <w:proofErr w:type="gramEnd"/>
      <w:r w:rsidRPr="00397F92">
        <w:rPr>
          <w:sz w:val="16"/>
        </w:rPr>
        <w:t xml:space="preserve">. </w:t>
      </w:r>
      <w:r w:rsidRPr="00397F92">
        <w:rPr>
          <w:u w:val="single"/>
        </w:rPr>
        <w:t>Now that the potential</w:t>
      </w:r>
      <w:r w:rsidRPr="00397F92">
        <w:rPr>
          <w:sz w:val="16"/>
        </w:rPr>
        <w:t xml:space="preserve"> to catch up half a century of delay in the growth </w:t>
      </w:r>
      <w:r w:rsidRPr="00397F92">
        <w:rPr>
          <w:u w:val="single"/>
        </w:rPr>
        <w:t>of space travel is becoming understood, continuing to spend</w:t>
      </w:r>
      <w:r w:rsidRPr="00397F92">
        <w:rPr>
          <w:sz w:val="16"/>
        </w:rPr>
        <w:t xml:space="preserve"> 20 billion Euro-equivalents/year </w:t>
      </w:r>
      <w:r w:rsidRPr="00397F92">
        <w:rPr>
          <w:u w:val="single"/>
        </w:rPr>
        <w:t>on government space activities, while</w:t>
      </w:r>
      <w:r w:rsidRPr="00397F92">
        <w:rPr>
          <w:sz w:val="16"/>
        </w:rPr>
        <w:t xml:space="preserve"> </w:t>
      </w:r>
      <w:r w:rsidRPr="00397F92">
        <w:rPr>
          <w:u w:val="single"/>
        </w:rPr>
        <w:t>continuing to invest nothing in developing passenger space travel, would be a gross failure of economic policy</w:t>
      </w:r>
      <w:r w:rsidRPr="00397F92">
        <w:rPr>
          <w:sz w:val="16"/>
        </w:rPr>
        <w:t xml:space="preserve">, and strongly contrary to the economic and social interests of the public. </w:t>
      </w:r>
      <w:r w:rsidRPr="00397F92">
        <w:rPr>
          <w:u w:val="single"/>
        </w:rPr>
        <w:t>Correcting this error</w:t>
      </w:r>
      <w:r w:rsidRPr="00397F92">
        <w:rPr>
          <w:sz w:val="16"/>
        </w:rPr>
        <w:t xml:space="preserve">, even after such a costly delay, </w:t>
      </w:r>
      <w:r w:rsidRPr="00397F92">
        <w:rPr>
          <w:u w:val="single"/>
        </w:rPr>
        <w:t>will ameliorate many problems in the world today</w:t>
      </w:r>
      <w:r w:rsidRPr="00397F92">
        <w:rPr>
          <w:sz w:val="16"/>
        </w:rPr>
        <w:t xml:space="preserve">. </w:t>
      </w:r>
      <w:r w:rsidRPr="00397F92">
        <w:rPr>
          <w:u w:val="single"/>
        </w:rPr>
        <w:t>As this policy error is corrected, and investment in</w:t>
      </w:r>
      <w:r w:rsidRPr="00397F92">
        <w:rPr>
          <w:sz w:val="16"/>
        </w:rPr>
        <w:t xml:space="preserve"> </w:t>
      </w:r>
      <w:r w:rsidRPr="00397F92">
        <w:rPr>
          <w:u w:val="single"/>
        </w:rPr>
        <w:t>profitable space projects grows</w:t>
      </w:r>
      <w:r w:rsidRPr="00397F92">
        <w:rPr>
          <w:sz w:val="16"/>
        </w:rPr>
        <w:t xml:space="preserve"> rapidly in coming years</w:t>
      </w:r>
      <w:r w:rsidRPr="00397F92">
        <w:rPr>
          <w:u w:val="single"/>
        </w:rPr>
        <w:t xml:space="preserve">, we can look forward to a </w:t>
      </w:r>
      <w:r w:rsidRPr="00397F92">
        <w:rPr>
          <w:rStyle w:val="StyleUnderline"/>
        </w:rPr>
        <w:t>growing world-wide boom</w:t>
      </w:r>
      <w:r w:rsidRPr="00397F92">
        <w:rPr>
          <w:sz w:val="16"/>
        </w:rPr>
        <w:t xml:space="preserve">. Viewed as a whole, humans’ industrial activities have been seriously underperforming for decades, due to the failure to exploit these immensely promising fields of activity. </w:t>
      </w:r>
      <w:r w:rsidRPr="00397F92">
        <w:rPr>
          <w:u w:val="single"/>
        </w:rPr>
        <w:t>The tens of thousands of unemployed space engineers in Russia, America and Europe alone are a huge waste. The potential manpower in rapidly developing India and China is clearly vast</w:t>
      </w:r>
      <w:r w:rsidRPr="00397F92">
        <w:rPr>
          <w:sz w:val="16"/>
        </w:rPr>
        <w:t xml:space="preserve">. The hundreds of millions of disappointed young people who have been taught that they cannot travel in space are another </w:t>
      </w:r>
      <w:proofErr w:type="gramStart"/>
      <w:r w:rsidRPr="00397F92">
        <w:rPr>
          <w:sz w:val="16"/>
        </w:rPr>
        <w:t>enormous wasted</w:t>
      </w:r>
      <w:proofErr w:type="gramEnd"/>
      <w:r w:rsidRPr="00397F92">
        <w:rPr>
          <w:sz w:val="16"/>
        </w:rPr>
        <w:t xml:space="preserve"> resource. </w:t>
      </w:r>
    </w:p>
    <w:p w14:paraId="0E16677A" w14:textId="77777777" w:rsidR="00AC360D" w:rsidRPr="00117F71" w:rsidRDefault="00AC360D" w:rsidP="00AC360D">
      <w:pPr>
        <w:pStyle w:val="Heading4"/>
      </w:pPr>
      <w:r w:rsidRPr="00117F71">
        <w:t>Every second of delayed colonization kills 10^29 potential human lives</w:t>
      </w:r>
    </w:p>
    <w:p w14:paraId="0C8C6992" w14:textId="77777777" w:rsidR="00AC360D" w:rsidRPr="00117F71" w:rsidRDefault="00AC360D" w:rsidP="00AC360D">
      <w:r w:rsidRPr="00117F71">
        <w:rPr>
          <w:rStyle w:val="Style13ptBold"/>
        </w:rPr>
        <w:t>Bostrom 3</w:t>
      </w:r>
      <w:r w:rsidRPr="00117F71">
        <w:t xml:space="preserve"> Nick Bostrom, philosopher at the University of Oxford, a Ph.D. degree in philosophy from the London School of Economics, and was a British Academy Postdoctoral Fellow at the University of Oxford, 2003, “Astronomical Waste: The Opportunity Cost of Delayed Technological Development”, </w:t>
      </w:r>
      <w:proofErr w:type="spellStart"/>
      <w:r w:rsidRPr="00117F71">
        <w:t>Utilitas</w:t>
      </w:r>
      <w:proofErr w:type="spellEnd"/>
      <w:r w:rsidRPr="00117F71">
        <w:t xml:space="preserve"> Vol. 15, No. 3, </w:t>
      </w:r>
      <w:hyperlink r:id="rId10" w:anchor="_edn8" w:history="1">
        <w:r w:rsidRPr="00117F71">
          <w:rPr>
            <w:rStyle w:val="Hyperlink"/>
          </w:rPr>
          <w:t>https://nickbostrom.com/astronomical/waste.html#_edn8</w:t>
        </w:r>
      </w:hyperlink>
      <w:r w:rsidRPr="00117F71">
        <w:t>, EO</w:t>
      </w:r>
    </w:p>
    <w:p w14:paraId="01BACD00" w14:textId="77777777" w:rsidR="00AC360D" w:rsidRPr="00117F71" w:rsidRDefault="00AC360D" w:rsidP="00AC360D">
      <w:pPr>
        <w:rPr>
          <w:sz w:val="16"/>
        </w:rPr>
      </w:pPr>
      <w:r w:rsidRPr="00117F71">
        <w:rPr>
          <w:sz w:val="16"/>
        </w:rPr>
        <w:t xml:space="preserve">As I write these words, </w:t>
      </w:r>
      <w:r w:rsidRPr="00117F71">
        <w:rPr>
          <w:rStyle w:val="StyleUnderline"/>
        </w:rPr>
        <w:t xml:space="preserve">suns are illuminating and heating empty rooms, </w:t>
      </w:r>
      <w:r w:rsidRPr="00BD5B63">
        <w:rPr>
          <w:rStyle w:val="StyleUnderline"/>
          <w:highlight w:val="green"/>
        </w:rPr>
        <w:t>unused energy is being flushed down black holes</w:t>
      </w:r>
      <w:r w:rsidRPr="00117F71">
        <w:rPr>
          <w:rStyle w:val="StyleUnderline"/>
        </w:rPr>
        <w:t>, and our great common endowment of negentropy is being irreversibly degraded into entropy on a cosmic scale. These are resources that an advanced civilization could have used</w:t>
      </w:r>
      <w:r w:rsidRPr="00117F71">
        <w:rPr>
          <w:sz w:val="16"/>
          <w:szCs w:val="16"/>
        </w:rPr>
        <w:t xml:space="preserve"> to create value-structures, such as sentient beings living worthwhile lives.</w:t>
      </w:r>
    </w:p>
    <w:p w14:paraId="76572CFF" w14:textId="77777777" w:rsidR="00AC360D" w:rsidRPr="00117F71" w:rsidRDefault="00AC360D" w:rsidP="00AC360D">
      <w:pPr>
        <w:rPr>
          <w:sz w:val="16"/>
          <w:szCs w:val="16"/>
        </w:rPr>
      </w:pPr>
      <w:r w:rsidRPr="00117F71">
        <w:rPr>
          <w:sz w:val="16"/>
          <w:szCs w:val="16"/>
        </w:rPr>
        <w:t>The rate of this loss boggles the mind. One recent paper speculates, using loose theoretical considerations based on the rate of increase of entropy, that the loss of potential human lives in our own galactic supercluster is at least ~10^46 per century of delayed colonization.[1]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w:t>
      </w:r>
    </w:p>
    <w:p w14:paraId="09663518" w14:textId="77777777" w:rsidR="00AC360D" w:rsidRPr="00117F71" w:rsidRDefault="00AC360D" w:rsidP="00AC360D">
      <w:pPr>
        <w:rPr>
          <w:sz w:val="16"/>
          <w:szCs w:val="16"/>
        </w:rPr>
      </w:pPr>
      <w:r w:rsidRPr="00117F71">
        <w:rPr>
          <w:sz w:val="16"/>
          <w:szCs w:val="16"/>
        </w:rPr>
        <w:t xml:space="preserve">We can, however, get a lower bound more straightforwardly by simply </w:t>
      </w:r>
      <w:r w:rsidRPr="00117F71">
        <w:rPr>
          <w:rStyle w:val="StyleUnderline"/>
        </w:rPr>
        <w:t>counting the number or stars in our galactic supercluster and multiplying this number with the amount of computing power that the resources of each star could be used to generate using technologies for whose feasibility a strong case has already been made. We can then divide this total with the estimated amount of computing power needed to simulate one human life</w:t>
      </w:r>
      <w:r w:rsidRPr="00117F71">
        <w:rPr>
          <w:sz w:val="16"/>
          <w:szCs w:val="16"/>
        </w:rPr>
        <w:t>.</w:t>
      </w:r>
    </w:p>
    <w:p w14:paraId="310F86E7" w14:textId="77777777" w:rsidR="00AC360D" w:rsidRPr="00117F71" w:rsidRDefault="00AC360D" w:rsidP="00AC360D">
      <w:pPr>
        <w:rPr>
          <w:sz w:val="16"/>
          <w:szCs w:val="16"/>
        </w:rPr>
      </w:pPr>
      <w:r w:rsidRPr="00117F71">
        <w:rPr>
          <w:sz w:val="16"/>
          <w:szCs w:val="16"/>
        </w:rPr>
        <w:t xml:space="preserve">As a rough approximation, let us say </w:t>
      </w:r>
      <w:r w:rsidRPr="00BD5B63">
        <w:rPr>
          <w:rStyle w:val="StyleUnderline"/>
          <w:highlight w:val="green"/>
        </w:rPr>
        <w:t>the Virgo Supercluster contains 10^13 stars</w:t>
      </w:r>
      <w:r w:rsidRPr="00117F71">
        <w:rPr>
          <w:sz w:val="16"/>
          <w:szCs w:val="16"/>
        </w:rPr>
        <w:t xml:space="preserve">. One </w:t>
      </w:r>
      <w:r w:rsidRPr="00117F71">
        <w:rPr>
          <w:rStyle w:val="StyleUnderline"/>
        </w:rPr>
        <w:t xml:space="preserve">estimate of the computing </w:t>
      </w:r>
      <w:r w:rsidRPr="00BD5B63">
        <w:rPr>
          <w:rStyle w:val="StyleUnderline"/>
          <w:highlight w:val="green"/>
        </w:rPr>
        <w:t>power extractable from a star</w:t>
      </w:r>
      <w:r w:rsidRPr="00117F71">
        <w:rPr>
          <w:rStyle w:val="StyleUnderline"/>
        </w:rPr>
        <w:t xml:space="preserve"> and with an associated planet-sized computational structure, using advanced molecular nanotechnology</w:t>
      </w:r>
      <w:r w:rsidRPr="00117F71">
        <w:rPr>
          <w:sz w:val="16"/>
          <w:szCs w:val="16"/>
        </w:rPr>
        <w:t>[2</w:t>
      </w:r>
      <w:r w:rsidRPr="00117F71">
        <w:rPr>
          <w:rStyle w:val="StyleUnderline"/>
        </w:rPr>
        <w:t xml:space="preserve">], </w:t>
      </w:r>
      <w:r w:rsidRPr="00BD5B63">
        <w:rPr>
          <w:rStyle w:val="StyleUnderline"/>
          <w:highlight w:val="green"/>
        </w:rPr>
        <w:t>is 10^42 operations per second</w:t>
      </w:r>
      <w:r w:rsidRPr="00117F71">
        <w:rPr>
          <w:sz w:val="16"/>
          <w:szCs w:val="16"/>
        </w:rPr>
        <w:t xml:space="preserve">.[3] </w:t>
      </w:r>
      <w:r w:rsidRPr="00117F71">
        <w:rPr>
          <w:rStyle w:val="StyleUnderline"/>
        </w:rPr>
        <w:t xml:space="preserve">A typical estimate of the </w:t>
      </w:r>
      <w:r w:rsidRPr="00BD5B63">
        <w:rPr>
          <w:rStyle w:val="StyleUnderline"/>
          <w:highlight w:val="green"/>
        </w:rPr>
        <w:t>human brain’s processing power is roughly 10^17 o</w:t>
      </w:r>
      <w:r w:rsidRPr="00D1286F">
        <w:rPr>
          <w:rStyle w:val="StyleUnderline"/>
        </w:rPr>
        <w:t>perations</w:t>
      </w:r>
      <w:r w:rsidRPr="00BD5B63">
        <w:rPr>
          <w:rStyle w:val="StyleUnderline"/>
          <w:highlight w:val="green"/>
        </w:rPr>
        <w:t xml:space="preserve"> p</w:t>
      </w:r>
      <w:r w:rsidRPr="00D1286F">
        <w:rPr>
          <w:rStyle w:val="StyleUnderline"/>
        </w:rPr>
        <w:t xml:space="preserve">er </w:t>
      </w:r>
      <w:r w:rsidRPr="00BD5B63">
        <w:rPr>
          <w:rStyle w:val="StyleUnderline"/>
          <w:highlight w:val="green"/>
        </w:rPr>
        <w:t>s</w:t>
      </w:r>
      <w:r w:rsidRPr="00D1286F">
        <w:rPr>
          <w:rStyle w:val="StyleUnderline"/>
        </w:rPr>
        <w:t>econd</w:t>
      </w:r>
      <w:r w:rsidRPr="00117F71">
        <w:rPr>
          <w:sz w:val="16"/>
          <w:szCs w:val="16"/>
        </w:rPr>
        <w:t xml:space="preserve"> or less.[4] Not much more seems to be needed to simulate the relevant parts of the environment in sufficient detail to enable the simulated minds to have experiences indistinguishable from typical current human experiences.[5] Given these estimates, it follows that the potential for approximately 10^38 human lives is lost every century </w:t>
      </w:r>
      <w:r w:rsidRPr="00117F71">
        <w:rPr>
          <w:rStyle w:val="StyleUnderline"/>
        </w:rPr>
        <w:t>that colonization of our local supercluster is delayed</w:t>
      </w:r>
      <w:r w:rsidRPr="00117F71">
        <w:rPr>
          <w:sz w:val="16"/>
          <w:szCs w:val="16"/>
        </w:rPr>
        <w:t xml:space="preserve">; or equivalently, about </w:t>
      </w:r>
      <w:r w:rsidRPr="00117F71">
        <w:rPr>
          <w:rStyle w:val="StyleUnderline"/>
        </w:rPr>
        <w:t>10^29 potential human lives per second</w:t>
      </w:r>
      <w:r w:rsidRPr="00117F71">
        <w:rPr>
          <w:sz w:val="16"/>
          <w:szCs w:val="16"/>
        </w:rPr>
        <w:t>.</w:t>
      </w:r>
    </w:p>
    <w:p w14:paraId="3BB713B3" w14:textId="77777777" w:rsidR="00AC360D" w:rsidRPr="00117F71" w:rsidRDefault="00AC360D" w:rsidP="00AC360D">
      <w:pPr>
        <w:rPr>
          <w:sz w:val="16"/>
          <w:szCs w:val="16"/>
        </w:rPr>
      </w:pPr>
      <w:r w:rsidRPr="00117F71">
        <w:rPr>
          <w:sz w:val="16"/>
          <w:szCs w:val="16"/>
        </w:rPr>
        <w:t>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w:t>
      </w:r>
    </w:p>
    <w:p w14:paraId="797B9450" w14:textId="77777777" w:rsidR="00AC360D" w:rsidRPr="00117F71" w:rsidRDefault="00AC360D" w:rsidP="00AC360D">
      <w:pPr>
        <w:rPr>
          <w:sz w:val="16"/>
          <w:szCs w:val="16"/>
        </w:rPr>
      </w:pPr>
      <w:r w:rsidRPr="00117F71">
        <w:rPr>
          <w:sz w:val="16"/>
          <w:szCs w:val="16"/>
        </w:rPr>
        <w:t>What matters for present purposes is not the exact numbers but the fact that they are huge. Even with the most conservative estimate, assuming a biological implementation of all persons, the potential for one hundred trillion potential human beings is lost for every second of postponement of colonization of our supercluster.[6]</w:t>
      </w:r>
    </w:p>
    <w:p w14:paraId="14F5BC8C" w14:textId="77777777" w:rsidR="00AC360D" w:rsidRPr="00117F71" w:rsidRDefault="00AC360D" w:rsidP="00AC360D">
      <w:pPr>
        <w:rPr>
          <w:sz w:val="16"/>
          <w:szCs w:val="16"/>
        </w:rPr>
      </w:pPr>
      <w:r w:rsidRPr="00117F71">
        <w:rPr>
          <w:sz w:val="16"/>
          <w:szCs w:val="16"/>
        </w:rPr>
        <w:t>II. THE OPPORTUNITY COST OF DELAYED COLONIZATION</w:t>
      </w:r>
    </w:p>
    <w:p w14:paraId="324F0786" w14:textId="77777777" w:rsidR="00AC360D" w:rsidRPr="00117F71" w:rsidRDefault="00AC360D" w:rsidP="00AC360D">
      <w:pPr>
        <w:rPr>
          <w:sz w:val="16"/>
        </w:rPr>
      </w:pPr>
      <w:r w:rsidRPr="00117F71">
        <w:rPr>
          <w:sz w:val="16"/>
        </w:rPr>
        <w:t xml:space="preserve">From a utilitarian perspective, </w:t>
      </w:r>
      <w:r w:rsidRPr="00BD5B63">
        <w:rPr>
          <w:rStyle w:val="StyleUnderline"/>
          <w:highlight w:val="green"/>
        </w:rPr>
        <w:t>this huge loss of potential human lives constitutes a correspondingly huge loss of potential value</w:t>
      </w:r>
      <w:r w:rsidRPr="00117F71">
        <w:rPr>
          <w:sz w:val="16"/>
        </w:rPr>
        <w:t xml:space="preserve">. I am assuming here that the human lives that could have been created would have been worthwhile ones. Since it is commonly supposed that even current human lives are typically worthwhile, this is a weak assumption. </w:t>
      </w:r>
      <w:r w:rsidRPr="00BD5B63">
        <w:rPr>
          <w:rStyle w:val="StyleUnderline"/>
          <w:highlight w:val="green"/>
        </w:rPr>
        <w:t xml:space="preserve">Any civilization advanced enough to colonize </w:t>
      </w:r>
      <w:r w:rsidRPr="00BE6F8E">
        <w:rPr>
          <w:rStyle w:val="StyleUnderline"/>
        </w:rPr>
        <w:t xml:space="preserve">the local supercluster </w:t>
      </w:r>
      <w:r w:rsidRPr="00BD5B63">
        <w:rPr>
          <w:rStyle w:val="StyleUnderline"/>
          <w:highlight w:val="green"/>
        </w:rPr>
        <w:t>would</w:t>
      </w:r>
      <w:r w:rsidRPr="00117F71">
        <w:rPr>
          <w:rStyle w:val="StyleUnderline"/>
        </w:rPr>
        <w:t xml:space="preserve"> likely also </w:t>
      </w:r>
      <w:proofErr w:type="gramStart"/>
      <w:r w:rsidRPr="00BD5B63">
        <w:rPr>
          <w:rStyle w:val="StyleUnderline"/>
          <w:highlight w:val="green"/>
        </w:rPr>
        <w:t>have the ability to</w:t>
      </w:r>
      <w:proofErr w:type="gramEnd"/>
      <w:r w:rsidRPr="00BD5B63">
        <w:rPr>
          <w:rStyle w:val="StyleUnderline"/>
          <w:highlight w:val="green"/>
        </w:rPr>
        <w:t xml:space="preserve"> establish </w:t>
      </w:r>
      <w:r w:rsidRPr="00BE6F8E">
        <w:rPr>
          <w:rStyle w:val="StyleUnderline"/>
        </w:rPr>
        <w:t xml:space="preserve">at least the </w:t>
      </w:r>
      <w:r w:rsidRPr="00BD5B63">
        <w:rPr>
          <w:rStyle w:val="StyleUnderline"/>
          <w:highlight w:val="green"/>
        </w:rPr>
        <w:t>minimally favorable conditions required for future lives to be worth living</w:t>
      </w:r>
      <w:r w:rsidRPr="00117F71">
        <w:rPr>
          <w:sz w:val="16"/>
        </w:rPr>
        <w:t>.</w:t>
      </w:r>
    </w:p>
    <w:p w14:paraId="1CE07028" w14:textId="77777777" w:rsidR="00AC360D" w:rsidRDefault="00AC360D" w:rsidP="00AC360D">
      <w:pPr>
        <w:rPr>
          <w:sz w:val="16"/>
        </w:rPr>
      </w:pPr>
      <w:r w:rsidRPr="00117F71">
        <w:rPr>
          <w:rStyle w:val="StyleUnderline"/>
        </w:rPr>
        <w:t>The effect on total value</w:t>
      </w:r>
      <w:r w:rsidRPr="00117F71">
        <w:rPr>
          <w:sz w:val="16"/>
        </w:rPr>
        <w:t xml:space="preserve">, then, </w:t>
      </w:r>
      <w:r w:rsidRPr="00117F71">
        <w:rPr>
          <w:rStyle w:val="StyleUnderline"/>
        </w:rPr>
        <w:t xml:space="preserve">seems greater for actions that accelerate technological development than for practically any other possible action. </w:t>
      </w:r>
      <w:r w:rsidRPr="00BD5B63">
        <w:rPr>
          <w:rStyle w:val="StyleUnderline"/>
          <w:highlight w:val="green"/>
        </w:rPr>
        <w:t>Advancing technology</w:t>
      </w:r>
      <w:r w:rsidRPr="00117F71">
        <w:rPr>
          <w:sz w:val="16"/>
        </w:rPr>
        <w:t xml:space="preserve"> (or its enabling factors, such as economic productivity) </w:t>
      </w:r>
      <w:r w:rsidRPr="00117F71">
        <w:rPr>
          <w:rStyle w:val="StyleUnderline"/>
        </w:rPr>
        <w:t xml:space="preserve">even by such a tiny amount </w:t>
      </w:r>
      <w:r w:rsidRPr="00BD5B63">
        <w:rPr>
          <w:rStyle w:val="StyleUnderline"/>
          <w:highlight w:val="green"/>
        </w:rPr>
        <w:t>that it leads to colonization</w:t>
      </w:r>
      <w:r w:rsidRPr="00117F71">
        <w:rPr>
          <w:rStyle w:val="StyleUnderline"/>
        </w:rPr>
        <w:t xml:space="preserve"> of the local supercluster </w:t>
      </w:r>
      <w:r w:rsidRPr="00BD5B63">
        <w:rPr>
          <w:rStyle w:val="StyleUnderline"/>
          <w:highlight w:val="green"/>
        </w:rPr>
        <w:t>just one second earlier than would otherwise have happened amounts to bringing about more than 10^29 human lives</w:t>
      </w:r>
      <w:r w:rsidRPr="00117F71">
        <w:rPr>
          <w:sz w:val="16"/>
        </w:rPr>
        <w:t xml:space="preserve"> (or 10^14 human lives if we use the most conservative lower bound) </w:t>
      </w:r>
      <w:r w:rsidRPr="00117F71">
        <w:rPr>
          <w:rStyle w:val="StyleUnderline"/>
        </w:rPr>
        <w:t>that would not otherwise have existed. Few other</w:t>
      </w:r>
      <w:r w:rsidRPr="00117F71">
        <w:rPr>
          <w:sz w:val="16"/>
        </w:rPr>
        <w:t xml:space="preserve"> philanthropic </w:t>
      </w:r>
      <w:r w:rsidRPr="00117F71">
        <w:rPr>
          <w:rStyle w:val="StyleUnderline"/>
        </w:rPr>
        <w:t>causes could hope to match that level of</w:t>
      </w:r>
      <w:r w:rsidRPr="00117F71">
        <w:rPr>
          <w:sz w:val="16"/>
        </w:rPr>
        <w:t xml:space="preserve"> utilitarian </w:t>
      </w:r>
      <w:r w:rsidRPr="00117F71">
        <w:rPr>
          <w:rStyle w:val="StyleUnderline"/>
        </w:rPr>
        <w:t>payoff</w:t>
      </w:r>
      <w:r w:rsidRPr="00117F71">
        <w:rPr>
          <w:sz w:val="16"/>
        </w:rPr>
        <w:t>.</w:t>
      </w:r>
    </w:p>
    <w:p w14:paraId="693B6527" w14:textId="77777777" w:rsidR="00AC360D" w:rsidRPr="002044B5" w:rsidRDefault="00AC360D" w:rsidP="00AC360D">
      <w:pPr>
        <w:pStyle w:val="Heading4"/>
      </w:pPr>
      <w:r w:rsidRPr="002044B5">
        <w:rPr>
          <w:u w:val="single"/>
        </w:rPr>
        <w:t>Try-or-die</w:t>
      </w:r>
      <w:r w:rsidRPr="002044B5">
        <w:t xml:space="preserve"> for space exploration</w:t>
      </w:r>
    </w:p>
    <w:p w14:paraId="26A472F8" w14:textId="77777777" w:rsidR="00AC360D" w:rsidRPr="002044B5" w:rsidRDefault="00AC360D" w:rsidP="00AC360D">
      <w:r w:rsidRPr="002044B5">
        <w:t xml:space="preserve">Ben </w:t>
      </w:r>
      <w:r w:rsidRPr="002044B5">
        <w:rPr>
          <w:rStyle w:val="Style13ptBold"/>
        </w:rPr>
        <w:t>Austen 11</w:t>
      </w:r>
      <w:r w:rsidRPr="002044B5">
        <w:t>, citing the Lifeboat Foundation and the Alliance to Rescue Civilization, contributing editor of Harper’s Magazine, “After Earth: Why, Where, How, and When We Might Leave Our Home Planet,” popular science, http://www.popsci.com/science/article/2011-02/after-earth-why-where-how-and-when-we-might-leave-our-home-planet?page=3</w:t>
      </w:r>
    </w:p>
    <w:p w14:paraId="0DDB59DB" w14:textId="77777777" w:rsidR="00AC360D" w:rsidRPr="00511FCC" w:rsidRDefault="00AC360D" w:rsidP="00AC360D">
      <w:pPr>
        <w:rPr>
          <w:sz w:val="12"/>
        </w:rPr>
      </w:pPr>
      <w:r w:rsidRPr="00BD5B63">
        <w:rPr>
          <w:rStyle w:val="Emphasis"/>
          <w:highlight w:val="green"/>
        </w:rPr>
        <w:t>Earth won’t always be fit for occupation</w:t>
      </w:r>
      <w:r w:rsidRPr="002044B5">
        <w:rPr>
          <w:sz w:val="12"/>
        </w:rPr>
        <w:t xml:space="preserve">. We know that in two billion years or so, </w:t>
      </w:r>
      <w:r w:rsidRPr="00BD5B63">
        <w:rPr>
          <w:rStyle w:val="Emphasis"/>
          <w:highlight w:val="green"/>
        </w:rPr>
        <w:t xml:space="preserve">an expanding sun will boil away our oceans, </w:t>
      </w:r>
      <w:proofErr w:type="spellStart"/>
      <w:r w:rsidRPr="00BD5B63">
        <w:rPr>
          <w:rStyle w:val="Emphasis"/>
          <w:highlight w:val="green"/>
        </w:rPr>
        <w:t>leav</w:t>
      </w:r>
      <w:proofErr w:type="spellEnd"/>
      <w:r w:rsidRPr="00BD5B63">
        <w:rPr>
          <w:rStyle w:val="Emphasis"/>
          <w:highlight w:val="green"/>
        </w:rPr>
        <w:t>[e]</w:t>
      </w:r>
      <w:proofErr w:type="spellStart"/>
      <w:r w:rsidRPr="00BD5B63">
        <w:rPr>
          <w:rStyle w:val="Emphasis"/>
          <w:highlight w:val="green"/>
        </w:rPr>
        <w:t>ing</w:t>
      </w:r>
      <w:proofErr w:type="spellEnd"/>
      <w:r w:rsidRPr="00BD5B63">
        <w:rPr>
          <w:rStyle w:val="Emphasis"/>
          <w:highlight w:val="green"/>
        </w:rPr>
        <w:t xml:space="preserve"> our home in </w:t>
      </w:r>
      <w:r w:rsidRPr="00BD5B63">
        <w:rPr>
          <w:rStyle w:val="Emphasis"/>
          <w:highlight w:val="green"/>
          <w:bdr w:val="single" w:sz="18" w:space="0" w:color="auto"/>
        </w:rPr>
        <w:t>the universe uninhabitable</w:t>
      </w:r>
      <w:r w:rsidRPr="002044B5">
        <w:rPr>
          <w:u w:val="single"/>
        </w:rPr>
        <w:t>—unless</w:t>
      </w:r>
      <w:r w:rsidRPr="002044B5">
        <w:rPr>
          <w:sz w:val="12"/>
        </w:rPr>
        <w:t xml:space="preserve">, that is, </w:t>
      </w:r>
      <w:r w:rsidRPr="002044B5">
        <w:rPr>
          <w:u w:val="single"/>
        </w:rPr>
        <w:t xml:space="preserve">we haven’t already been wiped out by the </w:t>
      </w:r>
      <w:r w:rsidRPr="002044B5">
        <w:rPr>
          <w:rStyle w:val="Emphasis"/>
        </w:rPr>
        <w:t>Andromeda galaxy</w:t>
      </w:r>
      <w:r w:rsidRPr="002044B5">
        <w:rPr>
          <w:u w:val="single"/>
        </w:rPr>
        <w:t>, which is on a</w:t>
      </w:r>
      <w:r w:rsidRPr="002044B5">
        <w:rPr>
          <w:sz w:val="12"/>
        </w:rPr>
        <w:t xml:space="preserve"> multibillion-year </w:t>
      </w:r>
      <w:r w:rsidRPr="002044B5">
        <w:rPr>
          <w:u w:val="single"/>
        </w:rPr>
        <w:t>collision course with our Milky Way</w:t>
      </w:r>
      <w:r w:rsidRPr="002044B5">
        <w:rPr>
          <w:sz w:val="12"/>
        </w:rPr>
        <w:t xml:space="preserve">. Moreover, at least a third of the </w:t>
      </w:r>
      <w:proofErr w:type="gramStart"/>
      <w:r w:rsidRPr="002044B5">
        <w:rPr>
          <w:sz w:val="12"/>
        </w:rPr>
        <w:t>thousand mile-wide</w:t>
      </w:r>
      <w:proofErr w:type="gramEnd"/>
      <w:r w:rsidRPr="002044B5">
        <w:rPr>
          <w:sz w:val="12"/>
        </w:rPr>
        <w:t xml:space="preserve"> </w:t>
      </w:r>
      <w:r w:rsidRPr="00BD5B63">
        <w:rPr>
          <w:rStyle w:val="Emphasis"/>
          <w:highlight w:val="green"/>
        </w:rPr>
        <w:t>asteroids</w:t>
      </w:r>
      <w:r w:rsidRPr="00BD5B63">
        <w:rPr>
          <w:sz w:val="12"/>
          <w:highlight w:val="green"/>
        </w:rPr>
        <w:t xml:space="preserve"> </w:t>
      </w:r>
      <w:r w:rsidRPr="002044B5">
        <w:rPr>
          <w:sz w:val="12"/>
        </w:rPr>
        <w:t xml:space="preserve">that hurtle across our orbital path </w:t>
      </w:r>
      <w:r w:rsidRPr="00BD5B63">
        <w:rPr>
          <w:rStyle w:val="Emphasis"/>
          <w:highlight w:val="green"/>
        </w:rPr>
        <w:t>will eventually crash into</w:t>
      </w:r>
      <w:r w:rsidRPr="00BD5B63">
        <w:rPr>
          <w:highlight w:val="green"/>
          <w:u w:val="single"/>
        </w:rPr>
        <w:t xml:space="preserve"> </w:t>
      </w:r>
      <w:r w:rsidRPr="002044B5">
        <w:rPr>
          <w:u w:val="single"/>
        </w:rPr>
        <w:t>us</w:t>
      </w:r>
      <w:r w:rsidRPr="002044B5">
        <w:rPr>
          <w:sz w:val="12"/>
        </w:rPr>
        <w:t xml:space="preserve">, at a rate of about one every 300,000 years. Why? Indeed, in 1989 a far smaller asteroid, the impact of which would still have been equivalent in force to 1,000 nuclear bombs, crossed our orbit just six hours after Earth had passed. A recent report by the Lifeboat Foundation, whose hundreds of researchers track a dozen different existential risks to humanity, likens that one-in-300,000 chance of a catastrophic strike to a game of Russian roulette: “If we keep pulling the trigger long </w:t>
      </w:r>
      <w:proofErr w:type="gramStart"/>
      <w:r w:rsidRPr="002044B5">
        <w:rPr>
          <w:sz w:val="12"/>
        </w:rPr>
        <w:t>enough</w:t>
      </w:r>
      <w:proofErr w:type="gramEnd"/>
      <w:r w:rsidRPr="002044B5">
        <w:rPr>
          <w:sz w:val="12"/>
        </w:rPr>
        <w:t xml:space="preserve"> we’ll blow our head off, and there’s no guarantee it won’t be the next pull.” </w:t>
      </w:r>
      <w:r w:rsidRPr="00BD5B63">
        <w:rPr>
          <w:rStyle w:val="Emphasis"/>
          <w:highlight w:val="green"/>
        </w:rPr>
        <w:t>Many of the threats</w:t>
      </w:r>
      <w:r w:rsidRPr="00BD5B63">
        <w:rPr>
          <w:rStyle w:val="StyleUnderline"/>
          <w:highlight w:val="green"/>
        </w:rPr>
        <w:t xml:space="preserve"> </w:t>
      </w:r>
      <w:r w:rsidRPr="002044B5">
        <w:rPr>
          <w:rStyle w:val="StyleUnderline"/>
        </w:rPr>
        <w:t xml:space="preserve">that might lead us to consider off-Earth living arrangements </w:t>
      </w:r>
      <w:r w:rsidRPr="00BD5B63">
        <w:rPr>
          <w:rStyle w:val="Emphasis"/>
          <w:highlight w:val="green"/>
        </w:rPr>
        <w:t>are actually man-made</w:t>
      </w:r>
      <w:r w:rsidRPr="002044B5">
        <w:rPr>
          <w:rStyle w:val="StyleUnderline"/>
        </w:rPr>
        <w:t xml:space="preserve">, </w:t>
      </w:r>
      <w:r w:rsidRPr="00BD5B63">
        <w:rPr>
          <w:rStyle w:val="Emphasis"/>
          <w:highlight w:val="green"/>
        </w:rPr>
        <w:t>and not</w:t>
      </w:r>
      <w:r w:rsidRPr="00BD5B63">
        <w:rPr>
          <w:rStyle w:val="StyleUnderline"/>
          <w:highlight w:val="green"/>
        </w:rPr>
        <w:t xml:space="preserve"> </w:t>
      </w:r>
      <w:r w:rsidRPr="002044B5">
        <w:rPr>
          <w:rStyle w:val="StyleUnderline"/>
        </w:rPr>
        <w:t xml:space="preserve">necessarily </w:t>
      </w:r>
      <w:r w:rsidRPr="00BD5B63">
        <w:rPr>
          <w:rStyle w:val="Emphasis"/>
          <w:highlight w:val="green"/>
        </w:rPr>
        <w:t>in the distant future</w:t>
      </w:r>
      <w:r w:rsidRPr="002044B5">
        <w:rPr>
          <w:rStyle w:val="StyleUnderline"/>
        </w:rPr>
        <w:t xml:space="preserve">. </w:t>
      </w:r>
      <w:r w:rsidRPr="002044B5">
        <w:rPr>
          <w:u w:val="single"/>
        </w:rPr>
        <w:t>The amount we consume each year already far outstrips what our planet can sustain</w:t>
      </w:r>
      <w:r w:rsidRPr="002044B5">
        <w:rPr>
          <w:sz w:val="12"/>
        </w:rPr>
        <w:t xml:space="preserve">, and the World Wildlife Fund estimates that </w:t>
      </w:r>
      <w:r w:rsidRPr="00BD5B63">
        <w:rPr>
          <w:rStyle w:val="Emphasis"/>
          <w:highlight w:val="green"/>
        </w:rPr>
        <w:t xml:space="preserve">by 2030 we will be </w:t>
      </w:r>
      <w:r w:rsidRPr="00BD5B63">
        <w:rPr>
          <w:rStyle w:val="Emphasis"/>
          <w:highlight w:val="green"/>
          <w:bdr w:val="single" w:sz="18" w:space="0" w:color="auto"/>
        </w:rPr>
        <w:t>consuming two planets’ worth of natural resources annually</w:t>
      </w:r>
      <w:r w:rsidRPr="002044B5">
        <w:rPr>
          <w:sz w:val="12"/>
        </w:rPr>
        <w:t xml:space="preserve">. The Center for Research on the Epidemiology of Disasters, an international humanitarian organization, reports that the onslaught of droughts, earthquakes, epic </w:t>
      </w:r>
      <w:proofErr w:type="gramStart"/>
      <w:r w:rsidRPr="002044B5">
        <w:rPr>
          <w:sz w:val="12"/>
        </w:rPr>
        <w:t>rains</w:t>
      </w:r>
      <w:proofErr w:type="gramEnd"/>
      <w:r w:rsidRPr="002044B5">
        <w:rPr>
          <w:sz w:val="12"/>
        </w:rPr>
        <w:t xml:space="preserve"> and floods over the past decade is triple the number from the 1980s and nearly 54 times that of 1901, when this data was first collected. Some scenarios have climate change leading to severe water shortages, the submersion of coastal areas, and widespread famine. Additionally, </w:t>
      </w:r>
      <w:r w:rsidRPr="00BD5B63">
        <w:rPr>
          <w:rStyle w:val="Emphasis"/>
          <w:highlight w:val="green"/>
        </w:rPr>
        <w:t>the world could end by way of deadly pathogen, nuclear war or</w:t>
      </w:r>
      <w:r w:rsidRPr="002044B5">
        <w:rPr>
          <w:sz w:val="12"/>
        </w:rPr>
        <w:t xml:space="preserve">, as the Lifeboat Foundation warns, </w:t>
      </w:r>
      <w:r w:rsidRPr="002044B5">
        <w:rPr>
          <w:u w:val="single"/>
        </w:rPr>
        <w:t xml:space="preserve">the </w:t>
      </w:r>
      <w:r w:rsidRPr="002044B5">
        <w:rPr>
          <w:rStyle w:val="Emphasis"/>
        </w:rPr>
        <w:t>“</w:t>
      </w:r>
      <w:r w:rsidRPr="00BD5B63">
        <w:rPr>
          <w:rStyle w:val="Emphasis"/>
          <w:highlight w:val="green"/>
        </w:rPr>
        <w:t>misuse of increasingly powerful technologies.”</w:t>
      </w:r>
      <w:r w:rsidRPr="00BD5B63">
        <w:rPr>
          <w:highlight w:val="green"/>
          <w:u w:val="single"/>
        </w:rPr>
        <w:t xml:space="preserve"> </w:t>
      </w:r>
      <w:r w:rsidRPr="002044B5">
        <w:rPr>
          <w:sz w:val="12"/>
        </w:rPr>
        <w:t xml:space="preserve">Given the risks humans pose to the planet, we might also someday leave Earth simply to conserve it, with our planet becoming a kind of nature sanctuary that we visit now and again, as we might Yosemite. None of the threats we face are especially far-fetched. Climate change is already a major factor in human affairs, for instance, and </w:t>
      </w:r>
      <w:r w:rsidRPr="002044B5">
        <w:rPr>
          <w:u w:val="single"/>
        </w:rPr>
        <w:t xml:space="preserve">our planet has undergone at least one previous mass extinction </w:t>
      </w:r>
      <w:proofErr w:type="gramStart"/>
      <w:r w:rsidRPr="002044B5">
        <w:rPr>
          <w:u w:val="single"/>
        </w:rPr>
        <w:t>as a result of</w:t>
      </w:r>
      <w:proofErr w:type="gramEnd"/>
      <w:r w:rsidRPr="002044B5">
        <w:rPr>
          <w:u w:val="single"/>
        </w:rPr>
        <w:t xml:space="preserve"> asteroid impact</w:t>
      </w:r>
      <w:r w:rsidRPr="002044B5">
        <w:rPr>
          <w:sz w:val="12"/>
        </w:rPr>
        <w:t xml:space="preserve">. “The </w:t>
      </w:r>
      <w:r w:rsidRPr="002044B5">
        <w:rPr>
          <w:u w:val="single"/>
        </w:rPr>
        <w:t>dinosaurs died out because they were too stupid to build</w:t>
      </w:r>
      <w:r w:rsidRPr="002044B5">
        <w:rPr>
          <w:sz w:val="12"/>
        </w:rPr>
        <w:t xml:space="preserve"> an adequate </w:t>
      </w:r>
      <w:r w:rsidRPr="002044B5">
        <w:rPr>
          <w:u w:val="single"/>
        </w:rPr>
        <w:t>spacefaring civilization</w:t>
      </w:r>
      <w:r w:rsidRPr="002044B5">
        <w:rPr>
          <w:sz w:val="12"/>
        </w:rPr>
        <w:t xml:space="preserve">,” says </w:t>
      </w:r>
      <w:proofErr w:type="spellStart"/>
      <w:r w:rsidRPr="002044B5">
        <w:rPr>
          <w:sz w:val="12"/>
        </w:rPr>
        <w:t>Tihamer</w:t>
      </w:r>
      <w:proofErr w:type="spellEnd"/>
      <w:r w:rsidRPr="002044B5">
        <w:rPr>
          <w:sz w:val="12"/>
        </w:rPr>
        <w:t xml:space="preserve"> Toth-</w:t>
      </w:r>
      <w:proofErr w:type="spellStart"/>
      <w:r w:rsidRPr="002044B5">
        <w:rPr>
          <w:sz w:val="12"/>
        </w:rPr>
        <w:t>Fejel</w:t>
      </w:r>
      <w:proofErr w:type="spellEnd"/>
      <w:r w:rsidRPr="002044B5">
        <w:rPr>
          <w:sz w:val="12"/>
        </w:rPr>
        <w:t xml:space="preserve">, a research engineer at the Advanced Information Systems division of defense contractor General Dynamics and one of 85 members of the Lifeboat Foundation’s space-settlement board. “So far, the difference between us and them is barely measurable.” The Alliance to Rescue Civilization, a project started by New York University chemist Robert Shapiro, contends that </w:t>
      </w:r>
      <w:r w:rsidRPr="002044B5">
        <w:rPr>
          <w:u w:val="single"/>
        </w:rPr>
        <w:t xml:space="preserve">the </w:t>
      </w:r>
      <w:r w:rsidRPr="00BD5B63">
        <w:rPr>
          <w:rStyle w:val="Emphasis"/>
          <w:highlight w:val="green"/>
        </w:rPr>
        <w:t>inevitability</w:t>
      </w:r>
      <w:r w:rsidRPr="002044B5">
        <w:rPr>
          <w:u w:val="single"/>
        </w:rPr>
        <w:t xml:space="preserve"> of any of several cataclysmic events </w:t>
      </w:r>
      <w:r w:rsidRPr="00BD5B63">
        <w:rPr>
          <w:rStyle w:val="Emphasis"/>
          <w:highlight w:val="green"/>
        </w:rPr>
        <w:t>means</w:t>
      </w:r>
      <w:r w:rsidRPr="00BD5B63">
        <w:rPr>
          <w:highlight w:val="green"/>
          <w:u w:val="single"/>
        </w:rPr>
        <w:t xml:space="preserve"> </w:t>
      </w:r>
      <w:r w:rsidRPr="002044B5">
        <w:rPr>
          <w:u w:val="single"/>
        </w:rPr>
        <w:t xml:space="preserve">that </w:t>
      </w:r>
      <w:r w:rsidRPr="00BD5B63">
        <w:rPr>
          <w:rStyle w:val="Emphasis"/>
          <w:highlight w:val="green"/>
          <w:bdr w:val="single" w:sz="18" w:space="0" w:color="auto"/>
        </w:rPr>
        <w:t>we must prepare a copy of our civilization and move it into outer space and out of harm’s way</w:t>
      </w:r>
      <w:r w:rsidRPr="002044B5">
        <w:rPr>
          <w:sz w:val="12"/>
        </w:rPr>
        <w:t xml:space="preserve">—a backup of our cultural achievements and traditions. In 2005, then–NASA administrator Michael Griffin described the aims of the national space program in similar terms. “If we humans want to survive for hundreds of thousands or millions of years, </w:t>
      </w:r>
      <w:r w:rsidRPr="002044B5">
        <w:rPr>
          <w:u w:val="single"/>
        </w:rPr>
        <w:t>we must ultimately populate other planets</w:t>
      </w:r>
      <w:r w:rsidRPr="002044B5">
        <w:rPr>
          <w:sz w:val="12"/>
        </w:rPr>
        <w:t>,” he said. “One day, I don’t know when that day is, but there will be more human beings who live off the Earth than on it.</w:t>
      </w:r>
    </w:p>
    <w:p w14:paraId="3312DE28" w14:textId="77777777" w:rsidR="00AC360D" w:rsidRDefault="00AC360D" w:rsidP="00AC360D">
      <w:pPr>
        <w:pStyle w:val="Heading4"/>
      </w:pPr>
      <w:r>
        <w:t>Mars colonization is possible and way better than moon colonization – resources, power generation, and more</w:t>
      </w:r>
    </w:p>
    <w:p w14:paraId="0B591A1C" w14:textId="77777777" w:rsidR="00AC360D" w:rsidRPr="002044B5" w:rsidRDefault="00AC360D" w:rsidP="00AC360D">
      <w:pPr>
        <w:pStyle w:val="Heading4"/>
      </w:pPr>
      <w:r w:rsidRPr="002044B5">
        <w:t xml:space="preserve">Technology to colonize Mars will improve life on Earth </w:t>
      </w:r>
    </w:p>
    <w:p w14:paraId="744B6DF9" w14:textId="77777777" w:rsidR="00AC360D" w:rsidRPr="002044B5" w:rsidRDefault="00AC360D" w:rsidP="00AC360D">
      <w:r w:rsidRPr="00511FCC">
        <w:rPr>
          <w:rStyle w:val="Style13ptBold"/>
        </w:rPr>
        <w:t>Orwig 15</w:t>
      </w:r>
      <w:r w:rsidRPr="002044B5">
        <w:rPr>
          <w:b/>
        </w:rPr>
        <w:t>,</w:t>
      </w:r>
      <w:r w:rsidRPr="002044B5">
        <w:t xml:space="preserve">(Jessica Orwig has a Master of Science in science and technology journalism from Texas A&amp;M University and a Bachelor of Science in astronomy and physics,5 Undeniable Reasons why Humans Should Go To Mars, </w:t>
      </w:r>
      <w:hyperlink r:id="rId11" w:history="1">
        <w:r w:rsidRPr="002044B5">
          <w:rPr>
            <w:rStyle w:val="Hyperlink"/>
          </w:rPr>
          <w:t>http://www.businessinsider.com/5-undeniable-reasons-why-humans-should-go-to-mars-2015-4</w:t>
        </w:r>
      </w:hyperlink>
      <w:r w:rsidRPr="002044B5">
        <w:t>, 04/21/2015)</w:t>
      </w:r>
    </w:p>
    <w:p w14:paraId="0CC6E671" w14:textId="77777777" w:rsidR="00AC360D" w:rsidRPr="006D0B3A" w:rsidRDefault="00AC360D" w:rsidP="00AC360D">
      <w:pPr>
        <w:rPr>
          <w:sz w:val="16"/>
        </w:rPr>
      </w:pPr>
      <w:r w:rsidRPr="006D0B3A">
        <w:rPr>
          <w:sz w:val="16"/>
        </w:rPr>
        <w:t xml:space="preserve">3. </w:t>
      </w:r>
      <w:r w:rsidRPr="00BD5B63">
        <w:rPr>
          <w:rStyle w:val="Emphasis"/>
          <w:highlight w:val="green"/>
        </w:rPr>
        <w:t>Improving the quality of life on Earth</w:t>
      </w:r>
      <w:r w:rsidRPr="00BD5B63">
        <w:rPr>
          <w:sz w:val="16"/>
          <w:highlight w:val="green"/>
        </w:rPr>
        <w:t xml:space="preserve"> </w:t>
      </w:r>
      <w:r w:rsidRPr="002044B5">
        <w:rPr>
          <w:rStyle w:val="StyleUnderline"/>
        </w:rPr>
        <w:t xml:space="preserve">"Only </w:t>
      </w:r>
      <w:r w:rsidRPr="00BD5B63">
        <w:rPr>
          <w:rStyle w:val="Emphasis"/>
          <w:highlight w:val="green"/>
        </w:rPr>
        <w:t>by pushing mankind to its limits</w:t>
      </w:r>
      <w:r w:rsidRPr="002044B5">
        <w:rPr>
          <w:rStyle w:val="StyleUnderline"/>
        </w:rPr>
        <w:t xml:space="preserve">, to the bottoms of the ocean and into space, </w:t>
      </w:r>
      <w:r w:rsidRPr="00BD5B63">
        <w:rPr>
          <w:rStyle w:val="Emphasis"/>
          <w:highlight w:val="green"/>
        </w:rPr>
        <w:t xml:space="preserve">will we make discoveries in science and technology that can be adapted to </w:t>
      </w:r>
      <w:r w:rsidRPr="00BD5B63">
        <w:rPr>
          <w:rStyle w:val="Emphasis"/>
          <w:highlight w:val="green"/>
          <w:bdr w:val="single" w:sz="18" w:space="0" w:color="auto"/>
        </w:rPr>
        <w:t>improve life on Earth</w:t>
      </w:r>
      <w:r w:rsidRPr="00BD5B63">
        <w:rPr>
          <w:rStyle w:val="Emphasis"/>
          <w:highlight w:val="green"/>
        </w:rPr>
        <w:t>.</w:t>
      </w:r>
      <w:r w:rsidRPr="002044B5">
        <w:rPr>
          <w:rStyle w:val="Emphasis"/>
        </w:rPr>
        <w:t>"</w:t>
      </w:r>
      <w:r w:rsidRPr="002044B5">
        <w:rPr>
          <w:rStyle w:val="StyleUnderline"/>
        </w:rPr>
        <w:t xml:space="preserve"> British doctor Alexander Kumar </w:t>
      </w:r>
      <w:r w:rsidRPr="006D0B3A">
        <w:rPr>
          <w:rStyle w:val="Emphasis"/>
        </w:rPr>
        <w:t>wrote that in a 2012 article for BBC News where he explored the pros and cons of sending humans to Mars</w:t>
      </w:r>
      <w:r w:rsidRPr="002044B5">
        <w:rPr>
          <w:rStyle w:val="StyleUnderline"/>
        </w:rPr>
        <w:t xml:space="preserve">. </w:t>
      </w:r>
      <w:r w:rsidRPr="006D0B3A">
        <w:rPr>
          <w:sz w:val="16"/>
        </w:rPr>
        <w:t xml:space="preserve">At the time, Kumar was living in the most Mars-like place on Earth, Antarctica, to test how he adapted to the extreme conditions both physiologically and psychologically. To better understand his poignant remark, let's look at an example: </w:t>
      </w:r>
      <w:r w:rsidRPr="002044B5">
        <w:rPr>
          <w:rStyle w:val="StyleUnderline"/>
        </w:rPr>
        <w:t xml:space="preserve">During its first three years in space, </w:t>
      </w:r>
      <w:r w:rsidRPr="00BD5B63">
        <w:rPr>
          <w:rStyle w:val="Emphasis"/>
          <w:highlight w:val="green"/>
        </w:rPr>
        <w:t>NASA's</w:t>
      </w:r>
      <w:r w:rsidRPr="00BD5B63">
        <w:rPr>
          <w:rStyle w:val="StyleUnderline"/>
          <w:highlight w:val="green"/>
        </w:rPr>
        <w:t xml:space="preserve"> </w:t>
      </w:r>
      <w:r w:rsidRPr="002044B5">
        <w:rPr>
          <w:rStyle w:val="StyleUnderline"/>
        </w:rPr>
        <w:t xml:space="preserve">prized </w:t>
      </w:r>
      <w:r w:rsidRPr="00BD5B63">
        <w:rPr>
          <w:rStyle w:val="Emphasis"/>
          <w:highlight w:val="green"/>
        </w:rPr>
        <w:t>Hubble</w:t>
      </w:r>
      <w:r w:rsidRPr="00BD5B63">
        <w:rPr>
          <w:rStyle w:val="StyleUnderline"/>
          <w:highlight w:val="green"/>
        </w:rPr>
        <w:t xml:space="preserve"> </w:t>
      </w:r>
      <w:r w:rsidRPr="002044B5">
        <w:rPr>
          <w:rStyle w:val="StyleUnderline"/>
        </w:rPr>
        <w:t xml:space="preserve">Space </w:t>
      </w:r>
      <w:r w:rsidRPr="00BD5B63">
        <w:rPr>
          <w:rStyle w:val="Emphasis"/>
          <w:highlight w:val="green"/>
        </w:rPr>
        <w:t>Telescope</w:t>
      </w:r>
      <w:r w:rsidRPr="00BD5B63">
        <w:rPr>
          <w:rStyle w:val="StyleUnderline"/>
          <w:highlight w:val="green"/>
        </w:rPr>
        <w:t xml:space="preserve"> </w:t>
      </w:r>
      <w:r w:rsidRPr="002044B5">
        <w:rPr>
          <w:rStyle w:val="StyleUnderline"/>
        </w:rPr>
        <w:t xml:space="preserve">snapped blurry </w:t>
      </w:r>
      <w:r w:rsidRPr="00BD5B63">
        <w:rPr>
          <w:rStyle w:val="Emphasis"/>
          <w:highlight w:val="green"/>
        </w:rPr>
        <w:t>pictures</w:t>
      </w:r>
      <w:r w:rsidRPr="00BD5B63">
        <w:rPr>
          <w:rStyle w:val="StyleUnderline"/>
          <w:highlight w:val="green"/>
        </w:rPr>
        <w:t xml:space="preserve"> </w:t>
      </w:r>
      <w:r w:rsidRPr="002044B5">
        <w:rPr>
          <w:rStyle w:val="StyleUnderline"/>
        </w:rPr>
        <w:t xml:space="preserve">because of a flaw in its engineering. The problem was fixed in 1993, but to try to make use of the blurry images during those initial years, astronomers developed a computer algorithm to better extract information from the images. </w:t>
      </w:r>
      <w:r w:rsidRPr="002044B5">
        <w:rPr>
          <w:rStyle w:val="Emphasis"/>
        </w:rPr>
        <w:t xml:space="preserve">It turns out the algorithm </w:t>
      </w:r>
      <w:r w:rsidRPr="00BD5B63">
        <w:rPr>
          <w:rStyle w:val="Emphasis"/>
          <w:highlight w:val="green"/>
        </w:rPr>
        <w:t xml:space="preserve">was eventually shared with a medical doctor who applied it </w:t>
      </w:r>
      <w:r w:rsidRPr="002044B5">
        <w:rPr>
          <w:rStyle w:val="Emphasis"/>
        </w:rPr>
        <w:t xml:space="preserve">to the X-ray images he was taking </w:t>
      </w:r>
      <w:r w:rsidRPr="00BD5B63">
        <w:rPr>
          <w:rStyle w:val="Emphasis"/>
          <w:highlight w:val="green"/>
        </w:rPr>
        <w:t>to detect breast cancer</w:t>
      </w:r>
      <w:r w:rsidRPr="002044B5">
        <w:rPr>
          <w:rStyle w:val="Emphasis"/>
        </w:rPr>
        <w:t>.</w:t>
      </w:r>
      <w:r w:rsidRPr="006D0B3A">
        <w:rPr>
          <w:sz w:val="16"/>
        </w:rPr>
        <w:t xml:space="preserve"> </w:t>
      </w:r>
      <w:r w:rsidRPr="002044B5">
        <w:rPr>
          <w:rStyle w:val="StyleUnderline"/>
        </w:rPr>
        <w:t xml:space="preserve">The algorithm did a better job at detecting early stages of breast cancer than the conventional method, which at the time was the naked eye. </w:t>
      </w:r>
      <w:r w:rsidRPr="006D0B3A">
        <w:rPr>
          <w:sz w:val="16"/>
        </w:rPr>
        <w:t xml:space="preserve">"You can't script that. </w:t>
      </w:r>
      <w:r w:rsidRPr="00BD5B63">
        <w:rPr>
          <w:rStyle w:val="Emphasis"/>
          <w:highlight w:val="green"/>
          <w:bdr w:val="single" w:sz="18" w:space="0" w:color="auto"/>
        </w:rPr>
        <w:t>That happens all the time</w:t>
      </w:r>
      <w:r w:rsidRPr="00BD5B63">
        <w:rPr>
          <w:rStyle w:val="Emphasis"/>
          <w:highlight w:val="green"/>
        </w:rPr>
        <w:t xml:space="preserve"> </w:t>
      </w:r>
      <w:r w:rsidRPr="002044B5">
        <w:rPr>
          <w:rStyle w:val="Emphasis"/>
        </w:rPr>
        <w:t xml:space="preserve">— this </w:t>
      </w:r>
      <w:r w:rsidRPr="00BD5B63">
        <w:rPr>
          <w:rStyle w:val="Emphasis"/>
          <w:highlight w:val="green"/>
        </w:rPr>
        <w:t xml:space="preserve">cross pollination of fields, innovation in one, stimulating revolutionary changes in another," </w:t>
      </w:r>
      <w:r w:rsidRPr="006D0B3A">
        <w:rPr>
          <w:sz w:val="16"/>
        </w:rPr>
        <w:t xml:space="preserve">Tyson, the </w:t>
      </w:r>
      <w:proofErr w:type="spellStart"/>
      <w:r w:rsidRPr="006D0B3A">
        <w:rPr>
          <w:sz w:val="16"/>
        </w:rPr>
        <w:t>StarTalk</w:t>
      </w:r>
      <w:proofErr w:type="spellEnd"/>
      <w:r w:rsidRPr="006D0B3A">
        <w:rPr>
          <w:sz w:val="16"/>
        </w:rPr>
        <w:t xml:space="preserve"> radio host, explained during an interview with Fareed Zakaria in 2012. </w:t>
      </w:r>
      <w:r w:rsidRPr="002044B5">
        <w:rPr>
          <w:rStyle w:val="StyleUnderline"/>
        </w:rPr>
        <w:t>It's impossible to predict how cutting-edge technologies used to develop manned missions to Mars and habitats on Mars will benefit other fields like medicine or agriculture</w:t>
      </w:r>
      <w:r w:rsidRPr="002044B5">
        <w:rPr>
          <w:rStyle w:val="Emphasis"/>
        </w:rPr>
        <w:t xml:space="preserve">. But we'll figure that out only by "pushing humankind to its limits" and </w:t>
      </w:r>
      <w:proofErr w:type="spellStart"/>
      <w:r w:rsidRPr="002044B5">
        <w:rPr>
          <w:rStyle w:val="Emphasis"/>
        </w:rPr>
        <w:t>boldy</w:t>
      </w:r>
      <w:proofErr w:type="spellEnd"/>
      <w:r w:rsidRPr="002044B5">
        <w:rPr>
          <w:rStyle w:val="Emphasis"/>
        </w:rPr>
        <w:t xml:space="preserve"> going where we've never been before.</w:t>
      </w:r>
    </w:p>
    <w:p w14:paraId="45832FA1" w14:textId="77777777" w:rsidR="00AC360D" w:rsidRPr="0052460B" w:rsidRDefault="00AC360D" w:rsidP="00AC360D">
      <w:pPr>
        <w:pStyle w:val="Heading4"/>
      </w:pPr>
      <w:r>
        <w:t xml:space="preserve">Space Exploration for Colonization </w:t>
      </w:r>
      <w:r>
        <w:rPr>
          <w:u w:val="single"/>
        </w:rPr>
        <w:t>spills down</w:t>
      </w:r>
      <w:r>
        <w:t xml:space="preserve"> to Green Tech. </w:t>
      </w:r>
    </w:p>
    <w:p w14:paraId="54C6FE44" w14:textId="77777777" w:rsidR="00AC360D" w:rsidRPr="0052460B" w:rsidRDefault="00AC360D" w:rsidP="00AC360D">
      <w:pPr>
        <w:rPr>
          <w:rStyle w:val="Style13ptBold"/>
        </w:rPr>
      </w:pPr>
      <w:r w:rsidRPr="0052460B">
        <w:rPr>
          <w:rStyle w:val="Style13ptBold"/>
        </w:rPr>
        <w:t>Mascaro 14</w:t>
      </w:r>
    </w:p>
    <w:p w14:paraId="71155B2E" w14:textId="77777777" w:rsidR="00AC360D" w:rsidRPr="000F2D61" w:rsidRDefault="00AC360D" w:rsidP="00AC360D">
      <w:pPr>
        <w:rPr>
          <w:rFonts w:ascii="Arial" w:hAnsi="Arial" w:cs="Arial"/>
        </w:rPr>
      </w:pPr>
      <w:r w:rsidRPr="000F2D61">
        <w:rPr>
          <w:rFonts w:ascii="Arial" w:hAnsi="Arial" w:cs="Arial"/>
        </w:rPr>
        <w:t xml:space="preserve">Joseph Mascaro is a writer, Ph. D. Ecologist, and Science and Technology Policy Fellow at the American Association for the Advancement of Science, The Space Review, January 13, 2014, “Why greens should be pro-space”, </w:t>
      </w:r>
      <w:hyperlink r:id="rId12" w:history="1">
        <w:r w:rsidRPr="000F2D61">
          <w:rPr>
            <w:rStyle w:val="Hyperlink"/>
            <w:rFonts w:ascii="Arial" w:hAnsi="Arial" w:cs="Arial"/>
          </w:rPr>
          <w:t>http://www.thespacereview.com/article/2433/1</w:t>
        </w:r>
      </w:hyperlink>
    </w:p>
    <w:p w14:paraId="5B57E3CD" w14:textId="77777777" w:rsidR="00AC360D" w:rsidRPr="000F2D61" w:rsidRDefault="00AC360D" w:rsidP="00AC360D">
      <w:pPr>
        <w:rPr>
          <w:rFonts w:ascii="Arial" w:hAnsi="Arial" w:cs="Arial"/>
        </w:rPr>
      </w:pPr>
      <w:r w:rsidRPr="000F2D61">
        <w:rPr>
          <w:rFonts w:ascii="Arial" w:hAnsi="Arial" w:cs="Arial"/>
        </w:rPr>
        <w:t xml:space="preserve">Next, the article seems to imply that high-powered </w:t>
      </w:r>
      <w:r w:rsidRPr="000F2D61">
        <w:rPr>
          <w:rStyle w:val="StyleUnderline"/>
          <w:rFonts w:ascii="Arial" w:hAnsi="Arial" w:cs="Arial"/>
        </w:rPr>
        <w:t>space enthusiasts are</w:t>
      </w:r>
      <w:r w:rsidRPr="000F2D61">
        <w:rPr>
          <w:rFonts w:ascii="Arial" w:hAnsi="Arial" w:cs="Arial"/>
        </w:rPr>
        <w:t xml:space="preserve"> just in it for the joy riding. But, by their own account, they’re </w:t>
      </w:r>
      <w:r w:rsidRPr="000F2D61">
        <w:rPr>
          <w:rStyle w:val="StyleUnderline"/>
          <w:rFonts w:ascii="Arial" w:hAnsi="Arial" w:cs="Arial"/>
        </w:rPr>
        <w:t xml:space="preserve">simply trying to create </w:t>
      </w:r>
      <w:r w:rsidRPr="00BD5B63">
        <w:rPr>
          <w:rStyle w:val="StyleUnderline"/>
          <w:rFonts w:ascii="Arial" w:hAnsi="Arial" w:cs="Arial"/>
          <w:highlight w:val="green"/>
        </w:rPr>
        <w:t>a viable private industry</w:t>
      </w:r>
      <w:r w:rsidRPr="000F2D61">
        <w:rPr>
          <w:rFonts w:ascii="Arial" w:hAnsi="Arial" w:cs="Arial"/>
        </w:rPr>
        <w:t xml:space="preserve">, of which tourism is one small piece. These </w:t>
      </w:r>
      <w:r w:rsidRPr="000F2D61">
        <w:rPr>
          <w:rStyle w:val="StyleUnderline"/>
          <w:rFonts w:ascii="Arial" w:hAnsi="Arial" w:cs="Arial"/>
        </w:rPr>
        <w:t xml:space="preserve">pro-space moneybags </w:t>
      </w:r>
      <w:r w:rsidRPr="00BD5B63">
        <w:rPr>
          <w:rStyle w:val="StyleUnderline"/>
          <w:rFonts w:ascii="Arial" w:hAnsi="Arial" w:cs="Arial"/>
          <w:highlight w:val="green"/>
        </w:rPr>
        <w:t>are</w:t>
      </w:r>
      <w:r w:rsidRPr="000F2D61">
        <w:rPr>
          <w:rFonts w:ascii="Arial" w:hAnsi="Arial" w:cs="Arial"/>
        </w:rPr>
        <w:t xml:space="preserve"> also </w:t>
      </w:r>
      <w:r w:rsidRPr="00BD5B63">
        <w:rPr>
          <w:rStyle w:val="Emphasis"/>
          <w:highlight w:val="green"/>
        </w:rPr>
        <w:t>up to their eyebrows in green tech</w:t>
      </w:r>
      <w:r w:rsidRPr="000F2D61">
        <w:rPr>
          <w:rFonts w:ascii="Arial" w:hAnsi="Arial" w:cs="Arial"/>
        </w:rPr>
        <w:t xml:space="preserve">. Consider that </w:t>
      </w:r>
      <w:r w:rsidRPr="000F2D61">
        <w:rPr>
          <w:rStyle w:val="StyleUnderline"/>
          <w:rFonts w:ascii="Arial" w:hAnsi="Arial" w:cs="Arial"/>
        </w:rPr>
        <w:t>Branson and his competitors are among the most active innovators of green tech</w:t>
      </w:r>
      <w:r w:rsidRPr="000F2D61">
        <w:rPr>
          <w:rFonts w:ascii="Arial" w:hAnsi="Arial" w:cs="Arial"/>
        </w:rPr>
        <w:t xml:space="preserve">nologies </w:t>
      </w:r>
      <w:r w:rsidRPr="000F2D61">
        <w:rPr>
          <w:rStyle w:val="StyleUnderline"/>
          <w:rFonts w:ascii="Arial" w:hAnsi="Arial" w:cs="Arial"/>
        </w:rPr>
        <w:t>in the world</w:t>
      </w:r>
      <w:r w:rsidRPr="000F2D61">
        <w:rPr>
          <w:rFonts w:ascii="Arial" w:hAnsi="Arial" w:cs="Arial"/>
        </w:rPr>
        <w:t xml:space="preserve">. SpaceX chief Elon Musk is also an electric car kingpin and solar panel installer extraordinaire at the helm of Tesla and Solar City, respectively. Planetary Resources co-founder Peter Diamandis has led the X PRIZE Foundation to support competitions for high-efficiency cars. Clearly, </w:t>
      </w:r>
      <w:r w:rsidRPr="000F2D61">
        <w:rPr>
          <w:rStyle w:val="Emphasis"/>
        </w:rPr>
        <w:t>the key players in the industry believe</w:t>
      </w:r>
      <w:r w:rsidRPr="000F2D61">
        <w:rPr>
          <w:rFonts w:ascii="Arial" w:hAnsi="Arial" w:cs="Arial"/>
        </w:rPr>
        <w:t xml:space="preserve"> that </w:t>
      </w:r>
      <w:r w:rsidRPr="00BD5B63">
        <w:rPr>
          <w:rStyle w:val="Emphasis"/>
          <w:highlight w:val="green"/>
        </w:rPr>
        <w:t>space exploration and saving</w:t>
      </w:r>
      <w:r w:rsidRPr="000F2D61">
        <w:rPr>
          <w:rStyle w:val="Emphasis"/>
        </w:rPr>
        <w:t xml:space="preserve"> the </w:t>
      </w:r>
      <w:r w:rsidRPr="00BD5B63">
        <w:rPr>
          <w:rStyle w:val="Emphasis"/>
          <w:highlight w:val="green"/>
        </w:rPr>
        <w:t>Earth are not contradictory goals</w:t>
      </w:r>
      <w:r w:rsidRPr="000F2D61">
        <w:rPr>
          <w:rStyle w:val="Emphasis"/>
        </w:rPr>
        <w:t>.</w:t>
      </w:r>
    </w:p>
    <w:p w14:paraId="55CB257C" w14:textId="77777777" w:rsidR="00AC360D" w:rsidRPr="000F2D61" w:rsidRDefault="00AC360D" w:rsidP="00AC360D">
      <w:pPr>
        <w:rPr>
          <w:rFonts w:ascii="Arial" w:hAnsi="Arial" w:cs="Arial"/>
        </w:rPr>
      </w:pPr>
      <w:r w:rsidRPr="000F2D61">
        <w:rPr>
          <w:rFonts w:ascii="Arial" w:hAnsi="Arial" w:cs="Arial"/>
        </w:rPr>
        <w:t xml:space="preserve">On the long view, it is rather surprising that a visionary organization like Breakthrough doesn’t seem to agree. </w:t>
      </w:r>
      <w:r w:rsidRPr="000F2D61">
        <w:rPr>
          <w:rStyle w:val="Emphasis"/>
        </w:rPr>
        <w:t xml:space="preserve">A </w:t>
      </w:r>
      <w:r w:rsidRPr="00BD5B63">
        <w:rPr>
          <w:rStyle w:val="Emphasis"/>
          <w:highlight w:val="green"/>
        </w:rPr>
        <w:t>viable</w:t>
      </w:r>
      <w:r w:rsidRPr="000F2D61">
        <w:rPr>
          <w:rStyle w:val="Emphasis"/>
        </w:rPr>
        <w:t xml:space="preserve"> </w:t>
      </w:r>
      <w:r w:rsidRPr="00BD5B63">
        <w:rPr>
          <w:rStyle w:val="Emphasis"/>
          <w:highlight w:val="green"/>
        </w:rPr>
        <w:t>private space</w:t>
      </w:r>
      <w:r w:rsidRPr="000F2D61">
        <w:rPr>
          <w:rStyle w:val="Emphasis"/>
        </w:rPr>
        <w:t xml:space="preserve"> industry </w:t>
      </w:r>
      <w:r w:rsidRPr="00BD5B63">
        <w:rPr>
          <w:rStyle w:val="Emphasis"/>
          <w:highlight w:val="green"/>
        </w:rPr>
        <w:t>would be a boon for green tech</w:t>
      </w:r>
      <w:r w:rsidRPr="000F2D61">
        <w:rPr>
          <w:rFonts w:ascii="Arial" w:hAnsi="Arial" w:cs="Arial"/>
        </w:rPr>
        <w:t>nology—</w:t>
      </w:r>
      <w:r w:rsidRPr="00BD5B63">
        <w:rPr>
          <w:rStyle w:val="Emphasis"/>
          <w:highlight w:val="green"/>
        </w:rPr>
        <w:t>producing innovations</w:t>
      </w:r>
      <w:r w:rsidRPr="000F2D61">
        <w:rPr>
          <w:rFonts w:ascii="Arial" w:hAnsi="Arial" w:cs="Arial"/>
        </w:rPr>
        <w:t xml:space="preserve"> right in Breakthrough’s wheelhouse. </w:t>
      </w:r>
      <w:r w:rsidRPr="000F2D61">
        <w:rPr>
          <w:rStyle w:val="StyleUnderline"/>
          <w:rFonts w:ascii="Arial" w:hAnsi="Arial" w:cs="Arial"/>
        </w:rPr>
        <w:t>Space systems rely on low-carbon power sources like nuclear and solar; they employ fuel cells and advanced batteries</w:t>
      </w:r>
      <w:r w:rsidRPr="000F2D61">
        <w:rPr>
          <w:rFonts w:ascii="Arial" w:hAnsi="Arial" w:cs="Arial"/>
        </w:rPr>
        <w:t xml:space="preserve">. </w:t>
      </w:r>
      <w:r w:rsidRPr="000F2D61">
        <w:rPr>
          <w:rStyle w:val="Emphasis"/>
        </w:rPr>
        <w:t xml:space="preserve">The </w:t>
      </w:r>
      <w:r w:rsidRPr="00BD5B63">
        <w:rPr>
          <w:rStyle w:val="Emphasis"/>
          <w:highlight w:val="green"/>
        </w:rPr>
        <w:t>viability of the nascent industry is</w:t>
      </w:r>
      <w:r w:rsidRPr="000F2D61">
        <w:rPr>
          <w:rStyle w:val="Emphasis"/>
        </w:rPr>
        <w:t xml:space="preserve"> almost </w:t>
      </w:r>
      <w:r w:rsidRPr="00BD5B63">
        <w:rPr>
          <w:rStyle w:val="Emphasis"/>
          <w:highlight w:val="green"/>
        </w:rPr>
        <w:t>wholly dependent on</w:t>
      </w:r>
      <w:r w:rsidRPr="000F2D61">
        <w:rPr>
          <w:rFonts w:ascii="Arial" w:hAnsi="Arial" w:cs="Arial"/>
        </w:rPr>
        <w:t xml:space="preserve"> increasing efficiencies and </w:t>
      </w:r>
      <w:r w:rsidRPr="00BD5B63">
        <w:rPr>
          <w:rStyle w:val="Emphasis"/>
          <w:highlight w:val="green"/>
        </w:rPr>
        <w:t>lowering</w:t>
      </w:r>
      <w:r w:rsidRPr="000F2D61">
        <w:rPr>
          <w:rStyle w:val="Emphasis"/>
        </w:rPr>
        <w:t xml:space="preserve"> </w:t>
      </w:r>
      <w:r w:rsidRPr="00BD5B63">
        <w:rPr>
          <w:rStyle w:val="Emphasis"/>
          <w:highlight w:val="green"/>
        </w:rPr>
        <w:t>costs</w:t>
      </w:r>
      <w:r w:rsidRPr="000F2D61">
        <w:rPr>
          <w:rFonts w:ascii="Arial" w:hAnsi="Arial" w:cs="Arial"/>
        </w:rPr>
        <w:t>—</w:t>
      </w:r>
      <w:r w:rsidRPr="000F2D61">
        <w:rPr>
          <w:rStyle w:val="Emphasis"/>
        </w:rPr>
        <w:t xml:space="preserve">and that means </w:t>
      </w:r>
      <w:r w:rsidRPr="00BD5B63">
        <w:rPr>
          <w:rStyle w:val="Emphasis"/>
          <w:highlight w:val="green"/>
        </w:rPr>
        <w:t>advanced ma</w:t>
      </w:r>
      <w:r w:rsidRPr="000F2D61">
        <w:rPr>
          <w:rStyle w:val="Emphasis"/>
        </w:rPr>
        <w:t xml:space="preserve">nufacturing systems like 3-D metal printers </w:t>
      </w:r>
      <w:r w:rsidRPr="00BD5B63">
        <w:rPr>
          <w:rStyle w:val="Emphasis"/>
          <w:highlight w:val="green"/>
        </w:rPr>
        <w:t>and reusable rocket stages</w:t>
      </w:r>
      <w:r w:rsidRPr="000F2D61">
        <w:rPr>
          <w:rFonts w:ascii="Arial" w:hAnsi="Arial" w:cs="Arial"/>
        </w:rPr>
        <w:t xml:space="preserve">. Ultimately, </w:t>
      </w:r>
      <w:r w:rsidRPr="000F2D61">
        <w:rPr>
          <w:rStyle w:val="StyleUnderline"/>
          <w:rFonts w:ascii="Arial" w:hAnsi="Arial" w:cs="Arial"/>
        </w:rPr>
        <w:t>having humans living and working in space and in Martian outposts means</w:t>
      </w:r>
      <w:r w:rsidRPr="000F2D61">
        <w:rPr>
          <w:rFonts w:ascii="Arial" w:hAnsi="Arial" w:cs="Arial"/>
        </w:rPr>
        <w:t xml:space="preserve"> </w:t>
      </w:r>
      <w:r w:rsidRPr="000F2D61">
        <w:rPr>
          <w:rStyle w:val="Emphasis"/>
        </w:rPr>
        <w:t xml:space="preserve">building closed-loop ecosystems and </w:t>
      </w:r>
      <w:r w:rsidRPr="00BD5B63">
        <w:rPr>
          <w:rStyle w:val="Emphasis"/>
          <w:highlight w:val="green"/>
        </w:rPr>
        <w:t>developing new methods of ag</w:t>
      </w:r>
      <w:r w:rsidRPr="000F2D61">
        <w:rPr>
          <w:rStyle w:val="Emphasis"/>
        </w:rPr>
        <w:t xml:space="preserve">riculture </w:t>
      </w:r>
      <w:r w:rsidRPr="00BD5B63">
        <w:rPr>
          <w:rStyle w:val="Emphasis"/>
          <w:highlight w:val="green"/>
        </w:rPr>
        <w:t>and resource sustainability</w:t>
      </w:r>
      <w:r w:rsidRPr="000F2D61">
        <w:rPr>
          <w:rStyle w:val="Emphasis"/>
        </w:rPr>
        <w:t>.</w:t>
      </w:r>
    </w:p>
    <w:p w14:paraId="6D69E31B" w14:textId="77777777" w:rsidR="00AC360D" w:rsidRPr="000F2D61" w:rsidRDefault="00AC360D" w:rsidP="00AC360D">
      <w:pPr>
        <w:rPr>
          <w:rStyle w:val="Emphasis"/>
        </w:rPr>
      </w:pPr>
      <w:proofErr w:type="gramStart"/>
      <w:r w:rsidRPr="000F2D61">
        <w:rPr>
          <w:rStyle w:val="Emphasis"/>
        </w:rPr>
        <w:t>All of</w:t>
      </w:r>
      <w:proofErr w:type="gramEnd"/>
      <w:r w:rsidRPr="000F2D61">
        <w:rPr>
          <w:rStyle w:val="Emphasis"/>
        </w:rPr>
        <w:t xml:space="preserve"> these technologies </w:t>
      </w:r>
      <w:r w:rsidRPr="00BD5B63">
        <w:rPr>
          <w:rStyle w:val="Emphasis"/>
          <w:highlight w:val="green"/>
        </w:rPr>
        <w:t>will have immediate</w:t>
      </w:r>
      <w:r w:rsidRPr="000F2D61">
        <w:rPr>
          <w:rStyle w:val="Emphasis"/>
        </w:rPr>
        <w:t xml:space="preserve"> and </w:t>
      </w:r>
      <w:r w:rsidRPr="00BD5B63">
        <w:rPr>
          <w:rStyle w:val="Emphasis"/>
          <w:highlight w:val="green"/>
        </w:rPr>
        <w:t>dramatic effects at home</w:t>
      </w:r>
      <w:r w:rsidRPr="000F2D61">
        <w:rPr>
          <w:rFonts w:ascii="Arial" w:hAnsi="Arial" w:cs="Arial"/>
        </w:rPr>
        <w:t xml:space="preserve">. </w:t>
      </w:r>
      <w:r w:rsidRPr="000F2D61">
        <w:rPr>
          <w:rStyle w:val="StyleUnderline"/>
          <w:rFonts w:ascii="Arial" w:hAnsi="Arial" w:cs="Arial"/>
        </w:rPr>
        <w:t xml:space="preserve">Consider </w:t>
      </w:r>
      <w:r w:rsidRPr="00BD5B63">
        <w:rPr>
          <w:rStyle w:val="StyleUnderline"/>
          <w:rFonts w:ascii="Arial" w:hAnsi="Arial" w:cs="Arial"/>
          <w:highlight w:val="green"/>
        </w:rPr>
        <w:t xml:space="preserve">efforts to draw down </w:t>
      </w:r>
      <w:r w:rsidRPr="000F2D61">
        <w:rPr>
          <w:rStyle w:val="StyleUnderline"/>
          <w:rFonts w:ascii="Arial" w:hAnsi="Arial" w:cs="Arial"/>
        </w:rPr>
        <w:t xml:space="preserve">carbon dioxide on Earth, such as those in </w:t>
      </w:r>
      <w:r w:rsidRPr="00BD5B63">
        <w:rPr>
          <w:rStyle w:val="StyleUnderline"/>
          <w:rFonts w:ascii="Arial" w:hAnsi="Arial" w:cs="Arial"/>
          <w:highlight w:val="green"/>
        </w:rPr>
        <w:t>carbon</w:t>
      </w:r>
      <w:r w:rsidRPr="000F2D61">
        <w:rPr>
          <w:rStyle w:val="StyleUnderline"/>
          <w:rFonts w:ascii="Arial" w:hAnsi="Arial" w:cs="Arial"/>
        </w:rPr>
        <w:t xml:space="preserve"> </w:t>
      </w:r>
      <w:r w:rsidRPr="00BD5B63">
        <w:rPr>
          <w:rStyle w:val="StyleUnderline"/>
          <w:rFonts w:ascii="Arial" w:hAnsi="Arial" w:cs="Arial"/>
          <w:highlight w:val="green"/>
        </w:rPr>
        <w:t>capture</w:t>
      </w:r>
      <w:r w:rsidRPr="000F2D61">
        <w:rPr>
          <w:rStyle w:val="StyleUnderline"/>
          <w:rFonts w:ascii="Arial" w:hAnsi="Arial" w:cs="Arial"/>
        </w:rPr>
        <w:t xml:space="preserve"> and sequestration. These </w:t>
      </w:r>
      <w:r w:rsidRPr="00BD5B63">
        <w:rPr>
          <w:rStyle w:val="StyleUnderline"/>
          <w:rFonts w:ascii="Arial" w:hAnsi="Arial" w:cs="Arial"/>
          <w:highlight w:val="green"/>
        </w:rPr>
        <w:t>would benefit immediately from a</w:t>
      </w:r>
      <w:r w:rsidRPr="000F2D61">
        <w:rPr>
          <w:rStyle w:val="StyleUnderline"/>
          <w:rFonts w:ascii="Arial" w:hAnsi="Arial" w:cs="Arial"/>
        </w:rPr>
        <w:t xml:space="preserve"> humans-to-</w:t>
      </w:r>
      <w:r w:rsidRPr="00BD5B63">
        <w:rPr>
          <w:rStyle w:val="StyleUnderline"/>
          <w:rFonts w:ascii="Arial" w:hAnsi="Arial" w:cs="Arial"/>
          <w:highlight w:val="green"/>
        </w:rPr>
        <w:t>Mars mission</w:t>
      </w:r>
      <w:r w:rsidRPr="000F2D61">
        <w:rPr>
          <w:rFonts w:ascii="Arial" w:hAnsi="Arial" w:cs="Arial"/>
        </w:rPr>
        <w:t xml:space="preserve"> like Zubrin’s “Mars Direct,” </w:t>
      </w:r>
      <w:r w:rsidRPr="00BD5B63">
        <w:rPr>
          <w:rStyle w:val="StyleUnderline"/>
          <w:rFonts w:ascii="Arial" w:hAnsi="Arial" w:cs="Arial"/>
          <w:highlight w:val="green"/>
        </w:rPr>
        <w:t>which uses a</w:t>
      </w:r>
      <w:r w:rsidRPr="000F2D61">
        <w:rPr>
          <w:rStyle w:val="StyleUnderline"/>
          <w:rFonts w:ascii="Arial" w:hAnsi="Arial" w:cs="Arial"/>
        </w:rPr>
        <w:t xml:space="preserve"> well-demonstrated </w:t>
      </w:r>
      <w:r w:rsidRPr="00BD5B63">
        <w:rPr>
          <w:rStyle w:val="StyleUnderline"/>
          <w:rFonts w:ascii="Arial" w:hAnsi="Arial" w:cs="Arial"/>
          <w:highlight w:val="green"/>
        </w:rPr>
        <w:t>method for extracting</w:t>
      </w:r>
      <w:r w:rsidRPr="000F2D61">
        <w:rPr>
          <w:rStyle w:val="StyleUnderline"/>
          <w:rFonts w:ascii="Arial" w:hAnsi="Arial" w:cs="Arial"/>
        </w:rPr>
        <w:t xml:space="preserve"> carbon dioxide </w:t>
      </w:r>
      <w:r w:rsidRPr="00BD5B63">
        <w:rPr>
          <w:rStyle w:val="StyleUnderline"/>
          <w:rFonts w:ascii="Arial" w:hAnsi="Arial" w:cs="Arial"/>
          <w:highlight w:val="green"/>
        </w:rPr>
        <w:t>from</w:t>
      </w:r>
      <w:r w:rsidRPr="000F2D61">
        <w:rPr>
          <w:rStyle w:val="StyleUnderline"/>
          <w:rFonts w:ascii="Arial" w:hAnsi="Arial" w:cs="Arial"/>
        </w:rPr>
        <w:t xml:space="preserve"> of </w:t>
      </w:r>
      <w:r w:rsidRPr="00BD5B63">
        <w:rPr>
          <w:rStyle w:val="StyleUnderline"/>
          <w:rFonts w:ascii="Arial" w:hAnsi="Arial" w:cs="Arial"/>
          <w:highlight w:val="green"/>
        </w:rPr>
        <w:t>the</w:t>
      </w:r>
      <w:r w:rsidRPr="000F2D61">
        <w:rPr>
          <w:rStyle w:val="StyleUnderline"/>
          <w:rFonts w:ascii="Arial" w:hAnsi="Arial" w:cs="Arial"/>
        </w:rPr>
        <w:t xml:space="preserve"> </w:t>
      </w:r>
      <w:r w:rsidRPr="00BD5B63">
        <w:rPr>
          <w:rStyle w:val="StyleUnderline"/>
          <w:rFonts w:ascii="Arial" w:hAnsi="Arial" w:cs="Arial"/>
          <w:highlight w:val="green"/>
        </w:rPr>
        <w:t>Martian atmosphere</w:t>
      </w:r>
      <w:r w:rsidRPr="000F2D61">
        <w:rPr>
          <w:rStyle w:val="StyleUnderline"/>
          <w:rFonts w:ascii="Arial" w:hAnsi="Arial" w:cs="Arial"/>
        </w:rPr>
        <w:t xml:space="preserve"> to make oxygen for fuel</w:t>
      </w:r>
      <w:r w:rsidRPr="000F2D61">
        <w:rPr>
          <w:rFonts w:ascii="Arial" w:hAnsi="Arial" w:cs="Arial"/>
        </w:rPr>
        <w:t xml:space="preserve">. </w:t>
      </w:r>
      <w:r w:rsidRPr="000F2D61">
        <w:rPr>
          <w:rStyle w:val="StyleUnderline"/>
          <w:rFonts w:ascii="Arial" w:hAnsi="Arial" w:cs="Arial"/>
        </w:rPr>
        <w:t xml:space="preserve">Even brute-force rocket innovations are going to </w:t>
      </w:r>
      <w:proofErr w:type="gramStart"/>
      <w:r w:rsidRPr="000F2D61">
        <w:rPr>
          <w:rStyle w:val="StyleUnderline"/>
          <w:rFonts w:ascii="Arial" w:hAnsi="Arial" w:cs="Arial"/>
        </w:rPr>
        <w:t>help:</w:t>
      </w:r>
      <w:proofErr w:type="gramEnd"/>
      <w:r w:rsidRPr="000F2D61">
        <w:rPr>
          <w:rStyle w:val="StyleUnderline"/>
          <w:rFonts w:ascii="Arial" w:hAnsi="Arial" w:cs="Arial"/>
        </w:rPr>
        <w:t xml:space="preserve"> SpaceX has invested untold millions to make rocket stages reusable</w:t>
      </w:r>
      <w:r w:rsidRPr="000F2D61">
        <w:rPr>
          <w:rFonts w:ascii="Arial" w:hAnsi="Arial" w:cs="Arial"/>
        </w:rPr>
        <w:t xml:space="preserve">, particularly high-carbon-footprint components like engines. </w:t>
      </w:r>
      <w:r w:rsidRPr="000F2D61">
        <w:rPr>
          <w:rStyle w:val="Emphasis"/>
        </w:rPr>
        <w:t xml:space="preserve">All reports suggest </w:t>
      </w:r>
      <w:r w:rsidRPr="00BD5B63">
        <w:rPr>
          <w:rStyle w:val="Emphasis"/>
          <w:highlight w:val="green"/>
        </w:rPr>
        <w:t>they are at the cusp of a true</w:t>
      </w:r>
      <w:r w:rsidRPr="000F2D61">
        <w:rPr>
          <w:rFonts w:ascii="Arial" w:hAnsi="Arial" w:cs="Arial"/>
        </w:rPr>
        <w:t xml:space="preserve">, ahem, </w:t>
      </w:r>
      <w:r w:rsidRPr="00BD5B63">
        <w:rPr>
          <w:rStyle w:val="Emphasis"/>
          <w:highlight w:val="green"/>
        </w:rPr>
        <w:t>breakthrough</w:t>
      </w:r>
      <w:r w:rsidRPr="000F2D61">
        <w:rPr>
          <w:rStyle w:val="Emphasis"/>
        </w:rPr>
        <w:t xml:space="preserve"> that will cause carbon budgets of regular space launches to plummet.</w:t>
      </w:r>
    </w:p>
    <w:p w14:paraId="123A7394" w14:textId="77777777" w:rsidR="00AC360D" w:rsidRPr="000F2D61" w:rsidRDefault="00AC360D" w:rsidP="00AC360D">
      <w:pPr>
        <w:rPr>
          <w:rFonts w:ascii="Arial" w:hAnsi="Arial" w:cs="Arial"/>
        </w:rPr>
      </w:pPr>
      <w:r w:rsidRPr="000F2D61">
        <w:rPr>
          <w:rStyle w:val="StyleUnderline"/>
          <w:rFonts w:ascii="Arial" w:hAnsi="Arial" w:cs="Arial"/>
        </w:rPr>
        <w:t>Perhaps trumping these tangible spinoffs</w:t>
      </w:r>
      <w:r w:rsidRPr="000F2D61">
        <w:rPr>
          <w:rFonts w:ascii="Arial" w:hAnsi="Arial" w:cs="Arial"/>
        </w:rPr>
        <w:t xml:space="preserve">, though, </w:t>
      </w:r>
      <w:r w:rsidRPr="000F2D61">
        <w:rPr>
          <w:rStyle w:val="StyleUnderline"/>
          <w:rFonts w:ascii="Arial" w:hAnsi="Arial" w:cs="Arial"/>
        </w:rPr>
        <w:t>is the collective benefit we get from living in a culture of innovation. The Apollo missions infused our culture with</w:t>
      </w:r>
      <w:r w:rsidRPr="000F2D61">
        <w:rPr>
          <w:rFonts w:ascii="Arial" w:hAnsi="Arial" w:cs="Arial"/>
        </w:rPr>
        <w:t xml:space="preserve"> what astrophysicist Neil deGrasse Tyson calls </w:t>
      </w:r>
      <w:r w:rsidRPr="000F2D61">
        <w:rPr>
          <w:rStyle w:val="StyleUnderline"/>
          <w:rFonts w:ascii="Arial" w:hAnsi="Arial" w:cs="Arial"/>
        </w:rPr>
        <w:t>the “dreams of tomorrow.” Kids grew up wanting to be astronauts and then switched gears to be cancer biologists or child developmental psychologists or climatologists</w:t>
      </w:r>
      <w:r w:rsidRPr="000F2D61">
        <w:rPr>
          <w:rFonts w:ascii="Arial" w:hAnsi="Arial" w:cs="Arial"/>
        </w:rPr>
        <w:t>. Breakthrough Institute founders Michael Schellenberger and Ted Nordhaus recognized the power of this culture of innovation when they named their energy independence plan “Apollo II.”</w:t>
      </w:r>
    </w:p>
    <w:p w14:paraId="6770B67A" w14:textId="77777777" w:rsidR="00AC360D" w:rsidRPr="0052460B" w:rsidRDefault="00AC360D" w:rsidP="00AC360D">
      <w:pPr>
        <w:rPr>
          <w:rFonts w:ascii="Arial" w:hAnsi="Arial" w:cs="Arial"/>
        </w:rPr>
      </w:pPr>
      <w:r w:rsidRPr="000F2D61">
        <w:rPr>
          <w:rStyle w:val="StyleUnderline"/>
          <w:rFonts w:ascii="Arial" w:hAnsi="Arial" w:cs="Arial"/>
        </w:rPr>
        <w:t>Today, Branson, Musk and others are burning a tad more than their fair share of carbon trying to build a new space industry</w:t>
      </w:r>
      <w:r w:rsidRPr="000F2D61">
        <w:rPr>
          <w:rFonts w:ascii="Arial" w:hAnsi="Arial" w:cs="Arial"/>
        </w:rPr>
        <w:t xml:space="preserve">. </w:t>
      </w:r>
      <w:r w:rsidRPr="000F2D61">
        <w:rPr>
          <w:rStyle w:val="Emphasis"/>
        </w:rPr>
        <w:t xml:space="preserve">But devolving into carbon accounting misses the big picture: </w:t>
      </w:r>
      <w:r w:rsidRPr="00BD5B63">
        <w:rPr>
          <w:rStyle w:val="Emphasis"/>
          <w:highlight w:val="green"/>
        </w:rPr>
        <w:t>innovations from</w:t>
      </w:r>
      <w:r w:rsidRPr="000F2D61">
        <w:rPr>
          <w:rStyle w:val="Emphasis"/>
        </w:rPr>
        <w:t xml:space="preserve"> the new </w:t>
      </w:r>
      <w:r w:rsidRPr="00BD5B63">
        <w:rPr>
          <w:rStyle w:val="Emphasis"/>
          <w:highlight w:val="green"/>
        </w:rPr>
        <w:t>space</w:t>
      </w:r>
      <w:r w:rsidRPr="000F2D61">
        <w:rPr>
          <w:rStyle w:val="Emphasis"/>
        </w:rPr>
        <w:t xml:space="preserve"> race </w:t>
      </w:r>
      <w:r w:rsidRPr="00BD5B63">
        <w:rPr>
          <w:rStyle w:val="Emphasis"/>
          <w:highlight w:val="green"/>
        </w:rPr>
        <w:t>will</w:t>
      </w:r>
      <w:r w:rsidRPr="000F2D61">
        <w:rPr>
          <w:rFonts w:ascii="Arial" w:hAnsi="Arial" w:cs="Arial"/>
        </w:rPr>
        <w:t xml:space="preserve"> help </w:t>
      </w:r>
      <w:r w:rsidRPr="00BD5B63">
        <w:rPr>
          <w:rStyle w:val="Emphasis"/>
          <w:highlight w:val="green"/>
        </w:rPr>
        <w:t>save</w:t>
      </w:r>
      <w:r w:rsidRPr="000F2D61">
        <w:rPr>
          <w:rStyle w:val="Emphasis"/>
        </w:rPr>
        <w:t xml:space="preserve"> the </w:t>
      </w:r>
      <w:r w:rsidRPr="00BD5B63">
        <w:rPr>
          <w:rStyle w:val="Emphasis"/>
          <w:highlight w:val="green"/>
        </w:rPr>
        <w:t>Earth</w:t>
      </w:r>
      <w:r w:rsidRPr="000F2D61">
        <w:rPr>
          <w:rFonts w:ascii="Arial" w:hAnsi="Arial" w:cs="Arial"/>
        </w:rPr>
        <w:t>.</w:t>
      </w:r>
    </w:p>
    <w:bookmarkEnd w:id="0"/>
    <w:p w14:paraId="6A154B9F" w14:textId="77777777" w:rsidR="00AC360D" w:rsidRDefault="00AC360D" w:rsidP="00AC360D">
      <w:pPr>
        <w:pStyle w:val="Heading4"/>
      </w:pPr>
      <w:r>
        <w:t xml:space="preserve">Space Colonization leads to Space Mining development. </w:t>
      </w:r>
    </w:p>
    <w:p w14:paraId="25D678C6" w14:textId="75D3FF19" w:rsidR="00AC360D" w:rsidRDefault="00AC360D" w:rsidP="00AC360D">
      <w:pPr>
        <w:pStyle w:val="Heading2"/>
      </w:pPr>
      <w:r>
        <w:t>OFF</w:t>
      </w:r>
    </w:p>
    <w:p w14:paraId="2FE40352" w14:textId="1EC6ADD5" w:rsidR="00AC360D" w:rsidRDefault="00AC360D" w:rsidP="00AC360D">
      <w:pPr>
        <w:pStyle w:val="Heading3"/>
      </w:pPr>
      <w:r>
        <w:t>1NC---Deterrence DA</w:t>
      </w:r>
    </w:p>
    <w:p w14:paraId="59602DE4" w14:textId="62C09B53" w:rsidR="00AC360D" w:rsidRPr="00012592" w:rsidRDefault="00AC360D" w:rsidP="00AC360D">
      <w:pPr>
        <w:pStyle w:val="Heading4"/>
      </w:pPr>
      <w:r>
        <w:t xml:space="preserve">Space </w:t>
      </w:r>
      <w:r w:rsidR="001C4BE1">
        <w:t>exploration</w:t>
      </w:r>
      <w:r>
        <w:t xml:space="preserve"> and </w:t>
      </w:r>
      <w:r w:rsidR="001C4BE1">
        <w:t>colonization</w:t>
      </w:r>
      <w:r>
        <w:t xml:space="preserve"> is key to </w:t>
      </w:r>
      <w:r>
        <w:rPr>
          <w:u w:val="single"/>
        </w:rPr>
        <w:t>Space Deterrence</w:t>
      </w:r>
      <w:r>
        <w:t xml:space="preserve"> – Commercial Flexibility is key to </w:t>
      </w:r>
      <w:r>
        <w:rPr>
          <w:u w:val="single"/>
        </w:rPr>
        <w:t>deterrence by denial</w:t>
      </w:r>
      <w:r>
        <w:t>.</w:t>
      </w:r>
    </w:p>
    <w:p w14:paraId="59CD5A25" w14:textId="77777777" w:rsidR="00AC360D" w:rsidRDefault="00AC360D" w:rsidP="00AC360D">
      <w:r w:rsidRPr="00A90049">
        <w:rPr>
          <w:rStyle w:val="Style13ptBold"/>
        </w:rPr>
        <w:t>Klein</w:t>
      </w:r>
      <w:r>
        <w:rPr>
          <w:rStyle w:val="Style13ptBold"/>
        </w:rPr>
        <w:t xml:space="preserve"> 19</w:t>
      </w:r>
      <w:r w:rsidRPr="00A90049">
        <w:t>, John J. Understanding space strategy: the art of war in space. Routledge, 2019.</w:t>
      </w:r>
      <w:r>
        <w:t xml:space="preserve"> (a Senior Fellow and Strategist at Falcon Research, </w:t>
      </w:r>
      <w:proofErr w:type="gramStart"/>
      <w:r>
        <w:t>Inc.</w:t>
      </w:r>
      <w:proofErr w:type="gramEnd"/>
      <w:r>
        <w:t xml:space="preserve"> and Adjunct Professor at George Washington University’s Space Policy Institute)//Elmer </w:t>
      </w:r>
    </w:p>
    <w:p w14:paraId="360820DF" w14:textId="77777777" w:rsidR="00AC360D" w:rsidRPr="001000BC" w:rsidRDefault="00AC360D" w:rsidP="00AC360D">
      <w:pPr>
        <w:rPr>
          <w:sz w:val="16"/>
        </w:rPr>
      </w:pPr>
      <w:r w:rsidRPr="001000BC">
        <w:rPr>
          <w:sz w:val="16"/>
        </w:rPr>
        <w:t xml:space="preserve">Recent U.S. space policy initiatives underscore </w:t>
      </w:r>
      <w:r w:rsidRPr="00B91998">
        <w:rPr>
          <w:rStyle w:val="Emphasis"/>
          <w:highlight w:val="green"/>
        </w:rPr>
        <w:t xml:space="preserve">the far-reaching </w:t>
      </w:r>
      <w:r w:rsidRPr="00B91998">
        <w:rPr>
          <w:rStyle w:val="Emphasis"/>
          <w:highlight w:val="green"/>
          <w:bdr w:val="single" w:sz="18" w:space="0" w:color="auto"/>
        </w:rPr>
        <w:t>benefits of commercial space activities</w:t>
      </w:r>
      <w:r w:rsidRPr="00B91998">
        <w:rPr>
          <w:rStyle w:val="StyleUnderline"/>
        </w:rPr>
        <w:t>. The White House revived the National Space Council to foster closer coordination, cooperation, and exchange of technology and information among the civil, national security, and commercial space sectors</w:t>
      </w:r>
      <w:r w:rsidRPr="001000BC">
        <w:rPr>
          <w:sz w:val="16"/>
        </w:rPr>
        <w:t xml:space="preserve">.1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sidRPr="00B91998">
        <w:rPr>
          <w:rStyle w:val="StyleUnderline"/>
        </w:rPr>
        <w:t xml:space="preserve">framework. After explaining how </w:t>
      </w:r>
      <w:r w:rsidRPr="00B91998">
        <w:rPr>
          <w:rStyle w:val="Emphasis"/>
          <w:highlight w:val="green"/>
        </w:rPr>
        <w:t>commercial space</w:t>
      </w:r>
      <w:r w:rsidRPr="00B91998">
        <w:rPr>
          <w:rStyle w:val="Emphasis"/>
        </w:rPr>
        <w:t xml:space="preserve"> </w:t>
      </w:r>
      <w:r w:rsidRPr="00B91998">
        <w:rPr>
          <w:rStyle w:val="Emphasis"/>
          <w:highlight w:val="green"/>
        </w:rPr>
        <w:t>capabilities</w:t>
      </w:r>
      <w:r w:rsidRPr="00B91998">
        <w:rPr>
          <w:rStyle w:val="Emphasis"/>
        </w:rPr>
        <w:t xml:space="preserve"> </w:t>
      </w:r>
      <w:r w:rsidRPr="00B91998">
        <w:rPr>
          <w:rStyle w:val="Emphasis"/>
          <w:highlight w:val="green"/>
        </w:rPr>
        <w:t>may influence</w:t>
      </w:r>
      <w:r w:rsidRPr="00B91998">
        <w:rPr>
          <w:rStyle w:val="Emphasis"/>
        </w:rPr>
        <w:t xml:space="preserve"> the </w:t>
      </w:r>
      <w:r w:rsidRPr="00B91998">
        <w:rPr>
          <w:rStyle w:val="Emphasis"/>
          <w:highlight w:val="green"/>
        </w:rPr>
        <w:t>decision calculus of potential adversaries</w:t>
      </w:r>
      <w:r w:rsidRPr="00B91998">
        <w:rPr>
          <w:rStyle w:val="StyleUnderline"/>
        </w:rPr>
        <w:t>, this study presents actionable recommendations for the U.S. Department of Defense (DoD) to address current problem areas</w:t>
      </w:r>
      <w:r w:rsidRPr="001000BC">
        <w:rPr>
          <w:sz w:val="16"/>
        </w:rPr>
        <w:t xml:space="preserve">. Ultimately, DoD—including the soon-to-be reestablished U.S. Space Command and possibly a new U.S. Space Force—should incorporate the benefits and capabilities of the commercial space sector into flexible deterrent options and applicable campaign and contingency plans. </w:t>
      </w:r>
      <w:r w:rsidRPr="004451EB">
        <w:rPr>
          <w:rStyle w:val="StyleUnderline"/>
        </w:rPr>
        <w:t>Deterrence, Mission Assurance, and Resilience Thomas Schelling, the dean of modern deterrence theory, held that deterrence refers to persuading a potential enemy that it is in its interest to avoid certain courses of activity.</w:t>
      </w:r>
      <w:r w:rsidRPr="001000BC">
        <w:rPr>
          <w:sz w:val="16"/>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r w:rsidRPr="004451EB">
        <w:rPr>
          <w:rStyle w:val="Emphasis"/>
        </w:rPr>
        <w:t>The second salient component of deterrence theory is denial. According to Glenn Snyder’s definition, deterrence by denial is “the capability to deny the other party any gains from the move which is to be deterred.</w:t>
      </w:r>
      <w:r w:rsidRPr="001000BC">
        <w:rPr>
          <w:sz w:val="16"/>
        </w:rPr>
        <w:t xml:space="preserve">”5 The 2018 U.S. National Defense Strategy (NDS) highlights deterrence, and specifically deterrence by denial, as a vital component of national security. </w:t>
      </w:r>
      <w:r w:rsidRPr="004451EB">
        <w:rPr>
          <w:rStyle w:val="StyleUnderline"/>
        </w:rPr>
        <w:t>The NDS notes that the primary objectives of the United States include deterring adversaries from pursuing aggression and preventing hostile actions against vital U.S. interests</w:t>
      </w:r>
      <w:r w:rsidRPr="001000BC">
        <w:rPr>
          <w:sz w:val="16"/>
        </w:rPr>
        <w:t xml:space="preserve">.6 The strategy also observes that deterring conflict necessitates preparing for war during peacetime.7 </w:t>
      </w:r>
      <w:r w:rsidRPr="004451EB">
        <w:rPr>
          <w:rStyle w:val="Emphasis"/>
          <w:highlight w:val="green"/>
        </w:rPr>
        <w:t>For</w:t>
      </w:r>
      <w:r w:rsidRPr="001000BC">
        <w:rPr>
          <w:sz w:val="16"/>
        </w:rPr>
        <w:t xml:space="preserve"> </w:t>
      </w:r>
      <w:r w:rsidRPr="004451EB">
        <w:rPr>
          <w:rStyle w:val="StyleUnderline"/>
        </w:rPr>
        <w:t xml:space="preserve">the </w:t>
      </w:r>
      <w:r w:rsidRPr="004451EB">
        <w:rPr>
          <w:rStyle w:val="Emphasis"/>
          <w:highlight w:val="green"/>
        </w:rPr>
        <w:t>space</w:t>
      </w:r>
      <w:r w:rsidRPr="004451EB">
        <w:rPr>
          <w:rStyle w:val="StyleUnderline"/>
        </w:rPr>
        <w:t xml:space="preserve"> domain, the peacetime </w:t>
      </w:r>
      <w:r w:rsidRPr="004451EB">
        <w:rPr>
          <w:rStyle w:val="Emphasis"/>
          <w:highlight w:val="green"/>
        </w:rPr>
        <w:t>preparedness needed for deterrence by denial</w:t>
      </w:r>
      <w:r w:rsidRPr="004451EB">
        <w:rPr>
          <w:rStyle w:val="StyleUnderline"/>
        </w:rPr>
        <w:t xml:space="preserve"> </w:t>
      </w:r>
      <w:r w:rsidRPr="004451EB">
        <w:rPr>
          <w:rStyle w:val="Emphasis"/>
          <w:highlight w:val="green"/>
        </w:rPr>
        <w:t>occurs in</w:t>
      </w:r>
      <w:r w:rsidRPr="004451EB">
        <w:rPr>
          <w:rStyle w:val="StyleUnderline"/>
        </w:rPr>
        <w:t xml:space="preserve"> the context of space mission assurance and resilience. </w:t>
      </w:r>
      <w:r w:rsidRPr="004451EB">
        <w:rPr>
          <w:rStyle w:val="Emphasis"/>
          <w:highlight w:val="green"/>
        </w:rPr>
        <w:t>Mission assurance</w:t>
      </w:r>
      <w:r w:rsidRPr="004451EB">
        <w:rPr>
          <w:rStyle w:val="StyleUnderline"/>
          <w:highlight w:val="green"/>
        </w:rPr>
        <w:t xml:space="preserve"> </w:t>
      </w:r>
      <w:r w:rsidRPr="004451EB">
        <w:rPr>
          <w:rStyle w:val="StyleUnderline"/>
        </w:rPr>
        <w:t xml:space="preserve">entails “a </w:t>
      </w:r>
      <w:r w:rsidRPr="004451EB">
        <w:rPr>
          <w:rStyle w:val="Emphasis"/>
          <w:highlight w:val="green"/>
        </w:rPr>
        <w:t>process to protect</w:t>
      </w:r>
      <w:r w:rsidRPr="004451EB">
        <w:rPr>
          <w:rStyle w:val="Emphasis"/>
        </w:rPr>
        <w:t xml:space="preserve"> </w:t>
      </w:r>
      <w:r w:rsidRPr="004451EB">
        <w:rPr>
          <w:rStyle w:val="StyleUnderline"/>
        </w:rPr>
        <w:t xml:space="preserve">or ensure the continued function and </w:t>
      </w:r>
      <w:r w:rsidRPr="004451EB">
        <w:rPr>
          <w:rStyle w:val="Emphasis"/>
          <w:highlight w:val="green"/>
          <w:bdr w:val="single" w:sz="18" w:space="0" w:color="auto"/>
        </w:rPr>
        <w:t>resilience of capabilities and assets</w:t>
      </w:r>
      <w:r w:rsidRPr="004451EB">
        <w:rPr>
          <w:rStyle w:val="StyleUnderline"/>
        </w:rPr>
        <w:t>—including personnel, equipment, facilities, networks, information and information systems, infrastructure, and supply chains—critical to the performance of DoD mission essential functions in any operating environment or condition</w:t>
      </w:r>
      <w:r w:rsidRPr="001000BC">
        <w:rPr>
          <w:sz w:val="16"/>
        </w:rPr>
        <w:t xml:space="preserve">.”8 Similar to mission assurance but with a different focus, </w:t>
      </w:r>
      <w:r w:rsidRPr="001000BC">
        <w:rPr>
          <w:rStyle w:val="Emphasis"/>
          <w:highlight w:val="green"/>
        </w:rPr>
        <w:t>resilience is</w:t>
      </w:r>
      <w:r w:rsidRPr="001000BC">
        <w:rPr>
          <w:rStyle w:val="StyleUnderline"/>
        </w:rPr>
        <w:t xml:space="preserve"> an architecture’s </w:t>
      </w:r>
      <w:r w:rsidRPr="001000BC">
        <w:rPr>
          <w:rStyle w:val="Emphasis"/>
          <w:highlight w:val="green"/>
        </w:rPr>
        <w:t>ability to support mission success</w:t>
      </w:r>
      <w:r w:rsidRPr="001000BC">
        <w:rPr>
          <w:rStyle w:val="StyleUnderline"/>
          <w:highlight w:val="green"/>
        </w:rPr>
        <w:t xml:space="preserve"> </w:t>
      </w:r>
      <w:r w:rsidRPr="001000BC">
        <w:rPr>
          <w:rStyle w:val="StyleUnderline"/>
        </w:rPr>
        <w:t xml:space="preserve">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 its objectives or realizing any benefit from its aggressive action. These facets of U.S. preparedness help convey the futility of conducting a hostile act. Consequently, they </w:t>
      </w:r>
      <w:r w:rsidRPr="001000BC">
        <w:rPr>
          <w:rStyle w:val="Emphasis"/>
        </w:rPr>
        <w:t>enhance deterrence by denial</w:t>
      </w:r>
      <w:r w:rsidRPr="001000BC">
        <w:rPr>
          <w:sz w:val="16"/>
        </w:rPr>
        <w:t xml:space="preserve">. Commercial Space Enables Deterrence </w:t>
      </w:r>
      <w:r w:rsidRPr="001000BC">
        <w:rPr>
          <w:rStyle w:val="StyleUnderline"/>
        </w:rPr>
        <w:t xml:space="preserve">The </w:t>
      </w:r>
      <w:r w:rsidRPr="001000BC">
        <w:rPr>
          <w:rStyle w:val="Emphasis"/>
          <w:highlight w:val="green"/>
        </w:rPr>
        <w:t>commercial space</w:t>
      </w:r>
      <w:r w:rsidRPr="001000BC">
        <w:rPr>
          <w:rStyle w:val="Emphasis"/>
        </w:rPr>
        <w:t xml:space="preserve"> </w:t>
      </w:r>
      <w:r w:rsidRPr="001000BC">
        <w:rPr>
          <w:rStyle w:val="StyleUnderline"/>
        </w:rPr>
        <w:t xml:space="preserve">sector directly </w:t>
      </w:r>
      <w:r w:rsidRPr="001000BC">
        <w:rPr>
          <w:rStyle w:val="Emphasis"/>
          <w:highlight w:val="green"/>
        </w:rPr>
        <w:t>promotes</w:t>
      </w:r>
      <w:r w:rsidRPr="001000BC">
        <w:rPr>
          <w:rStyle w:val="StyleUnderline"/>
          <w:highlight w:val="green"/>
        </w:rPr>
        <w:t xml:space="preserve"> </w:t>
      </w:r>
      <w:r w:rsidRPr="001000BC">
        <w:rPr>
          <w:rStyle w:val="Emphasis"/>
          <w:highlight w:val="green"/>
        </w:rPr>
        <w:t>mission assurance and resilience efforts</w:t>
      </w:r>
      <w:r w:rsidRPr="001000BC">
        <w:rPr>
          <w:rStyle w:val="StyleUnderline"/>
        </w:rPr>
        <w:t xml:space="preserve">. This is in part </w:t>
      </w:r>
      <w:r w:rsidRPr="001000BC">
        <w:rPr>
          <w:rStyle w:val="Emphasis"/>
          <w:highlight w:val="green"/>
          <w:bdr w:val="single" w:sz="18" w:space="0" w:color="auto"/>
        </w:rPr>
        <w:t>due to the distributed and diversified nature of commercial space launch and satellites services</w:t>
      </w:r>
      <w:r w:rsidRPr="001000BC">
        <w:rPr>
          <w:sz w:val="16"/>
        </w:rPr>
        <w:t xml:space="preserve">. </w:t>
      </w:r>
      <w:r w:rsidRPr="001000BC">
        <w:rPr>
          <w:rStyle w:val="StyleUnderline"/>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sidRPr="001000BC">
        <w:rPr>
          <w:sz w:val="16"/>
        </w:rPr>
        <w:t xml:space="preserve">.11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sidRPr="001000BC">
        <w:rPr>
          <w:rStyle w:val="Emphasis"/>
          <w:highlight w:val="green"/>
        </w:rPr>
        <w:t>deterrence by denial through multi-domain solutions</w:t>
      </w:r>
      <w:r w:rsidRPr="001000BC">
        <w:rPr>
          <w:sz w:val="16"/>
        </w:rPr>
        <w:t xml:space="preserve"> that are </w:t>
      </w:r>
      <w:r w:rsidRPr="001000BC">
        <w:rPr>
          <w:rStyle w:val="Emphasis"/>
          <w:highlight w:val="green"/>
        </w:rPr>
        <w:t>distributed and diversified</w:t>
      </w:r>
      <w:r w:rsidRPr="001000BC">
        <w:rPr>
          <w:sz w:val="16"/>
        </w:rPr>
        <w:t xml:space="preserve">. These can </w:t>
      </w:r>
      <w:r w:rsidRPr="001000BC">
        <w:rPr>
          <w:rStyle w:val="Emphasis"/>
          <w:highlight w:val="green"/>
        </w:rPr>
        <w:t>deter</w:t>
      </w:r>
      <w:r w:rsidRPr="001000BC">
        <w:rPr>
          <w:sz w:val="16"/>
        </w:rPr>
        <w:t xml:space="preserve"> potential </w:t>
      </w:r>
      <w:r w:rsidRPr="001000BC">
        <w:rPr>
          <w:rStyle w:val="Emphasis"/>
          <w:highlight w:val="green"/>
        </w:rPr>
        <w:t>adversaries</w:t>
      </w:r>
      <w:r w:rsidRPr="001000BC">
        <w:rPr>
          <w:sz w:val="16"/>
        </w:rPr>
        <w:t xml:space="preserve"> </w:t>
      </w:r>
      <w:r w:rsidRPr="001000BC">
        <w:rPr>
          <w:rStyle w:val="Emphasis"/>
          <w:highlight w:val="green"/>
        </w:rPr>
        <w:t>from pursuing offensive actions against space-related systems</w:t>
      </w:r>
      <w:r w:rsidRPr="001000BC">
        <w:rPr>
          <w:sz w:val="16"/>
        </w:rPr>
        <w:t xml:space="preserve">.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sidRPr="001000BC">
        <w:rPr>
          <w:rStyle w:val="Emphasis"/>
          <w:highlight w:val="green"/>
        </w:rPr>
        <w:t>commercial satellites</w:t>
      </w:r>
      <w:r w:rsidRPr="001000BC">
        <w:rPr>
          <w:rStyle w:val="Emphasis"/>
        </w:rPr>
        <w:t xml:space="preserve"> </w:t>
      </w:r>
      <w:r w:rsidRPr="001000BC">
        <w:rPr>
          <w:sz w:val="16"/>
        </w:rPr>
        <w:t xml:space="preserve">in a different orbital regime, or those of the same constellation, may </w:t>
      </w:r>
      <w:r w:rsidRPr="001000BC">
        <w:rPr>
          <w:rStyle w:val="Emphasis"/>
          <w:highlight w:val="green"/>
        </w:rPr>
        <w:t>provide</w:t>
      </w:r>
      <w:r w:rsidRPr="001000BC">
        <w:rPr>
          <w:sz w:val="16"/>
        </w:rPr>
        <w:t xml:space="preserve"> the </w:t>
      </w:r>
      <w:r w:rsidRPr="001000BC">
        <w:rPr>
          <w:rStyle w:val="Emphasis"/>
          <w:highlight w:val="green"/>
        </w:rPr>
        <w:t>needed imagery. If</w:t>
      </w:r>
      <w:r w:rsidRPr="001000BC">
        <w:rPr>
          <w:sz w:val="16"/>
        </w:rPr>
        <w:t xml:space="preserve"> </w:t>
      </w:r>
      <w:r w:rsidRPr="001000BC">
        <w:rPr>
          <w:rStyle w:val="Emphasis"/>
          <w:highlight w:val="green"/>
        </w:rPr>
        <w:t>satellite</w:t>
      </w:r>
      <w:r w:rsidRPr="001000BC">
        <w:rPr>
          <w:sz w:val="16"/>
        </w:rPr>
        <w:t xml:space="preserve"> </w:t>
      </w:r>
      <w:r w:rsidRPr="001000BC">
        <w:rPr>
          <w:rStyle w:val="Emphasis"/>
          <w:highlight w:val="green"/>
        </w:rPr>
        <w:t>communications</w:t>
      </w:r>
      <w:r w:rsidRPr="001000BC">
        <w:rPr>
          <w:sz w:val="16"/>
        </w:rPr>
        <w:t xml:space="preserve"> are </w:t>
      </w:r>
      <w:r w:rsidRPr="001000BC">
        <w:rPr>
          <w:rStyle w:val="Emphasis"/>
          <w:highlight w:val="green"/>
        </w:rPr>
        <w:t>jammed</w:t>
      </w:r>
      <w:r w:rsidRPr="001000BC">
        <w:rPr>
          <w:sz w:val="16"/>
        </w:rPr>
        <w:t xml:space="preserve"> or degraded, </w:t>
      </w:r>
      <w:r w:rsidRPr="001000BC">
        <w:rPr>
          <w:rStyle w:val="Emphasis"/>
          <w:highlight w:val="green"/>
        </w:rPr>
        <w:t xml:space="preserve">commercial service providers can </w:t>
      </w:r>
      <w:r w:rsidRPr="001000BC">
        <w:rPr>
          <w:rStyle w:val="Emphasis"/>
          <w:highlight w:val="green"/>
          <w:bdr w:val="single" w:sz="18" w:space="0" w:color="auto"/>
        </w:rPr>
        <w:t>reroute satellite communications</w:t>
      </w:r>
      <w:r w:rsidRPr="001000BC">
        <w:rPr>
          <w:sz w:val="16"/>
        </w:rPr>
        <w:t xml:space="preserve"> through their own networks, or potentially through the networks of another company using a different portion of the frequency spectrum. </w:t>
      </w:r>
      <w:r w:rsidRPr="001000BC">
        <w:rPr>
          <w:rStyle w:val="StyleUnderline"/>
        </w:rPr>
        <w:t>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sidRPr="001000BC">
        <w:rPr>
          <w:sz w:val="16"/>
        </w:rPr>
        <w:t xml:space="preserve"> The DoD may also leverage the commercial space sector’s cyber expertise to support digital forensic efforts to help determine the source of an attack. </w:t>
      </w:r>
      <w:r w:rsidRPr="001000BC">
        <w:rPr>
          <w:rStyle w:val="Emphasis"/>
          <w:highlight w:val="green"/>
        </w:rPr>
        <w:t>By supporting</w:t>
      </w:r>
      <w:r w:rsidRPr="001000BC">
        <w:rPr>
          <w:sz w:val="16"/>
        </w:rPr>
        <w:t xml:space="preserve"> a </w:t>
      </w:r>
      <w:r w:rsidRPr="001000BC">
        <w:rPr>
          <w:rStyle w:val="Emphasis"/>
          <w:highlight w:val="green"/>
        </w:rPr>
        <w:t>credible</w:t>
      </w:r>
      <w:r w:rsidRPr="001000BC">
        <w:rPr>
          <w:sz w:val="16"/>
        </w:rPr>
        <w:t xml:space="preserve"> and transparent </w:t>
      </w:r>
      <w:r w:rsidRPr="001000BC">
        <w:rPr>
          <w:rStyle w:val="Emphasis"/>
          <w:highlight w:val="green"/>
        </w:rPr>
        <w:t>attribution</w:t>
      </w:r>
      <w:r w:rsidRPr="001000BC">
        <w:rPr>
          <w:sz w:val="16"/>
        </w:rPr>
        <w:t xml:space="preserve"> process, </w:t>
      </w:r>
      <w:r w:rsidRPr="001000BC">
        <w:rPr>
          <w:rStyle w:val="Emphasis"/>
          <w:highlight w:val="green"/>
        </w:rPr>
        <w:t>commercial partners may cause a would-be adversary to act differently if</w:t>
      </w:r>
      <w:r w:rsidRPr="001000BC">
        <w:rPr>
          <w:sz w:val="16"/>
        </w:rPr>
        <w:t xml:space="preserve"> it perceives that its aggressive, illegal, or otherwise nefarious actions will be disclosed. Doing so can help bolster the perceived ability to conduct a legitimate response following a hostile attack, which may </w:t>
      </w:r>
      <w:r w:rsidRPr="001000BC">
        <w:rPr>
          <w:rStyle w:val="Emphasis"/>
          <w:highlight w:val="green"/>
        </w:rPr>
        <w:t>improve deterrence by punishment</w:t>
      </w:r>
      <w:r w:rsidRPr="001000BC">
        <w:rPr>
          <w:sz w:val="16"/>
        </w:rPr>
        <w:t xml:space="preserve"> </w:t>
      </w:r>
      <w:r w:rsidRPr="001000BC">
        <w:rPr>
          <w:rStyle w:val="StyleUnderline"/>
        </w:rPr>
        <w:t>efforts. Commercial space capabilities may also facilitate the application of force to punish a potential aggressor. In addition to traditional military space systems, commercial satellite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providing the information used to identify those responsible and to facilitate any consequent targeting efforts.</w:t>
      </w:r>
    </w:p>
    <w:p w14:paraId="70E1E646" w14:textId="77777777" w:rsidR="00AC360D" w:rsidRDefault="00AC360D" w:rsidP="00AC360D">
      <w:pPr>
        <w:pStyle w:val="Heading4"/>
      </w:pPr>
      <w:r>
        <w:t xml:space="preserve">Space Deterrence Breakdowns causes </w:t>
      </w:r>
      <w:r>
        <w:rPr>
          <w:u w:val="single"/>
        </w:rPr>
        <w:t>War</w:t>
      </w:r>
      <w:r>
        <w:t xml:space="preserve"> and </w:t>
      </w:r>
      <w:r>
        <w:rPr>
          <w:u w:val="single"/>
        </w:rPr>
        <w:t>Extinction</w:t>
      </w:r>
      <w:r>
        <w:t>.</w:t>
      </w:r>
    </w:p>
    <w:p w14:paraId="254BEE69" w14:textId="77777777" w:rsidR="00AC360D" w:rsidRPr="00B91998" w:rsidRDefault="00AC360D" w:rsidP="00AC360D">
      <w:r w:rsidRPr="00B91998">
        <w:rPr>
          <w:rStyle w:val="Style13ptBold"/>
        </w:rPr>
        <w:t>Parker 17</w:t>
      </w:r>
      <w:r>
        <w:t xml:space="preserve"> Clifton Parker 1-24-2017 “</w:t>
      </w:r>
      <w:r w:rsidRPr="00111AFC">
        <w:t>Deterrence in space key to U.S. security</w:t>
      </w:r>
      <w:r>
        <w:t xml:space="preserve">” </w:t>
      </w:r>
      <w:hyperlink r:id="rId13" w:history="1">
        <w:r w:rsidRPr="00111AFC">
          <w:rPr>
            <w:rStyle w:val="Hyperlink"/>
          </w:rPr>
          <w:t>https://cisac.fsi.stanford.edu/news/deterrence-space-key-us-security</w:t>
        </w:r>
      </w:hyperlink>
      <w:r>
        <w:rPr>
          <w:rStyle w:val="Hyperlink"/>
        </w:rPr>
        <w:t xml:space="preserve"> (</w:t>
      </w:r>
      <w:r w:rsidRPr="00111AFC">
        <w:t>Policy Analyst at the Stanford Center for International Security and Cooperation</w:t>
      </w:r>
      <w:r>
        <w:t>)//Elmer</w:t>
      </w:r>
    </w:p>
    <w:p w14:paraId="0A3EC9F5" w14:textId="1BBBD795" w:rsidR="00AC360D" w:rsidRPr="00ED7F6C" w:rsidRDefault="00AC360D" w:rsidP="00AC360D">
      <w:pPr>
        <w:rPr>
          <w:sz w:val="16"/>
        </w:rPr>
      </w:pPr>
      <w:r w:rsidRPr="00AB09AE">
        <w:rPr>
          <w:rStyle w:val="Emphasis"/>
          <w:highlight w:val="green"/>
        </w:rPr>
        <w:t>Space is more important than ever for the security of the U</w:t>
      </w:r>
      <w:r w:rsidRPr="001000BC">
        <w:rPr>
          <w:rStyle w:val="StyleUnderline"/>
        </w:rPr>
        <w:t xml:space="preserve">nited </w:t>
      </w:r>
      <w:r w:rsidRPr="00AB09AE">
        <w:rPr>
          <w:rStyle w:val="Emphasis"/>
          <w:highlight w:val="green"/>
        </w:rPr>
        <w:t>S</w:t>
      </w:r>
      <w:r w:rsidRPr="001000BC">
        <w:rPr>
          <w:rStyle w:val="StyleUnderline"/>
        </w:rPr>
        <w:t>tates, but it’s almost like the Wild West in terms of behavior, a top general said today.</w:t>
      </w:r>
      <w:r w:rsidRPr="00012592">
        <w:rPr>
          <w:sz w:val="16"/>
        </w:rPr>
        <w:t xml:space="preserve"> Air Force Gen. </w:t>
      </w:r>
      <w:hyperlink r:id="rId14" w:tgtFrame="_blank" w:history="1">
        <w:r w:rsidRPr="00012592">
          <w:rPr>
            <w:rStyle w:val="Hyperlink"/>
            <w:sz w:val="16"/>
          </w:rPr>
          <w:t>John Hyten</w:t>
        </w:r>
      </w:hyperlink>
      <w:r w:rsidRPr="00012592">
        <w:rPr>
          <w:sz w:val="16"/>
        </w:rPr>
        <w:t xml:space="preserve">, commander of the U.S. Strategic Command, spoke Jan. 24 at Stanford’s </w:t>
      </w:r>
      <w:hyperlink r:id="rId15" w:history="1">
        <w:r w:rsidRPr="00012592">
          <w:rPr>
            <w:rStyle w:val="Hyperlink"/>
            <w:sz w:val="16"/>
          </w:rPr>
          <w:t>Center</w:t>
        </w:r>
      </w:hyperlink>
      <w:r w:rsidRPr="00012592">
        <w:rPr>
          <w:sz w:val="16"/>
        </w:rPr>
        <w:t xml:space="preserve"> for International Security and Cooperation. His </w:t>
      </w:r>
      <w:hyperlink r:id="rId16" w:history="1">
        <w:r w:rsidRPr="00012592">
          <w:rPr>
            <w:rStyle w:val="Hyperlink"/>
            <w:sz w:val="16"/>
          </w:rPr>
          <w:t>talk</w:t>
        </w:r>
      </w:hyperlink>
      <w:r w:rsidRPr="00012592">
        <w:rPr>
          <w:sz w:val="16"/>
        </w:rPr>
        <w:t xml:space="preserve"> was titled, “U.S. Strategic Command Perspectives on Deterrence and Assurance.” Hyten said, “</w:t>
      </w:r>
      <w:r w:rsidRPr="00AB09AE">
        <w:rPr>
          <w:rStyle w:val="StyleUnderline"/>
        </w:rPr>
        <w:t xml:space="preserve">Space is </w:t>
      </w:r>
      <w:r w:rsidRPr="00AB09AE">
        <w:rPr>
          <w:rStyle w:val="Emphasis"/>
          <w:highlight w:val="green"/>
        </w:rPr>
        <w:t>fundamental to every single military operation that occurs on the planet</w:t>
      </w:r>
      <w:r w:rsidRPr="00AB09AE">
        <w:rPr>
          <w:rStyle w:val="StyleUnderline"/>
        </w:rPr>
        <w:t xml:space="preserve"> today.” He added that “there is no such thing as </w:t>
      </w:r>
      <w:r w:rsidRPr="00AB09AE">
        <w:rPr>
          <w:rStyle w:val="Emphasis"/>
          <w:highlight w:val="green"/>
        </w:rPr>
        <w:t>a war in space</w:t>
      </w:r>
      <w:r w:rsidRPr="00AB09AE">
        <w:rPr>
          <w:rStyle w:val="StyleUnderline"/>
        </w:rPr>
        <w:t xml:space="preserve">,” because it </w:t>
      </w:r>
      <w:r w:rsidRPr="00AB09AE">
        <w:rPr>
          <w:rStyle w:val="Emphasis"/>
          <w:highlight w:val="green"/>
        </w:rPr>
        <w:t>would affect all</w:t>
      </w:r>
      <w:r w:rsidRPr="00AB09AE">
        <w:rPr>
          <w:rStyle w:val="StyleUnderline"/>
        </w:rPr>
        <w:t xml:space="preserve"> realms of </w:t>
      </w:r>
      <w:r w:rsidRPr="00AB09AE">
        <w:rPr>
          <w:rStyle w:val="Emphasis"/>
          <w:highlight w:val="green"/>
        </w:rPr>
        <w:t>human existence</w:t>
      </w:r>
      <w:r w:rsidRPr="00AB09AE">
        <w:rPr>
          <w:rStyle w:val="StyleUnderline"/>
        </w:rPr>
        <w:t xml:space="preserve">, </w:t>
      </w:r>
      <w:r w:rsidRPr="00AB09AE">
        <w:rPr>
          <w:rStyle w:val="Emphasis"/>
          <w:highlight w:val="green"/>
        </w:rPr>
        <w:t>due to</w:t>
      </w:r>
      <w:r w:rsidRPr="00AB09AE">
        <w:rPr>
          <w:rStyle w:val="Emphasis"/>
        </w:rPr>
        <w:t xml:space="preserve"> </w:t>
      </w:r>
      <w:r w:rsidRPr="00AB09AE">
        <w:rPr>
          <w:rStyle w:val="StyleUnderline"/>
        </w:rPr>
        <w:t xml:space="preserve">the </w:t>
      </w:r>
      <w:r w:rsidRPr="00AB09AE">
        <w:rPr>
          <w:rStyle w:val="Emphasis"/>
          <w:highlight w:val="green"/>
        </w:rPr>
        <w:t>satellite systems</w:t>
      </w:r>
      <w:r w:rsidRPr="00AB09AE">
        <w:rPr>
          <w:rStyle w:val="StyleUnderline"/>
        </w:rPr>
        <w:t>.</w:t>
      </w:r>
      <w:r w:rsidRPr="00012592">
        <w:rPr>
          <w:sz w:val="16"/>
        </w:rPr>
        <w:t xml:space="preserve"> </w:t>
      </w:r>
      <w:r w:rsidRPr="00AB09AE">
        <w:rPr>
          <w:rStyle w:val="StyleUnderline"/>
        </w:rPr>
        <w:t xml:space="preserve">Hyten </w:t>
      </w:r>
      <w:r w:rsidRPr="00AB09AE">
        <w:rPr>
          <w:rStyle w:val="Emphasis"/>
          <w:highlight w:val="green"/>
        </w:rPr>
        <w:t>advocates “strategic deterrence</w:t>
      </w:r>
      <w:r w:rsidRPr="00AB09AE">
        <w:rPr>
          <w:rStyle w:val="StyleUnderline"/>
        </w:rPr>
        <w:t xml:space="preserve">” and “norms of behavior” across space as well as land, </w:t>
      </w:r>
      <w:proofErr w:type="gramStart"/>
      <w:r w:rsidRPr="00AB09AE">
        <w:rPr>
          <w:rStyle w:val="StyleUnderline"/>
        </w:rPr>
        <w:t>water</w:t>
      </w:r>
      <w:proofErr w:type="gramEnd"/>
      <w:r w:rsidRPr="00AB09AE">
        <w:rPr>
          <w:rStyle w:val="StyleUnderline"/>
        </w:rPr>
        <w:t xml:space="preserve"> and cyberspace. </w:t>
      </w:r>
      <w:r w:rsidRPr="00AB09AE">
        <w:rPr>
          <w:rStyle w:val="Emphasis"/>
          <w:highlight w:val="green"/>
        </w:rPr>
        <w:t>Otherwise</w:t>
      </w:r>
      <w:r w:rsidRPr="00AB09AE">
        <w:rPr>
          <w:rStyle w:val="StyleUnderline"/>
        </w:rPr>
        <w:t xml:space="preserve">, </w:t>
      </w:r>
      <w:r w:rsidRPr="00AB09AE">
        <w:rPr>
          <w:rStyle w:val="Emphasis"/>
          <w:highlight w:val="green"/>
        </w:rPr>
        <w:t>rivals like China and Russia will</w:t>
      </w:r>
      <w:r w:rsidRPr="00AB09AE">
        <w:rPr>
          <w:rStyle w:val="StyleUnderline"/>
        </w:rPr>
        <w:t xml:space="preserve"> only threaten U.S. interests in space and </w:t>
      </w:r>
      <w:r w:rsidRPr="00AB09AE">
        <w:rPr>
          <w:rStyle w:val="Emphasis"/>
          <w:highlight w:val="green"/>
          <w:bdr w:val="single" w:sz="18" w:space="0" w:color="auto"/>
        </w:rPr>
        <w:t>wreak havoc for humanity</w:t>
      </w:r>
      <w:r w:rsidRPr="00AB09AE">
        <w:rPr>
          <w:rStyle w:val="StyleUnderline"/>
        </w:rPr>
        <w:t xml:space="preserve"> below, he said</w:t>
      </w:r>
      <w:r w:rsidRPr="00012592">
        <w:rPr>
          <w:sz w:val="16"/>
        </w:rPr>
        <w:t xml:space="preserve">. </w:t>
      </w:r>
      <w:r w:rsidRPr="00AB09AE">
        <w:rPr>
          <w:rStyle w:val="Emphasis"/>
          <w:highlight w:val="green"/>
        </w:rPr>
        <w:t>Most</w:t>
      </w:r>
      <w:r w:rsidRPr="00AB09AE">
        <w:rPr>
          <w:rStyle w:val="StyleUnderline"/>
        </w:rPr>
        <w:t xml:space="preserve"> of contemporary </w:t>
      </w:r>
      <w:r w:rsidRPr="00AB09AE">
        <w:rPr>
          <w:rStyle w:val="Emphasis"/>
          <w:highlight w:val="green"/>
        </w:rPr>
        <w:t>life depends on systems connected to space</w:t>
      </w:r>
      <w:r w:rsidRPr="00AB09AE">
        <w:rPr>
          <w:rStyle w:val="StyleUnderline"/>
        </w:rPr>
        <w:t>.</w:t>
      </w:r>
      <w:r w:rsidRPr="00012592">
        <w:rPr>
          <w:sz w:val="16"/>
        </w:rPr>
        <w:t xml:space="preserve"> Hyten also addressed other topics, including recent proposals by some to upgrade the country’s missile defense systems. “You just don’t snap your fingers and build a state-of-the-art anything overnight,” Hyten said, adding that he has not yet spoken to Trump administration officials about the issue. “</w:t>
      </w:r>
      <w:r w:rsidRPr="00AB09AE">
        <w:rPr>
          <w:rStyle w:val="StyleUnderline"/>
        </w:rPr>
        <w:t>We need a powerful military,” but a severe budget crunch makes “reasonable solutions” more likely than expensive and unrealistic ones</w:t>
      </w:r>
      <w:r w:rsidRPr="00012592">
        <w:rPr>
          <w:sz w:val="16"/>
        </w:rPr>
        <w:t xml:space="preserve">. On the upgrade front, Hyten said he favors a long-range strike missile system to replace existing cruise missiles; a better air-to-air missile for the Air Force; and an improved missile defense ground base interceptor. ‘Critically dependent’ </w:t>
      </w:r>
      <w:r w:rsidRPr="00AB09AE">
        <w:rPr>
          <w:rStyle w:val="StyleUnderline"/>
        </w:rPr>
        <w:t xml:space="preserve">From </w:t>
      </w:r>
      <w:r w:rsidRPr="00AB09AE">
        <w:rPr>
          <w:rStyle w:val="Emphasis"/>
          <w:highlight w:val="green"/>
        </w:rPr>
        <w:t>satellites</w:t>
      </w:r>
      <w:r w:rsidRPr="00AB09AE">
        <w:rPr>
          <w:rStyle w:val="StyleUnderline"/>
        </w:rPr>
        <w:t xml:space="preserve"> to global-positioning systems </w:t>
      </w:r>
      <w:r w:rsidRPr="00AB09AE">
        <w:rPr>
          <w:rStyle w:val="Emphasis"/>
          <w:highlight w:val="green"/>
        </w:rPr>
        <w:t>GPS</w:t>
      </w:r>
      <w:r w:rsidRPr="00AB09AE">
        <w:rPr>
          <w:rStyle w:val="StyleUnderline"/>
        </w:rPr>
        <w:t>, space has transformed human life – and the military – in the 21st century, Hyten said. In terms of defining "space," the U.S. designates people who travel above an altitude of 50 miles as astronauts</w:t>
      </w:r>
      <w:r w:rsidRPr="00012592">
        <w:rPr>
          <w:sz w:val="16"/>
        </w:rPr>
        <w:t xml:space="preserve">. As the commander of the U.S. Strategic Command, Hyten oversees the control of U.S. strategic forces, providing options for the president and secretary of defense. In particular, </w:t>
      </w:r>
      <w:r w:rsidRPr="00AB09AE">
        <w:rPr>
          <w:rStyle w:val="StyleUnderline"/>
        </w:rPr>
        <w:t xml:space="preserve">this command is charged with space operations (such as military satellites), </w:t>
      </w:r>
      <w:r w:rsidRPr="00AB09AE">
        <w:rPr>
          <w:rStyle w:val="Emphasis"/>
          <w:highlight w:val="green"/>
        </w:rPr>
        <w:t>information</w:t>
      </w:r>
      <w:r w:rsidRPr="00AB09AE">
        <w:rPr>
          <w:rStyle w:val="StyleUnderline"/>
        </w:rPr>
        <w:t xml:space="preserve"> </w:t>
      </w:r>
      <w:r w:rsidRPr="00AB09AE">
        <w:rPr>
          <w:rStyle w:val="Emphasis"/>
          <w:highlight w:val="green"/>
        </w:rPr>
        <w:t>operations</w:t>
      </w:r>
      <w:r w:rsidRPr="00AB09AE">
        <w:rPr>
          <w:rStyle w:val="StyleUnderline"/>
        </w:rPr>
        <w:t xml:space="preserve"> (such as information warfare), missile defense, </w:t>
      </w:r>
      <w:r w:rsidRPr="00AB09AE">
        <w:rPr>
          <w:rStyle w:val="Emphasis"/>
          <w:highlight w:val="green"/>
        </w:rPr>
        <w:t>global command and control</w:t>
      </w:r>
      <w:r w:rsidRPr="00AB09AE">
        <w:rPr>
          <w:rStyle w:val="StyleUnderline"/>
        </w:rPr>
        <w:t xml:space="preserve">, intelligence, </w:t>
      </w:r>
      <w:r w:rsidRPr="00AB09AE">
        <w:rPr>
          <w:rStyle w:val="Emphasis"/>
          <w:highlight w:val="green"/>
        </w:rPr>
        <w:t>surveillance, and reconnaissance</w:t>
      </w:r>
      <w:r w:rsidRPr="00AB09AE">
        <w:rPr>
          <w:rStyle w:val="StyleUnderline"/>
        </w:rPr>
        <w:t>, global strike and strategic deterrence (the U.S. nuclear arsenal</w:t>
      </w:r>
      <w:proofErr w:type="gramStart"/>
      <w:r w:rsidRPr="00AB09AE">
        <w:rPr>
          <w:rStyle w:val="StyleUnderline"/>
        </w:rPr>
        <w:t>), and</w:t>
      </w:r>
      <w:proofErr w:type="gramEnd"/>
      <w:r w:rsidRPr="00AB09AE">
        <w:rPr>
          <w:rStyle w:val="StyleUnderline"/>
        </w:rPr>
        <w:t xml:space="preserve"> combating weapons of mass destruction</w:t>
      </w:r>
      <w:r w:rsidRPr="00012592">
        <w:rPr>
          <w:sz w:val="16"/>
        </w:rPr>
        <w:t xml:space="preserve">. Hyten explained that every drone, fighter jet, bomber, </w:t>
      </w:r>
      <w:proofErr w:type="gramStart"/>
      <w:r w:rsidRPr="00012592">
        <w:rPr>
          <w:sz w:val="16"/>
        </w:rPr>
        <w:t>ship</w:t>
      </w:r>
      <w:proofErr w:type="gramEnd"/>
      <w:r w:rsidRPr="00012592">
        <w:rPr>
          <w:sz w:val="16"/>
        </w:rPr>
        <w:t xml:space="preserve"> and soldier is </w:t>
      </w:r>
      <w:r w:rsidRPr="00012592">
        <w:rPr>
          <w:rStyle w:val="Emphasis"/>
          <w:highlight w:val="green"/>
          <w:bdr w:val="single" w:sz="18" w:space="0" w:color="auto"/>
        </w:rPr>
        <w:t>critically dependent on space</w:t>
      </w:r>
      <w:r w:rsidRPr="00012592">
        <w:rPr>
          <w:sz w:val="16"/>
        </w:rPr>
        <w:t xml:space="preserve"> to conduct their own operations. </w:t>
      </w:r>
      <w:r w:rsidRPr="00AB09AE">
        <w:rPr>
          <w:rStyle w:val="StyleUnderline"/>
        </w:rPr>
        <w:t>All cell phones use space, and the GPS command systems overall are managed at Strategic Command, he said. “No soldier has to worry about what’s over the next hill,” he said, describing GPS capabilities, which have fundamentally transformed humanity’s way of life.</w:t>
      </w:r>
      <w:r w:rsidRPr="00012592">
        <w:rPr>
          <w:sz w:val="16"/>
        </w:rPr>
        <w:t xml:space="preserve"> Space needs to be available for exploration, he said. “I watch what goes on in space, and I worry about us destroying that environment for future generations.” He said that too many drifting objects and debris exist – about 22,000 right now. A recent Chinese satellite interception created a couple thousand more debris objects that now circle about the Earth at various altitudes and pose the risk of striking satellites. “</w:t>
      </w:r>
      <w:r w:rsidRPr="00AB09AE">
        <w:rPr>
          <w:rStyle w:val="StyleUnderline"/>
        </w:rPr>
        <w:t xml:space="preserve">We track every object in space” now, Hyten said, urging “international norms of behavior in space.” He added, </w:t>
      </w:r>
      <w:r w:rsidRPr="00012592">
        <w:rPr>
          <w:rStyle w:val="Emphasis"/>
          <w:highlight w:val="green"/>
        </w:rPr>
        <w:t xml:space="preserve">“We </w:t>
      </w:r>
      <w:proofErr w:type="gramStart"/>
      <w:r w:rsidRPr="00012592">
        <w:rPr>
          <w:rStyle w:val="Emphasis"/>
          <w:highlight w:val="green"/>
        </w:rPr>
        <w:t>have to</w:t>
      </w:r>
      <w:proofErr w:type="gramEnd"/>
      <w:r w:rsidRPr="00012592">
        <w:rPr>
          <w:rStyle w:val="Emphasis"/>
          <w:highlight w:val="green"/>
        </w:rPr>
        <w:t xml:space="preserve"> deter</w:t>
      </w:r>
      <w:r w:rsidRPr="00AB09AE">
        <w:rPr>
          <w:rStyle w:val="StyleUnderline"/>
        </w:rPr>
        <w:t xml:space="preserve"> bad behavior on space. We </w:t>
      </w:r>
      <w:proofErr w:type="gramStart"/>
      <w:r w:rsidRPr="00AB09AE">
        <w:rPr>
          <w:rStyle w:val="StyleUnderline"/>
        </w:rPr>
        <w:t>have to</w:t>
      </w:r>
      <w:proofErr w:type="gramEnd"/>
      <w:r w:rsidRPr="00AB09AE">
        <w:rPr>
          <w:rStyle w:val="StyleUnderline"/>
        </w:rPr>
        <w:t xml:space="preserve"> deter </w:t>
      </w:r>
      <w:r w:rsidRPr="00012592">
        <w:rPr>
          <w:rStyle w:val="Emphasis"/>
          <w:highlight w:val="green"/>
        </w:rPr>
        <w:t>war in space.</w:t>
      </w:r>
      <w:r w:rsidRPr="00AB09AE">
        <w:rPr>
          <w:rStyle w:val="StyleUnderline"/>
        </w:rPr>
        <w:t xml:space="preserve"> It’s bad for everybody. We could trash that forever.” But now rivals like </w:t>
      </w:r>
      <w:r w:rsidRPr="00012592">
        <w:rPr>
          <w:rStyle w:val="Emphasis"/>
          <w:highlight w:val="green"/>
        </w:rPr>
        <w:t>China and Russia</w:t>
      </w:r>
      <w:r w:rsidRPr="00AB09AE">
        <w:rPr>
          <w:rStyle w:val="StyleUnderline"/>
        </w:rPr>
        <w:t xml:space="preserve"> are </w:t>
      </w:r>
      <w:r w:rsidRPr="00012592">
        <w:rPr>
          <w:rStyle w:val="Emphasis"/>
          <w:highlight w:val="green"/>
        </w:rPr>
        <w:t>building weapons</w:t>
      </w:r>
      <w:r w:rsidRPr="00AB09AE">
        <w:rPr>
          <w:rStyle w:val="StyleUnderline"/>
        </w:rPr>
        <w:t xml:space="preserve"> to deploy in the lower levels of space. “How do we prevent this? It’s bigger than a space problem,” he said. </w:t>
      </w:r>
      <w:r w:rsidRPr="00012592">
        <w:rPr>
          <w:rStyle w:val="Emphasis"/>
          <w:highlight w:val="green"/>
        </w:rPr>
        <w:t>Deterring conflict in</w:t>
      </w:r>
      <w:r w:rsidRPr="00AB09AE">
        <w:rPr>
          <w:rStyle w:val="StyleUnderline"/>
        </w:rPr>
        <w:t xml:space="preserve"> the cyber, </w:t>
      </w:r>
      <w:r w:rsidRPr="00012592">
        <w:rPr>
          <w:rStyle w:val="Emphasis"/>
          <w:highlight w:val="green"/>
          <w:bdr w:val="single" w:sz="18" w:space="0" w:color="auto"/>
        </w:rPr>
        <w:t>nuclear and space realms</w:t>
      </w:r>
      <w:r w:rsidRPr="00AB09AE">
        <w:rPr>
          <w:rStyle w:val="StyleUnderline"/>
        </w:rPr>
        <w:t xml:space="preserve"> is the strategic deterrence goal of the 21st century, Hyten said. “The </w:t>
      </w:r>
      <w:r w:rsidRPr="00012592">
        <w:rPr>
          <w:rStyle w:val="Emphasis"/>
          <w:highlight w:val="green"/>
        </w:rPr>
        <w:t>best way</w:t>
      </w:r>
      <w:r w:rsidRPr="00AB09AE">
        <w:rPr>
          <w:rStyle w:val="StyleUnderline"/>
        </w:rPr>
        <w:t xml:space="preserve"> to prevent war </w:t>
      </w:r>
      <w:r w:rsidRPr="00012592">
        <w:rPr>
          <w:rStyle w:val="Emphasis"/>
          <w:highlight w:val="green"/>
        </w:rPr>
        <w:t>is to be prepared</w:t>
      </w:r>
      <w:r w:rsidRPr="00AB09AE">
        <w:rPr>
          <w:rStyle w:val="StyleUnderline"/>
        </w:rPr>
        <w:t xml:space="preserve"> for war</w:t>
      </w:r>
      <w:r w:rsidRPr="00012592">
        <w:rPr>
          <w:sz w:val="16"/>
        </w:rPr>
        <w:t xml:space="preserve">,” he said. Hyten believes the U.S. needs a fundamentally different debate about deterrence. </w:t>
      </w:r>
      <w:r w:rsidRPr="00AB09AE">
        <w:rPr>
          <w:rStyle w:val="StyleUnderline"/>
        </w:rPr>
        <w:t>And it all starts with nuclear weapons. “In my deepest heart, I wish I didn’t have to worry about nuclear weapons,” he said. Hyten described his job as “pretty sobering, it’s not easy.” 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 In a world without nuclear weapons, a rise in conventional warfare would produce great numbers of mass casualties, Hyten said. About war, he said, “Once you see it up close, no human will ever want to experience it.”</w:t>
      </w:r>
      <w:r w:rsidRPr="00012592">
        <w:rPr>
          <w:sz w:val="16"/>
        </w:rPr>
        <w:t xml:space="preserve"> Though America has “crazy enemies” right now, in many ways the world is </w:t>
      </w:r>
      <w:proofErr w:type="gramStart"/>
      <w:r w:rsidRPr="00012592">
        <w:rPr>
          <w:sz w:val="16"/>
        </w:rPr>
        <w:t>more safe</w:t>
      </w:r>
      <w:proofErr w:type="gramEnd"/>
      <w:r w:rsidRPr="00012592">
        <w:rPr>
          <w:sz w:val="16"/>
        </w:rPr>
        <w:t xml:space="preserve"> than during WWII, Hyten said. The irony is that nuclear weapons deterrence has kept us from the type of mass killings known in events like WWII. But the U.S. must know how to use its nuclear deterrence effectively. Looking ahead, Hyten said </w:t>
      </w:r>
      <w:r w:rsidRPr="00AB09AE">
        <w:rPr>
          <w:rStyle w:val="StyleUnderline"/>
        </w:rPr>
        <w:t>the U.S. needs to think about space as a potential war environment. An attack in space might not mean a response in space, but on the Earth. Hyten describes space as the domain that people look up at it and still dream about. “I love to look at the stars,” but said he wants to make sure he’s not looking up at junk orbiting in the atmosphere</w:t>
      </w:r>
      <w:r w:rsidRPr="00012592">
        <w:rPr>
          <w:sz w:val="16"/>
        </w:rPr>
        <w:t>.</w:t>
      </w:r>
    </w:p>
    <w:p w14:paraId="65F45993" w14:textId="5D7CB766" w:rsidR="00ED7F6C" w:rsidRDefault="00ED7F6C" w:rsidP="00ED7F6C">
      <w:pPr>
        <w:pStyle w:val="Heading2"/>
      </w:pPr>
      <w:r>
        <w:t>ADV</w:t>
      </w:r>
    </w:p>
    <w:p w14:paraId="1494BC2B" w14:textId="230CA651" w:rsidR="00AC360D" w:rsidRPr="00AC360D" w:rsidRDefault="00AC360D" w:rsidP="00AC360D">
      <w:pPr>
        <w:pStyle w:val="Heading3"/>
      </w:pPr>
      <w:bookmarkStart w:id="2" w:name="_Hlk96158966"/>
      <w:r>
        <w:t>1NC---Alt Cause</w:t>
      </w:r>
    </w:p>
    <w:p w14:paraId="6A1D59C1" w14:textId="77777777" w:rsidR="00ED7F6C" w:rsidRDefault="00ED7F6C" w:rsidP="00ED7F6C">
      <w:pPr>
        <w:pStyle w:val="Heading4"/>
      </w:pPr>
      <w:r>
        <w:t xml:space="preserve">The Moon is an </w:t>
      </w:r>
      <w:r>
        <w:rPr>
          <w:u w:val="single"/>
        </w:rPr>
        <w:t>alt cause</w:t>
      </w:r>
      <w:r>
        <w:t xml:space="preserve"> to every Impact in this </w:t>
      </w:r>
      <w:proofErr w:type="spellStart"/>
      <w:r>
        <w:t>Aff</w:t>
      </w:r>
      <w:proofErr w:type="spellEnd"/>
      <w:r>
        <w:t xml:space="preserve"> – their </w:t>
      </w:r>
      <w:proofErr w:type="spellStart"/>
      <w:r>
        <w:t>ev</w:t>
      </w:r>
      <w:proofErr w:type="spellEnd"/>
      <w:r>
        <w:t xml:space="preserve"> may say the word “Mars” but </w:t>
      </w:r>
      <w:proofErr w:type="gramStart"/>
      <w:r>
        <w:t>all of</w:t>
      </w:r>
      <w:proofErr w:type="gramEnd"/>
      <w:r>
        <w:t xml:space="preserve"> the I/Ls are predicated on Colonization being </w:t>
      </w:r>
      <w:r>
        <w:rPr>
          <w:u w:val="single"/>
        </w:rPr>
        <w:t>bad</w:t>
      </w:r>
      <w:r>
        <w:t xml:space="preserve"> – Private Companies are colonizing the Moon which means </w:t>
      </w:r>
      <w:r>
        <w:rPr>
          <w:u w:val="single"/>
        </w:rPr>
        <w:t>Zero Case</w:t>
      </w:r>
      <w:r>
        <w:t>.</w:t>
      </w:r>
    </w:p>
    <w:p w14:paraId="03093CE6" w14:textId="77777777" w:rsidR="00ED7F6C" w:rsidRPr="00216B31" w:rsidRDefault="00ED7F6C" w:rsidP="00ED7F6C">
      <w:r w:rsidRPr="00216B31">
        <w:rPr>
          <w:rStyle w:val="Style13ptBold"/>
        </w:rPr>
        <w:t>Bort 19</w:t>
      </w:r>
      <w:r w:rsidRPr="00216B31">
        <w:t xml:space="preserve"> Julie Bort 6-6-2019 "Jeff Bezos explains why he's trying to colonize the moon: 'We need to go to the moon to save the Earth"</w:t>
      </w:r>
      <w:r>
        <w:t xml:space="preserve"> </w:t>
      </w:r>
      <w:hyperlink r:id="rId17" w:history="1">
        <w:r w:rsidRPr="005B5062">
          <w:rPr>
            <w:rStyle w:val="Hyperlink"/>
          </w:rPr>
          <w:t>https://archive.is/UcWor</w:t>
        </w:r>
      </w:hyperlink>
      <w:r>
        <w:t xml:space="preserve"> (Business Correspondent at Business Insider)//Elmer </w:t>
      </w:r>
    </w:p>
    <w:p w14:paraId="1471F9BB" w14:textId="77777777" w:rsidR="00ED7F6C" w:rsidRPr="00216B31" w:rsidRDefault="00ED7F6C" w:rsidP="00ED7F6C">
      <w:pPr>
        <w:rPr>
          <w:rStyle w:val="StyleUnderline"/>
        </w:rPr>
      </w:pPr>
      <w:r w:rsidRPr="00216B31">
        <w:rPr>
          <w:sz w:val="16"/>
        </w:rPr>
        <w:t xml:space="preserve">Amazon CEO Jeff </w:t>
      </w:r>
      <w:r w:rsidRPr="00216B31">
        <w:rPr>
          <w:rStyle w:val="Emphasis"/>
          <w:highlight w:val="green"/>
        </w:rPr>
        <w:t>Bezos</w:t>
      </w:r>
      <w:r w:rsidRPr="00216B31">
        <w:rPr>
          <w:sz w:val="16"/>
          <w:highlight w:val="green"/>
        </w:rPr>
        <w:t xml:space="preserve"> </w:t>
      </w:r>
      <w:r w:rsidRPr="00216B31">
        <w:rPr>
          <w:sz w:val="16"/>
        </w:rPr>
        <w:t xml:space="preserve">says there's a very simple reason his other </w:t>
      </w:r>
      <w:r w:rsidRPr="00216B31">
        <w:rPr>
          <w:rStyle w:val="Emphasis"/>
          <w:highlight w:val="green"/>
        </w:rPr>
        <w:t>company</w:t>
      </w:r>
      <w:r w:rsidRPr="00216B31">
        <w:rPr>
          <w:sz w:val="16"/>
        </w:rPr>
        <w:t xml:space="preserve">, </w:t>
      </w:r>
      <w:r w:rsidRPr="00216B31">
        <w:rPr>
          <w:rStyle w:val="Emphasis"/>
          <w:highlight w:val="green"/>
        </w:rPr>
        <w:t>Blue Origin</w:t>
      </w:r>
      <w:r w:rsidRPr="00216B31">
        <w:rPr>
          <w:sz w:val="16"/>
        </w:rPr>
        <w:t xml:space="preserve">, is </w:t>
      </w:r>
      <w:r w:rsidRPr="00216B31">
        <w:rPr>
          <w:rStyle w:val="Emphasis"/>
          <w:highlight w:val="green"/>
        </w:rPr>
        <w:t xml:space="preserve">working on a giant lunar lander </w:t>
      </w:r>
      <w:r w:rsidRPr="00216B31">
        <w:rPr>
          <w:sz w:val="16"/>
        </w:rPr>
        <w:t xml:space="preserve">to make moon travel as easy as an airplane flight: </w:t>
      </w:r>
      <w:r w:rsidRPr="00216B31">
        <w:rPr>
          <w:rStyle w:val="StyleUnderline"/>
        </w:rPr>
        <w:t>Humanity's very survival relies on colonizing space, starting with the moon.</w:t>
      </w:r>
      <w:r w:rsidRPr="00216B31">
        <w:rPr>
          <w:sz w:val="16"/>
        </w:rPr>
        <w:t xml:space="preserve"> </w:t>
      </w:r>
      <w:proofErr w:type="gramStart"/>
      <w:r w:rsidRPr="00216B31">
        <w:rPr>
          <w:sz w:val="16"/>
        </w:rPr>
        <w:t>So</w:t>
      </w:r>
      <w:proofErr w:type="gramEnd"/>
      <w:r w:rsidRPr="00216B31">
        <w:rPr>
          <w:sz w:val="16"/>
        </w:rPr>
        <w:t xml:space="preserve"> he told attendees during his time on stage Thursday at Amazon's inaugural </w:t>
      </w:r>
      <w:proofErr w:type="spellStart"/>
      <w:r w:rsidRPr="00216B31">
        <w:rPr>
          <w:sz w:val="16"/>
        </w:rPr>
        <w:t>Re:Mars</w:t>
      </w:r>
      <w:proofErr w:type="spellEnd"/>
      <w:r w:rsidRPr="00216B31">
        <w:rPr>
          <w:sz w:val="16"/>
        </w:rPr>
        <w:t xml:space="preserve"> tech conference taking place this week in Las Vegas. He was interviewed by Jenny Freshwater, the director of Amazon forecasting and capacity planning. Last month, Bezos unveiled the lunar-lander vehicle, called Blue Moon, </w:t>
      </w:r>
      <w:r w:rsidRPr="00216B31">
        <w:rPr>
          <w:rStyle w:val="Emphasis"/>
          <w:highlight w:val="green"/>
        </w:rPr>
        <w:t xml:space="preserve">designed to deliver a variety of payloads to the moon with the </w:t>
      </w:r>
      <w:proofErr w:type="gramStart"/>
      <w:r w:rsidRPr="00216B31">
        <w:rPr>
          <w:rStyle w:val="Emphasis"/>
          <w:highlight w:val="green"/>
          <w:bdr w:val="single" w:sz="18" w:space="0" w:color="auto"/>
        </w:rPr>
        <w:t>ultimate goal</w:t>
      </w:r>
      <w:proofErr w:type="gramEnd"/>
      <w:r w:rsidRPr="00216B31">
        <w:rPr>
          <w:rStyle w:val="Emphasis"/>
          <w:highlight w:val="green"/>
          <w:bdr w:val="single" w:sz="18" w:space="0" w:color="auto"/>
        </w:rPr>
        <w:t xml:space="preserve"> of helping humans establish a "sustained human presence" there</w:t>
      </w:r>
      <w:r w:rsidRPr="00216B31">
        <w:rPr>
          <w:sz w:val="16"/>
        </w:rPr>
        <w:t xml:space="preserve">. </w:t>
      </w:r>
      <w:r w:rsidRPr="00216B31">
        <w:rPr>
          <w:rStyle w:val="Emphasis"/>
          <w:highlight w:val="green"/>
        </w:rPr>
        <w:t>Bezos said</w:t>
      </w:r>
      <w:r w:rsidRPr="00216B31">
        <w:rPr>
          <w:sz w:val="16"/>
          <w:highlight w:val="green"/>
        </w:rPr>
        <w:t xml:space="preserve"> </w:t>
      </w:r>
      <w:r w:rsidRPr="00216B31">
        <w:rPr>
          <w:sz w:val="16"/>
        </w:rPr>
        <w:t xml:space="preserve">that </w:t>
      </w:r>
      <w:r w:rsidRPr="00216B31">
        <w:rPr>
          <w:rStyle w:val="Emphasis"/>
          <w:highlight w:val="green"/>
        </w:rPr>
        <w:t>using</w:t>
      </w:r>
      <w:r w:rsidRPr="00216B31">
        <w:rPr>
          <w:sz w:val="16"/>
        </w:rPr>
        <w:t xml:space="preserve"> the </w:t>
      </w:r>
      <w:r w:rsidRPr="00216B31">
        <w:rPr>
          <w:rStyle w:val="Emphasis"/>
          <w:highlight w:val="green"/>
        </w:rPr>
        <w:t>moon</w:t>
      </w:r>
      <w:r w:rsidRPr="00216B31">
        <w:rPr>
          <w:sz w:val="16"/>
          <w:highlight w:val="green"/>
        </w:rPr>
        <w:t xml:space="preserve"> </w:t>
      </w:r>
      <w:r w:rsidRPr="00216B31">
        <w:rPr>
          <w:rStyle w:val="Emphasis"/>
          <w:highlight w:val="green"/>
        </w:rPr>
        <w:t>is</w:t>
      </w:r>
      <w:r w:rsidRPr="00216B31">
        <w:rPr>
          <w:sz w:val="16"/>
          <w:highlight w:val="green"/>
        </w:rPr>
        <w:t xml:space="preserve"> </w:t>
      </w:r>
      <w:r w:rsidRPr="00216B31">
        <w:rPr>
          <w:sz w:val="16"/>
        </w:rPr>
        <w:t xml:space="preserve">all </w:t>
      </w:r>
      <w:r w:rsidRPr="00216B31">
        <w:rPr>
          <w:rStyle w:val="Emphasis"/>
          <w:highlight w:val="green"/>
        </w:rPr>
        <w:t>part of his plan</w:t>
      </w:r>
      <w:r w:rsidRPr="00216B31">
        <w:rPr>
          <w:sz w:val="16"/>
          <w:highlight w:val="green"/>
        </w:rPr>
        <w:t xml:space="preserve"> </w:t>
      </w:r>
      <w:r w:rsidRPr="00216B31">
        <w:rPr>
          <w:sz w:val="16"/>
        </w:rPr>
        <w:t xml:space="preserve">to save humanity by helping build the infrastructure </w:t>
      </w:r>
      <w:r w:rsidRPr="00216B31">
        <w:rPr>
          <w:rStyle w:val="Emphasis"/>
          <w:highlight w:val="green"/>
        </w:rPr>
        <w:t>necessary for space colonization.</w:t>
      </w:r>
      <w:r w:rsidRPr="00216B31">
        <w:rPr>
          <w:sz w:val="16"/>
          <w:highlight w:val="green"/>
        </w:rPr>
        <w:t xml:space="preserve"> </w:t>
      </w:r>
      <w:r w:rsidRPr="00216B31">
        <w:rPr>
          <w:sz w:val="16"/>
        </w:rPr>
        <w:t>"</w:t>
      </w:r>
      <w:r w:rsidRPr="00216B31">
        <w:rPr>
          <w:rStyle w:val="StyleUnderline"/>
        </w:rPr>
        <w:t>The reason we've got to go to space, in my view, is to save the Earth," he said on Thursday. "If we're going to continue to grow this civilization, we need to move — and I'm talking about something our grandchildren will work on and their grandchildren and so on. This isn't something just this generation is going to accomplish."</w:t>
      </w:r>
    </w:p>
    <w:p w14:paraId="4A4F2034" w14:textId="77777777" w:rsidR="00AC360D" w:rsidRDefault="00AC360D" w:rsidP="00AC360D">
      <w:pPr>
        <w:pStyle w:val="Heading3"/>
      </w:pPr>
      <w:r>
        <w:t>---Cap Good</w:t>
      </w:r>
    </w:p>
    <w:p w14:paraId="58934255" w14:textId="77777777" w:rsidR="00AC360D" w:rsidRPr="001A1145" w:rsidRDefault="00AC360D" w:rsidP="00AC360D">
      <w:pPr>
        <w:pStyle w:val="Heading4"/>
        <w:rPr>
          <w:rFonts w:asciiTheme="minorHAnsi" w:hAnsiTheme="minorHAnsi" w:cstheme="minorHAnsi"/>
        </w:rPr>
      </w:pPr>
      <w:bookmarkStart w:id="3" w:name="_Hlk64203125"/>
      <w:r>
        <w:rPr>
          <w:rFonts w:asciiTheme="minorHAnsi" w:hAnsiTheme="minorHAnsi" w:cstheme="minorHAnsi"/>
        </w:rPr>
        <w:t>1---</w:t>
      </w:r>
      <w:r w:rsidRPr="001A1145">
        <w:rPr>
          <w:rFonts w:asciiTheme="minorHAnsi" w:hAnsiTheme="minorHAnsi" w:cstheme="minorHAnsi"/>
        </w:rPr>
        <w:t>Cap sustainable</w:t>
      </w:r>
      <w:r>
        <w:rPr>
          <w:rFonts w:asciiTheme="minorHAnsi" w:hAnsiTheme="minorHAnsi" w:cstheme="minorHAnsi"/>
        </w:rPr>
        <w:t>---</w:t>
      </w:r>
      <w:r w:rsidRPr="001A1145">
        <w:rPr>
          <w:rFonts w:asciiTheme="minorHAnsi" w:hAnsiTheme="minorHAnsi" w:cstheme="minorHAnsi"/>
        </w:rPr>
        <w:t>profit motive drives tech innovation</w:t>
      </w:r>
      <w:r>
        <w:rPr>
          <w:rFonts w:asciiTheme="minorHAnsi" w:hAnsiTheme="minorHAnsi" w:cstheme="minorHAnsi"/>
        </w:rPr>
        <w:t xml:space="preserve"> and </w:t>
      </w:r>
      <w:r w:rsidRPr="001A1145">
        <w:rPr>
          <w:rFonts w:asciiTheme="minorHAnsi" w:hAnsiTheme="minorHAnsi" w:cstheme="minorHAnsi"/>
        </w:rPr>
        <w:t>makes resources infinit</w:t>
      </w:r>
      <w:r>
        <w:rPr>
          <w:rFonts w:asciiTheme="minorHAnsi" w:hAnsiTheme="minorHAnsi" w:cstheme="minorHAnsi"/>
        </w:rPr>
        <w:t>e---</w:t>
      </w:r>
      <w:r w:rsidRPr="001A1145">
        <w:rPr>
          <w:rFonts w:asciiTheme="minorHAnsi" w:hAnsiTheme="minorHAnsi" w:cstheme="minorHAnsi"/>
        </w:rPr>
        <w:t>only way to solve environmental collapse</w:t>
      </w:r>
      <w:r>
        <w:rPr>
          <w:rFonts w:asciiTheme="minorHAnsi" w:hAnsiTheme="minorHAnsi" w:cstheme="minorHAnsi"/>
        </w:rPr>
        <w:t xml:space="preserve"> and extinction. </w:t>
      </w:r>
    </w:p>
    <w:p w14:paraId="24648FBF" w14:textId="77777777" w:rsidR="00AC360D" w:rsidRPr="001A1145" w:rsidRDefault="00AC360D" w:rsidP="00AC360D">
      <w:pPr>
        <w:rPr>
          <w:rFonts w:asciiTheme="minorHAnsi" w:hAnsiTheme="minorHAnsi" w:cstheme="minorHAnsi"/>
        </w:rPr>
      </w:pPr>
      <w:r w:rsidRPr="001A1145">
        <w:rPr>
          <w:rStyle w:val="Style13ptBold"/>
          <w:rFonts w:asciiTheme="minorHAnsi" w:hAnsiTheme="minorHAnsi" w:cstheme="minorHAnsi"/>
        </w:rPr>
        <w:t>McAfee 19</w:t>
      </w:r>
      <w:r w:rsidRPr="001A1145">
        <w:rPr>
          <w:rFonts w:asciiTheme="minorHAnsi" w:hAnsiTheme="minorHAnsi" w:cstheme="minorHAnsi"/>
        </w:rPr>
        <w:t xml:space="preserve">—cofounder and codirector of the MIT Initiative on the Digital Economy at the MIT Sloan School of Management, former professor at Harvard Business School and fellow at Harvard’s Berkman Center for Internet and Society (Andrew, “Looking Ahead: The World Cleanses Itself This Way,” </w:t>
      </w:r>
      <w:r w:rsidRPr="001A1145">
        <w:rPr>
          <w:rFonts w:asciiTheme="minorHAnsi" w:hAnsiTheme="minorHAnsi" w:cstheme="minorHAnsi"/>
          <w:i/>
        </w:rPr>
        <w:t>More from Less: The Surprising Story of How We Learned to Prosper Using Fewer Resources—and What Happens Next</w:t>
      </w:r>
      <w:r w:rsidRPr="001A1145">
        <w:rPr>
          <w:rFonts w:asciiTheme="minorHAnsi" w:hAnsiTheme="minorHAnsi" w:cstheme="minorHAnsi"/>
        </w:rPr>
        <w:t xml:space="preserve">, Chapter 14, </w:t>
      </w:r>
      <w:proofErr w:type="spellStart"/>
      <w:r w:rsidRPr="001A1145">
        <w:rPr>
          <w:rFonts w:asciiTheme="minorHAnsi" w:hAnsiTheme="minorHAnsi" w:cstheme="minorHAnsi"/>
        </w:rPr>
        <w:t>pg</w:t>
      </w:r>
      <w:proofErr w:type="spellEnd"/>
      <w:r w:rsidRPr="001A1145">
        <w:rPr>
          <w:rFonts w:asciiTheme="minorHAnsi" w:hAnsiTheme="minorHAnsi" w:cstheme="minorHAnsi"/>
        </w:rPr>
        <w:t xml:space="preserve"> 278-292, Kindle, </w:t>
      </w:r>
      <w:proofErr w:type="spellStart"/>
      <w:r w:rsidRPr="001A1145">
        <w:rPr>
          <w:rFonts w:asciiTheme="minorHAnsi" w:hAnsiTheme="minorHAnsi" w:cstheme="minorHAnsi"/>
        </w:rPr>
        <w:t>dml</w:t>
      </w:r>
      <w:proofErr w:type="spellEnd"/>
      <w:r w:rsidRPr="001A1145">
        <w:rPr>
          <w:rFonts w:asciiTheme="minorHAnsi" w:hAnsiTheme="minorHAnsi" w:cstheme="minorHAnsi"/>
        </w:rPr>
        <w:t>)</w:t>
      </w:r>
    </w:p>
    <w:p w14:paraId="40EB5632" w14:textId="77777777" w:rsidR="00AC360D" w:rsidRDefault="00AC360D" w:rsidP="00AC360D">
      <w:pPr>
        <w:rPr>
          <w:rFonts w:asciiTheme="minorHAnsi" w:hAnsiTheme="minorHAnsi" w:cstheme="minorHAnsi"/>
          <w:sz w:val="16"/>
        </w:rPr>
      </w:pPr>
      <w:r w:rsidRPr="006B5371">
        <w:rPr>
          <w:rStyle w:val="StyleUnderline"/>
          <w:rFonts w:asciiTheme="minorHAnsi" w:hAnsiTheme="minorHAnsi" w:cstheme="minorHAnsi"/>
          <w:highlight w:val="green"/>
        </w:rPr>
        <w:t>As</w:t>
      </w:r>
      <w:r w:rsidRPr="001A1145">
        <w:rPr>
          <w:rStyle w:val="StyleUnderline"/>
          <w:rFonts w:asciiTheme="minorHAnsi" w:hAnsiTheme="minorHAnsi" w:cstheme="minorHAnsi"/>
        </w:rPr>
        <w:t xml:space="preserve"> today’s </w:t>
      </w:r>
      <w:r w:rsidRPr="006B5371">
        <w:rPr>
          <w:rStyle w:val="StyleUnderline"/>
          <w:rFonts w:asciiTheme="minorHAnsi" w:hAnsiTheme="minorHAnsi" w:cstheme="minorHAnsi"/>
          <w:highlight w:val="green"/>
        </w:rPr>
        <w:t xml:space="preserve">poor countries </w:t>
      </w:r>
      <w:r w:rsidRPr="006B5371">
        <w:rPr>
          <w:rStyle w:val="Emphasis"/>
          <w:rFonts w:asciiTheme="minorHAnsi" w:hAnsiTheme="minorHAnsi" w:cstheme="minorHAnsi"/>
          <w:highlight w:val="green"/>
        </w:rPr>
        <w:t>get richer</w:t>
      </w:r>
      <w:r w:rsidRPr="001A1145">
        <w:rPr>
          <w:rStyle w:val="StyleUnderline"/>
          <w:rFonts w:asciiTheme="minorHAnsi" w:hAnsiTheme="minorHAnsi" w:cstheme="minorHAnsi"/>
        </w:rPr>
        <w:t xml:space="preserve">, their </w:t>
      </w:r>
      <w:r w:rsidRPr="006B5371">
        <w:rPr>
          <w:rStyle w:val="StyleUnderline"/>
          <w:rFonts w:asciiTheme="minorHAnsi" w:hAnsiTheme="minorHAnsi" w:cstheme="minorHAnsi"/>
          <w:highlight w:val="green"/>
        </w:rPr>
        <w:t>institutions</w:t>
      </w:r>
      <w:r w:rsidRPr="001A1145">
        <w:rPr>
          <w:rStyle w:val="StyleUnderline"/>
          <w:rFonts w:asciiTheme="minorHAnsi" w:hAnsiTheme="minorHAnsi" w:cstheme="minorHAnsi"/>
        </w:rPr>
        <w:t xml:space="preserve"> will </w:t>
      </w:r>
      <w:proofErr w:type="gramStart"/>
      <w:r w:rsidRPr="006B5371">
        <w:rPr>
          <w:rStyle w:val="Emphasis"/>
          <w:rFonts w:asciiTheme="minorHAnsi" w:hAnsiTheme="minorHAnsi" w:cstheme="minorHAnsi"/>
          <w:highlight w:val="green"/>
        </w:rPr>
        <w:t>improve</w:t>
      </w:r>
      <w:proofErr w:type="gramEnd"/>
      <w:r w:rsidRPr="001A1145">
        <w:rPr>
          <w:rStyle w:val="StyleUnderline"/>
          <w:rFonts w:asciiTheme="minorHAnsi" w:hAnsiTheme="minorHAnsi" w:cstheme="minorHAnsi"/>
        </w:rPr>
        <w:t xml:space="preserve"> and most will eventually go through</w:t>
      </w:r>
      <w:r w:rsidRPr="001A1145">
        <w:rPr>
          <w:rFonts w:asciiTheme="minorHAnsi" w:hAnsiTheme="minorHAnsi" w:cstheme="minorHAnsi"/>
          <w:sz w:val="16"/>
        </w:rPr>
        <w:t xml:space="preserve"> what Ricardo Hausmann calls "</w:t>
      </w:r>
      <w:r w:rsidRPr="001A1145">
        <w:rPr>
          <w:rStyle w:val="StyleUnderline"/>
          <w:rFonts w:asciiTheme="minorHAnsi" w:hAnsiTheme="minorHAnsi" w:cstheme="minorHAnsi"/>
        </w:rPr>
        <w:t xml:space="preserve">the </w:t>
      </w:r>
      <w:r w:rsidRPr="001A1145">
        <w:rPr>
          <w:rStyle w:val="Emphasis"/>
          <w:rFonts w:asciiTheme="minorHAnsi" w:hAnsiTheme="minorHAnsi" w:cstheme="minorHAnsi"/>
        </w:rPr>
        <w:t>capitalist makeover of production</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This makeover </w:t>
      </w:r>
      <w:r w:rsidRPr="001A1145">
        <w:rPr>
          <w:rStyle w:val="Emphasis"/>
          <w:rFonts w:asciiTheme="minorHAnsi" w:hAnsiTheme="minorHAnsi" w:cstheme="minorHAnsi"/>
        </w:rPr>
        <w:t>doesn't enslave people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nor</w:t>
      </w:r>
      <w:r w:rsidRPr="001A1145">
        <w:rPr>
          <w:rStyle w:val="StyleUnderline"/>
          <w:rFonts w:asciiTheme="minorHAnsi" w:hAnsiTheme="minorHAnsi" w:cstheme="minorHAnsi"/>
        </w:rPr>
        <w:t xml:space="preserve"> does it </w:t>
      </w:r>
      <w:r w:rsidRPr="001A1145">
        <w:rPr>
          <w:rStyle w:val="Emphasis"/>
          <w:rFonts w:asciiTheme="minorHAnsi" w:hAnsiTheme="minorHAnsi" w:cstheme="minorHAnsi"/>
        </w:rPr>
        <w:t>befoul the earth</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As today’s poor get richer, they'll consume </w:t>
      </w:r>
      <w:r w:rsidRPr="001A1145">
        <w:rPr>
          <w:rStyle w:val="Emphasis"/>
          <w:rFonts w:asciiTheme="minorHAnsi" w:hAnsiTheme="minorHAnsi" w:cstheme="minorHAnsi"/>
        </w:rPr>
        <w:t>more</w:t>
      </w:r>
      <w:r w:rsidRPr="001A1145">
        <w:rPr>
          <w:rStyle w:val="StyleUnderline"/>
          <w:rFonts w:asciiTheme="minorHAnsi" w:hAnsiTheme="minorHAnsi" w:cstheme="minorHAnsi"/>
        </w:rPr>
        <w:t xml:space="preserve">, but they'll also consume </w:t>
      </w:r>
      <w:r w:rsidRPr="001A1145">
        <w:rPr>
          <w:rStyle w:val="Emphasis"/>
          <w:rFonts w:asciiTheme="minorHAnsi" w:hAnsiTheme="minorHAnsi" w:cstheme="minorHAnsi"/>
        </w:rPr>
        <w:t>much differently</w:t>
      </w:r>
      <w:r w:rsidRPr="001A1145">
        <w:rPr>
          <w:rFonts w:asciiTheme="minorHAnsi" w:hAnsiTheme="minorHAnsi" w:cstheme="minorHAnsi"/>
          <w:sz w:val="16"/>
        </w:rPr>
        <w:t xml:space="preserve"> from earlier generations. </w:t>
      </w:r>
      <w:r w:rsidRPr="001A1145">
        <w:rPr>
          <w:rStyle w:val="StyleUnderline"/>
          <w:rFonts w:asciiTheme="minorHAnsi" w:hAnsiTheme="minorHAnsi" w:cstheme="minorHAnsi"/>
        </w:rPr>
        <w:t xml:space="preserve">They </w:t>
      </w:r>
      <w:r w:rsidRPr="001A1145">
        <w:rPr>
          <w:rStyle w:val="Emphasis"/>
          <w:rFonts w:asciiTheme="minorHAnsi" w:hAnsiTheme="minorHAnsi" w:cstheme="minorHAnsi"/>
        </w:rPr>
        <w:t>won't read physical newspapers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magazines</w:t>
      </w:r>
      <w:r w:rsidRPr="001A1145">
        <w:rPr>
          <w:rStyle w:val="StyleUnderline"/>
          <w:rFonts w:asciiTheme="minorHAnsi" w:hAnsiTheme="minorHAnsi" w:cstheme="minorHAnsi"/>
        </w:rPr>
        <w:t xml:space="preserve">. They'll get a </w:t>
      </w:r>
      <w:r w:rsidRPr="001A1145">
        <w:rPr>
          <w:rStyle w:val="Emphasis"/>
          <w:rFonts w:asciiTheme="minorHAnsi" w:hAnsiTheme="minorHAnsi" w:cstheme="minorHAnsi"/>
        </w:rPr>
        <w:t>great deal</w:t>
      </w:r>
      <w:r w:rsidRPr="001A1145">
        <w:rPr>
          <w:rStyle w:val="StyleUnderline"/>
          <w:rFonts w:asciiTheme="minorHAnsi" w:hAnsiTheme="minorHAnsi" w:cstheme="minorHAnsi"/>
        </w:rPr>
        <w:t xml:space="preserve"> of their power from </w:t>
      </w:r>
      <w:r w:rsidRPr="001A1145">
        <w:rPr>
          <w:rStyle w:val="Emphasis"/>
          <w:rFonts w:asciiTheme="minorHAnsi" w:hAnsiTheme="minorHAnsi" w:cstheme="minorHAnsi"/>
        </w:rPr>
        <w:t>renewables</w:t>
      </w:r>
      <w:r w:rsidRPr="001A1145">
        <w:rPr>
          <w:rStyle w:val="StyleUnderline"/>
          <w:rFonts w:asciiTheme="minorHAnsi" w:hAnsiTheme="minorHAnsi" w:cstheme="minorHAnsi"/>
        </w:rPr>
        <w:t xml:space="preserve"> and</w:t>
      </w:r>
      <w:r w:rsidRPr="001A1145">
        <w:rPr>
          <w:rFonts w:asciiTheme="minorHAnsi" w:hAnsiTheme="minorHAnsi" w:cstheme="minorHAnsi"/>
          <w:sz w:val="16"/>
        </w:rPr>
        <w:t xml:space="preserve"> (one hopes) </w:t>
      </w:r>
      <w:r w:rsidRPr="001A1145">
        <w:rPr>
          <w:rStyle w:val="Emphasis"/>
          <w:rFonts w:asciiTheme="minorHAnsi" w:hAnsiTheme="minorHAnsi" w:cstheme="minorHAnsi"/>
        </w:rPr>
        <w:t>nuclear</w:t>
      </w:r>
      <w:r w:rsidRPr="001A1145">
        <w:rPr>
          <w:rStyle w:val="StyleUnderline"/>
          <w:rFonts w:asciiTheme="minorHAnsi" w:hAnsiTheme="minorHAnsi" w:cstheme="minorHAnsi"/>
        </w:rPr>
        <w:t xml:space="preserve"> because these energy sources will be the </w:t>
      </w:r>
      <w:r w:rsidRPr="001A1145">
        <w:rPr>
          <w:rStyle w:val="Emphasis"/>
          <w:rFonts w:asciiTheme="minorHAnsi" w:hAnsiTheme="minorHAnsi" w:cstheme="minorHAnsi"/>
        </w:rPr>
        <w:t>cheapest</w:t>
      </w:r>
      <w:r w:rsidRPr="001A1145">
        <w:rPr>
          <w:rFonts w:asciiTheme="minorHAnsi" w:hAnsiTheme="minorHAnsi" w:cstheme="minorHAnsi"/>
          <w:sz w:val="16"/>
        </w:rPr>
        <w:t xml:space="preserve">. They’ll live in cities, as we saw in chapter 12; in fact, they already are. </w:t>
      </w:r>
      <w:r w:rsidRPr="001A1145">
        <w:rPr>
          <w:rStyle w:val="StyleUnderline"/>
          <w:rFonts w:asciiTheme="minorHAnsi" w:hAnsiTheme="minorHAnsi" w:cstheme="minorHAnsi"/>
        </w:rPr>
        <w:t xml:space="preserve">They'll be </w:t>
      </w:r>
      <w:r w:rsidRPr="001A1145">
        <w:rPr>
          <w:rStyle w:val="Emphasis"/>
          <w:rFonts w:asciiTheme="minorHAnsi" w:hAnsiTheme="minorHAnsi" w:cstheme="minorHAnsi"/>
        </w:rPr>
        <w:t>less likely to own cars</w:t>
      </w:r>
      <w:r w:rsidRPr="001A1145">
        <w:rPr>
          <w:rFonts w:asciiTheme="minorHAnsi" w:hAnsiTheme="minorHAnsi" w:cstheme="minorHAnsi"/>
          <w:sz w:val="16"/>
        </w:rPr>
        <w:t xml:space="preserve"> because a variety of transportation options will be only a few taps away. Most important, </w:t>
      </w:r>
      <w:r w:rsidRPr="001A1145">
        <w:rPr>
          <w:rStyle w:val="StyleUnderline"/>
          <w:rFonts w:asciiTheme="minorHAnsi" w:hAnsiTheme="minorHAnsi" w:cstheme="minorHAnsi"/>
        </w:rPr>
        <w:t xml:space="preserve">they'll come up with ideas that </w:t>
      </w:r>
      <w:r w:rsidRPr="001A1145">
        <w:rPr>
          <w:rStyle w:val="Emphasis"/>
          <w:rFonts w:asciiTheme="minorHAnsi" w:hAnsiTheme="minorHAnsi" w:cstheme="minorHAnsi"/>
        </w:rPr>
        <w:t>keep the growth going</w:t>
      </w:r>
      <w:r w:rsidRPr="001A1145">
        <w:rPr>
          <w:rStyle w:val="StyleUnderline"/>
          <w:rFonts w:asciiTheme="minorHAnsi" w:hAnsiTheme="minorHAnsi" w:cstheme="minorHAnsi"/>
        </w:rPr>
        <w:t xml:space="preserve">, and that benefit both </w:t>
      </w:r>
      <w:r w:rsidRPr="001A1145">
        <w:rPr>
          <w:rStyle w:val="Emphasis"/>
          <w:rFonts w:asciiTheme="minorHAnsi" w:hAnsiTheme="minorHAnsi" w:cstheme="minorHAnsi"/>
        </w:rPr>
        <w:t>humanity</w:t>
      </w:r>
      <w:r w:rsidRPr="001A1145">
        <w:rPr>
          <w:rStyle w:val="StyleUnderline"/>
          <w:rFonts w:asciiTheme="minorHAnsi" w:hAnsiTheme="minorHAnsi" w:cstheme="minorHAnsi"/>
        </w:rPr>
        <w:t xml:space="preserve"> and the </w:t>
      </w:r>
      <w:r w:rsidRPr="001A1145">
        <w:rPr>
          <w:rStyle w:val="Emphasis"/>
          <w:rFonts w:asciiTheme="minorHAnsi" w:hAnsiTheme="minorHAnsi" w:cstheme="minorHAnsi"/>
        </w:rPr>
        <w:t>planet</w:t>
      </w:r>
      <w:r w:rsidRPr="001A1145">
        <w:rPr>
          <w:rStyle w:val="StyleUnderline"/>
          <w:rFonts w:asciiTheme="minorHAnsi" w:hAnsiTheme="minorHAnsi" w:cstheme="minorHAnsi"/>
        </w:rPr>
        <w:t xml:space="preserve"> we live on</w:t>
      </w:r>
      <w:r w:rsidRPr="001A1145">
        <w:rPr>
          <w:rFonts w:asciiTheme="minorHAnsi" w:hAnsiTheme="minorHAnsi" w:cstheme="minorHAnsi"/>
          <w:sz w:val="16"/>
        </w:rPr>
        <w:t xml:space="preserve">. Predicting exactly how technological progress will unfold is much like predicting the weather: feasible in the short term, but impossible over a longer time. </w:t>
      </w:r>
      <w:r w:rsidRPr="001A1145">
        <w:rPr>
          <w:rStyle w:val="StyleUnderline"/>
          <w:rFonts w:asciiTheme="minorHAnsi" w:hAnsiTheme="minorHAnsi" w:cstheme="minorHAnsi"/>
        </w:rPr>
        <w:t>Great uncertainty and complexity prevent precise forecasts about</w:t>
      </w:r>
      <w:r w:rsidRPr="001A1145">
        <w:rPr>
          <w:rFonts w:asciiTheme="minorHAnsi" w:hAnsiTheme="minorHAnsi" w:cstheme="minorHAnsi"/>
          <w:sz w:val="16"/>
        </w:rPr>
        <w:t xml:space="preserve">, for example, the </w:t>
      </w:r>
      <w:r w:rsidRPr="001A1145">
        <w:rPr>
          <w:rStyle w:val="Emphasis"/>
          <w:rFonts w:asciiTheme="minorHAnsi" w:hAnsiTheme="minorHAnsi" w:cstheme="minorHAnsi"/>
        </w:rPr>
        <w:t>computing devices</w:t>
      </w:r>
      <w:r w:rsidRPr="001A1145">
        <w:rPr>
          <w:rFonts w:asciiTheme="minorHAnsi" w:hAnsiTheme="minorHAnsi" w:cstheme="minorHAnsi"/>
          <w:sz w:val="16"/>
        </w:rPr>
        <w:t xml:space="preserve"> we’ll be using thirty years from now </w:t>
      </w:r>
      <w:r w:rsidRPr="001A1145">
        <w:rPr>
          <w:rStyle w:val="StyleUnderline"/>
          <w:rFonts w:asciiTheme="minorHAnsi" w:hAnsiTheme="minorHAnsi" w:cstheme="minorHAnsi"/>
        </w:rPr>
        <w:t xml:space="preserve">or the dominant types of </w:t>
      </w:r>
      <w:r w:rsidRPr="006B5371">
        <w:rPr>
          <w:rStyle w:val="Emphasis"/>
          <w:rFonts w:asciiTheme="minorHAnsi" w:hAnsiTheme="minorHAnsi" w:cstheme="minorHAnsi"/>
          <w:highlight w:val="green"/>
        </w:rPr>
        <w:t>a</w:t>
      </w:r>
      <w:r w:rsidRPr="001A1145">
        <w:rPr>
          <w:rFonts w:asciiTheme="minorHAnsi" w:hAnsiTheme="minorHAnsi" w:cstheme="minorHAnsi"/>
          <w:sz w:val="16"/>
        </w:rPr>
        <w:t xml:space="preserve">rtificial </w:t>
      </w:r>
      <w:r w:rsidRPr="006B5371">
        <w:rPr>
          <w:rStyle w:val="Emphasis"/>
          <w:rFonts w:asciiTheme="minorHAnsi" w:hAnsiTheme="minorHAnsi" w:cstheme="minorHAnsi"/>
          <w:highlight w:val="green"/>
        </w:rPr>
        <w:t>i</w:t>
      </w:r>
      <w:r w:rsidRPr="001A1145">
        <w:rPr>
          <w:rFonts w:asciiTheme="minorHAnsi" w:hAnsiTheme="minorHAnsi" w:cstheme="minorHAnsi"/>
          <w:sz w:val="16"/>
        </w:rPr>
        <w:t xml:space="preserve">ntelligence in 2050 and beyond. </w:t>
      </w:r>
      <w:r w:rsidRPr="001A1145">
        <w:rPr>
          <w:rStyle w:val="StyleUnderline"/>
          <w:rFonts w:asciiTheme="minorHAnsi" w:hAnsiTheme="minorHAnsi" w:cstheme="minorHAnsi"/>
        </w:rPr>
        <w:t>But</w:t>
      </w:r>
      <w:r w:rsidRPr="001A1145">
        <w:rPr>
          <w:rFonts w:asciiTheme="minorHAnsi" w:hAnsiTheme="minorHAnsi" w:cstheme="minorHAnsi"/>
          <w:sz w:val="16"/>
        </w:rPr>
        <w:t xml:space="preserve"> even though we can't predict the weather long term, </w:t>
      </w:r>
      <w:r w:rsidRPr="001A1145">
        <w:rPr>
          <w:rStyle w:val="StyleUnderline"/>
          <w:rFonts w:asciiTheme="minorHAnsi" w:hAnsiTheme="minorHAnsi" w:cstheme="minorHAnsi"/>
        </w:rPr>
        <w:t xml:space="preserve">we can </w:t>
      </w:r>
      <w:r w:rsidRPr="006B5371">
        <w:rPr>
          <w:rStyle w:val="Emphasis"/>
          <w:rFonts w:asciiTheme="minorHAnsi" w:hAnsiTheme="minorHAnsi" w:cstheme="minorHAnsi"/>
          <w:highlight w:val="green"/>
        </w:rPr>
        <w:t>accurately forecast</w:t>
      </w:r>
      <w:r w:rsidRPr="001A1145">
        <w:rPr>
          <w:rFonts w:asciiTheme="minorHAnsi" w:hAnsiTheme="minorHAnsi" w:cstheme="minorHAnsi"/>
          <w:sz w:val="16"/>
        </w:rPr>
        <w:t xml:space="preserve"> the climate. We know how much warmer and sunnier it will be on average in August than in January, for example, and we know that global average temperatures will rise as we keep adding greenhouse gases to the atmosphere. Similarly, we can predict </w:t>
      </w:r>
      <w:r w:rsidRPr="006B5371">
        <w:rPr>
          <w:rStyle w:val="StyleUnderline"/>
          <w:rFonts w:asciiTheme="minorHAnsi" w:hAnsiTheme="minorHAnsi" w:cstheme="minorHAnsi"/>
          <w:highlight w:val="green"/>
        </w:rPr>
        <w:t>the "</w:t>
      </w:r>
      <w:r w:rsidRPr="006B5371">
        <w:rPr>
          <w:rStyle w:val="Emphasis"/>
          <w:rFonts w:asciiTheme="minorHAnsi" w:hAnsiTheme="minorHAnsi" w:cstheme="minorHAnsi"/>
          <w:highlight w:val="green"/>
        </w:rPr>
        <w:t>climate</w:t>
      </w:r>
      <w:r w:rsidRPr="001A1145">
        <w:rPr>
          <w:rStyle w:val="StyleUnderline"/>
          <w:rFonts w:asciiTheme="minorHAnsi" w:hAnsiTheme="minorHAnsi" w:cstheme="minorHAnsi"/>
        </w:rPr>
        <w:t xml:space="preserve">" of future technological progress by starting from the knowledge that it will be </w:t>
      </w:r>
      <w:r w:rsidRPr="001A1145">
        <w:rPr>
          <w:rStyle w:val="Emphasis"/>
          <w:rFonts w:asciiTheme="minorHAnsi" w:hAnsiTheme="minorHAnsi" w:cstheme="minorHAnsi"/>
        </w:rPr>
        <w:t>heavily applied</w:t>
      </w:r>
      <w:r w:rsidRPr="001A1145">
        <w:rPr>
          <w:rStyle w:val="StyleUnderline"/>
          <w:rFonts w:asciiTheme="minorHAnsi" w:hAnsiTheme="minorHAnsi" w:cstheme="minorHAnsi"/>
        </w:rPr>
        <w:t xml:space="preserve"> in the areas where it can </w:t>
      </w:r>
      <w:r w:rsidRPr="001A1145">
        <w:rPr>
          <w:rStyle w:val="Emphasis"/>
          <w:rFonts w:asciiTheme="minorHAnsi" w:hAnsiTheme="minorHAnsi" w:cstheme="minorHAnsi"/>
        </w:rPr>
        <w:t>affect capitalism the most</w:t>
      </w:r>
      <w:r w:rsidRPr="001A1145">
        <w:rPr>
          <w:rStyle w:val="StyleUnderline"/>
          <w:rFonts w:asciiTheme="minorHAnsi" w:hAnsiTheme="minorHAnsi" w:cstheme="minorHAnsi"/>
        </w:rPr>
        <w:t xml:space="preserve">. As we've seen </w:t>
      </w:r>
      <w:r w:rsidRPr="001A1145">
        <w:rPr>
          <w:rStyle w:val="Emphasis"/>
          <w:rFonts w:asciiTheme="minorHAnsi" w:hAnsiTheme="minorHAnsi" w:cstheme="minorHAnsi"/>
        </w:rPr>
        <w:t>over</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over</w:t>
      </w:r>
      <w:r w:rsidRPr="001A1145">
        <w:rPr>
          <w:rStyle w:val="StyleUnderline"/>
          <w:rFonts w:asciiTheme="minorHAnsi" w:hAnsiTheme="minorHAnsi" w:cstheme="minorHAnsi"/>
        </w:rPr>
        <w:t xml:space="preserve">, tech progress supplies opportunities to </w:t>
      </w:r>
      <w:r w:rsidRPr="001A1145">
        <w:rPr>
          <w:rStyle w:val="Emphasis"/>
          <w:rFonts w:asciiTheme="minorHAnsi" w:hAnsiTheme="minorHAnsi" w:cstheme="minorHAnsi"/>
        </w:rPr>
        <w:t>trim costs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improve performance</w:t>
      </w:r>
      <w:r w:rsidRPr="001A1145">
        <w:rPr>
          <w:rStyle w:val="StyleUnderline"/>
          <w:rFonts w:asciiTheme="minorHAnsi" w:hAnsiTheme="minorHAnsi" w:cstheme="minorHAnsi"/>
        </w:rPr>
        <w:t xml:space="preserve">) via </w:t>
      </w:r>
      <w:r w:rsidRPr="001A1145">
        <w:rPr>
          <w:rStyle w:val="Emphasis"/>
          <w:rFonts w:asciiTheme="minorHAnsi" w:hAnsiTheme="minorHAnsi" w:cstheme="minorHAnsi"/>
        </w:rPr>
        <w:t>dematerialization</w:t>
      </w:r>
      <w:r w:rsidRPr="001A1145">
        <w:rPr>
          <w:rStyle w:val="StyleUnderline"/>
          <w:rFonts w:asciiTheme="minorHAnsi" w:hAnsiTheme="minorHAnsi" w:cstheme="minorHAnsi"/>
        </w:rPr>
        <w:t xml:space="preserve">, and capitalism </w:t>
      </w:r>
      <w:r w:rsidRPr="001A1145">
        <w:rPr>
          <w:rStyle w:val="Emphasis"/>
          <w:rFonts w:asciiTheme="minorHAnsi" w:hAnsiTheme="minorHAnsi" w:cstheme="minorHAnsi"/>
        </w:rPr>
        <w:t>provides the motive</w:t>
      </w:r>
      <w:r w:rsidRPr="001A1145">
        <w:rPr>
          <w:rStyle w:val="StyleUnderline"/>
          <w:rFonts w:asciiTheme="minorHAnsi" w:hAnsiTheme="minorHAnsi" w:cstheme="minorHAnsi"/>
        </w:rPr>
        <w:t xml:space="preserve"> to do so</w:t>
      </w:r>
      <w:r w:rsidRPr="001A1145">
        <w:rPr>
          <w:rFonts w:asciiTheme="minorHAnsi" w:hAnsiTheme="minorHAnsi" w:cstheme="minorHAnsi"/>
          <w:sz w:val="16"/>
        </w:rPr>
        <w:t xml:space="preserve">. As a result, </w:t>
      </w:r>
      <w:r w:rsidRPr="001A1145">
        <w:rPr>
          <w:rStyle w:val="StyleUnderline"/>
          <w:rFonts w:asciiTheme="minorHAnsi" w:hAnsiTheme="minorHAnsi" w:cstheme="minorHAnsi"/>
        </w:rPr>
        <w:t>the Second Enlightenment</w:t>
      </w:r>
      <w:r w:rsidRPr="001A1145">
        <w:rPr>
          <w:rFonts w:asciiTheme="minorHAnsi" w:hAnsiTheme="minorHAnsi" w:cstheme="minorHAnsi"/>
          <w:sz w:val="16"/>
        </w:rPr>
        <w:t xml:space="preserve"> will continue as we move deeper into the twenty-first century. I'm confident that it </w:t>
      </w:r>
      <w:r w:rsidRPr="001A1145">
        <w:rPr>
          <w:rStyle w:val="StyleUnderline"/>
          <w:rFonts w:asciiTheme="minorHAnsi" w:hAnsiTheme="minorHAnsi" w:cstheme="minorHAnsi"/>
        </w:rPr>
        <w:t xml:space="preserve">will </w:t>
      </w:r>
      <w:r w:rsidRPr="001A1145">
        <w:rPr>
          <w:rStyle w:val="Emphasis"/>
          <w:rFonts w:asciiTheme="minorHAnsi" w:hAnsiTheme="minorHAnsi" w:cstheme="minorHAnsi"/>
        </w:rPr>
        <w:t>accelerate</w:t>
      </w:r>
      <w:r w:rsidRPr="001A1145">
        <w:rPr>
          <w:rStyle w:val="StyleUnderline"/>
          <w:rFonts w:asciiTheme="minorHAnsi" w:hAnsiTheme="minorHAnsi" w:cstheme="minorHAnsi"/>
        </w:rPr>
        <w:t xml:space="preserve"> as digital technologies </w:t>
      </w:r>
      <w:r w:rsidRPr="001A1145">
        <w:rPr>
          <w:rStyle w:val="Emphasis"/>
          <w:rFonts w:asciiTheme="minorHAnsi" w:hAnsiTheme="minorHAnsi" w:cstheme="minorHAnsi"/>
        </w:rPr>
        <w:t>continue to improve</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multiply</w:t>
      </w:r>
      <w:r w:rsidRPr="001A1145">
        <w:rPr>
          <w:rStyle w:val="StyleUnderline"/>
          <w:rFonts w:asciiTheme="minorHAnsi" w:hAnsiTheme="minorHAnsi" w:cstheme="minorHAnsi"/>
        </w:rPr>
        <w:t xml:space="preserve"> and global competition </w:t>
      </w:r>
      <w:r w:rsidRPr="001A1145">
        <w:rPr>
          <w:rStyle w:val="Emphasis"/>
          <w:rFonts w:asciiTheme="minorHAnsi" w:hAnsiTheme="minorHAnsi" w:cstheme="minorHAnsi"/>
        </w:rPr>
        <w:t>continues to increase</w:t>
      </w:r>
      <w:r w:rsidRPr="001A1145">
        <w:rPr>
          <w:rFonts w:asciiTheme="minorHAnsi" w:hAnsiTheme="minorHAnsi" w:cstheme="minorHAnsi"/>
          <w:sz w:val="16"/>
        </w:rPr>
        <w:t xml:space="preserv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1A1145">
        <w:rPr>
          <w:rStyle w:val="StyleUnderline"/>
          <w:rFonts w:asciiTheme="minorHAnsi" w:hAnsiTheme="minorHAnsi" w:cstheme="minorHAnsi"/>
        </w:rPr>
        <w:t xml:space="preserve">As </w:t>
      </w:r>
      <w:r w:rsidRPr="006B5371">
        <w:rPr>
          <w:rStyle w:val="Emphasis"/>
          <w:rFonts w:asciiTheme="minorHAnsi" w:hAnsiTheme="minorHAnsi" w:cstheme="minorHAnsi"/>
          <w:highlight w:val="green"/>
        </w:rPr>
        <w:t>3-D printing</w:t>
      </w:r>
      <w:r w:rsidRPr="001A1145">
        <w:rPr>
          <w:rStyle w:val="Emphasis"/>
          <w:rFonts w:asciiTheme="minorHAnsi" w:hAnsiTheme="minorHAnsi" w:cstheme="minorHAnsi"/>
        </w:rPr>
        <w:t xml:space="preserve"> improves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becomes cheaper</w:t>
      </w:r>
      <w:r w:rsidRPr="001A1145">
        <w:rPr>
          <w:rStyle w:val="StyleUnderline"/>
          <w:rFonts w:asciiTheme="minorHAnsi" w:hAnsiTheme="minorHAnsi" w:cstheme="minorHAnsi"/>
        </w:rPr>
        <w:t>, it will spread to</w:t>
      </w:r>
      <w:r w:rsidRPr="001A1145">
        <w:rPr>
          <w:rFonts w:asciiTheme="minorHAnsi" w:hAnsiTheme="minorHAnsi" w:cstheme="minorHAnsi"/>
          <w:sz w:val="16"/>
        </w:rPr>
        <w:t xml:space="preserve"> automobile engine blocks, manifolds and other complicated arrangements of pipes, airplane struts and wings, and </w:t>
      </w:r>
      <w:r w:rsidRPr="001A1145">
        <w:rPr>
          <w:rStyle w:val="Emphasis"/>
          <w:rFonts w:asciiTheme="minorHAnsi" w:hAnsiTheme="minorHAnsi" w:cstheme="minorHAnsi"/>
        </w:rPr>
        <w:t>countless other parts</w:t>
      </w:r>
      <w:r w:rsidRPr="001A1145">
        <w:rPr>
          <w:rStyle w:val="StyleUnderline"/>
          <w:rFonts w:asciiTheme="minorHAnsi" w:hAnsiTheme="minorHAnsi" w:cstheme="minorHAnsi"/>
        </w:rPr>
        <w:t xml:space="preserve">. Because 3-D printing </w:t>
      </w:r>
      <w:r w:rsidRPr="006B5371">
        <w:rPr>
          <w:rStyle w:val="StyleUnderline"/>
          <w:rFonts w:asciiTheme="minorHAnsi" w:hAnsiTheme="minorHAnsi" w:cstheme="minorHAnsi"/>
          <w:highlight w:val="green"/>
        </w:rPr>
        <w:t>generates</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 xml:space="preserve">virtually </w:t>
      </w:r>
      <w:r w:rsidRPr="006B5371">
        <w:rPr>
          <w:rStyle w:val="Emphasis"/>
          <w:rFonts w:asciiTheme="minorHAnsi" w:hAnsiTheme="minorHAnsi" w:cstheme="minorHAnsi"/>
          <w:highlight w:val="green"/>
        </w:rPr>
        <w:t>no waste</w:t>
      </w:r>
      <w:r w:rsidRPr="001A1145">
        <w:rPr>
          <w:rStyle w:val="StyleUnderline"/>
          <w:rFonts w:asciiTheme="minorHAnsi" w:hAnsiTheme="minorHAnsi" w:cstheme="minorHAnsi"/>
        </w:rPr>
        <w:t xml:space="preserve"> and doesn't require </w:t>
      </w:r>
      <w:r w:rsidRPr="001A1145">
        <w:rPr>
          <w:rStyle w:val="Emphasis"/>
          <w:rFonts w:asciiTheme="minorHAnsi" w:hAnsiTheme="minorHAnsi" w:cstheme="minorHAnsi"/>
        </w:rPr>
        <w:t>massive molds</w:t>
      </w:r>
      <w:r w:rsidRPr="001A1145">
        <w:rPr>
          <w:rStyle w:val="StyleUnderline"/>
          <w:rFonts w:asciiTheme="minorHAnsi" w:hAnsiTheme="minorHAnsi" w:cstheme="minorHAnsi"/>
        </w:rPr>
        <w:t xml:space="preserve">, it </w:t>
      </w:r>
      <w:r w:rsidRPr="001A1145">
        <w:rPr>
          <w:rStyle w:val="Emphasis"/>
          <w:rFonts w:asciiTheme="minorHAnsi" w:hAnsiTheme="minorHAnsi" w:cstheme="minorHAnsi"/>
        </w:rPr>
        <w:t>accelerates dematerialization</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We'll also be building things out of </w:t>
      </w:r>
      <w:r w:rsidRPr="001A1145">
        <w:rPr>
          <w:rStyle w:val="Emphasis"/>
          <w:rFonts w:asciiTheme="minorHAnsi" w:hAnsiTheme="minorHAnsi" w:cstheme="minorHAnsi"/>
        </w:rPr>
        <w:t>very different materials</w:t>
      </w:r>
      <w:r w:rsidRPr="001A1145">
        <w:rPr>
          <w:rFonts w:asciiTheme="minorHAnsi" w:hAnsiTheme="minorHAnsi" w:cstheme="minorHAnsi"/>
          <w:sz w:val="16"/>
        </w:rPr>
        <w:t xml:space="preserve"> from what we're using today. </w:t>
      </w:r>
      <w:r w:rsidRPr="001A1145">
        <w:rPr>
          <w:rStyle w:val="StyleUnderline"/>
          <w:rFonts w:asciiTheme="minorHAnsi" w:hAnsiTheme="minorHAnsi" w:cstheme="minorHAnsi"/>
        </w:rPr>
        <w:t xml:space="preserve">We're </w:t>
      </w:r>
      <w:r w:rsidRPr="001A1145">
        <w:rPr>
          <w:rStyle w:val="Emphasis"/>
          <w:rFonts w:asciiTheme="minorHAnsi" w:hAnsiTheme="minorHAnsi" w:cstheme="minorHAnsi"/>
        </w:rPr>
        <w:t>rapidly improving</w:t>
      </w:r>
      <w:r w:rsidRPr="001A1145">
        <w:rPr>
          <w:rStyle w:val="StyleUnderline"/>
          <w:rFonts w:asciiTheme="minorHAnsi" w:hAnsiTheme="minorHAnsi" w:cstheme="minorHAnsi"/>
        </w:rPr>
        <w:t xml:space="preserve"> our ability to use </w:t>
      </w:r>
      <w:r w:rsidRPr="006B5371">
        <w:rPr>
          <w:rStyle w:val="Emphasis"/>
          <w:rFonts w:asciiTheme="minorHAnsi" w:hAnsiTheme="minorHAnsi" w:cstheme="minorHAnsi"/>
          <w:highlight w:val="green"/>
        </w:rPr>
        <w:t>machine learning</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massive amounts of computing power</w:t>
      </w:r>
      <w:r w:rsidRPr="001A1145">
        <w:rPr>
          <w:rStyle w:val="StyleUnderline"/>
          <w:rFonts w:asciiTheme="minorHAnsi" w:hAnsiTheme="minorHAnsi" w:cstheme="minorHAnsi"/>
        </w:rPr>
        <w:t xml:space="preserve"> to screen the huge number of molecules available in the world. Well use this ability to </w:t>
      </w:r>
      <w:r w:rsidRPr="006B5371">
        <w:rPr>
          <w:rStyle w:val="StyleUnderline"/>
          <w:rFonts w:asciiTheme="minorHAnsi" w:hAnsiTheme="minorHAnsi" w:cstheme="minorHAnsi"/>
          <w:highlight w:val="green"/>
        </w:rPr>
        <w:t>determine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 xml:space="preserve">which </w:t>
      </w:r>
      <w:r w:rsidRPr="006B5371">
        <w:rPr>
          <w:rStyle w:val="Emphasis"/>
          <w:rFonts w:asciiTheme="minorHAnsi" w:hAnsiTheme="minorHAnsi" w:cstheme="minorHAnsi"/>
          <w:highlight w:val="green"/>
        </w:rPr>
        <w:t>substances</w:t>
      </w:r>
      <w:r w:rsidRPr="001A1145">
        <w:rPr>
          <w:rStyle w:val="Emphasis"/>
          <w:rFonts w:asciiTheme="minorHAnsi" w:hAnsiTheme="minorHAnsi" w:cstheme="minorHAnsi"/>
        </w:rPr>
        <w:t xml:space="preserve"> would be best</w:t>
      </w:r>
      <w:r w:rsidRPr="001A1145">
        <w:rPr>
          <w:rStyle w:val="StyleUnderline"/>
          <w:rFonts w:asciiTheme="minorHAnsi" w:hAnsiTheme="minorHAnsi" w:cstheme="minorHAnsi"/>
        </w:rPr>
        <w:t xml:space="preserve"> for making </w:t>
      </w:r>
      <w:r w:rsidRPr="001A1145">
        <w:rPr>
          <w:rStyle w:val="Emphasis"/>
          <w:rFonts w:asciiTheme="minorHAnsi" w:hAnsiTheme="minorHAnsi" w:cstheme="minorHAnsi"/>
        </w:rPr>
        <w:t>flexible solar panels</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more efficient batteries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other important equipment</w:t>
      </w:r>
      <w:r w:rsidRPr="001A1145">
        <w:rPr>
          <w:rStyle w:val="StyleUnderline"/>
          <w:rFonts w:asciiTheme="minorHAnsi" w:hAnsiTheme="minorHAnsi" w:cstheme="minorHAnsi"/>
        </w:rPr>
        <w:t xml:space="preserve">. Our search for the right materials to use has so far been </w:t>
      </w:r>
      <w:r w:rsidRPr="001A1145">
        <w:rPr>
          <w:rStyle w:val="Emphasis"/>
          <w:rFonts w:asciiTheme="minorHAnsi" w:hAnsiTheme="minorHAnsi" w:cstheme="minorHAnsi"/>
        </w:rPr>
        <w:t>slow</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laborious</w:t>
      </w:r>
      <w:r w:rsidRPr="001A1145">
        <w:rPr>
          <w:rStyle w:val="StyleUnderline"/>
          <w:rFonts w:asciiTheme="minorHAnsi" w:hAnsiTheme="minorHAnsi" w:cstheme="minorHAnsi"/>
        </w:rPr>
        <w:t xml:space="preserve">. That's </w:t>
      </w:r>
      <w:r w:rsidRPr="001A1145">
        <w:rPr>
          <w:rStyle w:val="Emphasis"/>
          <w:rFonts w:asciiTheme="minorHAnsi" w:hAnsiTheme="minorHAnsi" w:cstheme="minorHAnsi"/>
        </w:rPr>
        <w:t>about to change</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So is our ability to </w:t>
      </w:r>
      <w:r w:rsidRPr="001A1145">
        <w:rPr>
          <w:rStyle w:val="Emphasis"/>
          <w:rFonts w:asciiTheme="minorHAnsi" w:hAnsiTheme="minorHAnsi" w:cstheme="minorHAnsi"/>
        </w:rPr>
        <w:t>understand nature's proteins</w:t>
      </w:r>
      <w:r w:rsidRPr="001A1145">
        <w:rPr>
          <w:rStyle w:val="StyleUnderline"/>
          <w:rFonts w:asciiTheme="minorHAnsi" w:hAnsiTheme="minorHAnsi" w:cstheme="minorHAnsi"/>
        </w:rPr>
        <w:t xml:space="preserve">, and to </w:t>
      </w:r>
      <w:r w:rsidRPr="001A1145">
        <w:rPr>
          <w:rStyle w:val="Emphasis"/>
          <w:rFonts w:asciiTheme="minorHAnsi" w:hAnsiTheme="minorHAnsi" w:cstheme="minorHAnsi"/>
        </w:rPr>
        <w:t>generate new ones</w:t>
      </w:r>
      <w:r w:rsidRPr="001A1145">
        <w:rPr>
          <w:rFonts w:asciiTheme="minorHAnsi" w:hAnsiTheme="minorHAnsi" w:cstheme="minorHAnsi"/>
          <w:sz w:val="16"/>
        </w:rPr>
        <w:t xml:space="preserve">. All living things are </w:t>
      </w:r>
      <w:proofErr w:type="gramStart"/>
      <w:r w:rsidRPr="001A1145">
        <w:rPr>
          <w:rFonts w:asciiTheme="minorHAnsi" w:hAnsiTheme="minorHAnsi" w:cstheme="minorHAnsi"/>
          <w:sz w:val="16"/>
        </w:rPr>
        <w:t>made out of</w:t>
      </w:r>
      <w:proofErr w:type="gramEnd"/>
      <w:r w:rsidRPr="001A1145">
        <w:rPr>
          <w:rFonts w:asciiTheme="minorHAnsi" w:hAnsiTheme="minorHAnsi" w:cstheme="minorHAnsi"/>
          <w:sz w:val="16"/>
        </w:rPr>
        <w:t xml:space="preserve">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sidRPr="001A1145">
        <w:rPr>
          <w:rStyle w:val="Emphasis"/>
          <w:rFonts w:asciiTheme="minorHAnsi" w:hAnsiTheme="minorHAnsi" w:cstheme="minorHAnsi"/>
        </w:rPr>
        <w:t>digital tools</w:t>
      </w:r>
      <w:r w:rsidRPr="001A1145">
        <w:rPr>
          <w:rFonts w:asciiTheme="minorHAnsi" w:hAnsiTheme="minorHAnsi" w:cstheme="minorHAnsi"/>
          <w:sz w:val="16"/>
        </w:rPr>
        <w:t xml:space="preserve">, we're learning quickly. In 2018, as part of a contest, the </w:t>
      </w:r>
      <w:proofErr w:type="spellStart"/>
      <w:r w:rsidRPr="001A1145">
        <w:rPr>
          <w:rFonts w:asciiTheme="minorHAnsi" w:hAnsiTheme="minorHAnsi" w:cstheme="minorHAnsi"/>
          <w:sz w:val="16"/>
        </w:rPr>
        <w:t>AlphaFold</w:t>
      </w:r>
      <w:proofErr w:type="spellEnd"/>
      <w:r w:rsidRPr="001A1145">
        <w:rPr>
          <w:rFonts w:asciiTheme="minorHAnsi" w:hAnsiTheme="minorHAnsi" w:cstheme="minorHAnsi"/>
          <w:sz w:val="16"/>
        </w:rPr>
        <w:t xml:space="preserve"> software developed by Google DeepMind correctly guessed the structure of twenty-five out of forty-three proteins it was shown; the second-place finisher </w:t>
      </w:r>
      <w:proofErr w:type="gramStart"/>
      <w:r w:rsidRPr="001A1145">
        <w:rPr>
          <w:rFonts w:asciiTheme="minorHAnsi" w:hAnsiTheme="minorHAnsi" w:cstheme="minorHAnsi"/>
          <w:sz w:val="16"/>
        </w:rPr>
        <w:t>guessed correctly</w:t>
      </w:r>
      <w:proofErr w:type="gramEnd"/>
      <w:r w:rsidRPr="001A1145">
        <w:rPr>
          <w:rFonts w:asciiTheme="minorHAnsi" w:hAnsiTheme="minorHAnsi" w:cstheme="minorHAnsi"/>
          <w:sz w:val="16"/>
        </w:rPr>
        <w:t xml:space="preserve"> three times. DeepMind cofounder Demis Hassabis says, "We [haven't] solved the protein-folding problem, this is just a first step... but we have a good </w:t>
      </w:r>
      <w:proofErr w:type="gramStart"/>
      <w:r w:rsidRPr="001A1145">
        <w:rPr>
          <w:rFonts w:asciiTheme="minorHAnsi" w:hAnsiTheme="minorHAnsi" w:cstheme="minorHAnsi"/>
          <w:sz w:val="16"/>
        </w:rPr>
        <w:t>system</w:t>
      </w:r>
      <w:proofErr w:type="gramEnd"/>
      <w:r w:rsidRPr="001A1145">
        <w:rPr>
          <w:rFonts w:asciiTheme="minorHAnsi" w:hAnsiTheme="minorHAnsi" w:cstheme="minorHAnsi"/>
          <w:sz w:val="16"/>
        </w:rPr>
        <w:t xml:space="preserve"> and we have a ton of ideas we haven't implemented yet." As these good ideas accumulate, they </w:t>
      </w:r>
      <w:r w:rsidRPr="001A1145">
        <w:rPr>
          <w:rStyle w:val="StyleUnderline"/>
          <w:rFonts w:asciiTheme="minorHAnsi" w:hAnsiTheme="minorHAnsi" w:cstheme="minorHAnsi"/>
        </w:rPr>
        <w:t>might</w:t>
      </w:r>
      <w:r w:rsidRPr="001A1145">
        <w:rPr>
          <w:rFonts w:asciiTheme="minorHAnsi" w:hAnsiTheme="minorHAnsi" w:cstheme="minorHAnsi"/>
          <w:sz w:val="16"/>
        </w:rPr>
        <w:t xml:space="preserve"> well </w:t>
      </w:r>
      <w:r w:rsidRPr="001A1145">
        <w:rPr>
          <w:rStyle w:val="StyleUnderline"/>
          <w:rFonts w:asciiTheme="minorHAnsi" w:hAnsiTheme="minorHAnsi" w:cstheme="minorHAnsi"/>
        </w:rPr>
        <w:t xml:space="preserve">let us make </w:t>
      </w:r>
      <w:r w:rsidRPr="001A1145">
        <w:rPr>
          <w:rStyle w:val="Emphasis"/>
          <w:rFonts w:asciiTheme="minorHAnsi" w:hAnsiTheme="minorHAnsi" w:cstheme="minorHAnsi"/>
          <w:color w:val="FF0000"/>
          <w:sz w:val="30"/>
          <w:szCs w:val="30"/>
        </w:rPr>
        <w:t>s</w:t>
      </w:r>
      <w:r w:rsidRPr="001A1145">
        <w:rPr>
          <w:rStyle w:val="Emphasis"/>
          <w:rFonts w:asciiTheme="minorHAnsi" w:hAnsiTheme="minorHAnsi" w:cstheme="minorHAnsi"/>
          <w:color w:val="0000FF"/>
          <w:sz w:val="30"/>
          <w:szCs w:val="30"/>
        </w:rPr>
        <w:t>p</w:t>
      </w:r>
      <w:r w:rsidRPr="001A1145">
        <w:rPr>
          <w:rStyle w:val="Emphasis"/>
          <w:rFonts w:asciiTheme="minorHAnsi" w:hAnsiTheme="minorHAnsi" w:cstheme="minorHAnsi"/>
          <w:color w:val="FF0000"/>
          <w:sz w:val="30"/>
          <w:szCs w:val="30"/>
        </w:rPr>
        <w:t>i</w:t>
      </w:r>
      <w:r w:rsidRPr="001A1145">
        <w:rPr>
          <w:rStyle w:val="Emphasis"/>
          <w:rFonts w:asciiTheme="minorHAnsi" w:hAnsiTheme="minorHAnsi" w:cstheme="minorHAnsi"/>
          <w:color w:val="0000FF"/>
          <w:sz w:val="30"/>
          <w:szCs w:val="30"/>
        </w:rPr>
        <w:t>d</w:t>
      </w:r>
      <w:r w:rsidRPr="001A1145">
        <w:rPr>
          <w:rStyle w:val="Emphasis"/>
          <w:rFonts w:asciiTheme="minorHAnsi" w:hAnsiTheme="minorHAnsi" w:cstheme="minorHAnsi"/>
          <w:color w:val="FF0000"/>
          <w:sz w:val="30"/>
          <w:szCs w:val="30"/>
        </w:rPr>
        <w:t>e</w:t>
      </w:r>
      <w:r w:rsidRPr="001A1145">
        <w:rPr>
          <w:rStyle w:val="Emphasis"/>
          <w:rFonts w:asciiTheme="minorHAnsi" w:hAnsiTheme="minorHAnsi" w:cstheme="minorHAnsi"/>
          <w:color w:val="0000FF"/>
          <w:sz w:val="30"/>
          <w:szCs w:val="30"/>
        </w:rPr>
        <w:t>r</w:t>
      </w:r>
      <w:r w:rsidRPr="001A1145">
        <w:rPr>
          <w:rStyle w:val="Emphasis"/>
          <w:rFonts w:asciiTheme="minorHAnsi" w:hAnsiTheme="minorHAnsi" w:cstheme="minorHAnsi"/>
          <w:sz w:val="30"/>
          <w:szCs w:val="30"/>
        </w:rPr>
        <w:t>-</w:t>
      </w:r>
      <w:r w:rsidRPr="001A1145">
        <w:rPr>
          <w:rStyle w:val="Emphasis"/>
          <w:rFonts w:asciiTheme="minorHAnsi" w:hAnsiTheme="minorHAnsi" w:cstheme="minorHAnsi"/>
          <w:color w:val="FF0000"/>
          <w:sz w:val="30"/>
          <w:szCs w:val="30"/>
        </w:rPr>
        <w:t>s</w:t>
      </w:r>
      <w:r w:rsidRPr="001A1145">
        <w:rPr>
          <w:rStyle w:val="Emphasis"/>
          <w:rFonts w:asciiTheme="minorHAnsi" w:hAnsiTheme="minorHAnsi" w:cstheme="minorHAnsi"/>
          <w:color w:val="0000FF"/>
          <w:sz w:val="30"/>
          <w:szCs w:val="30"/>
        </w:rPr>
        <w:t>t</w:t>
      </w:r>
      <w:r w:rsidRPr="001A1145">
        <w:rPr>
          <w:rStyle w:val="Emphasis"/>
          <w:rFonts w:asciiTheme="minorHAnsi" w:hAnsiTheme="minorHAnsi" w:cstheme="minorHAnsi"/>
          <w:color w:val="FF0000"/>
          <w:sz w:val="30"/>
          <w:szCs w:val="30"/>
        </w:rPr>
        <w:t>r</w:t>
      </w:r>
      <w:r w:rsidRPr="001A1145">
        <w:rPr>
          <w:rStyle w:val="Emphasis"/>
          <w:rFonts w:asciiTheme="minorHAnsi" w:hAnsiTheme="minorHAnsi" w:cstheme="minorHAnsi"/>
          <w:color w:val="0000FF"/>
          <w:sz w:val="30"/>
          <w:szCs w:val="30"/>
        </w:rPr>
        <w:t>e</w:t>
      </w:r>
      <w:r w:rsidRPr="001A1145">
        <w:rPr>
          <w:rStyle w:val="Emphasis"/>
          <w:rFonts w:asciiTheme="minorHAnsi" w:hAnsiTheme="minorHAnsi" w:cstheme="minorHAnsi"/>
          <w:color w:val="FF0000"/>
          <w:sz w:val="30"/>
          <w:szCs w:val="30"/>
        </w:rPr>
        <w:t>n</w:t>
      </w:r>
      <w:r w:rsidRPr="001A1145">
        <w:rPr>
          <w:rStyle w:val="Emphasis"/>
          <w:rFonts w:asciiTheme="minorHAnsi" w:hAnsiTheme="minorHAnsi" w:cstheme="minorHAnsi"/>
          <w:color w:val="0000FF"/>
          <w:sz w:val="30"/>
          <w:szCs w:val="30"/>
        </w:rPr>
        <w:t>g</w:t>
      </w:r>
      <w:r w:rsidRPr="001A1145">
        <w:rPr>
          <w:rStyle w:val="Emphasis"/>
          <w:rFonts w:asciiTheme="minorHAnsi" w:hAnsiTheme="minorHAnsi" w:cstheme="minorHAnsi"/>
          <w:color w:val="FF0000"/>
          <w:sz w:val="30"/>
          <w:szCs w:val="30"/>
        </w:rPr>
        <w:t>t</w:t>
      </w:r>
      <w:r w:rsidRPr="001A1145">
        <w:rPr>
          <w:rStyle w:val="Emphasis"/>
          <w:rFonts w:asciiTheme="minorHAnsi" w:hAnsiTheme="minorHAnsi" w:cstheme="minorHAnsi"/>
          <w:color w:val="0000FF"/>
          <w:sz w:val="30"/>
          <w:szCs w:val="30"/>
        </w:rPr>
        <w:t>h</w:t>
      </w:r>
      <w:r w:rsidRPr="001A1145">
        <w:rPr>
          <w:rStyle w:val="StyleUnderline"/>
          <w:rFonts w:asciiTheme="minorHAnsi" w:hAnsiTheme="minorHAnsi" w:cstheme="minorHAnsi"/>
        </w:rPr>
        <w:t xml:space="preserve"> materials</w:t>
      </w:r>
      <w:r w:rsidRPr="001A1145">
        <w:rPr>
          <w:rFonts w:asciiTheme="minorHAnsi" w:hAnsiTheme="minorHAnsi" w:cstheme="minorHAnsi"/>
          <w:sz w:val="16"/>
        </w:rPr>
        <w:t xml:space="preserve">. Energy. </w:t>
      </w:r>
      <w:r w:rsidRPr="001A1145">
        <w:rPr>
          <w:rStyle w:val="StyleUnderline"/>
          <w:rFonts w:asciiTheme="minorHAnsi" w:hAnsiTheme="minorHAnsi" w:cstheme="minorHAnsi"/>
        </w:rPr>
        <w:t xml:space="preserve">One of humanity's </w:t>
      </w:r>
      <w:r w:rsidRPr="001A1145">
        <w:rPr>
          <w:rStyle w:val="Emphasis"/>
          <w:rFonts w:asciiTheme="minorHAnsi" w:hAnsiTheme="minorHAnsi" w:cstheme="minorHAnsi"/>
        </w:rPr>
        <w:t>most urgent tasks</w:t>
      </w:r>
      <w:r w:rsidRPr="001A1145">
        <w:rPr>
          <w:rFonts w:asciiTheme="minorHAnsi" w:hAnsiTheme="minorHAnsi" w:cstheme="minorHAnsi"/>
          <w:sz w:val="16"/>
        </w:rPr>
        <w:t xml:space="preserve"> in the twenty-first century </w:t>
      </w:r>
      <w:r w:rsidRPr="001A1145">
        <w:rPr>
          <w:rStyle w:val="StyleUnderline"/>
          <w:rFonts w:asciiTheme="minorHAnsi" w:hAnsiTheme="minorHAnsi" w:cstheme="minorHAnsi"/>
        </w:rPr>
        <w:t xml:space="preserve">is </w:t>
      </w:r>
      <w:r w:rsidRPr="006B5371">
        <w:rPr>
          <w:rStyle w:val="StyleUnderline"/>
          <w:rFonts w:asciiTheme="minorHAnsi" w:hAnsiTheme="minorHAnsi" w:cstheme="minorHAnsi"/>
          <w:highlight w:val="green"/>
        </w:rPr>
        <w:t xml:space="preserve">to </w:t>
      </w:r>
      <w:r w:rsidRPr="006B5371">
        <w:rPr>
          <w:rStyle w:val="Emphasis"/>
          <w:rFonts w:asciiTheme="minorHAnsi" w:hAnsiTheme="minorHAnsi" w:cstheme="minorHAnsi"/>
          <w:highlight w:val="green"/>
        </w:rPr>
        <w:t>reduce</w:t>
      </w:r>
      <w:r w:rsidRPr="001A1145">
        <w:rPr>
          <w:rStyle w:val="Emphasis"/>
          <w:rFonts w:asciiTheme="minorHAnsi" w:hAnsiTheme="minorHAnsi" w:cstheme="minorHAnsi"/>
        </w:rPr>
        <w:t xml:space="preserve"> greenhouse gas </w:t>
      </w:r>
      <w:r w:rsidRPr="006B5371">
        <w:rPr>
          <w:rStyle w:val="Emphasis"/>
          <w:rFonts w:asciiTheme="minorHAnsi" w:hAnsiTheme="minorHAnsi" w:cstheme="minorHAnsi"/>
          <w:highlight w:val="green"/>
        </w:rPr>
        <w:t>emissions</w:t>
      </w:r>
      <w:r w:rsidRPr="001A1145">
        <w:rPr>
          <w:rStyle w:val="StyleUnderline"/>
          <w:rFonts w:asciiTheme="minorHAnsi" w:hAnsiTheme="minorHAnsi" w:cstheme="minorHAnsi"/>
        </w:rPr>
        <w:t xml:space="preserve">. Two ways to do this are to become </w:t>
      </w:r>
      <w:r w:rsidRPr="006B5371">
        <w:rPr>
          <w:rStyle w:val="Emphasis"/>
          <w:rFonts w:asciiTheme="minorHAnsi" w:hAnsiTheme="minorHAnsi" w:cstheme="minorHAnsi"/>
          <w:highlight w:val="green"/>
        </w:rPr>
        <w:t>more efficient</w:t>
      </w:r>
      <w:r w:rsidRPr="001A1145">
        <w:rPr>
          <w:rStyle w:val="StyleUnderline"/>
          <w:rFonts w:asciiTheme="minorHAnsi" w:hAnsiTheme="minorHAnsi" w:cstheme="minorHAnsi"/>
        </w:rPr>
        <w:t xml:space="preserve"> in using </w:t>
      </w:r>
      <w:r w:rsidRPr="006B5371">
        <w:rPr>
          <w:rStyle w:val="StyleUnderline"/>
          <w:rFonts w:asciiTheme="minorHAnsi" w:hAnsiTheme="minorHAnsi" w:cstheme="minorHAnsi"/>
          <w:highlight w:val="green"/>
        </w:rPr>
        <w:t>energy and</w:t>
      </w:r>
      <w:r w:rsidRPr="001A1145">
        <w:rPr>
          <w:rStyle w:val="StyleUnderline"/>
          <w:rFonts w:asciiTheme="minorHAnsi" w:hAnsiTheme="minorHAnsi" w:cstheme="minorHAnsi"/>
        </w:rPr>
        <w:t xml:space="preserve">, when generating it, to </w:t>
      </w:r>
      <w:r w:rsidRPr="006B5371">
        <w:rPr>
          <w:rStyle w:val="Emphasis"/>
          <w:rFonts w:asciiTheme="minorHAnsi" w:hAnsiTheme="minorHAnsi" w:cstheme="minorHAnsi"/>
          <w:highlight w:val="green"/>
        </w:rPr>
        <w:t>shift away</w:t>
      </w:r>
      <w:r w:rsidRPr="001A1145">
        <w:rPr>
          <w:rStyle w:val="StyleUnderline"/>
          <w:rFonts w:asciiTheme="minorHAnsi" w:hAnsiTheme="minorHAnsi" w:cstheme="minorHAnsi"/>
        </w:rPr>
        <w:t xml:space="preserve"> from carbon-emitting fossil fuels. </w:t>
      </w:r>
      <w:r w:rsidRPr="006B5371">
        <w:rPr>
          <w:rStyle w:val="StyleUnderline"/>
          <w:rFonts w:asciiTheme="minorHAnsi" w:hAnsiTheme="minorHAnsi" w:cstheme="minorHAnsi"/>
          <w:highlight w:val="green"/>
        </w:rPr>
        <w:t>Digital tools</w:t>
      </w:r>
      <w:r w:rsidRPr="001A1145">
        <w:rPr>
          <w:rStyle w:val="StyleUnderline"/>
          <w:rFonts w:asciiTheme="minorHAnsi" w:hAnsiTheme="minorHAnsi" w:cstheme="minorHAnsi"/>
        </w:rPr>
        <w:t xml:space="preserve"> will </w:t>
      </w:r>
      <w:r w:rsidRPr="001A1145">
        <w:rPr>
          <w:rStyle w:val="Emphasis"/>
          <w:rFonts w:asciiTheme="minorHAnsi" w:hAnsiTheme="minorHAnsi" w:cstheme="minorHAnsi"/>
        </w:rPr>
        <w:t>help greatly</w:t>
      </w:r>
      <w:r w:rsidRPr="001A1145">
        <w:rPr>
          <w:rStyle w:val="StyleUnderline"/>
          <w:rFonts w:asciiTheme="minorHAnsi" w:hAnsiTheme="minorHAnsi" w:cstheme="minorHAnsi"/>
        </w:rPr>
        <w:t xml:space="preserve"> with both</w:t>
      </w:r>
      <w:r w:rsidRPr="001A1145">
        <w:rPr>
          <w:rFonts w:asciiTheme="minorHAnsi" w:hAnsiTheme="minorHAnsi" w:cstheme="minorHAnsi"/>
          <w:sz w:val="16"/>
        </w:rPr>
        <w:t xml:space="preserve">. </w:t>
      </w:r>
      <w:r w:rsidRPr="001A1145">
        <w:rPr>
          <w:rStyle w:val="Emphasis"/>
          <w:rFonts w:asciiTheme="minorHAnsi" w:hAnsiTheme="minorHAnsi" w:cstheme="minorHAnsi"/>
        </w:rPr>
        <w:t>Several groups have recently shown</w:t>
      </w:r>
      <w:r w:rsidRPr="001A1145">
        <w:rPr>
          <w:rStyle w:val="StyleUnderline"/>
          <w:rFonts w:asciiTheme="minorHAnsi" w:hAnsiTheme="minorHAnsi" w:cstheme="minorHAnsi"/>
        </w:rPr>
        <w:t xml:space="preserve"> that they can combine machine learning and other techniques to </w:t>
      </w:r>
      <w:r w:rsidRPr="006B5371">
        <w:rPr>
          <w:rStyle w:val="Emphasis"/>
          <w:rFonts w:asciiTheme="minorHAnsi" w:hAnsiTheme="minorHAnsi" w:cstheme="minorHAnsi"/>
          <w:highlight w:val="green"/>
        </w:rPr>
        <w:t>increase</w:t>
      </w:r>
      <w:r w:rsidRPr="001A1145">
        <w:rPr>
          <w:rStyle w:val="Emphasis"/>
          <w:rFonts w:asciiTheme="minorHAnsi" w:hAnsiTheme="minorHAnsi" w:cstheme="minorHAnsi"/>
        </w:rPr>
        <w:t xml:space="preserve"> the energy </w:t>
      </w:r>
      <w:r w:rsidRPr="006B5371">
        <w:rPr>
          <w:rStyle w:val="Emphasis"/>
          <w:rFonts w:asciiTheme="minorHAnsi" w:hAnsiTheme="minorHAnsi" w:cstheme="minorHAnsi"/>
          <w:highlight w:val="green"/>
        </w:rPr>
        <w:t>efficiency</w:t>
      </w:r>
      <w:r w:rsidRPr="006B5371">
        <w:rPr>
          <w:rStyle w:val="StyleUnderline"/>
          <w:rFonts w:asciiTheme="minorHAnsi" w:hAnsiTheme="minorHAnsi" w:cstheme="minorHAnsi"/>
          <w:highlight w:val="green"/>
        </w:rPr>
        <w:t xml:space="preserve"> </w:t>
      </w:r>
      <w:r w:rsidRPr="001A1145">
        <w:rPr>
          <w:rStyle w:val="StyleUnderline"/>
          <w:rFonts w:asciiTheme="minorHAnsi" w:hAnsiTheme="minorHAnsi" w:cstheme="minorHAnsi"/>
        </w:rPr>
        <w:t xml:space="preserve">of data centers by as much as </w:t>
      </w:r>
      <w:r w:rsidRPr="001A1145">
        <w:rPr>
          <w:rStyle w:val="Emphasis"/>
          <w:rFonts w:asciiTheme="minorHAnsi" w:hAnsiTheme="minorHAnsi" w:cstheme="minorHAnsi"/>
        </w:rPr>
        <w:t>30 percent</w:t>
      </w:r>
      <w:r w:rsidRPr="001A1145">
        <w:rPr>
          <w:rFonts w:asciiTheme="minorHAnsi" w:hAnsiTheme="minorHAnsi" w:cstheme="minorHAnsi"/>
          <w:sz w:val="16"/>
        </w:rPr>
        <w:t xml:space="preserve">. This large improvement matters for two reasons. First, </w:t>
      </w:r>
      <w:r w:rsidRPr="001A1145">
        <w:rPr>
          <w:rStyle w:val="StyleUnderline"/>
          <w:rFonts w:asciiTheme="minorHAnsi" w:hAnsiTheme="minorHAnsi" w:cstheme="minorHAnsi"/>
        </w:rPr>
        <w:t xml:space="preserve">data centers are </w:t>
      </w:r>
      <w:r w:rsidRPr="001A1145">
        <w:rPr>
          <w:rStyle w:val="Emphasis"/>
          <w:rFonts w:asciiTheme="minorHAnsi" w:hAnsiTheme="minorHAnsi" w:cstheme="minorHAnsi"/>
        </w:rPr>
        <w:t>heavy users</w:t>
      </w:r>
      <w:r w:rsidRPr="001A1145">
        <w:rPr>
          <w:rStyle w:val="StyleUnderline"/>
          <w:rFonts w:asciiTheme="minorHAnsi" w:hAnsiTheme="minorHAnsi" w:cstheme="minorHAnsi"/>
        </w:rPr>
        <w:t xml:space="preserve"> of energy</w:t>
      </w:r>
      <w:r w:rsidRPr="001A1145">
        <w:rPr>
          <w:rFonts w:asciiTheme="minorHAnsi" w:hAnsiTheme="minorHAnsi" w:cstheme="minorHAnsi"/>
          <w:sz w:val="16"/>
        </w:rPr>
        <w:t xml:space="preserve">, accounting for about 1 percent of global electricity demand. </w:t>
      </w:r>
      <w:proofErr w:type="gramStart"/>
      <w:r w:rsidRPr="001A1145">
        <w:rPr>
          <w:rFonts w:asciiTheme="minorHAnsi" w:hAnsiTheme="minorHAnsi" w:cstheme="minorHAnsi"/>
          <w:sz w:val="16"/>
        </w:rPr>
        <w:t>So</w:t>
      </w:r>
      <w:proofErr w:type="gramEnd"/>
      <w:r w:rsidRPr="001A1145">
        <w:rPr>
          <w:rFonts w:asciiTheme="minorHAnsi" w:hAnsiTheme="minorHAnsi" w:cstheme="minorHAnsi"/>
          <w:sz w:val="16"/>
        </w:rPr>
        <w:t xml:space="preserve"> efficiencies in these facilities help. Second, and more important, </w:t>
      </w:r>
      <w:r w:rsidRPr="001A1145">
        <w:rPr>
          <w:rStyle w:val="StyleUnderline"/>
          <w:rFonts w:asciiTheme="minorHAnsi" w:hAnsiTheme="minorHAnsi" w:cstheme="minorHAnsi"/>
        </w:rPr>
        <w:t xml:space="preserve">these gains indicate </w:t>
      </w:r>
      <w:r w:rsidRPr="001A1145">
        <w:rPr>
          <w:rStyle w:val="Emphasis"/>
          <w:rFonts w:asciiTheme="minorHAnsi" w:hAnsiTheme="minorHAnsi" w:cstheme="minorHAnsi"/>
        </w:rPr>
        <w:t>how much</w:t>
      </w:r>
      <w:r w:rsidRPr="001A1145">
        <w:rPr>
          <w:rStyle w:val="StyleUnderline"/>
          <w:rFonts w:asciiTheme="minorHAnsi" w:hAnsiTheme="minorHAnsi" w:cstheme="minorHAnsi"/>
        </w:rPr>
        <w:t xml:space="preserve"> the energy use of </w:t>
      </w:r>
      <w:r w:rsidRPr="001A1145">
        <w:rPr>
          <w:rStyle w:val="Emphasis"/>
          <w:rFonts w:asciiTheme="minorHAnsi" w:hAnsiTheme="minorHAnsi" w:cstheme="minorHAnsi"/>
        </w:rPr>
        <w:t>all our other complicated infrastructures</w:t>
      </w:r>
      <w:r w:rsidRPr="001A1145">
        <w:rPr>
          <w:rStyle w:val="StyleUnderline"/>
          <w:rFonts w:asciiTheme="minorHAnsi" w:hAnsiTheme="minorHAnsi" w:cstheme="minorHAnsi"/>
        </w:rPr>
        <w:t xml:space="preserve">— everything from </w:t>
      </w:r>
      <w:r w:rsidRPr="001A1145">
        <w:rPr>
          <w:rStyle w:val="Emphasis"/>
          <w:rFonts w:asciiTheme="minorHAnsi" w:hAnsiTheme="minorHAnsi" w:cstheme="minorHAnsi"/>
        </w:rPr>
        <w:t>electricity grids</w:t>
      </w:r>
      <w:r w:rsidRPr="001A1145">
        <w:rPr>
          <w:rStyle w:val="StyleUnderline"/>
          <w:rFonts w:asciiTheme="minorHAnsi" w:hAnsiTheme="minorHAnsi" w:cstheme="minorHAnsi"/>
        </w:rPr>
        <w:t xml:space="preserve"> to </w:t>
      </w:r>
      <w:r w:rsidRPr="001A1145">
        <w:rPr>
          <w:rStyle w:val="Emphasis"/>
          <w:rFonts w:asciiTheme="minorHAnsi" w:hAnsiTheme="minorHAnsi" w:cstheme="minorHAnsi"/>
        </w:rPr>
        <w:t>chemical plants</w:t>
      </w:r>
      <w:r w:rsidRPr="001A1145">
        <w:rPr>
          <w:rStyle w:val="StyleUnderline"/>
          <w:rFonts w:asciiTheme="minorHAnsi" w:hAnsiTheme="minorHAnsi" w:cstheme="minorHAnsi"/>
        </w:rPr>
        <w:t xml:space="preserve"> to </w:t>
      </w:r>
      <w:r w:rsidRPr="001A1145">
        <w:rPr>
          <w:rStyle w:val="Emphasis"/>
          <w:rFonts w:asciiTheme="minorHAnsi" w:hAnsiTheme="minorHAnsi" w:cstheme="minorHAnsi"/>
        </w:rPr>
        <w:t>steel mills</w:t>
      </w:r>
      <w:r w:rsidRPr="001A1145">
        <w:rPr>
          <w:rStyle w:val="StyleUnderline"/>
          <w:rFonts w:asciiTheme="minorHAnsi" w:hAnsiTheme="minorHAnsi" w:cstheme="minorHAnsi"/>
        </w:rPr>
        <w:t xml:space="preserve">—can be </w:t>
      </w:r>
      <w:r w:rsidRPr="001A1145">
        <w:rPr>
          <w:rStyle w:val="Emphasis"/>
          <w:rFonts w:asciiTheme="minorHAnsi" w:hAnsiTheme="minorHAnsi" w:cstheme="minorHAnsi"/>
        </w:rPr>
        <w:t>trimmed</w:t>
      </w:r>
      <w:r w:rsidRPr="001A1145">
        <w:rPr>
          <w:rStyle w:val="StyleUnderline"/>
          <w:rFonts w:asciiTheme="minorHAnsi" w:hAnsiTheme="minorHAnsi" w:cstheme="minorHAnsi"/>
        </w:rPr>
        <w:t xml:space="preserve">. All are a </w:t>
      </w:r>
      <w:r w:rsidRPr="001A1145">
        <w:rPr>
          <w:rStyle w:val="Emphasis"/>
          <w:rFonts w:asciiTheme="minorHAnsi" w:hAnsiTheme="minorHAnsi" w:cstheme="minorHAnsi"/>
        </w:rPr>
        <w:t>great deal less energy efficient</w:t>
      </w:r>
      <w:r w:rsidRPr="001A1145">
        <w:rPr>
          <w:rStyle w:val="StyleUnderline"/>
          <w:rFonts w:asciiTheme="minorHAnsi" w:hAnsiTheme="minorHAnsi" w:cstheme="minorHAnsi"/>
        </w:rPr>
        <w:t xml:space="preserve"> than they could be. We have both </w:t>
      </w:r>
      <w:r w:rsidRPr="001A1145">
        <w:rPr>
          <w:rStyle w:val="Emphasis"/>
          <w:rFonts w:asciiTheme="minorHAnsi" w:hAnsiTheme="minorHAnsi" w:cstheme="minorHAnsi"/>
        </w:rPr>
        <w:t>ample opportunity</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ample incentive</w:t>
      </w:r>
      <w:r w:rsidRPr="001A1145">
        <w:rPr>
          <w:rStyle w:val="StyleUnderline"/>
          <w:rFonts w:asciiTheme="minorHAnsi" w:hAnsiTheme="minorHAnsi" w:cstheme="minorHAnsi"/>
        </w:rPr>
        <w:t xml:space="preserve"> now to improve them. Both </w:t>
      </w:r>
      <w:r w:rsidRPr="001A1145">
        <w:rPr>
          <w:rStyle w:val="Emphasis"/>
          <w:rFonts w:asciiTheme="minorHAnsi" w:hAnsiTheme="minorHAnsi" w:cstheme="minorHAnsi"/>
        </w:rPr>
        <w:t>wind</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solar power</w:t>
      </w:r>
      <w:r w:rsidRPr="001A1145">
        <w:rPr>
          <w:rStyle w:val="StyleUnderline"/>
          <w:rFonts w:asciiTheme="minorHAnsi" w:hAnsiTheme="minorHAnsi" w:cstheme="minorHAnsi"/>
        </w:rPr>
        <w:t xml:space="preserve"> are becoming </w:t>
      </w:r>
      <w:r w:rsidRPr="001A1145">
        <w:rPr>
          <w:rStyle w:val="Emphasis"/>
          <w:rFonts w:asciiTheme="minorHAnsi" w:hAnsiTheme="minorHAnsi" w:cstheme="minorHAnsi"/>
        </w:rPr>
        <w:t>much cheaper</w:t>
      </w:r>
      <w:r w:rsidRPr="001A1145">
        <w:rPr>
          <w:rFonts w:asciiTheme="minorHAnsi" w:hAnsiTheme="minorHAnsi" w:cstheme="minorHAnsi"/>
          <w:sz w:val="16"/>
        </w:rPr>
        <w:t xml:space="preserve">, so much so that </w:t>
      </w:r>
      <w:r w:rsidRPr="001A1145">
        <w:rPr>
          <w:rStyle w:val="StyleUnderline"/>
          <w:rFonts w:asciiTheme="minorHAnsi" w:hAnsiTheme="minorHAnsi" w:cstheme="minorHAnsi"/>
        </w:rPr>
        <w:t xml:space="preserve">in </w:t>
      </w:r>
      <w:r w:rsidRPr="001A1145">
        <w:rPr>
          <w:rStyle w:val="Emphasis"/>
          <w:rFonts w:asciiTheme="minorHAnsi" w:hAnsiTheme="minorHAnsi" w:cstheme="minorHAnsi"/>
        </w:rPr>
        <w:t>many parts of the world</w:t>
      </w:r>
      <w:r w:rsidRPr="001A1145">
        <w:rPr>
          <w:rStyle w:val="StyleUnderline"/>
          <w:rFonts w:asciiTheme="minorHAnsi" w:hAnsiTheme="minorHAnsi" w:cstheme="minorHAnsi"/>
        </w:rPr>
        <w:t xml:space="preserve"> they're now the </w:t>
      </w:r>
      <w:r w:rsidRPr="001A1145">
        <w:rPr>
          <w:rStyle w:val="Emphasis"/>
          <w:rFonts w:asciiTheme="minorHAnsi" w:hAnsiTheme="minorHAnsi" w:cstheme="minorHAnsi"/>
        </w:rPr>
        <w:t>most cost-effective options</w:t>
      </w:r>
      <w:r w:rsidRPr="001A1145">
        <w:rPr>
          <w:rFonts w:asciiTheme="minorHAnsi" w:hAnsiTheme="minorHAnsi" w:cstheme="minorHAnsi"/>
          <w:sz w:val="16"/>
        </w:rPr>
        <w:t xml:space="preserve">, even without government subsidies, for new electrical generators. These energy sources use virtually no resources once they're up and running and generate no greenhouse gases; </w:t>
      </w:r>
      <w:r w:rsidRPr="001A1145">
        <w:rPr>
          <w:rStyle w:val="StyleUnderline"/>
          <w:rFonts w:asciiTheme="minorHAnsi" w:hAnsiTheme="minorHAnsi" w:cstheme="minorHAnsi"/>
        </w:rPr>
        <w:t xml:space="preserve">they're among the </w:t>
      </w:r>
      <w:r w:rsidRPr="001A1145">
        <w:rPr>
          <w:rStyle w:val="Emphasis"/>
          <w:rFonts w:asciiTheme="minorHAnsi" w:hAnsiTheme="minorHAnsi" w:cstheme="minorHAnsi"/>
        </w:rPr>
        <w:t xml:space="preserve">world </w:t>
      </w:r>
      <w:r w:rsidRPr="006B5371">
        <w:rPr>
          <w:rStyle w:val="Emphasis"/>
          <w:rFonts w:asciiTheme="minorHAnsi" w:hAnsiTheme="minorHAnsi" w:cstheme="minorHAnsi"/>
          <w:highlight w:val="green"/>
        </w:rPr>
        <w:t>champions</w:t>
      </w:r>
      <w:r w:rsidRPr="006B5371">
        <w:rPr>
          <w:rStyle w:val="StyleUnderline"/>
          <w:rFonts w:asciiTheme="minorHAnsi" w:hAnsiTheme="minorHAnsi" w:cstheme="minorHAnsi"/>
          <w:highlight w:val="green"/>
        </w:rPr>
        <w:t xml:space="preserve"> of dematerialization</w:t>
      </w:r>
      <w:r w:rsidRPr="001A1145">
        <w:rPr>
          <w:rStyle w:val="StyleUnderline"/>
          <w:rFonts w:asciiTheme="minorHAnsi" w:hAnsiTheme="minorHAnsi" w:cstheme="minorHAnsi"/>
        </w:rPr>
        <w:t xml:space="preserve">. In the decades to come they might well be </w:t>
      </w:r>
      <w:r w:rsidRPr="006B5371">
        <w:rPr>
          <w:rStyle w:val="StyleUnderline"/>
          <w:rFonts w:asciiTheme="minorHAnsi" w:hAnsiTheme="minorHAnsi" w:cstheme="minorHAnsi"/>
          <w:highlight w:val="green"/>
        </w:rPr>
        <w:t xml:space="preserve">joined by </w:t>
      </w:r>
      <w:r w:rsidRPr="006B5371">
        <w:rPr>
          <w:rStyle w:val="Emphasis"/>
          <w:rFonts w:asciiTheme="minorHAnsi" w:hAnsiTheme="minorHAnsi" w:cstheme="minorHAnsi"/>
          <w:highlight w:val="green"/>
        </w:rPr>
        <w:t>nuclear fusion</w:t>
      </w:r>
      <w:r w:rsidRPr="001A1145">
        <w:rPr>
          <w:rFonts w:asciiTheme="minorHAnsi" w:hAnsiTheme="minorHAnsi" w:cstheme="minorHAnsi"/>
          <w:sz w:val="16"/>
        </w:rPr>
        <w:t xml:space="preserve">, the astonishingly powerful process that takes place inside the sun and other stars. Harnessing fusion has been tantalizingly out of reach for more than half a century—the old joke is that it's twenty years away and always will be. A big part of the problem is that it's hard to control the fusion reaction inside any human- made vessel, but </w:t>
      </w:r>
      <w:r w:rsidRPr="001A1145">
        <w:rPr>
          <w:rStyle w:val="Emphasis"/>
          <w:rFonts w:asciiTheme="minorHAnsi" w:hAnsiTheme="minorHAnsi" w:cstheme="minorHAnsi"/>
        </w:rPr>
        <w:t>massive improvements</w:t>
      </w:r>
      <w:r w:rsidRPr="001A1145">
        <w:rPr>
          <w:rStyle w:val="StyleUnderline"/>
          <w:rFonts w:asciiTheme="minorHAnsi" w:hAnsiTheme="minorHAnsi" w:cstheme="minorHAnsi"/>
        </w:rPr>
        <w:t xml:space="preserve"> in sensors and computing power are boosting hope that fusion power might truly be </w:t>
      </w:r>
      <w:r w:rsidRPr="001A1145">
        <w:rPr>
          <w:rStyle w:val="Emphasis"/>
          <w:rFonts w:asciiTheme="minorHAnsi" w:hAnsiTheme="minorHAnsi" w:cstheme="minorHAnsi"/>
        </w:rPr>
        <w:t>only a generation away</w:t>
      </w:r>
      <w:r w:rsidRPr="001A1145">
        <w:rPr>
          <w:rFonts w:asciiTheme="minorHAnsi" w:hAnsiTheme="minorHAnsi" w:cstheme="minorHAnsi"/>
          <w:sz w:val="16"/>
        </w:rPr>
        <w:t xml:space="preserve">. </w:t>
      </w:r>
    </w:p>
    <w:p w14:paraId="1F56A4C4" w14:textId="77777777" w:rsidR="00AC360D" w:rsidRPr="001A1145" w:rsidRDefault="00AC360D" w:rsidP="00AC360D">
      <w:pPr>
        <w:rPr>
          <w:rFonts w:asciiTheme="minorHAnsi" w:hAnsiTheme="minorHAnsi" w:cstheme="minorHAnsi"/>
        </w:rPr>
      </w:pPr>
    </w:p>
    <w:bookmarkEnd w:id="3"/>
    <w:p w14:paraId="59FBBC8F" w14:textId="77777777" w:rsidR="00AC360D" w:rsidRPr="00EA2546" w:rsidRDefault="00AC360D" w:rsidP="00AC360D">
      <w:pPr>
        <w:pStyle w:val="Heading4"/>
        <w:rPr>
          <w:bCs/>
        </w:rPr>
      </w:pPr>
      <w:r>
        <w:rPr>
          <w:rFonts w:asciiTheme="minorHAnsi" w:hAnsiTheme="minorHAnsi" w:cstheme="minorHAnsi"/>
        </w:rPr>
        <w:t>---P</w:t>
      </w:r>
      <w:r w:rsidRPr="00EA2546">
        <w:rPr>
          <w:bCs/>
        </w:rPr>
        <w:t xml:space="preserve">hysical limits </w:t>
      </w:r>
      <w:r w:rsidRPr="00EA2546">
        <w:rPr>
          <w:bCs/>
          <w:u w:val="single"/>
        </w:rPr>
        <w:t>aren’t absolute</w:t>
      </w:r>
      <w:r w:rsidRPr="00EA2546">
        <w:rPr>
          <w:bCs/>
        </w:rPr>
        <w:t>---laundry list of warrants</w:t>
      </w:r>
      <w:r>
        <w:rPr>
          <w:bCs/>
        </w:rPr>
        <w:t>.</w:t>
      </w:r>
    </w:p>
    <w:p w14:paraId="297D8D1F" w14:textId="77777777" w:rsidR="00AC360D" w:rsidRDefault="00AC360D" w:rsidP="00AC360D">
      <w:r>
        <w:rPr>
          <w:rStyle w:val="Style13ptBold"/>
        </w:rPr>
        <w:t xml:space="preserve">Bailey 18 </w:t>
      </w:r>
      <w:r>
        <w:t>[Ronald;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w:t>
      </w:r>
    </w:p>
    <w:p w14:paraId="509BA990" w14:textId="77777777" w:rsidR="00AC360D" w:rsidRPr="00935AD6" w:rsidRDefault="00AC360D" w:rsidP="00AC360D">
      <w:pPr>
        <w:rPr>
          <w:sz w:val="16"/>
        </w:rPr>
      </w:pPr>
      <w:r>
        <w:rPr>
          <w:rStyle w:val="StyleUnderline"/>
        </w:rPr>
        <w:t>Unless</w:t>
      </w:r>
      <w:r>
        <w:rPr>
          <w:sz w:val="16"/>
        </w:rPr>
        <w:t xml:space="preserve"> us folks in </w:t>
      </w:r>
      <w:r>
        <w:rPr>
          <w:rStyle w:val="StyleUnderline"/>
        </w:rPr>
        <w:t>rich countries drastically reduce</w:t>
      </w:r>
      <w:r>
        <w:rPr>
          <w:sz w:val="16"/>
        </w:rPr>
        <w:t xml:space="preserve"> our </w:t>
      </w:r>
      <w:r>
        <w:rPr>
          <w:rStyle w:val="StyleUnderline"/>
        </w:rPr>
        <w:t>material living standards and distribute</w:t>
      </w:r>
      <w:r>
        <w:rPr>
          <w:sz w:val="16"/>
        </w:rPr>
        <w:t xml:space="preserve"> most of what we have </w:t>
      </w:r>
      <w:r>
        <w:rPr>
          <w:rStyle w:val="StyleUnderline"/>
        </w:rPr>
        <w:t>to</w:t>
      </w:r>
      <w:r>
        <w:rPr>
          <w:sz w:val="16"/>
        </w:rPr>
        <w:t xml:space="preserve"> people living in </w:t>
      </w:r>
      <w:r>
        <w:rPr>
          <w:rStyle w:val="StyleUnderline"/>
        </w:rPr>
        <w:t>poor countries, the world will come to an end</w:t>
      </w:r>
      <w:r>
        <w:rPr>
          <w:sz w:val="16"/>
        </w:rPr>
        <w:t xml:space="preserve">. Or at least that's the stark conclusion of a study published earlier this month in the journal Nature Sustainability. </w:t>
      </w:r>
      <w:r>
        <w:rPr>
          <w:rStyle w:val="StyleUnderline"/>
        </w:rPr>
        <w:t>The researchers</w:t>
      </w:r>
      <w:r>
        <w:rPr>
          <w:sz w:val="16"/>
        </w:rPr>
        <w:t xml:space="preserve"> who wrote it, led by the Leeds University ecological economist Dan O'Neill, </w:t>
      </w:r>
      <w:r>
        <w:rPr>
          <w:rStyle w:val="StyleUnderline"/>
        </w:rPr>
        <w:t>think the way to prevent</w:t>
      </w:r>
      <w:r>
        <w:rPr>
          <w:sz w:val="16"/>
        </w:rPr>
        <w:t xml:space="preserve"> the </w:t>
      </w:r>
      <w:r>
        <w:rPr>
          <w:rStyle w:val="StyleUnderline"/>
        </w:rPr>
        <w:t xml:space="preserve">apocalypse is </w:t>
      </w:r>
      <w:r w:rsidRPr="00935AD6">
        <w:rPr>
          <w:rStyle w:val="StyleUnderline"/>
        </w:rPr>
        <w:t>"degrowth."</w:t>
      </w:r>
    </w:p>
    <w:p w14:paraId="7EC4E834" w14:textId="77777777" w:rsidR="00AC360D" w:rsidRDefault="00AC360D" w:rsidP="00AC360D">
      <w:pPr>
        <w:rPr>
          <w:sz w:val="16"/>
        </w:rPr>
      </w:pPr>
      <w:r w:rsidRPr="00935AD6">
        <w:rPr>
          <w:sz w:val="16"/>
        </w:rPr>
        <w:t xml:space="preserve">Vice, pestilence, war, and "gigantic inevitable famine" were the planetary boundaries set on human population by the 18th-century economist Robert Thomas Malthus. </w:t>
      </w:r>
      <w:r w:rsidRPr="00935AD6">
        <w:rPr>
          <w:rStyle w:val="StyleUnderline"/>
        </w:rPr>
        <w:t xml:space="preserve">The new study gussies up </w:t>
      </w:r>
      <w:r w:rsidRPr="00935AD6">
        <w:rPr>
          <w:rStyle w:val="Emphasis"/>
        </w:rPr>
        <w:t>old-fashioned Malthusianism</w:t>
      </w:r>
      <w:r w:rsidRPr="00935AD6">
        <w:rPr>
          <w:rStyle w:val="StyleUnderline"/>
        </w:rPr>
        <w:t xml:space="preserve"> by devising</w:t>
      </w:r>
      <w:r w:rsidRPr="00935AD6">
        <w:rPr>
          <w:rStyle w:val="StyleUnderline"/>
          <w:sz w:val="16"/>
          <w:szCs w:val="16"/>
        </w:rPr>
        <w:t xml:space="preserve"> </w:t>
      </w:r>
      <w:r w:rsidRPr="00935AD6">
        <w:rPr>
          <w:sz w:val="16"/>
        </w:rPr>
        <w:t xml:space="preserve">a set of seven </w:t>
      </w:r>
      <w:r w:rsidRPr="00935AD6">
        <w:rPr>
          <w:rStyle w:val="Emphasis"/>
        </w:rPr>
        <w:t>biophysical indicators</w:t>
      </w:r>
      <w:r w:rsidRPr="00935AD6">
        <w:rPr>
          <w:rStyle w:val="StyleUnderline"/>
        </w:rPr>
        <w:t xml:space="preserve"> of</w:t>
      </w:r>
      <w:r w:rsidRPr="00935AD6">
        <w:rPr>
          <w:sz w:val="16"/>
        </w:rPr>
        <w:t xml:space="preserve"> national </w:t>
      </w:r>
      <w:r w:rsidRPr="00935AD6">
        <w:rPr>
          <w:rStyle w:val="StyleUnderline"/>
        </w:rPr>
        <w:t>environmental pressure</w:t>
      </w:r>
      <w:r w:rsidRPr="00935AD6">
        <w:rPr>
          <w:sz w:val="16"/>
        </w:rPr>
        <w:t>, which they then link to 11 indicators of social outcomes. The aim of the exercise is to concoct a "safe and just space" for humanity.</w:t>
      </w:r>
    </w:p>
    <w:p w14:paraId="630D0C7F" w14:textId="77777777" w:rsidR="00AC360D" w:rsidRDefault="00AC360D" w:rsidP="00AC360D">
      <w:pPr>
        <w:rPr>
          <w:sz w:val="16"/>
        </w:rPr>
      </w:pPr>
      <w:r>
        <w:rPr>
          <w:sz w:val="16"/>
        </w:rPr>
        <w:t xml:space="preserve">Using data from 2011, the </w:t>
      </w:r>
      <w:r>
        <w:rPr>
          <w:rStyle w:val="StyleUnderline"/>
        </w:rPr>
        <w:t>researchers calculate that</w:t>
      </w:r>
      <w:r>
        <w:rPr>
          <w:sz w:val="16"/>
        </w:rPr>
        <w:t xml:space="preserve"> the </w:t>
      </w:r>
      <w:r>
        <w:rPr>
          <w:rStyle w:val="StyleUnderline"/>
        </w:rPr>
        <w:t xml:space="preserve">annual </w:t>
      </w:r>
      <w:r>
        <w:rPr>
          <w:rStyle w:val="Emphasis"/>
        </w:rPr>
        <w:t>per capita boundaries</w:t>
      </w:r>
      <w:r>
        <w:rPr>
          <w:rStyle w:val="StyleUnderline"/>
        </w:rPr>
        <w:t xml:space="preserve"> for the world's 7 billion</w:t>
      </w:r>
      <w:r>
        <w:rPr>
          <w:sz w:val="16"/>
        </w:rPr>
        <w:t xml:space="preserve"> people </w:t>
      </w:r>
      <w:r>
        <w:rPr>
          <w:rStyle w:val="StyleUnderline"/>
        </w:rPr>
        <w:t>consist of</w:t>
      </w:r>
      <w:r>
        <w:rPr>
          <w:sz w:val="16"/>
        </w:rPr>
        <w:t xml:space="preserve"> the emission of </w:t>
      </w:r>
      <w:r>
        <w:rPr>
          <w:rStyle w:val="StyleUnderline"/>
        </w:rPr>
        <w:t>1.6 tons of carbon dioxide per year</w:t>
      </w:r>
      <w:r>
        <w:rPr>
          <w:sz w:val="16"/>
        </w:rPr>
        <w:t xml:space="preserve"> and the annual </w:t>
      </w:r>
      <w:r>
        <w:rPr>
          <w:rStyle w:val="StyleUnderline"/>
        </w:rPr>
        <w:t>consumption of 0.9 kilograms of phosphorus, 8.9 kilograms of nitrogen, 574 cubic meters of water, 2.6 tons of biomass</w:t>
      </w:r>
      <w:r>
        <w:rPr>
          <w:sz w:val="16"/>
        </w:rPr>
        <w:t xml:space="preserve"> (crops and wood), </w:t>
      </w:r>
      <w:r>
        <w:rPr>
          <w:rStyle w:val="StyleUnderline"/>
        </w:rPr>
        <w:t>plus</w:t>
      </w:r>
      <w:r>
        <w:rPr>
          <w:sz w:val="16"/>
        </w:rPr>
        <w:t xml:space="preserve"> the ecological services of </w:t>
      </w:r>
      <w:r>
        <w:rPr>
          <w:rStyle w:val="StyleUnderline"/>
        </w:rPr>
        <w:t>1.7 hectares of land and 7.2 tons</w:t>
      </w:r>
      <w:r>
        <w:rPr>
          <w:sz w:val="16"/>
        </w:rPr>
        <w:t xml:space="preserve"> of material </w:t>
      </w:r>
      <w:r>
        <w:rPr>
          <w:rStyle w:val="StyleUnderline"/>
        </w:rPr>
        <w:t>per person</w:t>
      </w:r>
      <w:r>
        <w:rPr>
          <w:sz w:val="16"/>
        </w:rPr>
        <w:t>.</w:t>
      </w:r>
    </w:p>
    <w:p w14:paraId="06A55CDA" w14:textId="77777777" w:rsidR="00AC360D" w:rsidRDefault="00AC360D" w:rsidP="00AC360D">
      <w:pPr>
        <w:rPr>
          <w:sz w:val="16"/>
        </w:rPr>
      </w:pPr>
      <w:r>
        <w:rPr>
          <w:sz w:val="16"/>
        </w:rPr>
        <w:t xml:space="preserve">On the social side, meanwhile, the researchers say that life satisfaction in each country should exceed 6.5 on the 10-point </w:t>
      </w:r>
      <w:proofErr w:type="spellStart"/>
      <w:r>
        <w:rPr>
          <w:sz w:val="16"/>
        </w:rPr>
        <w:t>Cantril</w:t>
      </w:r>
      <w:proofErr w:type="spellEnd"/>
      <w:r>
        <w:rPr>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Pr>
          <w:sz w:val="16"/>
        </w:rPr>
        <w:t>pass through</w:t>
      </w:r>
      <w:proofErr w:type="gramEnd"/>
      <w:r>
        <w:rPr>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10E7BC37" w14:textId="77777777" w:rsidR="00AC360D" w:rsidRDefault="00AC360D" w:rsidP="00AC360D">
      <w:pPr>
        <w:rPr>
          <w:sz w:val="16"/>
        </w:rPr>
      </w:pPr>
      <w:r>
        <w:rPr>
          <w:sz w:val="16"/>
        </w:rPr>
        <w:t xml:space="preserve">So </w:t>
      </w:r>
      <w:r>
        <w:rPr>
          <w:rStyle w:val="StyleUnderline"/>
        </w:rPr>
        <w:t xml:space="preserve">how does the U.S. do </w:t>
      </w:r>
      <w:proofErr w:type="gramStart"/>
      <w:r>
        <w:rPr>
          <w:rStyle w:val="StyleUnderline"/>
        </w:rPr>
        <w:t>with regard to</w:t>
      </w:r>
      <w:proofErr w:type="gramEnd"/>
      <w:r>
        <w:rPr>
          <w:sz w:val="16"/>
        </w:rPr>
        <w:t xml:space="preserve"> their </w:t>
      </w:r>
      <w:r>
        <w:rPr>
          <w:rStyle w:val="StyleUnderline"/>
        </w:rPr>
        <w:t>biophysical boundaries and social outcomes</w:t>
      </w:r>
      <w:r>
        <w:rPr>
          <w:sz w:val="16"/>
        </w:rPr>
        <w:t xml:space="preserve"> measures? We </w:t>
      </w:r>
      <w:r w:rsidRPr="006B5371">
        <w:rPr>
          <w:rStyle w:val="StyleUnderline"/>
          <w:highlight w:val="green"/>
        </w:rPr>
        <w:t>American</w:t>
      </w:r>
      <w:r w:rsidRPr="00935AD6">
        <w:rPr>
          <w:rStyle w:val="StyleUnderline"/>
        </w:rPr>
        <w:t>s</w:t>
      </w:r>
      <w:r w:rsidRPr="006B5371">
        <w:rPr>
          <w:rStyle w:val="StyleUnderline"/>
          <w:highlight w:val="green"/>
        </w:rPr>
        <w:t xml:space="preserve"> </w:t>
      </w:r>
      <w:r w:rsidRPr="006B5371">
        <w:rPr>
          <w:rStyle w:val="Emphasis"/>
          <w:highlight w:val="green"/>
        </w:rPr>
        <w:t>transgress all</w:t>
      </w:r>
      <w:r>
        <w:rPr>
          <w:rStyle w:val="Emphasis"/>
        </w:rPr>
        <w:t xml:space="preserve"> seven</w:t>
      </w:r>
      <w:r>
        <w:rPr>
          <w:rStyle w:val="StyleUnderline"/>
        </w:rPr>
        <w:t xml:space="preserve"> of the biophysical </w:t>
      </w:r>
      <w:r w:rsidRPr="006B5371">
        <w:rPr>
          <w:rStyle w:val="StyleUnderline"/>
          <w:highlight w:val="green"/>
        </w:rPr>
        <w:t>boundaries</w:t>
      </w:r>
      <w:r>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252C331E" w14:textId="77777777" w:rsidR="00AC360D" w:rsidRDefault="00AC360D" w:rsidP="00AC360D">
      <w:pPr>
        <w:rPr>
          <w:sz w:val="16"/>
        </w:rPr>
      </w:pPr>
      <w:r>
        <w:rPr>
          <w:sz w:val="16"/>
        </w:rPr>
        <w:t xml:space="preserve">On the other hand, </w:t>
      </w:r>
      <w:r>
        <w:rPr>
          <w:rStyle w:val="StyleUnderline"/>
        </w:rPr>
        <w:t>those transgressions</w:t>
      </w:r>
      <w:r>
        <w:rPr>
          <w:sz w:val="16"/>
        </w:rPr>
        <w:t xml:space="preserve"> have </w:t>
      </w:r>
      <w:r>
        <w:rPr>
          <w:rStyle w:val="StyleUnderline"/>
        </w:rPr>
        <w:t>provided a</w:t>
      </w:r>
      <w:r>
        <w:rPr>
          <w:sz w:val="16"/>
        </w:rPr>
        <w:t xml:space="preserve"> pretty </w:t>
      </w:r>
      <w:r>
        <w:rPr>
          <w:rStyle w:val="StyleUnderline"/>
        </w:rPr>
        <w:t>good life</w:t>
      </w:r>
      <w:r>
        <w:rPr>
          <w:sz w:val="16"/>
        </w:rPr>
        <w:t xml:space="preserve"> for Americans. For example, life </w:t>
      </w:r>
      <w:r>
        <w:rPr>
          <w:rStyle w:val="StyleUnderline"/>
        </w:rPr>
        <w:t xml:space="preserve">satisfaction is 7.1; healthy </w:t>
      </w:r>
      <w:r>
        <w:rPr>
          <w:rStyle w:val="Emphasis"/>
        </w:rPr>
        <w:t>life expectancy</w:t>
      </w:r>
      <w:r>
        <w:rPr>
          <w:rStyle w:val="StyleUnderline"/>
        </w:rPr>
        <w:t xml:space="preserve"> is 69.7 years; and </w:t>
      </w:r>
      <w:r>
        <w:rPr>
          <w:rStyle w:val="Emphasis"/>
        </w:rPr>
        <w:t>democratic quality</w:t>
      </w:r>
      <w:r>
        <w:rPr>
          <w:rStyle w:val="StyleUnderline"/>
        </w:rPr>
        <w:t xml:space="preserve"> stands at 0.8 points</w:t>
      </w:r>
      <w:r>
        <w:rPr>
          <w:sz w:val="16"/>
        </w:rPr>
        <w:t>. The only two social indicators we just missed on were employment (91 percent) and secondary education (94.7 percent).</w:t>
      </w:r>
    </w:p>
    <w:p w14:paraId="2BB1D506" w14:textId="77777777" w:rsidR="00AC360D" w:rsidRDefault="00AC360D" w:rsidP="00AC360D">
      <w:pPr>
        <w:rPr>
          <w:sz w:val="16"/>
        </w:rPr>
      </w:pPr>
      <w:r>
        <w:rPr>
          <w:sz w:val="16"/>
        </w:rPr>
        <w:t xml:space="preserve">On the other hand, </w:t>
      </w:r>
      <w:r>
        <w:rPr>
          <w:rStyle w:val="StyleUnderline"/>
        </w:rPr>
        <w:t xml:space="preserve">our hemisphere is home to one </w:t>
      </w:r>
      <w:r>
        <w:rPr>
          <w:rStyle w:val="Emphasis"/>
        </w:rPr>
        <w:t>paragon of sustainability</w:t>
      </w:r>
      <w:r>
        <w:rPr>
          <w:rStyle w:val="StyleUnderline"/>
        </w:rPr>
        <w:t>—Haiti</w:t>
      </w:r>
      <w:r>
        <w:rPr>
          <w:sz w:val="16"/>
        </w:rPr>
        <w:t xml:space="preserve">. </w:t>
      </w:r>
      <w:proofErr w:type="gramStart"/>
      <w:r>
        <w:rPr>
          <w:sz w:val="16"/>
        </w:rPr>
        <w:t>Haitians</w:t>
      </w:r>
      <w:proofErr w:type="gramEnd"/>
      <w:r>
        <w:rPr>
          <w:sz w:val="16"/>
        </w:rPr>
        <w:t xml:space="preserve"> breach none of the researchers' biophysical boundaries. </w:t>
      </w:r>
      <w:r>
        <w:rPr>
          <w:rStyle w:val="StyleUnderline"/>
        </w:rPr>
        <w:t xml:space="preserve">But the Caribbean country performs </w:t>
      </w:r>
      <w:r>
        <w:rPr>
          <w:rStyle w:val="Emphasis"/>
        </w:rPr>
        <w:t>abysmally</w:t>
      </w:r>
      <w:r>
        <w:rPr>
          <w:rStyle w:val="StyleUnderline"/>
        </w:rPr>
        <w:t xml:space="preserve"> on all 11 social indicators. Life satisfaction</w:t>
      </w:r>
      <w:r>
        <w:rPr>
          <w:sz w:val="16"/>
        </w:rPr>
        <w:t xml:space="preserve"> scores </w:t>
      </w:r>
      <w:r>
        <w:rPr>
          <w:rStyle w:val="StyleUnderline"/>
        </w:rPr>
        <w:t>at 4.</w:t>
      </w:r>
      <w:r>
        <w:rPr>
          <w:sz w:val="16"/>
        </w:rPr>
        <w:t xml:space="preserve">8; healthy </w:t>
      </w:r>
      <w:r>
        <w:rPr>
          <w:rStyle w:val="StyleUnderline"/>
        </w:rPr>
        <w:t>life expectancy is 52.3 years</w:t>
      </w:r>
      <w:r>
        <w:rPr>
          <w:sz w:val="16"/>
        </w:rPr>
        <w:t xml:space="preserve">; and </w:t>
      </w:r>
      <w:proofErr w:type="gramStart"/>
      <w:r>
        <w:rPr>
          <w:sz w:val="16"/>
        </w:rPr>
        <w:t>Haitians</w:t>
      </w:r>
      <w:proofErr w:type="gramEnd"/>
      <w:r>
        <w:rPr>
          <w:sz w:val="16"/>
        </w:rPr>
        <w:t xml:space="preserve"> average 2,105 calories per day. The country tallies -0.9 on the democratic quality index. </w:t>
      </w:r>
      <w:r>
        <w:rPr>
          <w:rStyle w:val="StyleUnderline"/>
        </w:rPr>
        <w:t>Haiti's GDP is $719 per capita</w:t>
      </w:r>
      <w:r>
        <w:rPr>
          <w:sz w:val="16"/>
        </w:rPr>
        <w:t>.</w:t>
      </w:r>
    </w:p>
    <w:p w14:paraId="604619D3" w14:textId="77777777" w:rsidR="00AC360D" w:rsidRDefault="00AC360D" w:rsidP="00AC360D">
      <w:pPr>
        <w:rPr>
          <w:sz w:val="16"/>
        </w:rPr>
      </w:pPr>
      <w:r>
        <w:rPr>
          <w:rStyle w:val="StyleUnderline"/>
        </w:rPr>
        <w:t xml:space="preserve">Other near-sustainability champions include </w:t>
      </w:r>
      <w:r>
        <w:rPr>
          <w:rStyle w:val="Emphasis"/>
        </w:rPr>
        <w:t>Malawi</w:t>
      </w:r>
      <w:r>
        <w:rPr>
          <w:rStyle w:val="StyleUnderline"/>
        </w:rPr>
        <w:t xml:space="preserve">, </w:t>
      </w:r>
      <w:r>
        <w:rPr>
          <w:rStyle w:val="Emphasis"/>
        </w:rPr>
        <w:t>Nepal</w:t>
      </w:r>
      <w:r>
        <w:rPr>
          <w:rStyle w:val="StyleUnderline"/>
        </w:rPr>
        <w:t xml:space="preserve">, </w:t>
      </w:r>
      <w:r>
        <w:rPr>
          <w:rStyle w:val="Emphasis"/>
        </w:rPr>
        <w:t>Myanmar</w:t>
      </w:r>
      <w:r>
        <w:rPr>
          <w:rStyle w:val="StyleUnderline"/>
        </w:rPr>
        <w:t xml:space="preserve">, and </w:t>
      </w:r>
      <w:r>
        <w:rPr>
          <w:rStyle w:val="Emphasis"/>
        </w:rPr>
        <w:t>Nicaragua</w:t>
      </w:r>
      <w:r>
        <w:rPr>
          <w:rStyle w:val="StyleUnderline"/>
        </w:rPr>
        <w:t>. All of them score dismally on</w:t>
      </w:r>
      <w:r>
        <w:rPr>
          <w:sz w:val="16"/>
        </w:rPr>
        <w:t xml:space="preserve"> the </w:t>
      </w:r>
      <w:r>
        <w:rPr>
          <w:rStyle w:val="StyleUnderline"/>
        </w:rPr>
        <w:t>social indicators, and</w:t>
      </w:r>
      <w:r>
        <w:rPr>
          <w:sz w:val="16"/>
        </w:rPr>
        <w:t xml:space="preserve"> their </w:t>
      </w:r>
      <w:r>
        <w:rPr>
          <w:rStyle w:val="StyleUnderline"/>
        </w:rPr>
        <w:t>GDPs</w:t>
      </w:r>
      <w:r>
        <w:rPr>
          <w:sz w:val="16"/>
        </w:rPr>
        <w:t xml:space="preserve"> per capita are $322, $799, $1,375, and $2,208, respectively.</w:t>
      </w:r>
    </w:p>
    <w:p w14:paraId="7C599AE6" w14:textId="77777777" w:rsidR="00AC360D" w:rsidRDefault="00AC360D" w:rsidP="00AC360D">
      <w:pPr>
        <w:rPr>
          <w:sz w:val="16"/>
        </w:rPr>
      </w:pPr>
      <w:r>
        <w:rPr>
          <w:rStyle w:val="StyleUnderline"/>
        </w:rPr>
        <w:t>The country that</w:t>
      </w:r>
      <w:r>
        <w:rPr>
          <w:sz w:val="16"/>
        </w:rPr>
        <w:t xml:space="preserve"> currently </w:t>
      </w:r>
      <w:r>
        <w:rPr>
          <w:rStyle w:val="StyleUnderline"/>
        </w:rPr>
        <w:t xml:space="preserve">comes </w:t>
      </w:r>
      <w:r>
        <w:rPr>
          <w:rStyle w:val="Emphasis"/>
        </w:rPr>
        <w:t>closest</w:t>
      </w:r>
      <w:r>
        <w:rPr>
          <w:rStyle w:val="StyleUnderline"/>
        </w:rPr>
        <w:t xml:space="preserve"> to</w:t>
      </w:r>
      <w:r>
        <w:rPr>
          <w:sz w:val="16"/>
        </w:rPr>
        <w:t xml:space="preserve"> the </w:t>
      </w:r>
      <w:r>
        <w:rPr>
          <w:rStyle w:val="StyleUnderline"/>
        </w:rPr>
        <w:t>researchers' ideal</w:t>
      </w:r>
      <w:r>
        <w:rPr>
          <w:sz w:val="16"/>
        </w:rPr>
        <w:t xml:space="preserve"> of remaining within its </w:t>
      </w:r>
      <w:r>
        <w:rPr>
          <w:rStyle w:val="StyleUnderline"/>
        </w:rPr>
        <w:t>biophysical boundaries while</w:t>
      </w:r>
      <w:r>
        <w:rPr>
          <w:sz w:val="16"/>
        </w:rPr>
        <w:t xml:space="preserve"> sufficient </w:t>
      </w:r>
      <w:r>
        <w:rPr>
          <w:rStyle w:val="StyleUnderline"/>
        </w:rPr>
        <w:t>social indicators is…</w:t>
      </w:r>
      <w:r>
        <w:rPr>
          <w:rStyle w:val="Emphasis"/>
        </w:rPr>
        <w:t>Vietnam</w:t>
      </w:r>
      <w:r>
        <w:rPr>
          <w:sz w:val="16"/>
        </w:rPr>
        <w:t>. For the record, Vietnam's per capita GDP is $2,306.</w:t>
      </w:r>
    </w:p>
    <w:p w14:paraId="1498754D" w14:textId="77777777" w:rsidR="00AC360D" w:rsidRDefault="00AC360D" w:rsidP="00AC360D">
      <w:pPr>
        <w:rPr>
          <w:sz w:val="16"/>
        </w:rPr>
      </w:pPr>
      <w:r w:rsidRPr="00935AD6">
        <w:rPr>
          <w:rStyle w:val="StyleUnderline"/>
        </w:rPr>
        <w:t xml:space="preserve">"Countries with higher levels of </w:t>
      </w:r>
      <w:r w:rsidRPr="00935AD6">
        <w:rPr>
          <w:rStyle w:val="Emphasis"/>
        </w:rPr>
        <w:t>life satisfaction</w:t>
      </w:r>
      <w:r w:rsidRPr="00935AD6">
        <w:rPr>
          <w:rStyle w:val="StyleUnderline"/>
        </w:rPr>
        <w:t xml:space="preserve"> and</w:t>
      </w:r>
      <w:r w:rsidRPr="00935AD6">
        <w:rPr>
          <w:sz w:val="16"/>
        </w:rPr>
        <w:t xml:space="preserve"> healthy life </w:t>
      </w:r>
      <w:r w:rsidRPr="00935AD6">
        <w:rPr>
          <w:rStyle w:val="Emphasis"/>
        </w:rPr>
        <w:t>expectancy</w:t>
      </w:r>
      <w:r w:rsidRPr="00935AD6">
        <w:rPr>
          <w:sz w:val="16"/>
        </w:rPr>
        <w:t xml:space="preserve"> also </w:t>
      </w:r>
      <w:r w:rsidRPr="00935AD6">
        <w:rPr>
          <w:rStyle w:val="StyleUnderline"/>
        </w:rPr>
        <w:t>tend to transgress</w:t>
      </w:r>
      <w:r w:rsidRPr="00935AD6">
        <w:rPr>
          <w:sz w:val="16"/>
        </w:rPr>
        <w:t xml:space="preserve"> more </w:t>
      </w:r>
      <w:r w:rsidRPr="00935AD6">
        <w:rPr>
          <w:rStyle w:val="StyleUnderline"/>
        </w:rPr>
        <w:t>biophysical boundaries,"</w:t>
      </w:r>
      <w:r w:rsidRPr="00935AD6">
        <w:rPr>
          <w:sz w:val="16"/>
        </w:rPr>
        <w:t xml:space="preserve"> the researchers note. </w:t>
      </w:r>
      <w:r w:rsidRPr="00935AD6">
        <w:rPr>
          <w:rStyle w:val="StyleUnderline"/>
        </w:rPr>
        <w:t>A better way to put this</w:t>
      </w:r>
      <w:r w:rsidRPr="00935AD6">
        <w:rPr>
          <w:sz w:val="16"/>
        </w:rPr>
        <w:t xml:space="preserve"> relationship </w:t>
      </w:r>
      <w:r w:rsidRPr="00935AD6">
        <w:rPr>
          <w:rStyle w:val="StyleUnderline"/>
        </w:rPr>
        <w:t>is that</w:t>
      </w:r>
      <w:r w:rsidRPr="00935AD6">
        <w:rPr>
          <w:sz w:val="16"/>
        </w:rPr>
        <w:t xml:space="preserve"> more </w:t>
      </w:r>
      <w:r w:rsidRPr="00935AD6">
        <w:rPr>
          <w:rStyle w:val="StyleUnderline"/>
        </w:rPr>
        <w:t xml:space="preserve">wealth and </w:t>
      </w:r>
      <w:r w:rsidRPr="00935AD6">
        <w:rPr>
          <w:rStyle w:val="Emphasis"/>
        </w:rPr>
        <w:t>technology</w:t>
      </w:r>
      <w:r>
        <w:rPr>
          <w:sz w:val="16"/>
        </w:rPr>
        <w:t xml:space="preserve"> tend to </w:t>
      </w:r>
      <w:r>
        <w:rPr>
          <w:rStyle w:val="StyleUnderline"/>
        </w:rPr>
        <w:t>make people happier, healthier, and freer</w:t>
      </w:r>
      <w:r>
        <w:rPr>
          <w:sz w:val="16"/>
        </w:rPr>
        <w:t>.</w:t>
      </w:r>
    </w:p>
    <w:p w14:paraId="37D8B54F" w14:textId="77777777" w:rsidR="00AC360D" w:rsidRDefault="00AC360D" w:rsidP="00AC360D">
      <w:pPr>
        <w:rPr>
          <w:sz w:val="16"/>
        </w:rPr>
      </w:pPr>
      <w:r>
        <w:rPr>
          <w:sz w:val="16"/>
        </w:rPr>
        <w:t xml:space="preserve">O'Neill and his unhappy team fail drastically to understand how </w:t>
      </w:r>
      <w:r>
        <w:rPr>
          <w:rStyle w:val="StyleUnderline"/>
        </w:rPr>
        <w:t xml:space="preserve">human </w:t>
      </w:r>
      <w:r w:rsidRPr="006B5371">
        <w:rPr>
          <w:rStyle w:val="Emphasis"/>
          <w:highlight w:val="green"/>
        </w:rPr>
        <w:t>ingenuity</w:t>
      </w:r>
      <w:r>
        <w:rPr>
          <w:rStyle w:val="StyleUnderline"/>
        </w:rPr>
        <w:t xml:space="preserve"> unleashed </w:t>
      </w:r>
      <w:r w:rsidRPr="006B5371">
        <w:rPr>
          <w:rStyle w:val="StyleUnderline"/>
          <w:highlight w:val="green"/>
        </w:rPr>
        <w:t>in markets is</w:t>
      </w:r>
      <w:r>
        <w:rPr>
          <w:sz w:val="16"/>
        </w:rPr>
        <w:t xml:space="preserve"> already </w:t>
      </w:r>
      <w:r>
        <w:rPr>
          <w:rStyle w:val="StyleUnderline"/>
        </w:rPr>
        <w:t xml:space="preserve">well on the way toward </w:t>
      </w:r>
      <w:r w:rsidRPr="006B5371">
        <w:rPr>
          <w:rStyle w:val="StyleUnderline"/>
          <w:highlight w:val="green"/>
        </w:rPr>
        <w:t>making</w:t>
      </w:r>
      <w:r>
        <w:rPr>
          <w:sz w:val="16"/>
        </w:rPr>
        <w:t xml:space="preserve"> their </w:t>
      </w:r>
      <w:r>
        <w:rPr>
          <w:rStyle w:val="StyleUnderline"/>
        </w:rPr>
        <w:t xml:space="preserve">supposed planetary </w:t>
      </w:r>
      <w:r w:rsidRPr="006B5371">
        <w:rPr>
          <w:rStyle w:val="StyleUnderline"/>
          <w:highlight w:val="green"/>
        </w:rPr>
        <w:t xml:space="preserve">boundaries </w:t>
      </w:r>
      <w:r w:rsidRPr="006B5371">
        <w:rPr>
          <w:rStyle w:val="Emphasis"/>
          <w:highlight w:val="green"/>
        </w:rPr>
        <w:t>irrelevant</w:t>
      </w:r>
      <w:r>
        <w:rPr>
          <w:rStyle w:val="StyleUnderline"/>
        </w:rPr>
        <w:t xml:space="preserve">. Take carbon dioxide </w:t>
      </w:r>
      <w:r>
        <w:rPr>
          <w:rStyle w:val="Emphasis"/>
        </w:rPr>
        <w:t>emissions</w:t>
      </w:r>
      <w:r>
        <w:rPr>
          <w:rStyle w:val="StyleUnderline"/>
        </w:rPr>
        <w:t xml:space="preserve">: Supporters of </w:t>
      </w:r>
      <w:r>
        <w:rPr>
          <w:rStyle w:val="Emphasis"/>
        </w:rPr>
        <w:t xml:space="preserve">renewable </w:t>
      </w:r>
      <w:r w:rsidRPr="006B5371">
        <w:rPr>
          <w:rStyle w:val="Emphasis"/>
          <w:highlight w:val="green"/>
        </w:rPr>
        <w:t>energy</w:t>
      </w:r>
      <w:r>
        <w:rPr>
          <w:rStyle w:val="StyleUnderline"/>
        </w:rPr>
        <w:t xml:space="preserve"> technologies say</w:t>
      </w:r>
      <w:r>
        <w:rPr>
          <w:sz w:val="16"/>
        </w:rPr>
        <w:t xml:space="preserve"> that their </w:t>
      </w:r>
      <w:r w:rsidRPr="006B5371">
        <w:rPr>
          <w:rStyle w:val="StyleUnderline"/>
          <w:highlight w:val="green"/>
        </w:rPr>
        <w:t>costs</w:t>
      </w:r>
      <w:r>
        <w:rPr>
          <w:rStyle w:val="StyleUnderline"/>
        </w:rPr>
        <w:t xml:space="preserve"> are already or </w:t>
      </w:r>
      <w:r w:rsidRPr="006B5371">
        <w:rPr>
          <w:rStyle w:val="StyleUnderline"/>
          <w:highlight w:val="green"/>
        </w:rPr>
        <w:t>will</w:t>
      </w:r>
      <w:r>
        <w:rPr>
          <w:sz w:val="16"/>
        </w:rPr>
        <w:t xml:space="preserve"> soon </w:t>
      </w:r>
      <w:r w:rsidRPr="006B5371">
        <w:rPr>
          <w:rStyle w:val="StyleUnderline"/>
          <w:highlight w:val="green"/>
        </w:rPr>
        <w:t xml:space="preserve">be </w:t>
      </w:r>
      <w:r w:rsidRPr="006B5371">
        <w:rPr>
          <w:rStyle w:val="Emphasis"/>
          <w:highlight w:val="green"/>
        </w:rPr>
        <w:t>lower</w:t>
      </w:r>
      <w:r>
        <w:rPr>
          <w:rStyle w:val="Emphasis"/>
        </w:rPr>
        <w:t xml:space="preserve"> than</w:t>
      </w:r>
      <w:r>
        <w:rPr>
          <w:sz w:val="16"/>
        </w:rPr>
        <w:t xml:space="preserve"> those of </w:t>
      </w:r>
      <w:r>
        <w:rPr>
          <w:rStyle w:val="Emphasis"/>
        </w:rPr>
        <w:t>fossil fuels</w:t>
      </w:r>
      <w:r>
        <w:rPr>
          <w:rStyle w:val="StyleUnderline"/>
        </w:rPr>
        <w:t>. Boosters of</w:t>
      </w:r>
      <w:r>
        <w:rPr>
          <w:sz w:val="16"/>
        </w:rPr>
        <w:t xml:space="preserve"> advanced </w:t>
      </w:r>
      <w:r>
        <w:rPr>
          <w:rStyle w:val="StyleUnderline"/>
        </w:rPr>
        <w:t xml:space="preserve">nuclear </w:t>
      </w:r>
      <w:r w:rsidRPr="006B5371">
        <w:rPr>
          <w:rStyle w:val="StyleUnderline"/>
          <w:highlight w:val="green"/>
        </w:rPr>
        <w:t>reactors</w:t>
      </w:r>
      <w:r>
        <w:rPr>
          <w:sz w:val="16"/>
        </w:rPr>
        <w:t xml:space="preserve"> similarly </w:t>
      </w:r>
      <w:r>
        <w:rPr>
          <w:rStyle w:val="StyleUnderline"/>
        </w:rPr>
        <w:t xml:space="preserve">argue that they can </w:t>
      </w:r>
      <w:r w:rsidRPr="006B5371">
        <w:rPr>
          <w:rStyle w:val="StyleUnderline"/>
          <w:highlight w:val="green"/>
        </w:rPr>
        <w:t xml:space="preserve">supply </w:t>
      </w:r>
      <w:proofErr w:type="gramStart"/>
      <w:r w:rsidRPr="006B5371">
        <w:rPr>
          <w:rStyle w:val="Emphasis"/>
          <w:highlight w:val="green"/>
        </w:rPr>
        <w:t>all</w:t>
      </w:r>
      <w:r>
        <w:rPr>
          <w:rStyle w:val="Emphasis"/>
        </w:rPr>
        <w:t xml:space="preserve"> of</w:t>
      </w:r>
      <w:proofErr w:type="gramEnd"/>
      <w:r>
        <w:rPr>
          <w:rStyle w:val="Emphasis"/>
        </w:rPr>
        <w:t xml:space="preserve"> the </w:t>
      </w:r>
      <w:r w:rsidRPr="006B5371">
        <w:rPr>
          <w:rStyle w:val="Emphasis"/>
          <w:highlight w:val="green"/>
        </w:rPr>
        <w:t>carbon-free energy</w:t>
      </w:r>
      <w:r>
        <w:rPr>
          <w:rStyle w:val="StyleUnderline"/>
        </w:rPr>
        <w:t xml:space="preserve"> the world will need</w:t>
      </w:r>
      <w:r>
        <w:rPr>
          <w:sz w:val="16"/>
        </w:rPr>
        <w:t xml:space="preserve">. There's a good chance that fleets of </w:t>
      </w:r>
      <w:r>
        <w:rPr>
          <w:rStyle w:val="StyleUnderline"/>
        </w:rPr>
        <w:t>battery-powered</w:t>
      </w:r>
      <w:r>
        <w:rPr>
          <w:sz w:val="16"/>
        </w:rPr>
        <w:t xml:space="preserve"> self-driving </w:t>
      </w:r>
      <w:r>
        <w:rPr>
          <w:rStyle w:val="StyleUnderline"/>
        </w:rPr>
        <w:t>vehicles</w:t>
      </w:r>
      <w:r>
        <w:rPr>
          <w:sz w:val="16"/>
        </w:rPr>
        <w:t xml:space="preserve"> will largely </w:t>
      </w:r>
      <w:r>
        <w:rPr>
          <w:rStyle w:val="StyleUnderline"/>
        </w:rPr>
        <w:t>replace</w:t>
      </w:r>
      <w:r>
        <w:rPr>
          <w:sz w:val="16"/>
        </w:rPr>
        <w:t xml:space="preserve"> private cars and </w:t>
      </w:r>
      <w:r>
        <w:rPr>
          <w:rStyle w:val="StyleUnderline"/>
        </w:rPr>
        <w:t>mass transit</w:t>
      </w:r>
      <w:r>
        <w:rPr>
          <w:sz w:val="16"/>
        </w:rPr>
        <w:t xml:space="preserve"> later in this century.</w:t>
      </w:r>
    </w:p>
    <w:p w14:paraId="0FB0633B" w14:textId="77777777" w:rsidR="00AC360D" w:rsidRDefault="00AC360D" w:rsidP="00AC360D">
      <w:pPr>
        <w:rPr>
          <w:sz w:val="16"/>
        </w:rPr>
      </w:pPr>
      <w:r>
        <w:rPr>
          <w:sz w:val="16"/>
        </w:rPr>
        <w:t xml:space="preserve">Are we about to run out of phosphorous to fertilize our crops? </w:t>
      </w:r>
      <w:r w:rsidRPr="006B5371">
        <w:rPr>
          <w:rStyle w:val="StyleUnderline"/>
          <w:highlight w:val="green"/>
        </w:rPr>
        <w:t xml:space="preserve">Peak phosphorus is </w:t>
      </w:r>
      <w:r w:rsidRPr="006B5371">
        <w:rPr>
          <w:rStyle w:val="Emphasis"/>
          <w:highlight w:val="green"/>
        </w:rPr>
        <w:t>not at hand</w:t>
      </w:r>
      <w:r>
        <w:rPr>
          <w:sz w:val="16"/>
        </w:rPr>
        <w:t xml:space="preserve">. The U.S. Geological Survey (USGS) reports that </w:t>
      </w:r>
      <w:r>
        <w:rPr>
          <w:rStyle w:val="StyleUnderline"/>
        </w:rPr>
        <w:t xml:space="preserve">at current rates of mining, the world's known </w:t>
      </w:r>
      <w:r w:rsidRPr="006B5371">
        <w:rPr>
          <w:rStyle w:val="StyleUnderline"/>
          <w:highlight w:val="green"/>
        </w:rPr>
        <w:t>reserves</w:t>
      </w:r>
      <w:r>
        <w:rPr>
          <w:rStyle w:val="StyleUnderline"/>
        </w:rPr>
        <w:t xml:space="preserve"> will </w:t>
      </w:r>
      <w:r w:rsidRPr="006B5371">
        <w:rPr>
          <w:rStyle w:val="StyleUnderline"/>
          <w:highlight w:val="green"/>
        </w:rPr>
        <w:t>last</w:t>
      </w:r>
      <w:r>
        <w:rPr>
          <w:rStyle w:val="StyleUnderline"/>
        </w:rPr>
        <w:t xml:space="preserve"> </w:t>
      </w:r>
      <w:r>
        <w:rPr>
          <w:rStyle w:val="Emphasis"/>
        </w:rPr>
        <w:t xml:space="preserve">266 </w:t>
      </w:r>
      <w:r w:rsidRPr="006B5371">
        <w:rPr>
          <w:rStyle w:val="Emphasis"/>
          <w:highlight w:val="green"/>
        </w:rPr>
        <w:t>years</w:t>
      </w:r>
      <w:r w:rsidRPr="006B5371">
        <w:rPr>
          <w:rStyle w:val="StyleUnderline"/>
          <w:highlight w:val="green"/>
        </w:rPr>
        <w:t>.</w:t>
      </w:r>
      <w:r>
        <w:rPr>
          <w:rStyle w:val="StyleUnderline"/>
        </w:rPr>
        <w:t xml:space="preserve"> The estimated </w:t>
      </w:r>
      <w:r>
        <w:rPr>
          <w:rStyle w:val="Emphasis"/>
        </w:rPr>
        <w:t>total resources</w:t>
      </w:r>
      <w:r>
        <w:rPr>
          <w:rStyle w:val="StyleUnderline"/>
        </w:rPr>
        <w:t xml:space="preserve"> of phosphate rock would last </w:t>
      </w:r>
      <w:r>
        <w:rPr>
          <w:rStyle w:val="Emphasis"/>
        </w:rPr>
        <w:t>over 1,140 years</w:t>
      </w:r>
      <w:r>
        <w:rPr>
          <w:rStyle w:val="StyleUnderline"/>
        </w:rPr>
        <w:t>. "</w:t>
      </w:r>
      <w:r w:rsidRPr="00935AD6">
        <w:rPr>
          <w:rStyle w:val="StyleUnderline"/>
        </w:rPr>
        <w:t xml:space="preserve">There are </w:t>
      </w:r>
      <w:r w:rsidRPr="006B5371">
        <w:rPr>
          <w:rStyle w:val="StyleUnderline"/>
          <w:highlight w:val="green"/>
        </w:rPr>
        <w:t>no</w:t>
      </w:r>
      <w:r>
        <w:rPr>
          <w:rStyle w:val="StyleUnderline"/>
        </w:rPr>
        <w:t xml:space="preserve"> </w:t>
      </w:r>
      <w:r>
        <w:rPr>
          <w:rStyle w:val="Emphasis"/>
        </w:rPr>
        <w:t xml:space="preserve">imminent </w:t>
      </w:r>
      <w:r w:rsidRPr="006B5371">
        <w:rPr>
          <w:rStyle w:val="Emphasis"/>
          <w:highlight w:val="green"/>
        </w:rPr>
        <w:t>shortages</w:t>
      </w:r>
      <w:r>
        <w:rPr>
          <w:rStyle w:val="StyleUnderline"/>
        </w:rPr>
        <w:t xml:space="preserve"> of</w:t>
      </w:r>
      <w:r>
        <w:rPr>
          <w:sz w:val="16"/>
        </w:rPr>
        <w:t xml:space="preserve"> phosphate </w:t>
      </w:r>
      <w:r>
        <w:rPr>
          <w:rStyle w:val="StyleUnderline"/>
        </w:rPr>
        <w:t>rock,"</w:t>
      </w:r>
      <w:r>
        <w:rPr>
          <w:sz w:val="16"/>
        </w:rPr>
        <w:t xml:space="preserve"> notes the USGS. </w:t>
      </w:r>
      <w:r>
        <w:rPr>
          <w:rStyle w:val="StyleUnderline"/>
        </w:rPr>
        <w:t>With respect to</w:t>
      </w:r>
      <w:r>
        <w:rPr>
          <w:sz w:val="16"/>
        </w:rPr>
        <w:t xml:space="preserve"> the </w:t>
      </w:r>
      <w:r>
        <w:rPr>
          <w:rStyle w:val="StyleUnderline"/>
        </w:rPr>
        <w:t>deleterious effects</w:t>
      </w:r>
      <w:r>
        <w:rPr>
          <w:sz w:val="16"/>
        </w:rPr>
        <w:t xml:space="preserve"> that using phosphorus to fertilize crops might have outside of farm fields, </w:t>
      </w:r>
      <w:r>
        <w:rPr>
          <w:rStyle w:val="StyleUnderline"/>
        </w:rPr>
        <w:t>researchers are working</w:t>
      </w:r>
      <w:r>
        <w:rPr>
          <w:sz w:val="16"/>
        </w:rPr>
        <w:t xml:space="preserve"> on ways </w:t>
      </w:r>
      <w:r>
        <w:rPr>
          <w:rStyle w:val="StyleUnderline"/>
        </w:rPr>
        <w:t xml:space="preserve">to </w:t>
      </w:r>
      <w:r>
        <w:rPr>
          <w:rStyle w:val="Emphasis"/>
        </w:rPr>
        <w:t xml:space="preserve">endow </w:t>
      </w:r>
      <w:r w:rsidRPr="006B5371">
        <w:rPr>
          <w:rStyle w:val="Emphasis"/>
          <w:highlight w:val="green"/>
        </w:rPr>
        <w:t>crops</w:t>
      </w:r>
      <w:r>
        <w:rPr>
          <w:rStyle w:val="StyleUnderline"/>
        </w:rPr>
        <w:t xml:space="preserve"> with traits that enable them to </w:t>
      </w:r>
      <w:r w:rsidRPr="006B5371">
        <w:rPr>
          <w:rStyle w:val="StyleUnderline"/>
          <w:highlight w:val="green"/>
        </w:rPr>
        <w:t xml:space="preserve">use less while </w:t>
      </w:r>
      <w:r w:rsidRPr="006B5371">
        <w:rPr>
          <w:rStyle w:val="Emphasis"/>
          <w:highlight w:val="green"/>
        </w:rPr>
        <w:t>maintaining yields</w:t>
      </w:r>
      <w:r>
        <w:rPr>
          <w:sz w:val="16"/>
        </w:rPr>
        <w:t>.</w:t>
      </w:r>
    </w:p>
    <w:p w14:paraId="7CDB8581" w14:textId="77777777" w:rsidR="00AC360D" w:rsidRDefault="00AC360D" w:rsidP="00AC360D">
      <w:pPr>
        <w:rPr>
          <w:sz w:val="16"/>
        </w:rPr>
      </w:pPr>
      <w:r>
        <w:rPr>
          <w:sz w:val="16"/>
        </w:rPr>
        <w:t xml:space="preserve">O'Neill and his colleagues are also concerned that farmers are using too much </w:t>
      </w:r>
      <w:r>
        <w:rPr>
          <w:rStyle w:val="StyleUnderline"/>
        </w:rPr>
        <w:t>nitrogen fertilizer</w:t>
      </w:r>
      <w:r>
        <w:rPr>
          <w:sz w:val="16"/>
        </w:rPr>
        <w:t xml:space="preserve">, which runs off fields into the natural environment and contributes to deoxygenated dead zones in the oceans, among other ill effects. This </w:t>
      </w:r>
      <w:r>
        <w:rPr>
          <w:rStyle w:val="StyleUnderline"/>
        </w:rPr>
        <w:t>is a problem, but</w:t>
      </w:r>
      <w:r>
        <w:rPr>
          <w:sz w:val="16"/>
        </w:rPr>
        <w:t xml:space="preserve"> one that </w:t>
      </w:r>
      <w:r>
        <w:rPr>
          <w:rStyle w:val="StyleUnderline"/>
        </w:rPr>
        <w:t>plant breeders are</w:t>
      </w:r>
      <w:r>
        <w:rPr>
          <w:sz w:val="16"/>
        </w:rPr>
        <w:t xml:space="preserve"> already </w:t>
      </w:r>
      <w:r>
        <w:rPr>
          <w:rStyle w:val="StyleUnderline"/>
        </w:rPr>
        <w:t>working to solve</w:t>
      </w:r>
      <w:r>
        <w:rPr>
          <w:sz w:val="16"/>
        </w:rPr>
        <w:t xml:space="preserve">. For example, </w:t>
      </w:r>
      <w:r>
        <w:rPr>
          <w:rStyle w:val="StyleUnderline"/>
        </w:rPr>
        <w:t>researchers</w:t>
      </w:r>
      <w:r>
        <w:rPr>
          <w:sz w:val="16"/>
        </w:rPr>
        <w:t xml:space="preserve"> at Arcadia Biosciences have </w:t>
      </w:r>
      <w:r>
        <w:rPr>
          <w:rStyle w:val="StyleUnderline"/>
        </w:rPr>
        <w:t xml:space="preserve">used </w:t>
      </w:r>
      <w:r w:rsidRPr="006B5371">
        <w:rPr>
          <w:rStyle w:val="Emphasis"/>
          <w:highlight w:val="green"/>
        </w:rPr>
        <w:t>biotech</w:t>
      </w:r>
      <w:r>
        <w:rPr>
          <w:rStyle w:val="Emphasis"/>
        </w:rPr>
        <w:t>nology</w:t>
      </w:r>
      <w:r>
        <w:rPr>
          <w:rStyle w:val="StyleUnderline"/>
        </w:rPr>
        <w:t xml:space="preserve"> to </w:t>
      </w:r>
      <w:r w:rsidRPr="006B5371">
        <w:rPr>
          <w:rStyle w:val="StyleUnderline"/>
          <w:highlight w:val="green"/>
        </w:rPr>
        <w:t>create</w:t>
      </w:r>
      <w:r>
        <w:rPr>
          <w:rStyle w:val="StyleUnderline"/>
        </w:rPr>
        <w:t xml:space="preserve"> nitrogen-</w:t>
      </w:r>
      <w:r w:rsidRPr="006B5371">
        <w:rPr>
          <w:rStyle w:val="Emphasis"/>
          <w:highlight w:val="green"/>
        </w:rPr>
        <w:t>efficient</w:t>
      </w:r>
      <w:r>
        <w:rPr>
          <w:rStyle w:val="Emphasis"/>
        </w:rPr>
        <w:t xml:space="preserve"> varieties</w:t>
      </w:r>
      <w:r>
        <w:rPr>
          <w:rStyle w:val="StyleUnderline"/>
        </w:rPr>
        <w:t xml:space="preserve"> of </w:t>
      </w:r>
      <w:r w:rsidRPr="006B5371">
        <w:rPr>
          <w:rStyle w:val="StyleUnderline"/>
          <w:highlight w:val="green"/>
        </w:rPr>
        <w:t>staples</w:t>
      </w:r>
      <w:r>
        <w:rPr>
          <w:rStyle w:val="StyleUnderline"/>
        </w:rPr>
        <w:t xml:space="preserve"> like rice and wheat that enable farmers to increase yields while</w:t>
      </w:r>
      <w:r>
        <w:rPr>
          <w:sz w:val="16"/>
        </w:rPr>
        <w:t xml:space="preserve"> significantly </w:t>
      </w:r>
      <w:r>
        <w:rPr>
          <w:rStyle w:val="StyleUnderline"/>
        </w:rPr>
        <w:t>reducing fertilizer use</w:t>
      </w:r>
      <w:r>
        <w:rPr>
          <w:sz w:val="16"/>
        </w:rPr>
        <w:t xml:space="preserve">. Meanwhile, </w:t>
      </w:r>
      <w:r>
        <w:rPr>
          <w:rStyle w:val="StyleUnderline"/>
        </w:rPr>
        <w:t>other</w:t>
      </w:r>
      <w:r>
        <w:rPr>
          <w:sz w:val="16"/>
        </w:rPr>
        <w:t xml:space="preserve"> researchers are moving on </w:t>
      </w:r>
      <w:r>
        <w:rPr>
          <w:rStyle w:val="StyleUnderline"/>
        </w:rPr>
        <w:t>projects</w:t>
      </w:r>
      <w:r>
        <w:rPr>
          <w:sz w:val="16"/>
        </w:rPr>
        <w:t xml:space="preserve"> to </w:t>
      </w:r>
      <w:r>
        <w:rPr>
          <w:rStyle w:val="StyleUnderline"/>
        </w:rPr>
        <w:t>engineer</w:t>
      </w:r>
      <w:r>
        <w:rPr>
          <w:sz w:val="16"/>
        </w:rPr>
        <w:t xml:space="preserve"> the nitrogen </w:t>
      </w:r>
      <w:r>
        <w:rPr>
          <w:rStyle w:val="StyleUnderline"/>
        </w:rPr>
        <w:t>fixation</w:t>
      </w:r>
      <w:r>
        <w:rPr>
          <w:sz w:val="16"/>
        </w:rPr>
        <w:t xml:space="preserve"> trait from legumes into cereal crops. In other words, </w:t>
      </w:r>
      <w:r>
        <w:rPr>
          <w:rStyle w:val="StyleUnderline"/>
        </w:rPr>
        <w:t xml:space="preserve">the crops would </w:t>
      </w:r>
      <w:r>
        <w:rPr>
          <w:rStyle w:val="Emphasis"/>
        </w:rPr>
        <w:t>make their own fertilizer</w:t>
      </w:r>
      <w:r>
        <w:rPr>
          <w:rStyle w:val="StyleUnderline"/>
        </w:rPr>
        <w:t xml:space="preserve"> from air</w:t>
      </w:r>
      <w:r>
        <w:rPr>
          <w:sz w:val="16"/>
        </w:rPr>
        <w:t>.</w:t>
      </w:r>
    </w:p>
    <w:p w14:paraId="0C9D931D" w14:textId="77777777" w:rsidR="00AC360D" w:rsidRDefault="00AC360D" w:rsidP="00AC360D">
      <w:pPr>
        <w:rPr>
          <w:u w:val="single"/>
        </w:rPr>
      </w:pPr>
      <w:r>
        <w:rPr>
          <w:sz w:val="16"/>
        </w:rPr>
        <w:t xml:space="preserve">Water? </w:t>
      </w:r>
      <w:r>
        <w:rPr>
          <w:rStyle w:val="StyleUnderline"/>
        </w:rPr>
        <w:t>Most water is devoted to</w:t>
      </w:r>
      <w:r>
        <w:rPr>
          <w:sz w:val="16"/>
        </w:rPr>
        <w:t xml:space="preserve"> the </w:t>
      </w:r>
      <w:r>
        <w:rPr>
          <w:rStyle w:val="StyleUnderline"/>
        </w:rPr>
        <w:t>irrigation</w:t>
      </w:r>
      <w:r>
        <w:rPr>
          <w:sz w:val="16"/>
        </w:rPr>
        <w:t xml:space="preserve"> of crops; </w:t>
      </w:r>
      <w:r>
        <w:rPr>
          <w:rStyle w:val="StyleUnderline"/>
        </w:rPr>
        <w:t xml:space="preserve">the ongoing development of </w:t>
      </w:r>
      <w:r w:rsidRPr="006B5371">
        <w:rPr>
          <w:rStyle w:val="Emphasis"/>
          <w:highlight w:val="green"/>
        </w:rPr>
        <w:t>drought</w:t>
      </w:r>
      <w:r>
        <w:rPr>
          <w:rStyle w:val="Emphasis"/>
        </w:rPr>
        <w:t>-resistant</w:t>
      </w:r>
      <w:r>
        <w:rPr>
          <w:rStyle w:val="StyleUnderline"/>
        </w:rPr>
        <w:t xml:space="preserve"> </w:t>
      </w:r>
      <w:r w:rsidRPr="006B5371">
        <w:rPr>
          <w:rStyle w:val="StyleUnderline"/>
          <w:highlight w:val="green"/>
        </w:rPr>
        <w:t xml:space="preserve">and </w:t>
      </w:r>
      <w:r w:rsidRPr="006B5371">
        <w:rPr>
          <w:rStyle w:val="Emphasis"/>
          <w:highlight w:val="green"/>
        </w:rPr>
        <w:t>saline-tolerant</w:t>
      </w:r>
      <w:r w:rsidRPr="006B5371">
        <w:rPr>
          <w:rStyle w:val="StyleUnderline"/>
          <w:highlight w:val="green"/>
        </w:rPr>
        <w:t xml:space="preserve"> crops</w:t>
      </w:r>
      <w:r>
        <w:rPr>
          <w:rStyle w:val="StyleUnderline"/>
        </w:rPr>
        <w:t xml:space="preserve"> will help</w:t>
      </w:r>
      <w:r>
        <w:rPr>
          <w:sz w:val="16"/>
        </w:rPr>
        <w:t xml:space="preserve"> with that. Hectares per capita? </w:t>
      </w:r>
      <w:r w:rsidRPr="006B5371">
        <w:rPr>
          <w:rStyle w:val="StyleUnderline"/>
          <w:highlight w:val="green"/>
        </w:rPr>
        <w:t>Humanity</w:t>
      </w:r>
      <w:r>
        <w:rPr>
          <w:sz w:val="16"/>
        </w:rPr>
        <w:t xml:space="preserve"> has probably </w:t>
      </w:r>
      <w:r>
        <w:rPr>
          <w:rStyle w:val="Emphasis"/>
        </w:rPr>
        <w:t xml:space="preserve">already </w:t>
      </w:r>
      <w:r w:rsidRPr="006B5371">
        <w:rPr>
          <w:rStyle w:val="Emphasis"/>
          <w:highlight w:val="green"/>
        </w:rPr>
        <w:t>reached</w:t>
      </w:r>
      <w:r w:rsidRPr="006B5371">
        <w:rPr>
          <w:rStyle w:val="StyleUnderline"/>
          <w:highlight w:val="green"/>
        </w:rPr>
        <w:t xml:space="preserve"> peak farmland</w:t>
      </w:r>
      <w:r w:rsidRPr="00EA2546">
        <w:rPr>
          <w:rStyle w:val="StyleUnderline"/>
        </w:rPr>
        <w:t xml:space="preserve">, </w:t>
      </w:r>
      <w:r w:rsidRPr="006B5371">
        <w:rPr>
          <w:rStyle w:val="StyleUnderline"/>
          <w:highlight w:val="green"/>
        </w:rPr>
        <w:t>and</w:t>
      </w:r>
      <w:r>
        <w:rPr>
          <w:rStyle w:val="StyleUnderline"/>
        </w:rPr>
        <w:t xml:space="preserve"> nearly </w:t>
      </w:r>
      <w:r w:rsidRPr="006B5371">
        <w:rPr>
          <w:rStyle w:val="Emphasis"/>
          <w:highlight w:val="green"/>
        </w:rPr>
        <w:t>400 million hectares</w:t>
      </w:r>
      <w:r w:rsidRPr="006B5371">
        <w:rPr>
          <w:rStyle w:val="StyleUnderline"/>
          <w:highlight w:val="green"/>
        </w:rPr>
        <w:t xml:space="preserve"> will be restored</w:t>
      </w:r>
      <w:r>
        <w:rPr>
          <w:rStyle w:val="StyleUnderline"/>
        </w:rPr>
        <w:t xml:space="preserve"> to nature by 2060—an area almost </w:t>
      </w:r>
      <w:proofErr w:type="gramStart"/>
      <w:r>
        <w:rPr>
          <w:rStyle w:val="Emphasis"/>
        </w:rPr>
        <w:t>double</w:t>
      </w:r>
      <w:proofErr w:type="gramEnd"/>
      <w:r>
        <w:rPr>
          <w:rStyle w:val="Emphasis"/>
        </w:rPr>
        <w:t xml:space="preserve"> the size</w:t>
      </w:r>
      <w:r>
        <w:rPr>
          <w:rStyle w:val="StyleUnderline"/>
        </w:rPr>
        <w:t xml:space="preserve"> of the U</w:t>
      </w:r>
      <w:r>
        <w:rPr>
          <w:sz w:val="16"/>
        </w:rPr>
        <w:t xml:space="preserve">nited </w:t>
      </w:r>
      <w:r>
        <w:rPr>
          <w:rStyle w:val="StyleUnderline"/>
        </w:rPr>
        <w:t>S</w:t>
      </w:r>
      <w:r>
        <w:rPr>
          <w:sz w:val="16"/>
        </w:rPr>
        <w:t xml:space="preserve">tates </w:t>
      </w:r>
      <w:r>
        <w:rPr>
          <w:rStyle w:val="StyleUnderline"/>
        </w:rPr>
        <w:t>east of the Mississippi</w:t>
      </w:r>
      <w:r>
        <w:rPr>
          <w:sz w:val="16"/>
        </w:rPr>
        <w:t xml:space="preserve"> River. In fact, it is entirely possible that </w:t>
      </w:r>
      <w:r>
        <w:rPr>
          <w:rStyle w:val="StyleUnderline"/>
        </w:rPr>
        <w:t xml:space="preserve">most animal </w:t>
      </w:r>
      <w:r w:rsidRPr="006B5371">
        <w:rPr>
          <w:rStyle w:val="StyleUnderline"/>
          <w:highlight w:val="green"/>
        </w:rPr>
        <w:t>farming</w:t>
      </w:r>
      <w:r>
        <w:rPr>
          <w:rStyle w:val="StyleUnderline"/>
        </w:rPr>
        <w:t xml:space="preserve"> will be </w:t>
      </w:r>
      <w:r w:rsidRPr="006B5371">
        <w:rPr>
          <w:rStyle w:val="Emphasis"/>
          <w:highlight w:val="green"/>
        </w:rPr>
        <w:t>replaced</w:t>
      </w:r>
      <w:r w:rsidRPr="006B5371">
        <w:rPr>
          <w:rStyle w:val="StyleUnderline"/>
          <w:highlight w:val="green"/>
        </w:rPr>
        <w:t xml:space="preserve"> by</w:t>
      </w:r>
      <w:r>
        <w:rPr>
          <w:sz w:val="16"/>
        </w:rPr>
        <w:t xml:space="preserve"> resource-sparing </w:t>
      </w:r>
      <w:r>
        <w:rPr>
          <w:rStyle w:val="StyleUnderline"/>
        </w:rPr>
        <w:t>lab-grown steaks</w:t>
      </w:r>
      <w:r>
        <w:rPr>
          <w:sz w:val="16"/>
        </w:rPr>
        <w:t xml:space="preserve">, chops, </w:t>
      </w:r>
      <w:r>
        <w:rPr>
          <w:rStyle w:val="StyleUnderline"/>
        </w:rPr>
        <w:t>and milk.</w:t>
      </w:r>
      <w:r>
        <w:rPr>
          <w:sz w:val="16"/>
        </w:rPr>
        <w:t xml:space="preserve"> Such </w:t>
      </w:r>
      <w:r w:rsidRPr="006B5371">
        <w:rPr>
          <w:rStyle w:val="StyleUnderline"/>
          <w:highlight w:val="green"/>
        </w:rPr>
        <w:t>developments</w:t>
      </w:r>
      <w:r>
        <w:rPr>
          <w:rStyle w:val="StyleUnderline"/>
        </w:rPr>
        <w:t xml:space="preserve"> in </w:t>
      </w:r>
      <w:r>
        <w:rPr>
          <w:rStyle w:val="Emphasis"/>
        </w:rPr>
        <w:t>food production</w:t>
      </w:r>
      <w:r>
        <w:rPr>
          <w:rStyle w:val="StyleUnderline"/>
        </w:rPr>
        <w:t xml:space="preserve"> undermine</w:t>
      </w:r>
      <w:r>
        <w:rPr>
          <w:sz w:val="16"/>
        </w:rPr>
        <w:t xml:space="preserve"> the researchers' </w:t>
      </w:r>
      <w:r>
        <w:rPr>
          <w:rStyle w:val="StyleUnderline"/>
        </w:rPr>
        <w:t>worries about overconsumption</w:t>
      </w:r>
      <w:r>
        <w:rPr>
          <w:sz w:val="16"/>
        </w:rPr>
        <w:t xml:space="preserve"> of biomass.</w:t>
      </w:r>
    </w:p>
    <w:p w14:paraId="14216CB8" w14:textId="77777777" w:rsidR="00AC360D" w:rsidRDefault="00AC360D" w:rsidP="00AC360D">
      <w:pPr>
        <w:rPr>
          <w:sz w:val="16"/>
        </w:rPr>
      </w:pPr>
      <w:r>
        <w:rPr>
          <w:sz w:val="16"/>
        </w:rPr>
        <w:t xml:space="preserve">And </w:t>
      </w:r>
      <w:r>
        <w:rPr>
          <w:rStyle w:val="StyleUnderline"/>
        </w:rPr>
        <w:t xml:space="preserve">humanity's material footprint is likely to </w:t>
      </w:r>
      <w:r>
        <w:rPr>
          <w:rStyle w:val="Emphasis"/>
        </w:rPr>
        <w:t>get smaller</w:t>
      </w:r>
      <w:r>
        <w:rPr>
          <w:sz w:val="16"/>
        </w:rPr>
        <w:t xml:space="preserve"> too </w:t>
      </w:r>
      <w:r>
        <w:rPr>
          <w:rStyle w:val="StyleUnderline"/>
        </w:rPr>
        <w:t>as trends toward</w:t>
      </w:r>
      <w:r>
        <w:rPr>
          <w:sz w:val="16"/>
        </w:rPr>
        <w:t xml:space="preserve"> further </w:t>
      </w:r>
      <w:r>
        <w:rPr>
          <w:rStyle w:val="Emphasis"/>
        </w:rPr>
        <w:t>dematerializatio</w:t>
      </w:r>
      <w:r>
        <w:rPr>
          <w:rStyle w:val="StyleUnderline"/>
        </w:rPr>
        <w:t xml:space="preserve">n take hold. The price system is a </w:t>
      </w:r>
      <w:r>
        <w:rPr>
          <w:rStyle w:val="Emphasis"/>
        </w:rPr>
        <w:t>superb mechanism</w:t>
      </w:r>
      <w:r>
        <w:rPr>
          <w:rStyle w:val="StyleUnderline"/>
        </w:rPr>
        <w:t xml:space="preserve"> for encouraging innovators to</w:t>
      </w:r>
      <w:r>
        <w:rPr>
          <w:sz w:val="16"/>
        </w:rPr>
        <w:t xml:space="preserve"> find ways to </w:t>
      </w:r>
      <w:r>
        <w:rPr>
          <w:rStyle w:val="StyleUnderline"/>
        </w:rPr>
        <w:t>wring</w:t>
      </w:r>
      <w:r>
        <w:rPr>
          <w:sz w:val="16"/>
        </w:rPr>
        <w:t xml:space="preserve"> ever </w:t>
      </w:r>
      <w:r>
        <w:rPr>
          <w:rStyle w:val="StyleUnderline"/>
        </w:rPr>
        <w:t>more value out less</w:t>
      </w:r>
      <w:r>
        <w:rPr>
          <w:sz w:val="16"/>
        </w:rPr>
        <w:t xml:space="preserve"> and less </w:t>
      </w:r>
      <w:r>
        <w:rPr>
          <w:rStyle w:val="StyleUnderline"/>
        </w:rPr>
        <w:t>stuff</w:t>
      </w:r>
      <w:r>
        <w:rPr>
          <w:sz w:val="16"/>
        </w:rPr>
        <w:t xml:space="preserve">. Rockefeller University researcher Jesse Ausubel has shown that this process of </w:t>
      </w:r>
      <w:r>
        <w:rPr>
          <w:rStyle w:val="StyleUnderline"/>
        </w:rPr>
        <w:t>absolute dematerialization has</w:t>
      </w:r>
      <w:r>
        <w:rPr>
          <w:sz w:val="16"/>
        </w:rPr>
        <w:t xml:space="preserve"> already </w:t>
      </w:r>
      <w:r>
        <w:rPr>
          <w:rStyle w:val="StyleUnderline"/>
        </w:rPr>
        <w:t>taken off</w:t>
      </w:r>
      <w:r>
        <w:rPr>
          <w:sz w:val="16"/>
        </w:rPr>
        <w:t xml:space="preserve"> for </w:t>
      </w:r>
      <w:r>
        <w:rPr>
          <w:rStyle w:val="StyleUnderline"/>
        </w:rPr>
        <w:t>many commodities</w:t>
      </w:r>
      <w:r>
        <w:rPr>
          <w:sz w:val="16"/>
        </w:rPr>
        <w:t>.</w:t>
      </w:r>
    </w:p>
    <w:p w14:paraId="615496A0" w14:textId="77777777" w:rsidR="00AC360D" w:rsidRPr="00EA2546" w:rsidRDefault="00AC360D" w:rsidP="00AC360D">
      <w:pPr>
        <w:rPr>
          <w:rStyle w:val="Style13ptBold"/>
        </w:rPr>
      </w:pPr>
      <w:r>
        <w:rPr>
          <w:sz w:val="16"/>
        </w:rPr>
        <w:t xml:space="preserve">After cranking their way through their models of doom, O'Neill and his colleagues lugubriously conclude: </w:t>
      </w:r>
      <w:r>
        <w:rPr>
          <w:rStyle w:val="StyleUnderline"/>
        </w:rPr>
        <w:t>"If all people are to lead</w:t>
      </w:r>
      <w:r>
        <w:rPr>
          <w:sz w:val="16"/>
        </w:rPr>
        <w:t xml:space="preserve"> a good </w:t>
      </w:r>
      <w:r>
        <w:rPr>
          <w:rStyle w:val="StyleUnderline"/>
        </w:rPr>
        <w:t>life within planetary boundaries</w:t>
      </w:r>
      <w:r>
        <w:rPr>
          <w:sz w:val="16"/>
        </w:rPr>
        <w:t xml:space="preserve">, then </w:t>
      </w:r>
      <w:r>
        <w:rPr>
          <w:rStyle w:val="StyleUnderline"/>
        </w:rPr>
        <w:t>the level of resource use associated with</w:t>
      </w:r>
      <w:r>
        <w:rPr>
          <w:sz w:val="16"/>
        </w:rPr>
        <w:t xml:space="preserve"> meeting </w:t>
      </w:r>
      <w:r>
        <w:rPr>
          <w:rStyle w:val="StyleUnderline"/>
        </w:rPr>
        <w:t>basic needs must be</w:t>
      </w:r>
      <w:r>
        <w:rPr>
          <w:sz w:val="16"/>
        </w:rPr>
        <w:t xml:space="preserve"> dramatically </w:t>
      </w:r>
      <w:r>
        <w:rPr>
          <w:rStyle w:val="StyleUnderline"/>
        </w:rPr>
        <w:t>reduced." They are</w:t>
      </w:r>
      <w:r>
        <w:rPr>
          <w:sz w:val="16"/>
        </w:rPr>
        <w:t xml:space="preserve"> right, but they are </w:t>
      </w:r>
      <w:r>
        <w:rPr>
          <w:rStyle w:val="Emphasis"/>
        </w:rPr>
        <w:t>entirely backward</w:t>
      </w:r>
      <w:r>
        <w:rPr>
          <w:rStyle w:val="StyleUnderline"/>
        </w:rPr>
        <w:t xml:space="preserve"> </w:t>
      </w:r>
      <w:proofErr w:type="gramStart"/>
      <w:r>
        <w:rPr>
          <w:rStyle w:val="StyleUnderline"/>
        </w:rPr>
        <w:t>with</w:t>
      </w:r>
      <w:r>
        <w:rPr>
          <w:sz w:val="16"/>
        </w:rPr>
        <w:t xml:space="preserve"> regard to</w:t>
      </w:r>
      <w:proofErr w:type="gramEnd"/>
      <w:r>
        <w:rPr>
          <w:sz w:val="16"/>
        </w:rPr>
        <w:t xml:space="preserve"> </w:t>
      </w:r>
      <w:r>
        <w:rPr>
          <w:rStyle w:val="StyleUnderline"/>
        </w:rPr>
        <w:t xml:space="preserve">how to achieve those goals. </w:t>
      </w:r>
      <w:r>
        <w:rPr>
          <w:rStyle w:val="Emphasis"/>
        </w:rPr>
        <w:t xml:space="preserve">Economic </w:t>
      </w:r>
      <w:r w:rsidRPr="006B5371">
        <w:rPr>
          <w:rStyle w:val="Emphasis"/>
          <w:highlight w:val="green"/>
        </w:rPr>
        <w:t>growth</w:t>
      </w:r>
      <w:r>
        <w:rPr>
          <w:rStyle w:val="StyleUnderline"/>
        </w:rPr>
        <w:t xml:space="preserve"> provides</w:t>
      </w:r>
      <w:r>
        <w:rPr>
          <w:sz w:val="16"/>
        </w:rPr>
        <w:t xml:space="preserve"> the wealth and </w:t>
      </w:r>
      <w:r>
        <w:rPr>
          <w:rStyle w:val="StyleUnderline"/>
        </w:rPr>
        <w:t>technologies</w:t>
      </w:r>
      <w:r>
        <w:rPr>
          <w:sz w:val="16"/>
        </w:rPr>
        <w:t xml:space="preserve"> needed </w:t>
      </w:r>
      <w:r>
        <w:rPr>
          <w:rStyle w:val="StyleUnderline"/>
        </w:rPr>
        <w:t xml:space="preserve">to lift people from </w:t>
      </w:r>
      <w:r>
        <w:rPr>
          <w:rStyle w:val="Emphasis"/>
        </w:rPr>
        <w:t>poverty</w:t>
      </w:r>
      <w:r>
        <w:rPr>
          <w:rStyle w:val="StyleUnderline"/>
        </w:rPr>
        <w:t xml:space="preserve"> while</w:t>
      </w:r>
      <w:r>
        <w:rPr>
          <w:sz w:val="16"/>
          <w:u w:val="single"/>
        </w:rPr>
        <w:t xml:space="preserve"> </w:t>
      </w:r>
      <w:r>
        <w:rPr>
          <w:sz w:val="16"/>
        </w:rPr>
        <w:t xml:space="preserve">simultaneously </w:t>
      </w:r>
      <w:r w:rsidRPr="006B5371">
        <w:rPr>
          <w:rStyle w:val="Emphasis"/>
          <w:highlight w:val="green"/>
        </w:rPr>
        <w:t>lighten</w:t>
      </w:r>
      <w:r>
        <w:rPr>
          <w:rStyle w:val="Emphasis"/>
        </w:rPr>
        <w:t xml:space="preserve">ing humanity's </w:t>
      </w:r>
      <w:r w:rsidRPr="006B5371">
        <w:rPr>
          <w:rStyle w:val="Emphasis"/>
          <w:highlight w:val="green"/>
        </w:rPr>
        <w:t>footprint</w:t>
      </w:r>
      <w:r>
        <w:rPr>
          <w:rStyle w:val="StyleUnderline"/>
        </w:rPr>
        <w:t xml:space="preserve"> on the</w:t>
      </w:r>
      <w:r>
        <w:rPr>
          <w:sz w:val="16"/>
        </w:rPr>
        <w:t xml:space="preserve"> natural </w:t>
      </w:r>
      <w:r w:rsidRPr="00EA2546">
        <w:rPr>
          <w:rStyle w:val="StyleUnderline"/>
        </w:rPr>
        <w:t xml:space="preserve">world. Rather than degrowth, the planet—and </w:t>
      </w:r>
      <w:r w:rsidRPr="00EA2546">
        <w:rPr>
          <w:sz w:val="16"/>
        </w:rPr>
        <w:t xml:space="preserve">especially its </w:t>
      </w:r>
      <w:r w:rsidRPr="00EA2546">
        <w:rPr>
          <w:rStyle w:val="StyleUnderline"/>
        </w:rPr>
        <w:t xml:space="preserve">poor people—need </w:t>
      </w:r>
      <w:r w:rsidRPr="00EA2546">
        <w:rPr>
          <w:rStyle w:val="Emphasis"/>
        </w:rPr>
        <w:t>more</w:t>
      </w:r>
      <w:r w:rsidRPr="00EA2546">
        <w:rPr>
          <w:rStyle w:val="StyleUnderline"/>
        </w:rPr>
        <w:t xml:space="preserve"> and </w:t>
      </w:r>
      <w:r w:rsidRPr="00EA2546">
        <w:rPr>
          <w:rStyle w:val="Emphasis"/>
        </w:rPr>
        <w:t>faster</w:t>
      </w:r>
      <w:r w:rsidRPr="00EA2546">
        <w:rPr>
          <w:sz w:val="16"/>
        </w:rPr>
        <w:t xml:space="preserve"> economic </w:t>
      </w:r>
      <w:r w:rsidRPr="00EA2546">
        <w:rPr>
          <w:rStyle w:val="StyleUnderline"/>
        </w:rPr>
        <w:t>growth</w:t>
      </w:r>
      <w:r w:rsidRPr="00EA2546">
        <w:rPr>
          <w:sz w:val="16"/>
        </w:rPr>
        <w:t>.</w:t>
      </w:r>
    </w:p>
    <w:p w14:paraId="0523526B" w14:textId="77777777" w:rsidR="00AC360D" w:rsidRDefault="00AC360D" w:rsidP="00AC360D"/>
    <w:p w14:paraId="2E87E31E" w14:textId="36C73EA4" w:rsidR="00AC360D" w:rsidRPr="001A1145" w:rsidRDefault="00AC360D" w:rsidP="00AC360D">
      <w:pPr>
        <w:pStyle w:val="Heading4"/>
        <w:rPr>
          <w:rFonts w:asciiTheme="minorHAnsi" w:hAnsiTheme="minorHAnsi" w:cstheme="minorHAnsi"/>
        </w:rPr>
      </w:pPr>
      <w:r>
        <w:rPr>
          <w:rFonts w:asciiTheme="minorHAnsi" w:hAnsiTheme="minorHAnsi" w:cstheme="minorHAnsi"/>
        </w:rPr>
        <w:t>2</w:t>
      </w:r>
      <w:r>
        <w:rPr>
          <w:rFonts w:asciiTheme="minorHAnsi" w:hAnsiTheme="minorHAnsi" w:cstheme="minorHAnsi"/>
        </w:rPr>
        <w:t>---</w:t>
      </w:r>
      <w:r w:rsidRPr="001A1145">
        <w:rPr>
          <w:rFonts w:asciiTheme="minorHAnsi" w:hAnsiTheme="minorHAnsi" w:cstheme="minorHAnsi"/>
        </w:rPr>
        <w:t xml:space="preserve">COVID ensures transition from </w:t>
      </w:r>
      <w:r w:rsidRPr="001A1145">
        <w:rPr>
          <w:rFonts w:asciiTheme="minorHAnsi" w:hAnsiTheme="minorHAnsi" w:cstheme="minorHAnsi"/>
          <w:u w:val="single"/>
        </w:rPr>
        <w:t>decentralized</w:t>
      </w:r>
      <w:r w:rsidRPr="001A1145">
        <w:rPr>
          <w:rFonts w:asciiTheme="minorHAnsi" w:hAnsiTheme="minorHAnsi" w:cstheme="minorHAnsi"/>
        </w:rPr>
        <w:t xml:space="preserve"> markets to </w:t>
      </w:r>
      <w:r w:rsidRPr="001A1145">
        <w:rPr>
          <w:rFonts w:asciiTheme="minorHAnsi" w:hAnsiTheme="minorHAnsi" w:cstheme="minorHAnsi"/>
          <w:u w:val="single"/>
        </w:rPr>
        <w:t>central</w:t>
      </w:r>
      <w:r w:rsidRPr="001A1145">
        <w:rPr>
          <w:rFonts w:asciiTheme="minorHAnsi" w:hAnsiTheme="minorHAnsi" w:cstheme="minorHAnsi"/>
        </w:rPr>
        <w:t xml:space="preserve"> organization</w:t>
      </w:r>
      <w:r>
        <w:rPr>
          <w:rFonts w:asciiTheme="minorHAnsi" w:hAnsiTheme="minorHAnsi" w:cstheme="minorHAnsi"/>
        </w:rPr>
        <w:t>---</w:t>
      </w:r>
      <w:r w:rsidRPr="001A1145">
        <w:rPr>
          <w:rFonts w:asciiTheme="minorHAnsi" w:hAnsiTheme="minorHAnsi" w:cstheme="minorHAnsi"/>
          <w:u w:val="single"/>
        </w:rPr>
        <w:t>shields</w:t>
      </w:r>
      <w:r w:rsidRPr="001A1145">
        <w:rPr>
          <w:rFonts w:asciiTheme="minorHAnsi" w:hAnsiTheme="minorHAnsi" w:cstheme="minorHAnsi"/>
        </w:rPr>
        <w:t xml:space="preserve"> links, ensures </w:t>
      </w:r>
      <w:r w:rsidRPr="001A1145">
        <w:rPr>
          <w:rFonts w:asciiTheme="minorHAnsi" w:hAnsiTheme="minorHAnsi" w:cstheme="minorHAnsi"/>
          <w:u w:val="single"/>
        </w:rPr>
        <w:t>sustainability</w:t>
      </w:r>
      <w:r>
        <w:rPr>
          <w:rFonts w:asciiTheme="minorHAnsi" w:hAnsiTheme="minorHAnsi" w:cstheme="minorHAnsi"/>
        </w:rPr>
        <w:t>---</w:t>
      </w:r>
      <w:r w:rsidRPr="001A1145">
        <w:rPr>
          <w:rFonts w:asciiTheme="minorHAnsi" w:hAnsiTheme="minorHAnsi" w:cstheme="minorHAnsi"/>
        </w:rPr>
        <w:t>alt ensures global civil war</w:t>
      </w:r>
    </w:p>
    <w:p w14:paraId="2E20B297" w14:textId="77777777" w:rsidR="00AC360D" w:rsidRPr="001A1145" w:rsidRDefault="00AC360D" w:rsidP="00AC360D">
      <w:pPr>
        <w:rPr>
          <w:rFonts w:asciiTheme="minorHAnsi" w:hAnsiTheme="minorHAnsi" w:cstheme="minorHAnsi"/>
          <w:sz w:val="16"/>
          <w:szCs w:val="16"/>
        </w:rPr>
      </w:pPr>
      <w:r w:rsidRPr="001A1145">
        <w:rPr>
          <w:rStyle w:val="Style13ptBold"/>
          <w:rFonts w:asciiTheme="minorHAnsi" w:hAnsiTheme="minorHAnsi" w:cstheme="minorHAnsi"/>
        </w:rPr>
        <w:t>Dalio 20</w:t>
      </w:r>
      <w:r w:rsidRPr="001A1145">
        <w:rPr>
          <w:rFonts w:asciiTheme="minorHAnsi" w:hAnsiTheme="minorHAnsi" w:cstheme="minorHAnsi"/>
        </w:rPr>
        <w:t xml:space="preserve"> </w:t>
      </w:r>
      <w:r w:rsidRPr="001A1145">
        <w:rPr>
          <w:rFonts w:asciiTheme="minorHAnsi" w:hAnsiTheme="minorHAnsi" w:cstheme="minorHAnsi"/>
          <w:sz w:val="16"/>
          <w:szCs w:val="16"/>
        </w:rPr>
        <w:t>(Ray Dalio is a M.B.A. from Harvard Business School, founded Bridgewater Associates.  “Ray Dalio: We must reform capitalism, not abandon it.” 5-15-20. https://www.cnn.com/2020/05/15/perspectives/ray-dalio-capitalism/index.html)</w:t>
      </w:r>
    </w:p>
    <w:p w14:paraId="377029A4" w14:textId="77777777" w:rsidR="00AC360D" w:rsidRPr="001A1145" w:rsidRDefault="00AC360D" w:rsidP="00AC360D">
      <w:pPr>
        <w:rPr>
          <w:rFonts w:asciiTheme="minorHAnsi" w:hAnsiTheme="minorHAnsi" w:cstheme="minorHAnsi"/>
          <w:sz w:val="14"/>
        </w:rPr>
      </w:pPr>
      <w:r w:rsidRPr="006B5371">
        <w:rPr>
          <w:rStyle w:val="StyleUnderline"/>
          <w:rFonts w:asciiTheme="minorHAnsi" w:hAnsiTheme="minorHAnsi" w:cstheme="minorHAnsi"/>
          <w:highlight w:val="green"/>
        </w:rPr>
        <w:t>The economic</w:t>
      </w:r>
      <w:r w:rsidRPr="001A1145">
        <w:rPr>
          <w:rStyle w:val="StyleUnderline"/>
          <w:rFonts w:asciiTheme="minorHAnsi" w:hAnsiTheme="minorHAnsi" w:cstheme="minorHAnsi"/>
        </w:rPr>
        <w:t xml:space="preserve"> world </w:t>
      </w:r>
      <w:r w:rsidRPr="006B5371">
        <w:rPr>
          <w:rStyle w:val="StyleUnderline"/>
          <w:rFonts w:asciiTheme="minorHAnsi" w:hAnsiTheme="minorHAnsi" w:cstheme="minorHAnsi"/>
          <w:highlight w:val="green"/>
        </w:rPr>
        <w:t>order is changing</w:t>
      </w:r>
      <w:r w:rsidRPr="001A1145">
        <w:rPr>
          <w:rFonts w:asciiTheme="minorHAnsi" w:hAnsiTheme="minorHAnsi" w:cstheme="minorHAnsi"/>
          <w:sz w:val="14"/>
        </w:rPr>
        <w:t xml:space="preserve"> whether we like it or not. You can see it happening as people and companies around the world are losing income and savings, and central banks and governments are providing them money to try to compensate for those losses. And you can see it as </w:t>
      </w:r>
      <w:r w:rsidRPr="006B5371">
        <w:rPr>
          <w:rStyle w:val="StyleUnderline"/>
          <w:rFonts w:asciiTheme="minorHAnsi" w:hAnsiTheme="minorHAnsi" w:cstheme="minorHAnsi"/>
          <w:highlight w:val="green"/>
        </w:rPr>
        <w:t>the free market is no longer determining</w:t>
      </w:r>
      <w:r w:rsidRPr="001A1145">
        <w:rPr>
          <w:rStyle w:val="StyleUnderline"/>
          <w:rFonts w:asciiTheme="minorHAnsi" w:hAnsiTheme="minorHAnsi" w:cstheme="minorHAnsi"/>
        </w:rPr>
        <w:t xml:space="preserve"> </w:t>
      </w:r>
      <w:r w:rsidRPr="001A1145">
        <w:rPr>
          <w:rFonts w:asciiTheme="minorHAnsi" w:hAnsiTheme="minorHAnsi" w:cstheme="minorHAnsi"/>
          <w:sz w:val="14"/>
        </w:rPr>
        <w:t xml:space="preserve">the </w:t>
      </w:r>
      <w:r w:rsidRPr="001A1145">
        <w:rPr>
          <w:rStyle w:val="StyleUnderline"/>
          <w:rFonts w:asciiTheme="minorHAnsi" w:hAnsiTheme="minorHAnsi" w:cstheme="minorHAnsi"/>
        </w:rPr>
        <w:t xml:space="preserve">allocation of </w:t>
      </w:r>
      <w:r w:rsidRPr="006B5371">
        <w:rPr>
          <w:rStyle w:val="StyleUnderline"/>
          <w:rFonts w:asciiTheme="minorHAnsi" w:hAnsiTheme="minorHAnsi" w:cstheme="minorHAnsi"/>
          <w:highlight w:val="green"/>
        </w:rPr>
        <w:t>capital</w:t>
      </w:r>
      <w:r w:rsidRPr="001A1145">
        <w:rPr>
          <w:rFonts w:asciiTheme="minorHAnsi" w:hAnsiTheme="minorHAnsi" w:cstheme="minorHAnsi"/>
          <w:sz w:val="14"/>
        </w:rPr>
        <w:t xml:space="preserve"> — </w:t>
      </w:r>
      <w:r w:rsidRPr="006B5371">
        <w:rPr>
          <w:rStyle w:val="StyleUnderline"/>
          <w:rFonts w:asciiTheme="minorHAnsi" w:hAnsiTheme="minorHAnsi" w:cstheme="minorHAnsi"/>
          <w:highlight w:val="green"/>
        </w:rPr>
        <w:t>governments are</w:t>
      </w:r>
      <w:r w:rsidRPr="001A1145">
        <w:rPr>
          <w:rStyle w:val="StyleUnderline"/>
          <w:rFonts w:asciiTheme="minorHAnsi" w:hAnsiTheme="minorHAnsi" w:cstheme="minorHAnsi"/>
        </w:rPr>
        <w:t>.</w:t>
      </w:r>
    </w:p>
    <w:p w14:paraId="64FA49CC" w14:textId="77777777" w:rsidR="00AC360D" w:rsidRPr="001A1145" w:rsidRDefault="00AC360D" w:rsidP="00AC360D">
      <w:pPr>
        <w:rPr>
          <w:rFonts w:asciiTheme="minorHAnsi" w:hAnsiTheme="minorHAnsi" w:cstheme="minorHAnsi"/>
          <w:sz w:val="14"/>
        </w:rPr>
      </w:pPr>
      <w:r w:rsidRPr="001A1145">
        <w:rPr>
          <w:rStyle w:val="StyleUnderline"/>
          <w:rFonts w:asciiTheme="minorHAnsi" w:hAnsiTheme="minorHAnsi" w:cstheme="minorHAnsi"/>
        </w:rPr>
        <w:t>Central governments and</w:t>
      </w:r>
      <w:r w:rsidRPr="001A1145">
        <w:rPr>
          <w:rFonts w:asciiTheme="minorHAnsi" w:hAnsiTheme="minorHAnsi" w:cstheme="minorHAnsi"/>
          <w:sz w:val="14"/>
        </w:rPr>
        <w:t xml:space="preserve"> central </w:t>
      </w:r>
      <w:r w:rsidRPr="001A1145">
        <w:rPr>
          <w:rStyle w:val="StyleUnderline"/>
          <w:rFonts w:asciiTheme="minorHAnsi" w:hAnsiTheme="minorHAnsi" w:cstheme="minorHAnsi"/>
        </w:rPr>
        <w:t>banks are now creating trillions in money and credit and directing it</w:t>
      </w:r>
      <w:r w:rsidRPr="001A1145">
        <w:rPr>
          <w:rFonts w:asciiTheme="minorHAnsi" w:hAnsiTheme="minorHAnsi" w:cstheme="minorHAnsi"/>
          <w:sz w:val="14"/>
        </w:rPr>
        <w:t xml:space="preserve"> to those they want to receive it. This will soon be followed by a debate, perhaps even a fight, about where this money should come from and who should have what in the new world. Such controls of spending and the ensuing political conflicts over it have occurred many times in history, especially when severe economic and financial downturns were accompanied by high levels of indebtedness and large wealth gaps. History has taught us that these conflicts take place both within and between countries. How these conflicts are resolved will determine whether the economic pie will grow and be divided well or contract and be divided through fighting.</w:t>
      </w:r>
    </w:p>
    <w:p w14:paraId="70EE136A" w14:textId="77777777" w:rsidR="00AC360D" w:rsidRPr="001A1145" w:rsidRDefault="00AC360D" w:rsidP="00AC360D">
      <w:pPr>
        <w:rPr>
          <w:rFonts w:asciiTheme="minorHAnsi" w:hAnsiTheme="minorHAnsi" w:cstheme="minorHAnsi"/>
          <w:sz w:val="14"/>
        </w:rPr>
      </w:pPr>
      <w:r w:rsidRPr="001A1145">
        <w:rPr>
          <w:rFonts w:asciiTheme="minorHAnsi" w:hAnsiTheme="minorHAnsi" w:cstheme="minorHAnsi"/>
          <w:sz w:val="14"/>
        </w:rPr>
        <w:t xml:space="preserve">Chances are that </w:t>
      </w:r>
      <w:r w:rsidRPr="006B5371">
        <w:rPr>
          <w:rStyle w:val="StyleUnderline"/>
          <w:rFonts w:asciiTheme="minorHAnsi" w:hAnsiTheme="minorHAnsi" w:cstheme="minorHAnsi"/>
          <w:highlight w:val="green"/>
        </w:rPr>
        <w:t>the new system</w:t>
      </w:r>
      <w:r w:rsidRPr="001A1145">
        <w:rPr>
          <w:rStyle w:val="StyleUnderline"/>
          <w:rFonts w:asciiTheme="minorHAnsi" w:hAnsiTheme="minorHAnsi" w:cstheme="minorHAnsi"/>
        </w:rPr>
        <w:t xml:space="preserve"> we end up with </w:t>
      </w:r>
      <w:r w:rsidRPr="006B5371">
        <w:rPr>
          <w:rStyle w:val="StyleUnderline"/>
          <w:rFonts w:asciiTheme="minorHAnsi" w:hAnsiTheme="minorHAnsi" w:cstheme="minorHAnsi"/>
          <w:highlight w:val="green"/>
        </w:rPr>
        <w:t>will be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 xml:space="preserve">significantly </w:t>
      </w:r>
      <w:r w:rsidRPr="006B5371">
        <w:rPr>
          <w:rStyle w:val="Emphasis"/>
          <w:rFonts w:asciiTheme="minorHAnsi" w:hAnsiTheme="minorHAnsi" w:cstheme="minorHAnsi"/>
          <w:highlight w:val="green"/>
        </w:rPr>
        <w:t>different</w:t>
      </w:r>
      <w:r w:rsidRPr="006B5371">
        <w:rPr>
          <w:rStyle w:val="StyleUnderline"/>
          <w:rFonts w:asciiTheme="minorHAnsi" w:hAnsiTheme="minorHAnsi" w:cstheme="minorHAnsi"/>
          <w:highlight w:val="green"/>
        </w:rPr>
        <w:t xml:space="preserve"> from</w:t>
      </w:r>
      <w:r w:rsidRPr="001A1145">
        <w:rPr>
          <w:rStyle w:val="StyleUnderline"/>
          <w:rFonts w:asciiTheme="minorHAnsi" w:hAnsiTheme="minorHAnsi" w:cstheme="minorHAnsi"/>
        </w:rPr>
        <w:t xml:space="preserve"> the </w:t>
      </w:r>
      <w:r w:rsidRPr="006B5371">
        <w:rPr>
          <w:rStyle w:val="StyleUnderline"/>
          <w:rFonts w:asciiTheme="minorHAnsi" w:hAnsiTheme="minorHAnsi" w:cstheme="minorHAnsi"/>
          <w:highlight w:val="green"/>
        </w:rPr>
        <w:t>capital</w:t>
      </w:r>
      <w:r w:rsidRPr="001A1145">
        <w:rPr>
          <w:rStyle w:val="StyleUnderline"/>
          <w:rFonts w:asciiTheme="minorHAnsi" w:hAnsiTheme="minorHAnsi" w:cstheme="minorHAnsi"/>
        </w:rPr>
        <w:t>ist system</w:t>
      </w:r>
      <w:r w:rsidRPr="001A1145">
        <w:rPr>
          <w:rFonts w:asciiTheme="minorHAnsi" w:hAnsiTheme="minorHAnsi" w:cstheme="minorHAnsi"/>
          <w:sz w:val="14"/>
        </w:rPr>
        <w:t xml:space="preserve"> that we've gotten used to.</w:t>
      </w:r>
    </w:p>
    <w:p w14:paraId="786BB075" w14:textId="77777777" w:rsidR="00AC360D" w:rsidRPr="001A1145" w:rsidRDefault="00AC360D" w:rsidP="00AC360D">
      <w:pPr>
        <w:rPr>
          <w:rFonts w:asciiTheme="minorHAnsi" w:hAnsiTheme="minorHAnsi" w:cstheme="minorHAnsi"/>
          <w:sz w:val="14"/>
          <w:szCs w:val="14"/>
        </w:rPr>
      </w:pPr>
      <w:r w:rsidRPr="001A1145">
        <w:rPr>
          <w:rFonts w:asciiTheme="minorHAnsi" w:hAnsiTheme="minorHAnsi" w:cstheme="minorHAnsi"/>
          <w:sz w:val="14"/>
          <w:szCs w:val="14"/>
        </w:rPr>
        <w:t xml:space="preserve">These sorts of changes to the world order have taken place many times in history, most recently between 1930 and 1945, in periods characterized by intensifying divisions over the best approach for divvying up wealth and power — and over which economic and political system is most effective at doing so. For example, in the transition from the Roaring 1920s to the depressing 1930-1945 period, we saw relatively capitalist and democratic systems shift to systems that were more redistributive of wealth and more autocratic. Such systems included communism (extreme redistribution of wealth with autocratic political controls such as in Russia), fascism (autocratic control of both the economy and politics such as in Germany, Japan, </w:t>
      </w:r>
      <w:proofErr w:type="gramStart"/>
      <w:r w:rsidRPr="001A1145">
        <w:rPr>
          <w:rFonts w:asciiTheme="minorHAnsi" w:hAnsiTheme="minorHAnsi" w:cstheme="minorHAnsi"/>
          <w:sz w:val="14"/>
          <w:szCs w:val="14"/>
        </w:rPr>
        <w:t>Italy</w:t>
      </w:r>
      <w:proofErr w:type="gramEnd"/>
      <w:r w:rsidRPr="001A1145">
        <w:rPr>
          <w:rFonts w:asciiTheme="minorHAnsi" w:hAnsiTheme="minorHAnsi" w:cstheme="minorHAnsi"/>
          <w:sz w:val="14"/>
          <w:szCs w:val="14"/>
        </w:rPr>
        <w:t xml:space="preserve"> and Spain) and democratic socialism (more moderate wealth redistributions and more moderate moves toward top-down control that existed within democracies such as those in the United States and the United Kingdom). Under the pressure of such stress tests, some societies bend (e.g., the capitalist and democratic systems in the United Kingdom during the 1930s) and others break (e.g., Germany, Japan, </w:t>
      </w:r>
      <w:proofErr w:type="gramStart"/>
      <w:r w:rsidRPr="001A1145">
        <w:rPr>
          <w:rFonts w:asciiTheme="minorHAnsi" w:hAnsiTheme="minorHAnsi" w:cstheme="minorHAnsi"/>
          <w:sz w:val="14"/>
          <w:szCs w:val="14"/>
        </w:rPr>
        <w:t>Italy</w:t>
      </w:r>
      <w:proofErr w:type="gramEnd"/>
      <w:r w:rsidRPr="001A1145">
        <w:rPr>
          <w:rFonts w:asciiTheme="minorHAnsi" w:hAnsiTheme="minorHAnsi" w:cstheme="minorHAnsi"/>
          <w:sz w:val="14"/>
          <w:szCs w:val="14"/>
        </w:rPr>
        <w:t xml:space="preserve"> and Spain all abandoned their systems in favor of autocracy). Most countries in the world are now under that kind of stress.</w:t>
      </w:r>
    </w:p>
    <w:p w14:paraId="565D6885" w14:textId="77777777" w:rsidR="00AC360D" w:rsidRPr="001A1145" w:rsidRDefault="00AC360D" w:rsidP="00AC360D">
      <w:pPr>
        <w:rPr>
          <w:rFonts w:asciiTheme="minorHAnsi" w:hAnsiTheme="minorHAnsi" w:cstheme="minorHAnsi"/>
          <w:sz w:val="14"/>
        </w:rPr>
      </w:pPr>
      <w:r w:rsidRPr="006B5371">
        <w:rPr>
          <w:rStyle w:val="StyleUnderline"/>
          <w:rFonts w:asciiTheme="minorHAnsi" w:hAnsiTheme="minorHAnsi" w:cstheme="minorHAnsi"/>
          <w:highlight w:val="green"/>
        </w:rPr>
        <w:t xml:space="preserve">As the </w:t>
      </w:r>
      <w:r w:rsidRPr="006B5371">
        <w:rPr>
          <w:rStyle w:val="Emphasis"/>
          <w:rFonts w:asciiTheme="minorHAnsi" w:hAnsiTheme="minorHAnsi" w:cstheme="minorHAnsi"/>
          <w:highlight w:val="green"/>
        </w:rPr>
        <w:t>current</w:t>
      </w:r>
      <w:r w:rsidRPr="006B5371">
        <w:rPr>
          <w:rStyle w:val="StyleUnderline"/>
          <w:rFonts w:asciiTheme="minorHAnsi" w:hAnsiTheme="minorHAnsi" w:cstheme="minorHAnsi"/>
          <w:highlight w:val="green"/>
        </w:rPr>
        <w:t xml:space="preserve"> crisis unfolds</w:t>
      </w:r>
      <w:r w:rsidRPr="001A1145">
        <w:rPr>
          <w:rStyle w:val="StyleUnderline"/>
          <w:rFonts w:asciiTheme="minorHAnsi" w:hAnsiTheme="minorHAnsi" w:cstheme="minorHAnsi"/>
        </w:rPr>
        <w:t xml:space="preserve">, </w:t>
      </w:r>
      <w:r w:rsidRPr="006B5371">
        <w:rPr>
          <w:rStyle w:val="StyleUnderline"/>
          <w:rFonts w:asciiTheme="minorHAnsi" w:hAnsiTheme="minorHAnsi" w:cstheme="minorHAnsi"/>
          <w:highlight w:val="green"/>
        </w:rPr>
        <w:t>we should remember</w:t>
      </w:r>
      <w:r w:rsidRPr="001A1145">
        <w:rPr>
          <w:rStyle w:val="StyleUnderline"/>
          <w:rFonts w:asciiTheme="minorHAnsi" w:hAnsiTheme="minorHAnsi" w:cstheme="minorHAnsi"/>
        </w:rPr>
        <w:t xml:space="preserve"> that throughout history, </w:t>
      </w:r>
      <w:r w:rsidRPr="006B5371">
        <w:rPr>
          <w:rStyle w:val="StyleUnderline"/>
          <w:rFonts w:asciiTheme="minorHAnsi" w:hAnsiTheme="minorHAnsi" w:cstheme="minorHAnsi"/>
          <w:highlight w:val="green"/>
        </w:rPr>
        <w:t>capital</w:t>
      </w:r>
      <w:r w:rsidRPr="001A1145">
        <w:rPr>
          <w:rStyle w:val="StyleUnderline"/>
          <w:rFonts w:asciiTheme="minorHAnsi" w:hAnsiTheme="minorHAnsi" w:cstheme="minorHAnsi"/>
        </w:rPr>
        <w:t xml:space="preserve">ism </w:t>
      </w:r>
      <w:r w:rsidRPr="006B5371">
        <w:rPr>
          <w:rStyle w:val="StyleUnderline"/>
          <w:rFonts w:asciiTheme="minorHAnsi" w:hAnsiTheme="minorHAnsi" w:cstheme="minorHAnsi"/>
          <w:highlight w:val="green"/>
        </w:rPr>
        <w:t>has proven</w:t>
      </w:r>
      <w:r w:rsidRPr="001A1145">
        <w:rPr>
          <w:rStyle w:val="StyleUnderline"/>
          <w:rFonts w:asciiTheme="minorHAnsi" w:hAnsiTheme="minorHAnsi" w:cstheme="minorHAnsi"/>
        </w:rPr>
        <w:t xml:space="preserve"> to be the </w:t>
      </w:r>
      <w:r w:rsidRPr="006B5371">
        <w:rPr>
          <w:rStyle w:val="Emphasis"/>
          <w:rFonts w:asciiTheme="minorHAnsi" w:hAnsiTheme="minorHAnsi" w:cstheme="minorHAnsi"/>
          <w:highlight w:val="green"/>
        </w:rPr>
        <w:t>best</w:t>
      </w:r>
      <w:r w:rsidRPr="001A1145">
        <w:rPr>
          <w:rStyle w:val="StyleUnderline"/>
          <w:rFonts w:asciiTheme="minorHAnsi" w:hAnsiTheme="minorHAnsi" w:cstheme="minorHAnsi"/>
        </w:rPr>
        <w:t xml:space="preserve"> system, </w:t>
      </w:r>
      <w:r w:rsidRPr="006B5371">
        <w:rPr>
          <w:rStyle w:val="StyleUnderline"/>
          <w:rFonts w:asciiTheme="minorHAnsi" w:hAnsiTheme="minorHAnsi" w:cstheme="minorHAnsi"/>
          <w:highlight w:val="green"/>
        </w:rPr>
        <w:t>though it can</w:t>
      </w:r>
      <w:r w:rsidRPr="001A1145">
        <w:rPr>
          <w:rFonts w:asciiTheme="minorHAnsi" w:hAnsiTheme="minorHAnsi" w:cstheme="minorHAnsi"/>
          <w:sz w:val="14"/>
        </w:rPr>
        <w:t xml:space="preserve"> sometimes </w:t>
      </w:r>
      <w:r w:rsidRPr="006B5371">
        <w:rPr>
          <w:rStyle w:val="StyleUnderline"/>
          <w:rFonts w:asciiTheme="minorHAnsi" w:hAnsiTheme="minorHAnsi" w:cstheme="minorHAnsi"/>
          <w:highlight w:val="green"/>
        </w:rPr>
        <w:t>be</w:t>
      </w:r>
      <w:r w:rsidRPr="001A1145">
        <w:rPr>
          <w:rFonts w:asciiTheme="minorHAnsi" w:hAnsiTheme="minorHAnsi" w:cstheme="minorHAnsi"/>
          <w:sz w:val="14"/>
        </w:rPr>
        <w:t xml:space="preserve"> highly </w:t>
      </w:r>
      <w:r w:rsidRPr="006B5371">
        <w:rPr>
          <w:rStyle w:val="StyleUnderline"/>
          <w:rFonts w:asciiTheme="minorHAnsi" w:hAnsiTheme="minorHAnsi" w:cstheme="minorHAnsi"/>
          <w:highlight w:val="green"/>
        </w:rPr>
        <w:t>flawed. It is</w:t>
      </w:r>
      <w:r w:rsidRPr="001A1145">
        <w:rPr>
          <w:rFonts w:asciiTheme="minorHAnsi" w:hAnsiTheme="minorHAnsi" w:cstheme="minorHAnsi"/>
          <w:sz w:val="14"/>
        </w:rPr>
        <w:t xml:space="preserve"> typically </w:t>
      </w:r>
      <w:r w:rsidRPr="001A1145">
        <w:rPr>
          <w:rStyle w:val="StyleUnderline"/>
          <w:rFonts w:asciiTheme="minorHAnsi" w:hAnsiTheme="minorHAnsi" w:cstheme="minorHAnsi"/>
        </w:rPr>
        <w:t xml:space="preserve">best when it comes to allocating resources and </w:t>
      </w:r>
      <w:r w:rsidRPr="006B5371">
        <w:rPr>
          <w:rStyle w:val="StyleUnderline"/>
          <w:rFonts w:asciiTheme="minorHAnsi" w:hAnsiTheme="minorHAnsi" w:cstheme="minorHAnsi"/>
          <w:highlight w:val="green"/>
        </w:rPr>
        <w:t>raising</w:t>
      </w:r>
      <w:r w:rsidRPr="001A1145">
        <w:rPr>
          <w:rFonts w:asciiTheme="minorHAnsi" w:hAnsiTheme="minorHAnsi" w:cstheme="minorHAnsi"/>
          <w:sz w:val="14"/>
        </w:rPr>
        <w:t xml:space="preserve"> a society's </w:t>
      </w:r>
      <w:r w:rsidRPr="006B5371">
        <w:rPr>
          <w:rStyle w:val="Emphasis"/>
          <w:rFonts w:asciiTheme="minorHAnsi" w:hAnsiTheme="minorHAnsi" w:cstheme="minorHAnsi"/>
          <w:highlight w:val="green"/>
        </w:rPr>
        <w:t>productivity</w:t>
      </w:r>
      <w:r w:rsidRPr="006B5371">
        <w:rPr>
          <w:rStyle w:val="StyleUnderline"/>
          <w:rFonts w:asciiTheme="minorHAnsi" w:hAnsiTheme="minorHAnsi" w:cstheme="minorHAnsi"/>
          <w:highlight w:val="green"/>
        </w:rPr>
        <w:t xml:space="preserve"> and </w:t>
      </w:r>
      <w:r w:rsidRPr="006B5371">
        <w:rPr>
          <w:rStyle w:val="Emphasis"/>
          <w:rFonts w:asciiTheme="minorHAnsi" w:hAnsiTheme="minorHAnsi" w:cstheme="minorHAnsi"/>
          <w:highlight w:val="green"/>
        </w:rPr>
        <w:t>living standards</w:t>
      </w:r>
      <w:r w:rsidRPr="001A1145">
        <w:rPr>
          <w:rStyle w:val="StyleUnderline"/>
          <w:rFonts w:asciiTheme="minorHAnsi" w:hAnsiTheme="minorHAnsi" w:cstheme="minorHAnsi"/>
        </w:rPr>
        <w:t xml:space="preserve"> because of</w:t>
      </w:r>
      <w:r w:rsidRPr="001A1145">
        <w:rPr>
          <w:rFonts w:asciiTheme="minorHAnsi" w:hAnsiTheme="minorHAnsi" w:cstheme="minorHAnsi"/>
          <w:sz w:val="14"/>
        </w:rPr>
        <w:t xml:space="preserve"> how </w:t>
      </w:r>
      <w:r w:rsidRPr="001A1145">
        <w:rPr>
          <w:rStyle w:val="StyleUnderline"/>
          <w:rFonts w:asciiTheme="minorHAnsi" w:hAnsiTheme="minorHAnsi" w:cstheme="minorHAnsi"/>
        </w:rPr>
        <w:t>profit-making</w:t>
      </w:r>
      <w:r w:rsidRPr="001A1145">
        <w:rPr>
          <w:rFonts w:asciiTheme="minorHAnsi" w:hAnsiTheme="minorHAnsi" w:cstheme="minorHAnsi"/>
          <w:sz w:val="14"/>
        </w:rPr>
        <w:t xml:space="preserve"> works. Very simply, if the value of a product is greater than the value of the resources used to produce it, it will be </w:t>
      </w:r>
      <w:proofErr w:type="gramStart"/>
      <w:r w:rsidRPr="001A1145">
        <w:rPr>
          <w:rFonts w:asciiTheme="minorHAnsi" w:hAnsiTheme="minorHAnsi" w:cstheme="minorHAnsi"/>
          <w:sz w:val="14"/>
        </w:rPr>
        <w:t>profitable</w:t>
      </w:r>
      <w:proofErr w:type="gramEnd"/>
      <w:r w:rsidRPr="001A1145">
        <w:rPr>
          <w:rFonts w:asciiTheme="minorHAnsi" w:hAnsiTheme="minorHAnsi" w:cstheme="minorHAnsi"/>
          <w:sz w:val="14"/>
        </w:rPr>
        <w:t xml:space="preserve"> and that endeavor will gain more resources. If the value of a product is less than the cost of the resources used to produce it, it will lose money and that endeavor will shut down. </w:t>
      </w:r>
      <w:r w:rsidRPr="001A1145">
        <w:rPr>
          <w:rStyle w:val="StyleUnderline"/>
          <w:rFonts w:asciiTheme="minorHAnsi" w:hAnsiTheme="minorHAnsi" w:cstheme="minorHAnsi"/>
        </w:rPr>
        <w:t>The system</w:t>
      </w:r>
      <w:r w:rsidRPr="001A1145">
        <w:rPr>
          <w:rFonts w:asciiTheme="minorHAnsi" w:hAnsiTheme="minorHAnsi" w:cstheme="minorHAnsi"/>
          <w:sz w:val="14"/>
        </w:rPr>
        <w:t xml:space="preserve"> also </w:t>
      </w:r>
      <w:r w:rsidRPr="001A1145">
        <w:rPr>
          <w:rStyle w:val="StyleUnderline"/>
          <w:rFonts w:asciiTheme="minorHAnsi" w:hAnsiTheme="minorHAnsi" w:cstheme="minorHAnsi"/>
        </w:rPr>
        <w:t>financially rewards individuals who come up with products that people want</w:t>
      </w:r>
      <w:r w:rsidRPr="001A1145">
        <w:rPr>
          <w:rFonts w:asciiTheme="minorHAnsi" w:hAnsiTheme="minorHAnsi" w:cstheme="minorHAnsi"/>
          <w:sz w:val="14"/>
        </w:rPr>
        <w:t xml:space="preserve"> and, if they can do that, it provides them with capital from investors who risk their own money based on their assessments of the economic merits of these ideas.</w:t>
      </w:r>
    </w:p>
    <w:p w14:paraId="587FA56F" w14:textId="77777777" w:rsidR="00AC360D" w:rsidRPr="001A1145" w:rsidRDefault="00AC360D" w:rsidP="00AC360D">
      <w:pPr>
        <w:rPr>
          <w:rFonts w:asciiTheme="minorHAnsi" w:hAnsiTheme="minorHAnsi" w:cstheme="minorHAnsi"/>
          <w:sz w:val="14"/>
          <w:szCs w:val="14"/>
        </w:rPr>
      </w:pPr>
      <w:r w:rsidRPr="001A1145">
        <w:rPr>
          <w:rFonts w:asciiTheme="minorHAnsi" w:hAnsiTheme="minorHAnsi" w:cstheme="minorHAnsi"/>
          <w:sz w:val="14"/>
          <w:szCs w:val="14"/>
        </w:rPr>
        <w:t>While this profit-making capitalism has worked well in this way, it has also been intolerably imperfect in providing equal opportunity. It has failed to deliver people equal opportunities to be productive if they can be and to take care of the basic needs of people who can't be. It also doesn't create limits on how bad people's living conditions can be or on how decadent spending can be. To me, most tragically, it allows vast numbers of children to grow up in environments of violent squalor, which is both economically and socially bad. It is economically bad because the costs of having large numbers of unproductive people are enormous compared to the benefits of having productive people. And it is socially bad because a system that doesn't provide equal opportunity can't be considered fair — and unfair systems eventually lead to disruptive social conflicts.</w:t>
      </w:r>
    </w:p>
    <w:p w14:paraId="33FA7B7A" w14:textId="77777777" w:rsidR="00AC360D" w:rsidRPr="001A1145" w:rsidRDefault="00AC360D" w:rsidP="00AC360D">
      <w:pPr>
        <w:rPr>
          <w:rFonts w:asciiTheme="minorHAnsi" w:hAnsiTheme="minorHAnsi" w:cstheme="minorHAnsi"/>
          <w:sz w:val="14"/>
          <w:szCs w:val="14"/>
        </w:rPr>
      </w:pPr>
      <w:r w:rsidRPr="001A1145">
        <w:rPr>
          <w:rFonts w:asciiTheme="minorHAnsi" w:hAnsiTheme="minorHAnsi" w:cstheme="minorHAnsi"/>
          <w:sz w:val="14"/>
          <w:szCs w:val="14"/>
        </w:rPr>
        <w:t>To be clear, I'm not saying that there should be laws restricting how people spend their money, because I don't believe there should be. But I am saying that such huge gaps in spending and living conditions are threatening the existence of our system. It is for these reasons that I believe we need to reform capitalism, not abandon it.</w:t>
      </w:r>
    </w:p>
    <w:p w14:paraId="2B5FBD3B" w14:textId="77777777" w:rsidR="00AC360D" w:rsidRPr="001A1145" w:rsidRDefault="00AC360D" w:rsidP="00AC360D">
      <w:pPr>
        <w:rPr>
          <w:rFonts w:asciiTheme="minorHAnsi" w:hAnsiTheme="minorHAnsi" w:cstheme="minorHAnsi"/>
          <w:sz w:val="14"/>
          <w:szCs w:val="14"/>
        </w:rPr>
      </w:pPr>
      <w:r w:rsidRPr="006B5371">
        <w:rPr>
          <w:rStyle w:val="StyleUnderline"/>
          <w:rFonts w:asciiTheme="minorHAnsi" w:hAnsiTheme="minorHAnsi" w:cstheme="minorHAnsi"/>
          <w:highlight w:val="green"/>
        </w:rPr>
        <w:t>To make society</w:t>
      </w:r>
      <w:r w:rsidRPr="001A1145">
        <w:rPr>
          <w:rStyle w:val="StyleUnderline"/>
          <w:rFonts w:asciiTheme="minorHAnsi" w:hAnsiTheme="minorHAnsi" w:cstheme="minorHAnsi"/>
        </w:rPr>
        <w:t xml:space="preserve"> work </w:t>
      </w:r>
      <w:r w:rsidRPr="006B5371">
        <w:rPr>
          <w:rStyle w:val="Emphasis"/>
          <w:rFonts w:asciiTheme="minorHAnsi" w:hAnsiTheme="minorHAnsi" w:cstheme="minorHAnsi"/>
          <w:highlight w:val="green"/>
        </w:rPr>
        <w:t>better</w:t>
      </w:r>
      <w:r w:rsidRPr="001A1145">
        <w:rPr>
          <w:rStyle w:val="StyleUnderline"/>
          <w:rFonts w:asciiTheme="minorHAnsi" w:hAnsiTheme="minorHAnsi" w:cstheme="minorHAnsi"/>
        </w:rPr>
        <w:t xml:space="preserve">, </w:t>
      </w:r>
      <w:r w:rsidRPr="006B5371">
        <w:rPr>
          <w:rStyle w:val="StyleUnderline"/>
          <w:rFonts w:asciiTheme="minorHAnsi" w:hAnsiTheme="minorHAnsi" w:cstheme="minorHAnsi"/>
          <w:highlight w:val="green"/>
        </w:rPr>
        <w:t>the</w:t>
      </w:r>
      <w:r w:rsidRPr="001A1145">
        <w:rPr>
          <w:rStyle w:val="StyleUnderline"/>
          <w:rFonts w:asciiTheme="minorHAnsi" w:hAnsiTheme="minorHAnsi" w:cstheme="minorHAnsi"/>
        </w:rPr>
        <w:t xml:space="preserve"> new </w:t>
      </w:r>
      <w:r w:rsidRPr="006B5371">
        <w:rPr>
          <w:rStyle w:val="StyleUnderline"/>
          <w:rFonts w:asciiTheme="minorHAnsi" w:hAnsiTheme="minorHAnsi" w:cstheme="minorHAnsi"/>
          <w:highlight w:val="green"/>
        </w:rPr>
        <w:t>system must</w:t>
      </w:r>
      <w:r w:rsidRPr="001A1145">
        <w:rPr>
          <w:rFonts w:asciiTheme="minorHAnsi" w:hAnsiTheme="minorHAnsi" w:cstheme="minorHAnsi"/>
          <w:sz w:val="14"/>
        </w:rPr>
        <w:t xml:space="preserve"> both </w:t>
      </w:r>
      <w:r w:rsidRPr="006B5371">
        <w:rPr>
          <w:rStyle w:val="StyleUnderline"/>
          <w:rFonts w:asciiTheme="minorHAnsi" w:hAnsiTheme="minorHAnsi" w:cstheme="minorHAnsi"/>
          <w:highlight w:val="green"/>
        </w:rPr>
        <w:t>increase</w:t>
      </w:r>
      <w:r w:rsidRPr="001A1145">
        <w:rPr>
          <w:rStyle w:val="StyleUnderline"/>
          <w:rFonts w:asciiTheme="minorHAnsi" w:hAnsiTheme="minorHAnsi" w:cstheme="minorHAnsi"/>
        </w:rPr>
        <w:t xml:space="preserve"> the </w:t>
      </w:r>
      <w:r w:rsidRPr="006B5371">
        <w:rPr>
          <w:rStyle w:val="Emphasis"/>
          <w:rFonts w:asciiTheme="minorHAnsi" w:hAnsiTheme="minorHAnsi" w:cstheme="minorHAnsi"/>
          <w:highlight w:val="green"/>
        </w:rPr>
        <w:t>size of the pie</w:t>
      </w:r>
      <w:r w:rsidRPr="006B5371">
        <w:rPr>
          <w:rStyle w:val="StyleUnderline"/>
          <w:rFonts w:asciiTheme="minorHAnsi" w:hAnsiTheme="minorHAnsi" w:cstheme="minorHAnsi"/>
          <w:highlight w:val="green"/>
        </w:rPr>
        <w:t xml:space="preserve"> and </w:t>
      </w:r>
      <w:r w:rsidRPr="006B5371">
        <w:rPr>
          <w:rStyle w:val="Emphasis"/>
          <w:rFonts w:asciiTheme="minorHAnsi" w:hAnsiTheme="minorHAnsi" w:cstheme="minorHAnsi"/>
          <w:highlight w:val="green"/>
        </w:rPr>
        <w:t>divide</w:t>
      </w:r>
      <w:r w:rsidRPr="001A1145">
        <w:rPr>
          <w:rStyle w:val="StyleUnderline"/>
          <w:rFonts w:asciiTheme="minorHAnsi" w:hAnsiTheme="minorHAnsi" w:cstheme="minorHAnsi"/>
        </w:rPr>
        <w:t xml:space="preserve"> it </w:t>
      </w:r>
      <w:r w:rsidRPr="006B5371">
        <w:rPr>
          <w:rStyle w:val="Emphasis"/>
          <w:rFonts w:asciiTheme="minorHAnsi" w:hAnsiTheme="minorHAnsi" w:cstheme="minorHAnsi"/>
          <w:highlight w:val="green"/>
        </w:rPr>
        <w:t>well</w:t>
      </w:r>
      <w:r w:rsidRPr="001A1145">
        <w:rPr>
          <w:rFonts w:asciiTheme="minorHAnsi" w:hAnsiTheme="minorHAnsi" w:cstheme="minorHAnsi"/>
          <w:sz w:val="14"/>
        </w:rPr>
        <w:t xml:space="preserve">. Our ability to consume is dependent on our ability to produce, not the amount of money we get in the mail. You can't eat money. Somebody must get paid to produce and deliver what we consume. And we can't raise our living standards by just giving people money — they need to be incentivized to produce, and that must be done cost-effectively </w:t>
      </w:r>
      <w:r w:rsidRPr="001A1145">
        <w:rPr>
          <w:rFonts w:asciiTheme="minorHAnsi" w:hAnsiTheme="minorHAnsi" w:cstheme="minorHAnsi"/>
          <w:sz w:val="14"/>
          <w:szCs w:val="14"/>
        </w:rPr>
        <w:t>through some system that is not administered from the top. Most fundamentally, that system must strive to provide 1) equal opportunity to all those who have the potential to produce (because that is both most fair and most productive) and 2) basic needs to those who are unable to (because that is humane and what is fundamentally needed to have a good community).</w:t>
      </w:r>
    </w:p>
    <w:p w14:paraId="12EB45F8" w14:textId="77777777" w:rsidR="00AC360D" w:rsidRPr="001A1145" w:rsidRDefault="00AC360D" w:rsidP="00AC360D">
      <w:pPr>
        <w:rPr>
          <w:rFonts w:asciiTheme="minorHAnsi" w:hAnsiTheme="minorHAnsi" w:cstheme="minorHAnsi"/>
          <w:sz w:val="14"/>
          <w:szCs w:val="14"/>
        </w:rPr>
      </w:pPr>
      <w:r w:rsidRPr="001A1145">
        <w:rPr>
          <w:rFonts w:asciiTheme="minorHAnsi" w:hAnsiTheme="minorHAnsi" w:cstheme="minorHAnsi"/>
          <w:sz w:val="14"/>
          <w:szCs w:val="14"/>
        </w:rPr>
        <w:t>Can't we all — capitalists, socialists, Republicans and Democrats — agree on that? Can't we all agree that whatever system we have, it must do a great job of both increasing the size of the pie and dividing it well?</w:t>
      </w:r>
    </w:p>
    <w:p w14:paraId="66E80426" w14:textId="77777777" w:rsidR="00AC360D" w:rsidRDefault="00AC360D" w:rsidP="00AC360D">
      <w:pPr>
        <w:rPr>
          <w:rStyle w:val="StyleUnderline"/>
          <w:rFonts w:asciiTheme="minorHAnsi" w:hAnsiTheme="minorHAnsi" w:cstheme="minorHAnsi"/>
        </w:rPr>
      </w:pPr>
      <w:r w:rsidRPr="001A1145">
        <w:rPr>
          <w:rFonts w:asciiTheme="minorHAnsi" w:hAnsiTheme="minorHAnsi" w:cstheme="minorHAnsi"/>
          <w:sz w:val="14"/>
        </w:rPr>
        <w:t xml:space="preserve">If we can agree that </w:t>
      </w:r>
      <w:r w:rsidRPr="001A1145">
        <w:rPr>
          <w:rStyle w:val="StyleUnderline"/>
          <w:rFonts w:asciiTheme="minorHAnsi" w:hAnsiTheme="minorHAnsi" w:cstheme="minorHAnsi"/>
        </w:rPr>
        <w:t>these</w:t>
      </w:r>
      <w:r w:rsidRPr="001A1145">
        <w:rPr>
          <w:rFonts w:asciiTheme="minorHAnsi" w:hAnsiTheme="minorHAnsi" w:cstheme="minorHAnsi"/>
          <w:sz w:val="14"/>
        </w:rPr>
        <w:t xml:space="preserve"> things </w:t>
      </w:r>
      <w:r w:rsidRPr="001A1145">
        <w:rPr>
          <w:rStyle w:val="StyleUnderline"/>
          <w:rFonts w:asciiTheme="minorHAnsi" w:hAnsiTheme="minorHAnsi" w:cstheme="minorHAnsi"/>
        </w:rPr>
        <w:t>are essential because the alternatives are terrible</w:t>
      </w:r>
      <w:r w:rsidRPr="001A1145">
        <w:rPr>
          <w:rFonts w:asciiTheme="minorHAnsi" w:hAnsiTheme="minorHAnsi" w:cstheme="minorHAnsi"/>
          <w:sz w:val="14"/>
        </w:rPr>
        <w:t xml:space="preserve">, then people of different ideologies will be more civil with each other and more willing to work through their disagreements thoughtfully so that we can achieve agreement for the good of the whole. </w:t>
      </w:r>
      <w:r w:rsidRPr="001A1145">
        <w:rPr>
          <w:rStyle w:val="StyleUnderline"/>
          <w:rFonts w:asciiTheme="minorHAnsi" w:hAnsiTheme="minorHAnsi" w:cstheme="minorHAnsi"/>
        </w:rPr>
        <w:t>We must figure out how to do that in a collaborative</w:t>
      </w:r>
      <w:r w:rsidRPr="001A1145">
        <w:rPr>
          <w:rFonts w:asciiTheme="minorHAnsi" w:hAnsiTheme="minorHAnsi" w:cstheme="minorHAnsi"/>
          <w:sz w:val="14"/>
        </w:rPr>
        <w:t xml:space="preserve"> and skilled </w:t>
      </w:r>
      <w:r w:rsidRPr="001A1145">
        <w:rPr>
          <w:rStyle w:val="StyleUnderline"/>
          <w:rFonts w:asciiTheme="minorHAnsi" w:hAnsiTheme="minorHAnsi" w:cstheme="minorHAnsi"/>
        </w:rPr>
        <w:t xml:space="preserve">way. If we can't do that, we will have a </w:t>
      </w:r>
      <w:r w:rsidRPr="001A1145">
        <w:rPr>
          <w:rStyle w:val="Emphasis"/>
          <w:rFonts w:asciiTheme="minorHAnsi" w:hAnsiTheme="minorHAnsi" w:cstheme="minorHAnsi"/>
        </w:rPr>
        <w:t>civil war</w:t>
      </w:r>
      <w:r w:rsidRPr="001A1145">
        <w:rPr>
          <w:rFonts w:asciiTheme="minorHAnsi" w:hAnsiTheme="minorHAnsi" w:cstheme="minorHAnsi"/>
          <w:sz w:val="14"/>
        </w:rPr>
        <w:t xml:space="preserve"> of some form </w:t>
      </w:r>
      <w:r w:rsidRPr="001A1145">
        <w:rPr>
          <w:rStyle w:val="StyleUnderline"/>
          <w:rFonts w:asciiTheme="minorHAnsi" w:hAnsiTheme="minorHAnsi" w:cstheme="minorHAnsi"/>
        </w:rPr>
        <w:t>that will tragically tear us apart and shrink the pie for everyone.</w:t>
      </w:r>
    </w:p>
    <w:p w14:paraId="6DF40376" w14:textId="77777777" w:rsidR="00AC360D" w:rsidRPr="001A1145" w:rsidRDefault="00AC360D" w:rsidP="00AC360D">
      <w:pPr>
        <w:rPr>
          <w:rStyle w:val="StyleUnderline"/>
          <w:rFonts w:asciiTheme="minorHAnsi" w:hAnsiTheme="minorHAnsi" w:cstheme="minorHAnsi"/>
        </w:rPr>
      </w:pPr>
    </w:p>
    <w:p w14:paraId="4535C805" w14:textId="77777777" w:rsidR="00AC360D" w:rsidRDefault="00AC360D" w:rsidP="00AC360D">
      <w:pPr>
        <w:pStyle w:val="Heading4"/>
      </w:pPr>
      <w:r>
        <w:t>Cap solves---</w:t>
      </w:r>
    </w:p>
    <w:p w14:paraId="3B472EED" w14:textId="77777777" w:rsidR="00AC360D" w:rsidRPr="006755E0" w:rsidRDefault="00AC360D" w:rsidP="00AC360D">
      <w:pPr>
        <w:pStyle w:val="Heading4"/>
      </w:pPr>
      <w:r>
        <w:t>1---War.</w:t>
      </w:r>
    </w:p>
    <w:p w14:paraId="34DFFC09" w14:textId="77777777" w:rsidR="00AC360D" w:rsidRDefault="00AC360D" w:rsidP="00AC360D">
      <w:r w:rsidRPr="00852297">
        <w:rPr>
          <w:rStyle w:val="Style13ptBold"/>
        </w:rPr>
        <w:t>Mousseau 19</w:t>
      </w:r>
      <w:r>
        <w:t xml:space="preserve">—Professor in the School of Politics, Security, and International Affairs at the University of Central Florida (Michael, “The End of War: How a Robust Marketplace and Liberal Hegemony Are Leading to Perpetual World Peace,” International Security, Volume 44, Issue 1, Summer 2019, p.160-196, </w:t>
      </w:r>
      <w:proofErr w:type="spellStart"/>
      <w:r>
        <w:t>dml</w:t>
      </w:r>
      <w:proofErr w:type="spellEnd"/>
      <w:r>
        <w:t>)</w:t>
      </w:r>
    </w:p>
    <w:p w14:paraId="0FD4B91E" w14:textId="77777777" w:rsidR="00AC360D" w:rsidRPr="006755E0" w:rsidRDefault="00AC360D" w:rsidP="00AC360D">
      <w:pPr>
        <w:rPr>
          <w:sz w:val="16"/>
        </w:rPr>
      </w:pPr>
      <w:r w:rsidRPr="006755E0">
        <w:rPr>
          <w:sz w:val="16"/>
        </w:rPr>
        <w:t xml:space="preserve">Is war becoming obsolete? </w:t>
      </w:r>
      <w:r w:rsidRPr="00141293">
        <w:rPr>
          <w:rStyle w:val="StyleUnderline"/>
        </w:rPr>
        <w:t xml:space="preserve">There is </w:t>
      </w:r>
      <w:r w:rsidRPr="006B5371">
        <w:rPr>
          <w:rStyle w:val="Emphasis"/>
          <w:highlight w:val="green"/>
        </w:rPr>
        <w:t>wide agreement</w:t>
      </w:r>
      <w:r w:rsidRPr="00141293">
        <w:rPr>
          <w:rStyle w:val="StyleUnderline"/>
        </w:rPr>
        <w:t xml:space="preserve"> among scholars that </w:t>
      </w:r>
      <w:r w:rsidRPr="006B5371">
        <w:rPr>
          <w:rStyle w:val="StyleUnderline"/>
          <w:highlight w:val="green"/>
        </w:rPr>
        <w:t xml:space="preserve">war has been in </w:t>
      </w:r>
      <w:r w:rsidRPr="006B5371">
        <w:rPr>
          <w:rStyle w:val="Emphasis"/>
          <w:highlight w:val="green"/>
        </w:rPr>
        <w:t>sharp decline</w:t>
      </w:r>
      <w:r w:rsidRPr="00141293">
        <w:rPr>
          <w:rStyle w:val="StyleUnderline"/>
        </w:rPr>
        <w:t xml:space="preserve"> since</w:t>
      </w:r>
      <w:r w:rsidRPr="006755E0">
        <w:rPr>
          <w:sz w:val="16"/>
        </w:rPr>
        <w:t xml:space="preserve"> the defeat of the Axis powers in </w:t>
      </w:r>
      <w:r w:rsidRPr="00141293">
        <w:rPr>
          <w:rStyle w:val="StyleUnderline"/>
        </w:rPr>
        <w:t>1945</w:t>
      </w:r>
      <w:r w:rsidRPr="006755E0">
        <w:rPr>
          <w:sz w:val="16"/>
        </w:rPr>
        <w:t xml:space="preserve">, even as there is little agreement as to its cause.1 </w:t>
      </w:r>
      <w:r w:rsidRPr="00141293">
        <w:rPr>
          <w:rStyle w:val="StyleUnderline"/>
        </w:rPr>
        <w:t xml:space="preserve">Realists </w:t>
      </w:r>
      <w:r w:rsidRPr="00067B93">
        <w:rPr>
          <w:rStyle w:val="Emphasis"/>
        </w:rPr>
        <w:t>reject</w:t>
      </w:r>
      <w:r w:rsidRPr="00141293">
        <w:rPr>
          <w:rStyle w:val="StyleUnderline"/>
        </w:rPr>
        <w:t xml:space="preserve"> the idea that this trend will continue, citing</w:t>
      </w:r>
      <w:r w:rsidRPr="006755E0">
        <w:rPr>
          <w:sz w:val="16"/>
        </w:rPr>
        <w:t xml:space="preserve"> states' concerns with </w:t>
      </w:r>
      <w:r w:rsidRPr="00141293">
        <w:rPr>
          <w:rStyle w:val="StyleUnderline"/>
        </w:rPr>
        <w:t>the “</w:t>
      </w:r>
      <w:r w:rsidRPr="00067B93">
        <w:rPr>
          <w:rStyle w:val="Emphasis"/>
        </w:rPr>
        <w:t>security dilemma</w:t>
      </w:r>
      <w:r w:rsidRPr="00141293">
        <w:rPr>
          <w:rStyle w:val="StyleUnderline"/>
        </w:rPr>
        <w:t>”</w:t>
      </w:r>
      <w:r w:rsidRPr="006755E0">
        <w:rPr>
          <w:sz w:val="16"/>
        </w:rPr>
        <w:t>: that is, in anarchy states must assume that any state that can attack will; therefore, power equals threat, and changes in relative power result in conflict and war.2 Discussing the rise of China, Graham Allison calls this condition “</w:t>
      </w:r>
      <w:proofErr w:type="spellStart"/>
      <w:r w:rsidRPr="006755E0">
        <w:rPr>
          <w:sz w:val="16"/>
        </w:rPr>
        <w:t>Thucydides's</w:t>
      </w:r>
      <w:proofErr w:type="spellEnd"/>
      <w:r w:rsidRPr="006755E0">
        <w:rPr>
          <w:sz w:val="16"/>
        </w:rPr>
        <w:t xml:space="preserve"> Trap,” a reference to the ancient Greek's claim that Sparta's fear of Athens' growing power led to the Peloponnesian War.3</w:t>
      </w:r>
    </w:p>
    <w:p w14:paraId="6ECE7130" w14:textId="77777777" w:rsidR="00AC360D" w:rsidRPr="006755E0" w:rsidRDefault="00AC360D" w:rsidP="00AC360D">
      <w:pPr>
        <w:rPr>
          <w:sz w:val="16"/>
        </w:rPr>
      </w:pPr>
      <w:r w:rsidRPr="006755E0">
        <w:rPr>
          <w:sz w:val="16"/>
        </w:rPr>
        <w:t xml:space="preserve">This article argues that </w:t>
      </w:r>
      <w:r w:rsidRPr="00067B93">
        <w:rPr>
          <w:rStyle w:val="Emphasis"/>
        </w:rPr>
        <w:t>there is no Thucydides Trap</w:t>
      </w:r>
      <w:r w:rsidRPr="006755E0">
        <w:rPr>
          <w:sz w:val="16"/>
        </w:rPr>
        <w:t xml:space="preserve"> in international politics. </w:t>
      </w:r>
      <w:r w:rsidRPr="00141293">
        <w:rPr>
          <w:rStyle w:val="StyleUnderline"/>
        </w:rPr>
        <w:t xml:space="preserve">Rather, </w:t>
      </w:r>
      <w:r w:rsidRPr="00EA2546">
        <w:rPr>
          <w:rStyle w:val="StyleUnderline"/>
        </w:rPr>
        <w:t xml:space="preserve">the </w:t>
      </w:r>
      <w:r w:rsidRPr="006B5371">
        <w:rPr>
          <w:rStyle w:val="StyleUnderline"/>
          <w:highlight w:val="green"/>
        </w:rPr>
        <w:t xml:space="preserve">world </w:t>
      </w:r>
      <w:r w:rsidRPr="00EA2546">
        <w:rPr>
          <w:rStyle w:val="StyleUnderline"/>
        </w:rPr>
        <w:t xml:space="preserve">is </w:t>
      </w:r>
      <w:r w:rsidRPr="006B5371">
        <w:rPr>
          <w:rStyle w:val="Emphasis"/>
          <w:highlight w:val="green"/>
        </w:rPr>
        <w:t>moving rapidly toward permanent peace</w:t>
      </w:r>
      <w:r w:rsidRPr="00141293">
        <w:rPr>
          <w:rStyle w:val="StyleUnderline"/>
        </w:rPr>
        <w:t xml:space="preserve">, </w:t>
      </w:r>
      <w:r w:rsidRPr="00067B93">
        <w:rPr>
          <w:rStyle w:val="Emphasis"/>
        </w:rPr>
        <w:t>possibly in our lifetime</w:t>
      </w:r>
      <w:r w:rsidRPr="006755E0">
        <w:rPr>
          <w:sz w:val="16"/>
        </w:rPr>
        <w:t xml:space="preserve">. Drawing on economic </w:t>
      </w:r>
      <w:proofErr w:type="gramStart"/>
      <w:r w:rsidRPr="006755E0">
        <w:rPr>
          <w:sz w:val="16"/>
        </w:rPr>
        <w:t>norms</w:t>
      </w:r>
      <w:proofErr w:type="gramEnd"/>
      <w:r w:rsidRPr="006755E0">
        <w:rPr>
          <w:sz w:val="16"/>
        </w:rPr>
        <w:t xml:space="preserve"> theory,4 I show that </w:t>
      </w:r>
      <w:r w:rsidRPr="00141293">
        <w:rPr>
          <w:rStyle w:val="StyleUnderline"/>
        </w:rPr>
        <w:t xml:space="preserve">what sometimes appears to be a Thucydides Trap may instead be a function of factors </w:t>
      </w:r>
      <w:r w:rsidRPr="00067B93">
        <w:rPr>
          <w:rStyle w:val="Emphasis"/>
        </w:rPr>
        <w:t>strictly internal</w:t>
      </w:r>
      <w:r w:rsidRPr="00141293">
        <w:rPr>
          <w:rStyle w:val="StyleUnderline"/>
        </w:rPr>
        <w:t xml:space="preserve"> to states and that these factors </w:t>
      </w:r>
      <w:r w:rsidRPr="00067B93">
        <w:rPr>
          <w:rStyle w:val="Emphasis"/>
        </w:rPr>
        <w:t>vary</w:t>
      </w:r>
      <w:r w:rsidRPr="00141293">
        <w:rPr>
          <w:rStyle w:val="StyleUnderline"/>
        </w:rPr>
        <w:t xml:space="preserve"> among them</w:t>
      </w:r>
      <w:r w:rsidRPr="006755E0">
        <w:rPr>
          <w:sz w:val="16"/>
        </w:rPr>
        <w:t xml:space="preserve">. In brief, </w:t>
      </w:r>
      <w:r w:rsidRPr="00141293">
        <w:rPr>
          <w:rStyle w:val="StyleUnderline"/>
        </w:rPr>
        <w:t xml:space="preserve">leaders of </w:t>
      </w:r>
      <w:r w:rsidRPr="006B5371">
        <w:rPr>
          <w:rStyle w:val="StyleUnderline"/>
          <w:highlight w:val="green"/>
        </w:rPr>
        <w:t>states with</w:t>
      </w:r>
      <w:r w:rsidRPr="00141293">
        <w:rPr>
          <w:rStyle w:val="StyleUnderline"/>
        </w:rPr>
        <w:t xml:space="preserve"> advanced </w:t>
      </w:r>
      <w:r w:rsidRPr="006B5371">
        <w:rPr>
          <w:rStyle w:val="StyleUnderline"/>
          <w:highlight w:val="green"/>
        </w:rPr>
        <w:t>market</w:t>
      </w:r>
      <w:r w:rsidRPr="00141293">
        <w:rPr>
          <w:rStyle w:val="StyleUnderline"/>
        </w:rPr>
        <w:t xml:space="preserve">-oriented </w:t>
      </w:r>
      <w:r w:rsidRPr="006B5371">
        <w:rPr>
          <w:rStyle w:val="StyleUnderline"/>
          <w:highlight w:val="green"/>
        </w:rPr>
        <w:t>economies have</w:t>
      </w:r>
      <w:r w:rsidRPr="00141293">
        <w:rPr>
          <w:rStyle w:val="StyleUnderline"/>
        </w:rPr>
        <w:t xml:space="preserve"> </w:t>
      </w:r>
      <w:r w:rsidRPr="00067B93">
        <w:rPr>
          <w:rStyle w:val="Emphasis"/>
        </w:rPr>
        <w:t xml:space="preserve">foremost </w:t>
      </w:r>
      <w:r w:rsidRPr="006B5371">
        <w:rPr>
          <w:rStyle w:val="Emphasis"/>
          <w:highlight w:val="green"/>
        </w:rPr>
        <w:t>interests</w:t>
      </w:r>
      <w:r w:rsidRPr="006B5371">
        <w:rPr>
          <w:rStyle w:val="StyleUnderline"/>
          <w:highlight w:val="green"/>
        </w:rPr>
        <w:t xml:space="preserve"> in</w:t>
      </w:r>
      <w:r w:rsidRPr="00141293">
        <w:rPr>
          <w:rStyle w:val="StyleUnderline"/>
        </w:rPr>
        <w:t xml:space="preserve"> the principle of </w:t>
      </w:r>
      <w:r w:rsidRPr="006B5371">
        <w:rPr>
          <w:rStyle w:val="Emphasis"/>
          <w:highlight w:val="green"/>
        </w:rPr>
        <w:t>self-determination</w:t>
      </w:r>
      <w:r w:rsidRPr="00141293">
        <w:rPr>
          <w:rStyle w:val="StyleUnderline"/>
        </w:rPr>
        <w:t xml:space="preserve"> for all states, large and small, as the foundation </w:t>
      </w:r>
      <w:r w:rsidRPr="006B5371">
        <w:rPr>
          <w:rStyle w:val="StyleUnderline"/>
          <w:highlight w:val="green"/>
        </w:rPr>
        <w:t xml:space="preserve">for a </w:t>
      </w:r>
      <w:r w:rsidRPr="006B5371">
        <w:rPr>
          <w:rStyle w:val="Emphasis"/>
          <w:highlight w:val="green"/>
        </w:rPr>
        <w:t xml:space="preserve">robust </w:t>
      </w:r>
      <w:r w:rsidRPr="00335A09">
        <w:rPr>
          <w:rStyle w:val="Emphasis"/>
        </w:rPr>
        <w:t xml:space="preserve">global </w:t>
      </w:r>
      <w:r w:rsidRPr="006B5371">
        <w:rPr>
          <w:rStyle w:val="Emphasis"/>
          <w:highlight w:val="green"/>
        </w:rPr>
        <w:t>marketplace</w:t>
      </w:r>
      <w:r w:rsidRPr="00141293">
        <w:rPr>
          <w:rStyle w:val="StyleUnderline"/>
        </w:rPr>
        <w:t xml:space="preserve">. </w:t>
      </w:r>
      <w:r w:rsidRPr="006B5371">
        <w:rPr>
          <w:rStyle w:val="Emphasis"/>
          <w:highlight w:val="green"/>
        </w:rPr>
        <w:t>War</w:t>
      </w:r>
      <w:r w:rsidRPr="00141293">
        <w:rPr>
          <w:rStyle w:val="StyleUnderline"/>
        </w:rPr>
        <w:t xml:space="preserve"> among these states</w:t>
      </w:r>
      <w:r w:rsidRPr="00335A09">
        <w:rPr>
          <w:rStyle w:val="StyleUnderline"/>
        </w:rPr>
        <w:t xml:space="preserve">, </w:t>
      </w:r>
      <w:r w:rsidRPr="00335A09">
        <w:rPr>
          <w:rStyle w:val="Emphasis"/>
        </w:rPr>
        <w:t xml:space="preserve">even </w:t>
      </w:r>
      <w:proofErr w:type="gramStart"/>
      <w:r w:rsidRPr="00335A09">
        <w:rPr>
          <w:rStyle w:val="Emphasis"/>
        </w:rPr>
        <w:t>making preparations</w:t>
      </w:r>
      <w:proofErr w:type="gramEnd"/>
      <w:r w:rsidRPr="00335A09">
        <w:rPr>
          <w:rStyle w:val="StyleUnderline"/>
        </w:rPr>
        <w:t xml:space="preserve"> for</w:t>
      </w:r>
      <w:r w:rsidRPr="00141293">
        <w:rPr>
          <w:rStyle w:val="StyleUnderline"/>
        </w:rPr>
        <w:t xml:space="preserve"> war, is </w:t>
      </w:r>
      <w:r w:rsidRPr="006B5371">
        <w:rPr>
          <w:rStyle w:val="Emphasis"/>
          <w:highlight w:val="green"/>
        </w:rPr>
        <w:t>not possible</w:t>
      </w:r>
      <w:r w:rsidRPr="00335A09">
        <w:rPr>
          <w:rStyle w:val="StyleUnderline"/>
        </w:rPr>
        <w:t xml:space="preserve">, because they are in a </w:t>
      </w:r>
      <w:r w:rsidRPr="00335A09">
        <w:rPr>
          <w:rStyle w:val="Emphasis"/>
        </w:rPr>
        <w:t>natural alliance to preserve</w:t>
      </w:r>
      <w:r w:rsidRPr="00335A09">
        <w:rPr>
          <w:rStyle w:val="StyleUnderline"/>
        </w:rPr>
        <w:t xml:space="preserve"> and </w:t>
      </w:r>
      <w:r w:rsidRPr="00335A09">
        <w:rPr>
          <w:rStyle w:val="Emphasis"/>
        </w:rPr>
        <w:t>protect the global order</w:t>
      </w:r>
      <w:r w:rsidRPr="00335A09">
        <w:rPr>
          <w:sz w:val="16"/>
        </w:rPr>
        <w:t xml:space="preserve">. In contrast, </w:t>
      </w:r>
      <w:r w:rsidRPr="00335A09">
        <w:rPr>
          <w:rStyle w:val="StyleUnderline"/>
        </w:rPr>
        <w:t xml:space="preserve">leaders of states with </w:t>
      </w:r>
      <w:r w:rsidRPr="00335A09">
        <w:rPr>
          <w:rStyle w:val="Emphasis"/>
        </w:rPr>
        <w:t>weak internal markets</w:t>
      </w:r>
      <w:r w:rsidRPr="00335A09">
        <w:rPr>
          <w:rStyle w:val="StyleUnderline"/>
        </w:rPr>
        <w:t xml:space="preserve"> have </w:t>
      </w:r>
      <w:r w:rsidRPr="00335A09">
        <w:rPr>
          <w:rStyle w:val="Emphasis"/>
        </w:rPr>
        <w:t>little interest</w:t>
      </w:r>
      <w:r w:rsidRPr="00335A09">
        <w:rPr>
          <w:rStyle w:val="StyleUnderline"/>
        </w:rPr>
        <w:t xml:space="preserve"> in the global marketplace; they pursue wealth </w:t>
      </w:r>
      <w:r w:rsidRPr="00335A09">
        <w:rPr>
          <w:rStyle w:val="Emphasis"/>
        </w:rPr>
        <w:t>not through commerce</w:t>
      </w:r>
      <w:r w:rsidRPr="00335A09">
        <w:rPr>
          <w:rStyle w:val="StyleUnderline"/>
        </w:rPr>
        <w:t xml:space="preserve">, but through </w:t>
      </w:r>
      <w:r w:rsidRPr="00335A09">
        <w:rPr>
          <w:rStyle w:val="Emphasis"/>
        </w:rPr>
        <w:t>wars of expansion</w:t>
      </w:r>
      <w:r w:rsidRPr="00335A09">
        <w:rPr>
          <w:rStyle w:val="StyleUnderline"/>
        </w:rPr>
        <w:t xml:space="preserve"> and </w:t>
      </w:r>
      <w:r w:rsidRPr="00335A09">
        <w:rPr>
          <w:rStyle w:val="Emphasis"/>
        </w:rPr>
        <w:t>demands for tribute</w:t>
      </w:r>
      <w:r w:rsidRPr="00335A09">
        <w:rPr>
          <w:sz w:val="16"/>
        </w:rPr>
        <w:t xml:space="preserve">. For these states, power equals threat, and therefore they tend to balance against the power of all states. </w:t>
      </w:r>
      <w:r w:rsidRPr="00335A09">
        <w:rPr>
          <w:rStyle w:val="StyleUnderline"/>
        </w:rPr>
        <w:t xml:space="preserve">Fearing stronger states, however, minor powers with weak internal markets tend to </w:t>
      </w:r>
      <w:r w:rsidRPr="00335A09">
        <w:rPr>
          <w:rStyle w:val="Emphasis"/>
        </w:rPr>
        <w:t>constrain their expansionist inclinations</w:t>
      </w:r>
      <w:r w:rsidRPr="00335A09">
        <w:rPr>
          <w:rStyle w:val="StyleUnderline"/>
        </w:rPr>
        <w:t xml:space="preserve"> and, for security reasons, </w:t>
      </w:r>
      <w:r w:rsidRPr="00335A09">
        <w:rPr>
          <w:rStyle w:val="Emphasis"/>
        </w:rPr>
        <w:t>bandwagon</w:t>
      </w:r>
      <w:r w:rsidRPr="00335A09">
        <w:rPr>
          <w:rStyle w:val="StyleUnderline"/>
        </w:rPr>
        <w:t xml:space="preserve"> with the </w:t>
      </w:r>
      <w:r w:rsidRPr="00335A09">
        <w:rPr>
          <w:rStyle w:val="Emphasis"/>
        </w:rPr>
        <w:t>relatively benign market-oriented powers</w:t>
      </w:r>
      <w:r w:rsidRPr="00335A09">
        <w:rPr>
          <w:sz w:val="16"/>
        </w:rPr>
        <w:t>.</w:t>
      </w:r>
    </w:p>
    <w:p w14:paraId="00D92E9C" w14:textId="77777777" w:rsidR="00AC360D" w:rsidRPr="004D5D05" w:rsidRDefault="00AC360D" w:rsidP="00AC360D">
      <w:pPr>
        <w:rPr>
          <w:u w:val="single"/>
        </w:rPr>
      </w:pPr>
      <w:r w:rsidRPr="006755E0">
        <w:rPr>
          <w:sz w:val="16"/>
        </w:rPr>
        <w:t xml:space="preserve">I argue that </w:t>
      </w:r>
      <w:r w:rsidRPr="00141293">
        <w:rPr>
          <w:rStyle w:val="StyleUnderline"/>
        </w:rPr>
        <w:t xml:space="preserve">this </w:t>
      </w:r>
      <w:r w:rsidRPr="006B5371">
        <w:rPr>
          <w:rStyle w:val="StyleUnderline"/>
          <w:highlight w:val="green"/>
        </w:rPr>
        <w:t>liberal</w:t>
      </w:r>
      <w:r w:rsidRPr="00141293">
        <w:rPr>
          <w:rStyle w:val="StyleUnderline"/>
        </w:rPr>
        <w:t xml:space="preserve"> global </w:t>
      </w:r>
      <w:r w:rsidRPr="006B5371">
        <w:rPr>
          <w:rStyle w:val="StyleUnderline"/>
          <w:highlight w:val="green"/>
        </w:rPr>
        <w:t>hierarchy is</w:t>
      </w:r>
      <w:r w:rsidRPr="00141293">
        <w:rPr>
          <w:rStyle w:val="StyleUnderline"/>
        </w:rPr>
        <w:t xml:space="preserve"> </w:t>
      </w:r>
      <w:r w:rsidRPr="00067B93">
        <w:rPr>
          <w:rStyle w:val="Emphasis"/>
        </w:rPr>
        <w:t>unwittingly</w:t>
      </w:r>
      <w:r w:rsidRPr="00141293">
        <w:rPr>
          <w:rStyle w:val="StyleUnderline"/>
        </w:rPr>
        <w:t xml:space="preserve"> but </w:t>
      </w:r>
      <w:r w:rsidRPr="00067B93">
        <w:rPr>
          <w:rStyle w:val="Emphasis"/>
        </w:rPr>
        <w:t xml:space="preserve">systematically </w:t>
      </w:r>
      <w:r w:rsidRPr="006B5371">
        <w:rPr>
          <w:rStyle w:val="Emphasis"/>
          <w:highlight w:val="green"/>
        </w:rPr>
        <w:t>buttressing states' embrace of market norms</w:t>
      </w:r>
      <w:r w:rsidRPr="00141293">
        <w:rPr>
          <w:rStyle w:val="StyleUnderline"/>
        </w:rPr>
        <w:t xml:space="preserve"> and </w:t>
      </w:r>
      <w:r w:rsidRPr="00067B93">
        <w:rPr>
          <w:rStyle w:val="Emphasis"/>
        </w:rPr>
        <w:t>values</w:t>
      </w:r>
      <w:r w:rsidRPr="00141293">
        <w:rPr>
          <w:rStyle w:val="StyleUnderline"/>
        </w:rPr>
        <w:t xml:space="preserve"> that, if </w:t>
      </w:r>
      <w:r w:rsidRPr="006B5371">
        <w:rPr>
          <w:rStyle w:val="Emphasis"/>
          <w:highlight w:val="green"/>
        </w:rPr>
        <w:t>left uninterrupted</w:t>
      </w:r>
      <w:r w:rsidRPr="00141293">
        <w:rPr>
          <w:rStyle w:val="StyleUnderline"/>
        </w:rPr>
        <w:t xml:space="preserve">, is likely to culminate in </w:t>
      </w:r>
      <w:r w:rsidRPr="00067B93">
        <w:rPr>
          <w:rStyle w:val="Emphasis"/>
        </w:rPr>
        <w:t>permanent world peace</w:t>
      </w:r>
      <w:r w:rsidRPr="00141293">
        <w:rPr>
          <w:rStyle w:val="StyleUnderline"/>
        </w:rPr>
        <w:t>, perhaps even</w:t>
      </w:r>
      <w:r w:rsidRPr="006755E0">
        <w:rPr>
          <w:sz w:val="16"/>
        </w:rPr>
        <w:t xml:space="preserve"> something close to </w:t>
      </w:r>
      <w:r w:rsidRPr="00067B93">
        <w:rPr>
          <w:rStyle w:val="Emphasis"/>
        </w:rPr>
        <w:t>harmony</w:t>
      </w:r>
      <w:r w:rsidRPr="006D3327">
        <w:rPr>
          <w:rStyle w:val="StyleUnderline"/>
        </w:rPr>
        <w:t xml:space="preserve">. My argument </w:t>
      </w:r>
      <w:r w:rsidRPr="006B5371">
        <w:rPr>
          <w:rStyle w:val="Emphasis"/>
          <w:highlight w:val="green"/>
        </w:rPr>
        <w:t>challenges</w:t>
      </w:r>
      <w:r w:rsidRPr="00C67E44">
        <w:rPr>
          <w:rStyle w:val="Emphasis"/>
        </w:rPr>
        <w:t xml:space="preserve"> the </w:t>
      </w:r>
      <w:r w:rsidRPr="006B5371">
        <w:rPr>
          <w:rStyle w:val="Emphasis"/>
          <w:highlight w:val="green"/>
        </w:rPr>
        <w:t>realist</w:t>
      </w:r>
      <w:r w:rsidRPr="00C67E44">
        <w:rPr>
          <w:rStyle w:val="Emphasis"/>
        </w:rPr>
        <w:t xml:space="preserve"> assertion</w:t>
      </w:r>
      <w:r w:rsidRPr="006D3327">
        <w:rPr>
          <w:rStyle w:val="StyleUnderline"/>
        </w:rPr>
        <w:t xml:space="preserve"> that great powers are engaged in a </w:t>
      </w:r>
      <w:r w:rsidRPr="00C67E44">
        <w:rPr>
          <w:rStyle w:val="Emphasis"/>
        </w:rPr>
        <w:t xml:space="preserve">timeless </w:t>
      </w:r>
      <w:r w:rsidRPr="00E22250">
        <w:rPr>
          <w:rStyle w:val="Emphasis"/>
        </w:rPr>
        <w:t>competition</w:t>
      </w:r>
      <w:r w:rsidRPr="006D3327">
        <w:rPr>
          <w:rStyle w:val="StyleUnderline"/>
        </w:rPr>
        <w:t xml:space="preserve"> over global leadership</w:t>
      </w:r>
      <w:r w:rsidRPr="006755E0">
        <w:rPr>
          <w:sz w:val="16"/>
        </w:rPr>
        <w:t xml:space="preserve">, because hegemony cannot exist among great powers with weak markets; these inherently expansionist states live in constant fear and therefore normally balance against the strongest state and its allies.5 </w:t>
      </w:r>
      <w:r w:rsidRPr="00335A09">
        <w:rPr>
          <w:rStyle w:val="StyleUnderline"/>
        </w:rPr>
        <w:t xml:space="preserve">Hegemony can exist </w:t>
      </w:r>
      <w:r w:rsidRPr="00335A09">
        <w:rPr>
          <w:rStyle w:val="Emphasis"/>
        </w:rPr>
        <w:t>only among market-oriented powers</w:t>
      </w:r>
      <w:r w:rsidRPr="00335A09">
        <w:rPr>
          <w:rStyle w:val="StyleUnderline"/>
        </w:rPr>
        <w:t xml:space="preserve">, because only they care about global order. Yet, there can be </w:t>
      </w:r>
      <w:r w:rsidRPr="00335A09">
        <w:rPr>
          <w:rStyle w:val="Emphasis"/>
        </w:rPr>
        <w:t>no competition for leadership</w:t>
      </w:r>
      <w:r w:rsidRPr="00335A09">
        <w:rPr>
          <w:rStyle w:val="StyleUnderline"/>
        </w:rPr>
        <w:t xml:space="preserve"> among market </w:t>
      </w:r>
      <w:proofErr w:type="gramStart"/>
      <w:r w:rsidRPr="00335A09">
        <w:rPr>
          <w:rStyle w:val="StyleUnderline"/>
        </w:rPr>
        <w:t>powers, because</w:t>
      </w:r>
      <w:proofErr w:type="gramEnd"/>
      <w:r w:rsidRPr="00335A09">
        <w:rPr>
          <w:rStyle w:val="StyleUnderline"/>
        </w:rPr>
        <w:t xml:space="preserve"> they </w:t>
      </w:r>
      <w:r w:rsidRPr="00335A09">
        <w:rPr>
          <w:rStyle w:val="Emphasis"/>
        </w:rPr>
        <w:t>always agree</w:t>
      </w:r>
      <w:r w:rsidRPr="00335A09">
        <w:rPr>
          <w:rStyle w:val="StyleUnderline"/>
        </w:rPr>
        <w:t xml:space="preserve"> with the goal of their strongest member</w:t>
      </w:r>
      <w:r w:rsidRPr="00335A09">
        <w:rPr>
          <w:sz w:val="16"/>
        </w:rPr>
        <w:t xml:space="preserve"> (currently the United States) </w:t>
      </w:r>
      <w:r w:rsidRPr="00335A09">
        <w:rPr>
          <w:rStyle w:val="StyleUnderline"/>
        </w:rPr>
        <w:t xml:space="preserve">to </w:t>
      </w:r>
      <w:r w:rsidRPr="00335A09">
        <w:rPr>
          <w:rStyle w:val="Emphasis"/>
        </w:rPr>
        <w:t>preserve</w:t>
      </w:r>
      <w:r w:rsidRPr="00335A09">
        <w:rPr>
          <w:rStyle w:val="StyleUnderline"/>
        </w:rPr>
        <w:t xml:space="preserve"> and </w:t>
      </w:r>
      <w:r w:rsidRPr="00335A09">
        <w:rPr>
          <w:rStyle w:val="Emphasis"/>
        </w:rPr>
        <w:t>protect the global order</w:t>
      </w:r>
      <w:r w:rsidRPr="00335A09">
        <w:rPr>
          <w:rStyle w:val="StyleUnderline"/>
        </w:rPr>
        <w:t xml:space="preserve"> based on the principle of self-determination. If another commercial power, such as a rising China, were to </w:t>
      </w:r>
      <w:r w:rsidRPr="00335A09">
        <w:rPr>
          <w:rStyle w:val="Emphasis"/>
        </w:rPr>
        <w:t>overtake the United States</w:t>
      </w:r>
      <w:r w:rsidRPr="00335A09">
        <w:rPr>
          <w:rStyle w:val="StyleUnderline"/>
        </w:rPr>
        <w:t xml:space="preserve">, the world would take </w:t>
      </w:r>
      <w:r w:rsidRPr="00335A09">
        <w:rPr>
          <w:rStyle w:val="Emphasis"/>
        </w:rPr>
        <w:t>little notice</w:t>
      </w:r>
      <w:r w:rsidRPr="00335A09">
        <w:rPr>
          <w:rStyle w:val="StyleUnderline"/>
        </w:rPr>
        <w:t xml:space="preserve">, because the new leading power would </w:t>
      </w:r>
      <w:r w:rsidRPr="00335A09">
        <w:rPr>
          <w:rStyle w:val="Emphasis"/>
        </w:rPr>
        <w:t>largely agree</w:t>
      </w:r>
      <w:r w:rsidRPr="00335A09">
        <w:rPr>
          <w:rStyle w:val="StyleUnderline"/>
        </w:rPr>
        <w:t xml:space="preserve"> with the global rules promoted and enforced by its predecessor</w:t>
      </w:r>
      <w:r w:rsidRPr="00335A09">
        <w:rPr>
          <w:sz w:val="16"/>
        </w:rPr>
        <w:t>. Vladimir Putin's Russia, on the other hand, seeks to create chaos around the world. Most other powers, having market-oriented</w:t>
      </w:r>
      <w:r w:rsidRPr="006755E0">
        <w:rPr>
          <w:sz w:val="16"/>
        </w:rPr>
        <w:t xml:space="preserve"> economies, continue to abide by the hegemony of the United States despite its relative economic decline since the end of World War II.6</w:t>
      </w:r>
    </w:p>
    <w:p w14:paraId="26DDC701" w14:textId="77777777" w:rsidR="00AC360D" w:rsidRPr="006755E0" w:rsidRDefault="00AC360D" w:rsidP="00AC360D">
      <w:pPr>
        <w:rPr>
          <w:sz w:val="16"/>
        </w:rPr>
      </w:pPr>
      <w:r w:rsidRPr="006755E0">
        <w:rPr>
          <w:sz w:val="16"/>
        </w:rPr>
        <w:t xml:space="preserve">To support my theory that domestic factors determine states' alignment decisions, I analyze the voting preferences of members of the United Nations General Assembly from 1946 to 2010. I find that </w:t>
      </w:r>
      <w:r w:rsidRPr="006D3327">
        <w:rPr>
          <w:rStyle w:val="StyleUnderline"/>
        </w:rPr>
        <w:t xml:space="preserve">states with weak internal markets tend to </w:t>
      </w:r>
      <w:r w:rsidRPr="00C67E44">
        <w:rPr>
          <w:rStyle w:val="Emphasis"/>
        </w:rPr>
        <w:t>disagree</w:t>
      </w:r>
      <w:r w:rsidRPr="006D3327">
        <w:rPr>
          <w:rStyle w:val="StyleUnderline"/>
        </w:rPr>
        <w:t xml:space="preserve"> with the foreign policy preferences of the largest market power</w:t>
      </w:r>
      <w:r w:rsidRPr="006755E0">
        <w:rPr>
          <w:sz w:val="16"/>
        </w:rPr>
        <w:t xml:space="preserve"> (i.e., the United States), </w:t>
      </w:r>
      <w:r w:rsidRPr="006D3327">
        <w:rPr>
          <w:rStyle w:val="StyleUnderline"/>
        </w:rPr>
        <w:t xml:space="preserve">but more so if they are major powers or have stronger rather than weaker military and economic capabilities. The power of </w:t>
      </w:r>
      <w:r w:rsidRPr="006B5371">
        <w:rPr>
          <w:rStyle w:val="StyleUnderline"/>
          <w:highlight w:val="green"/>
        </w:rPr>
        <w:t xml:space="preserve">states with </w:t>
      </w:r>
      <w:r w:rsidRPr="006B5371">
        <w:rPr>
          <w:rStyle w:val="Emphasis"/>
          <w:highlight w:val="green"/>
        </w:rPr>
        <w:t>robust</w:t>
      </w:r>
      <w:r w:rsidRPr="00C67E44">
        <w:rPr>
          <w:rStyle w:val="Emphasis"/>
        </w:rPr>
        <w:t xml:space="preserve"> internal </w:t>
      </w:r>
      <w:r w:rsidRPr="006B5371">
        <w:rPr>
          <w:rStyle w:val="Emphasis"/>
          <w:highlight w:val="green"/>
        </w:rPr>
        <w:t>markets</w:t>
      </w:r>
      <w:r w:rsidRPr="006D3327">
        <w:rPr>
          <w:rStyle w:val="StyleUnderline"/>
        </w:rPr>
        <w:t xml:space="preserve">, in contrast, appears to have </w:t>
      </w:r>
      <w:r w:rsidRPr="00C67E44">
        <w:rPr>
          <w:rStyle w:val="Emphasis"/>
        </w:rPr>
        <w:t>no effect</w:t>
      </w:r>
      <w:r w:rsidRPr="006D3327">
        <w:rPr>
          <w:rStyle w:val="StyleUnderline"/>
        </w:rPr>
        <w:t xml:space="preserve"> on their foreign policy preferences, as market-oriented states </w:t>
      </w:r>
      <w:r w:rsidRPr="006B5371">
        <w:rPr>
          <w:rStyle w:val="StyleUnderline"/>
          <w:highlight w:val="green"/>
        </w:rPr>
        <w:t>align</w:t>
      </w:r>
      <w:r w:rsidRPr="006D3327">
        <w:rPr>
          <w:rStyle w:val="StyleUnderline"/>
        </w:rPr>
        <w:t xml:space="preserve"> with the market leader </w:t>
      </w:r>
      <w:r w:rsidRPr="006B5371">
        <w:rPr>
          <w:rStyle w:val="Emphasis"/>
          <w:highlight w:val="green"/>
        </w:rPr>
        <w:t>regardless of</w:t>
      </w:r>
      <w:r w:rsidRPr="00C67E44">
        <w:rPr>
          <w:rStyle w:val="Emphasis"/>
        </w:rPr>
        <w:t xml:space="preserve"> their power </w:t>
      </w:r>
      <w:r w:rsidRPr="006B5371">
        <w:rPr>
          <w:rStyle w:val="Emphasis"/>
          <w:highlight w:val="green"/>
        </w:rPr>
        <w:t>status</w:t>
      </w:r>
      <w:r w:rsidRPr="006B5371">
        <w:rPr>
          <w:rStyle w:val="StyleUnderline"/>
          <w:highlight w:val="green"/>
        </w:rPr>
        <w:t xml:space="preserve"> or </w:t>
      </w:r>
      <w:r w:rsidRPr="006B5371">
        <w:rPr>
          <w:rStyle w:val="Emphasis"/>
          <w:highlight w:val="green"/>
        </w:rPr>
        <w:t>capabilities</w:t>
      </w:r>
      <w:r w:rsidRPr="006755E0">
        <w:rPr>
          <w:sz w:val="16"/>
        </w:rPr>
        <w:t xml:space="preserve">. I corroborate that </w:t>
      </w:r>
      <w:r w:rsidRPr="006D3327">
        <w:rPr>
          <w:rStyle w:val="StyleUnderline"/>
        </w:rPr>
        <w:t xml:space="preserve">this pattern may be a </w:t>
      </w:r>
      <w:r w:rsidRPr="00C67E44">
        <w:rPr>
          <w:rStyle w:val="Emphasis"/>
        </w:rPr>
        <w:t>consequence of states' interest</w:t>
      </w:r>
      <w:r w:rsidRPr="006D3327">
        <w:rPr>
          <w:rStyle w:val="StyleUnderline"/>
        </w:rPr>
        <w:t xml:space="preserve"> in the </w:t>
      </w:r>
      <w:r w:rsidRPr="00C67E44">
        <w:rPr>
          <w:rStyle w:val="Emphasis"/>
        </w:rPr>
        <w:t>global market order</w:t>
      </w:r>
      <w:r w:rsidRPr="006D3327">
        <w:rPr>
          <w:rStyle w:val="StyleUnderline"/>
        </w:rPr>
        <w:t xml:space="preserve"> by finding that states with </w:t>
      </w:r>
      <w:r w:rsidRPr="00C67E44">
        <w:rPr>
          <w:rStyle w:val="Emphasis"/>
        </w:rPr>
        <w:t>higher levels of exports</w:t>
      </w:r>
      <w:r w:rsidRPr="006D3327">
        <w:rPr>
          <w:rStyle w:val="StyleUnderline"/>
        </w:rPr>
        <w:t xml:space="preserve"> per capita are </w:t>
      </w:r>
      <w:r w:rsidRPr="00C67E44">
        <w:rPr>
          <w:rStyle w:val="Emphasis"/>
        </w:rPr>
        <w:t>more likely</w:t>
      </w:r>
      <w:r w:rsidRPr="006755E0">
        <w:rPr>
          <w:sz w:val="16"/>
        </w:rPr>
        <w:t xml:space="preserve"> than other states to have preferences </w:t>
      </w:r>
      <w:r w:rsidRPr="00C67E44">
        <w:rPr>
          <w:rStyle w:val="Emphasis"/>
        </w:rPr>
        <w:t>aligned</w:t>
      </w:r>
      <w:r w:rsidRPr="006755E0">
        <w:rPr>
          <w:sz w:val="16"/>
        </w:rPr>
        <w:t xml:space="preserve"> with those of the United States; </w:t>
      </w:r>
      <w:r w:rsidRPr="006D3327">
        <w:rPr>
          <w:rStyle w:val="StyleUnderline"/>
        </w:rPr>
        <w:t xml:space="preserve">those with </w:t>
      </w:r>
      <w:r w:rsidRPr="00C67E44">
        <w:rPr>
          <w:rStyle w:val="Emphasis"/>
        </w:rPr>
        <w:t xml:space="preserve">lower </w:t>
      </w:r>
      <w:r w:rsidRPr="00335A09">
        <w:rPr>
          <w:rStyle w:val="Emphasis"/>
        </w:rPr>
        <w:t>levels</w:t>
      </w:r>
      <w:r w:rsidRPr="006D3327">
        <w:rPr>
          <w:rStyle w:val="StyleUnderline"/>
        </w:rPr>
        <w:t xml:space="preserve"> of exports are </w:t>
      </w:r>
      <w:r w:rsidRPr="00C67E44">
        <w:rPr>
          <w:rStyle w:val="Emphasis"/>
        </w:rPr>
        <w:t>more likely</w:t>
      </w:r>
      <w:r w:rsidRPr="006D3327">
        <w:rPr>
          <w:rStyle w:val="StyleUnderline"/>
        </w:rPr>
        <w:t xml:space="preserve"> to</w:t>
      </w:r>
      <w:r w:rsidRPr="006755E0">
        <w:rPr>
          <w:sz w:val="16"/>
        </w:rPr>
        <w:t xml:space="preserve"> have interests that do </w:t>
      </w:r>
      <w:r w:rsidRPr="00C67E44">
        <w:rPr>
          <w:rStyle w:val="Emphasis"/>
        </w:rPr>
        <w:t>not align</w:t>
      </w:r>
      <w:r w:rsidRPr="006755E0">
        <w:rPr>
          <w:sz w:val="16"/>
        </w:rPr>
        <w:t xml:space="preserve"> with the United States, but again more so if they are stronger rather than weaker.</w:t>
      </w:r>
    </w:p>
    <w:p w14:paraId="6C1BC465" w14:textId="60EE5073" w:rsidR="00A95652" w:rsidRPr="003564A6" w:rsidRDefault="00AC360D" w:rsidP="00B55AD5">
      <w:pPr>
        <w:rPr>
          <w:sz w:val="16"/>
        </w:rPr>
      </w:pPr>
      <w:r w:rsidRPr="006755E0">
        <w:rPr>
          <w:sz w:val="16"/>
        </w:rPr>
        <w:t xml:space="preserve">Liberal </w:t>
      </w:r>
      <w:r w:rsidRPr="006D3327">
        <w:rPr>
          <w:rStyle w:val="StyleUnderline"/>
        </w:rPr>
        <w:t>scholars</w:t>
      </w:r>
      <w:r w:rsidRPr="006755E0">
        <w:rPr>
          <w:sz w:val="16"/>
        </w:rPr>
        <w:t xml:space="preserve"> of international politics </w:t>
      </w:r>
      <w:r w:rsidRPr="006D3327">
        <w:rPr>
          <w:rStyle w:val="StyleUnderline"/>
        </w:rPr>
        <w:t>have</w:t>
      </w:r>
      <w:r w:rsidRPr="006755E0">
        <w:rPr>
          <w:sz w:val="16"/>
        </w:rPr>
        <w:t xml:space="preserve"> long offered explanations for why the incidence of war may decline, generally beginning with </w:t>
      </w:r>
      <w:r w:rsidRPr="006D3327">
        <w:rPr>
          <w:rStyle w:val="StyleUnderline"/>
        </w:rPr>
        <w:t xml:space="preserve">the assumption that although the security dilemma </w:t>
      </w:r>
      <w:r w:rsidRPr="00C67E44">
        <w:rPr>
          <w:rStyle w:val="Emphasis"/>
        </w:rPr>
        <w:t>exists</w:t>
      </w:r>
      <w:r w:rsidRPr="006D3327">
        <w:rPr>
          <w:rStyle w:val="StyleUnderline"/>
        </w:rPr>
        <w:t xml:space="preserve">, it can be </w:t>
      </w:r>
      <w:r w:rsidRPr="00C67E44">
        <w:rPr>
          <w:rStyle w:val="Emphasis"/>
        </w:rPr>
        <w:t>overcome</w:t>
      </w:r>
      <w:r w:rsidRPr="006D3327">
        <w:rPr>
          <w:rStyle w:val="StyleUnderline"/>
        </w:rPr>
        <w:t xml:space="preserve"> with the help of factors external to states</w:t>
      </w:r>
      <w:r w:rsidRPr="006755E0">
        <w:rPr>
          <w:sz w:val="16"/>
        </w:rPr>
        <w:t xml:space="preserve">.7 Neoliberal institutionalists treat states as like units and international organization as an external condition.8 </w:t>
      </w:r>
      <w:r w:rsidRPr="006B5371">
        <w:rPr>
          <w:rStyle w:val="StyleUnderline"/>
          <w:highlight w:val="green"/>
        </w:rPr>
        <w:t>Trade</w:t>
      </w:r>
      <w:r w:rsidRPr="006D3327">
        <w:rPr>
          <w:rStyle w:val="StyleUnderline"/>
        </w:rPr>
        <w:t xml:space="preserve"> interdependence </w:t>
      </w:r>
      <w:r w:rsidRPr="006B5371">
        <w:rPr>
          <w:rStyle w:val="StyleUnderline"/>
          <w:highlight w:val="green"/>
        </w:rPr>
        <w:t xml:space="preserve">is </w:t>
      </w:r>
      <w:r w:rsidRPr="006B5371">
        <w:rPr>
          <w:rStyle w:val="Emphasis"/>
          <w:highlight w:val="green"/>
        </w:rPr>
        <w:t>dyadic</w:t>
      </w:r>
      <w:r w:rsidRPr="006D3327">
        <w:rPr>
          <w:rStyle w:val="StyleUnderline"/>
        </w:rPr>
        <w:t xml:space="preserve"> and thus an </w:t>
      </w:r>
      <w:r w:rsidRPr="00C67E44">
        <w:rPr>
          <w:rStyle w:val="Emphasis"/>
        </w:rPr>
        <w:t>external condition</w:t>
      </w:r>
      <w:r w:rsidRPr="006755E0">
        <w:rPr>
          <w:sz w:val="16"/>
        </w:rPr>
        <w:t xml:space="preserve">.9 Democracy is an internal factor, but theories of democratic peace have an external dimension: peace is the result of the expectations of states' behavior informed by the images that leaders create of each other's regime types.10 In contrast, I show that </w:t>
      </w:r>
      <w:r w:rsidRPr="006D3327">
        <w:rPr>
          <w:rStyle w:val="StyleUnderline"/>
        </w:rPr>
        <w:t xml:space="preserve">the security dilemma </w:t>
      </w:r>
      <w:r w:rsidRPr="00C67E44">
        <w:rPr>
          <w:rStyle w:val="Emphasis"/>
        </w:rPr>
        <w:t>may not exist at all</w:t>
      </w:r>
      <w:r w:rsidRPr="006755E0">
        <w:rPr>
          <w:sz w:val="16"/>
        </w:rPr>
        <w:t xml:space="preserve"> and how </w:t>
      </w:r>
      <w:r w:rsidRPr="00E22250">
        <w:rPr>
          <w:rStyle w:val="StyleUnderline"/>
        </w:rPr>
        <w:t>peace</w:t>
      </w:r>
      <w:r w:rsidRPr="006D3327">
        <w:rPr>
          <w:rStyle w:val="StyleUnderline"/>
        </w:rPr>
        <w:t xml:space="preserve"> can </w:t>
      </w:r>
      <w:r w:rsidRPr="00C67E44">
        <w:rPr>
          <w:rStyle w:val="Emphasis"/>
        </w:rPr>
        <w:t>emerge in anarchy</w:t>
      </w:r>
      <w:r w:rsidRPr="006D3327">
        <w:rPr>
          <w:rStyle w:val="StyleUnderline"/>
        </w:rPr>
        <w:t xml:space="preserve"> with </w:t>
      </w:r>
      <w:r w:rsidRPr="00E22250">
        <w:rPr>
          <w:rStyle w:val="StyleUnderline"/>
        </w:rPr>
        <w:t>states</w:t>
      </w:r>
      <w:r w:rsidRPr="006D3327">
        <w:rPr>
          <w:rStyle w:val="StyleUnderline"/>
        </w:rPr>
        <w:t xml:space="preserve"> pursuing their </w:t>
      </w:r>
      <w:r w:rsidRPr="006B5371">
        <w:rPr>
          <w:rStyle w:val="StyleUnderline"/>
          <w:highlight w:val="green"/>
        </w:rPr>
        <w:t xml:space="preserve">interests </w:t>
      </w:r>
      <w:r w:rsidRPr="006B5371">
        <w:rPr>
          <w:rStyle w:val="Emphasis"/>
          <w:highlight w:val="green"/>
        </w:rPr>
        <w:t>determined</w:t>
      </w:r>
      <w:r w:rsidRPr="00C67E44">
        <w:rPr>
          <w:rStyle w:val="Emphasis"/>
        </w:rPr>
        <w:t xml:space="preserve"> entirely </w:t>
      </w:r>
      <w:r w:rsidRPr="006B5371">
        <w:rPr>
          <w:rStyle w:val="Emphasis"/>
          <w:highlight w:val="green"/>
        </w:rPr>
        <w:t>by internal factors</w:t>
      </w:r>
      <w:r w:rsidRPr="006755E0">
        <w:rPr>
          <w:sz w:val="16"/>
        </w:rPr>
        <w:t>.11</w:t>
      </w:r>
      <w:bookmarkEnd w:id="2"/>
    </w:p>
    <w:sectPr w:rsidR="00A95652" w:rsidRPr="003564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Grande">
    <w:charset w:val="00"/>
    <w:family w:val="swiss"/>
    <w:pitch w:val="variable"/>
    <w:sig w:usb0="E1000AEF" w:usb1="5000A1FF" w:usb2="00000000" w:usb3="00000000" w:csb0="000001BF" w:csb1="00000000"/>
  </w:font>
  <w:font w:name="Georgia">
    <w:altName w:val="﷽﷽﷽﷽﷽﷽﷽﷽ꌀΖ怀"/>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KDPE C+ Utopia">
    <w:altName w:val="Cambria"/>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Sylfaen">
    <w:panose1 w:val="010A0502050306030303"/>
    <w:charset w:val="00"/>
    <w:family w:val="roman"/>
    <w:pitch w:val="variable"/>
    <w:sig w:usb0="04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Franklin Gothic Heavy">
    <w:panose1 w:val="020B0903020102020204"/>
    <w:charset w:val="00"/>
    <w:family w:val="swiss"/>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ourier">
    <w:panose1 w:val="02070409020205020404"/>
    <w:charset w:val="00"/>
    <w:family w:val="modern"/>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Stone Serif">
    <w:altName w:val="Times New Roman"/>
    <w:panose1 w:val="00000000000000000000"/>
    <w:charset w:val="00"/>
    <w:family w:val="roman"/>
    <w:notTrueType/>
    <w:pitch w:val="default"/>
    <w:sig w:usb0="03000000"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DokChampa"/>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LHPMII+TimesNewRoman">
    <w:altName w:val="Times New Roman"/>
    <w:panose1 w:val="00000000000000000000"/>
    <w:charset w:val="00"/>
    <w:family w:val="roman"/>
    <w:notTrueType/>
    <w:pitch w:val="default"/>
    <w:sig w:usb0="03000000"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Estrangelo Edessa">
    <w:panose1 w:val="00000000000000000000"/>
    <w:charset w:val="01"/>
    <w:family w:val="roman"/>
    <w:notTrueType/>
    <w:pitch w:val="variable"/>
  </w:font>
  <w:font w:name="Baskerville">
    <w:charset w:val="00"/>
    <w:family w:val="roman"/>
    <w:pitch w:val="variable"/>
    <w:sig w:usb0="80000067" w:usb1="02000000" w:usb2="00000000" w:usb3="00000000" w:csb0="0000019F" w:csb1="00000000"/>
  </w:font>
  <w:font w:name="Frutiger 45 Light">
    <w:altName w:val="Cambria"/>
    <w:panose1 w:val="00000000000000000000"/>
    <w:charset w:val="00"/>
    <w:family w:val="swiss"/>
    <w:notTrueType/>
    <w:pitch w:val="default"/>
    <w:sig w:usb0="03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angal">
    <w:panose1 w:val="00000400000000000000"/>
    <w:charset w:val="00"/>
    <w:family w:val="roman"/>
    <w:pitch w:val="variable"/>
    <w:sig w:usb0="00008003" w:usb1="00000000" w:usb2="00000000" w:usb3="00000000" w:csb0="00000001" w:csb1="00000000"/>
  </w:font>
  <w:font w:name="DejaVu Sans">
    <w:altName w:val="Times New Roman"/>
    <w:charset w:val="00"/>
    <w:family w:val="swiss"/>
    <w:pitch w:val="variable"/>
    <w:sig w:usb0="00000000" w:usb1="D200FDFF" w:usb2="0A246029" w:usb3="00000000" w:csb0="000001FF" w:csb1="00000000"/>
  </w:font>
  <w:font w:name="Lohit Hindi">
    <w:altName w:val="MS Mincho"/>
    <w:charset w:val="80"/>
    <w:family w:val="auto"/>
    <w:pitch w:val="variable"/>
  </w:font>
  <w:font w:name="ヒラギノ角ゴ Pro W3">
    <w:charset w:val="80"/>
    <w:family w:val="auto"/>
    <w:pitch w:val="variable"/>
    <w:sig w:usb0="00000000" w:usb1="00000000" w:usb2="07040001" w:usb3="00000000" w:csb0="00020000" w:csb1="00000000"/>
  </w:font>
  <w:font w:name="Constantia">
    <w:panose1 w:val="02030602050306030303"/>
    <w:charset w:val="00"/>
    <w:family w:val="roman"/>
    <w:pitch w:val="variable"/>
    <w:sig w:usb0="A00002EF" w:usb1="4000204B" w:usb2="00000000" w:usb3="00000000" w:csb0="0000019F" w:csb1="00000000"/>
  </w:font>
  <w:font w:name="Frutiger LT Std 45 Light">
    <w:altName w:val="Cambria"/>
    <w:panose1 w:val="00000000000000000000"/>
    <w:charset w:val="4D"/>
    <w:family w:val="swiss"/>
    <w:notTrueType/>
    <w:pitch w:val="default"/>
    <w:sig w:usb0="00000003" w:usb1="00000000" w:usb2="00000000" w:usb3="00000000" w:csb0="00000001" w:csb1="00000000"/>
  </w:font>
  <w:font w:name="Interstate">
    <w:altName w:val="Interstate"/>
    <w:panose1 w:val="00000000000000000000"/>
    <w:charset w:val="00"/>
    <w:family w:val="swiss"/>
    <w:notTrueType/>
    <w:pitch w:val="default"/>
    <w:sig w:usb0="00000003" w:usb1="00000000" w:usb2="00000000" w:usb3="00000000" w:csb0="00000001" w:csb1="00000000"/>
  </w:font>
  <w:font w:name="Fairfield LT Std Medium">
    <w:altName w:val="Fairfield LT Std Medium"/>
    <w:panose1 w:val="00000000000000000000"/>
    <w:charset w:val="00"/>
    <w:family w:val="roman"/>
    <w:notTrueType/>
    <w:pitch w:val="default"/>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Myriad Pro">
    <w:altName w:val="Myriad Pro"/>
    <w:panose1 w:val="00000000000000000000"/>
    <w:charset w:val="00"/>
    <w:family w:val="swiss"/>
    <w:notTrueType/>
    <w:pitch w:val="variable"/>
    <w:sig w:usb0="20000287" w:usb1="00000001" w:usb2="00000000" w:usb3="00000000" w:csb0="0000019F" w:csb1="00000000"/>
  </w:font>
  <w:font w:name="DHIPTF+Humanist521BT-BoldConden">
    <w:altName w:val="Calibri"/>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bel">
    <w:altName w:val="Times New Roman"/>
    <w:charset w:val="00"/>
    <w:family w:val="auto"/>
    <w:pitch w:val="default"/>
  </w:font>
  <w:font w:name="FranklinITCProLight">
    <w:altName w:val="Times New Roman"/>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Avenir Book">
    <w:altName w:val="Avenir Book"/>
    <w:charset w:val="00"/>
    <w:family w:val="auto"/>
    <w:pitch w:val="variable"/>
    <w:sig w:usb0="800000AF" w:usb1="5000204A" w:usb2="00000000" w:usb3="00000000" w:csb0="0000009B" w:csb1="00000000"/>
  </w:font>
  <w:font w:name="Arial Bold">
    <w:panose1 w:val="020B0704020202020204"/>
    <w:charset w:val="00"/>
    <w:family w:val="roman"/>
    <w:notTrueType/>
    <w:pitch w:val="default"/>
  </w:font>
  <w:font w:name="Bell MT">
    <w:panose1 w:val="02020503060305020303"/>
    <w:charset w:val="00"/>
    <w:family w:val="roman"/>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elvetica Neue">
    <w:altName w:val="Arial"/>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C3FCE"/>
    <w:multiLevelType w:val="hybridMultilevel"/>
    <w:tmpl w:val="D5606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587A56"/>
    <w:multiLevelType w:val="hybridMultilevel"/>
    <w:tmpl w:val="9A424362"/>
    <w:lvl w:ilvl="0" w:tplc="8086FE4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815056"/>
    <w:multiLevelType w:val="hybridMultilevel"/>
    <w:tmpl w:val="30522570"/>
    <w:lvl w:ilvl="0" w:tplc="7A52FC3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B91A9D"/>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642ED3"/>
    <w:multiLevelType w:val="hybridMultilevel"/>
    <w:tmpl w:val="2D18508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18BB742E"/>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D1B5E31"/>
    <w:multiLevelType w:val="hybridMultilevel"/>
    <w:tmpl w:val="595A5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B71377"/>
    <w:multiLevelType w:val="multilevel"/>
    <w:tmpl w:val="F18C2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5DD4BAF"/>
    <w:multiLevelType w:val="hybridMultilevel"/>
    <w:tmpl w:val="C0728BF2"/>
    <w:lvl w:ilvl="0" w:tplc="58E235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032D4C"/>
    <w:multiLevelType w:val="hybridMultilevel"/>
    <w:tmpl w:val="003AF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7C4B33"/>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B64ED2"/>
    <w:multiLevelType w:val="hybridMultilevel"/>
    <w:tmpl w:val="6D12C950"/>
    <w:lvl w:ilvl="0" w:tplc="B0ECD0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0335DA5"/>
    <w:multiLevelType w:val="hybridMultilevel"/>
    <w:tmpl w:val="99A0173E"/>
    <w:lvl w:ilvl="0" w:tplc="ECA64698">
      <w:start w:val="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D37088"/>
    <w:multiLevelType w:val="multilevel"/>
    <w:tmpl w:val="C598E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CAC4B74"/>
    <w:multiLevelType w:val="hybridMultilevel"/>
    <w:tmpl w:val="E74835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C0059B"/>
    <w:multiLevelType w:val="hybridMultilevel"/>
    <w:tmpl w:val="834A2B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D254D5"/>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B35FF6"/>
    <w:multiLevelType w:val="hybridMultilevel"/>
    <w:tmpl w:val="B6E4E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7255E0"/>
    <w:multiLevelType w:val="hybridMultilevel"/>
    <w:tmpl w:val="DCC28C7C"/>
    <w:lvl w:ilvl="0" w:tplc="8058226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0C4100"/>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6C918A0"/>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2322DA"/>
    <w:multiLevelType w:val="hybridMultilevel"/>
    <w:tmpl w:val="83C21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FC032D"/>
    <w:multiLevelType w:val="hybridMultilevel"/>
    <w:tmpl w:val="ECE0E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AB1CEC"/>
    <w:multiLevelType w:val="multilevel"/>
    <w:tmpl w:val="61EC2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58B4E47"/>
    <w:multiLevelType w:val="hybridMultilevel"/>
    <w:tmpl w:val="495CC2B8"/>
    <w:lvl w:ilvl="0" w:tplc="D82A7DF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610E07"/>
    <w:multiLevelType w:val="hybridMultilevel"/>
    <w:tmpl w:val="D52C91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8A16AC"/>
    <w:multiLevelType w:val="hybridMultilevel"/>
    <w:tmpl w:val="B26E98BA"/>
    <w:lvl w:ilvl="0" w:tplc="7C3447F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6AD841DF"/>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2"/>
  </w:num>
  <w:num w:numId="13">
    <w:abstractNumId w:val="35"/>
  </w:num>
  <w:num w:numId="14">
    <w:abstractNumId w:val="19"/>
  </w:num>
  <w:num w:numId="15">
    <w:abstractNumId w:val="37"/>
  </w:num>
  <w:num w:numId="16">
    <w:abstractNumId w:val="31"/>
  </w:num>
  <w:num w:numId="17">
    <w:abstractNumId w:val="23"/>
  </w:num>
  <w:num w:numId="18">
    <w:abstractNumId w:val="22"/>
  </w:num>
  <w:num w:numId="19">
    <w:abstractNumId w:val="13"/>
  </w:num>
  <w:num w:numId="20">
    <w:abstractNumId w:val="30"/>
  </w:num>
  <w:num w:numId="21">
    <w:abstractNumId w:val="16"/>
  </w:num>
  <w:num w:numId="22">
    <w:abstractNumId w:val="33"/>
  </w:num>
  <w:num w:numId="23">
    <w:abstractNumId w:val="38"/>
  </w:num>
  <w:num w:numId="24">
    <w:abstractNumId w:val="21"/>
  </w:num>
  <w:num w:numId="25">
    <w:abstractNumId w:val="40"/>
  </w:num>
  <w:num w:numId="26">
    <w:abstractNumId w:val="29"/>
  </w:num>
  <w:num w:numId="27">
    <w:abstractNumId w:val="17"/>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27"/>
  </w:num>
  <w:num w:numId="31">
    <w:abstractNumId w:val="20"/>
  </w:num>
  <w:num w:numId="32">
    <w:abstractNumId w:val="11"/>
  </w:num>
  <w:num w:numId="33">
    <w:abstractNumId w:val="28"/>
  </w:num>
  <w:num w:numId="34">
    <w:abstractNumId w:val="18"/>
  </w:num>
  <w:num w:numId="35">
    <w:abstractNumId w:val="36"/>
  </w:num>
  <w:num w:numId="36">
    <w:abstractNumId w:val="24"/>
  </w:num>
  <w:num w:numId="37">
    <w:abstractNumId w:val="25"/>
  </w:num>
  <w:num w:numId="38">
    <w:abstractNumId w:val="32"/>
  </w:num>
  <w:num w:numId="39">
    <w:abstractNumId w:val="34"/>
  </w:num>
  <w:num w:numId="40">
    <w:abstractNumId w:val="26"/>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ahul penu"/>
    <w:docVar w:name="RibbonPointer" w:val="1628281690608"/>
    <w:docVar w:name="VerbatimVersion" w:val="5.1"/>
  </w:docVars>
  <w:rsids>
    <w:rsidRoot w:val="00ED7F6C"/>
    <w:rsid w:val="000139A3"/>
    <w:rsid w:val="00100833"/>
    <w:rsid w:val="00104529"/>
    <w:rsid w:val="00105942"/>
    <w:rsid w:val="00107396"/>
    <w:rsid w:val="00144A4C"/>
    <w:rsid w:val="00176AB0"/>
    <w:rsid w:val="00177B7D"/>
    <w:rsid w:val="0018322D"/>
    <w:rsid w:val="001B5776"/>
    <w:rsid w:val="001C4BE1"/>
    <w:rsid w:val="001E527A"/>
    <w:rsid w:val="001F78CE"/>
    <w:rsid w:val="00251FC7"/>
    <w:rsid w:val="002855A7"/>
    <w:rsid w:val="002B146A"/>
    <w:rsid w:val="002B5E17"/>
    <w:rsid w:val="00315690"/>
    <w:rsid w:val="00316B75"/>
    <w:rsid w:val="00325646"/>
    <w:rsid w:val="003460F2"/>
    <w:rsid w:val="003564A6"/>
    <w:rsid w:val="0038158C"/>
    <w:rsid w:val="003902BA"/>
    <w:rsid w:val="003A09E2"/>
    <w:rsid w:val="00407037"/>
    <w:rsid w:val="004605D6"/>
    <w:rsid w:val="004C60E8"/>
    <w:rsid w:val="004E3579"/>
    <w:rsid w:val="004E728B"/>
    <w:rsid w:val="004F39E0"/>
    <w:rsid w:val="00537BD5"/>
    <w:rsid w:val="0057268A"/>
    <w:rsid w:val="005C5EE5"/>
    <w:rsid w:val="005D2912"/>
    <w:rsid w:val="006065BD"/>
    <w:rsid w:val="00645FA9"/>
    <w:rsid w:val="00647866"/>
    <w:rsid w:val="00665003"/>
    <w:rsid w:val="006A2AD0"/>
    <w:rsid w:val="006C2375"/>
    <w:rsid w:val="006D4ECC"/>
    <w:rsid w:val="00722258"/>
    <w:rsid w:val="007243E5"/>
    <w:rsid w:val="00766EA0"/>
    <w:rsid w:val="007929DE"/>
    <w:rsid w:val="007A2226"/>
    <w:rsid w:val="007F5B66"/>
    <w:rsid w:val="00823A1C"/>
    <w:rsid w:val="00845B9D"/>
    <w:rsid w:val="00860984"/>
    <w:rsid w:val="008B3ECB"/>
    <w:rsid w:val="008B4E85"/>
    <w:rsid w:val="008C1B2E"/>
    <w:rsid w:val="0091627E"/>
    <w:rsid w:val="0097032B"/>
    <w:rsid w:val="00982089"/>
    <w:rsid w:val="009D2EAD"/>
    <w:rsid w:val="009D54B2"/>
    <w:rsid w:val="009E1922"/>
    <w:rsid w:val="009F7ED2"/>
    <w:rsid w:val="00A627BF"/>
    <w:rsid w:val="00A93661"/>
    <w:rsid w:val="00A95652"/>
    <w:rsid w:val="00AC0AB8"/>
    <w:rsid w:val="00AC360D"/>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35F9"/>
    <w:rsid w:val="00D61409"/>
    <w:rsid w:val="00D6691E"/>
    <w:rsid w:val="00D71170"/>
    <w:rsid w:val="00DA1C92"/>
    <w:rsid w:val="00DA25D4"/>
    <w:rsid w:val="00DA6538"/>
    <w:rsid w:val="00E15E75"/>
    <w:rsid w:val="00E5262C"/>
    <w:rsid w:val="00E83A16"/>
    <w:rsid w:val="00EC7DC4"/>
    <w:rsid w:val="00ED30CF"/>
    <w:rsid w:val="00ED7F6C"/>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74ED3"/>
  <w15:chartTrackingRefBased/>
  <w15:docId w15:val="{4B900B3F-FAC5-438A-BDC5-706900043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6"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C4BE1"/>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1C4B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 Char Char Char Char Char,Heading 2 Char Char Char Char Char Char Char Char, Char Char Char Char1,Char Char Char Char1 Char,Heading 2 Char Char,Heading 2 Char Char Char,Char Char Char Char1,Char2,cite_tag,BlockText"/>
    <w:basedOn w:val="Normal"/>
    <w:next w:val="Normal"/>
    <w:link w:val="Heading2Char"/>
    <w:uiPriority w:val="1"/>
    <w:unhideWhenUsed/>
    <w:qFormat/>
    <w:rsid w:val="001C4BE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Cites,no"/>
    <w:basedOn w:val="Normal"/>
    <w:next w:val="Normal"/>
    <w:link w:val="Heading3Char"/>
    <w:uiPriority w:val="2"/>
    <w:unhideWhenUsed/>
    <w:qFormat/>
    <w:rsid w:val="001C4BE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rmal Tag,Big card,heading 2,body, Ch,Heading 2 Char2 Char,Heading 2 Char1 Char Char,No Spacing211,No Spacing12,No Spacing2111,Ch,ta,small space,t,no read,TAG,No Spacing4,No Spacing11111,Heading 41,No Spacing21,No Spacing5,Ta"/>
    <w:basedOn w:val="Normal"/>
    <w:next w:val="Normal"/>
    <w:link w:val="Heading4Char"/>
    <w:uiPriority w:val="3"/>
    <w:unhideWhenUsed/>
    <w:qFormat/>
    <w:rsid w:val="001C4BE1"/>
    <w:pPr>
      <w:keepNext/>
      <w:keepLines/>
      <w:spacing w:before="40" w:after="0"/>
      <w:outlineLvl w:val="3"/>
    </w:pPr>
    <w:rPr>
      <w:rFonts w:eastAsiaTheme="majorEastAsia" w:cstheme="majorBidi"/>
      <w:b/>
      <w:iCs/>
      <w:sz w:val="26"/>
    </w:rPr>
  </w:style>
  <w:style w:type="paragraph" w:styleId="Heading5">
    <w:name w:val="heading 5"/>
    <w:aliases w:val="zBroken,Blocks"/>
    <w:basedOn w:val="Heading4"/>
    <w:next w:val="Normal"/>
    <w:link w:val="Heading5Char"/>
    <w:autoRedefine/>
    <w:uiPriority w:val="99"/>
    <w:unhideWhenUsed/>
    <w:qFormat/>
    <w:rsid w:val="00AC360D"/>
    <w:pPr>
      <w:outlineLvl w:val="4"/>
    </w:pPr>
  </w:style>
  <w:style w:type="paragraph" w:styleId="Heading6">
    <w:name w:val="heading 6"/>
    <w:aliases w:val="cites2,Title (no index)"/>
    <w:basedOn w:val="Normal"/>
    <w:next w:val="Normal"/>
    <w:link w:val="Heading6Char"/>
    <w:unhideWhenUsed/>
    <w:qFormat/>
    <w:rsid w:val="00AC360D"/>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qFormat/>
    <w:rsid w:val="00AC360D"/>
    <w:pPr>
      <w:tabs>
        <w:tab w:val="left" w:pos="9450"/>
      </w:tabs>
      <w:spacing w:before="240" w:after="60"/>
      <w:outlineLvl w:val="6"/>
    </w:pPr>
    <w:rPr>
      <w:rFonts w:ascii="Times New Roman" w:eastAsia="Calibri" w:hAnsi="Times New Roman" w:cs="Times New Roman"/>
      <w:sz w:val="24"/>
    </w:rPr>
  </w:style>
  <w:style w:type="paragraph" w:styleId="Heading8">
    <w:name w:val="heading 8"/>
    <w:basedOn w:val="Normal"/>
    <w:next w:val="Normal"/>
    <w:link w:val="Heading8Char"/>
    <w:qFormat/>
    <w:rsid w:val="00AC360D"/>
    <w:pPr>
      <w:tabs>
        <w:tab w:val="left" w:pos="9450"/>
      </w:tabs>
      <w:spacing w:before="240" w:after="60"/>
      <w:outlineLvl w:val="7"/>
    </w:pPr>
    <w:rPr>
      <w:rFonts w:ascii="Times New Roman" w:eastAsia="Calibri" w:hAnsi="Times New Roman" w:cs="Times New Roman"/>
      <w:i/>
      <w:iCs/>
      <w:sz w:val="24"/>
    </w:rPr>
  </w:style>
  <w:style w:type="paragraph" w:styleId="Heading9">
    <w:name w:val="heading 9"/>
    <w:basedOn w:val="Normal"/>
    <w:next w:val="Normal"/>
    <w:link w:val="Heading9Char"/>
    <w:qFormat/>
    <w:rsid w:val="00AC360D"/>
    <w:pPr>
      <w:tabs>
        <w:tab w:val="left" w:pos="9450"/>
      </w:tabs>
      <w:spacing w:before="240" w:after="60"/>
      <w:outlineLvl w:val="8"/>
    </w:pPr>
    <w:rPr>
      <w:rFonts w:ascii="Arial" w:eastAsia="Calibri" w:hAnsi="Arial" w:cs="Arial"/>
    </w:rPr>
  </w:style>
  <w:style w:type="character" w:default="1" w:styleId="DefaultParagraphFont">
    <w:name w:val="Default Paragraph Font"/>
    <w:uiPriority w:val="1"/>
    <w:semiHidden/>
    <w:unhideWhenUsed/>
    <w:rsid w:val="001C4B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4BE1"/>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1C4BE1"/>
    <w:rPr>
      <w:rFonts w:ascii="Calibri" w:eastAsiaTheme="majorEastAsia" w:hAnsi="Calibri" w:cstheme="majorBidi"/>
      <w:b/>
      <w:sz w:val="52"/>
      <w:szCs w:val="32"/>
    </w:rPr>
  </w:style>
  <w:style w:type="character" w:customStyle="1" w:styleId="Heading2Char">
    <w:name w:val="Heading 2 Char"/>
    <w:aliases w:val="Hat Char,Heading 2 Char Char Char Char Char Char Char Char1,Heading 2 Char Char Char Char Char Char Char Char Char, Char Char Char Char1 Char1,Char Char Char Char1 Char Char1,Heading 2 Char Char Char2,Heading 2 Char Char Char Char1"/>
    <w:basedOn w:val="DefaultParagraphFont"/>
    <w:link w:val="Heading2"/>
    <w:uiPriority w:val="1"/>
    <w:rsid w:val="001C4BE1"/>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1,Heading 3 Char1 Char Char Char,Citation Char Char Char Char Char,Citation Char1 Char Char Char"/>
    <w:basedOn w:val="DefaultParagraphFont"/>
    <w:link w:val="Heading3"/>
    <w:uiPriority w:val="2"/>
    <w:rsid w:val="001C4BE1"/>
    <w:rPr>
      <w:rFonts w:ascii="Calibri" w:eastAsiaTheme="majorEastAsia" w:hAnsi="Calibri" w:cstheme="majorBidi"/>
      <w:b/>
      <w:sz w:val="32"/>
      <w:szCs w:val="24"/>
      <w:u w:val="single"/>
    </w:rPr>
  </w:style>
  <w:style w:type="character" w:customStyle="1" w:styleId="Heading4Char">
    <w:name w:val="Heading 4 Char"/>
    <w:aliases w:val="Tag Char,small text Char,Normal Tag Char,Big card Char,heading 2 Char,body Char, Ch Char,Heading 2 Char2 Char Char,Heading 2 Char1 Char Char Char,No Spacing211 Char,No Spacing12 Char,No Spacing2111 Char,Ch Char,ta Char,small space Char"/>
    <w:basedOn w:val="DefaultParagraphFont"/>
    <w:link w:val="Heading4"/>
    <w:uiPriority w:val="3"/>
    <w:rsid w:val="001C4BE1"/>
    <w:rPr>
      <w:rFonts w:ascii="Calibri" w:eastAsiaTheme="majorEastAsia" w:hAnsi="Calibri" w:cstheme="majorBidi"/>
      <w:b/>
      <w:iCs/>
      <w:sz w:val="26"/>
    </w:rPr>
  </w:style>
  <w:style w:type="character" w:styleId="Emphasis">
    <w:name w:val="Emphasis"/>
    <w:aliases w:val="Evidence,Underlined,Minimized,minimized,Highlighted,tag2,Size 10,emphasis in card,CD Card,ED - Tag,emphasis,Emphasis!!,small,Qualifications,bold underline,normal card text,Shrunk,qualifications in card,qualifications,Box,Style1,Bold Underline,B,s"/>
    <w:basedOn w:val="DefaultParagraphFont"/>
    <w:link w:val="textbold"/>
    <w:uiPriority w:val="7"/>
    <w:qFormat/>
    <w:rsid w:val="001C4BE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C4BE1"/>
    <w:rPr>
      <w:b/>
      <w:bCs/>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ci"/>
    <w:basedOn w:val="DefaultParagraphFont"/>
    <w:uiPriority w:val="6"/>
    <w:qFormat/>
    <w:rsid w:val="001C4BE1"/>
    <w:rPr>
      <w:b w:val="0"/>
      <w:sz w:val="22"/>
      <w:u w:val="single"/>
    </w:rPr>
  </w:style>
  <w:style w:type="character" w:styleId="Hyperlink">
    <w:name w:val="Hyperlink"/>
    <w:aliases w:val="heading 1 (block title),Important,Read,Card Text,Internet Link,Analytic Text,Internet link,Char Char1,Heading 3 Char1,Block Char1,Char Char Char Char Char Char Char Char Char1,Char1 Char1,Char Char Char Char Char Char Char Char2,Text 7 Char1,T"/>
    <w:basedOn w:val="DefaultParagraphFont"/>
    <w:link w:val="Card"/>
    <w:uiPriority w:val="99"/>
    <w:unhideWhenUsed/>
    <w:rsid w:val="001C4BE1"/>
    <w:rPr>
      <w:color w:val="auto"/>
      <w:u w:val="none"/>
    </w:rPr>
  </w:style>
  <w:style w:type="character" w:styleId="FollowedHyperlink">
    <w:name w:val="FollowedHyperlink"/>
    <w:basedOn w:val="DefaultParagraphFont"/>
    <w:uiPriority w:val="99"/>
    <w:unhideWhenUsed/>
    <w:rsid w:val="001C4BE1"/>
    <w:rPr>
      <w:color w:val="auto"/>
      <w:u w:val="none"/>
    </w:rPr>
  </w:style>
  <w:style w:type="paragraph" w:customStyle="1" w:styleId="textbold">
    <w:name w:val="text bold"/>
    <w:basedOn w:val="Normal"/>
    <w:link w:val="Emphasis"/>
    <w:uiPriority w:val="7"/>
    <w:qFormat/>
    <w:rsid w:val="00ED7F6C"/>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card,Medium Grid 21,Tags,No Spacing31,No Spacing22,No Spacing111,No Spacing3,tag,Tag and Cite,nonunderlined,No Spacing1111,tags,Dont use,Very Small Text,No Spacing111112,No Spacing1121,No Spacing41,No Spacing111111,No Spacing112,No Spacing1"/>
    <w:basedOn w:val="Heading1"/>
    <w:link w:val="Hyperlink"/>
    <w:autoRedefine/>
    <w:uiPriority w:val="99"/>
    <w:qFormat/>
    <w:rsid w:val="00ED7F6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AC360D"/>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Heading5Char">
    <w:name w:val="Heading 5 Char"/>
    <w:aliases w:val="zBroken Char,Blocks Char"/>
    <w:basedOn w:val="DefaultParagraphFont"/>
    <w:link w:val="Heading5"/>
    <w:uiPriority w:val="99"/>
    <w:rsid w:val="00AC360D"/>
    <w:rPr>
      <w:rFonts w:ascii="Calibri" w:eastAsiaTheme="majorEastAsia" w:hAnsi="Calibri" w:cstheme="majorBidi"/>
      <w:b/>
      <w:iCs/>
      <w:sz w:val="26"/>
    </w:rPr>
  </w:style>
  <w:style w:type="character" w:customStyle="1" w:styleId="Heading6Char">
    <w:name w:val="Heading 6 Char"/>
    <w:aliases w:val="cites2 Char,Title (no index) Char"/>
    <w:basedOn w:val="DefaultParagraphFont"/>
    <w:link w:val="Heading6"/>
    <w:rsid w:val="00AC360D"/>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AC360D"/>
    <w:rPr>
      <w:rFonts w:ascii="Times New Roman" w:eastAsia="Calibri" w:hAnsi="Times New Roman" w:cs="Times New Roman"/>
      <w:sz w:val="24"/>
    </w:rPr>
  </w:style>
  <w:style w:type="character" w:customStyle="1" w:styleId="Heading8Char">
    <w:name w:val="Heading 8 Char"/>
    <w:basedOn w:val="DefaultParagraphFont"/>
    <w:link w:val="Heading8"/>
    <w:rsid w:val="00AC360D"/>
    <w:rPr>
      <w:rFonts w:ascii="Times New Roman" w:eastAsia="Calibri" w:hAnsi="Times New Roman" w:cs="Times New Roman"/>
      <w:i/>
      <w:iCs/>
      <w:sz w:val="24"/>
    </w:rPr>
  </w:style>
  <w:style w:type="character" w:customStyle="1" w:styleId="Heading9Char">
    <w:name w:val="Heading 9 Char"/>
    <w:basedOn w:val="DefaultParagraphFont"/>
    <w:link w:val="Heading9"/>
    <w:rsid w:val="00AC360D"/>
    <w:rPr>
      <w:rFonts w:ascii="Arial" w:eastAsia="Calibri" w:hAnsi="Arial" w:cs="Arial"/>
    </w:rPr>
  </w:style>
  <w:style w:type="paragraph" w:styleId="NoSpacing">
    <w:name w:val="No Spacing"/>
    <w:aliases w:val="Note Level 2,Small Text,Card Format,Note Level 21,ClearFormatting,Clear,DDI Tag,Tag Title,No Spacing51,No Spacing11211,Tag and Ci,Debate Text,No Spacing6,No Spacing tnr,Hidden Block Title,No Spacing311,No Spacing8,Dont u,No Spacing1111111,ca"/>
    <w:basedOn w:val="Heading1"/>
    <w:autoRedefine/>
    <w:uiPriority w:val="99"/>
    <w:qFormat/>
    <w:rsid w:val="00AC360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AC360D"/>
    <w:rPr>
      <w:color w:val="605E5C"/>
      <w:shd w:val="clear" w:color="auto" w:fill="E1DFDD"/>
    </w:rPr>
  </w:style>
  <w:style w:type="paragraph" w:customStyle="1" w:styleId="Style4">
    <w:name w:val="Style4"/>
    <w:basedOn w:val="Normal"/>
    <w:link w:val="Style4Char"/>
    <w:qFormat/>
    <w:rsid w:val="00AC360D"/>
    <w:pPr>
      <w:numPr>
        <w:numId w:val="11"/>
      </w:numPr>
      <w:tabs>
        <w:tab w:val="clear" w:pos="360"/>
        <w:tab w:val="num" w:pos="0"/>
      </w:tabs>
      <w:ind w:left="0" w:firstLine="0"/>
    </w:pPr>
    <w:rPr>
      <w:rFonts w:ascii="Times New Roman" w:eastAsia="Times New Roman" w:hAnsi="Times New Roman" w:cs="Times New Roman"/>
      <w:sz w:val="20"/>
      <w:szCs w:val="24"/>
      <w:u w:val="single"/>
    </w:rPr>
  </w:style>
  <w:style w:type="paragraph" w:customStyle="1" w:styleId="StyleStyle49pt">
    <w:name w:val="Style Style4 + 9 pt"/>
    <w:basedOn w:val="Style4"/>
    <w:link w:val="StyleStyle49ptChar"/>
    <w:qFormat/>
    <w:rsid w:val="00AC360D"/>
  </w:style>
  <w:style w:type="character" w:customStyle="1" w:styleId="StyleStyle49ptChar">
    <w:name w:val="Style Style4 + 9 pt Char"/>
    <w:basedOn w:val="DefaultParagraphFont"/>
    <w:link w:val="StyleStyle49pt"/>
    <w:locked/>
    <w:rsid w:val="00AC360D"/>
    <w:rPr>
      <w:rFonts w:ascii="Times New Roman" w:eastAsia="Times New Roman" w:hAnsi="Times New Roman" w:cs="Times New Roman"/>
      <w:sz w:val="20"/>
      <w:szCs w:val="24"/>
      <w:u w:val="single"/>
    </w:rPr>
  </w:style>
  <w:style w:type="character" w:customStyle="1" w:styleId="StyleTimesNewRoman9pt">
    <w:name w:val="Style Times New Roman 9 pt"/>
    <w:rsid w:val="00AC360D"/>
    <w:rPr>
      <w:sz w:val="20"/>
    </w:rPr>
  </w:style>
  <w:style w:type="character" w:customStyle="1" w:styleId="Style9ptItalicUnderline">
    <w:name w:val="Style 9 pt Italic Underline"/>
    <w:rsid w:val="00AC360D"/>
    <w:rPr>
      <w:i/>
      <w:sz w:val="20"/>
      <w:u w:val="single"/>
    </w:rPr>
  </w:style>
  <w:style w:type="character" w:styleId="PlaceholderText">
    <w:name w:val="Placeholder Text"/>
    <w:basedOn w:val="DefaultParagraphFont"/>
    <w:uiPriority w:val="99"/>
    <w:unhideWhenUsed/>
    <w:rsid w:val="00AC360D"/>
    <w:rPr>
      <w:color w:val="808080"/>
    </w:rPr>
  </w:style>
  <w:style w:type="character" w:customStyle="1" w:styleId="TitleChar">
    <w:name w:val="Title Char"/>
    <w:aliases w:val="Cites and Cards Char,UNDERLINE Char,Bold Underlined Char,title Char,Block Heading Char,Read This Char,Non Read Text Char1,Debate Normal Char1,Warrants Char"/>
    <w:basedOn w:val="DefaultParagraphFont"/>
    <w:link w:val="Title"/>
    <w:uiPriority w:val="6"/>
    <w:qFormat/>
    <w:rsid w:val="00AC360D"/>
    <w:rPr>
      <w:rFonts w:ascii="Arial Narrow" w:hAnsi="Arial Narrow"/>
      <w:u w:val="single"/>
    </w:rPr>
  </w:style>
  <w:style w:type="paragraph" w:styleId="Title">
    <w:name w:val="Title"/>
    <w:aliases w:val="Cites and Cards,UNDERLINE,Bold Underlined,title,Block Heading,Read This,Non Read Text,Debate Normal,Warrants"/>
    <w:basedOn w:val="Normal"/>
    <w:next w:val="BodyText"/>
    <w:link w:val="TitleChar"/>
    <w:uiPriority w:val="6"/>
    <w:qFormat/>
    <w:rsid w:val="00AC360D"/>
    <w:pPr>
      <w:keepNext/>
      <w:keepLines/>
      <w:spacing w:after="240"/>
      <w:jc w:val="center"/>
      <w:outlineLvl w:val="0"/>
    </w:pPr>
    <w:rPr>
      <w:rFonts w:ascii="Arial Narrow" w:hAnsi="Arial Narrow" w:cstheme="minorBidi"/>
      <w:u w:val="single"/>
    </w:rPr>
  </w:style>
  <w:style w:type="character" w:customStyle="1" w:styleId="TitleChar1">
    <w:name w:val="Title Char1"/>
    <w:aliases w:val="Non Read Text Char,Debate Normal Char"/>
    <w:basedOn w:val="DefaultParagraphFont"/>
    <w:uiPriority w:val="99"/>
    <w:rsid w:val="00AC360D"/>
    <w:rPr>
      <w:rFonts w:asciiTheme="majorHAnsi" w:eastAsiaTheme="majorEastAsia" w:hAnsiTheme="majorHAnsi" w:cstheme="majorBidi"/>
      <w:spacing w:val="-10"/>
      <w:kern w:val="28"/>
      <w:sz w:val="56"/>
      <w:szCs w:val="56"/>
    </w:rPr>
  </w:style>
  <w:style w:type="paragraph" w:styleId="BodyText">
    <w:name w:val="Body Text"/>
    <w:basedOn w:val="Normal"/>
    <w:link w:val="BodyTextChar"/>
    <w:unhideWhenUsed/>
    <w:qFormat/>
    <w:rsid w:val="00AC360D"/>
    <w:pPr>
      <w:spacing w:after="120"/>
    </w:pPr>
  </w:style>
  <w:style w:type="character" w:customStyle="1" w:styleId="BodyTextChar">
    <w:name w:val="Body Text Char"/>
    <w:basedOn w:val="DefaultParagraphFont"/>
    <w:link w:val="BodyText"/>
    <w:rsid w:val="00AC360D"/>
    <w:rPr>
      <w:rFonts w:ascii="Calibri" w:hAnsi="Calibri" w:cs="Calibri"/>
    </w:rPr>
  </w:style>
  <w:style w:type="paragraph" w:customStyle="1" w:styleId="CiteSpacing">
    <w:name w:val="Cite Spacing"/>
    <w:basedOn w:val="Normal"/>
    <w:uiPriority w:val="4"/>
    <w:qFormat/>
    <w:rsid w:val="00AC360D"/>
    <w:pPr>
      <w:spacing w:before="60" w:after="60"/>
    </w:pPr>
  </w:style>
  <w:style w:type="paragraph" w:customStyle="1" w:styleId="Analytic">
    <w:name w:val="Analytic"/>
    <w:basedOn w:val="Heading4"/>
    <w:link w:val="AnalyticChar"/>
    <w:uiPriority w:val="4"/>
    <w:qFormat/>
    <w:rsid w:val="00AC360D"/>
  </w:style>
  <w:style w:type="character" w:customStyle="1" w:styleId="AnalyticChar">
    <w:name w:val="Analytic Char"/>
    <w:basedOn w:val="DefaultParagraphFont"/>
    <w:link w:val="Analytic"/>
    <w:uiPriority w:val="4"/>
    <w:rsid w:val="00AC360D"/>
    <w:rPr>
      <w:rFonts w:ascii="Calibri" w:eastAsiaTheme="majorEastAsia" w:hAnsi="Calibri" w:cstheme="majorBidi"/>
      <w:b/>
      <w:iCs/>
      <w:sz w:val="26"/>
    </w:rPr>
  </w:style>
  <w:style w:type="paragraph" w:styleId="ListParagraph">
    <w:name w:val="List Paragraph"/>
    <w:aliases w:val="6 font"/>
    <w:basedOn w:val="Normal"/>
    <w:uiPriority w:val="99"/>
    <w:qFormat/>
    <w:rsid w:val="00AC360D"/>
    <w:pPr>
      <w:ind w:left="720"/>
      <w:contextualSpacing/>
    </w:pPr>
  </w:style>
  <w:style w:type="character" w:customStyle="1" w:styleId="Style1Char1">
    <w:name w:val="Style1 Char1"/>
    <w:basedOn w:val="DefaultParagraphFont"/>
    <w:rsid w:val="00AC360D"/>
    <w:rPr>
      <w:rFonts w:ascii="Calibri" w:eastAsia="SimSun" w:hAnsi="Calibri" w:cs="Calibri"/>
      <w:szCs w:val="24"/>
      <w:u w:val="single"/>
      <w:lang w:eastAsia="zh-CN"/>
    </w:rPr>
  </w:style>
  <w:style w:type="character" w:customStyle="1" w:styleId="Style11pt">
    <w:name w:val="Style 11 pt"/>
    <w:basedOn w:val="DefaultParagraphFont"/>
    <w:rsid w:val="00AC360D"/>
    <w:rPr>
      <w:sz w:val="20"/>
    </w:rPr>
  </w:style>
  <w:style w:type="character" w:customStyle="1" w:styleId="Style11ptUnderline">
    <w:name w:val="Style 11 pt Underline"/>
    <w:basedOn w:val="DefaultParagraphFont"/>
    <w:rsid w:val="00AC360D"/>
    <w:rPr>
      <w:sz w:val="20"/>
      <w:u w:val="single"/>
    </w:rPr>
  </w:style>
  <w:style w:type="character" w:customStyle="1" w:styleId="StyleUnderlineChar11pt">
    <w:name w:val="Style Underline Char + 11 pt"/>
    <w:basedOn w:val="DefaultParagraphFont"/>
    <w:rsid w:val="00AC360D"/>
    <w:rPr>
      <w:rFonts w:ascii="Times New Roman" w:hAnsi="Times New Roman"/>
      <w:sz w:val="20"/>
      <w:szCs w:val="24"/>
      <w:u w:val="single"/>
      <w:lang w:val="en-US" w:eastAsia="en-US" w:bidi="ar-SA"/>
    </w:rPr>
  </w:style>
  <w:style w:type="character" w:customStyle="1" w:styleId="cardChar">
    <w:name w:val="card Char"/>
    <w:aliases w:val="Bold Cite Char Char,Speed Cite Char"/>
    <w:uiPriority w:val="99"/>
    <w:rsid w:val="00AC360D"/>
    <w:rPr>
      <w:rFonts w:ascii="Calibri" w:eastAsia="Calibri" w:hAnsi="Calibri" w:cs="Times New Roman"/>
    </w:rPr>
  </w:style>
  <w:style w:type="character" w:customStyle="1" w:styleId="underline">
    <w:name w:val="underline"/>
    <w:qFormat/>
    <w:rsid w:val="00AC360D"/>
    <w:rPr>
      <w:b/>
      <w:u w:val="single"/>
    </w:rPr>
  </w:style>
  <w:style w:type="character" w:customStyle="1" w:styleId="hit">
    <w:name w:val="hit"/>
    <w:basedOn w:val="DefaultParagraphFont"/>
    <w:rsid w:val="00AC360D"/>
    <w:rPr>
      <w:rFonts w:cs="Times New Roman"/>
    </w:rPr>
  </w:style>
  <w:style w:type="character" w:customStyle="1" w:styleId="apple-converted-space">
    <w:name w:val="apple-converted-space"/>
    <w:qFormat/>
    <w:rsid w:val="00AC360D"/>
  </w:style>
  <w:style w:type="character" w:customStyle="1" w:styleId="blue">
    <w:name w:val="blue"/>
    <w:rsid w:val="00AC360D"/>
  </w:style>
  <w:style w:type="character" w:styleId="Strong">
    <w:name w:val="Strong"/>
    <w:aliases w:val="Citation Char Char1 Char Char Char Char Char,Cut,8 pt font,Read Char Char Char,Small 1"/>
    <w:basedOn w:val="DefaultParagraphFont"/>
    <w:uiPriority w:val="22"/>
    <w:qFormat/>
    <w:rsid w:val="00AC360D"/>
    <w:rPr>
      <w:b/>
      <w:bCs/>
    </w:rPr>
  </w:style>
  <w:style w:type="character" w:customStyle="1" w:styleId="Style1Char">
    <w:name w:val="Style1 Char"/>
    <w:basedOn w:val="DefaultParagraphFont"/>
    <w:rsid w:val="00AC360D"/>
    <w:rPr>
      <w:rFonts w:eastAsia="SimSun"/>
      <w:szCs w:val="24"/>
      <w:u w:val="single"/>
      <w:lang w:eastAsia="zh-CN"/>
    </w:rPr>
  </w:style>
  <w:style w:type="paragraph" w:customStyle="1" w:styleId="paragraph">
    <w:name w:val="paragraph"/>
    <w:basedOn w:val="Normal"/>
    <w:rsid w:val="00AC36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C360D"/>
  </w:style>
  <w:style w:type="character" w:customStyle="1" w:styleId="eop">
    <w:name w:val="eop"/>
    <w:basedOn w:val="DefaultParagraphFont"/>
    <w:rsid w:val="00AC360D"/>
  </w:style>
  <w:style w:type="paragraph" w:styleId="NormalWeb">
    <w:name w:val="Normal (Web)"/>
    <w:aliases w:val="Normal (Web) Char1 Char,Normal (Web) Char Char Char,Normal (Web) Char1 Char Char Char,Normal (Web) Char Char1 Char Char Char,Normal (Web) Char2 Char Char Char Char Char Char Char,Normal (Web) Char2 Char Char Char Char Char Char Char Char"/>
    <w:basedOn w:val="Normal"/>
    <w:link w:val="NormalWebChar"/>
    <w:uiPriority w:val="99"/>
    <w:unhideWhenUsed/>
    <w:qFormat/>
    <w:rsid w:val="00AC360D"/>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UnderlinePara">
    <w:name w:val="Underline Para"/>
    <w:basedOn w:val="Normal"/>
    <w:uiPriority w:val="6"/>
    <w:qFormat/>
    <w:rsid w:val="00AC360D"/>
    <w:pPr>
      <w:widowControl w:val="0"/>
      <w:suppressAutoHyphens/>
      <w:spacing w:after="200"/>
      <w:contextualSpacing/>
    </w:pPr>
    <w:rPr>
      <w:rFonts w:asciiTheme="minorHAnsi" w:hAnsiTheme="minorHAnsi" w:cstheme="minorBidi"/>
      <w:u w:val="single"/>
    </w:rPr>
  </w:style>
  <w:style w:type="paragraph" w:customStyle="1" w:styleId="Analytics">
    <w:name w:val="Analytics"/>
    <w:link w:val="AnalyticsChar"/>
    <w:uiPriority w:val="4"/>
    <w:qFormat/>
    <w:rsid w:val="00AC360D"/>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AC360D"/>
    <w:rPr>
      <w:rFonts w:ascii="Calibri" w:eastAsiaTheme="majorEastAsia" w:hAnsi="Calibri" w:cstheme="majorBidi"/>
      <w:b/>
      <w:iCs/>
      <w:sz w:val="26"/>
      <w:szCs w:val="28"/>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basedOn w:val="DefaultParagraphFont"/>
    <w:qFormat/>
    <w:rsid w:val="00AC360D"/>
    <w:rPr>
      <w:rFonts w:cs="Arial"/>
      <w:b/>
      <w:bCs/>
      <w:iCs/>
      <w:szCs w:val="28"/>
      <w:lang w:val="en-US" w:eastAsia="en-US" w:bidi="ar-SA"/>
    </w:rPr>
  </w:style>
  <w:style w:type="paragraph" w:customStyle="1" w:styleId="cardtext">
    <w:name w:val="card text"/>
    <w:basedOn w:val="Normal"/>
    <w:link w:val="cardtextChar"/>
    <w:qFormat/>
    <w:rsid w:val="00AC360D"/>
    <w:pPr>
      <w:ind w:left="288" w:right="288"/>
    </w:pPr>
  </w:style>
  <w:style w:type="character" w:customStyle="1" w:styleId="cardtextChar">
    <w:name w:val="card text Char"/>
    <w:basedOn w:val="DefaultParagraphFont"/>
    <w:link w:val="cardtext"/>
    <w:rsid w:val="00AC360D"/>
    <w:rPr>
      <w:rFonts w:ascii="Calibri" w:hAnsi="Calibri" w:cs="Calibri"/>
    </w:rPr>
  </w:style>
  <w:style w:type="paragraph" w:customStyle="1" w:styleId="Emphasize">
    <w:name w:val="Emphasize"/>
    <w:basedOn w:val="Normal"/>
    <w:uiPriority w:val="7"/>
    <w:qFormat/>
    <w:rsid w:val="00AC360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4Char">
    <w:name w:val="Style4 Char"/>
    <w:basedOn w:val="DefaultParagraphFont"/>
    <w:link w:val="Style4"/>
    <w:rsid w:val="00AC360D"/>
    <w:rPr>
      <w:rFonts w:ascii="Times New Roman" w:eastAsia="Times New Roman" w:hAnsi="Times New Roman" w:cs="Times New Roman"/>
      <w:sz w:val="20"/>
      <w:szCs w:val="24"/>
      <w:u w:val="single"/>
    </w:rPr>
  </w:style>
  <w:style w:type="character" w:customStyle="1" w:styleId="Heading3CharCharChar3">
    <w:name w:val="Heading 3 Char Char Char3"/>
    <w:aliases w:val=" Char Char Char3,Char Char Char3,Heading 3 Char Char Char2,Char Char Char2, Char Char Char2,Heading 2 Char1 Char Char4,Heading 2 Char Char Char Char4,Heading 2 Char1 Char Char Char Char4,Heading 2 Char Char Char Char Char Char4"/>
    <w:basedOn w:val="DefaultParagraphFont"/>
    <w:rsid w:val="00AC360D"/>
    <w:rPr>
      <w:rFonts w:cs="Arial"/>
      <w:bCs/>
      <w:szCs w:val="26"/>
      <w:u w:val="single"/>
      <w:lang w:val="en-US" w:eastAsia="en-US" w:bidi="ar-SA"/>
    </w:rPr>
  </w:style>
  <w:style w:type="character" w:customStyle="1" w:styleId="BoldUnderline">
    <w:name w:val="BoldUnderline"/>
    <w:basedOn w:val="DefaultParagraphFont"/>
    <w:uiPriority w:val="1"/>
    <w:qFormat/>
    <w:rsid w:val="00AC360D"/>
    <w:rPr>
      <w:rFonts w:ascii="Arial" w:hAnsi="Arial"/>
      <w:b/>
      <w:sz w:val="20"/>
      <w:u w:val="single"/>
    </w:rPr>
  </w:style>
  <w:style w:type="paragraph" w:customStyle="1" w:styleId="Tag2">
    <w:name w:val="Tag2"/>
    <w:basedOn w:val="Normal"/>
    <w:qFormat/>
    <w:rsid w:val="00AC360D"/>
    <w:rPr>
      <w:b/>
      <w:sz w:val="24"/>
    </w:rPr>
  </w:style>
  <w:style w:type="character" w:customStyle="1" w:styleId="term">
    <w:name w:val="term"/>
    <w:basedOn w:val="DefaultParagraphFont"/>
    <w:rsid w:val="00AC360D"/>
  </w:style>
  <w:style w:type="character" w:customStyle="1" w:styleId="pmterms1">
    <w:name w:val="pmterms1"/>
    <w:basedOn w:val="DefaultParagraphFont"/>
    <w:rsid w:val="00AC360D"/>
  </w:style>
  <w:style w:type="paragraph" w:customStyle="1" w:styleId="StyleStyle411pt">
    <w:name w:val="Style Style4 + 11 pt"/>
    <w:basedOn w:val="Normal"/>
    <w:link w:val="StyleStyle411ptChar"/>
    <w:qFormat/>
    <w:rsid w:val="00AC360D"/>
    <w:rPr>
      <w:rFonts w:eastAsia="Times New Roman"/>
      <w:szCs w:val="24"/>
      <w:u w:val="single"/>
    </w:rPr>
  </w:style>
  <w:style w:type="character" w:customStyle="1" w:styleId="StyleStyle411ptChar">
    <w:name w:val="Style Style4 + 11 pt Char"/>
    <w:basedOn w:val="DefaultParagraphFont"/>
    <w:link w:val="StyleStyle411pt"/>
    <w:rsid w:val="00AC360D"/>
    <w:rPr>
      <w:rFonts w:ascii="Calibri" w:eastAsia="Times New Roman" w:hAnsi="Calibri" w:cs="Calibri"/>
      <w:szCs w:val="24"/>
      <w:u w:val="single"/>
    </w:rPr>
  </w:style>
  <w:style w:type="paragraph" w:customStyle="1" w:styleId="StyleStyle411ptBold">
    <w:name w:val="Style Style4 + 11 pt Bold"/>
    <w:basedOn w:val="Normal"/>
    <w:link w:val="StyleStyle411ptBoldChar"/>
    <w:qFormat/>
    <w:rsid w:val="00AC360D"/>
    <w:rPr>
      <w:rFonts w:eastAsia="Times New Roman"/>
      <w:b/>
      <w:bCs/>
      <w:szCs w:val="24"/>
      <w:u w:val="single"/>
    </w:rPr>
  </w:style>
  <w:style w:type="character" w:customStyle="1" w:styleId="StyleStyle411ptBoldChar">
    <w:name w:val="Style Style4 + 11 pt Bold Char"/>
    <w:basedOn w:val="DefaultParagraphFont"/>
    <w:link w:val="StyleStyle411ptBold"/>
    <w:rsid w:val="00AC360D"/>
    <w:rPr>
      <w:rFonts w:ascii="Calibri" w:eastAsia="Times New Roman" w:hAnsi="Calibri" w:cs="Calibri"/>
      <w:b/>
      <w:bCs/>
      <w:szCs w:val="24"/>
      <w:u w:val="single"/>
    </w:rPr>
  </w:style>
  <w:style w:type="paragraph" w:customStyle="1" w:styleId="StyleStyle411ptBorderSinglesolidlineAuto05ptL">
    <w:name w:val="Style Style4 + 11 pt Border: : (Single solid line Auto  0.5 pt L..."/>
    <w:basedOn w:val="Normal"/>
    <w:link w:val="StyleStyle411ptBorderSinglesolidlineAuto05ptLChar"/>
    <w:qFormat/>
    <w:rsid w:val="00AC360D"/>
    <w:rPr>
      <w:rFonts w:eastAsia="Times New Roman"/>
      <w:szCs w:val="24"/>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AC360D"/>
    <w:rPr>
      <w:rFonts w:ascii="Calibri" w:eastAsia="Times New Roman" w:hAnsi="Calibri" w:cs="Calibri"/>
      <w:szCs w:val="24"/>
      <w:u w:val="single"/>
      <w:bdr w:val="single" w:sz="4" w:space="0" w:color="auto"/>
    </w:rPr>
  </w:style>
  <w:style w:type="character" w:customStyle="1" w:styleId="il">
    <w:name w:val="il"/>
    <w:basedOn w:val="DefaultParagraphFont"/>
    <w:rsid w:val="00AC360D"/>
  </w:style>
  <w:style w:type="paragraph" w:styleId="DocumentMap">
    <w:name w:val="Document Map"/>
    <w:basedOn w:val="Normal"/>
    <w:link w:val="DocumentMapChar"/>
    <w:uiPriority w:val="99"/>
    <w:unhideWhenUsed/>
    <w:rsid w:val="00AC360D"/>
    <w:rPr>
      <w:rFonts w:ascii="Lucida Grande" w:hAnsi="Lucida Grande" w:cs="Lucida Grande"/>
    </w:rPr>
  </w:style>
  <w:style w:type="character" w:customStyle="1" w:styleId="DocumentMapChar">
    <w:name w:val="Document Map Char"/>
    <w:basedOn w:val="DefaultParagraphFont"/>
    <w:link w:val="DocumentMap"/>
    <w:uiPriority w:val="99"/>
    <w:rsid w:val="00AC360D"/>
    <w:rPr>
      <w:rFonts w:ascii="Lucida Grande" w:hAnsi="Lucida Grande" w:cs="Lucida Grande"/>
    </w:rPr>
  </w:style>
  <w:style w:type="character" w:customStyle="1" w:styleId="BodyTextChar1">
    <w:name w:val="Body Text Char1"/>
    <w:aliases w:val="Very Small Text Char1"/>
    <w:basedOn w:val="DefaultParagraphFont"/>
    <w:uiPriority w:val="99"/>
    <w:rsid w:val="00AC360D"/>
    <w:rPr>
      <w:rFonts w:ascii="Calibri" w:eastAsiaTheme="minorHAnsi" w:hAnsi="Calibri" w:cs="Calibri"/>
      <w:spacing w:val="0"/>
      <w:sz w:val="22"/>
      <w:szCs w:val="22"/>
    </w:rPr>
  </w:style>
  <w:style w:type="paragraph" w:customStyle="1" w:styleId="Analytic1">
    <w:name w:val="Analytic1"/>
    <w:basedOn w:val="Normal"/>
    <w:link w:val="Analytic1Char"/>
    <w:uiPriority w:val="4"/>
    <w:qFormat/>
    <w:rsid w:val="00AC360D"/>
    <w:rPr>
      <w:b/>
      <w:bCs/>
      <w:color w:val="3399FF"/>
    </w:rPr>
  </w:style>
  <w:style w:type="character" w:customStyle="1" w:styleId="Analytic1Char">
    <w:name w:val="Analytic1 Char"/>
    <w:basedOn w:val="DefaultParagraphFont"/>
    <w:link w:val="Analytic1"/>
    <w:uiPriority w:val="4"/>
    <w:rsid w:val="00AC360D"/>
    <w:rPr>
      <w:rFonts w:ascii="Calibri" w:hAnsi="Calibri" w:cs="Calibri"/>
      <w:b/>
      <w:bCs/>
      <w:color w:val="3399FF"/>
    </w:rPr>
  </w:style>
  <w:style w:type="paragraph" w:customStyle="1" w:styleId="AuthorQuals">
    <w:name w:val="Author Quals"/>
    <w:basedOn w:val="Normal"/>
    <w:link w:val="AuthorQualsChar"/>
    <w:autoRedefine/>
    <w:uiPriority w:val="4"/>
    <w:qFormat/>
    <w:rsid w:val="00AC360D"/>
    <w:rPr>
      <w:sz w:val="16"/>
      <w:szCs w:val="10"/>
    </w:rPr>
  </w:style>
  <w:style w:type="character" w:customStyle="1" w:styleId="AuthorQualsChar">
    <w:name w:val="Author Quals Char"/>
    <w:basedOn w:val="DefaultParagraphFont"/>
    <w:link w:val="AuthorQuals"/>
    <w:uiPriority w:val="4"/>
    <w:rsid w:val="00AC360D"/>
    <w:rPr>
      <w:rFonts w:ascii="Calibri" w:hAnsi="Calibri" w:cs="Calibri"/>
      <w:sz w:val="16"/>
      <w:szCs w:val="10"/>
    </w:rPr>
  </w:style>
  <w:style w:type="paragraph" w:styleId="Header">
    <w:name w:val="header"/>
    <w:aliases w:val="Header 1,Header Char2,Header Char1 Char,Header Char Char1,Header Char2 Char Char Char,Header Char1 Char1 Char Char Char,Header Char Char Char1 Char Char Char,HeaderOld,Header Char Char2 Char Char Char,Heading 1 Char Char Ch"/>
    <w:basedOn w:val="Normal"/>
    <w:link w:val="HeaderChar"/>
    <w:uiPriority w:val="99"/>
    <w:unhideWhenUsed/>
    <w:qFormat/>
    <w:rsid w:val="00AC360D"/>
    <w:pPr>
      <w:tabs>
        <w:tab w:val="center" w:pos="4680"/>
        <w:tab w:val="right" w:pos="9360"/>
      </w:tabs>
      <w:spacing w:after="0" w:line="240" w:lineRule="auto"/>
    </w:pPr>
  </w:style>
  <w:style w:type="character" w:customStyle="1" w:styleId="HeaderChar">
    <w:name w:val="Header Char"/>
    <w:aliases w:val="Header 1 Char1,Header Char2 Char,Header Char1 Char Char,Header Char Char1 Char,Header Char2 Char Char Char Char,Header Char1 Char1 Char Char Char Char,Header Char Char Char1 Char Char Char Char,HeaderOld Char,Heading 1 Char Char Ch Char"/>
    <w:basedOn w:val="DefaultParagraphFont"/>
    <w:link w:val="Header"/>
    <w:uiPriority w:val="99"/>
    <w:rsid w:val="00AC360D"/>
    <w:rPr>
      <w:rFonts w:ascii="Calibri" w:hAnsi="Calibri" w:cs="Calibri"/>
    </w:rPr>
  </w:style>
  <w:style w:type="paragraph" w:styleId="Footer">
    <w:name w:val="footer"/>
    <w:basedOn w:val="Normal"/>
    <w:link w:val="FooterChar"/>
    <w:uiPriority w:val="99"/>
    <w:unhideWhenUsed/>
    <w:rsid w:val="00AC36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360D"/>
    <w:rPr>
      <w:rFonts w:ascii="Calibri" w:hAnsi="Calibri" w:cs="Calibri"/>
    </w:rPr>
  </w:style>
  <w:style w:type="paragraph" w:customStyle="1" w:styleId="authorcreds">
    <w:name w:val="authorcreds"/>
    <w:basedOn w:val="Normal"/>
    <w:link w:val="authorcredsChar"/>
    <w:autoRedefine/>
    <w:uiPriority w:val="4"/>
    <w:qFormat/>
    <w:rsid w:val="00AC360D"/>
    <w:rPr>
      <w:rFonts w:cstheme="minorHAnsi"/>
      <w:sz w:val="16"/>
    </w:rPr>
  </w:style>
  <w:style w:type="character" w:customStyle="1" w:styleId="authorcredsChar">
    <w:name w:val="authorcreds Char"/>
    <w:basedOn w:val="DefaultParagraphFont"/>
    <w:link w:val="authorcreds"/>
    <w:uiPriority w:val="4"/>
    <w:rsid w:val="00AC360D"/>
    <w:rPr>
      <w:rFonts w:ascii="Calibri" w:hAnsi="Calibri" w:cstheme="minorHAnsi"/>
      <w:sz w:val="16"/>
    </w:rPr>
  </w:style>
  <w:style w:type="paragraph" w:customStyle="1" w:styleId="cardbody">
    <w:name w:val="cardbody"/>
    <w:basedOn w:val="Normal"/>
    <w:rsid w:val="00AC360D"/>
    <w:pPr>
      <w:spacing w:before="100" w:beforeAutospacing="1" w:after="100" w:afterAutospacing="1" w:line="240" w:lineRule="auto"/>
    </w:pPr>
    <w:rPr>
      <w:rFonts w:ascii="Times New Roman" w:eastAsia="Times New Roman" w:hAnsi="Times New Roman" w:cs="Times New Roman"/>
    </w:rPr>
  </w:style>
  <w:style w:type="paragraph" w:customStyle="1" w:styleId="odd">
    <w:name w:val="odd"/>
    <w:basedOn w:val="Normal"/>
    <w:rsid w:val="00AC36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ven">
    <w:name w:val="even"/>
    <w:basedOn w:val="Normal"/>
    <w:rsid w:val="00AC36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child">
    <w:name w:val="first-child"/>
    <w:basedOn w:val="Normal"/>
    <w:rsid w:val="00AC36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child">
    <w:name w:val="last-child"/>
    <w:basedOn w:val="Normal"/>
    <w:rsid w:val="00AC36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s">
    <w:name w:val="caps"/>
    <w:basedOn w:val="DefaultParagraphFont"/>
    <w:rsid w:val="00AC360D"/>
  </w:style>
  <w:style w:type="paragraph" w:customStyle="1" w:styleId="css-158dogj">
    <w:name w:val="css-158dogj"/>
    <w:basedOn w:val="Normal"/>
    <w:rsid w:val="00AC36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paragraph">
    <w:name w:val="article__paragraph"/>
    <w:basedOn w:val="Normal"/>
    <w:rsid w:val="00AC36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notedescription">
    <w:name w:val="footnote description"/>
    <w:next w:val="Normal"/>
    <w:link w:val="footnotedescriptionChar"/>
    <w:hidden/>
    <w:rsid w:val="00AC360D"/>
    <w:pPr>
      <w:spacing w:after="70" w:line="305"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AC360D"/>
    <w:rPr>
      <w:rFonts w:ascii="Times New Roman" w:eastAsia="Times New Roman" w:hAnsi="Times New Roman" w:cs="Times New Roman"/>
      <w:color w:val="000000"/>
      <w:sz w:val="20"/>
    </w:rPr>
  </w:style>
  <w:style w:type="character" w:customStyle="1" w:styleId="footnotemark">
    <w:name w:val="footnote mark"/>
    <w:hidden/>
    <w:rsid w:val="00AC360D"/>
    <w:rPr>
      <w:rFonts w:ascii="Times New Roman" w:eastAsia="Times New Roman" w:hAnsi="Times New Roman" w:cs="Times New Roman"/>
      <w:color w:val="000000"/>
      <w:sz w:val="20"/>
      <w:vertAlign w:val="superscript"/>
    </w:rPr>
  </w:style>
  <w:style w:type="character" w:customStyle="1" w:styleId="AnalyticsGBNChar">
    <w:name w:val="AnalyticsGBN Char"/>
    <w:basedOn w:val="DefaultParagraphFont"/>
    <w:link w:val="AnalyticsGBN"/>
    <w:uiPriority w:val="4"/>
    <w:locked/>
    <w:rsid w:val="00AC360D"/>
    <w:rPr>
      <w:rFonts w:ascii="Georgia" w:eastAsiaTheme="majorEastAsia" w:hAnsi="Georgia" w:cstheme="majorBidi"/>
      <w:b/>
      <w:iCs/>
      <w:color w:val="7030A0"/>
      <w:sz w:val="26"/>
      <w:szCs w:val="28"/>
    </w:rPr>
  </w:style>
  <w:style w:type="paragraph" w:customStyle="1" w:styleId="AnalyticsGBN">
    <w:name w:val="AnalyticsGBN"/>
    <w:basedOn w:val="Normal"/>
    <w:link w:val="AnalyticsGBNChar"/>
    <w:autoRedefine/>
    <w:uiPriority w:val="4"/>
    <w:qFormat/>
    <w:rsid w:val="00AC360D"/>
    <w:pPr>
      <w:keepNext/>
      <w:keepLines/>
      <w:spacing w:before="40"/>
      <w:outlineLvl w:val="3"/>
    </w:pPr>
    <w:rPr>
      <w:rFonts w:ascii="Georgia" w:eastAsiaTheme="majorEastAsia" w:hAnsi="Georgia" w:cstheme="majorBidi"/>
      <w:b/>
      <w:iCs/>
      <w:color w:val="7030A0"/>
      <w:sz w:val="26"/>
      <w:szCs w:val="2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AC360D"/>
    <w:pPr>
      <w:spacing w:after="0" w:line="240" w:lineRule="auto"/>
    </w:pPr>
    <w:rPr>
      <w:u w:val="single"/>
    </w:rPr>
  </w:style>
  <w:style w:type="character" w:customStyle="1" w:styleId="apple-style-span">
    <w:name w:val="apple-style-span"/>
    <w:rsid w:val="00AC360D"/>
  </w:style>
  <w:style w:type="paragraph" w:styleId="BalloonText">
    <w:name w:val="Balloon Text"/>
    <w:basedOn w:val="Normal"/>
    <w:link w:val="BalloonTextChar"/>
    <w:uiPriority w:val="99"/>
    <w:unhideWhenUsed/>
    <w:rsid w:val="00AC36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AC360D"/>
    <w:rPr>
      <w:rFonts w:ascii="Segoe UI" w:hAnsi="Segoe UI" w:cs="Segoe UI"/>
      <w:sz w:val="18"/>
      <w:szCs w:val="18"/>
    </w:rPr>
  </w:style>
  <w:style w:type="character" w:styleId="IntenseEmphasis">
    <w:name w:val="Intense Emphasis"/>
    <w:aliases w:val="cites Char Ch,no Char,Intense Emphasis21,Heading 3 Char Char1 Char,Char Char Char1,Char1 Char Char1,First line:  0 Heading 3 Char,!!Style Underline,9.5 p,Title Cha,Underline Cha,9.5 pt,Sty"/>
    <w:basedOn w:val="DefaultParagraphFont"/>
    <w:link w:val="UnderlinedText"/>
    <w:uiPriority w:val="6"/>
    <w:qFormat/>
    <w:rsid w:val="00AC360D"/>
    <w:rPr>
      <w:u w:val="single"/>
    </w:rPr>
  </w:style>
  <w:style w:type="character" w:customStyle="1" w:styleId="verdana">
    <w:name w:val="verdana"/>
    <w:basedOn w:val="DefaultParagraphFont"/>
    <w:rsid w:val="00AC360D"/>
  </w:style>
  <w:style w:type="character" w:customStyle="1" w:styleId="citation">
    <w:name w:val="citation"/>
    <w:basedOn w:val="DefaultParagraphFont"/>
    <w:rsid w:val="00AC360D"/>
  </w:style>
  <w:style w:type="character" w:customStyle="1" w:styleId="Boxed">
    <w:name w:val="Boxed"/>
    <w:qFormat/>
    <w:rsid w:val="00AC360D"/>
    <w:rPr>
      <w:rFonts w:ascii="Times New Roman" w:hAnsi="Times New Roman"/>
      <w:sz w:val="20"/>
      <w:bdr w:val="single" w:sz="6" w:space="0" w:color="auto"/>
    </w:rPr>
  </w:style>
  <w:style w:type="paragraph" w:customStyle="1" w:styleId="cyhz9">
    <w:name w:val="cyhz9"/>
    <w:basedOn w:val="Normal"/>
    <w:rsid w:val="00AC36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llet">
    <w:name w:val="bullet"/>
    <w:basedOn w:val="DefaultParagraphFont"/>
    <w:rsid w:val="00AC360D"/>
  </w:style>
  <w:style w:type="character" w:customStyle="1" w:styleId="ex-sent">
    <w:name w:val="ex-sent"/>
    <w:basedOn w:val="DefaultParagraphFont"/>
    <w:rsid w:val="00AC360D"/>
  </w:style>
  <w:style w:type="character" w:customStyle="1" w:styleId="mwtsp">
    <w:name w:val="mw_t_sp"/>
    <w:basedOn w:val="DefaultParagraphFont"/>
    <w:rsid w:val="00AC360D"/>
  </w:style>
  <w:style w:type="character" w:customStyle="1" w:styleId="mwtwi">
    <w:name w:val="mw_t_wi"/>
    <w:basedOn w:val="DefaultParagraphFont"/>
    <w:rsid w:val="00AC360D"/>
  </w:style>
  <w:style w:type="paragraph" w:customStyle="1" w:styleId="vd">
    <w:name w:val="vd"/>
    <w:basedOn w:val="Normal"/>
    <w:rsid w:val="00AC36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derlinedChar">
    <w:name w:val="underlined Char"/>
    <w:basedOn w:val="DefaultParagraphFont"/>
    <w:rsid w:val="00AC360D"/>
    <w:rPr>
      <w:rFonts w:ascii="Times New Roman" w:hAnsi="Times New Roman"/>
      <w:sz w:val="20"/>
      <w:szCs w:val="24"/>
      <w:u w:val="single"/>
      <w:lang w:val="en-US" w:eastAsia="en-US" w:bidi="ar-SA"/>
    </w:rPr>
  </w:style>
  <w:style w:type="paragraph" w:customStyle="1" w:styleId="UnderlinedText">
    <w:name w:val="Underlined Text"/>
    <w:link w:val="IntenseEmphasis"/>
    <w:uiPriority w:val="6"/>
    <w:qFormat/>
    <w:rsid w:val="00AC360D"/>
    <w:pPr>
      <w:suppressAutoHyphens/>
      <w:autoSpaceDN w:val="0"/>
      <w:spacing w:after="0" w:line="240" w:lineRule="auto"/>
    </w:pPr>
    <w:rPr>
      <w:u w:val="single"/>
    </w:rPr>
  </w:style>
  <w:style w:type="paragraph" w:customStyle="1" w:styleId="font--body">
    <w:name w:val="font--body"/>
    <w:basedOn w:val="Normal"/>
    <w:rsid w:val="00AC360D"/>
    <w:pPr>
      <w:spacing w:before="100" w:beforeAutospacing="1" w:after="100" w:afterAutospacing="1"/>
    </w:pPr>
    <w:rPr>
      <w:rFonts w:ascii="Times New Roman" w:eastAsia="Times New Roman" w:hAnsi="Times New Roman" w:cs="Times New Roman"/>
      <w:sz w:val="24"/>
    </w:rPr>
  </w:style>
  <w:style w:type="character" w:customStyle="1" w:styleId="expertise">
    <w:name w:val="expertise"/>
    <w:basedOn w:val="DefaultParagraphFont"/>
    <w:rsid w:val="00AC360D"/>
  </w:style>
  <w:style w:type="paragraph" w:styleId="FootnoteText">
    <w:name w:val="footnote text"/>
    <w:basedOn w:val="Normal"/>
    <w:link w:val="FootnoteTextChar"/>
    <w:unhideWhenUsed/>
    <w:rsid w:val="00AC360D"/>
    <w:pPr>
      <w:jc w:val="both"/>
    </w:pPr>
    <w:rPr>
      <w:sz w:val="20"/>
      <w:szCs w:val="20"/>
    </w:rPr>
  </w:style>
  <w:style w:type="character" w:customStyle="1" w:styleId="FootnoteTextChar">
    <w:name w:val="Footnote Text Char"/>
    <w:basedOn w:val="DefaultParagraphFont"/>
    <w:link w:val="FootnoteText"/>
    <w:rsid w:val="00AC360D"/>
    <w:rPr>
      <w:rFonts w:ascii="Calibri" w:hAnsi="Calibri" w:cs="Calibri"/>
      <w:sz w:val="20"/>
      <w:szCs w:val="20"/>
    </w:rPr>
  </w:style>
  <w:style w:type="character" w:styleId="FootnoteReference">
    <w:name w:val="footnote reference"/>
    <w:unhideWhenUsed/>
    <w:rsid w:val="00AC360D"/>
    <w:rPr>
      <w:vertAlign w:val="superscript"/>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Char Char1"/>
    <w:basedOn w:val="DefaultParagraphFont"/>
    <w:link w:val="NormalWeb"/>
    <w:uiPriority w:val="99"/>
    <w:qFormat/>
    <w:locked/>
    <w:rsid w:val="00AC360D"/>
    <w:rPr>
      <w:rFonts w:ascii="Times New Roman" w:eastAsia="Times New Roman" w:hAnsi="Times New Roman" w:cs="Times New Roman"/>
      <w:sz w:val="24"/>
      <w:szCs w:val="24"/>
      <w:lang w:eastAsia="zh-CN"/>
    </w:rPr>
  </w:style>
  <w:style w:type="character" w:styleId="CommentReference">
    <w:name w:val="annotation reference"/>
    <w:basedOn w:val="DefaultParagraphFont"/>
    <w:uiPriority w:val="99"/>
    <w:unhideWhenUsed/>
    <w:rsid w:val="00AC360D"/>
    <w:rPr>
      <w:sz w:val="16"/>
      <w:szCs w:val="16"/>
    </w:rPr>
  </w:style>
  <w:style w:type="paragraph" w:styleId="CommentText">
    <w:name w:val="annotation text"/>
    <w:basedOn w:val="Normal"/>
    <w:link w:val="CommentTextChar"/>
    <w:uiPriority w:val="99"/>
    <w:unhideWhenUsed/>
    <w:rsid w:val="00AC360D"/>
    <w:rPr>
      <w:sz w:val="20"/>
      <w:szCs w:val="20"/>
    </w:rPr>
  </w:style>
  <w:style w:type="character" w:customStyle="1" w:styleId="CommentTextChar">
    <w:name w:val="Comment Text Char"/>
    <w:basedOn w:val="DefaultParagraphFont"/>
    <w:link w:val="CommentText"/>
    <w:uiPriority w:val="99"/>
    <w:rsid w:val="00AC360D"/>
    <w:rPr>
      <w:rFonts w:ascii="Calibri" w:hAnsi="Calibri" w:cs="Calibri"/>
      <w:sz w:val="20"/>
      <w:szCs w:val="20"/>
    </w:rPr>
  </w:style>
  <w:style w:type="paragraph" w:customStyle="1" w:styleId="o-articlebodytext">
    <w:name w:val="o-articlebody__text"/>
    <w:basedOn w:val="Normal"/>
    <w:rsid w:val="00AC360D"/>
    <w:pPr>
      <w:spacing w:before="100" w:beforeAutospacing="1" w:after="100" w:afterAutospacing="1"/>
    </w:pPr>
    <w:rPr>
      <w:rFonts w:ascii="Times New Roman" w:eastAsia="Times New Roman" w:hAnsi="Times New Roman" w:cs="Times New Roman"/>
      <w:sz w:val="24"/>
    </w:rPr>
  </w:style>
  <w:style w:type="character" w:customStyle="1" w:styleId="gmail-styleunderline">
    <w:name w:val="gmail-styleunderline"/>
    <w:basedOn w:val="DefaultParagraphFont"/>
    <w:rsid w:val="00AC360D"/>
  </w:style>
  <w:style w:type="character" w:customStyle="1" w:styleId="DocumentMapChar1">
    <w:name w:val="Document Map Char1"/>
    <w:basedOn w:val="DefaultParagraphFont"/>
    <w:uiPriority w:val="99"/>
    <w:rsid w:val="00AC360D"/>
    <w:rPr>
      <w:rFonts w:ascii="Segoe UI" w:hAnsi="Segoe UI" w:cs="Segoe UI"/>
      <w:sz w:val="16"/>
      <w:szCs w:val="16"/>
    </w:rPr>
  </w:style>
  <w:style w:type="table" w:styleId="TableGrid">
    <w:name w:val="Table Grid"/>
    <w:basedOn w:val="TableNormal"/>
    <w:rsid w:val="00AC360D"/>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ory-body-text">
    <w:name w:val="story-body-text"/>
    <w:basedOn w:val="Normal"/>
    <w:uiPriority w:val="99"/>
    <w:qFormat/>
    <w:rsid w:val="00AC360D"/>
    <w:pPr>
      <w:spacing w:before="100" w:beforeAutospacing="1" w:after="100" w:afterAutospacing="1"/>
    </w:pPr>
    <w:rPr>
      <w:rFonts w:ascii="Times New Roman" w:eastAsia="Times New Roman" w:hAnsi="Times New Roman" w:cs="Times New Roman"/>
      <w:sz w:val="24"/>
    </w:rPr>
  </w:style>
  <w:style w:type="character" w:customStyle="1" w:styleId="-newsgate-macro-cci-bullet-">
    <w:name w:val="-newsgate-macro-cci-bullet-"/>
    <w:basedOn w:val="DefaultParagraphFont"/>
    <w:rsid w:val="00AC360D"/>
  </w:style>
  <w:style w:type="character" w:customStyle="1" w:styleId="m8525170829296705783gmail-style13ptbold">
    <w:name w:val="m_8525170829296705783gmail-style13ptbold"/>
    <w:basedOn w:val="DefaultParagraphFont"/>
    <w:rsid w:val="00AC360D"/>
  </w:style>
  <w:style w:type="character" w:customStyle="1" w:styleId="m8525170829296705783gmail-styleunderline">
    <w:name w:val="m_8525170829296705783gmail-styleunderline"/>
    <w:basedOn w:val="DefaultParagraphFont"/>
    <w:rsid w:val="00AC360D"/>
  </w:style>
  <w:style w:type="paragraph" w:customStyle="1" w:styleId="evidencetext">
    <w:name w:val="evidence text"/>
    <w:basedOn w:val="Normal"/>
    <w:link w:val="evidencetextChar"/>
    <w:qFormat/>
    <w:rsid w:val="00AC360D"/>
    <w:pPr>
      <w:ind w:left="1728" w:right="1008"/>
    </w:pPr>
    <w:rPr>
      <w:rFonts w:eastAsia="Times New Roman" w:cs="Times New Roman"/>
      <w:color w:val="000000"/>
      <w:sz w:val="18"/>
    </w:rPr>
  </w:style>
  <w:style w:type="character" w:customStyle="1" w:styleId="evidencetextChar">
    <w:name w:val="evidence text Char"/>
    <w:basedOn w:val="DefaultParagraphFont"/>
    <w:link w:val="evidencetext"/>
    <w:rsid w:val="00AC360D"/>
    <w:rPr>
      <w:rFonts w:ascii="Calibri" w:eastAsia="Times New Roman" w:hAnsi="Calibri" w:cs="Times New Roman"/>
      <w:color w:val="000000"/>
      <w:sz w:val="18"/>
    </w:rPr>
  </w:style>
  <w:style w:type="character" w:customStyle="1" w:styleId="m113202149284569794gmail-style13ptbold">
    <w:name w:val="m_113202149284569794gmail-style13ptbold"/>
    <w:basedOn w:val="DefaultParagraphFont"/>
    <w:rsid w:val="00AC360D"/>
  </w:style>
  <w:style w:type="character" w:customStyle="1" w:styleId="m113202149284569794gmail-styleunderline">
    <w:name w:val="m_113202149284569794gmail-styleunderline"/>
    <w:basedOn w:val="DefaultParagraphFont"/>
    <w:rsid w:val="00AC360D"/>
  </w:style>
  <w:style w:type="character" w:customStyle="1" w:styleId="Emph">
    <w:name w:val="Emph"/>
    <w:basedOn w:val="DefaultParagraphFont"/>
    <w:uiPriority w:val="1"/>
    <w:qFormat/>
    <w:rsid w:val="00AC360D"/>
    <w:rPr>
      <w:rFonts w:ascii="Arial" w:hAnsi="Arial" w:cs="Arial" w:hint="default"/>
      <w:b/>
      <w:bCs w:val="0"/>
      <w:sz w:val="20"/>
      <w:u w:val="single"/>
      <w:bdr w:val="single" w:sz="8" w:space="0" w:color="auto" w:frame="1"/>
    </w:rPr>
  </w:style>
  <w:style w:type="character" w:customStyle="1" w:styleId="m-5741597242490756161gmail-field-content">
    <w:name w:val="m_-5741597242490756161gmail-field-content"/>
    <w:basedOn w:val="DefaultParagraphFont"/>
    <w:rsid w:val="00AC360D"/>
  </w:style>
  <w:style w:type="character" w:customStyle="1" w:styleId="evidencetextChar1">
    <w:name w:val="evidence text Char1"/>
    <w:rsid w:val="00AC360D"/>
    <w:rPr>
      <w:rFonts w:ascii="Arial" w:hAnsi="Arial" w:cs="Arial"/>
      <w:color w:val="000000"/>
      <w:lang w:val="x-none" w:eastAsia="x-none"/>
    </w:rPr>
  </w:style>
  <w:style w:type="paragraph" w:customStyle="1" w:styleId="FUCKTHISFONT">
    <w:name w:val="FUCK THIS FONT"/>
    <w:basedOn w:val="Normal"/>
    <w:rsid w:val="00AC360D"/>
    <w:pPr>
      <w:autoSpaceDE w:val="0"/>
      <w:autoSpaceDN w:val="0"/>
      <w:adjustRightInd w:val="0"/>
      <w:jc w:val="both"/>
    </w:pPr>
    <w:rPr>
      <w:u w:val="single"/>
    </w:rPr>
  </w:style>
  <w:style w:type="character" w:customStyle="1" w:styleId="StyleStyleBoldUnderlineUnderlineapple-style-span6ptBoldK">
    <w:name w:val="Style Style Bold UnderlineUnderlineapple-style-span + 6 ptBoldK..."/>
    <w:basedOn w:val="DefaultParagraphFont"/>
    <w:rsid w:val="00AC360D"/>
    <w:rPr>
      <w:b w:val="0"/>
      <w:bCs w:val="0"/>
      <w:sz w:val="22"/>
      <w:u w:val="single"/>
      <w:bdr w:val="none" w:sz="0" w:space="0" w:color="auto"/>
    </w:rPr>
  </w:style>
  <w:style w:type="paragraph" w:customStyle="1" w:styleId="Default">
    <w:name w:val="Default"/>
    <w:basedOn w:val="Normal"/>
    <w:qFormat/>
    <w:rsid w:val="00AC360D"/>
    <w:pPr>
      <w:autoSpaceDE w:val="0"/>
      <w:autoSpaceDN w:val="0"/>
      <w:adjustRightInd w:val="0"/>
      <w:spacing w:after="200" w:line="276" w:lineRule="auto"/>
    </w:pPr>
    <w:rPr>
      <w:rFonts w:eastAsia="Calibri" w:cs="AKDPE C+ Utopia"/>
    </w:rPr>
  </w:style>
  <w:style w:type="paragraph" w:styleId="List">
    <w:name w:val="List"/>
    <w:basedOn w:val="Normal"/>
    <w:uiPriority w:val="99"/>
    <w:unhideWhenUsed/>
    <w:rsid w:val="00AC360D"/>
    <w:pPr>
      <w:contextualSpacing/>
    </w:pPr>
    <w:rPr>
      <w:rFonts w:eastAsia="Calibri" w:cs="Times New Roman"/>
    </w:rPr>
  </w:style>
  <w:style w:type="paragraph" w:customStyle="1" w:styleId="PageHeaderLine1">
    <w:name w:val="PageHeaderLine1"/>
    <w:basedOn w:val="Normal"/>
    <w:qFormat/>
    <w:rsid w:val="00AC360D"/>
    <w:pPr>
      <w:tabs>
        <w:tab w:val="right" w:pos="10800"/>
      </w:tabs>
    </w:pPr>
    <w:rPr>
      <w:rFonts w:eastAsia="Calibri" w:cs="Times New Roman"/>
      <w:b/>
    </w:rPr>
  </w:style>
  <w:style w:type="paragraph" w:customStyle="1" w:styleId="PageHeaderLine2">
    <w:name w:val="PageHeaderLine2"/>
    <w:basedOn w:val="Normal"/>
    <w:next w:val="Normal"/>
    <w:link w:val="PageHeaderLine2Char"/>
    <w:qFormat/>
    <w:rsid w:val="00AC360D"/>
    <w:pPr>
      <w:tabs>
        <w:tab w:val="right" w:pos="10800"/>
      </w:tabs>
      <w:spacing w:line="480" w:lineRule="auto"/>
    </w:pPr>
    <w:rPr>
      <w:rFonts w:eastAsia="Calibri" w:cs="Times New Roman"/>
      <w:b/>
    </w:rPr>
  </w:style>
  <w:style w:type="character" w:customStyle="1" w:styleId="Heading2Char1">
    <w:name w:val="Heading 2 Char1"/>
    <w:aliases w:val="tag Char,Heading 2 Char1 Char Char Char Char, Char Char Char Char Char Char Char,Heading 2 Char Char1 Char Char,Tags Char,Hat Char1,Aligned Card Text Char1,CD Tag Char1,TAG Char3 Char1,T Char1, C,Hat Char2,TAG Char Char,Heading 2 Char11"/>
    <w:uiPriority w:val="1"/>
    <w:qFormat/>
    <w:rsid w:val="00AC360D"/>
    <w:rPr>
      <w:rFonts w:ascii="Garamond" w:hAnsi="Garamond"/>
      <w:b/>
      <w:szCs w:val="28"/>
      <w:lang w:val="en-US" w:eastAsia="en-US" w:bidi="ar-SA"/>
    </w:rPr>
  </w:style>
  <w:style w:type="character" w:styleId="PageNumber">
    <w:name w:val="page number"/>
    <w:aliases w:val="card ununderlined"/>
    <w:uiPriority w:val="99"/>
    <w:rsid w:val="00AC360D"/>
  </w:style>
  <w:style w:type="paragraph" w:customStyle="1" w:styleId="loose">
    <w:name w:val="loose"/>
    <w:basedOn w:val="Normal"/>
    <w:qFormat/>
    <w:rsid w:val="00AC360D"/>
    <w:pPr>
      <w:spacing w:before="100" w:beforeAutospacing="1" w:after="100" w:afterAutospacing="1"/>
    </w:pPr>
    <w:rPr>
      <w:rFonts w:ascii="Times" w:eastAsia="Calibri" w:hAnsi="Times" w:cs="Times New Roman"/>
      <w:szCs w:val="20"/>
    </w:rPr>
  </w:style>
  <w:style w:type="character" w:customStyle="1" w:styleId="ssl3">
    <w:name w:val="ss_l3"/>
    <w:rsid w:val="00AC360D"/>
  </w:style>
  <w:style w:type="character" w:customStyle="1" w:styleId="ssl4">
    <w:name w:val="ss_l4"/>
    <w:rsid w:val="00AC360D"/>
  </w:style>
  <w:style w:type="paragraph" w:styleId="TOC1">
    <w:name w:val="toc 1"/>
    <w:aliases w:val="Index Basic"/>
    <w:basedOn w:val="Normal"/>
    <w:next w:val="Normal"/>
    <w:autoRedefine/>
    <w:uiPriority w:val="39"/>
    <w:qFormat/>
    <w:rsid w:val="00AC360D"/>
    <w:rPr>
      <w:rFonts w:ascii="Times New Roman" w:eastAsia="Calibri" w:hAnsi="Times New Roman" w:cs="Times New Roman"/>
      <w:color w:val="000000"/>
    </w:rPr>
  </w:style>
  <w:style w:type="paragraph" w:customStyle="1" w:styleId="UnderlinedCard">
    <w:name w:val="Underlined Card"/>
    <w:basedOn w:val="Normal"/>
    <w:uiPriority w:val="99"/>
    <w:qFormat/>
    <w:rsid w:val="00AC360D"/>
    <w:pPr>
      <w:ind w:left="720" w:right="720"/>
    </w:pPr>
    <w:rPr>
      <w:rFonts w:ascii="Palatino Linotype" w:eastAsia="Calibri" w:hAnsi="Palatino Linotype" w:cs="Times New Roman"/>
      <w:color w:val="000000"/>
      <w:szCs w:val="20"/>
      <w:u w:val="single"/>
    </w:rPr>
  </w:style>
  <w:style w:type="character" w:customStyle="1" w:styleId="UnderlinedCardChar">
    <w:name w:val="Underlined Card Char"/>
    <w:rsid w:val="00AC360D"/>
    <w:rPr>
      <w:rFonts w:ascii="Palatino Linotype" w:hAnsi="Palatino Linotype"/>
      <w:u w:val="single"/>
      <w:lang w:val="en-US" w:eastAsia="en-US" w:bidi="ar-SA"/>
    </w:rPr>
  </w:style>
  <w:style w:type="character" w:customStyle="1" w:styleId="pmterms12">
    <w:name w:val="pmterms12"/>
    <w:rsid w:val="00AC360D"/>
    <w:rPr>
      <w:b/>
      <w:bCs/>
      <w:i w:val="0"/>
      <w:iCs w:val="0"/>
      <w:color w:val="000000"/>
    </w:rPr>
  </w:style>
  <w:style w:type="paragraph" w:styleId="z-TopofForm">
    <w:name w:val="HTML Top of Form"/>
    <w:basedOn w:val="Normal"/>
    <w:next w:val="Normal"/>
    <w:link w:val="z-TopofFormChar"/>
    <w:hidden/>
    <w:uiPriority w:val="99"/>
    <w:rsid w:val="00AC360D"/>
    <w:pPr>
      <w:pBdr>
        <w:bottom w:val="single" w:sz="6" w:space="1" w:color="auto"/>
      </w:pBdr>
      <w:jc w:val="center"/>
    </w:pPr>
    <w:rPr>
      <w:rFonts w:ascii="Arial" w:eastAsia="Calibri" w:hAnsi="Arial" w:cs="Arial"/>
      <w:vanish/>
      <w:sz w:val="16"/>
      <w:szCs w:val="16"/>
    </w:rPr>
  </w:style>
  <w:style w:type="character" w:customStyle="1" w:styleId="z-TopofFormChar">
    <w:name w:val="z-Top of Form Char"/>
    <w:basedOn w:val="DefaultParagraphFont"/>
    <w:link w:val="z-TopofForm"/>
    <w:uiPriority w:val="99"/>
    <w:rsid w:val="00AC360D"/>
    <w:rPr>
      <w:rFonts w:ascii="Arial" w:eastAsia="Calibri" w:hAnsi="Arial" w:cs="Arial"/>
      <w:vanish/>
      <w:sz w:val="16"/>
      <w:szCs w:val="16"/>
    </w:rPr>
  </w:style>
  <w:style w:type="paragraph" w:styleId="z-BottomofForm">
    <w:name w:val="HTML Bottom of Form"/>
    <w:basedOn w:val="Normal"/>
    <w:next w:val="Normal"/>
    <w:link w:val="z-BottomofFormChar"/>
    <w:hidden/>
    <w:uiPriority w:val="99"/>
    <w:rsid w:val="00AC360D"/>
    <w:pPr>
      <w:pBdr>
        <w:top w:val="single" w:sz="6" w:space="1" w:color="auto"/>
      </w:pBdr>
      <w:jc w:val="center"/>
    </w:pPr>
    <w:rPr>
      <w:rFonts w:ascii="Arial" w:eastAsia="Calibri" w:hAnsi="Arial" w:cs="Arial"/>
      <w:vanish/>
      <w:sz w:val="16"/>
      <w:szCs w:val="16"/>
    </w:rPr>
  </w:style>
  <w:style w:type="character" w:customStyle="1" w:styleId="z-BottomofFormChar">
    <w:name w:val="z-Bottom of Form Char"/>
    <w:basedOn w:val="DefaultParagraphFont"/>
    <w:link w:val="z-BottomofForm"/>
    <w:uiPriority w:val="99"/>
    <w:rsid w:val="00AC360D"/>
    <w:rPr>
      <w:rFonts w:ascii="Arial" w:eastAsia="Calibri" w:hAnsi="Arial" w:cs="Arial"/>
      <w:vanish/>
      <w:sz w:val="16"/>
      <w:szCs w:val="16"/>
    </w:rPr>
  </w:style>
  <w:style w:type="character" w:customStyle="1" w:styleId="pmterms11">
    <w:name w:val="pmterms11"/>
    <w:rsid w:val="00AC360D"/>
    <w:rPr>
      <w:b/>
      <w:bCs/>
      <w:i w:val="0"/>
      <w:iCs w:val="0"/>
      <w:color w:val="000000"/>
    </w:rPr>
  </w:style>
  <w:style w:type="paragraph" w:styleId="BodyText2">
    <w:name w:val="Body Text 2"/>
    <w:basedOn w:val="Normal"/>
    <w:link w:val="BodyText2Char"/>
    <w:rsid w:val="00AC360D"/>
    <w:rPr>
      <w:rFonts w:ascii="Times New Roman" w:eastAsia="Calibri" w:hAnsi="Times New Roman" w:cs="Times New Roman"/>
      <w:b/>
      <w:bCs/>
      <w:color w:val="000000"/>
      <w:sz w:val="24"/>
    </w:rPr>
  </w:style>
  <w:style w:type="character" w:customStyle="1" w:styleId="BodyText2Char">
    <w:name w:val="Body Text 2 Char"/>
    <w:basedOn w:val="DefaultParagraphFont"/>
    <w:link w:val="BodyText2"/>
    <w:rsid w:val="00AC360D"/>
    <w:rPr>
      <w:rFonts w:ascii="Times New Roman" w:eastAsia="Calibri" w:hAnsi="Times New Roman" w:cs="Times New Roman"/>
      <w:b/>
      <w:bCs/>
      <w:color w:val="000000"/>
      <w:sz w:val="24"/>
    </w:rPr>
  </w:style>
  <w:style w:type="character" w:customStyle="1" w:styleId="Title1">
    <w:name w:val="Title1"/>
    <w:rsid w:val="00AC360D"/>
  </w:style>
  <w:style w:type="character" w:customStyle="1" w:styleId="term1">
    <w:name w:val="term1"/>
    <w:rsid w:val="00AC360D"/>
    <w:rPr>
      <w:b/>
      <w:bCs/>
    </w:rPr>
  </w:style>
  <w:style w:type="character" w:customStyle="1" w:styleId="pmterms31">
    <w:name w:val="pmterms31"/>
    <w:rsid w:val="00AC360D"/>
    <w:rPr>
      <w:b/>
      <w:bCs/>
      <w:i w:val="0"/>
      <w:iCs w:val="0"/>
      <w:color w:val="000000"/>
    </w:rPr>
  </w:style>
  <w:style w:type="paragraph" w:customStyle="1" w:styleId="DebateCiteCharChar">
    <w:name w:val="Debate Cite Char Char"/>
    <w:basedOn w:val="Normal"/>
    <w:autoRedefine/>
    <w:qFormat/>
    <w:rsid w:val="00AC360D"/>
    <w:pPr>
      <w:pBdr>
        <w:top w:val="single" w:sz="12" w:space="8" w:color="auto"/>
        <w:left w:val="single" w:sz="12" w:space="4" w:color="auto"/>
        <w:bottom w:val="single" w:sz="12" w:space="8" w:color="auto"/>
        <w:right w:val="single" w:sz="12" w:space="4" w:color="auto"/>
      </w:pBdr>
      <w:ind w:left="540" w:right="360"/>
      <w:jc w:val="center"/>
      <w:outlineLvl w:val="0"/>
    </w:pPr>
    <w:rPr>
      <w:rFonts w:ascii="Times New Roman" w:eastAsia="Calibri" w:hAnsi="Times New Roman" w:cs="Times New Roman"/>
      <w:b/>
      <w:sz w:val="32"/>
      <w:szCs w:val="32"/>
    </w:rPr>
  </w:style>
  <w:style w:type="character" w:customStyle="1" w:styleId="DebateCiteCharCharChar">
    <w:name w:val="Debate Cite Char Char Char"/>
    <w:rsid w:val="00AC360D"/>
    <w:rPr>
      <w:b/>
      <w:sz w:val="32"/>
      <w:szCs w:val="32"/>
      <w:lang w:val="en-US" w:eastAsia="en-US" w:bidi="ar-SA"/>
    </w:rPr>
  </w:style>
  <w:style w:type="paragraph" w:styleId="BodyTextFirstIndent">
    <w:name w:val="Body Text First Indent"/>
    <w:basedOn w:val="BodyText"/>
    <w:link w:val="BodyTextFirstIndentChar"/>
    <w:rsid w:val="00AC360D"/>
    <w:pPr>
      <w:ind w:firstLine="210"/>
    </w:pPr>
    <w:rPr>
      <w:rFonts w:ascii="Times New Roman" w:eastAsia="Calibri" w:hAnsi="Times New Roman" w:cs="Times New Roman"/>
      <w:sz w:val="24"/>
    </w:rPr>
  </w:style>
  <w:style w:type="character" w:customStyle="1" w:styleId="BodyTextFirstIndentChar">
    <w:name w:val="Body Text First Indent Char"/>
    <w:basedOn w:val="BodyTextChar"/>
    <w:link w:val="BodyTextFirstIndent"/>
    <w:rsid w:val="00AC360D"/>
    <w:rPr>
      <w:rFonts w:ascii="Times New Roman" w:eastAsia="Calibri" w:hAnsi="Times New Roman" w:cs="Times New Roman"/>
      <w:sz w:val="24"/>
    </w:rPr>
  </w:style>
  <w:style w:type="paragraph" w:customStyle="1" w:styleId="PageHeading">
    <w:name w:val="Page Heading"/>
    <w:basedOn w:val="Heading2"/>
    <w:uiPriority w:val="99"/>
    <w:qFormat/>
    <w:rsid w:val="00AC360D"/>
    <w:pPr>
      <w:widowControl w:val="0"/>
    </w:pPr>
    <w:rPr>
      <w:rFonts w:ascii="Times New Roman" w:eastAsia="Times New Roman" w:hAnsi="Times New Roman" w:cs="Arial"/>
      <w:sz w:val="32"/>
      <w:szCs w:val="16"/>
    </w:rPr>
  </w:style>
  <w:style w:type="paragraph" w:customStyle="1" w:styleId="DebateHeader">
    <w:name w:val="Debate Header"/>
    <w:basedOn w:val="TOC1"/>
    <w:autoRedefine/>
    <w:uiPriority w:val="99"/>
    <w:qFormat/>
    <w:rsid w:val="00AC360D"/>
    <w:pPr>
      <w:jc w:val="center"/>
      <w:outlineLvl w:val="0"/>
    </w:pPr>
    <w:rPr>
      <w:b/>
      <w:color w:val="auto"/>
      <w:sz w:val="32"/>
      <w:szCs w:val="32"/>
      <w:u w:val="single"/>
    </w:rPr>
  </w:style>
  <w:style w:type="paragraph" w:styleId="HTMLPreformatted">
    <w:name w:val="HTML Preformatted"/>
    <w:basedOn w:val="Normal"/>
    <w:link w:val="HTMLPreformattedChar"/>
    <w:rsid w:val="00AC36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000000"/>
      <w:szCs w:val="20"/>
    </w:rPr>
  </w:style>
  <w:style w:type="character" w:customStyle="1" w:styleId="HTMLPreformattedChar">
    <w:name w:val="HTML Preformatted Char"/>
    <w:basedOn w:val="DefaultParagraphFont"/>
    <w:link w:val="HTMLPreformatted"/>
    <w:rsid w:val="00AC360D"/>
    <w:rPr>
      <w:rFonts w:ascii="Courier New" w:eastAsia="Calibri" w:hAnsi="Courier New" w:cs="Courier New"/>
      <w:color w:val="000000"/>
      <w:szCs w:val="20"/>
    </w:rPr>
  </w:style>
  <w:style w:type="paragraph" w:customStyle="1" w:styleId="Tagandcite">
    <w:name w:val="Tag and cite"/>
    <w:basedOn w:val="Normal"/>
    <w:autoRedefine/>
    <w:uiPriority w:val="99"/>
    <w:qFormat/>
    <w:rsid w:val="00AC360D"/>
    <w:rPr>
      <w:rFonts w:ascii="Times New Roman" w:eastAsia="Calibri" w:hAnsi="Times New Roman" w:cs="Times New Roman"/>
      <w:color w:val="333333"/>
    </w:rPr>
  </w:style>
  <w:style w:type="character" w:customStyle="1" w:styleId="TagandCiteChar">
    <w:name w:val="Tag and Cite Char"/>
    <w:rsid w:val="00AC360D"/>
    <w:rPr>
      <w:color w:val="333333"/>
      <w:sz w:val="22"/>
      <w:szCs w:val="22"/>
      <w:lang w:val="en-US" w:eastAsia="en-US" w:bidi="ar-SA"/>
    </w:rPr>
  </w:style>
  <w:style w:type="paragraph" w:customStyle="1" w:styleId="StyleTagandCiteFranklinGothicDemi">
    <w:name w:val="Style Tag and Cite + Franklin Gothic Demi"/>
    <w:basedOn w:val="Normal"/>
    <w:autoRedefine/>
    <w:uiPriority w:val="99"/>
    <w:qFormat/>
    <w:rsid w:val="00AC360D"/>
    <w:rPr>
      <w:rFonts w:ascii="Franklin Gothic Demi" w:eastAsia="Calibri" w:hAnsi="Franklin Gothic Demi" w:cs="Times New Roman"/>
      <w:b/>
      <w:caps/>
      <w:color w:val="333333"/>
      <w:sz w:val="24"/>
    </w:rPr>
  </w:style>
  <w:style w:type="paragraph" w:styleId="BodyText3">
    <w:name w:val="Body Text 3"/>
    <w:basedOn w:val="Normal"/>
    <w:link w:val="BodyText3Char"/>
    <w:rsid w:val="00AC360D"/>
    <w:pPr>
      <w:spacing w:after="120"/>
    </w:pPr>
    <w:rPr>
      <w:rFonts w:ascii="Times New Roman" w:eastAsia="Calibri" w:hAnsi="Times New Roman" w:cs="Times New Roman"/>
      <w:sz w:val="16"/>
      <w:szCs w:val="16"/>
    </w:rPr>
  </w:style>
  <w:style w:type="character" w:customStyle="1" w:styleId="BodyText3Char">
    <w:name w:val="Body Text 3 Char"/>
    <w:basedOn w:val="DefaultParagraphFont"/>
    <w:link w:val="BodyText3"/>
    <w:rsid w:val="00AC360D"/>
    <w:rPr>
      <w:rFonts w:ascii="Times New Roman" w:eastAsia="Calibri" w:hAnsi="Times New Roman" w:cs="Times New Roman"/>
      <w:sz w:val="16"/>
      <w:szCs w:val="16"/>
    </w:rPr>
  </w:style>
  <w:style w:type="paragraph" w:customStyle="1" w:styleId="StyleStyleTagandCiteFranklinGothicDemi11pt">
    <w:name w:val="Style Style Tag and Cite + Franklin Gothic Demi + 11 pt"/>
    <w:basedOn w:val="StyleTagandCiteFranklinGothicDemi"/>
    <w:autoRedefine/>
    <w:uiPriority w:val="99"/>
    <w:qFormat/>
    <w:rsid w:val="00AC360D"/>
    <w:rPr>
      <w:bCs/>
    </w:rPr>
  </w:style>
  <w:style w:type="character" w:customStyle="1" w:styleId="Style10ptBold">
    <w:name w:val="Style 10 pt Bold"/>
    <w:rsid w:val="00AC360D"/>
    <w:rPr>
      <w:b/>
      <w:bCs/>
      <w:sz w:val="20"/>
    </w:rPr>
  </w:style>
  <w:style w:type="paragraph" w:styleId="Date">
    <w:name w:val="Date"/>
    <w:aliases w:val="date"/>
    <w:basedOn w:val="Normal"/>
    <w:next w:val="Normal"/>
    <w:link w:val="DateChar"/>
    <w:uiPriority w:val="99"/>
    <w:rsid w:val="00AC360D"/>
    <w:rPr>
      <w:rFonts w:ascii="Times New Roman" w:eastAsia="Calibri" w:hAnsi="Times New Roman" w:cs="Times New Roman"/>
      <w:sz w:val="24"/>
    </w:rPr>
  </w:style>
  <w:style w:type="character" w:customStyle="1" w:styleId="DateChar">
    <w:name w:val="Date Char"/>
    <w:aliases w:val="date Char"/>
    <w:basedOn w:val="DefaultParagraphFont"/>
    <w:link w:val="Date"/>
    <w:uiPriority w:val="99"/>
    <w:rsid w:val="00AC360D"/>
    <w:rPr>
      <w:rFonts w:ascii="Times New Roman" w:eastAsia="Calibri" w:hAnsi="Times New Roman" w:cs="Times New Roman"/>
      <w:sz w:val="24"/>
    </w:rPr>
  </w:style>
  <w:style w:type="paragraph" w:styleId="BodyTextIndent2">
    <w:name w:val="Body Text Indent 2"/>
    <w:basedOn w:val="Normal"/>
    <w:link w:val="BodyTextIndent2Char"/>
    <w:rsid w:val="00AC360D"/>
    <w:pPr>
      <w:spacing w:after="120" w:line="480" w:lineRule="auto"/>
      <w:ind w:left="360"/>
    </w:pPr>
    <w:rPr>
      <w:rFonts w:ascii="Times New Roman" w:eastAsia="Calibri" w:hAnsi="Times New Roman" w:cs="Times New Roman"/>
      <w:sz w:val="24"/>
    </w:rPr>
  </w:style>
  <w:style w:type="character" w:customStyle="1" w:styleId="BodyTextIndent2Char">
    <w:name w:val="Body Text Indent 2 Char"/>
    <w:basedOn w:val="DefaultParagraphFont"/>
    <w:link w:val="BodyTextIndent2"/>
    <w:rsid w:val="00AC360D"/>
    <w:rPr>
      <w:rFonts w:ascii="Times New Roman" w:eastAsia="Calibri" w:hAnsi="Times New Roman" w:cs="Times New Roman"/>
      <w:sz w:val="24"/>
    </w:rPr>
  </w:style>
  <w:style w:type="character" w:customStyle="1" w:styleId="text9">
    <w:name w:val="text9"/>
    <w:rsid w:val="00AC360D"/>
  </w:style>
  <w:style w:type="character" w:customStyle="1" w:styleId="text21">
    <w:name w:val="text21"/>
    <w:rsid w:val="00AC360D"/>
  </w:style>
  <w:style w:type="character" w:customStyle="1" w:styleId="text19">
    <w:name w:val="text19"/>
    <w:rsid w:val="00AC360D"/>
  </w:style>
  <w:style w:type="paragraph" w:customStyle="1" w:styleId="BlockTitle">
    <w:name w:val="Block Title"/>
    <w:basedOn w:val="Normal"/>
    <w:link w:val="BlockTitleChar"/>
    <w:qFormat/>
    <w:rsid w:val="00AC360D"/>
    <w:pPr>
      <w:overflowPunct w:val="0"/>
      <w:autoSpaceDE w:val="0"/>
      <w:autoSpaceDN w:val="0"/>
      <w:adjustRightInd w:val="0"/>
      <w:jc w:val="center"/>
      <w:textAlignment w:val="baseline"/>
    </w:pPr>
    <w:rPr>
      <w:rFonts w:eastAsia="Calibri" w:cs="Times New Roman"/>
      <w:b/>
      <w:bCs/>
      <w:color w:val="000000"/>
      <w:sz w:val="28"/>
      <w:szCs w:val="20"/>
    </w:rPr>
  </w:style>
  <w:style w:type="character" w:customStyle="1" w:styleId="TagChar3">
    <w:name w:val="Tag Char3"/>
    <w:rsid w:val="00AC360D"/>
    <w:rPr>
      <w:rFonts w:ascii="Palatino Linotype" w:hAnsi="Palatino Linotype"/>
      <w:b/>
      <w:sz w:val="24"/>
      <w:szCs w:val="24"/>
      <w:lang w:val="en-US" w:eastAsia="en-US" w:bidi="ar-SA"/>
    </w:rPr>
  </w:style>
  <w:style w:type="paragraph" w:customStyle="1" w:styleId="TagCite">
    <w:name w:val="Tag/Cite"/>
    <w:basedOn w:val="Normal"/>
    <w:qFormat/>
    <w:rsid w:val="00AC360D"/>
    <w:pPr>
      <w:widowControl w:val="0"/>
      <w:autoSpaceDE w:val="0"/>
      <w:autoSpaceDN w:val="0"/>
      <w:adjustRightInd w:val="0"/>
    </w:pPr>
    <w:rPr>
      <w:rFonts w:ascii="Times New Roman" w:eastAsia="Calibri" w:hAnsi="Times New Roman" w:cs="Times New Roman"/>
      <w:b/>
      <w:szCs w:val="20"/>
    </w:rPr>
  </w:style>
  <w:style w:type="paragraph" w:customStyle="1" w:styleId="CiteCard">
    <w:name w:val="Cite/Card"/>
    <w:basedOn w:val="Normal"/>
    <w:qFormat/>
    <w:rsid w:val="00AC360D"/>
    <w:pPr>
      <w:overflowPunct w:val="0"/>
      <w:autoSpaceDE w:val="0"/>
      <w:autoSpaceDN w:val="0"/>
      <w:adjustRightInd w:val="0"/>
      <w:textAlignment w:val="baseline"/>
    </w:pPr>
    <w:rPr>
      <w:rFonts w:ascii="Palatino Linotype" w:eastAsia="Calibri" w:hAnsi="Palatino Linotype" w:cs="Times New Roman"/>
      <w:color w:val="000000"/>
      <w:szCs w:val="20"/>
    </w:rPr>
  </w:style>
  <w:style w:type="paragraph" w:customStyle="1" w:styleId="tagCharCharCharCharCharCharChar">
    <w:name w:val="tag Char Char Char Char Char Char Char"/>
    <w:basedOn w:val="Normal"/>
    <w:uiPriority w:val="99"/>
    <w:qFormat/>
    <w:rsid w:val="00AC360D"/>
    <w:rPr>
      <w:rFonts w:ascii="Times New Roman" w:eastAsia="Calibri" w:hAnsi="Times New Roman" w:cs="Times New Roman"/>
      <w:b/>
      <w:sz w:val="24"/>
      <w:szCs w:val="20"/>
    </w:rPr>
  </w:style>
  <w:style w:type="character" w:customStyle="1" w:styleId="term2">
    <w:name w:val="term2"/>
    <w:rsid w:val="00AC360D"/>
    <w:rPr>
      <w:b/>
      <w:bCs/>
    </w:rPr>
  </w:style>
  <w:style w:type="character" w:customStyle="1" w:styleId="Author">
    <w:name w:val="Author"/>
    <w:aliases w:val="Style Date"/>
    <w:qFormat/>
    <w:rsid w:val="00AC360D"/>
    <w:rPr>
      <w:b/>
      <w:sz w:val="24"/>
    </w:rPr>
  </w:style>
  <w:style w:type="paragraph" w:customStyle="1" w:styleId="title-bold-medium">
    <w:name w:val="title-bold-medium"/>
    <w:basedOn w:val="Normal"/>
    <w:uiPriority w:val="99"/>
    <w:qFormat/>
    <w:rsid w:val="00AC360D"/>
    <w:pPr>
      <w:spacing w:before="100" w:beforeAutospacing="1" w:after="100" w:afterAutospacing="1"/>
    </w:pPr>
    <w:rPr>
      <w:rFonts w:ascii="Arial" w:eastAsia="Arial Unicode MS" w:hAnsi="Arial" w:cs="Arial"/>
      <w:b/>
      <w:bCs/>
      <w:color w:val="000000"/>
      <w:szCs w:val="20"/>
    </w:rPr>
  </w:style>
  <w:style w:type="paragraph" w:customStyle="1" w:styleId="lact">
    <w:name w:val="lact"/>
    <w:basedOn w:val="Normal"/>
    <w:uiPriority w:val="99"/>
    <w:qFormat/>
    <w:rsid w:val="00AC360D"/>
    <w:pPr>
      <w:spacing w:before="100" w:beforeAutospacing="1" w:after="100" w:afterAutospacing="1"/>
    </w:pPr>
    <w:rPr>
      <w:rFonts w:ascii="Arial" w:eastAsia="Arial Unicode MS" w:hAnsi="Arial" w:cs="Arial"/>
      <w:b/>
      <w:bCs/>
      <w:color w:val="000000"/>
      <w:szCs w:val="20"/>
    </w:rPr>
  </w:style>
  <w:style w:type="paragraph" w:styleId="BlockText">
    <w:name w:val="Block Text"/>
    <w:basedOn w:val="Normal"/>
    <w:rsid w:val="00AC360D"/>
    <w:pPr>
      <w:ind w:left="229" w:right="229"/>
    </w:pPr>
    <w:rPr>
      <w:rFonts w:ascii="Verdana" w:eastAsia="Calibri" w:hAnsi="Verdana" w:cs="Times New Roman"/>
      <w:sz w:val="16"/>
      <w:szCs w:val="20"/>
    </w:rPr>
  </w:style>
  <w:style w:type="character" w:customStyle="1" w:styleId="CardTagChar">
    <w:name w:val="Card Tag Char"/>
    <w:rsid w:val="00AC360D"/>
    <w:rPr>
      <w:rFonts w:ascii="Arial Narrow" w:hAnsi="Arial Narrow"/>
      <w:b/>
      <w:sz w:val="24"/>
      <w:szCs w:val="24"/>
      <w:lang w:val="en-US" w:eastAsia="en-US" w:bidi="ar-SA"/>
    </w:rPr>
  </w:style>
  <w:style w:type="paragraph" w:customStyle="1" w:styleId="CardTag">
    <w:name w:val="Card Tag"/>
    <w:basedOn w:val="Normal"/>
    <w:autoRedefine/>
    <w:qFormat/>
    <w:rsid w:val="00AC360D"/>
    <w:rPr>
      <w:rFonts w:ascii="Arial Narrow" w:eastAsia="Calibri" w:hAnsi="Arial Narrow" w:cs="Times New Roman"/>
      <w:b/>
      <w:sz w:val="24"/>
    </w:rPr>
  </w:style>
  <w:style w:type="paragraph" w:customStyle="1" w:styleId="BlockTitle2">
    <w:name w:val="Block Title2"/>
    <w:basedOn w:val="Normal"/>
    <w:link w:val="BlockTitle2Char"/>
    <w:qFormat/>
    <w:rsid w:val="00AC360D"/>
    <w:pPr>
      <w:spacing w:after="240"/>
      <w:jc w:val="center"/>
    </w:pPr>
    <w:rPr>
      <w:rFonts w:ascii="Arial" w:eastAsia="Calibri" w:hAnsi="Arial" w:cs="Times New Roman"/>
      <w:b/>
      <w:sz w:val="28"/>
      <w:szCs w:val="20"/>
    </w:rPr>
  </w:style>
  <w:style w:type="paragraph" w:styleId="NormalIndent">
    <w:name w:val="Normal Indent"/>
    <w:basedOn w:val="Normal"/>
    <w:rsid w:val="00AC360D"/>
    <w:pPr>
      <w:ind w:left="720"/>
    </w:pPr>
    <w:rPr>
      <w:rFonts w:ascii="Times New Roman" w:eastAsia="Calibri" w:hAnsi="Times New Roman" w:cs="Times New Roman"/>
      <w:szCs w:val="20"/>
    </w:rPr>
  </w:style>
  <w:style w:type="character" w:customStyle="1" w:styleId="ToReadChar">
    <w:name w:val="To Read Char"/>
    <w:rsid w:val="00AC360D"/>
    <w:rPr>
      <w:rFonts w:ascii="Verdana" w:hAnsi="Verdana"/>
      <w:b/>
      <w:szCs w:val="24"/>
      <w:u w:val="single"/>
      <w:lang w:val="en-US" w:eastAsia="en-US" w:bidi="ar-SA"/>
    </w:rPr>
  </w:style>
  <w:style w:type="character" w:customStyle="1" w:styleId="ToReadCharChar">
    <w:name w:val="To Read Char Char"/>
    <w:rsid w:val="00AC360D"/>
    <w:rPr>
      <w:rFonts w:ascii="Verdana" w:hAnsi="Verdana"/>
      <w:b/>
      <w:szCs w:val="24"/>
      <w:u w:val="single"/>
      <w:lang w:val="en-US" w:eastAsia="en-US" w:bidi="ar-SA"/>
    </w:rPr>
  </w:style>
  <w:style w:type="paragraph" w:customStyle="1" w:styleId="BLOCKTITLE0">
    <w:name w:val="BLOCK TITLE"/>
    <w:basedOn w:val="Heading1"/>
    <w:uiPriority w:val="99"/>
    <w:qFormat/>
    <w:rsid w:val="00AC360D"/>
    <w:pPr>
      <w:pageBreakBefore w:val="0"/>
      <w:spacing w:after="60"/>
    </w:pPr>
    <w:rPr>
      <w:rFonts w:ascii="Sylfaen" w:eastAsia="Times New Roman" w:hAnsi="Sylfaen" w:cs="Times New Roman"/>
      <w:kern w:val="32"/>
    </w:rPr>
  </w:style>
  <w:style w:type="character" w:customStyle="1" w:styleId="BoldandUnderlineChar1Char2Char">
    <w:name w:val="Bold and Underline Char1 Char2 Char"/>
    <w:rsid w:val="00AC360D"/>
    <w:rPr>
      <w:b/>
      <w:szCs w:val="24"/>
      <w:u w:val="single"/>
      <w:lang w:val="en-US" w:eastAsia="en-US" w:bidi="ar-SA"/>
    </w:rPr>
  </w:style>
  <w:style w:type="character" w:customStyle="1" w:styleId="UnderlineChar1">
    <w:name w:val="Underline Char1"/>
    <w:aliases w:val="Cards + Font: 12 pt Char1"/>
    <w:rsid w:val="00AC360D"/>
    <w:rPr>
      <w:szCs w:val="24"/>
      <w:u w:val="single"/>
      <w:lang w:val="en-US" w:eastAsia="en-US" w:bidi="ar-SA"/>
    </w:rPr>
  </w:style>
  <w:style w:type="character" w:styleId="HTMLTypewriter">
    <w:name w:val="HTML Typewriter"/>
    <w:rsid w:val="00AC360D"/>
    <w:rPr>
      <w:rFonts w:ascii="Courier New" w:eastAsia="Arial Unicode MS" w:hAnsi="Courier New" w:cs="Courier New" w:hint="default"/>
      <w:sz w:val="20"/>
      <w:szCs w:val="20"/>
    </w:rPr>
  </w:style>
  <w:style w:type="paragraph" w:styleId="EnvelopeReturn">
    <w:name w:val="envelope return"/>
    <w:basedOn w:val="Normal"/>
    <w:rsid w:val="00AC360D"/>
    <w:rPr>
      <w:rFonts w:ascii="Arial" w:eastAsia="Calibri" w:hAnsi="Arial" w:cs="Arial"/>
      <w:sz w:val="24"/>
      <w:szCs w:val="20"/>
    </w:rPr>
  </w:style>
  <w:style w:type="paragraph" w:styleId="EnvelopeAddress">
    <w:name w:val="envelope address"/>
    <w:basedOn w:val="Normal"/>
    <w:rsid w:val="00AC360D"/>
    <w:pPr>
      <w:framePr w:w="7920" w:h="1980" w:hRule="exact" w:hSpace="180" w:wrap="auto" w:hAnchor="page" w:xAlign="center" w:yAlign="bottom"/>
      <w:ind w:left="2880"/>
    </w:pPr>
    <w:rPr>
      <w:rFonts w:ascii="Arial" w:eastAsia="Calibri" w:hAnsi="Arial" w:cs="Arial"/>
      <w:sz w:val="28"/>
    </w:rPr>
  </w:style>
  <w:style w:type="character" w:customStyle="1" w:styleId="title10">
    <w:name w:val="title1"/>
    <w:rsid w:val="00AC360D"/>
  </w:style>
  <w:style w:type="character" w:customStyle="1" w:styleId="author0">
    <w:name w:val="author"/>
    <w:rsid w:val="00AC360D"/>
  </w:style>
  <w:style w:type="character" w:customStyle="1" w:styleId="bio">
    <w:name w:val="bio"/>
    <w:rsid w:val="00AC360D"/>
  </w:style>
  <w:style w:type="character" w:customStyle="1" w:styleId="storytextstyle">
    <w:name w:val="storytextstyle"/>
    <w:rsid w:val="00AC360D"/>
  </w:style>
  <w:style w:type="character" w:customStyle="1" w:styleId="cardunderlinedCharChar">
    <w:name w:val="card underlined Char Char"/>
    <w:rsid w:val="00AC360D"/>
    <w:rPr>
      <w:rFonts w:ascii="Arial" w:hAnsi="Arial"/>
      <w:sz w:val="22"/>
      <w:szCs w:val="24"/>
      <w:u w:val="single"/>
      <w:lang w:val="en-US" w:eastAsia="en-US" w:bidi="ar-SA"/>
    </w:rPr>
  </w:style>
  <w:style w:type="character" w:customStyle="1" w:styleId="Style2Char">
    <w:name w:val="Style2 Char"/>
    <w:rsid w:val="00AC360D"/>
    <w:rPr>
      <w:rFonts w:ascii="Book Antiqua" w:hAnsi="Book Antiqua"/>
      <w:u w:val="thick"/>
      <w:lang w:val="en-US" w:eastAsia="en-US" w:bidi="ar-SA"/>
    </w:rPr>
  </w:style>
  <w:style w:type="character" w:customStyle="1" w:styleId="UnderlinedChar0">
    <w:name w:val="Underlined Char"/>
    <w:rsid w:val="00AC360D"/>
    <w:rPr>
      <w:rFonts w:ascii="Book Antiqua" w:hAnsi="Book Antiqua"/>
      <w:u w:val="thick"/>
      <w:lang w:val="en-US" w:eastAsia="en-US" w:bidi="ar-SA"/>
    </w:rPr>
  </w:style>
  <w:style w:type="character" w:customStyle="1" w:styleId="Style2Char1">
    <w:name w:val="Style2 Char1"/>
    <w:rsid w:val="00AC360D"/>
    <w:rPr>
      <w:rFonts w:ascii="Book Antiqua" w:hAnsi="Book Antiqua"/>
      <w:szCs w:val="24"/>
      <w:u w:val="thick"/>
      <w:lang w:val="en-US" w:eastAsia="en-US" w:bidi="ar-SA"/>
    </w:rPr>
  </w:style>
  <w:style w:type="character" w:customStyle="1" w:styleId="articlehead21">
    <w:name w:val="articlehead21"/>
    <w:rsid w:val="00AC360D"/>
    <w:rPr>
      <w:rFonts w:ascii="Arial" w:hAnsi="Arial" w:cs="Arial" w:hint="default"/>
      <w:b/>
      <w:bCs/>
      <w:color w:val="660000"/>
      <w:sz w:val="20"/>
      <w:szCs w:val="20"/>
    </w:rPr>
  </w:style>
  <w:style w:type="paragraph" w:customStyle="1" w:styleId="shellscontentions">
    <w:name w:val="shells/contentions"/>
    <w:basedOn w:val="TagCite"/>
    <w:uiPriority w:val="99"/>
    <w:qFormat/>
    <w:rsid w:val="00AC360D"/>
    <w:rPr>
      <w:sz w:val="24"/>
    </w:rPr>
  </w:style>
  <w:style w:type="character" w:customStyle="1" w:styleId="BoldandUnderlineChar2Char1">
    <w:name w:val="Bold and Underline Char2 Char1"/>
    <w:rsid w:val="00AC360D"/>
    <w:rPr>
      <w:b/>
      <w:szCs w:val="24"/>
      <w:u w:val="single"/>
      <w:lang w:val="en-US" w:eastAsia="en-US" w:bidi="ar-SA"/>
    </w:rPr>
  </w:style>
  <w:style w:type="character" w:customStyle="1" w:styleId="BoldUnderlineChar">
    <w:name w:val="BoldUnderline Char"/>
    <w:uiPriority w:val="99"/>
    <w:rsid w:val="00AC360D"/>
    <w:rPr>
      <w:b/>
      <w:szCs w:val="24"/>
      <w:u w:val="single"/>
      <w:lang w:val="en-US" w:eastAsia="en-US" w:bidi="ar-SA"/>
    </w:rPr>
  </w:style>
  <w:style w:type="paragraph" w:customStyle="1" w:styleId="TxBrp1">
    <w:name w:val="TxBr_p1"/>
    <w:basedOn w:val="Normal"/>
    <w:qFormat/>
    <w:rsid w:val="00AC360D"/>
    <w:pPr>
      <w:tabs>
        <w:tab w:val="left" w:pos="204"/>
      </w:tabs>
      <w:autoSpaceDE w:val="0"/>
      <w:autoSpaceDN w:val="0"/>
      <w:adjustRightInd w:val="0"/>
      <w:spacing w:line="272" w:lineRule="atLeast"/>
      <w:jc w:val="both"/>
    </w:pPr>
    <w:rPr>
      <w:rFonts w:ascii="Times New Roman" w:eastAsia="Calibri" w:hAnsi="Times New Roman" w:cs="Times New Roman"/>
      <w:sz w:val="24"/>
    </w:rPr>
  </w:style>
  <w:style w:type="character" w:customStyle="1" w:styleId="TagCiteChar1">
    <w:name w:val="Tag/Cite Char1"/>
    <w:rsid w:val="00AC360D"/>
    <w:rPr>
      <w:b/>
      <w:lang w:val="en-US" w:eastAsia="en-US" w:bidi="ar-SA"/>
    </w:rPr>
  </w:style>
  <w:style w:type="character" w:customStyle="1" w:styleId="goohl0">
    <w:name w:val="goohl0"/>
    <w:rsid w:val="00AC360D"/>
  </w:style>
  <w:style w:type="character" w:customStyle="1" w:styleId="goohl2">
    <w:name w:val="goohl2"/>
    <w:rsid w:val="00AC360D"/>
  </w:style>
  <w:style w:type="character" w:customStyle="1" w:styleId="Normal1">
    <w:name w:val="Normal1"/>
    <w:rsid w:val="00AC360D"/>
  </w:style>
  <w:style w:type="paragraph" w:customStyle="1" w:styleId="BriefTitle1">
    <w:name w:val="Brief Title 1"/>
    <w:basedOn w:val="Normal"/>
    <w:uiPriority w:val="99"/>
    <w:qFormat/>
    <w:rsid w:val="00AC360D"/>
    <w:pPr>
      <w:widowControl w:val="0"/>
      <w:autoSpaceDE w:val="0"/>
      <w:autoSpaceDN w:val="0"/>
      <w:adjustRightInd w:val="0"/>
      <w:jc w:val="center"/>
      <w:outlineLvl w:val="0"/>
    </w:pPr>
    <w:rPr>
      <w:rFonts w:ascii="Times New Roman" w:eastAsia="Calibri" w:hAnsi="Times New Roman" w:cs="Times New Roman"/>
      <w:b/>
      <w:szCs w:val="20"/>
      <w:u w:val="single"/>
    </w:rPr>
  </w:style>
  <w:style w:type="paragraph" w:customStyle="1" w:styleId="TagCiteChar">
    <w:name w:val="Tag/Cite Char"/>
    <w:basedOn w:val="Normal"/>
    <w:uiPriority w:val="99"/>
    <w:qFormat/>
    <w:rsid w:val="00AC360D"/>
    <w:pPr>
      <w:widowControl w:val="0"/>
      <w:autoSpaceDE w:val="0"/>
      <w:autoSpaceDN w:val="0"/>
      <w:adjustRightInd w:val="0"/>
    </w:pPr>
    <w:rPr>
      <w:rFonts w:ascii="Times New Roman" w:eastAsia="Calibri" w:hAnsi="Times New Roman" w:cs="Times New Roman"/>
      <w:b/>
      <w:szCs w:val="20"/>
    </w:rPr>
  </w:style>
  <w:style w:type="paragraph" w:customStyle="1" w:styleId="CardChar0">
    <w:name w:val="Card Char"/>
    <w:basedOn w:val="Normal"/>
    <w:rsid w:val="00AC360D"/>
    <w:pPr>
      <w:widowControl w:val="0"/>
      <w:autoSpaceDE w:val="0"/>
      <w:autoSpaceDN w:val="0"/>
      <w:adjustRightInd w:val="0"/>
    </w:pPr>
    <w:rPr>
      <w:rFonts w:ascii="Times New Roman" w:eastAsia="Calibri" w:hAnsi="Times New Roman" w:cs="Times New Roman"/>
      <w:szCs w:val="20"/>
    </w:rPr>
  </w:style>
  <w:style w:type="character" w:customStyle="1" w:styleId="CardCharChar">
    <w:name w:val="Card Char Char"/>
    <w:rsid w:val="00AC360D"/>
    <w:rPr>
      <w:lang w:val="en-US" w:eastAsia="en-US" w:bidi="ar-SA"/>
    </w:rPr>
  </w:style>
  <w:style w:type="character" w:customStyle="1" w:styleId="BriefTitle1Char">
    <w:name w:val="Brief Title 1 Char"/>
    <w:rsid w:val="00AC360D"/>
    <w:rPr>
      <w:b/>
      <w:u w:val="single"/>
      <w:lang w:val="en-US" w:eastAsia="en-US" w:bidi="ar-SA"/>
    </w:rPr>
  </w:style>
  <w:style w:type="character" w:customStyle="1" w:styleId="TagCiteCharChar">
    <w:name w:val="Tag/Cite Char Char"/>
    <w:rsid w:val="00AC360D"/>
    <w:rPr>
      <w:b/>
      <w:lang w:val="en-US" w:eastAsia="en-US" w:bidi="ar-SA"/>
    </w:rPr>
  </w:style>
  <w:style w:type="paragraph" w:customStyle="1" w:styleId="ShellTitles">
    <w:name w:val="ShellTitles"/>
    <w:basedOn w:val="Normal"/>
    <w:uiPriority w:val="99"/>
    <w:qFormat/>
    <w:rsid w:val="00AC360D"/>
    <w:pPr>
      <w:widowControl w:val="0"/>
      <w:autoSpaceDE w:val="0"/>
      <w:autoSpaceDN w:val="0"/>
      <w:adjustRightInd w:val="0"/>
    </w:pPr>
    <w:rPr>
      <w:rFonts w:ascii="Times New Roman" w:eastAsia="Calibri" w:hAnsi="Times New Roman" w:cs="Times New Roman"/>
      <w:b/>
      <w:szCs w:val="20"/>
    </w:rPr>
  </w:style>
  <w:style w:type="paragraph" w:customStyle="1" w:styleId="maintext">
    <w:name w:val="maintext"/>
    <w:basedOn w:val="Normal"/>
    <w:uiPriority w:val="99"/>
    <w:qFormat/>
    <w:rsid w:val="00AC360D"/>
    <w:pPr>
      <w:widowControl w:val="0"/>
      <w:autoSpaceDE w:val="0"/>
      <w:autoSpaceDN w:val="0"/>
      <w:adjustRightInd w:val="0"/>
      <w:spacing w:before="100" w:beforeAutospacing="1" w:after="100" w:afterAutospacing="1"/>
    </w:pPr>
    <w:rPr>
      <w:rFonts w:ascii="Times New Roman" w:eastAsia="Calibri" w:hAnsi="Times New Roman" w:cs="Times New Roman"/>
      <w:szCs w:val="20"/>
    </w:rPr>
  </w:style>
  <w:style w:type="paragraph" w:customStyle="1" w:styleId="noindent">
    <w:name w:val="noindent"/>
    <w:basedOn w:val="Normal"/>
    <w:uiPriority w:val="99"/>
    <w:qFormat/>
    <w:rsid w:val="00AC360D"/>
    <w:pPr>
      <w:spacing w:before="100" w:beforeAutospacing="1" w:after="100" w:afterAutospacing="1"/>
    </w:pPr>
    <w:rPr>
      <w:rFonts w:ascii="Times New Roman" w:eastAsia="Calibri" w:hAnsi="Times New Roman" w:cs="Times New Roman"/>
    </w:rPr>
  </w:style>
  <w:style w:type="character" w:customStyle="1" w:styleId="btx">
    <w:name w:val="btx"/>
    <w:rsid w:val="00AC360D"/>
  </w:style>
  <w:style w:type="character" w:customStyle="1" w:styleId="prodgeneral1">
    <w:name w:val="prodgeneral1"/>
    <w:rsid w:val="00AC360D"/>
    <w:rPr>
      <w:rFonts w:ascii="Verdana" w:hAnsi="Verdana" w:hint="default"/>
      <w:b w:val="0"/>
      <w:bCs w:val="0"/>
      <w:caps w:val="0"/>
      <w:color w:val="000000"/>
      <w:spacing w:val="0"/>
      <w:sz w:val="16"/>
      <w:szCs w:val="16"/>
    </w:rPr>
  </w:style>
  <w:style w:type="character" w:customStyle="1" w:styleId="standardcontent">
    <w:name w:val="standardcontent"/>
    <w:rsid w:val="00AC360D"/>
  </w:style>
  <w:style w:type="character" w:customStyle="1" w:styleId="texto11">
    <w:name w:val="texto11"/>
    <w:rsid w:val="00AC360D"/>
    <w:rPr>
      <w:rFonts w:ascii="Arial" w:hAnsi="Arial" w:cs="Arial" w:hint="default"/>
      <w:b w:val="0"/>
      <w:bCs w:val="0"/>
      <w:i w:val="0"/>
      <w:iCs w:val="0"/>
      <w:caps w:val="0"/>
      <w:color w:val="000000"/>
      <w:sz w:val="20"/>
      <w:szCs w:val="20"/>
    </w:rPr>
  </w:style>
  <w:style w:type="character" w:customStyle="1" w:styleId="date1">
    <w:name w:val="date1"/>
    <w:rsid w:val="00AC360D"/>
  </w:style>
  <w:style w:type="character" w:customStyle="1" w:styleId="summary1">
    <w:name w:val="summary1"/>
    <w:rsid w:val="00AC360D"/>
    <w:rPr>
      <w:rFonts w:ascii="Arial" w:hAnsi="Arial" w:cs="Arial" w:hint="default"/>
      <w:sz w:val="18"/>
      <w:szCs w:val="18"/>
    </w:rPr>
  </w:style>
  <w:style w:type="paragraph" w:customStyle="1" w:styleId="ToRead">
    <w:name w:val="To Read"/>
    <w:basedOn w:val="Normal"/>
    <w:uiPriority w:val="99"/>
    <w:qFormat/>
    <w:rsid w:val="00AC360D"/>
    <w:pPr>
      <w:ind w:left="720"/>
    </w:pPr>
    <w:rPr>
      <w:rFonts w:ascii="Verdana" w:eastAsia="Calibri" w:hAnsi="Verdana" w:cs="Times New Roman"/>
      <w:b/>
      <w:u w:val="single"/>
    </w:rPr>
  </w:style>
  <w:style w:type="character" w:customStyle="1" w:styleId="text3">
    <w:name w:val="text3"/>
    <w:rsid w:val="00AC360D"/>
  </w:style>
  <w:style w:type="paragraph" w:customStyle="1" w:styleId="Style2">
    <w:name w:val="Style 2"/>
    <w:basedOn w:val="Normal"/>
    <w:link w:val="Style2Char0"/>
    <w:uiPriority w:val="99"/>
    <w:qFormat/>
    <w:rsid w:val="00AC360D"/>
    <w:pPr>
      <w:widowControl w:val="0"/>
      <w:ind w:left="216" w:hanging="144"/>
    </w:pPr>
    <w:rPr>
      <w:rFonts w:ascii="Times New Roman" w:eastAsia="Calibri" w:hAnsi="Times New Roman" w:cs="Times New Roman"/>
      <w:noProof/>
      <w:color w:val="000000"/>
      <w:szCs w:val="20"/>
    </w:rPr>
  </w:style>
  <w:style w:type="paragraph" w:customStyle="1" w:styleId="Style1">
    <w:name w:val="Style 1"/>
    <w:basedOn w:val="Normal"/>
    <w:uiPriority w:val="99"/>
    <w:qFormat/>
    <w:rsid w:val="00AC360D"/>
    <w:pPr>
      <w:widowControl w:val="0"/>
      <w:ind w:firstLine="216"/>
      <w:jc w:val="both"/>
    </w:pPr>
    <w:rPr>
      <w:rFonts w:ascii="Times New Roman" w:eastAsia="Calibri" w:hAnsi="Times New Roman" w:cs="Times New Roman"/>
      <w:noProof/>
      <w:color w:val="000000"/>
      <w:szCs w:val="20"/>
    </w:rPr>
  </w:style>
  <w:style w:type="paragraph" w:customStyle="1" w:styleId="Style40">
    <w:name w:val="Style 4"/>
    <w:basedOn w:val="Normal"/>
    <w:uiPriority w:val="99"/>
    <w:qFormat/>
    <w:rsid w:val="00AC360D"/>
    <w:pPr>
      <w:widowControl w:val="0"/>
      <w:tabs>
        <w:tab w:val="left" w:pos="6876"/>
      </w:tabs>
      <w:ind w:left="3744"/>
    </w:pPr>
    <w:rPr>
      <w:rFonts w:ascii="Times New Roman" w:eastAsia="Calibri" w:hAnsi="Times New Roman" w:cs="Times New Roman"/>
      <w:noProof/>
      <w:color w:val="000000"/>
      <w:szCs w:val="20"/>
    </w:rPr>
  </w:style>
  <w:style w:type="character" w:customStyle="1" w:styleId="postbody">
    <w:name w:val="postbody"/>
    <w:rsid w:val="00AC360D"/>
  </w:style>
  <w:style w:type="paragraph" w:customStyle="1" w:styleId="TagChar1CharCharCharChar">
    <w:name w:val="Tag Char1 Char Char Char Char"/>
    <w:basedOn w:val="Normal"/>
    <w:rsid w:val="00AC360D"/>
    <w:pPr>
      <w:overflowPunct w:val="0"/>
      <w:autoSpaceDE w:val="0"/>
      <w:autoSpaceDN w:val="0"/>
      <w:adjustRightInd w:val="0"/>
      <w:textAlignment w:val="baseline"/>
    </w:pPr>
    <w:rPr>
      <w:rFonts w:ascii="Palatino Linotype" w:eastAsia="Calibri" w:hAnsi="Palatino Linotype" w:cs="Times New Roman"/>
      <w:b/>
      <w:sz w:val="24"/>
      <w:szCs w:val="20"/>
    </w:rPr>
  </w:style>
  <w:style w:type="paragraph" w:customStyle="1" w:styleId="SmallCard">
    <w:name w:val="Small Card"/>
    <w:basedOn w:val="Normal"/>
    <w:uiPriority w:val="99"/>
    <w:qFormat/>
    <w:rsid w:val="00AC360D"/>
    <w:pPr>
      <w:ind w:left="720" w:right="720"/>
    </w:pPr>
    <w:rPr>
      <w:rFonts w:ascii="Palatino Linotype" w:eastAsia="Calibri" w:hAnsi="Palatino Linotype" w:cs="Times New Roman"/>
      <w:sz w:val="12"/>
    </w:rPr>
  </w:style>
  <w:style w:type="paragraph" w:styleId="TOC3">
    <w:name w:val="toc 3"/>
    <w:basedOn w:val="Normal"/>
    <w:next w:val="Normal"/>
    <w:autoRedefine/>
    <w:qFormat/>
    <w:rsid w:val="00AC360D"/>
    <w:pPr>
      <w:ind w:left="480"/>
    </w:pPr>
    <w:rPr>
      <w:rFonts w:ascii="Times New Roman" w:eastAsia="Calibri" w:hAnsi="Times New Roman" w:cs="Times New Roman"/>
      <w:color w:val="000000"/>
    </w:rPr>
  </w:style>
  <w:style w:type="paragraph" w:styleId="TOC4">
    <w:name w:val="toc 4"/>
    <w:basedOn w:val="Normal"/>
    <w:next w:val="Normal"/>
    <w:autoRedefine/>
    <w:rsid w:val="00AC360D"/>
    <w:pPr>
      <w:ind w:left="720"/>
    </w:pPr>
    <w:rPr>
      <w:rFonts w:ascii="Times New Roman" w:eastAsia="Calibri" w:hAnsi="Times New Roman" w:cs="Times New Roman"/>
      <w:color w:val="000000"/>
    </w:rPr>
  </w:style>
  <w:style w:type="paragraph" w:styleId="TOC5">
    <w:name w:val="toc 5"/>
    <w:basedOn w:val="Normal"/>
    <w:next w:val="Normal"/>
    <w:autoRedefine/>
    <w:rsid w:val="00AC360D"/>
    <w:pPr>
      <w:ind w:left="960"/>
    </w:pPr>
    <w:rPr>
      <w:rFonts w:ascii="Times New Roman" w:eastAsia="Calibri" w:hAnsi="Times New Roman" w:cs="Times New Roman"/>
      <w:color w:val="000000"/>
    </w:rPr>
  </w:style>
  <w:style w:type="paragraph" w:styleId="TOC6">
    <w:name w:val="toc 6"/>
    <w:basedOn w:val="Normal"/>
    <w:next w:val="Normal"/>
    <w:autoRedefine/>
    <w:rsid w:val="00AC360D"/>
    <w:pPr>
      <w:ind w:left="1200"/>
    </w:pPr>
    <w:rPr>
      <w:rFonts w:ascii="Times New Roman" w:eastAsia="Calibri" w:hAnsi="Times New Roman" w:cs="Times New Roman"/>
      <w:color w:val="000000"/>
    </w:rPr>
  </w:style>
  <w:style w:type="paragraph" w:styleId="TOC7">
    <w:name w:val="toc 7"/>
    <w:basedOn w:val="Normal"/>
    <w:next w:val="Normal"/>
    <w:autoRedefine/>
    <w:rsid w:val="00AC360D"/>
    <w:pPr>
      <w:ind w:left="1440"/>
    </w:pPr>
    <w:rPr>
      <w:rFonts w:ascii="Times New Roman" w:eastAsia="Calibri" w:hAnsi="Times New Roman" w:cs="Times New Roman"/>
      <w:color w:val="000000"/>
    </w:rPr>
  </w:style>
  <w:style w:type="paragraph" w:styleId="TOC8">
    <w:name w:val="toc 8"/>
    <w:basedOn w:val="Normal"/>
    <w:next w:val="Normal"/>
    <w:autoRedefine/>
    <w:rsid w:val="00AC360D"/>
    <w:pPr>
      <w:ind w:left="1680"/>
    </w:pPr>
    <w:rPr>
      <w:rFonts w:ascii="Times New Roman" w:eastAsia="Calibri" w:hAnsi="Times New Roman" w:cs="Times New Roman"/>
      <w:color w:val="000000"/>
    </w:rPr>
  </w:style>
  <w:style w:type="paragraph" w:styleId="TOC9">
    <w:name w:val="toc 9"/>
    <w:basedOn w:val="Normal"/>
    <w:next w:val="Normal"/>
    <w:autoRedefine/>
    <w:rsid w:val="00AC360D"/>
    <w:pPr>
      <w:ind w:left="1920"/>
    </w:pPr>
    <w:rPr>
      <w:rFonts w:ascii="Times New Roman" w:eastAsia="Calibri" w:hAnsi="Times New Roman" w:cs="Times New Roman"/>
      <w:color w:val="000000"/>
    </w:rPr>
  </w:style>
  <w:style w:type="character" w:customStyle="1" w:styleId="pmterms2">
    <w:name w:val="pmterms2"/>
    <w:rsid w:val="00AC360D"/>
  </w:style>
  <w:style w:type="paragraph" w:customStyle="1" w:styleId="Shrink">
    <w:name w:val="Shrink"/>
    <w:qFormat/>
    <w:rsid w:val="00AC360D"/>
    <w:pPr>
      <w:spacing w:after="0" w:line="240" w:lineRule="auto"/>
      <w:ind w:left="288" w:right="288"/>
    </w:pPr>
    <w:rPr>
      <w:rFonts w:ascii="Garamond" w:eastAsia="Times New Roman" w:hAnsi="Garamond" w:cs="Times New Roman"/>
      <w:sz w:val="12"/>
      <w:szCs w:val="20"/>
      <w:lang w:bidi="en-US"/>
    </w:rPr>
  </w:style>
  <w:style w:type="paragraph" w:customStyle="1" w:styleId="loose1">
    <w:name w:val="loose1"/>
    <w:basedOn w:val="Normal"/>
    <w:rsid w:val="00AC360D"/>
    <w:pPr>
      <w:spacing w:before="100" w:beforeAutospacing="1" w:after="100" w:afterAutospacing="1"/>
    </w:pPr>
    <w:rPr>
      <w:rFonts w:ascii="Times" w:eastAsia="Calibri" w:hAnsi="Times" w:cs="Times New Roman"/>
      <w:szCs w:val="20"/>
    </w:rPr>
  </w:style>
  <w:style w:type="character" w:customStyle="1" w:styleId="Hyperlink6">
    <w:name w:val="Hyperlink6"/>
    <w:rsid w:val="00AC360D"/>
    <w:rPr>
      <w:color w:val="3300CC"/>
      <w:u w:val="single"/>
    </w:rPr>
  </w:style>
  <w:style w:type="character" w:customStyle="1" w:styleId="italic">
    <w:name w:val="italic"/>
    <w:rsid w:val="00AC360D"/>
  </w:style>
  <w:style w:type="character" w:customStyle="1" w:styleId="postsubtitle">
    <w:name w:val="post_subtitle"/>
    <w:rsid w:val="00AC360D"/>
  </w:style>
  <w:style w:type="character" w:customStyle="1" w:styleId="StyleBold">
    <w:name w:val="Style Bold"/>
    <w:basedOn w:val="DefaultParagraphFont"/>
    <w:uiPriority w:val="9"/>
    <w:semiHidden/>
    <w:rsid w:val="00AC360D"/>
    <w:rPr>
      <w:b/>
      <w:bCs/>
    </w:rPr>
  </w:style>
  <w:style w:type="numbering" w:customStyle="1" w:styleId="NoList1">
    <w:name w:val="No List1"/>
    <w:next w:val="NoList"/>
    <w:semiHidden/>
    <w:unhideWhenUsed/>
    <w:rsid w:val="00AC360D"/>
  </w:style>
  <w:style w:type="paragraph" w:styleId="TOC2">
    <w:name w:val="toc 2"/>
    <w:basedOn w:val="Normal"/>
    <w:next w:val="Normal"/>
    <w:autoRedefine/>
    <w:uiPriority w:val="39"/>
    <w:unhideWhenUsed/>
    <w:qFormat/>
    <w:rsid w:val="00AC360D"/>
    <w:pPr>
      <w:ind w:left="200"/>
    </w:pPr>
    <w:rPr>
      <w:rFonts w:eastAsia="Times New Roman"/>
      <w:szCs w:val="20"/>
    </w:rPr>
  </w:style>
  <w:style w:type="character" w:customStyle="1" w:styleId="underlinedCharChar">
    <w:name w:val="underlined Char Char"/>
    <w:basedOn w:val="DefaultParagraphFont"/>
    <w:link w:val="underlined"/>
    <w:locked/>
    <w:rsid w:val="00AC360D"/>
    <w:rPr>
      <w:u w:val="single"/>
    </w:rPr>
  </w:style>
  <w:style w:type="paragraph" w:customStyle="1" w:styleId="underlined">
    <w:name w:val="underlined"/>
    <w:basedOn w:val="Normal"/>
    <w:next w:val="Normal"/>
    <w:link w:val="underlinedCharChar"/>
    <w:qFormat/>
    <w:rsid w:val="00AC360D"/>
    <w:rPr>
      <w:rFonts w:asciiTheme="minorHAnsi" w:hAnsiTheme="minorHAnsi" w:cstheme="minorBidi"/>
      <w:u w:val="single"/>
    </w:rPr>
  </w:style>
  <w:style w:type="character" w:customStyle="1" w:styleId="BlockTitleChar">
    <w:name w:val="Block Title Char"/>
    <w:aliases w:val="Heading 1 Char1 Char,Heading 1 Char2,Pocket Char2,Heading Char1,Heading 1 Char Char Char Char Char1,Heading 1 Char Char Char Char Char Char1,Brief - Heading 1 Char1,Block Name Char1,Heading 1 Char Char Char1"/>
    <w:basedOn w:val="DefaultParagraphFont"/>
    <w:link w:val="BlockTitle"/>
    <w:locked/>
    <w:rsid w:val="00AC360D"/>
    <w:rPr>
      <w:rFonts w:ascii="Calibri" w:eastAsia="Calibri" w:hAnsi="Calibri" w:cs="Times New Roman"/>
      <w:b/>
      <w:bCs/>
      <w:color w:val="000000"/>
      <w:sz w:val="28"/>
      <w:szCs w:val="20"/>
    </w:rPr>
  </w:style>
  <w:style w:type="paragraph" w:customStyle="1" w:styleId="fullstory">
    <w:name w:val="fullstory"/>
    <w:basedOn w:val="Normal"/>
    <w:qFormat/>
    <w:rsid w:val="00AC360D"/>
    <w:pPr>
      <w:spacing w:before="100" w:beforeAutospacing="1" w:after="100" w:afterAutospacing="1"/>
    </w:pPr>
    <w:rPr>
      <w:rFonts w:eastAsia="Times New Roman"/>
      <w:sz w:val="24"/>
    </w:rPr>
  </w:style>
  <w:style w:type="paragraph" w:customStyle="1" w:styleId="hat">
    <w:name w:val="hat"/>
    <w:basedOn w:val="Normal"/>
    <w:next w:val="Normal"/>
    <w:link w:val="hatChar"/>
    <w:qFormat/>
    <w:rsid w:val="00AC360D"/>
    <w:pPr>
      <w:spacing w:before="240" w:after="240"/>
      <w:jc w:val="center"/>
      <w:outlineLvl w:val="0"/>
    </w:pPr>
    <w:rPr>
      <w:rFonts w:eastAsia="Times New Roman" w:cs="Arial"/>
      <w:b/>
      <w:bCs/>
      <w:sz w:val="32"/>
      <w:u w:val="single"/>
    </w:rPr>
  </w:style>
  <w:style w:type="character" w:customStyle="1" w:styleId="Style3Char">
    <w:name w:val="Style3 Char"/>
    <w:basedOn w:val="DefaultParagraphFont"/>
    <w:link w:val="Style3"/>
    <w:locked/>
    <w:rsid w:val="00AC360D"/>
    <w:rPr>
      <w:rFonts w:ascii="Arial Narrow" w:hAnsi="Arial Narrow"/>
      <w:b/>
      <w:szCs w:val="24"/>
    </w:rPr>
  </w:style>
  <w:style w:type="paragraph" w:customStyle="1" w:styleId="Style3">
    <w:name w:val="Style3"/>
    <w:basedOn w:val="Normal"/>
    <w:link w:val="Style3Char"/>
    <w:qFormat/>
    <w:rsid w:val="00AC360D"/>
    <w:rPr>
      <w:rFonts w:ascii="Arial Narrow" w:hAnsi="Arial Narrow" w:cstheme="minorBidi"/>
      <w:b/>
      <w:szCs w:val="24"/>
    </w:rPr>
  </w:style>
  <w:style w:type="character" w:customStyle="1" w:styleId="citesChar">
    <w:name w:val="cites Char"/>
    <w:basedOn w:val="DefaultParagraphFont"/>
    <w:link w:val="cites"/>
    <w:locked/>
    <w:rsid w:val="00AC360D"/>
    <w:rPr>
      <w:rFonts w:ascii="Malgun Gothic" w:eastAsia="Malgun Gothic" w:hAnsi="Malgun Gothic"/>
      <w:b/>
      <w:szCs w:val="24"/>
    </w:rPr>
  </w:style>
  <w:style w:type="paragraph" w:customStyle="1" w:styleId="cites">
    <w:name w:val="cites"/>
    <w:link w:val="citesChar"/>
    <w:autoRedefine/>
    <w:qFormat/>
    <w:rsid w:val="00AC360D"/>
    <w:pPr>
      <w:spacing w:after="0" w:line="240" w:lineRule="auto"/>
      <w:contextualSpacing/>
    </w:pPr>
    <w:rPr>
      <w:rFonts w:ascii="Malgun Gothic" w:eastAsia="Malgun Gothic" w:hAnsi="Malgun Gothic"/>
      <w:b/>
      <w:szCs w:val="24"/>
    </w:rPr>
  </w:style>
  <w:style w:type="character" w:customStyle="1" w:styleId="UnderlineCharChar">
    <w:name w:val="Underline Char Char"/>
    <w:basedOn w:val="DefaultParagraphFont"/>
    <w:locked/>
    <w:rsid w:val="00AC360D"/>
    <w:rPr>
      <w:rFonts w:ascii="Arial Narrow" w:hAnsi="Arial Narrow"/>
      <w:szCs w:val="24"/>
      <w:u w:val="single"/>
    </w:rPr>
  </w:style>
  <w:style w:type="character" w:customStyle="1" w:styleId="StyleUnderlineChar11ptChar">
    <w:name w:val="Style Underline Char + 11 pt Char"/>
    <w:basedOn w:val="DefaultParagraphFont"/>
    <w:locked/>
    <w:rsid w:val="00AC360D"/>
    <w:rPr>
      <w:szCs w:val="24"/>
      <w:u w:val="single"/>
    </w:rPr>
  </w:style>
  <w:style w:type="character" w:customStyle="1" w:styleId="StyleUnderlineChar11ptBoldChar">
    <w:name w:val="Style Underline Char + 11 pt Bold Char"/>
    <w:basedOn w:val="DefaultParagraphFont"/>
    <w:link w:val="StyleUnderlineChar11ptBold"/>
    <w:locked/>
    <w:rsid w:val="00AC360D"/>
    <w:rPr>
      <w:b/>
      <w:bCs/>
      <w:szCs w:val="24"/>
      <w:u w:val="single"/>
    </w:rPr>
  </w:style>
  <w:style w:type="paragraph" w:customStyle="1" w:styleId="StyleUnderlineChar11ptBold">
    <w:name w:val="Style Underline Char + 11 pt Bold"/>
    <w:basedOn w:val="Normal"/>
    <w:link w:val="StyleUnderlineChar11ptBoldChar"/>
    <w:qFormat/>
    <w:rsid w:val="00AC360D"/>
    <w:rPr>
      <w:rFonts w:asciiTheme="minorHAnsi" w:hAnsiTheme="minorHAnsi" w:cstheme="minorBidi"/>
      <w:b/>
      <w:bCs/>
      <w:szCs w:val="24"/>
      <w:u w:val="single"/>
    </w:rPr>
  </w:style>
  <w:style w:type="paragraph" w:customStyle="1" w:styleId="indent">
    <w:name w:val="indent"/>
    <w:basedOn w:val="Normal"/>
    <w:qFormat/>
    <w:rsid w:val="00AC360D"/>
    <w:pPr>
      <w:spacing w:before="100" w:beforeAutospacing="1" w:after="100" w:afterAutospacing="1"/>
    </w:pPr>
    <w:rPr>
      <w:rFonts w:eastAsia="Times New Roman"/>
      <w:sz w:val="24"/>
    </w:rPr>
  </w:style>
  <w:style w:type="paragraph" w:customStyle="1" w:styleId="center">
    <w:name w:val="center"/>
    <w:basedOn w:val="Normal"/>
    <w:uiPriority w:val="99"/>
    <w:rsid w:val="00AC360D"/>
    <w:pPr>
      <w:spacing w:before="100" w:beforeAutospacing="1" w:after="100" w:afterAutospacing="1"/>
    </w:pPr>
    <w:rPr>
      <w:rFonts w:eastAsia="Times New Roman"/>
      <w:sz w:val="24"/>
    </w:rPr>
  </w:style>
  <w:style w:type="character" w:customStyle="1" w:styleId="Emphasis2">
    <w:name w:val="Emphasis2"/>
    <w:basedOn w:val="DefaultParagraphFont"/>
    <w:rsid w:val="00AC360D"/>
    <w:rPr>
      <w:rFonts w:ascii="Franklin Gothic Heavy" w:hAnsi="Franklin Gothic Heavy" w:hint="default"/>
      <w:iCs/>
      <w:u w:val="single"/>
    </w:rPr>
  </w:style>
  <w:style w:type="character" w:customStyle="1" w:styleId="storyby">
    <w:name w:val="storyby"/>
    <w:basedOn w:val="DefaultParagraphFont"/>
    <w:rsid w:val="00AC360D"/>
  </w:style>
  <w:style w:type="character" w:customStyle="1" w:styleId="heading3char0">
    <w:name w:val="heading3char"/>
    <w:basedOn w:val="DefaultParagraphFont"/>
    <w:rsid w:val="00AC360D"/>
  </w:style>
  <w:style w:type="character" w:customStyle="1" w:styleId="hyperlink60">
    <w:name w:val="hyperlink6"/>
    <w:basedOn w:val="DefaultParagraphFont"/>
    <w:rsid w:val="00AC360D"/>
  </w:style>
  <w:style w:type="character" w:customStyle="1" w:styleId="heading2char2charchar">
    <w:name w:val="heading2char2charchar"/>
    <w:basedOn w:val="DefaultParagraphFont"/>
    <w:rsid w:val="00AC360D"/>
  </w:style>
  <w:style w:type="character" w:customStyle="1" w:styleId="heading2char10">
    <w:name w:val="heading2char1"/>
    <w:basedOn w:val="DefaultParagraphFont"/>
    <w:rsid w:val="00AC360D"/>
  </w:style>
  <w:style w:type="character" w:customStyle="1" w:styleId="StyleStyle4CharTimesNewRoman11pt">
    <w:name w:val="Style Style4 Char + Times New Roman 11 pt"/>
    <w:basedOn w:val="Style4Char"/>
    <w:rsid w:val="00AC360D"/>
    <w:rPr>
      <w:rFonts w:ascii="Times New Roman" w:eastAsia="Times New Roman" w:hAnsi="Times New Roman" w:cs="Times New Roman"/>
      <w:sz w:val="20"/>
      <w:szCs w:val="24"/>
      <w:u w:val="single"/>
    </w:rPr>
  </w:style>
  <w:style w:type="character" w:customStyle="1" w:styleId="Styleunderline11pt">
    <w:name w:val="Style underline + 11 pt"/>
    <w:basedOn w:val="underline"/>
    <w:rsid w:val="00AC360D"/>
    <w:rPr>
      <w:rFonts w:ascii="Times New Roman" w:hAnsi="Times New Roman" w:cs="Times New Roman" w:hint="default"/>
      <w:b w:val="0"/>
      <w:sz w:val="20"/>
      <w:u w:val="single"/>
    </w:rPr>
  </w:style>
  <w:style w:type="character" w:customStyle="1" w:styleId="Styleunderline11ptBorderSinglesolidlineAuto05p">
    <w:name w:val="Style underline + 11 pt Border: : (Single solid line Auto  0.5 p..."/>
    <w:basedOn w:val="underline"/>
    <w:rsid w:val="00AC360D"/>
    <w:rPr>
      <w:b w:val="0"/>
      <w:sz w:val="20"/>
      <w:u w:val="single"/>
      <w:bdr w:val="single" w:sz="4" w:space="0" w:color="auto" w:frame="1"/>
    </w:rPr>
  </w:style>
  <w:style w:type="character" w:customStyle="1" w:styleId="Style11ptBoldUnderline">
    <w:name w:val="Style 11 pt Bold Underline"/>
    <w:basedOn w:val="DefaultParagraphFont"/>
    <w:rsid w:val="00AC360D"/>
    <w:rPr>
      <w:b/>
      <w:bCs/>
      <w:sz w:val="20"/>
      <w:u w:val="single"/>
    </w:rPr>
  </w:style>
  <w:style w:type="character" w:customStyle="1" w:styleId="addmd">
    <w:name w:val="addmd"/>
    <w:basedOn w:val="DefaultParagraphFont"/>
    <w:rsid w:val="00AC360D"/>
  </w:style>
  <w:style w:type="character" w:customStyle="1" w:styleId="CharCharChar">
    <w:name w:val="Char Char Char"/>
    <w:basedOn w:val="DefaultParagraphFont"/>
    <w:rsid w:val="00AC360D"/>
    <w:rPr>
      <w:rFonts w:ascii="Arial" w:hAnsi="Arial" w:cs="Arial" w:hint="default"/>
      <w:bCs/>
      <w:szCs w:val="26"/>
      <w:u w:val="single"/>
      <w:lang w:val="en-US" w:eastAsia="en-US" w:bidi="ar-SA"/>
    </w:rPr>
  </w:style>
  <w:style w:type="paragraph" w:customStyle="1" w:styleId="StyleNormalWebNormalWebChar1CharNormalWebCharCharC">
    <w:name w:val="Style Normal (Web)Normal (Web) Char1 CharNormal (Web) Char Char C..."/>
    <w:basedOn w:val="NormalWeb"/>
    <w:rsid w:val="00AC360D"/>
    <w:pPr>
      <w:widowControl w:val="0"/>
      <w:spacing w:before="0" w:beforeAutospacing="0" w:after="160" w:afterAutospacing="0" w:line="259" w:lineRule="auto"/>
    </w:pPr>
    <w:rPr>
      <w:rFonts w:ascii="Calibri" w:eastAsia="Calibri" w:hAnsi="Calibri"/>
      <w:color w:val="000000"/>
      <w:sz w:val="22"/>
      <w:szCs w:val="20"/>
      <w:lang w:eastAsia="en-US"/>
    </w:rPr>
  </w:style>
  <w:style w:type="paragraph" w:customStyle="1" w:styleId="citenon-bold">
    <w:name w:val="cite non-bold"/>
    <w:basedOn w:val="Normal"/>
    <w:link w:val="citenon-boldChar"/>
    <w:qFormat/>
    <w:rsid w:val="00AC360D"/>
    <w:rPr>
      <w:rFonts w:ascii="Times New Roman" w:eastAsia="Calibri" w:hAnsi="Times New Roman" w:cs="Times New Roman"/>
      <w:sz w:val="24"/>
    </w:rPr>
  </w:style>
  <w:style w:type="character" w:customStyle="1" w:styleId="BoldUnderlining">
    <w:name w:val="Bold Underlining"/>
    <w:basedOn w:val="DefaultParagraphFont"/>
    <w:rsid w:val="00AC360D"/>
    <w:rPr>
      <w:u w:val="single"/>
    </w:rPr>
  </w:style>
  <w:style w:type="paragraph" w:customStyle="1" w:styleId="Reference">
    <w:name w:val="Reference"/>
    <w:qFormat/>
    <w:rsid w:val="00AC360D"/>
    <w:pPr>
      <w:spacing w:after="0" w:line="240" w:lineRule="auto"/>
    </w:pPr>
    <w:rPr>
      <w:rFonts w:ascii="Times New Roman" w:eastAsia="Times New Roman" w:hAnsi="Times New Roman" w:cs="Times New Roman"/>
      <w:b/>
      <w:bCs/>
      <w:sz w:val="24"/>
      <w:szCs w:val="27"/>
      <w:u w:val="single"/>
    </w:rPr>
  </w:style>
  <w:style w:type="character" w:customStyle="1" w:styleId="inhoud">
    <w:name w:val="inhoud"/>
    <w:basedOn w:val="DefaultParagraphFont"/>
    <w:rsid w:val="00AC360D"/>
  </w:style>
  <w:style w:type="paragraph" w:customStyle="1" w:styleId="CardText2">
    <w:name w:val="Card Text 2"/>
    <w:basedOn w:val="Normal"/>
    <w:link w:val="CardText2Char"/>
    <w:qFormat/>
    <w:rsid w:val="00AC360D"/>
    <w:rPr>
      <w:rFonts w:eastAsia="Calibri" w:cs="Times New Roman"/>
      <w:color w:val="000000"/>
      <w:u w:val="single"/>
      <w:lang w:val="x-none" w:eastAsia="x-none"/>
    </w:rPr>
  </w:style>
  <w:style w:type="character" w:customStyle="1" w:styleId="CardText2Char">
    <w:name w:val="Card Text 2 Char"/>
    <w:link w:val="CardText2"/>
    <w:rsid w:val="00AC360D"/>
    <w:rPr>
      <w:rFonts w:ascii="Calibri" w:eastAsia="Calibri" w:hAnsi="Calibri" w:cs="Times New Roman"/>
      <w:color w:val="000000"/>
      <w:u w:val="single"/>
      <w:lang w:val="x-none" w:eastAsia="x-none"/>
    </w:rPr>
  </w:style>
  <w:style w:type="paragraph" w:customStyle="1" w:styleId="Debate-CardSmalltextF2">
    <w:name w:val="Debate- Card Small text F2"/>
    <w:basedOn w:val="Normal"/>
    <w:next w:val="Normal"/>
    <w:link w:val="Debate-CardSmalltextF2Char"/>
    <w:qFormat/>
    <w:rsid w:val="00AC360D"/>
    <w:pPr>
      <w:contextualSpacing/>
    </w:pPr>
    <w:rPr>
      <w:rFonts w:eastAsia="Calibri" w:cs="Times New Roman"/>
      <w:lang w:val="x-none" w:eastAsia="x-none"/>
    </w:rPr>
  </w:style>
  <w:style w:type="character" w:customStyle="1" w:styleId="Debate-CardSmalltextF2Char">
    <w:name w:val="Debate- Card Small text F2 Char"/>
    <w:link w:val="Debate-CardSmalltextF2"/>
    <w:locked/>
    <w:rsid w:val="00AC360D"/>
    <w:rPr>
      <w:rFonts w:ascii="Calibri" w:eastAsia="Calibri" w:hAnsi="Calibri" w:cs="Times New Roman"/>
      <w:lang w:val="x-none" w:eastAsia="x-none"/>
    </w:rPr>
  </w:style>
  <w:style w:type="character" w:customStyle="1" w:styleId="CardsUnderlined">
    <w:name w:val="Cards Underlined"/>
    <w:qFormat/>
    <w:rsid w:val="00AC360D"/>
    <w:rPr>
      <w:rFonts w:ascii="Helvetica" w:hAnsi="Helvetica"/>
      <w:sz w:val="22"/>
      <w:szCs w:val="24"/>
      <w:u w:val="single"/>
    </w:rPr>
  </w:style>
  <w:style w:type="character" w:customStyle="1" w:styleId="Cites-AuthorDate">
    <w:name w:val="Cites-Author/Date"/>
    <w:qFormat/>
    <w:rsid w:val="00AC360D"/>
    <w:rPr>
      <w:rFonts w:ascii="Helvetica" w:hAnsi="Helvetica" w:cs="Helvetica"/>
      <w:b/>
      <w:sz w:val="22"/>
      <w:szCs w:val="24"/>
      <w:u w:val="single"/>
    </w:rPr>
  </w:style>
  <w:style w:type="paragraph" w:customStyle="1" w:styleId="Cards">
    <w:name w:val="Cards"/>
    <w:next w:val="Normal"/>
    <w:link w:val="CardsChar"/>
    <w:qFormat/>
    <w:rsid w:val="00AC360D"/>
    <w:pPr>
      <w:widowControl w:val="0"/>
      <w:spacing w:after="0" w:line="240" w:lineRule="auto"/>
      <w:ind w:right="432"/>
    </w:pPr>
    <w:rPr>
      <w:rFonts w:ascii="Georgia" w:eastAsia="Times New Roman" w:hAnsi="Georgia" w:cs="Times New Roman"/>
      <w:szCs w:val="24"/>
    </w:rPr>
  </w:style>
  <w:style w:type="character" w:customStyle="1" w:styleId="CardsChar">
    <w:name w:val="Cards Char"/>
    <w:link w:val="Cards"/>
    <w:rsid w:val="00AC360D"/>
    <w:rPr>
      <w:rFonts w:ascii="Georgia" w:eastAsia="Times New Roman" w:hAnsi="Georgia" w:cs="Times New Roman"/>
      <w:szCs w:val="24"/>
    </w:rPr>
  </w:style>
  <w:style w:type="paragraph" w:customStyle="1" w:styleId="Debate-EmphasizedText-F5">
    <w:name w:val="Debate- Emphasized Text- F5"/>
    <w:basedOn w:val="Normal"/>
    <w:link w:val="Debate-EmphasizedText-F5Char"/>
    <w:qFormat/>
    <w:rsid w:val="00AC360D"/>
    <w:pPr>
      <w:spacing w:after="200"/>
      <w:contextualSpacing/>
    </w:pPr>
    <w:rPr>
      <w:rFonts w:eastAsia="Calibri" w:cs="Times New Roman"/>
      <w:u w:val="single"/>
      <w:lang w:val="x-none" w:eastAsia="x-none"/>
    </w:rPr>
  </w:style>
  <w:style w:type="character" w:customStyle="1" w:styleId="Debate-EmphasizedText-F5Char">
    <w:name w:val="Debate- Emphasized Text- F5 Char"/>
    <w:link w:val="Debate-EmphasizedText-F5"/>
    <w:locked/>
    <w:rsid w:val="00AC360D"/>
    <w:rPr>
      <w:rFonts w:ascii="Calibri" w:eastAsia="Calibri" w:hAnsi="Calibri" w:cs="Times New Roman"/>
      <w:u w:val="single"/>
      <w:lang w:val="x-none" w:eastAsia="x-none"/>
    </w:rPr>
  </w:style>
  <w:style w:type="paragraph" w:customStyle="1" w:styleId="Debate-CardTextUnderlined-F3">
    <w:name w:val="Debate- Card Text Underlined- F3"/>
    <w:basedOn w:val="Normal"/>
    <w:next w:val="NoSpacing"/>
    <w:link w:val="Debate-CardTextUnderlined-F3Char"/>
    <w:qFormat/>
    <w:rsid w:val="00AC360D"/>
    <w:pPr>
      <w:spacing w:after="200"/>
      <w:contextualSpacing/>
    </w:pPr>
    <w:rPr>
      <w:rFonts w:eastAsia="Calibri" w:cs="Times New Roman"/>
      <w:u w:val="single"/>
      <w:lang w:val="x-none" w:eastAsia="x-none"/>
    </w:rPr>
  </w:style>
  <w:style w:type="character" w:customStyle="1" w:styleId="Debate-CardTextUnderlined-F3Char">
    <w:name w:val="Debate- Card Text Underlined- F3 Char"/>
    <w:link w:val="Debate-CardTextUnderlined-F3"/>
    <w:locked/>
    <w:rsid w:val="00AC360D"/>
    <w:rPr>
      <w:rFonts w:ascii="Calibri" w:eastAsia="Calibri" w:hAnsi="Calibri" w:cs="Times New Roman"/>
      <w:u w:val="single"/>
      <w:lang w:val="x-none" w:eastAsia="x-none"/>
    </w:rPr>
  </w:style>
  <w:style w:type="paragraph" w:customStyle="1" w:styleId="CardTagandCite">
    <w:name w:val="Card Tag and Cite"/>
    <w:basedOn w:val="Normal"/>
    <w:next w:val="Normal"/>
    <w:link w:val="CardTagandCiteChar"/>
    <w:qFormat/>
    <w:rsid w:val="00AC360D"/>
    <w:rPr>
      <w:rFonts w:eastAsia="Calibri" w:cs="Times New Roman"/>
      <w:b/>
      <w:lang w:val="x-none" w:eastAsia="x-none"/>
    </w:rPr>
  </w:style>
  <w:style w:type="character" w:customStyle="1" w:styleId="CardTagandCiteChar">
    <w:name w:val="Card Tag and Cite Char"/>
    <w:link w:val="CardTagandCite"/>
    <w:rsid w:val="00AC360D"/>
    <w:rPr>
      <w:rFonts w:ascii="Calibri" w:eastAsia="Calibri" w:hAnsi="Calibri" w:cs="Times New Roman"/>
      <w:b/>
      <w:lang w:val="x-none" w:eastAsia="x-none"/>
    </w:rPr>
  </w:style>
  <w:style w:type="paragraph" w:customStyle="1" w:styleId="Cardtext0">
    <w:name w:val="Card text"/>
    <w:link w:val="CardtextChar0"/>
    <w:qFormat/>
    <w:rsid w:val="00AC360D"/>
    <w:pPr>
      <w:widowControl w:val="0"/>
      <w:autoSpaceDE w:val="0"/>
      <w:autoSpaceDN w:val="0"/>
      <w:adjustRightInd w:val="0"/>
      <w:spacing w:after="0" w:line="240" w:lineRule="auto"/>
    </w:pPr>
    <w:rPr>
      <w:rFonts w:ascii="Georgia" w:eastAsia="Calibri" w:hAnsi="Georgia" w:cs="Times New Roman"/>
      <w:szCs w:val="20"/>
      <w:u w:val="single"/>
    </w:rPr>
  </w:style>
  <w:style w:type="character" w:customStyle="1" w:styleId="CardtextChar0">
    <w:name w:val="Card text Char"/>
    <w:link w:val="Cardtext0"/>
    <w:locked/>
    <w:rsid w:val="00AC360D"/>
    <w:rPr>
      <w:rFonts w:ascii="Georgia" w:eastAsia="Calibri" w:hAnsi="Georgia" w:cs="Times New Roman"/>
      <w:szCs w:val="20"/>
      <w:u w:val="single"/>
    </w:rPr>
  </w:style>
  <w:style w:type="paragraph" w:customStyle="1" w:styleId="StyleHeading2Heading2Char2CharHeading2Char1CharCharHead">
    <w:name w:val="Style Heading 2Heading 2 Char2 CharHeading 2 Char1 Char CharHead..."/>
    <w:basedOn w:val="Heading2"/>
    <w:rsid w:val="00AC360D"/>
    <w:pPr>
      <w:widowControl w:val="0"/>
      <w:suppressAutoHyphens/>
      <w:spacing w:before="200"/>
      <w:contextualSpacing/>
    </w:pPr>
    <w:rPr>
      <w:rFonts w:eastAsia="Times New Roman" w:cs="Times New Roman"/>
      <w:b w:val="0"/>
    </w:rPr>
  </w:style>
  <w:style w:type="character" w:customStyle="1" w:styleId="DebateUnderline">
    <w:name w:val="Debate Underline"/>
    <w:qFormat/>
    <w:rsid w:val="00AC360D"/>
    <w:rPr>
      <w:rFonts w:ascii="Georgia" w:hAnsi="Georgia"/>
      <w:sz w:val="22"/>
      <w:u w:val="single"/>
    </w:rPr>
  </w:style>
  <w:style w:type="character" w:customStyle="1" w:styleId="BoldUnderlineChar0">
    <w:name w:val="Bold Underline Char"/>
    <w:basedOn w:val="DefaultParagraphFont"/>
    <w:rsid w:val="00AC360D"/>
    <w:rPr>
      <w:rFonts w:ascii="Georgia" w:hAnsi="Georgia" w:cs="Times New Roman"/>
      <w:sz w:val="22"/>
      <w:u w:val="single"/>
    </w:rPr>
  </w:style>
  <w:style w:type="character" w:customStyle="1" w:styleId="Heading4Char1">
    <w:name w:val="Heading 4 Char1"/>
    <w:aliases w:val="Underlined Char1,Big card Char1,Normal Tag Char1,small text Char1,heading 2 Char1,Heading 2 Char2 Char Char1,TAG Char1,Ch Char1,no read Char1,No Spacing12 Char1,No Spacing2111 Char1,No Spacing211 Char1,Analytics Char1,No Spacing4 Char1"/>
    <w:basedOn w:val="DefaultParagraphFont"/>
    <w:qFormat/>
    <w:rsid w:val="00AC360D"/>
    <w:rPr>
      <w:rFonts w:ascii="Georgia" w:hAnsi="Georgia"/>
      <w:sz w:val="22"/>
      <w:szCs w:val="28"/>
      <w:u w:val="single"/>
    </w:rPr>
  </w:style>
  <w:style w:type="paragraph" w:customStyle="1" w:styleId="Underlining">
    <w:name w:val="Underlining"/>
    <w:basedOn w:val="Normal"/>
    <w:next w:val="Normal"/>
    <w:link w:val="UnderliningChar"/>
    <w:qFormat/>
    <w:rsid w:val="00AC360D"/>
    <w:rPr>
      <w:rFonts w:eastAsia="Calibri" w:cs="Times New Roman"/>
      <w:u w:val="single"/>
      <w:lang w:val="x-none" w:eastAsia="x-none"/>
    </w:rPr>
  </w:style>
  <w:style w:type="character" w:customStyle="1" w:styleId="UnderliningChar">
    <w:name w:val="Underlining Char"/>
    <w:link w:val="Underlining"/>
    <w:locked/>
    <w:rsid w:val="00AC360D"/>
    <w:rPr>
      <w:rFonts w:ascii="Calibri" w:eastAsia="Calibri" w:hAnsi="Calibri" w:cs="Times New Roman"/>
      <w:u w:val="single"/>
      <w:lang w:val="x-none" w:eastAsia="x-none"/>
    </w:rPr>
  </w:style>
  <w:style w:type="character" w:customStyle="1" w:styleId="Highlight">
    <w:name w:val="Highlight"/>
    <w:uiPriority w:val="1"/>
    <w:qFormat/>
    <w:rsid w:val="00AC360D"/>
    <w:rPr>
      <w:rFonts w:ascii="Georgia" w:hAnsi="Georgia"/>
      <w:b w:val="0"/>
      <w:sz w:val="22"/>
      <w:u w:val="single"/>
      <w:bdr w:val="none" w:sz="0" w:space="0" w:color="auto"/>
      <w:shd w:val="clear" w:color="auto" w:fill="89FF94"/>
    </w:rPr>
  </w:style>
  <w:style w:type="character" w:customStyle="1" w:styleId="Boxout">
    <w:name w:val="Box out"/>
    <w:uiPriority w:val="1"/>
    <w:qFormat/>
    <w:rsid w:val="00AC360D"/>
    <w:rPr>
      <w:rFonts w:ascii="Georgia" w:hAnsi="Georgia"/>
      <w:b/>
      <w:sz w:val="22"/>
      <w:u w:val="single"/>
      <w:bdr w:val="single" w:sz="4" w:space="0" w:color="auto"/>
      <w:shd w:val="clear" w:color="auto" w:fill="89FF94"/>
    </w:rPr>
  </w:style>
  <w:style w:type="character" w:customStyle="1" w:styleId="StyleCardtextChar10pt">
    <w:name w:val="Style Card text Char + 10 pt"/>
    <w:basedOn w:val="CardtextChar0"/>
    <w:rsid w:val="00AC360D"/>
    <w:rPr>
      <w:rFonts w:ascii="Georgia" w:eastAsia="Calibri" w:hAnsi="Georgia" w:cs="Times New Roman"/>
      <w:sz w:val="20"/>
      <w:szCs w:val="20"/>
      <w:u w:val="single"/>
    </w:rPr>
  </w:style>
  <w:style w:type="character" w:customStyle="1" w:styleId="Heading4Char2">
    <w:name w:val="Heading 4 Char2"/>
    <w:aliases w:val="body Char1"/>
    <w:basedOn w:val="DefaultParagraphFont"/>
    <w:rsid w:val="00AC360D"/>
    <w:rPr>
      <w:rFonts w:ascii="Georgia" w:hAnsi="Georgia"/>
      <w:sz w:val="22"/>
      <w:szCs w:val="28"/>
      <w:u w:val="single"/>
    </w:rPr>
  </w:style>
  <w:style w:type="paragraph" w:customStyle="1" w:styleId="Nothing">
    <w:name w:val="Nothing"/>
    <w:qFormat/>
    <w:rsid w:val="00AC360D"/>
    <w:pPr>
      <w:spacing w:after="0" w:line="240" w:lineRule="auto"/>
      <w:jc w:val="both"/>
    </w:pPr>
    <w:rPr>
      <w:rFonts w:ascii="Times New Roman" w:eastAsia="Times New Roman" w:hAnsi="Times New Roman" w:cs="Times New Roman"/>
      <w:sz w:val="20"/>
      <w:szCs w:val="24"/>
    </w:rPr>
  </w:style>
  <w:style w:type="character" w:customStyle="1" w:styleId="bold">
    <w:name w:val="bold"/>
    <w:basedOn w:val="DefaultParagraphFont"/>
    <w:rsid w:val="00AC360D"/>
  </w:style>
  <w:style w:type="character" w:customStyle="1" w:styleId="CiteChar">
    <w:name w:val="Cite Char"/>
    <w:basedOn w:val="DefaultParagraphFont"/>
    <w:rsid w:val="00AC360D"/>
    <w:rPr>
      <w:rFonts w:ascii="Garamond" w:hAnsi="Garamond"/>
      <w:b/>
      <w:sz w:val="20"/>
      <w:szCs w:val="22"/>
      <w:u w:val="none"/>
    </w:rPr>
  </w:style>
  <w:style w:type="character" w:customStyle="1" w:styleId="Box">
    <w:name w:val="Box!"/>
    <w:basedOn w:val="DefaultParagraphFont"/>
    <w:rsid w:val="00AC360D"/>
    <w:rPr>
      <w:rFonts w:ascii="Times New Roman" w:hAnsi="Times New Roman"/>
      <w:sz w:val="20"/>
      <w:u w:val="single"/>
      <w:bdr w:val="single" w:sz="4" w:space="0" w:color="auto"/>
    </w:rPr>
  </w:style>
  <w:style w:type="character" w:customStyle="1" w:styleId="StyleUnderlineCharTitleCharBold">
    <w:name w:val="Style Underline CharTitle Char + Bold"/>
    <w:basedOn w:val="DefaultParagraphFont"/>
    <w:rsid w:val="00AC360D"/>
    <w:rPr>
      <w:rFonts w:ascii="Garamond" w:hAnsi="Garamond"/>
      <w:b/>
      <w:bCs/>
      <w:color w:val="000000"/>
      <w:sz w:val="22"/>
      <w:szCs w:val="22"/>
    </w:rPr>
  </w:style>
  <w:style w:type="character" w:customStyle="1" w:styleId="Style20">
    <w:name w:val="Style2"/>
    <w:qFormat/>
    <w:rsid w:val="00AC360D"/>
    <w:rPr>
      <w:rFonts w:ascii="Times New Roman" w:hAnsi="Times New Roman"/>
      <w:sz w:val="20"/>
      <w:u w:val="single"/>
      <w:bdr w:val="single" w:sz="4" w:space="0" w:color="auto"/>
    </w:rPr>
  </w:style>
  <w:style w:type="paragraph" w:customStyle="1" w:styleId="Card10f2">
    <w:name w:val="Card.10.f2"/>
    <w:basedOn w:val="Normal"/>
    <w:autoRedefine/>
    <w:rsid w:val="00AC360D"/>
    <w:rPr>
      <w:rFonts w:ascii="Times New Roman" w:eastAsia="Calibri" w:hAnsi="Times New Roman" w:cs="Times New Roman"/>
      <w:szCs w:val="20"/>
    </w:rPr>
  </w:style>
  <w:style w:type="character" w:customStyle="1" w:styleId="7TimesNewRoman">
    <w:name w:val="7 Times New Roman"/>
    <w:rsid w:val="00AC360D"/>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Brief-SecondarySource">
    <w:name w:val="Brief - Secondary Source"/>
    <w:basedOn w:val="Normal"/>
    <w:qFormat/>
    <w:rsid w:val="00AC360D"/>
    <w:rPr>
      <w:rFonts w:ascii="Times New Roman" w:eastAsia="Calibri" w:hAnsi="Times New Roman" w:cs="Times New Roman"/>
      <w:sz w:val="14"/>
      <w:szCs w:val="20"/>
    </w:rPr>
  </w:style>
  <w:style w:type="character" w:customStyle="1" w:styleId="UnderlineTextChar">
    <w:name w:val="Underline Text Char"/>
    <w:basedOn w:val="DefaultParagraphFont"/>
    <w:rsid w:val="00AC360D"/>
    <w:rPr>
      <w:szCs w:val="24"/>
      <w:u w:val="single"/>
      <w:lang w:val="en-US" w:eastAsia="en-US" w:bidi="ar-SA"/>
    </w:rPr>
  </w:style>
  <w:style w:type="character" w:customStyle="1" w:styleId="UnderlinedCardTextChar">
    <w:name w:val="Underlined Card Text Char"/>
    <w:basedOn w:val="DefaultParagraphFont"/>
    <w:rsid w:val="00AC360D"/>
    <w:rPr>
      <w:rFonts w:ascii="Garamond" w:eastAsia="Calibri" w:hAnsi="Garamond"/>
      <w:sz w:val="22"/>
      <w:szCs w:val="22"/>
      <w:u w:val="single"/>
    </w:rPr>
  </w:style>
  <w:style w:type="character" w:customStyle="1" w:styleId="MicroChar">
    <w:name w:val="Micro Char"/>
    <w:basedOn w:val="DefaultParagraphFont"/>
    <w:rsid w:val="00AC360D"/>
    <w:rPr>
      <w:rFonts w:ascii="Arial" w:hAnsi="Arial"/>
      <w:sz w:val="12"/>
      <w:szCs w:val="24"/>
      <w:lang w:val="en-US" w:eastAsia="en-US" w:bidi="ar-SA"/>
    </w:rPr>
  </w:style>
  <w:style w:type="paragraph" w:customStyle="1" w:styleId="Micro">
    <w:name w:val="Micro"/>
    <w:basedOn w:val="Normal"/>
    <w:next w:val="Normal"/>
    <w:qFormat/>
    <w:rsid w:val="00AC360D"/>
    <w:rPr>
      <w:rFonts w:ascii="Arial" w:eastAsia="Calibri" w:hAnsi="Arial" w:cs="Times New Roman"/>
      <w:sz w:val="12"/>
    </w:rPr>
  </w:style>
  <w:style w:type="character" w:customStyle="1" w:styleId="bnp-articles-title1">
    <w:name w:val="bnp-articles-title1"/>
    <w:basedOn w:val="DefaultParagraphFont"/>
    <w:rsid w:val="00AC360D"/>
    <w:rPr>
      <w:rFonts w:ascii="Verdana" w:hAnsi="Verdana" w:hint="default"/>
      <w:b/>
      <w:bCs/>
      <w:color w:val="545454"/>
      <w:sz w:val="12"/>
      <w:szCs w:val="12"/>
    </w:rPr>
  </w:style>
  <w:style w:type="paragraph" w:customStyle="1" w:styleId="SmallNormal">
    <w:name w:val="Small Normal"/>
    <w:basedOn w:val="Normal"/>
    <w:uiPriority w:val="99"/>
    <w:qFormat/>
    <w:rsid w:val="00AC360D"/>
    <w:pPr>
      <w:widowControl w:val="0"/>
      <w:suppressAutoHyphens/>
      <w:contextualSpacing/>
    </w:pPr>
    <w:rPr>
      <w:rFonts w:eastAsia="Calibri" w:cs="Times New Roman"/>
      <w:sz w:val="18"/>
      <w:szCs w:val="18"/>
    </w:rPr>
  </w:style>
  <w:style w:type="paragraph" w:customStyle="1" w:styleId="Pa4">
    <w:name w:val="Pa4"/>
    <w:basedOn w:val="Normal"/>
    <w:next w:val="Normal"/>
    <w:uiPriority w:val="99"/>
    <w:qFormat/>
    <w:rsid w:val="00AC360D"/>
    <w:pPr>
      <w:autoSpaceDE w:val="0"/>
      <w:autoSpaceDN w:val="0"/>
      <w:adjustRightInd w:val="0"/>
      <w:spacing w:line="220" w:lineRule="atLeast"/>
    </w:pPr>
    <w:rPr>
      <w:rFonts w:ascii="Minion Pro" w:eastAsia="Calibri" w:hAnsi="Minion Pro" w:cs="Times New Roman"/>
      <w:sz w:val="24"/>
    </w:rPr>
  </w:style>
  <w:style w:type="character" w:customStyle="1" w:styleId="A7">
    <w:name w:val="A7"/>
    <w:uiPriority w:val="99"/>
    <w:rsid w:val="00AC360D"/>
    <w:rPr>
      <w:rFonts w:cs="Minion Pro"/>
      <w:color w:val="000000"/>
      <w:sz w:val="12"/>
      <w:szCs w:val="12"/>
    </w:rPr>
  </w:style>
  <w:style w:type="character" w:customStyle="1" w:styleId="underline1">
    <w:name w:val="underline1"/>
    <w:basedOn w:val="DefaultParagraphFont"/>
    <w:rsid w:val="00AC360D"/>
    <w:rPr>
      <w:u w:val="single"/>
    </w:rPr>
  </w:style>
  <w:style w:type="character" w:customStyle="1" w:styleId="UnderlineCharCharCharCharCharChar">
    <w:name w:val="Underline Char Char Char Char Char Char"/>
    <w:basedOn w:val="DefaultParagraphFont"/>
    <w:rsid w:val="00AC360D"/>
    <w:rPr>
      <w:rFonts w:ascii="Arial Narrow" w:hAnsi="Arial Narrow"/>
      <w:szCs w:val="24"/>
      <w:u w:val="single"/>
      <w:lang w:val="en-US" w:eastAsia="en-US" w:bidi="ar-SA"/>
    </w:rPr>
  </w:style>
  <w:style w:type="character" w:customStyle="1" w:styleId="featuretext">
    <w:name w:val="featuretext"/>
    <w:basedOn w:val="DefaultParagraphFont"/>
    <w:rsid w:val="00AC360D"/>
  </w:style>
  <w:style w:type="character" w:customStyle="1" w:styleId="relatedtext">
    <w:name w:val="related_text"/>
    <w:basedOn w:val="DefaultParagraphFont"/>
    <w:rsid w:val="00AC360D"/>
  </w:style>
  <w:style w:type="character" w:customStyle="1" w:styleId="credit">
    <w:name w:val="credit"/>
    <w:basedOn w:val="DefaultParagraphFont"/>
    <w:rsid w:val="00AC360D"/>
  </w:style>
  <w:style w:type="character" w:styleId="HTMLCite">
    <w:name w:val="HTML Cite"/>
    <w:basedOn w:val="DefaultParagraphFont"/>
    <w:uiPriority w:val="99"/>
    <w:rsid w:val="00AC360D"/>
    <w:rPr>
      <w:i/>
      <w:iCs/>
    </w:rPr>
  </w:style>
  <w:style w:type="character" w:customStyle="1" w:styleId="a">
    <w:name w:val="a"/>
    <w:basedOn w:val="DefaultParagraphFont"/>
    <w:rsid w:val="00AC360D"/>
  </w:style>
  <w:style w:type="character" w:customStyle="1" w:styleId="medium-normal1">
    <w:name w:val="medium-normal1"/>
    <w:basedOn w:val="DefaultParagraphFont"/>
    <w:rsid w:val="00AC360D"/>
    <w:rPr>
      <w:rFonts w:ascii="Arial" w:hAnsi="Arial" w:cs="Arial"/>
      <w:sz w:val="20"/>
      <w:szCs w:val="20"/>
    </w:rPr>
  </w:style>
  <w:style w:type="character" w:customStyle="1" w:styleId="CardTextChar1">
    <w:name w:val="Card Text Char"/>
    <w:basedOn w:val="DefaultParagraphFont"/>
    <w:rsid w:val="00AC360D"/>
    <w:rPr>
      <w:rFonts w:ascii="Times New Roman" w:eastAsia="Times New Roman" w:hAnsi="Times New Roman" w:cs="Times New Roman"/>
      <w:sz w:val="12"/>
      <w:szCs w:val="24"/>
      <w:lang w:val="en-US" w:eastAsia="en-US" w:bidi="ar-SA"/>
    </w:rPr>
  </w:style>
  <w:style w:type="character" w:customStyle="1" w:styleId="CircleChar1">
    <w:name w:val="Circle Char1"/>
    <w:basedOn w:val="DefaultParagraphFont"/>
    <w:rsid w:val="00AC360D"/>
    <w:rPr>
      <w:b/>
      <w:i/>
      <w:szCs w:val="18"/>
      <w:u w:val="single"/>
      <w:lang w:val="en-US" w:eastAsia="en-US" w:bidi="ar-SA"/>
    </w:rPr>
  </w:style>
  <w:style w:type="paragraph" w:customStyle="1" w:styleId="Circle">
    <w:name w:val="Circle"/>
    <w:basedOn w:val="Normal"/>
    <w:link w:val="CircleChar"/>
    <w:rsid w:val="00AC360D"/>
    <w:pPr>
      <w:spacing w:after="200"/>
      <w:contextualSpacing/>
      <w:jc w:val="both"/>
    </w:pPr>
    <w:rPr>
      <w:rFonts w:ascii="Times New Roman" w:eastAsia="Calibri" w:hAnsi="Times New Roman" w:cs="Times New Roman"/>
      <w:b/>
      <w:i/>
      <w:szCs w:val="18"/>
      <w:u w:val="single"/>
    </w:rPr>
  </w:style>
  <w:style w:type="character" w:customStyle="1" w:styleId="AuthorChar">
    <w:name w:val="Author Char"/>
    <w:basedOn w:val="DefaultParagraphFont"/>
    <w:rsid w:val="00AC360D"/>
    <w:rPr>
      <w:b/>
      <w:sz w:val="22"/>
      <w:lang w:val="en-US" w:eastAsia="en-US" w:bidi="ar-SA"/>
    </w:rPr>
  </w:style>
  <w:style w:type="character" w:customStyle="1" w:styleId="fullpost">
    <w:name w:val="fullpost"/>
    <w:basedOn w:val="DefaultParagraphFont"/>
    <w:rsid w:val="00AC360D"/>
  </w:style>
  <w:style w:type="character" w:customStyle="1" w:styleId="bcktital">
    <w:name w:val="bcktital"/>
    <w:basedOn w:val="DefaultParagraphFont"/>
    <w:rsid w:val="00AC360D"/>
  </w:style>
  <w:style w:type="character" w:customStyle="1" w:styleId="8pointChar">
    <w:name w:val="8 point Char"/>
    <w:basedOn w:val="DefaultParagraphFont"/>
    <w:rsid w:val="00AC360D"/>
    <w:rPr>
      <w:sz w:val="16"/>
      <w:szCs w:val="24"/>
      <w:lang w:val="en-US" w:eastAsia="en-US" w:bidi="ar-SA"/>
    </w:rPr>
  </w:style>
  <w:style w:type="character" w:customStyle="1" w:styleId="bcktital0">
    <w:name w:val="bckt_ital"/>
    <w:basedOn w:val="DefaultParagraphFont"/>
    <w:rsid w:val="00AC360D"/>
  </w:style>
  <w:style w:type="paragraph" w:customStyle="1" w:styleId="SmallFont">
    <w:name w:val="Small Font"/>
    <w:basedOn w:val="Normal"/>
    <w:qFormat/>
    <w:rsid w:val="00AC360D"/>
    <w:pPr>
      <w:spacing w:after="200"/>
      <w:contextualSpacing/>
      <w:jc w:val="both"/>
    </w:pPr>
    <w:rPr>
      <w:rFonts w:ascii="Times New Roman" w:eastAsia="Calibri" w:hAnsi="Times New Roman" w:cs="Times New Roman"/>
      <w:sz w:val="14"/>
      <w:szCs w:val="18"/>
    </w:rPr>
  </w:style>
  <w:style w:type="character" w:customStyle="1" w:styleId="SmallFontChar">
    <w:name w:val="Small Font Char"/>
    <w:basedOn w:val="DefaultParagraphFont"/>
    <w:rsid w:val="00AC360D"/>
    <w:rPr>
      <w:sz w:val="14"/>
      <w:szCs w:val="18"/>
      <w:lang w:val="en-US" w:eastAsia="en-US" w:bidi="ar-SA"/>
    </w:rPr>
  </w:style>
  <w:style w:type="character" w:customStyle="1" w:styleId="MicroTextChar">
    <w:name w:val="MicroText Char"/>
    <w:basedOn w:val="DefaultParagraphFont"/>
    <w:rsid w:val="00AC360D"/>
    <w:rPr>
      <w:rFonts w:ascii="Arial Narrow" w:hAnsi="Arial Narrow"/>
      <w:sz w:val="12"/>
      <w:szCs w:val="24"/>
      <w:lang w:val="en-US" w:eastAsia="en-US" w:bidi="ar-SA"/>
    </w:rPr>
  </w:style>
  <w:style w:type="paragraph" w:customStyle="1" w:styleId="MicroText">
    <w:name w:val="MicroText"/>
    <w:basedOn w:val="Normal"/>
    <w:next w:val="Normal"/>
    <w:qFormat/>
    <w:rsid w:val="00AC360D"/>
    <w:rPr>
      <w:rFonts w:ascii="Arial Narrow" w:eastAsia="Calibri" w:hAnsi="Arial Narrow" w:cs="Times New Roman"/>
      <w:sz w:val="12"/>
    </w:rPr>
  </w:style>
  <w:style w:type="character" w:customStyle="1" w:styleId="normal10">
    <w:name w:val="normal1"/>
    <w:basedOn w:val="DefaultParagraphFont"/>
    <w:rsid w:val="00AC360D"/>
  </w:style>
  <w:style w:type="character" w:customStyle="1" w:styleId="Style10ptUnderline">
    <w:name w:val="Style 10 pt Underline"/>
    <w:basedOn w:val="DefaultParagraphFont"/>
    <w:rsid w:val="00AC360D"/>
    <w:rPr>
      <w:sz w:val="20"/>
      <w:u w:val="single"/>
    </w:rPr>
  </w:style>
  <w:style w:type="paragraph" w:styleId="TOAHeading">
    <w:name w:val="toa heading"/>
    <w:basedOn w:val="Normal"/>
    <w:next w:val="Normal"/>
    <w:semiHidden/>
    <w:rsid w:val="00AC360D"/>
    <w:pPr>
      <w:spacing w:before="120"/>
    </w:pPr>
    <w:rPr>
      <w:rFonts w:ascii="Times New Roman" w:eastAsia="Calibri" w:hAnsi="Times New Roman" w:cs="Times New Roman"/>
    </w:rPr>
  </w:style>
  <w:style w:type="paragraph" w:customStyle="1" w:styleId="CardNotUnderlined">
    <w:name w:val="Card Not Underlined"/>
    <w:basedOn w:val="Normal"/>
    <w:link w:val="CardNotUnderlinedChar1"/>
    <w:autoRedefine/>
    <w:qFormat/>
    <w:rsid w:val="00AC360D"/>
    <w:rPr>
      <w:rFonts w:ascii="Times New Roman" w:eastAsia="Calibri" w:hAnsi="Times New Roman" w:cs="Times New Roman"/>
      <w:sz w:val="16"/>
      <w:szCs w:val="20"/>
    </w:rPr>
  </w:style>
  <w:style w:type="character" w:customStyle="1" w:styleId="CardUnderlinedChar">
    <w:name w:val="Card Underlined Char"/>
    <w:basedOn w:val="DefaultParagraphFont"/>
    <w:rsid w:val="00AC360D"/>
    <w:rPr>
      <w:rFonts w:ascii="Tahoma" w:hAnsi="Tahoma"/>
      <w:sz w:val="18"/>
      <w:u w:val="single"/>
      <w:lang w:val="en-US" w:eastAsia="en-US" w:bidi="ar-SA"/>
    </w:rPr>
  </w:style>
  <w:style w:type="character" w:customStyle="1" w:styleId="citationiacgale">
    <w:name w:val="citation iac gale"/>
    <w:basedOn w:val="DefaultParagraphFont"/>
    <w:rsid w:val="00AC360D"/>
  </w:style>
  <w:style w:type="character" w:customStyle="1" w:styleId="MicrotextChar0">
    <w:name w:val="Microtext Char"/>
    <w:basedOn w:val="DefaultParagraphFont"/>
    <w:rsid w:val="00AC360D"/>
    <w:rPr>
      <w:rFonts w:ascii="Times New Roman" w:hAnsi="Times New Roman"/>
      <w:sz w:val="12"/>
    </w:rPr>
  </w:style>
  <w:style w:type="character" w:customStyle="1" w:styleId="Style9ptUnderline">
    <w:name w:val="Style 9 pt Underline"/>
    <w:basedOn w:val="DefaultParagraphFont"/>
    <w:rsid w:val="00AC360D"/>
    <w:rPr>
      <w:sz w:val="22"/>
      <w:u w:val="single"/>
    </w:rPr>
  </w:style>
  <w:style w:type="character" w:customStyle="1" w:styleId="MinimizeChar">
    <w:name w:val="Minimize Char"/>
    <w:rsid w:val="00AC360D"/>
    <w:rPr>
      <w:rFonts w:ascii="Georgia" w:hAnsi="Georgia"/>
      <w:sz w:val="12"/>
      <w:szCs w:val="24"/>
      <w:lang w:val="en-US" w:eastAsia="en-US" w:bidi="ar-SA"/>
    </w:rPr>
  </w:style>
  <w:style w:type="character" w:customStyle="1" w:styleId="highlight0">
    <w:name w:val="highlight"/>
    <w:basedOn w:val="DefaultParagraphFont"/>
    <w:rsid w:val="00AC360D"/>
  </w:style>
  <w:style w:type="paragraph" w:customStyle="1" w:styleId="StyleHeading2Heading2CharCharCharCharCharCharCharCharC">
    <w:name w:val="Style Heading 2Heading 2 CharChar Char Char CharChar Char Char C..."/>
    <w:basedOn w:val="Heading2"/>
    <w:qFormat/>
    <w:rsid w:val="00AC360D"/>
    <w:pPr>
      <w:spacing w:before="240"/>
    </w:pPr>
    <w:rPr>
      <w:rFonts w:ascii="Times New Roman" w:eastAsia="Calibri" w:hAnsi="Times New Roman" w:cs="Arial"/>
      <w:bCs/>
      <w:sz w:val="24"/>
      <w:szCs w:val="20"/>
    </w:rPr>
  </w:style>
  <w:style w:type="character" w:customStyle="1" w:styleId="StyleHeading2Heading2CharCharCharCharCharCharCharCharCChar">
    <w:name w:val="Style Heading 2Heading 2 CharChar Char Char CharChar Char Char C... Char"/>
    <w:basedOn w:val="DefaultParagraphFont"/>
    <w:rsid w:val="00AC360D"/>
    <w:rPr>
      <w:rFonts w:cs="Arial"/>
      <w:b/>
      <w:bCs/>
      <w:iCs/>
      <w:sz w:val="24"/>
      <w:szCs w:val="28"/>
      <w:lang w:val="en-US" w:eastAsia="en-US" w:bidi="ar-SA"/>
    </w:rPr>
  </w:style>
  <w:style w:type="paragraph" w:customStyle="1" w:styleId="Number">
    <w:name w:val="Number"/>
    <w:basedOn w:val="Heading2"/>
    <w:rsid w:val="00AC360D"/>
    <w:pPr>
      <w:tabs>
        <w:tab w:val="left" w:pos="144"/>
        <w:tab w:val="num" w:pos="360"/>
      </w:tabs>
      <w:spacing w:before="240" w:after="240"/>
      <w:ind w:left="360" w:hanging="360"/>
    </w:pPr>
    <w:rPr>
      <w:rFonts w:ascii="Times New Roman" w:eastAsia="SimSun" w:hAnsi="Times New Roman" w:cs="Arial"/>
      <w:bCs/>
      <w:iCs/>
      <w:sz w:val="24"/>
      <w:szCs w:val="20"/>
      <w:lang w:eastAsia="zh-CN"/>
    </w:rPr>
  </w:style>
  <w:style w:type="paragraph" w:styleId="BodyTextIndent3">
    <w:name w:val="Body Text Indent 3"/>
    <w:basedOn w:val="Normal"/>
    <w:link w:val="BodyTextIndent3Char"/>
    <w:uiPriority w:val="99"/>
    <w:rsid w:val="00AC360D"/>
    <w:pPr>
      <w:spacing w:before="100" w:beforeAutospacing="1" w:after="100" w:afterAutospacing="1"/>
    </w:pPr>
    <w:rPr>
      <w:rFonts w:ascii="Times New Roman" w:eastAsia="SimSun" w:hAnsi="Times New Roman" w:cs="Times New Roman"/>
      <w:sz w:val="24"/>
      <w:lang w:eastAsia="zh-CN"/>
    </w:rPr>
  </w:style>
  <w:style w:type="character" w:customStyle="1" w:styleId="BodyTextIndent3Char">
    <w:name w:val="Body Text Indent 3 Char"/>
    <w:basedOn w:val="DefaultParagraphFont"/>
    <w:link w:val="BodyTextIndent3"/>
    <w:uiPriority w:val="99"/>
    <w:rsid w:val="00AC360D"/>
    <w:rPr>
      <w:rFonts w:ascii="Times New Roman" w:eastAsia="SimSun" w:hAnsi="Times New Roman" w:cs="Times New Roman"/>
      <w:sz w:val="24"/>
      <w:lang w:eastAsia="zh-CN"/>
    </w:rPr>
  </w:style>
  <w:style w:type="character" w:customStyle="1" w:styleId="UnderlineChar5Char">
    <w:name w:val="Underline Char5 Char"/>
    <w:basedOn w:val="DefaultParagraphFont"/>
    <w:rsid w:val="00AC360D"/>
    <w:rPr>
      <w:szCs w:val="24"/>
      <w:u w:val="single"/>
      <w:lang w:val="en-US" w:eastAsia="en-US" w:bidi="ar-SA"/>
    </w:rPr>
  </w:style>
  <w:style w:type="paragraph" w:customStyle="1" w:styleId="FullCite">
    <w:name w:val="Full Cite"/>
    <w:basedOn w:val="Normal"/>
    <w:next w:val="Normal"/>
    <w:qFormat/>
    <w:rsid w:val="00AC360D"/>
    <w:rPr>
      <w:rFonts w:ascii="Times New Roman" w:eastAsia="Calibri" w:hAnsi="Times New Roman" w:cs="Times New Roman"/>
      <w:szCs w:val="20"/>
    </w:rPr>
  </w:style>
  <w:style w:type="paragraph" w:customStyle="1" w:styleId="bodytext0">
    <w:name w:val="bodytext"/>
    <w:basedOn w:val="Normal"/>
    <w:rsid w:val="00AC360D"/>
    <w:pPr>
      <w:spacing w:before="100" w:beforeAutospacing="1" w:after="100" w:afterAutospacing="1"/>
    </w:pPr>
    <w:rPr>
      <w:rFonts w:ascii="Times New Roman" w:eastAsia="Calibri" w:hAnsi="Times New Roman" w:cs="Times New Roman"/>
      <w:sz w:val="24"/>
    </w:rPr>
  </w:style>
  <w:style w:type="character" w:customStyle="1" w:styleId="fwanimclass">
    <w:name w:val="fwanim_class"/>
    <w:basedOn w:val="DefaultParagraphFont"/>
    <w:rsid w:val="00AC360D"/>
  </w:style>
  <w:style w:type="character" w:customStyle="1" w:styleId="cardtextemphasisChar">
    <w:name w:val="card text emphasis Char"/>
    <w:basedOn w:val="UnderlinedCardTextChar"/>
    <w:rsid w:val="00AC360D"/>
    <w:rPr>
      <w:rFonts w:ascii="Arial Narrow" w:eastAsia="Calibri" w:hAnsi="Arial Narrow"/>
      <w:b/>
      <w:sz w:val="18"/>
      <w:szCs w:val="24"/>
      <w:u w:val="single"/>
      <w:lang w:val="en-US" w:eastAsia="en-US" w:bidi="ar-SA"/>
    </w:rPr>
  </w:style>
  <w:style w:type="character" w:customStyle="1" w:styleId="CharChar8">
    <w:name w:val="Char Char8"/>
    <w:basedOn w:val="DefaultParagraphFont"/>
    <w:rsid w:val="00AC360D"/>
    <w:rPr>
      <w:rFonts w:ascii="Lucida Grande" w:hAnsi="Lucida Grande" w:cs="Times New Roman"/>
    </w:rPr>
  </w:style>
  <w:style w:type="paragraph" w:customStyle="1" w:styleId="DebateNormal">
    <w:name w:val="DebateNormal"/>
    <w:basedOn w:val="Normal"/>
    <w:qFormat/>
    <w:rsid w:val="00AC360D"/>
    <w:pPr>
      <w:spacing w:line="276" w:lineRule="auto"/>
    </w:pPr>
    <w:rPr>
      <w:rFonts w:ascii="Times New Roman" w:eastAsia="Calibri" w:hAnsi="Times New Roman" w:cs="Times New Roman"/>
      <w:szCs w:val="20"/>
    </w:rPr>
  </w:style>
  <w:style w:type="character" w:customStyle="1" w:styleId="DebateNormalChar">
    <w:name w:val="DebateNormal Char"/>
    <w:basedOn w:val="DefaultParagraphFont"/>
    <w:rsid w:val="00AC360D"/>
    <w:rPr>
      <w:rFonts w:eastAsia="Calibri"/>
      <w:lang w:val="en-US" w:eastAsia="en-US" w:bidi="ar-SA"/>
    </w:rPr>
  </w:style>
  <w:style w:type="paragraph" w:customStyle="1" w:styleId="DebateUnderline0">
    <w:name w:val="DebateUnderline"/>
    <w:basedOn w:val="DebateNormal"/>
    <w:qFormat/>
    <w:rsid w:val="00AC360D"/>
    <w:rPr>
      <w:sz w:val="24"/>
      <w:szCs w:val="24"/>
      <w:u w:val="single"/>
    </w:rPr>
  </w:style>
  <w:style w:type="character" w:customStyle="1" w:styleId="DebateUnderlineChar">
    <w:name w:val="DebateUnderline Char"/>
    <w:basedOn w:val="DebateNormalChar"/>
    <w:rsid w:val="00AC360D"/>
    <w:rPr>
      <w:rFonts w:eastAsia="Calibri"/>
      <w:sz w:val="24"/>
      <w:szCs w:val="24"/>
      <w:u w:val="single"/>
      <w:lang w:val="en-US" w:eastAsia="en-US" w:bidi="ar-SA"/>
    </w:rPr>
  </w:style>
  <w:style w:type="paragraph" w:customStyle="1" w:styleId="DebateEmphasis">
    <w:name w:val="DebateEmphasis"/>
    <w:basedOn w:val="DebateUnderline0"/>
    <w:qFormat/>
    <w:rsid w:val="00AC360D"/>
    <w:rPr>
      <w:b/>
    </w:rPr>
  </w:style>
  <w:style w:type="character" w:customStyle="1" w:styleId="DebateEmphasisChar">
    <w:name w:val="DebateEmphasis Char"/>
    <w:basedOn w:val="DebateUnderlineChar"/>
    <w:rsid w:val="00AC360D"/>
    <w:rPr>
      <w:rFonts w:eastAsia="Calibri"/>
      <w:b/>
      <w:sz w:val="24"/>
      <w:szCs w:val="24"/>
      <w:u w:val="single"/>
      <w:lang w:val="en-US" w:eastAsia="en-US" w:bidi="ar-SA"/>
    </w:rPr>
  </w:style>
  <w:style w:type="paragraph" w:customStyle="1" w:styleId="DebateTag">
    <w:name w:val="DebateTag"/>
    <w:basedOn w:val="Normal"/>
    <w:qFormat/>
    <w:rsid w:val="00AC360D"/>
    <w:pPr>
      <w:spacing w:line="276" w:lineRule="auto"/>
    </w:pPr>
    <w:rPr>
      <w:rFonts w:ascii="Times New Roman" w:eastAsia="Calibri" w:hAnsi="Times New Roman" w:cs="Times New Roman"/>
      <w:b/>
      <w:sz w:val="24"/>
    </w:rPr>
  </w:style>
  <w:style w:type="character" w:customStyle="1" w:styleId="DebateTagChar">
    <w:name w:val="DebateTag Char"/>
    <w:basedOn w:val="DefaultParagraphFont"/>
    <w:rsid w:val="00AC360D"/>
    <w:rPr>
      <w:rFonts w:eastAsia="Calibri"/>
      <w:b/>
      <w:sz w:val="24"/>
      <w:szCs w:val="24"/>
      <w:lang w:val="en-US" w:eastAsia="en-US" w:bidi="ar-SA"/>
    </w:rPr>
  </w:style>
  <w:style w:type="paragraph" w:customStyle="1" w:styleId="DebateHeaderFinal">
    <w:name w:val="DebateHeaderFinal"/>
    <w:basedOn w:val="Heading1"/>
    <w:qFormat/>
    <w:rsid w:val="00AC360D"/>
    <w:pPr>
      <w:spacing w:line="276" w:lineRule="auto"/>
      <w:jc w:val="left"/>
    </w:pPr>
    <w:rPr>
      <w:rFonts w:ascii="Times New Roman" w:eastAsia="Times New Roman" w:hAnsi="Times New Roman" w:cs="Times New Roman"/>
      <w:bCs/>
      <w:caps/>
      <w:sz w:val="36"/>
      <w:szCs w:val="36"/>
    </w:rPr>
  </w:style>
  <w:style w:type="character" w:customStyle="1" w:styleId="DebateHeaderFinalChar">
    <w:name w:val="DebateHeaderFinal Char"/>
    <w:rsid w:val="00AC360D"/>
    <w:rPr>
      <w:b/>
      <w:bCs/>
      <w:sz w:val="36"/>
      <w:szCs w:val="36"/>
      <w:u w:val="single"/>
      <w:lang w:val="en-US" w:eastAsia="en-US" w:bidi="ar-SA"/>
    </w:rPr>
  </w:style>
  <w:style w:type="paragraph" w:customStyle="1" w:styleId="HeaderInitial">
    <w:name w:val="HeaderInitial"/>
    <w:basedOn w:val="Normal"/>
    <w:rsid w:val="00AC360D"/>
    <w:pPr>
      <w:jc w:val="center"/>
      <w:outlineLvl w:val="0"/>
    </w:pPr>
    <w:rPr>
      <w:rFonts w:eastAsia="Calibri" w:cs="Times New Roman"/>
      <w:b/>
      <w:caps/>
      <w:sz w:val="28"/>
    </w:rPr>
  </w:style>
  <w:style w:type="character" w:customStyle="1" w:styleId="FooterChar2">
    <w:name w:val="Footer Char2"/>
    <w:basedOn w:val="DefaultParagraphFont"/>
    <w:rsid w:val="00AC360D"/>
    <w:rPr>
      <w:rFonts w:eastAsia="MS Mincho"/>
      <w:sz w:val="24"/>
      <w:szCs w:val="24"/>
      <w:lang w:val="en-US" w:eastAsia="ja-JP" w:bidi="ar-SA"/>
    </w:rPr>
  </w:style>
  <w:style w:type="character" w:customStyle="1" w:styleId="FootnoteTextChar1">
    <w:name w:val="Footnote Text Char1"/>
    <w:basedOn w:val="DefaultParagraphFont"/>
    <w:rsid w:val="00AC360D"/>
    <w:rPr>
      <w:rFonts w:eastAsia="MS Mincho"/>
      <w:lang w:val="en-US" w:eastAsia="ja-JP" w:bidi="ar-SA"/>
    </w:rPr>
  </w:style>
  <w:style w:type="character" w:customStyle="1" w:styleId="BalloonTextChar2">
    <w:name w:val="Balloon Text Char2"/>
    <w:basedOn w:val="DefaultParagraphFont"/>
    <w:rsid w:val="00AC360D"/>
    <w:rPr>
      <w:rFonts w:ascii="Tahoma" w:eastAsia="MS Mincho" w:hAnsi="Tahoma" w:cs="Tahoma"/>
      <w:sz w:val="16"/>
      <w:szCs w:val="16"/>
      <w:lang w:val="en-US" w:eastAsia="ja-JP" w:bidi="ar-SA"/>
    </w:rPr>
  </w:style>
  <w:style w:type="character" w:customStyle="1" w:styleId="CommentTextChar1">
    <w:name w:val="Comment Text Char1"/>
    <w:basedOn w:val="DefaultParagraphFont"/>
    <w:uiPriority w:val="99"/>
    <w:rsid w:val="00AC360D"/>
    <w:rPr>
      <w:rFonts w:eastAsia="MS Mincho"/>
      <w:lang w:val="en-US" w:eastAsia="ja-JP" w:bidi="ar-SA"/>
    </w:rPr>
  </w:style>
  <w:style w:type="paragraph" w:styleId="CommentSubject">
    <w:name w:val="annotation subject"/>
    <w:basedOn w:val="CommentText"/>
    <w:next w:val="CommentText"/>
    <w:link w:val="CommentSubjectChar"/>
    <w:rsid w:val="00AC360D"/>
    <w:rPr>
      <w:rFonts w:ascii="Times New Roman" w:eastAsia="MS Mincho" w:hAnsi="Times New Roman" w:cs="Times New Roman"/>
      <w:b/>
      <w:bCs/>
      <w:sz w:val="22"/>
      <w:lang w:eastAsia="ja-JP"/>
    </w:rPr>
  </w:style>
  <w:style w:type="character" w:customStyle="1" w:styleId="CommentSubjectChar">
    <w:name w:val="Comment Subject Char"/>
    <w:basedOn w:val="CommentTextChar"/>
    <w:link w:val="CommentSubject"/>
    <w:rsid w:val="00AC360D"/>
    <w:rPr>
      <w:rFonts w:ascii="Times New Roman" w:eastAsia="MS Mincho" w:hAnsi="Times New Roman" w:cs="Times New Roman"/>
      <w:b/>
      <w:bCs/>
      <w:sz w:val="20"/>
      <w:szCs w:val="20"/>
      <w:lang w:eastAsia="ja-JP"/>
    </w:rPr>
  </w:style>
  <w:style w:type="character" w:customStyle="1" w:styleId="CommentSubjectChar1">
    <w:name w:val="Comment Subject Char1"/>
    <w:basedOn w:val="CommentTextChar1"/>
    <w:uiPriority w:val="99"/>
    <w:rsid w:val="00AC360D"/>
    <w:rPr>
      <w:rFonts w:eastAsia="MS Mincho"/>
      <w:b/>
      <w:bCs/>
      <w:lang w:val="en-US" w:eastAsia="ja-JP" w:bidi="ar-SA"/>
    </w:rPr>
  </w:style>
  <w:style w:type="paragraph" w:customStyle="1" w:styleId="StyleLinespacingDouble">
    <w:name w:val="Style Line spacing:  Double"/>
    <w:basedOn w:val="Normal"/>
    <w:rsid w:val="00AC360D"/>
    <w:pPr>
      <w:spacing w:after="240" w:line="480" w:lineRule="auto"/>
    </w:pPr>
    <w:rPr>
      <w:rFonts w:ascii="Cambria" w:eastAsia="Calibri" w:hAnsi="Cambria" w:cs="Times New Roman"/>
      <w:sz w:val="24"/>
      <w:szCs w:val="20"/>
    </w:rPr>
  </w:style>
  <w:style w:type="character" w:customStyle="1" w:styleId="StyleLinespacingDoubleChar">
    <w:name w:val="Style Line spacing:  Double Char"/>
    <w:basedOn w:val="DefaultParagraphFont"/>
    <w:rsid w:val="00AC360D"/>
    <w:rPr>
      <w:rFonts w:ascii="Cambria" w:hAnsi="Cambria"/>
      <w:sz w:val="24"/>
      <w:lang w:val="en-US" w:eastAsia="en-US" w:bidi="ar-SA"/>
    </w:rPr>
  </w:style>
  <w:style w:type="paragraph" w:styleId="Caption">
    <w:name w:val="caption"/>
    <w:basedOn w:val="Normal"/>
    <w:next w:val="Normal"/>
    <w:qFormat/>
    <w:rsid w:val="00AC360D"/>
    <w:rPr>
      <w:rFonts w:ascii="Cambria" w:eastAsia="Calibri" w:hAnsi="Cambria" w:cs="Times New Roman"/>
      <w:b/>
      <w:bCs/>
      <w:szCs w:val="20"/>
    </w:rPr>
  </w:style>
  <w:style w:type="paragraph" w:styleId="Quote">
    <w:name w:val="Quote"/>
    <w:basedOn w:val="Normal"/>
    <w:next w:val="Normal"/>
    <w:link w:val="QuoteChar"/>
    <w:uiPriority w:val="29"/>
    <w:qFormat/>
    <w:rsid w:val="00AC360D"/>
    <w:pPr>
      <w:ind w:left="720"/>
    </w:pPr>
    <w:rPr>
      <w:rFonts w:ascii="Cambria" w:eastAsia="Calibri" w:hAnsi="Cambria" w:cs="Times New Roman"/>
      <w:i/>
      <w:iCs/>
      <w:color w:val="000000"/>
      <w:sz w:val="24"/>
    </w:rPr>
  </w:style>
  <w:style w:type="character" w:customStyle="1" w:styleId="QuoteChar">
    <w:name w:val="Quote Char"/>
    <w:basedOn w:val="DefaultParagraphFont"/>
    <w:link w:val="Quote"/>
    <w:uiPriority w:val="29"/>
    <w:rsid w:val="00AC360D"/>
    <w:rPr>
      <w:rFonts w:ascii="Cambria" w:eastAsia="Calibri" w:hAnsi="Cambria" w:cs="Times New Roman"/>
      <w:i/>
      <w:iCs/>
      <w:color w:val="000000"/>
      <w:sz w:val="24"/>
    </w:rPr>
  </w:style>
  <w:style w:type="paragraph" w:customStyle="1" w:styleId="Normalspacing">
    <w:name w:val="Normal + spacing"/>
    <w:basedOn w:val="StyleLinespacingDouble"/>
    <w:qFormat/>
    <w:rsid w:val="00AC360D"/>
  </w:style>
  <w:style w:type="character" w:customStyle="1" w:styleId="NormalspacingChar">
    <w:name w:val="Normal + spacing Char"/>
    <w:basedOn w:val="StyleLinespacingDoubleChar"/>
    <w:rsid w:val="00AC360D"/>
    <w:rPr>
      <w:rFonts w:ascii="Cambria" w:hAnsi="Cambria"/>
      <w:sz w:val="24"/>
      <w:lang w:val="en-US" w:eastAsia="en-US" w:bidi="ar-SA"/>
    </w:rPr>
  </w:style>
  <w:style w:type="paragraph" w:styleId="EndnoteText">
    <w:name w:val="endnote text"/>
    <w:basedOn w:val="Normal"/>
    <w:link w:val="EndnoteTextChar"/>
    <w:rsid w:val="00AC360D"/>
    <w:rPr>
      <w:rFonts w:ascii="Cambria" w:eastAsia="Calibri" w:hAnsi="Cambria" w:cs="Times New Roman"/>
      <w:szCs w:val="20"/>
    </w:rPr>
  </w:style>
  <w:style w:type="character" w:customStyle="1" w:styleId="EndnoteTextChar">
    <w:name w:val="Endnote Text Char"/>
    <w:basedOn w:val="DefaultParagraphFont"/>
    <w:link w:val="EndnoteText"/>
    <w:rsid w:val="00AC360D"/>
    <w:rPr>
      <w:rFonts w:ascii="Cambria" w:eastAsia="Calibri" w:hAnsi="Cambria" w:cs="Times New Roman"/>
      <w:szCs w:val="20"/>
    </w:rPr>
  </w:style>
  <w:style w:type="character" w:customStyle="1" w:styleId="EndnoteTextChar1">
    <w:name w:val="Endnote Text Char1"/>
    <w:basedOn w:val="DefaultParagraphFont"/>
    <w:rsid w:val="00AC360D"/>
    <w:rPr>
      <w:rFonts w:ascii="Cambria" w:hAnsi="Cambria"/>
      <w:lang w:val="en-US" w:eastAsia="en-US" w:bidi="ar-SA"/>
    </w:rPr>
  </w:style>
  <w:style w:type="character" w:styleId="EndnoteReference">
    <w:name w:val="endnote reference"/>
    <w:basedOn w:val="DefaultParagraphFont"/>
    <w:rsid w:val="00AC360D"/>
    <w:rPr>
      <w:vertAlign w:val="superscript"/>
    </w:rPr>
  </w:style>
  <w:style w:type="character" w:customStyle="1" w:styleId="textbold0">
    <w:name w:val="textbold"/>
    <w:basedOn w:val="DefaultParagraphFont"/>
    <w:rsid w:val="00AC360D"/>
  </w:style>
  <w:style w:type="character" w:customStyle="1" w:styleId="text">
    <w:name w:val="text"/>
    <w:basedOn w:val="DefaultParagraphFont"/>
    <w:rsid w:val="00AC360D"/>
  </w:style>
  <w:style w:type="character" w:customStyle="1" w:styleId="textitalics">
    <w:name w:val="textitalics"/>
    <w:basedOn w:val="DefaultParagraphFont"/>
    <w:rsid w:val="00AC360D"/>
  </w:style>
  <w:style w:type="paragraph" w:customStyle="1" w:styleId="text1">
    <w:name w:val="text1"/>
    <w:basedOn w:val="Normal"/>
    <w:autoRedefine/>
    <w:uiPriority w:val="99"/>
    <w:qFormat/>
    <w:rsid w:val="00AC360D"/>
    <w:rPr>
      <w:rFonts w:ascii="Times New Roman" w:eastAsia="Calibri" w:hAnsi="Times New Roman" w:cs="Times New Roman"/>
      <w:szCs w:val="20"/>
    </w:rPr>
  </w:style>
  <w:style w:type="character" w:customStyle="1" w:styleId="textChar">
    <w:name w:val="text Char"/>
    <w:basedOn w:val="DefaultParagraphFont"/>
    <w:rsid w:val="00AC360D"/>
    <w:rPr>
      <w:rFonts w:ascii="Times New Roman" w:hAnsi="Times New Roman" w:cs="Times New Roman"/>
      <w:sz w:val="18"/>
    </w:rPr>
  </w:style>
  <w:style w:type="character" w:customStyle="1" w:styleId="ssl0">
    <w:name w:val="ss_l0"/>
    <w:basedOn w:val="DefaultParagraphFont"/>
    <w:rsid w:val="00AC360D"/>
  </w:style>
  <w:style w:type="character" w:customStyle="1" w:styleId="cardtextsmallChar">
    <w:name w:val="card text small Char"/>
    <w:basedOn w:val="DefaultParagraphFont"/>
    <w:rsid w:val="00AC360D"/>
    <w:rPr>
      <w:rFonts w:ascii="Arial Narrow" w:hAnsi="Arial Narrow"/>
      <w:szCs w:val="26"/>
      <w:lang w:val="en-US" w:eastAsia="en-US" w:bidi="ar-SA"/>
    </w:rPr>
  </w:style>
  <w:style w:type="paragraph" w:customStyle="1" w:styleId="DoubleUnderlined">
    <w:name w:val="Double Underlined"/>
    <w:basedOn w:val="Heading2"/>
    <w:autoRedefine/>
    <w:uiPriority w:val="99"/>
    <w:qFormat/>
    <w:rsid w:val="00AC360D"/>
    <w:pPr>
      <w:widowControl w:val="0"/>
      <w:suppressAutoHyphens/>
      <w:contextualSpacing/>
    </w:pPr>
    <w:rPr>
      <w:rFonts w:ascii="Trebuchet MS" w:eastAsia="Calibri" w:hAnsi="Trebuchet MS" w:cs="Times New Roman"/>
      <w:b w:val="0"/>
      <w:szCs w:val="20"/>
      <w:u w:val="thick"/>
    </w:rPr>
  </w:style>
  <w:style w:type="character" w:customStyle="1" w:styleId="UnderlineChar2">
    <w:name w:val="Underline Char2"/>
    <w:basedOn w:val="DefaultParagraphFont"/>
    <w:rsid w:val="00AC360D"/>
    <w:rPr>
      <w:rFonts w:ascii="Trebuchet MS" w:hAnsi="Trebuchet MS"/>
      <w:u w:val="thick"/>
      <w:lang w:val="en-US" w:eastAsia="zh-CN" w:bidi="ar-SA"/>
    </w:rPr>
  </w:style>
  <w:style w:type="paragraph" w:customStyle="1" w:styleId="CardTextUnderlined">
    <w:name w:val="Card Text Underlined"/>
    <w:basedOn w:val="Normal"/>
    <w:qFormat/>
    <w:rsid w:val="00AC360D"/>
    <w:rPr>
      <w:rFonts w:ascii="Arial Narrow" w:eastAsia="Calibri" w:hAnsi="Arial Narrow" w:cs="Times New Roman"/>
      <w:u w:val="single"/>
    </w:rPr>
  </w:style>
  <w:style w:type="paragraph" w:customStyle="1" w:styleId="cardtextsmall">
    <w:name w:val="card text small"/>
    <w:basedOn w:val="Normal"/>
    <w:qFormat/>
    <w:rsid w:val="00AC360D"/>
    <w:rPr>
      <w:rFonts w:ascii="Arial Narrow" w:eastAsia="Calibri" w:hAnsi="Arial Narrow" w:cs="Times New Roman"/>
      <w:sz w:val="16"/>
    </w:rPr>
  </w:style>
  <w:style w:type="character" w:customStyle="1" w:styleId="CardUnderlined">
    <w:name w:val="Card Underlined"/>
    <w:basedOn w:val="DefaultParagraphFont"/>
    <w:rsid w:val="00AC360D"/>
    <w:rPr>
      <w:rFonts w:ascii="Arial Narrow" w:hAnsi="Arial Narrow"/>
      <w:sz w:val="22"/>
      <w:szCs w:val="24"/>
      <w:u w:val="single"/>
      <w:lang w:val="en-US" w:eastAsia="en-US" w:bidi="ar-SA"/>
    </w:rPr>
  </w:style>
  <w:style w:type="paragraph" w:customStyle="1" w:styleId="Blocktitle1">
    <w:name w:val="Block title"/>
    <w:basedOn w:val="Heading1"/>
    <w:autoRedefine/>
    <w:rsid w:val="00AC360D"/>
    <w:pPr>
      <w:pBdr>
        <w:top w:val="single" w:sz="4" w:space="1" w:color="auto"/>
        <w:left w:val="single" w:sz="4" w:space="4" w:color="auto"/>
        <w:bottom w:val="single" w:sz="4" w:space="1" w:color="auto"/>
        <w:right w:val="single" w:sz="4" w:space="4" w:color="auto"/>
      </w:pBdr>
    </w:pPr>
    <w:rPr>
      <w:rFonts w:ascii="Times New Roman" w:eastAsia="Cambria" w:hAnsi="Times New Roman" w:cs="Times New Roman"/>
      <w:kern w:val="24"/>
      <w:sz w:val="26"/>
    </w:rPr>
  </w:style>
  <w:style w:type="character" w:customStyle="1" w:styleId="newsstorytitle">
    <w:name w:val="news_story_title"/>
    <w:basedOn w:val="DefaultParagraphFont"/>
    <w:rsid w:val="00AC360D"/>
  </w:style>
  <w:style w:type="character" w:customStyle="1" w:styleId="articletext">
    <w:name w:val="articletext"/>
    <w:basedOn w:val="DefaultParagraphFont"/>
    <w:rsid w:val="00AC360D"/>
  </w:style>
  <w:style w:type="character" w:customStyle="1" w:styleId="articletitle">
    <w:name w:val="articletitle"/>
    <w:basedOn w:val="DefaultParagraphFont"/>
    <w:rsid w:val="00AC360D"/>
  </w:style>
  <w:style w:type="character" w:customStyle="1" w:styleId="texto1">
    <w:name w:val="texto1"/>
    <w:basedOn w:val="DefaultParagraphFont"/>
    <w:rsid w:val="00AC360D"/>
  </w:style>
  <w:style w:type="paragraph" w:customStyle="1" w:styleId="textbodyblack">
    <w:name w:val="textbodyblack"/>
    <w:basedOn w:val="Normal"/>
    <w:uiPriority w:val="99"/>
    <w:qFormat/>
    <w:rsid w:val="00AC360D"/>
    <w:pPr>
      <w:spacing w:before="100" w:beforeAutospacing="1" w:after="100" w:afterAutospacing="1"/>
    </w:pPr>
    <w:rPr>
      <w:rFonts w:ascii="Times New Roman" w:eastAsia="Calibri" w:hAnsi="Times New Roman" w:cs="Times New Roman"/>
      <w:sz w:val="24"/>
    </w:rPr>
  </w:style>
  <w:style w:type="paragraph" w:customStyle="1" w:styleId="times">
    <w:name w:val="times"/>
    <w:basedOn w:val="Normal"/>
    <w:qFormat/>
    <w:rsid w:val="00AC360D"/>
    <w:pPr>
      <w:spacing w:before="100" w:beforeAutospacing="1" w:after="100" w:afterAutospacing="1"/>
    </w:pPr>
    <w:rPr>
      <w:rFonts w:ascii="Times New Roman" w:eastAsia="Calibri" w:hAnsi="Times New Roman" w:cs="Times New Roman"/>
      <w:sz w:val="24"/>
    </w:rPr>
  </w:style>
  <w:style w:type="paragraph" w:customStyle="1" w:styleId="lastpar">
    <w:name w:val="lastpar"/>
    <w:basedOn w:val="Normal"/>
    <w:rsid w:val="00AC360D"/>
    <w:pPr>
      <w:spacing w:before="100" w:beforeAutospacing="1" w:after="100" w:afterAutospacing="1"/>
    </w:pPr>
    <w:rPr>
      <w:rFonts w:ascii="Times New Roman" w:eastAsia="Calibri" w:hAnsi="Times New Roman" w:cs="Times New Roman"/>
      <w:sz w:val="24"/>
    </w:rPr>
  </w:style>
  <w:style w:type="character" w:customStyle="1" w:styleId="klink">
    <w:name w:val="klink"/>
    <w:basedOn w:val="DefaultParagraphFont"/>
    <w:rsid w:val="00AC360D"/>
  </w:style>
  <w:style w:type="character" w:customStyle="1" w:styleId="TagsCharChar">
    <w:name w:val="Tags Char Char"/>
    <w:basedOn w:val="DefaultParagraphFont"/>
    <w:rsid w:val="00AC360D"/>
    <w:rPr>
      <w:rFonts w:eastAsia="SimSun"/>
      <w:b/>
      <w:sz w:val="24"/>
      <w:lang w:eastAsia="zh-CN"/>
    </w:rPr>
  </w:style>
  <w:style w:type="character" w:customStyle="1" w:styleId="ThickUnderlineCharChar">
    <w:name w:val="Thick Underline Char Char"/>
    <w:basedOn w:val="DefaultParagraphFont"/>
    <w:rsid w:val="00AC360D"/>
    <w:rPr>
      <w:sz w:val="24"/>
      <w:szCs w:val="24"/>
      <w:u w:val="thick"/>
      <w:lang w:val="en-US" w:eastAsia="en-US" w:bidi="ar-SA"/>
    </w:rPr>
  </w:style>
  <w:style w:type="paragraph" w:customStyle="1" w:styleId="CardsFont8pt">
    <w:name w:val="Cards + Font: 8 pt"/>
    <w:basedOn w:val="Normal"/>
    <w:rsid w:val="00AC360D"/>
    <w:pPr>
      <w:autoSpaceDE w:val="0"/>
      <w:autoSpaceDN w:val="0"/>
      <w:adjustRightInd w:val="0"/>
      <w:ind w:left="432" w:right="432"/>
      <w:jc w:val="both"/>
    </w:pPr>
    <w:rPr>
      <w:rFonts w:ascii="Times New Roman" w:eastAsia="Calibri" w:hAnsi="Times New Roman" w:cs="Times New Roman"/>
      <w:sz w:val="16"/>
      <w:szCs w:val="20"/>
    </w:rPr>
  </w:style>
  <w:style w:type="character" w:customStyle="1" w:styleId="hit1">
    <w:name w:val="hit1"/>
    <w:basedOn w:val="DefaultParagraphFont"/>
    <w:rsid w:val="00AC360D"/>
    <w:rPr>
      <w:b/>
      <w:bCs/>
      <w:color w:val="CC0033"/>
    </w:rPr>
  </w:style>
  <w:style w:type="paragraph" w:customStyle="1" w:styleId="UnderlinedCardText">
    <w:name w:val="Underlined Card Text"/>
    <w:basedOn w:val="Normal"/>
    <w:qFormat/>
    <w:rsid w:val="00AC360D"/>
    <w:pPr>
      <w:spacing w:after="200"/>
      <w:contextualSpacing/>
    </w:pPr>
    <w:rPr>
      <w:rFonts w:ascii="Arial Narrow" w:eastAsia="Calibri" w:hAnsi="Arial Narrow" w:cs="Times New Roman"/>
      <w:sz w:val="18"/>
      <w:u w:val="single"/>
    </w:rPr>
  </w:style>
  <w:style w:type="table" w:styleId="TableClassic1">
    <w:name w:val="Table Classic 1"/>
    <w:basedOn w:val="TableNormal"/>
    <w:rsid w:val="00AC360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AC360D"/>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AC360D"/>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CitesChar0">
    <w:name w:val="Cites Char"/>
    <w:basedOn w:val="DefaultParagraphFont"/>
    <w:rsid w:val="00AC360D"/>
    <w:rPr>
      <w:b/>
      <w:bCs/>
      <w:szCs w:val="24"/>
      <w:lang w:val="en-US" w:eastAsia="en-US" w:bidi="ar-SA"/>
    </w:rPr>
  </w:style>
  <w:style w:type="character" w:customStyle="1" w:styleId="UnderliningChar2">
    <w:name w:val="Underlining Char2"/>
    <w:basedOn w:val="DefaultParagraphFont"/>
    <w:rsid w:val="00AC360D"/>
    <w:rPr>
      <w:rFonts w:ascii="Arial Narrow" w:hAnsi="Arial Narrow"/>
      <w:szCs w:val="24"/>
      <w:u w:val="single"/>
      <w:lang w:val="en-US" w:eastAsia="en-US" w:bidi="ar-SA"/>
    </w:rPr>
  </w:style>
  <w:style w:type="paragraph" w:styleId="PlainText">
    <w:name w:val="Plain Text"/>
    <w:basedOn w:val="Normal"/>
    <w:link w:val="PlainTextChar"/>
    <w:rsid w:val="00AC360D"/>
    <w:pPr>
      <w:tabs>
        <w:tab w:val="left" w:pos="9450"/>
      </w:tabs>
    </w:pPr>
    <w:rPr>
      <w:rFonts w:ascii="Courier" w:eastAsia="Calibri" w:hAnsi="Courier" w:cs="Times New Roman"/>
      <w:sz w:val="24"/>
    </w:rPr>
  </w:style>
  <w:style w:type="character" w:customStyle="1" w:styleId="PlainTextChar">
    <w:name w:val="Plain Text Char"/>
    <w:basedOn w:val="DefaultParagraphFont"/>
    <w:link w:val="PlainText"/>
    <w:rsid w:val="00AC360D"/>
    <w:rPr>
      <w:rFonts w:ascii="Courier" w:eastAsia="Calibri" w:hAnsi="Courier" w:cs="Times New Roman"/>
      <w:sz w:val="24"/>
    </w:rPr>
  </w:style>
  <w:style w:type="character" w:customStyle="1" w:styleId="UnderliningChar1">
    <w:name w:val="Underlining Char1"/>
    <w:basedOn w:val="DefaultParagraphFont"/>
    <w:rsid w:val="00AC360D"/>
    <w:rPr>
      <w:rFonts w:ascii="Arial Narrow" w:hAnsi="Arial Narrow"/>
      <w:szCs w:val="24"/>
      <w:u w:val="single"/>
      <w:lang w:val="en-US" w:eastAsia="en-US" w:bidi="ar-SA"/>
    </w:rPr>
  </w:style>
  <w:style w:type="paragraph" w:customStyle="1" w:styleId="BlockHeading1">
    <w:name w:val="Block Heading 1"/>
    <w:basedOn w:val="Normal"/>
    <w:uiPriority w:val="99"/>
    <w:qFormat/>
    <w:rsid w:val="00AC360D"/>
    <w:pPr>
      <w:pBdr>
        <w:bottom w:val="single" w:sz="18" w:space="1" w:color="auto"/>
      </w:pBdr>
      <w:tabs>
        <w:tab w:val="left" w:pos="9450"/>
      </w:tabs>
      <w:jc w:val="center"/>
      <w:outlineLvl w:val="0"/>
    </w:pPr>
    <w:rPr>
      <w:rFonts w:eastAsia="Calibri" w:cs="Times New Roman"/>
      <w:b/>
      <w:emboss/>
      <w:color w:val="000000"/>
      <w:sz w:val="48"/>
      <w:szCs w:val="48"/>
    </w:rPr>
  </w:style>
  <w:style w:type="paragraph" w:customStyle="1" w:styleId="RepeatBlockHeading">
    <w:name w:val="Repeat Block Heading"/>
    <w:basedOn w:val="BlockHeading1"/>
    <w:uiPriority w:val="99"/>
    <w:qFormat/>
    <w:rsid w:val="00AC360D"/>
    <w:pPr>
      <w:outlineLvl w:val="1"/>
    </w:pPr>
  </w:style>
  <w:style w:type="paragraph" w:customStyle="1" w:styleId="Paste">
    <w:name w:val="Paste"/>
    <w:basedOn w:val="Normal"/>
    <w:qFormat/>
    <w:rsid w:val="00AC360D"/>
    <w:pPr>
      <w:tabs>
        <w:tab w:val="left" w:pos="9450"/>
      </w:tabs>
    </w:pPr>
    <w:rPr>
      <w:rFonts w:ascii="Arial Narrow" w:eastAsia="Calibri" w:hAnsi="Arial Narrow" w:cs="Times New Roman"/>
      <w:sz w:val="16"/>
    </w:rPr>
  </w:style>
  <w:style w:type="paragraph" w:customStyle="1" w:styleId="textsmall">
    <w:name w:val="textsmall"/>
    <w:basedOn w:val="Normal"/>
    <w:qFormat/>
    <w:rsid w:val="00AC360D"/>
    <w:pPr>
      <w:tabs>
        <w:tab w:val="left" w:pos="9450"/>
      </w:tabs>
    </w:pPr>
    <w:rPr>
      <w:rFonts w:ascii="Times New Roman" w:eastAsia="Calibri" w:hAnsi="Times New Roman" w:cs="Times New Roman"/>
      <w:sz w:val="16"/>
    </w:rPr>
  </w:style>
  <w:style w:type="character" w:customStyle="1" w:styleId="smcaps">
    <w:name w:val="smcaps"/>
    <w:basedOn w:val="DefaultParagraphFont"/>
    <w:rsid w:val="00AC360D"/>
  </w:style>
  <w:style w:type="character" w:customStyle="1" w:styleId="Style1Char2">
    <w:name w:val="Style1 Char2"/>
    <w:basedOn w:val="DefaultParagraphFont"/>
    <w:rsid w:val="00AC360D"/>
    <w:rPr>
      <w:szCs w:val="24"/>
      <w:lang w:val="en-US" w:eastAsia="en-US" w:bidi="ar-SA"/>
    </w:rPr>
  </w:style>
  <w:style w:type="paragraph" w:customStyle="1" w:styleId="SmallCite">
    <w:name w:val="Small Cite"/>
    <w:basedOn w:val="Normal"/>
    <w:qFormat/>
    <w:rsid w:val="00AC360D"/>
    <w:pPr>
      <w:tabs>
        <w:tab w:val="left" w:pos="9450"/>
      </w:tabs>
    </w:pPr>
    <w:rPr>
      <w:rFonts w:ascii="Verdana" w:eastAsia="Calibri" w:hAnsi="Verdana" w:cs="Times New Roman"/>
      <w:sz w:val="16"/>
    </w:rPr>
  </w:style>
  <w:style w:type="paragraph" w:customStyle="1" w:styleId="inside-copy">
    <w:name w:val="inside-copy"/>
    <w:basedOn w:val="Normal"/>
    <w:uiPriority w:val="99"/>
    <w:qFormat/>
    <w:rsid w:val="00AC360D"/>
    <w:pPr>
      <w:tabs>
        <w:tab w:val="left" w:pos="9450"/>
      </w:tabs>
      <w:spacing w:before="100" w:beforeAutospacing="1" w:after="100" w:afterAutospacing="1" w:line="225" w:lineRule="atLeast"/>
    </w:pPr>
    <w:rPr>
      <w:rFonts w:ascii="Arial" w:eastAsia="Calibri" w:hAnsi="Arial" w:cs="Arial"/>
      <w:sz w:val="16"/>
      <w:szCs w:val="18"/>
    </w:rPr>
  </w:style>
  <w:style w:type="character" w:customStyle="1" w:styleId="inside-head1">
    <w:name w:val="inside-head1"/>
    <w:basedOn w:val="DefaultParagraphFont"/>
    <w:rsid w:val="00AC360D"/>
    <w:rPr>
      <w:rFonts w:ascii="Arial" w:hAnsi="Arial" w:cs="Arial" w:hint="default"/>
      <w:b/>
      <w:bCs/>
      <w:color w:val="000000"/>
      <w:spacing w:val="-15"/>
      <w:sz w:val="45"/>
      <w:szCs w:val="45"/>
    </w:rPr>
  </w:style>
  <w:style w:type="character" w:customStyle="1" w:styleId="datestamp1">
    <w:name w:val="datestamp1"/>
    <w:basedOn w:val="DefaultParagraphFont"/>
    <w:rsid w:val="00AC360D"/>
    <w:rPr>
      <w:rFonts w:ascii="Arial" w:hAnsi="Arial" w:cs="Arial" w:hint="default"/>
      <w:b w:val="0"/>
      <w:bCs w:val="0"/>
      <w:strike w:val="0"/>
      <w:dstrike w:val="0"/>
      <w:color w:val="000000"/>
      <w:sz w:val="15"/>
      <w:szCs w:val="15"/>
      <w:u w:val="none"/>
      <w:effect w:val="none"/>
    </w:rPr>
  </w:style>
  <w:style w:type="character" w:customStyle="1" w:styleId="pagetools1">
    <w:name w:val="pagetools1"/>
    <w:basedOn w:val="DefaultParagraphFont"/>
    <w:rsid w:val="00AC360D"/>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AC360D"/>
  </w:style>
  <w:style w:type="paragraph" w:customStyle="1" w:styleId="links1">
    <w:name w:val="links1"/>
    <w:basedOn w:val="Normal"/>
    <w:rsid w:val="00AC360D"/>
    <w:pPr>
      <w:tabs>
        <w:tab w:val="left" w:pos="9450"/>
      </w:tabs>
      <w:spacing w:before="100" w:beforeAutospacing="1" w:after="100" w:afterAutospacing="1"/>
    </w:pPr>
    <w:rPr>
      <w:rFonts w:ascii="Times New Roman" w:eastAsia="Calibri" w:hAnsi="Times New Roman" w:cs="Times New Roman"/>
      <w:color w:val="FFFFFF"/>
      <w:sz w:val="16"/>
      <w:szCs w:val="16"/>
    </w:rPr>
  </w:style>
  <w:style w:type="paragraph" w:customStyle="1" w:styleId="endtext">
    <w:name w:val="endtext"/>
    <w:basedOn w:val="Normal"/>
    <w:rsid w:val="00AC360D"/>
    <w:pPr>
      <w:tabs>
        <w:tab w:val="left" w:pos="9450"/>
      </w:tabs>
      <w:spacing w:before="100" w:beforeAutospacing="1" w:after="100" w:afterAutospacing="1"/>
      <w:ind w:left="300"/>
    </w:pPr>
    <w:rPr>
      <w:rFonts w:ascii="Arial" w:eastAsia="Calibri" w:hAnsi="Arial" w:cs="Arial"/>
      <w:szCs w:val="20"/>
    </w:rPr>
  </w:style>
  <w:style w:type="character" w:customStyle="1" w:styleId="storyheading31">
    <w:name w:val="storyheading31"/>
    <w:basedOn w:val="DefaultParagraphFont"/>
    <w:rsid w:val="00AC360D"/>
    <w:rPr>
      <w:rFonts w:ascii="Verdana" w:hAnsi="Verdana" w:hint="default"/>
      <w:b/>
      <w:bCs/>
      <w:sz w:val="32"/>
      <w:szCs w:val="32"/>
    </w:rPr>
  </w:style>
  <w:style w:type="character" w:customStyle="1" w:styleId="storydeck31">
    <w:name w:val="storydeck31"/>
    <w:basedOn w:val="DefaultParagraphFont"/>
    <w:rsid w:val="00AC360D"/>
    <w:rPr>
      <w:rFonts w:ascii="Verdana" w:hAnsi="Verdana" w:hint="default"/>
      <w:i w:val="0"/>
      <w:iCs w:val="0"/>
      <w:sz w:val="21"/>
      <w:szCs w:val="21"/>
    </w:rPr>
  </w:style>
  <w:style w:type="paragraph" w:customStyle="1" w:styleId="copyright">
    <w:name w:val="copyright"/>
    <w:basedOn w:val="Normal"/>
    <w:rsid w:val="00AC360D"/>
    <w:pPr>
      <w:tabs>
        <w:tab w:val="left" w:pos="9450"/>
      </w:tabs>
      <w:spacing w:before="100" w:beforeAutospacing="1" w:after="100" w:afterAutospacing="1"/>
    </w:pPr>
    <w:rPr>
      <w:rFonts w:ascii="Times New Roman" w:eastAsia="Calibri" w:hAnsi="Times New Roman" w:cs="Times New Roman"/>
      <w:sz w:val="24"/>
    </w:rPr>
  </w:style>
  <w:style w:type="character" w:customStyle="1" w:styleId="subtitle1">
    <w:name w:val="subtitle1"/>
    <w:basedOn w:val="DefaultParagraphFont"/>
    <w:rsid w:val="00AC360D"/>
    <w:rPr>
      <w:rFonts w:ascii="Verdana" w:hAnsi="Verdana" w:hint="default"/>
      <w:b w:val="0"/>
      <w:bCs w:val="0"/>
      <w:vanish w:val="0"/>
      <w:webHidden w:val="0"/>
      <w:color w:val="484848"/>
      <w:sz w:val="14"/>
      <w:szCs w:val="14"/>
      <w:specVanish w:val="0"/>
    </w:rPr>
  </w:style>
  <w:style w:type="paragraph" w:customStyle="1" w:styleId="g">
    <w:name w:val="g"/>
    <w:basedOn w:val="Normal"/>
    <w:rsid w:val="00AC360D"/>
    <w:pPr>
      <w:tabs>
        <w:tab w:val="left" w:pos="9450"/>
      </w:tabs>
      <w:spacing w:before="240" w:after="240"/>
    </w:pPr>
    <w:rPr>
      <w:rFonts w:ascii="Times New Roman" w:eastAsia="Calibri" w:hAnsi="Times New Roman" w:cs="Times New Roman"/>
      <w:sz w:val="24"/>
    </w:rPr>
  </w:style>
  <w:style w:type="character" w:customStyle="1" w:styleId="clsbiolink">
    <w:name w:val="clsbiolink"/>
    <w:basedOn w:val="DefaultParagraphFont"/>
    <w:rsid w:val="00AC360D"/>
  </w:style>
  <w:style w:type="character" w:customStyle="1" w:styleId="clssmaller">
    <w:name w:val="clssmaller"/>
    <w:basedOn w:val="DefaultParagraphFont"/>
    <w:rsid w:val="00AC360D"/>
  </w:style>
  <w:style w:type="character" w:customStyle="1" w:styleId="sm1">
    <w:name w:val="sm1"/>
    <w:basedOn w:val="DefaultParagraphFont"/>
    <w:rsid w:val="00AC360D"/>
    <w:rPr>
      <w:rFonts w:ascii="Verdana" w:hAnsi="Verdana" w:hint="default"/>
      <w:i w:val="0"/>
      <w:iCs w:val="0"/>
      <w:smallCaps w:val="0"/>
      <w:color w:val="000000"/>
      <w:sz w:val="17"/>
      <w:szCs w:val="17"/>
    </w:rPr>
  </w:style>
  <w:style w:type="character" w:customStyle="1" w:styleId="noindentChar">
    <w:name w:val="noindent Char"/>
    <w:basedOn w:val="DefaultParagraphFont"/>
    <w:rsid w:val="00AC360D"/>
    <w:rPr>
      <w:rFonts w:ascii="Arial" w:hAnsi="Arial" w:cs="Arial"/>
      <w:sz w:val="24"/>
      <w:szCs w:val="24"/>
      <w:lang w:val="en-US" w:eastAsia="en-US" w:bidi="ar-SA"/>
    </w:rPr>
  </w:style>
  <w:style w:type="paragraph" w:customStyle="1" w:styleId="Small">
    <w:name w:val="Small"/>
    <w:basedOn w:val="Normal"/>
    <w:uiPriority w:val="99"/>
    <w:qFormat/>
    <w:rsid w:val="00AC360D"/>
    <w:pPr>
      <w:tabs>
        <w:tab w:val="left" w:pos="9450"/>
      </w:tabs>
    </w:pPr>
    <w:rPr>
      <w:rFonts w:ascii="Times New Roman" w:eastAsia="Calibri" w:hAnsi="Times New Roman" w:cs="Times New Roman"/>
      <w:sz w:val="16"/>
    </w:rPr>
  </w:style>
  <w:style w:type="character" w:customStyle="1" w:styleId="SmallChar1">
    <w:name w:val="Small Char1"/>
    <w:basedOn w:val="DefaultParagraphFont"/>
    <w:rsid w:val="00AC360D"/>
    <w:rPr>
      <w:sz w:val="16"/>
      <w:szCs w:val="24"/>
      <w:lang w:val="en-US" w:eastAsia="en-US" w:bidi="ar-SA"/>
    </w:rPr>
  </w:style>
  <w:style w:type="character" w:customStyle="1" w:styleId="smallChar">
    <w:name w:val="small Char"/>
    <w:basedOn w:val="DefaultParagraphFont"/>
    <w:rsid w:val="00AC360D"/>
    <w:rPr>
      <w:szCs w:val="24"/>
      <w:lang w:val="en-US" w:eastAsia="en-US" w:bidi="ar-SA"/>
    </w:rPr>
  </w:style>
  <w:style w:type="character" w:customStyle="1" w:styleId="fullcite0">
    <w:name w:val="fullcite"/>
    <w:basedOn w:val="DefaultParagraphFont"/>
    <w:rsid w:val="00AC360D"/>
  </w:style>
  <w:style w:type="character" w:customStyle="1" w:styleId="Style9ptThickunderline">
    <w:name w:val="Style 9 pt Thick underline"/>
    <w:basedOn w:val="DefaultParagraphFont"/>
    <w:rsid w:val="00AC360D"/>
    <w:rPr>
      <w:sz w:val="24"/>
      <w:u w:val="thick"/>
    </w:rPr>
  </w:style>
  <w:style w:type="paragraph" w:customStyle="1" w:styleId="Repeatheader">
    <w:name w:val="Repeat header"/>
    <w:basedOn w:val="Normal"/>
    <w:autoRedefine/>
    <w:rsid w:val="00AC360D"/>
    <w:pPr>
      <w:tabs>
        <w:tab w:val="left" w:pos="9450"/>
      </w:tabs>
      <w:jc w:val="center"/>
    </w:pPr>
    <w:rPr>
      <w:rFonts w:ascii="Century Gothic" w:eastAsia="Calibri" w:hAnsi="Century Gothic" w:cs="Times New Roman"/>
      <w:b/>
      <w:i/>
      <w:sz w:val="40"/>
      <w:u w:val="words"/>
    </w:rPr>
  </w:style>
  <w:style w:type="paragraph" w:customStyle="1" w:styleId="StyleCardNotUnderlined8pt">
    <w:name w:val="Style Card Not Underlined + 8 pt"/>
    <w:basedOn w:val="CardNotUnderlined"/>
    <w:rsid w:val="00AC360D"/>
    <w:pPr>
      <w:tabs>
        <w:tab w:val="left" w:pos="9450"/>
      </w:tabs>
    </w:pPr>
    <w:rPr>
      <w:u w:val="single"/>
    </w:rPr>
  </w:style>
  <w:style w:type="character" w:customStyle="1" w:styleId="CardNotUnderlinedChar">
    <w:name w:val="Card Not Underlined Char"/>
    <w:basedOn w:val="DefaultParagraphFont"/>
    <w:rsid w:val="00AC360D"/>
    <w:rPr>
      <w:sz w:val="16"/>
      <w:lang w:val="en-US" w:eastAsia="en-US" w:bidi="ar-SA"/>
    </w:rPr>
  </w:style>
  <w:style w:type="paragraph" w:customStyle="1" w:styleId="Brief-PrimarySource">
    <w:name w:val="Brief - Primary Source"/>
    <w:basedOn w:val="Normal"/>
    <w:uiPriority w:val="99"/>
    <w:qFormat/>
    <w:rsid w:val="00AC360D"/>
    <w:pPr>
      <w:tabs>
        <w:tab w:val="left" w:pos="9450"/>
      </w:tabs>
    </w:pPr>
    <w:rPr>
      <w:rFonts w:ascii="Times New Roman" w:eastAsia="Calibri" w:hAnsi="Times New Roman" w:cs="Times New Roman"/>
      <w:b/>
      <w:szCs w:val="20"/>
    </w:rPr>
  </w:style>
  <w:style w:type="paragraph" w:customStyle="1" w:styleId="Brief-Underline">
    <w:name w:val="Brief - Underline"/>
    <w:basedOn w:val="Normal"/>
    <w:uiPriority w:val="99"/>
    <w:qFormat/>
    <w:rsid w:val="00AC360D"/>
    <w:pPr>
      <w:tabs>
        <w:tab w:val="left" w:pos="9450"/>
      </w:tabs>
    </w:pPr>
    <w:rPr>
      <w:rFonts w:ascii="Times New Roman" w:eastAsia="Calibri" w:hAnsi="Times New Roman" w:cs="Times New Roman"/>
      <w:szCs w:val="20"/>
      <w:u w:val="single"/>
    </w:rPr>
  </w:style>
  <w:style w:type="paragraph" w:customStyle="1" w:styleId="Brief-Bold">
    <w:name w:val="Brief - Bold"/>
    <w:basedOn w:val="Normal"/>
    <w:rsid w:val="00AC360D"/>
    <w:pPr>
      <w:tabs>
        <w:tab w:val="left" w:pos="9450"/>
      </w:tabs>
    </w:pPr>
    <w:rPr>
      <w:rFonts w:ascii="Times New Roman" w:eastAsia="Calibri" w:hAnsi="Times New Roman" w:cs="Times New Roman"/>
      <w:b/>
      <w:szCs w:val="20"/>
    </w:rPr>
  </w:style>
  <w:style w:type="paragraph" w:customStyle="1" w:styleId="summary">
    <w:name w:val="summary"/>
    <w:basedOn w:val="Normal"/>
    <w:uiPriority w:val="99"/>
    <w:qFormat/>
    <w:rsid w:val="00AC360D"/>
    <w:pPr>
      <w:tabs>
        <w:tab w:val="left" w:pos="9450"/>
      </w:tabs>
      <w:spacing w:before="100" w:beforeAutospacing="1" w:after="100" w:afterAutospacing="1"/>
    </w:pPr>
    <w:rPr>
      <w:rFonts w:ascii="Verdana" w:eastAsia="SimSun" w:hAnsi="Verdana" w:cs="Times New Roman"/>
      <w:color w:val="646464"/>
      <w:sz w:val="16"/>
      <w:szCs w:val="18"/>
      <w:lang w:eastAsia="zh-CN"/>
    </w:rPr>
  </w:style>
  <w:style w:type="character" w:customStyle="1" w:styleId="BoldText12pt">
    <w:name w:val="Bold Text 12 pt"/>
    <w:autoRedefine/>
    <w:rsid w:val="00AC360D"/>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12TimesNewRoman">
    <w:name w:val="12 Times New Roman"/>
    <w:rsid w:val="00AC360D"/>
    <w:rPr>
      <w:rFonts w:ascii="Times New Roman" w:eastAsia="Times New Roman" w:hAnsi="Times New Roman"/>
      <w:b w:val="0"/>
      <w:i w:val="0"/>
      <w:caps w:val="0"/>
      <w:smallCaps w:val="0"/>
      <w:strike w:val="0"/>
      <w:dstrike w:val="0"/>
      <w:noProof w:val="0"/>
      <w:color w:val="000000"/>
      <w:spacing w:val="0"/>
      <w:position w:val="0"/>
      <w:sz w:val="24"/>
      <w:u w:val="none" w:color="000000"/>
      <w:vertAlign w:val="baseline"/>
      <w:lang w:val="en-US"/>
    </w:rPr>
  </w:style>
  <w:style w:type="paragraph" w:customStyle="1" w:styleId="BriefTitle">
    <w:name w:val="Brief Title"/>
    <w:basedOn w:val="Heading1"/>
    <w:qFormat/>
    <w:rsid w:val="00AC360D"/>
    <w:pPr>
      <w:tabs>
        <w:tab w:val="left" w:pos="9450"/>
      </w:tabs>
      <w:jc w:val="left"/>
    </w:pPr>
    <w:rPr>
      <w:rFonts w:ascii="Times New Roman" w:eastAsia="Helvetica" w:hAnsi="Times New Roman" w:cs="Times New Roman"/>
      <w:caps/>
      <w:sz w:val="32"/>
    </w:rPr>
  </w:style>
  <w:style w:type="paragraph" w:customStyle="1" w:styleId="HeaderFooter">
    <w:name w:val="Header &amp; Footer"/>
    <w:rsid w:val="00AC360D"/>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PageHeader-Underline18pt">
    <w:name w:val="Page Header - Underline 18 pt"/>
    <w:uiPriority w:val="99"/>
    <w:qFormat/>
    <w:rsid w:val="00AC360D"/>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links">
    <w:name w:val="links"/>
    <w:basedOn w:val="Normal"/>
    <w:rsid w:val="00AC360D"/>
    <w:pPr>
      <w:tabs>
        <w:tab w:val="left" w:pos="9450"/>
      </w:tabs>
      <w:spacing w:before="100" w:beforeAutospacing="1" w:after="100" w:afterAutospacing="1"/>
    </w:pPr>
    <w:rPr>
      <w:rFonts w:ascii="Times New Roman" w:eastAsia="Calibri" w:hAnsi="Times New Roman" w:cs="Times New Roman"/>
    </w:rPr>
  </w:style>
  <w:style w:type="character" w:customStyle="1" w:styleId="BoldUnderliningChar">
    <w:name w:val="Bold Underlining Char"/>
    <w:basedOn w:val="UnderliningChar"/>
    <w:rsid w:val="00AC360D"/>
    <w:rPr>
      <w:rFonts w:ascii="Arial Narrow" w:eastAsia="Calibri" w:hAnsi="Arial Narrow" w:cs="Times New Roman"/>
      <w:b/>
      <w:u w:val="single"/>
      <w:lang w:val="en-GB" w:eastAsia="x-none"/>
    </w:rPr>
  </w:style>
  <w:style w:type="character" w:customStyle="1" w:styleId="CharacterStyle8">
    <w:name w:val="Character Style 8"/>
    <w:rsid w:val="00AC360D"/>
    <w:rPr>
      <w:sz w:val="22"/>
      <w:szCs w:val="22"/>
    </w:rPr>
  </w:style>
  <w:style w:type="paragraph" w:customStyle="1" w:styleId="Style11">
    <w:name w:val="Style 11"/>
    <w:rsid w:val="00AC360D"/>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AC360D"/>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haracterStyle3">
    <w:name w:val="Character Style 3"/>
    <w:uiPriority w:val="99"/>
    <w:rsid w:val="00AC360D"/>
    <w:rPr>
      <w:rFonts w:ascii="Garamond" w:hAnsi="Garamond" w:cs="Garamond"/>
      <w:sz w:val="20"/>
      <w:szCs w:val="20"/>
    </w:rPr>
  </w:style>
  <w:style w:type="paragraph" w:customStyle="1" w:styleId="CardStyle">
    <w:name w:val="Card Style"/>
    <w:basedOn w:val="Normal"/>
    <w:link w:val="CardStyleChar"/>
    <w:qFormat/>
    <w:rsid w:val="00AC360D"/>
    <w:pPr>
      <w:tabs>
        <w:tab w:val="left" w:pos="9450"/>
      </w:tabs>
    </w:pPr>
    <w:rPr>
      <w:rFonts w:ascii="Times New Roman" w:eastAsia="Calibri" w:hAnsi="Times New Roman" w:cs="Times New Roman"/>
    </w:rPr>
  </w:style>
  <w:style w:type="paragraph" w:customStyle="1" w:styleId="TagStyle">
    <w:name w:val="Tag Style"/>
    <w:basedOn w:val="CardStyle"/>
    <w:qFormat/>
    <w:rsid w:val="00AC360D"/>
    <w:rPr>
      <w:b/>
      <w:sz w:val="24"/>
    </w:rPr>
  </w:style>
  <w:style w:type="paragraph" w:styleId="Subtitle">
    <w:name w:val="Subtitle"/>
    <w:aliases w:val="Underlined card text"/>
    <w:basedOn w:val="Normal"/>
    <w:next w:val="Normal"/>
    <w:link w:val="SubtitleChar"/>
    <w:uiPriority w:val="99"/>
    <w:qFormat/>
    <w:rsid w:val="00AC360D"/>
    <w:pPr>
      <w:widowControl w:val="0"/>
      <w:tabs>
        <w:tab w:val="left" w:pos="9450"/>
      </w:tabs>
      <w:spacing w:after="60"/>
      <w:outlineLvl w:val="1"/>
    </w:pPr>
    <w:rPr>
      <w:rFonts w:ascii="Cambria" w:eastAsia="Calibri" w:hAnsi="Cambria" w:cs="Times New Roman"/>
      <w:caps/>
      <w:sz w:val="24"/>
    </w:rPr>
  </w:style>
  <w:style w:type="character" w:customStyle="1" w:styleId="SubtitleChar">
    <w:name w:val="Subtitle Char"/>
    <w:aliases w:val="Underlined card text Char"/>
    <w:basedOn w:val="DefaultParagraphFont"/>
    <w:link w:val="Subtitle"/>
    <w:uiPriority w:val="99"/>
    <w:rsid w:val="00AC360D"/>
    <w:rPr>
      <w:rFonts w:ascii="Cambria" w:eastAsia="Calibri" w:hAnsi="Cambria" w:cs="Times New Roman"/>
      <w:caps/>
      <w:sz w:val="24"/>
    </w:rPr>
  </w:style>
  <w:style w:type="paragraph" w:customStyle="1" w:styleId="CardText1">
    <w:name w:val="Card Text 1"/>
    <w:basedOn w:val="Normal"/>
    <w:autoRedefine/>
    <w:qFormat/>
    <w:rsid w:val="00AC360D"/>
    <w:pPr>
      <w:tabs>
        <w:tab w:val="left" w:pos="9450"/>
      </w:tabs>
    </w:pPr>
    <w:rPr>
      <w:rFonts w:ascii="Arial Narrow" w:eastAsia="Calibri" w:hAnsi="Arial Narrow" w:cs="Times New Roman"/>
      <w:color w:val="000000"/>
      <w:u w:val="single"/>
    </w:rPr>
  </w:style>
  <w:style w:type="character" w:customStyle="1" w:styleId="CardText1Char">
    <w:name w:val="Card Text 1 Char"/>
    <w:basedOn w:val="DefaultParagraphFont"/>
    <w:rsid w:val="00AC360D"/>
    <w:rPr>
      <w:rFonts w:ascii="Arial Narrow" w:hAnsi="Arial Narrow"/>
      <w:color w:val="000000"/>
      <w:sz w:val="22"/>
      <w:szCs w:val="22"/>
      <w:u w:val="single"/>
      <w:lang w:val="en-US" w:eastAsia="en-US" w:bidi="ar-SA"/>
    </w:rPr>
  </w:style>
  <w:style w:type="character" w:customStyle="1" w:styleId="CardText1CharChar">
    <w:name w:val="Card Text 1 Char Char"/>
    <w:basedOn w:val="DefaultParagraphFont"/>
    <w:rsid w:val="00AC360D"/>
    <w:rPr>
      <w:rFonts w:ascii="Arial Narrow" w:hAnsi="Arial Narrow"/>
      <w:color w:val="000000"/>
      <w:sz w:val="22"/>
      <w:szCs w:val="22"/>
      <w:u w:val="single"/>
      <w:lang w:val="en-US" w:eastAsia="en-US" w:bidi="ar-SA"/>
    </w:rPr>
  </w:style>
  <w:style w:type="character" w:customStyle="1" w:styleId="cardunderlinedChar0">
    <w:name w:val="card underlined Char"/>
    <w:basedOn w:val="DefaultParagraphFont"/>
    <w:rsid w:val="00AC360D"/>
    <w:rPr>
      <w:rFonts w:ascii="Arial" w:hAnsi="Arial"/>
      <w:sz w:val="22"/>
      <w:szCs w:val="24"/>
      <w:u w:val="single"/>
      <w:lang w:val="en-US" w:eastAsia="en-US" w:bidi="ar-SA"/>
    </w:rPr>
  </w:style>
  <w:style w:type="paragraph" w:customStyle="1" w:styleId="BlockHeading1Char">
    <w:name w:val="Block Heading 1 Char"/>
    <w:basedOn w:val="Normal"/>
    <w:rsid w:val="00AC360D"/>
    <w:pPr>
      <w:pBdr>
        <w:bottom w:val="single" w:sz="18" w:space="1" w:color="auto"/>
      </w:pBdr>
      <w:tabs>
        <w:tab w:val="left" w:pos="9450"/>
      </w:tabs>
      <w:jc w:val="center"/>
      <w:outlineLvl w:val="0"/>
    </w:pPr>
    <w:rPr>
      <w:rFonts w:eastAsia="Calibri" w:cs="Times New Roman"/>
      <w:b/>
      <w:emboss/>
      <w:color w:val="000000"/>
      <w:sz w:val="48"/>
      <w:szCs w:val="48"/>
    </w:rPr>
  </w:style>
  <w:style w:type="character" w:customStyle="1" w:styleId="CardText1Char1">
    <w:name w:val="Card Text 1 Char1"/>
    <w:basedOn w:val="DefaultParagraphFont"/>
    <w:rsid w:val="00AC360D"/>
    <w:rPr>
      <w:rFonts w:ascii="Arial Narrow" w:hAnsi="Arial Narrow"/>
      <w:color w:val="000000"/>
      <w:sz w:val="22"/>
      <w:szCs w:val="22"/>
      <w:u w:val="single"/>
      <w:lang w:val="en-US" w:eastAsia="en-US" w:bidi="ar-SA"/>
    </w:rPr>
  </w:style>
  <w:style w:type="character" w:customStyle="1" w:styleId="CharacterStyle2">
    <w:name w:val="Character Style 2"/>
    <w:uiPriority w:val="99"/>
    <w:rsid w:val="00AC360D"/>
    <w:rPr>
      <w:sz w:val="24"/>
      <w:szCs w:val="24"/>
      <w:u w:val="single"/>
    </w:rPr>
  </w:style>
  <w:style w:type="paragraph" w:customStyle="1" w:styleId="Style7">
    <w:name w:val="Style 7"/>
    <w:rsid w:val="00AC360D"/>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
    <w:name w:val="Style 5"/>
    <w:rsid w:val="00AC360D"/>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cardCharChar0">
    <w:name w:val="card Char Char"/>
    <w:basedOn w:val="Normal"/>
    <w:link w:val="cardCharCharChar"/>
    <w:qFormat/>
    <w:rsid w:val="00AC360D"/>
    <w:pPr>
      <w:tabs>
        <w:tab w:val="left" w:pos="9450"/>
      </w:tabs>
      <w:ind w:left="288" w:right="288"/>
    </w:pPr>
    <w:rPr>
      <w:rFonts w:ascii="Times New Roman" w:eastAsia="Calibri" w:hAnsi="Times New Roman" w:cs="Times New Roman"/>
      <w:szCs w:val="20"/>
    </w:rPr>
  </w:style>
  <w:style w:type="paragraph" w:customStyle="1" w:styleId="CardsFont6pt">
    <w:name w:val="Cards + Font: 6 pt"/>
    <w:basedOn w:val="Normal"/>
    <w:qFormat/>
    <w:rsid w:val="00AC360D"/>
    <w:pPr>
      <w:tabs>
        <w:tab w:val="left" w:pos="9450"/>
      </w:tabs>
      <w:autoSpaceDE w:val="0"/>
      <w:autoSpaceDN w:val="0"/>
      <w:adjustRightInd w:val="0"/>
      <w:ind w:left="432" w:right="432"/>
      <w:jc w:val="both"/>
    </w:pPr>
    <w:rPr>
      <w:rFonts w:ascii="Times New Roman" w:eastAsia="Calibri" w:hAnsi="Times New Roman" w:cs="Times New Roman"/>
      <w:sz w:val="16"/>
      <w:szCs w:val="20"/>
    </w:rPr>
  </w:style>
  <w:style w:type="character" w:customStyle="1" w:styleId="BigCiteChar">
    <w:name w:val="Big Cite Char"/>
    <w:basedOn w:val="CitesChar0"/>
    <w:rsid w:val="00AC360D"/>
    <w:rPr>
      <w:b/>
      <w:bCs/>
      <w:sz w:val="24"/>
      <w:szCs w:val="24"/>
      <w:lang w:val="en-US" w:eastAsia="en-US" w:bidi="ar-SA"/>
    </w:rPr>
  </w:style>
  <w:style w:type="character" w:customStyle="1" w:styleId="CardsFont6ptChar">
    <w:name w:val="Cards + Font: 6 pt Char"/>
    <w:basedOn w:val="CardsChar"/>
    <w:rsid w:val="00AC360D"/>
    <w:rPr>
      <w:rFonts w:ascii="Georgia" w:eastAsia="Times New Roman" w:hAnsi="Georgia" w:cs="Times New Roman"/>
      <w:sz w:val="16"/>
      <w:szCs w:val="24"/>
    </w:rPr>
  </w:style>
  <w:style w:type="character" w:customStyle="1" w:styleId="byd">
    <w:name w:val="byd"/>
    <w:basedOn w:val="DefaultParagraphFont"/>
    <w:rsid w:val="00AC360D"/>
  </w:style>
  <w:style w:type="paragraph" w:customStyle="1" w:styleId="cardtext3">
    <w:name w:val="cardtext"/>
    <w:qFormat/>
    <w:rsid w:val="00AC360D"/>
    <w:pPr>
      <w:tabs>
        <w:tab w:val="left" w:pos="9450"/>
      </w:tabs>
      <w:spacing w:after="0" w:line="240" w:lineRule="auto"/>
    </w:pPr>
    <w:rPr>
      <w:rFonts w:ascii="Arial" w:eastAsia="Times New Roman" w:hAnsi="Arial" w:cs="Times New Roman"/>
      <w:sz w:val="20"/>
      <w:szCs w:val="20"/>
      <w:u w:val="single"/>
    </w:rPr>
  </w:style>
  <w:style w:type="character" w:customStyle="1" w:styleId="bio1">
    <w:name w:val="bio1"/>
    <w:basedOn w:val="DefaultParagraphFont"/>
    <w:rsid w:val="00AC360D"/>
    <w:rPr>
      <w:rFonts w:ascii="Arial" w:hAnsi="Arial" w:cs="Arial" w:hint="default"/>
      <w:i/>
      <w:iCs/>
      <w:color w:val="000000"/>
      <w:sz w:val="20"/>
      <w:szCs w:val="20"/>
    </w:rPr>
  </w:style>
  <w:style w:type="character" w:customStyle="1" w:styleId="BoldChar">
    <w:name w:val="Bold Char"/>
    <w:basedOn w:val="DefaultParagraphFont"/>
    <w:rsid w:val="00AC360D"/>
    <w:rPr>
      <w:b/>
      <w:lang w:val="en-US" w:eastAsia="en-US" w:bidi="ar-SA"/>
    </w:rPr>
  </w:style>
  <w:style w:type="paragraph" w:customStyle="1" w:styleId="NormalWeb3">
    <w:name w:val="Normal (Web)3"/>
    <w:basedOn w:val="Normal"/>
    <w:rsid w:val="00AC360D"/>
    <w:pPr>
      <w:tabs>
        <w:tab w:val="left" w:pos="9450"/>
      </w:tabs>
      <w:spacing w:before="100" w:beforeAutospacing="1" w:after="100" w:afterAutospacing="1" w:line="255" w:lineRule="atLeast"/>
    </w:pPr>
    <w:rPr>
      <w:rFonts w:eastAsia="Calibri" w:cs="Times New Roman"/>
      <w:color w:val="000000"/>
      <w:szCs w:val="20"/>
    </w:rPr>
  </w:style>
  <w:style w:type="paragraph" w:customStyle="1" w:styleId="cardCharCharCharCharChar">
    <w:name w:val="card Char Char Char Char Char"/>
    <w:basedOn w:val="Normal"/>
    <w:rsid w:val="00AC360D"/>
    <w:pPr>
      <w:tabs>
        <w:tab w:val="left" w:pos="9450"/>
      </w:tabs>
      <w:ind w:left="400"/>
    </w:pPr>
    <w:rPr>
      <w:rFonts w:ascii="Times New Roman" w:eastAsia="Calibri" w:hAnsi="Times New Roman" w:cs="Times New Roman"/>
      <w:sz w:val="24"/>
    </w:rPr>
  </w:style>
  <w:style w:type="character" w:customStyle="1" w:styleId="cardCharCharCharCharCharChar">
    <w:name w:val="card Char Char Char Char Char Char"/>
    <w:basedOn w:val="DefaultParagraphFont"/>
    <w:rsid w:val="00AC360D"/>
    <w:rPr>
      <w:sz w:val="24"/>
      <w:szCs w:val="24"/>
      <w:lang w:val="en-US" w:eastAsia="en-US" w:bidi="ar-SA"/>
    </w:rPr>
  </w:style>
  <w:style w:type="character" w:customStyle="1" w:styleId="Style24ptBoldUnderlineCenteredCharChar">
    <w:name w:val="Style 24 pt Bold Underline Centered Char Char"/>
    <w:basedOn w:val="DefaultParagraphFont"/>
    <w:rsid w:val="00AC360D"/>
    <w:rPr>
      <w:b/>
      <w:bCs/>
      <w:sz w:val="48"/>
      <w:szCs w:val="24"/>
      <w:u w:val="single"/>
      <w:lang w:val="en-US" w:eastAsia="en-US" w:bidi="ar-SA"/>
    </w:rPr>
  </w:style>
  <w:style w:type="paragraph" w:customStyle="1" w:styleId="TagCiteChar0">
    <w:name w:val="Tag / Cite Char"/>
    <w:basedOn w:val="Normal"/>
    <w:rsid w:val="00AC360D"/>
    <w:pPr>
      <w:tabs>
        <w:tab w:val="left" w:pos="9450"/>
      </w:tabs>
    </w:pPr>
    <w:rPr>
      <w:rFonts w:ascii="Times New Roman" w:eastAsia="Calibri" w:hAnsi="Times New Roman" w:cs="Times New Roman"/>
      <w:b/>
      <w:color w:val="000000"/>
      <w:sz w:val="24"/>
    </w:rPr>
  </w:style>
  <w:style w:type="character" w:customStyle="1" w:styleId="TagCiteCharChar0">
    <w:name w:val="Tag / Cite Char Char"/>
    <w:basedOn w:val="DefaultParagraphFont"/>
    <w:rsid w:val="00AC360D"/>
    <w:rPr>
      <w:b/>
      <w:color w:val="000000"/>
      <w:sz w:val="24"/>
      <w:szCs w:val="24"/>
      <w:lang w:val="en-US" w:eastAsia="en-US" w:bidi="ar-SA"/>
    </w:rPr>
  </w:style>
  <w:style w:type="character" w:customStyle="1" w:styleId="HeadingCharChar">
    <w:name w:val="Heading Char Char"/>
    <w:basedOn w:val="DefaultParagraphFont"/>
    <w:rsid w:val="00AC360D"/>
    <w:rPr>
      <w:b/>
      <w:color w:val="000000"/>
      <w:sz w:val="48"/>
      <w:szCs w:val="24"/>
      <w:u w:val="single"/>
      <w:lang w:val="en-US" w:eastAsia="en-US" w:bidi="ar-SA"/>
    </w:rPr>
  </w:style>
  <w:style w:type="paragraph" w:customStyle="1" w:styleId="listlevel1">
    <w:name w:val="list level 1"/>
    <w:basedOn w:val="Normal"/>
    <w:uiPriority w:val="99"/>
    <w:qFormat/>
    <w:rsid w:val="00AC360D"/>
    <w:pPr>
      <w:tabs>
        <w:tab w:val="left" w:pos="9450"/>
      </w:tabs>
      <w:overflowPunct w:val="0"/>
      <w:autoSpaceDE w:val="0"/>
      <w:autoSpaceDN w:val="0"/>
      <w:adjustRightInd w:val="0"/>
      <w:ind w:left="560" w:hanging="567"/>
      <w:jc w:val="both"/>
      <w:textAlignment w:val="baseline"/>
    </w:pPr>
    <w:rPr>
      <w:rFonts w:ascii="Times New Roman" w:eastAsia="Calibri" w:hAnsi="Times New Roman" w:cs="Times New Roman"/>
      <w:color w:val="000000"/>
      <w:sz w:val="24"/>
      <w:szCs w:val="20"/>
    </w:rPr>
  </w:style>
  <w:style w:type="paragraph" w:customStyle="1" w:styleId="listlevel2">
    <w:name w:val="list level 2"/>
    <w:basedOn w:val="Normal"/>
    <w:uiPriority w:val="99"/>
    <w:qFormat/>
    <w:rsid w:val="00AC360D"/>
    <w:pPr>
      <w:tabs>
        <w:tab w:val="left" w:pos="9450"/>
      </w:tabs>
      <w:overflowPunct w:val="0"/>
      <w:autoSpaceDE w:val="0"/>
      <w:autoSpaceDN w:val="0"/>
      <w:adjustRightInd w:val="0"/>
      <w:ind w:left="1120" w:hanging="560"/>
      <w:jc w:val="both"/>
      <w:textAlignment w:val="baseline"/>
    </w:pPr>
    <w:rPr>
      <w:rFonts w:ascii="Times New Roman" w:eastAsia="Calibri" w:hAnsi="Times New Roman" w:cs="Times New Roman"/>
      <w:color w:val="000000"/>
      <w:sz w:val="24"/>
      <w:szCs w:val="20"/>
    </w:rPr>
  </w:style>
  <w:style w:type="paragraph" w:customStyle="1" w:styleId="listlevel3">
    <w:name w:val="list level 3"/>
    <w:basedOn w:val="listlevel2"/>
    <w:uiPriority w:val="99"/>
    <w:qFormat/>
    <w:rsid w:val="00AC360D"/>
    <w:pPr>
      <w:ind w:left="1660"/>
    </w:pPr>
  </w:style>
  <w:style w:type="paragraph" w:customStyle="1" w:styleId="PageNumber1">
    <w:name w:val="Page Number1"/>
    <w:basedOn w:val="Normal"/>
    <w:next w:val="Normal"/>
    <w:uiPriority w:val="99"/>
    <w:qFormat/>
    <w:rsid w:val="00AC360D"/>
    <w:pPr>
      <w:tabs>
        <w:tab w:val="left" w:pos="9450"/>
      </w:tabs>
    </w:pPr>
    <w:rPr>
      <w:rFonts w:ascii="Times New Roman" w:eastAsia="Calibri" w:hAnsi="Times New Roman" w:cs="Times New Roman"/>
    </w:rPr>
  </w:style>
  <w:style w:type="paragraph" w:customStyle="1" w:styleId="Cite1">
    <w:name w:val="Cite1"/>
    <w:rsid w:val="00AC360D"/>
    <w:pPr>
      <w:spacing w:after="0" w:line="240" w:lineRule="auto"/>
    </w:pPr>
    <w:rPr>
      <w:rFonts w:ascii="Palatino Linotype" w:eastAsia="Times New Roman" w:hAnsi="Palatino Linotype" w:cs="Times New Roman"/>
      <w:bCs/>
      <w:sz w:val="20"/>
      <w:szCs w:val="20"/>
      <w:lang w:val="en-AU"/>
    </w:rPr>
  </w:style>
  <w:style w:type="paragraph" w:customStyle="1" w:styleId="Card1">
    <w:name w:val="Card1"/>
    <w:uiPriority w:val="99"/>
    <w:qFormat/>
    <w:rsid w:val="00AC360D"/>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
    <w:name w:val="Cite2"/>
    <w:uiPriority w:val="99"/>
    <w:qFormat/>
    <w:rsid w:val="00AC360D"/>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AC360D"/>
    <w:pPr>
      <w:tabs>
        <w:tab w:val="left" w:pos="9450"/>
      </w:tabs>
      <w:ind w:left="288" w:right="288"/>
    </w:pPr>
    <w:rPr>
      <w:rFonts w:ascii="Times New Roman" w:eastAsia="Calibri" w:hAnsi="Times New Roman" w:cs="Times New Roman"/>
    </w:rPr>
  </w:style>
  <w:style w:type="paragraph" w:customStyle="1" w:styleId="cite20">
    <w:name w:val="cite2"/>
    <w:uiPriority w:val="99"/>
    <w:qFormat/>
    <w:rsid w:val="00AC360D"/>
    <w:pPr>
      <w:tabs>
        <w:tab w:val="left" w:pos="9450"/>
      </w:tabs>
    </w:pPr>
    <w:rPr>
      <w:rFonts w:ascii="Times New Roman" w:eastAsia="Calibri" w:hAnsi="Times New Roman" w:cs="Times New Roman"/>
      <w:szCs w:val="24"/>
    </w:rPr>
  </w:style>
  <w:style w:type="character" w:customStyle="1" w:styleId="CardTextUnderlinedChar">
    <w:name w:val="Card Text Underlined Char"/>
    <w:basedOn w:val="DefaultParagraphFont"/>
    <w:rsid w:val="00AC360D"/>
    <w:rPr>
      <w:rFonts w:ascii="Arial Narrow" w:hAnsi="Arial Narrow"/>
      <w:sz w:val="24"/>
      <w:szCs w:val="24"/>
      <w:u w:val="single"/>
      <w:lang w:val="en-US" w:eastAsia="en-US" w:bidi="ar-SA"/>
    </w:rPr>
  </w:style>
  <w:style w:type="paragraph" w:customStyle="1" w:styleId="CaseListNormal">
    <w:name w:val="Case List Normal"/>
    <w:basedOn w:val="Normal"/>
    <w:uiPriority w:val="99"/>
    <w:qFormat/>
    <w:rsid w:val="00AC360D"/>
    <w:pPr>
      <w:tabs>
        <w:tab w:val="left" w:pos="9450"/>
      </w:tabs>
    </w:pPr>
    <w:rPr>
      <w:rFonts w:ascii="Times" w:eastAsia="Calibri" w:hAnsi="Times" w:cs="Times New Roman"/>
      <w:szCs w:val="26"/>
    </w:rPr>
  </w:style>
  <w:style w:type="paragraph" w:customStyle="1" w:styleId="Body">
    <w:name w:val="Body"/>
    <w:basedOn w:val="Normal"/>
    <w:uiPriority w:val="99"/>
    <w:qFormat/>
    <w:rsid w:val="00AC360D"/>
    <w:pPr>
      <w:tabs>
        <w:tab w:val="left" w:pos="9450"/>
      </w:tabs>
      <w:outlineLvl w:val="3"/>
    </w:pPr>
    <w:rPr>
      <w:rFonts w:ascii="Times New Roman" w:eastAsia="Calibri" w:hAnsi="Times New Roman" w:cs="Times New Roman"/>
      <w:szCs w:val="20"/>
    </w:rPr>
  </w:style>
  <w:style w:type="paragraph" w:customStyle="1" w:styleId="3text">
    <w:name w:val="3text"/>
    <w:basedOn w:val="Normal"/>
    <w:uiPriority w:val="99"/>
    <w:qFormat/>
    <w:rsid w:val="00AC360D"/>
    <w:pPr>
      <w:tabs>
        <w:tab w:val="left" w:pos="9450"/>
      </w:tabs>
      <w:spacing w:before="100" w:beforeAutospacing="1" w:after="100" w:afterAutospacing="1"/>
    </w:pPr>
    <w:rPr>
      <w:rFonts w:ascii="Times New Roman" w:eastAsia="Calibri" w:hAnsi="Times New Roman" w:cs="Times New Roman"/>
      <w:sz w:val="24"/>
    </w:rPr>
  </w:style>
  <w:style w:type="character" w:customStyle="1" w:styleId="countrytitle1">
    <w:name w:val="countrytitle1"/>
    <w:basedOn w:val="DefaultParagraphFont"/>
    <w:rsid w:val="00AC360D"/>
    <w:rPr>
      <w:rFonts w:ascii="Verdana" w:hAnsi="Verdana" w:hint="default"/>
      <w:b/>
      <w:bCs/>
      <w:color w:val="293643"/>
      <w:sz w:val="24"/>
      <w:szCs w:val="24"/>
    </w:rPr>
  </w:style>
  <w:style w:type="character" w:customStyle="1" w:styleId="storyheader1">
    <w:name w:val="storyheader1"/>
    <w:basedOn w:val="DefaultParagraphFont"/>
    <w:rsid w:val="00AC360D"/>
    <w:rPr>
      <w:rFonts w:ascii="Verdana" w:hAnsi="Verdana" w:hint="default"/>
      <w:b/>
      <w:bCs/>
      <w:color w:val="000000"/>
      <w:sz w:val="21"/>
      <w:szCs w:val="21"/>
    </w:rPr>
  </w:style>
  <w:style w:type="paragraph" w:customStyle="1" w:styleId="TimesNewRoman12">
    <w:name w:val="TimesNewRoman12"/>
    <w:uiPriority w:val="99"/>
    <w:qFormat/>
    <w:rsid w:val="00AC360D"/>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AC360D"/>
    <w:pPr>
      <w:tabs>
        <w:tab w:val="left" w:pos="9450"/>
      </w:tabs>
      <w:spacing w:before="100" w:beforeAutospacing="1" w:after="100" w:afterAutospacing="1"/>
    </w:pPr>
    <w:rPr>
      <w:rFonts w:ascii="Times New Roman" w:eastAsia="Calibri" w:hAnsi="Times New Roman" w:cs="Times New Roman"/>
      <w:sz w:val="24"/>
    </w:rPr>
  </w:style>
  <w:style w:type="paragraph" w:customStyle="1" w:styleId="medium-normal">
    <w:name w:val="medium-normal"/>
    <w:basedOn w:val="Normal"/>
    <w:uiPriority w:val="99"/>
    <w:qFormat/>
    <w:rsid w:val="00AC360D"/>
    <w:pPr>
      <w:tabs>
        <w:tab w:val="left" w:pos="9450"/>
      </w:tabs>
      <w:spacing w:before="100" w:beforeAutospacing="1" w:after="100" w:afterAutospacing="1"/>
    </w:pPr>
    <w:rPr>
      <w:rFonts w:ascii="Times New Roman" w:eastAsia="Calibri" w:hAnsi="Times New Roman" w:cs="Times New Roman"/>
      <w:sz w:val="24"/>
    </w:rPr>
  </w:style>
  <w:style w:type="character" w:customStyle="1" w:styleId="Style8pt">
    <w:name w:val="Style 8 pt"/>
    <w:basedOn w:val="DefaultParagraphFont"/>
    <w:rsid w:val="00AC360D"/>
    <w:rPr>
      <w:sz w:val="16"/>
    </w:rPr>
  </w:style>
  <w:style w:type="character" w:customStyle="1" w:styleId="article1">
    <w:name w:val="article1"/>
    <w:basedOn w:val="DefaultParagraphFont"/>
    <w:rsid w:val="00AC360D"/>
    <w:rPr>
      <w:rFonts w:ascii="Verdana" w:hAnsi="Verdana" w:hint="default"/>
      <w:color w:val="333333"/>
      <w:sz w:val="16"/>
      <w:szCs w:val="16"/>
    </w:rPr>
  </w:style>
  <w:style w:type="paragraph" w:customStyle="1" w:styleId="story-headline">
    <w:name w:val="story-headline"/>
    <w:basedOn w:val="Normal"/>
    <w:uiPriority w:val="99"/>
    <w:qFormat/>
    <w:rsid w:val="00AC360D"/>
    <w:pPr>
      <w:tabs>
        <w:tab w:val="left" w:pos="9450"/>
      </w:tabs>
      <w:spacing w:before="72" w:after="72"/>
    </w:pPr>
    <w:rPr>
      <w:rFonts w:ascii="Arial" w:eastAsia="Calibri" w:hAnsi="Arial" w:cs="Arial"/>
      <w:b/>
      <w:bCs/>
      <w:sz w:val="26"/>
      <w:szCs w:val="26"/>
    </w:rPr>
  </w:style>
  <w:style w:type="paragraph" w:customStyle="1" w:styleId="story-body">
    <w:name w:val="story-body"/>
    <w:basedOn w:val="Normal"/>
    <w:uiPriority w:val="99"/>
    <w:qFormat/>
    <w:rsid w:val="00AC360D"/>
    <w:pPr>
      <w:tabs>
        <w:tab w:val="left" w:pos="9450"/>
      </w:tabs>
      <w:spacing w:before="100" w:beforeAutospacing="1" w:after="100" w:afterAutospacing="1"/>
    </w:pPr>
    <w:rPr>
      <w:rFonts w:ascii="Arial" w:eastAsia="Calibri" w:hAnsi="Arial" w:cs="Arial"/>
    </w:rPr>
  </w:style>
  <w:style w:type="character" w:customStyle="1" w:styleId="story-posted-date1">
    <w:name w:val="story-posted-date1"/>
    <w:basedOn w:val="DefaultParagraphFont"/>
    <w:rsid w:val="00AC360D"/>
    <w:rPr>
      <w:rFonts w:ascii="Arial" w:hAnsi="Arial" w:cs="Arial" w:hint="default"/>
      <w:b w:val="0"/>
      <w:bCs w:val="0"/>
      <w:sz w:val="19"/>
      <w:szCs w:val="19"/>
    </w:rPr>
  </w:style>
  <w:style w:type="paragraph" w:customStyle="1" w:styleId="story-dateline">
    <w:name w:val="story-dateline"/>
    <w:basedOn w:val="Normal"/>
    <w:uiPriority w:val="99"/>
    <w:qFormat/>
    <w:rsid w:val="00AC360D"/>
    <w:pPr>
      <w:tabs>
        <w:tab w:val="left" w:pos="9450"/>
      </w:tabs>
    </w:pPr>
    <w:rPr>
      <w:rFonts w:ascii="Arial" w:eastAsia="Calibri" w:hAnsi="Arial" w:cs="Arial"/>
      <w:b/>
      <w:bCs/>
    </w:rPr>
  </w:style>
  <w:style w:type="paragraph" w:customStyle="1" w:styleId="TextofCards">
    <w:name w:val="Text of Cards"/>
    <w:basedOn w:val="Normal"/>
    <w:uiPriority w:val="99"/>
    <w:qFormat/>
    <w:rsid w:val="00AC360D"/>
    <w:pPr>
      <w:tabs>
        <w:tab w:val="left" w:pos="9450"/>
      </w:tabs>
      <w:jc w:val="both"/>
    </w:pPr>
    <w:rPr>
      <w:rFonts w:ascii="Times New Roman" w:eastAsia="Calibri" w:hAnsi="Times New Roman" w:cs="Times New Roman"/>
      <w:color w:val="000000"/>
      <w:spacing w:val="6"/>
      <w:szCs w:val="23"/>
    </w:rPr>
  </w:style>
  <w:style w:type="paragraph" w:customStyle="1" w:styleId="Corpotesto">
    <w:name w:val="Corpo testo"/>
    <w:basedOn w:val="Normal"/>
    <w:uiPriority w:val="99"/>
    <w:qFormat/>
    <w:rsid w:val="00AC360D"/>
    <w:pPr>
      <w:widowControl w:val="0"/>
      <w:tabs>
        <w:tab w:val="left" w:pos="9450"/>
      </w:tabs>
      <w:adjustRightInd w:val="0"/>
      <w:spacing w:after="283"/>
    </w:pPr>
    <w:rPr>
      <w:rFonts w:ascii="Times" w:eastAsia="Calibri" w:hAnsi="Times" w:cs="Times New Roman"/>
    </w:rPr>
  </w:style>
  <w:style w:type="paragraph" w:customStyle="1" w:styleId="CardTextSmall0">
    <w:name w:val="Card Text Small"/>
    <w:basedOn w:val="Normal"/>
    <w:rsid w:val="00AC360D"/>
    <w:pPr>
      <w:tabs>
        <w:tab w:val="left" w:pos="9450"/>
      </w:tabs>
    </w:pPr>
    <w:rPr>
      <w:rFonts w:ascii="Arial Narrow" w:eastAsia="Calibri" w:hAnsi="Arial Narrow" w:cs="Times New Roman"/>
      <w:color w:val="000000"/>
      <w:sz w:val="16"/>
    </w:rPr>
  </w:style>
  <w:style w:type="character" w:customStyle="1" w:styleId="drop">
    <w:name w:val="drop"/>
    <w:basedOn w:val="DefaultParagraphFont"/>
    <w:rsid w:val="00AC360D"/>
  </w:style>
  <w:style w:type="character" w:customStyle="1" w:styleId="articletitle0">
    <w:name w:val="article_title"/>
    <w:basedOn w:val="DefaultParagraphFont"/>
    <w:rsid w:val="00AC360D"/>
  </w:style>
  <w:style w:type="character" w:customStyle="1" w:styleId="st">
    <w:name w:val="st"/>
    <w:basedOn w:val="DefaultParagraphFont"/>
    <w:rsid w:val="00AC360D"/>
  </w:style>
  <w:style w:type="character" w:customStyle="1" w:styleId="CardTextChar10">
    <w:name w:val="Card Text Char1"/>
    <w:basedOn w:val="DefaultParagraphFont"/>
    <w:rsid w:val="00AC360D"/>
    <w:rPr>
      <w:szCs w:val="24"/>
      <w:lang w:val="en-US" w:eastAsia="en-US" w:bidi="ar-SA"/>
    </w:rPr>
  </w:style>
  <w:style w:type="character" w:customStyle="1" w:styleId="CardTextUnderlinedCharChar">
    <w:name w:val="Card Text Underlined Char Char"/>
    <w:basedOn w:val="DefaultParagraphFont"/>
    <w:rsid w:val="00AC360D"/>
    <w:rPr>
      <w:rFonts w:ascii="Arial Narrow" w:hAnsi="Arial Narrow"/>
      <w:szCs w:val="24"/>
      <w:u w:val="single"/>
      <w:lang w:val="en-US" w:eastAsia="en-US" w:bidi="ar-SA"/>
    </w:rPr>
  </w:style>
  <w:style w:type="paragraph" w:customStyle="1" w:styleId="HeaderDebate">
    <w:name w:val="Header Debate"/>
    <w:basedOn w:val="Normal"/>
    <w:rsid w:val="00AC360D"/>
    <w:pPr>
      <w:tabs>
        <w:tab w:val="left" w:pos="9450"/>
      </w:tabs>
      <w:jc w:val="center"/>
      <w:outlineLvl w:val="0"/>
    </w:pPr>
    <w:rPr>
      <w:rFonts w:eastAsia="Calibri" w:cs="Times New Roman"/>
      <w:b/>
      <w:sz w:val="48"/>
      <w:u w:val="words"/>
    </w:rPr>
  </w:style>
  <w:style w:type="paragraph" w:customStyle="1" w:styleId="NormalWeb1">
    <w:name w:val="Normal (Web)1"/>
    <w:basedOn w:val="Normal"/>
    <w:rsid w:val="00AC360D"/>
    <w:pPr>
      <w:tabs>
        <w:tab w:val="left" w:pos="9450"/>
      </w:tabs>
      <w:spacing w:before="100" w:beforeAutospacing="1" w:after="100" w:afterAutospacing="1"/>
    </w:pPr>
    <w:rPr>
      <w:rFonts w:ascii="Times New Roman" w:eastAsia="Calibri" w:hAnsi="Times New Roman" w:cs="Times New Roman"/>
      <w:szCs w:val="20"/>
    </w:rPr>
  </w:style>
  <w:style w:type="paragraph" w:customStyle="1" w:styleId="CardTagCharChar">
    <w:name w:val="Card Tag Char Char"/>
    <w:basedOn w:val="Normal"/>
    <w:rsid w:val="00AC360D"/>
    <w:pPr>
      <w:tabs>
        <w:tab w:val="left" w:pos="9450"/>
      </w:tabs>
    </w:pPr>
    <w:rPr>
      <w:rFonts w:ascii="Times New Roman" w:eastAsia="Calibri" w:hAnsi="Times New Roman" w:cs="Times New Roman"/>
      <w:b/>
      <w:sz w:val="24"/>
    </w:rPr>
  </w:style>
  <w:style w:type="character" w:customStyle="1" w:styleId="CardTagCharCharChar">
    <w:name w:val="Card Tag Char Char Char"/>
    <w:basedOn w:val="DefaultParagraphFont"/>
    <w:rsid w:val="00AC360D"/>
    <w:rPr>
      <w:b/>
      <w:sz w:val="24"/>
      <w:szCs w:val="24"/>
      <w:lang w:val="en-US" w:eastAsia="en-US" w:bidi="ar-SA"/>
    </w:rPr>
  </w:style>
  <w:style w:type="paragraph" w:customStyle="1" w:styleId="fixed">
    <w:name w:val="fixed"/>
    <w:basedOn w:val="Normal"/>
    <w:rsid w:val="00AC360D"/>
    <w:pPr>
      <w:tabs>
        <w:tab w:val="left" w:pos="9450"/>
      </w:tabs>
      <w:spacing w:before="100" w:beforeAutospacing="1" w:after="100" w:afterAutospacing="1"/>
    </w:pPr>
    <w:rPr>
      <w:rFonts w:ascii="Courier New" w:eastAsia="Calibri" w:hAnsi="Courier New" w:cs="Courier New"/>
    </w:rPr>
  </w:style>
  <w:style w:type="character" w:customStyle="1" w:styleId="mainbody">
    <w:name w:val="mainbody"/>
    <w:basedOn w:val="DefaultParagraphFont"/>
    <w:rsid w:val="00AC360D"/>
  </w:style>
  <w:style w:type="paragraph" w:customStyle="1" w:styleId="HotRoute">
    <w:name w:val="Hot Route"/>
    <w:basedOn w:val="Normal"/>
    <w:link w:val="HotRouteChar"/>
    <w:qFormat/>
    <w:rsid w:val="00AC360D"/>
    <w:pPr>
      <w:tabs>
        <w:tab w:val="left" w:pos="9450"/>
      </w:tabs>
      <w:ind w:left="144"/>
    </w:pPr>
    <w:rPr>
      <w:rFonts w:ascii="Times New Roman" w:eastAsia="Calibri" w:hAnsi="Times New Roman" w:cs="Times New Roman"/>
    </w:rPr>
  </w:style>
  <w:style w:type="paragraph" w:customStyle="1" w:styleId="StyleLeft02">
    <w:name w:val="Style Left:  0.2&quot;"/>
    <w:basedOn w:val="Normal"/>
    <w:uiPriority w:val="99"/>
    <w:qFormat/>
    <w:rsid w:val="00AC360D"/>
    <w:pPr>
      <w:tabs>
        <w:tab w:val="left" w:pos="9450"/>
      </w:tabs>
      <w:ind w:left="288"/>
    </w:pPr>
    <w:rPr>
      <w:rFonts w:ascii="Times New Roman" w:eastAsia="SimSun" w:hAnsi="Times New Roman" w:cs="Times New Roman"/>
      <w:szCs w:val="20"/>
      <w:lang w:eastAsia="zh-CN"/>
    </w:rPr>
  </w:style>
  <w:style w:type="paragraph" w:customStyle="1" w:styleId="Boldunderline0">
    <w:name w:val="Bold/underline"/>
    <w:basedOn w:val="Normal"/>
    <w:autoRedefine/>
    <w:rsid w:val="00AC360D"/>
    <w:pPr>
      <w:tabs>
        <w:tab w:val="left" w:pos="9450"/>
      </w:tabs>
    </w:pPr>
    <w:rPr>
      <w:rFonts w:ascii="Times New Roman" w:eastAsia="SimSun" w:hAnsi="Times New Roman" w:cs="Times New Roman"/>
      <w:b/>
      <w:sz w:val="24"/>
    </w:rPr>
  </w:style>
  <w:style w:type="paragraph" w:customStyle="1" w:styleId="Minimize">
    <w:name w:val="Minimize"/>
    <w:basedOn w:val="Normal"/>
    <w:autoRedefine/>
    <w:qFormat/>
    <w:rsid w:val="00AC360D"/>
    <w:pPr>
      <w:tabs>
        <w:tab w:val="left" w:pos="9450"/>
      </w:tabs>
    </w:pPr>
    <w:rPr>
      <w:rFonts w:ascii="Times New Roman" w:eastAsia="SimSun" w:hAnsi="Times New Roman" w:cs="Times New Roman"/>
      <w:sz w:val="16"/>
      <w:lang w:eastAsia="zh-CN"/>
    </w:rPr>
  </w:style>
  <w:style w:type="character" w:customStyle="1" w:styleId="BoldunderlineChar1">
    <w:name w:val="Bold/underline Char"/>
    <w:basedOn w:val="DefaultParagraphFont"/>
    <w:rsid w:val="00AC360D"/>
    <w:rPr>
      <w:rFonts w:eastAsia="SimSun"/>
      <w:b/>
      <w:sz w:val="24"/>
      <w:szCs w:val="24"/>
      <w:lang w:val="en-US" w:eastAsia="en-US" w:bidi="ar-SA"/>
    </w:rPr>
  </w:style>
  <w:style w:type="paragraph" w:customStyle="1" w:styleId="TableContents">
    <w:name w:val="Table Contents"/>
    <w:basedOn w:val="Normal"/>
    <w:rsid w:val="00AC360D"/>
    <w:pPr>
      <w:widowControl w:val="0"/>
      <w:suppressLineNumbers/>
      <w:tabs>
        <w:tab w:val="left" w:pos="9450"/>
      </w:tabs>
      <w:suppressAutoHyphens/>
    </w:pPr>
    <w:rPr>
      <w:rFonts w:ascii="Times New Roman" w:eastAsia="Arial Unicode MS" w:hAnsi="Times New Roman" w:cs="Times New Roman"/>
      <w:kern w:val="1"/>
      <w:sz w:val="24"/>
    </w:rPr>
  </w:style>
  <w:style w:type="character" w:customStyle="1" w:styleId="textboldChar">
    <w:name w:val="text bold Char"/>
    <w:basedOn w:val="DefaultParagraphFont"/>
    <w:rsid w:val="00AC360D"/>
    <w:rPr>
      <w:b/>
      <w:sz w:val="24"/>
      <w:szCs w:val="24"/>
      <w:u w:val="thick"/>
      <w:lang w:val="en-US" w:eastAsia="en-US" w:bidi="ar-SA"/>
    </w:rPr>
  </w:style>
  <w:style w:type="character" w:customStyle="1" w:styleId="scaps">
    <w:name w:val="scaps"/>
    <w:basedOn w:val="DefaultParagraphFont"/>
    <w:rsid w:val="00AC360D"/>
  </w:style>
  <w:style w:type="character" w:customStyle="1" w:styleId="articlecontent">
    <w:name w:val="articlecontent"/>
    <w:basedOn w:val="DefaultParagraphFont"/>
    <w:rsid w:val="00AC360D"/>
  </w:style>
  <w:style w:type="paragraph" w:customStyle="1" w:styleId="faketag">
    <w:name w:val="fake tag"/>
    <w:basedOn w:val="Heading1"/>
    <w:rsid w:val="00AC360D"/>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AC360D"/>
    <w:pPr>
      <w:tabs>
        <w:tab w:val="left" w:pos="9450"/>
      </w:tabs>
      <w:jc w:val="center"/>
    </w:pPr>
    <w:rPr>
      <w:rFonts w:ascii="Verdana" w:eastAsia="Calibri" w:hAnsi="Verdana" w:cs="Times New Roman"/>
      <w:sz w:val="24"/>
    </w:rPr>
  </w:style>
  <w:style w:type="paragraph" w:customStyle="1" w:styleId="heading1fake0">
    <w:name w:val="heading 1 fake"/>
    <w:basedOn w:val="Heading1"/>
    <w:autoRedefine/>
    <w:rsid w:val="00AC360D"/>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AC360D"/>
    <w:pPr>
      <w:tabs>
        <w:tab w:val="left" w:pos="9450"/>
      </w:tabs>
    </w:pPr>
    <w:rPr>
      <w:rFonts w:ascii="Times New Roman" w:eastAsia="Calibri" w:hAnsi="Times New Roman" w:cs="Times New Roman"/>
      <w:szCs w:val="20"/>
    </w:rPr>
  </w:style>
  <w:style w:type="character" w:customStyle="1" w:styleId="textCharChar1">
    <w:name w:val="text Char Char1"/>
    <w:basedOn w:val="DefaultParagraphFont"/>
    <w:rsid w:val="00AC360D"/>
    <w:rPr>
      <w:sz w:val="18"/>
      <w:szCs w:val="24"/>
      <w:lang w:val="en-US" w:eastAsia="en-US" w:bidi="ar-SA"/>
    </w:rPr>
  </w:style>
  <w:style w:type="character" w:customStyle="1" w:styleId="text1CharChar">
    <w:name w:val="text1 Char Char"/>
    <w:basedOn w:val="DefaultParagraphFont"/>
    <w:rsid w:val="00AC360D"/>
    <w:rPr>
      <w:lang w:val="en-US" w:eastAsia="en-US" w:bidi="ar-SA"/>
    </w:rPr>
  </w:style>
  <w:style w:type="character" w:customStyle="1" w:styleId="textCharChar">
    <w:name w:val="text Char Char"/>
    <w:basedOn w:val="DefaultParagraphFont"/>
    <w:rsid w:val="00AC360D"/>
    <w:rPr>
      <w:sz w:val="18"/>
      <w:szCs w:val="24"/>
      <w:lang w:val="en-US" w:eastAsia="en-US" w:bidi="ar-SA"/>
    </w:rPr>
  </w:style>
  <w:style w:type="character" w:customStyle="1" w:styleId="normalloose1">
    <w:name w:val="normalloose1"/>
    <w:basedOn w:val="DefaultParagraphFont"/>
    <w:rsid w:val="00AC360D"/>
    <w:rPr>
      <w:sz w:val="20"/>
      <w:szCs w:val="20"/>
    </w:rPr>
  </w:style>
  <w:style w:type="character" w:customStyle="1" w:styleId="UnderlineStyleChar2">
    <w:name w:val="Underline Style Char2"/>
    <w:basedOn w:val="DefaultParagraphFont"/>
    <w:rsid w:val="00AC360D"/>
    <w:rPr>
      <w:rFonts w:ascii="Garamond" w:hAnsi="Garamond"/>
      <w:sz w:val="22"/>
      <w:szCs w:val="24"/>
      <w:u w:val="single"/>
      <w:lang w:val="en-US" w:eastAsia="en-US" w:bidi="ar-SA"/>
    </w:rPr>
  </w:style>
  <w:style w:type="character" w:customStyle="1" w:styleId="textsmallChar">
    <w:name w:val="textsmall Char"/>
    <w:basedOn w:val="DefaultParagraphFont"/>
    <w:rsid w:val="00AC360D"/>
    <w:rPr>
      <w:sz w:val="18"/>
      <w:szCs w:val="24"/>
      <w:lang w:val="en-US" w:eastAsia="en-US" w:bidi="ar-SA"/>
    </w:rPr>
  </w:style>
  <w:style w:type="character" w:customStyle="1" w:styleId="cardtextChar2">
    <w:name w:val="cardtext Char"/>
    <w:basedOn w:val="Style1Char2"/>
    <w:rsid w:val="00AC360D"/>
    <w:rPr>
      <w:rFonts w:ascii="Arial" w:hAnsi="Arial"/>
      <w:sz w:val="22"/>
      <w:szCs w:val="24"/>
      <w:u w:val="single"/>
      <w:lang w:val="en-US" w:eastAsia="en-US" w:bidi="ar-SA"/>
    </w:rPr>
  </w:style>
  <w:style w:type="character" w:customStyle="1" w:styleId="t13">
    <w:name w:val="t13"/>
    <w:basedOn w:val="DefaultParagraphFont"/>
    <w:rsid w:val="00AC360D"/>
  </w:style>
  <w:style w:type="character" w:customStyle="1" w:styleId="citeChar0">
    <w:name w:val="cite Char"/>
    <w:basedOn w:val="DefaultParagraphFont"/>
    <w:rsid w:val="00AC360D"/>
    <w:rPr>
      <w:b/>
      <w:szCs w:val="24"/>
      <w:u w:val="single"/>
      <w:lang w:val="en-US" w:eastAsia="en-US" w:bidi="ar-SA"/>
    </w:rPr>
  </w:style>
  <w:style w:type="character" w:customStyle="1" w:styleId="lead">
    <w:name w:val="lead"/>
    <w:basedOn w:val="DefaultParagraphFont"/>
    <w:rsid w:val="00AC360D"/>
  </w:style>
  <w:style w:type="paragraph" w:customStyle="1" w:styleId="textonormal">
    <w:name w:val="textonormal"/>
    <w:basedOn w:val="Normal"/>
    <w:rsid w:val="00AC360D"/>
    <w:pPr>
      <w:tabs>
        <w:tab w:val="left" w:pos="9450"/>
      </w:tabs>
      <w:spacing w:before="100" w:beforeAutospacing="1" w:after="100" w:afterAutospacing="1"/>
    </w:pPr>
    <w:rPr>
      <w:rFonts w:ascii="Times New Roman" w:eastAsia="Calibri" w:hAnsi="Times New Roman" w:cs="Times New Roman"/>
      <w:sz w:val="24"/>
    </w:rPr>
  </w:style>
  <w:style w:type="paragraph" w:customStyle="1" w:styleId="Subtitle10">
    <w:name w:val="Subtitle1"/>
    <w:basedOn w:val="Normal"/>
    <w:qFormat/>
    <w:rsid w:val="00AC360D"/>
    <w:pPr>
      <w:tabs>
        <w:tab w:val="left" w:pos="9450"/>
      </w:tabs>
      <w:spacing w:before="100" w:beforeAutospacing="1" w:after="100" w:afterAutospacing="1"/>
    </w:pPr>
    <w:rPr>
      <w:rFonts w:ascii="Times New Roman" w:eastAsia="Calibri" w:hAnsi="Times New Roman" w:cs="Times New Roman"/>
      <w:sz w:val="24"/>
    </w:rPr>
  </w:style>
  <w:style w:type="paragraph" w:customStyle="1" w:styleId="ExecutiveSummarytext">
    <w:name w:val="Executive Summary text"/>
    <w:basedOn w:val="Normal"/>
    <w:next w:val="Normal"/>
    <w:rsid w:val="00AC360D"/>
    <w:pPr>
      <w:tabs>
        <w:tab w:val="left" w:pos="9450"/>
      </w:tabs>
      <w:autoSpaceDE w:val="0"/>
      <w:autoSpaceDN w:val="0"/>
      <w:adjustRightInd w:val="0"/>
    </w:pPr>
    <w:rPr>
      <w:rFonts w:ascii="Arial" w:eastAsia="Calibri" w:hAnsi="Arial" w:cs="Times New Roman"/>
      <w:sz w:val="24"/>
    </w:rPr>
  </w:style>
  <w:style w:type="character" w:customStyle="1" w:styleId="NormalUnderlineChar1">
    <w:name w:val="Normal Underline Char1"/>
    <w:basedOn w:val="DefaultParagraphFont"/>
    <w:rsid w:val="00AC360D"/>
    <w:rPr>
      <w:szCs w:val="24"/>
      <w:u w:val="single"/>
      <w:lang w:val="en-US" w:eastAsia="en-US" w:bidi="ar-SA"/>
    </w:rPr>
  </w:style>
  <w:style w:type="paragraph" w:customStyle="1" w:styleId="NormalUnderline">
    <w:name w:val="Normal Underline"/>
    <w:basedOn w:val="Normal"/>
    <w:qFormat/>
    <w:rsid w:val="00AC360D"/>
    <w:pPr>
      <w:tabs>
        <w:tab w:val="left" w:pos="9450"/>
      </w:tabs>
      <w:ind w:left="288"/>
    </w:pPr>
    <w:rPr>
      <w:rFonts w:ascii="Times New Roman" w:eastAsia="Calibri" w:hAnsi="Times New Roman" w:cs="Times New Roman"/>
      <w:u w:val="single"/>
    </w:rPr>
  </w:style>
  <w:style w:type="character" w:customStyle="1" w:styleId="UnderlineCharCharCharCharChar">
    <w:name w:val="Underline Char Char Char Char Char"/>
    <w:basedOn w:val="DefaultParagraphFont"/>
    <w:link w:val="UnderlineCharCharCharChar"/>
    <w:rsid w:val="00AC360D"/>
    <w:rPr>
      <w:sz w:val="18"/>
      <w:szCs w:val="18"/>
      <w:u w:val="thick"/>
    </w:rPr>
  </w:style>
  <w:style w:type="character" w:customStyle="1" w:styleId="ft0">
    <w:name w:val="ft0"/>
    <w:basedOn w:val="DefaultParagraphFont"/>
    <w:rsid w:val="00AC360D"/>
  </w:style>
  <w:style w:type="character" w:customStyle="1" w:styleId="ft1">
    <w:name w:val="ft1"/>
    <w:basedOn w:val="DefaultParagraphFont"/>
    <w:rsid w:val="00AC360D"/>
  </w:style>
  <w:style w:type="character" w:customStyle="1" w:styleId="dateline">
    <w:name w:val="dateline"/>
    <w:basedOn w:val="DefaultParagraphFont"/>
    <w:rsid w:val="00AC360D"/>
  </w:style>
  <w:style w:type="character" w:customStyle="1" w:styleId="address">
    <w:name w:val="address"/>
    <w:basedOn w:val="DefaultParagraphFont"/>
    <w:rsid w:val="00AC360D"/>
  </w:style>
  <w:style w:type="paragraph" w:customStyle="1" w:styleId="printerheadline">
    <w:name w:val="printer_headline"/>
    <w:basedOn w:val="Normal"/>
    <w:rsid w:val="00AC360D"/>
    <w:pPr>
      <w:tabs>
        <w:tab w:val="left" w:pos="9450"/>
      </w:tabs>
      <w:spacing w:before="100" w:beforeAutospacing="1" w:after="100" w:afterAutospacing="1"/>
    </w:pPr>
    <w:rPr>
      <w:rFonts w:ascii="Times New Roman" w:eastAsia="Calibri" w:hAnsi="Times New Roman" w:cs="Times New Roman"/>
      <w:sz w:val="24"/>
    </w:rPr>
  </w:style>
  <w:style w:type="paragraph" w:customStyle="1" w:styleId="tagline">
    <w:name w:val="tagline"/>
    <w:basedOn w:val="Normal"/>
    <w:rsid w:val="00AC360D"/>
    <w:pPr>
      <w:tabs>
        <w:tab w:val="left" w:pos="9450"/>
      </w:tabs>
      <w:spacing w:before="100" w:beforeAutospacing="1" w:after="100" w:afterAutospacing="1"/>
    </w:pPr>
    <w:rPr>
      <w:rFonts w:ascii="Times New Roman" w:eastAsia="Calibri" w:hAnsi="Times New Roman" w:cs="Times New Roman"/>
      <w:sz w:val="24"/>
    </w:rPr>
  </w:style>
  <w:style w:type="paragraph" w:customStyle="1" w:styleId="info">
    <w:name w:val="info"/>
    <w:basedOn w:val="Normal"/>
    <w:rsid w:val="00AC360D"/>
    <w:pPr>
      <w:tabs>
        <w:tab w:val="left" w:pos="9450"/>
      </w:tabs>
      <w:spacing w:before="100" w:beforeAutospacing="1" w:after="100" w:afterAutospacing="1"/>
    </w:pPr>
    <w:rPr>
      <w:rFonts w:ascii="Times New Roman" w:eastAsia="Calibri" w:hAnsi="Times New Roman" w:cs="Times New Roman"/>
      <w:sz w:val="24"/>
    </w:rPr>
  </w:style>
  <w:style w:type="paragraph" w:customStyle="1" w:styleId="help">
    <w:name w:val="help"/>
    <w:basedOn w:val="Normal"/>
    <w:rsid w:val="00AC360D"/>
    <w:pPr>
      <w:tabs>
        <w:tab w:val="left" w:pos="9450"/>
      </w:tabs>
      <w:spacing w:before="100" w:beforeAutospacing="1" w:after="100" w:afterAutospacing="1"/>
    </w:pPr>
    <w:rPr>
      <w:rFonts w:ascii="Times New Roman" w:eastAsia="Calibri" w:hAnsi="Times New Roman" w:cs="Times New Roman"/>
      <w:sz w:val="24"/>
    </w:rPr>
  </w:style>
  <w:style w:type="character" w:customStyle="1" w:styleId="sponsoredadtext">
    <w:name w:val="sponsoredadtext"/>
    <w:basedOn w:val="DefaultParagraphFont"/>
    <w:rsid w:val="00AC360D"/>
  </w:style>
  <w:style w:type="character" w:customStyle="1" w:styleId="yahoobuzzbadge-form">
    <w:name w:val="yahoobuzzbadge-form"/>
    <w:basedOn w:val="DefaultParagraphFont"/>
    <w:rsid w:val="00AC360D"/>
  </w:style>
  <w:style w:type="character" w:customStyle="1" w:styleId="sep">
    <w:name w:val="sep"/>
    <w:basedOn w:val="DefaultParagraphFont"/>
    <w:rsid w:val="00AC360D"/>
  </w:style>
  <w:style w:type="character" w:customStyle="1" w:styleId="rightnowyahoo">
    <w:name w:val="right_now_yahoo"/>
    <w:basedOn w:val="DefaultParagraphFont"/>
    <w:rsid w:val="00AC360D"/>
  </w:style>
  <w:style w:type="character" w:customStyle="1" w:styleId="byline">
    <w:name w:val="byline"/>
    <w:basedOn w:val="DefaultParagraphFont"/>
    <w:rsid w:val="00AC360D"/>
  </w:style>
  <w:style w:type="character" w:customStyle="1" w:styleId="BlockTitleCharChar">
    <w:name w:val="Block Title Char Char"/>
    <w:basedOn w:val="DefaultParagraphFont"/>
    <w:rsid w:val="00AC360D"/>
    <w:rPr>
      <w:rFonts w:cs="Arial"/>
      <w:bCs/>
      <w:kern w:val="32"/>
      <w:sz w:val="36"/>
      <w:szCs w:val="36"/>
      <w:u w:val="single"/>
      <w:lang w:val="en-US" w:eastAsia="en-US" w:bidi="ar-SA"/>
    </w:rPr>
  </w:style>
  <w:style w:type="paragraph" w:customStyle="1" w:styleId="Date10">
    <w:name w:val="Date1"/>
    <w:basedOn w:val="Normal"/>
    <w:rsid w:val="00AC360D"/>
    <w:pPr>
      <w:tabs>
        <w:tab w:val="left" w:pos="9450"/>
      </w:tabs>
      <w:spacing w:before="100" w:beforeAutospacing="1" w:after="100" w:afterAutospacing="1"/>
    </w:pPr>
    <w:rPr>
      <w:rFonts w:ascii="Times New Roman" w:eastAsia="Calibri" w:hAnsi="Times New Roman" w:cs="Times New Roman"/>
      <w:sz w:val="24"/>
    </w:rPr>
  </w:style>
  <w:style w:type="character" w:customStyle="1" w:styleId="georgia">
    <w:name w:val="georgia"/>
    <w:basedOn w:val="DefaultParagraphFont"/>
    <w:rsid w:val="00AC360D"/>
  </w:style>
  <w:style w:type="character" w:customStyle="1" w:styleId="isdefault">
    <w:name w:val="isdefault"/>
    <w:basedOn w:val="DefaultParagraphFont"/>
    <w:rsid w:val="00AC360D"/>
  </w:style>
  <w:style w:type="character" w:customStyle="1" w:styleId="arial">
    <w:name w:val="arial"/>
    <w:basedOn w:val="DefaultParagraphFont"/>
    <w:rsid w:val="00AC360D"/>
  </w:style>
  <w:style w:type="character" w:customStyle="1" w:styleId="pipe">
    <w:name w:val="pipe"/>
    <w:basedOn w:val="DefaultParagraphFont"/>
    <w:rsid w:val="00AC360D"/>
  </w:style>
  <w:style w:type="paragraph" w:customStyle="1" w:styleId="dtlcomment">
    <w:name w:val="dtlcomment"/>
    <w:basedOn w:val="Normal"/>
    <w:rsid w:val="00AC360D"/>
    <w:pPr>
      <w:tabs>
        <w:tab w:val="left" w:pos="9450"/>
      </w:tabs>
      <w:spacing w:before="100" w:beforeAutospacing="1" w:after="100" w:afterAutospacing="1"/>
    </w:pPr>
    <w:rPr>
      <w:rFonts w:ascii="Times New Roman" w:eastAsia="Calibri" w:hAnsi="Times New Roman" w:cs="Times New Roman"/>
      <w:sz w:val="24"/>
    </w:rPr>
  </w:style>
  <w:style w:type="character" w:customStyle="1" w:styleId="source">
    <w:name w:val="source"/>
    <w:basedOn w:val="DefaultParagraphFont"/>
    <w:rsid w:val="00AC360D"/>
  </w:style>
  <w:style w:type="character" w:customStyle="1" w:styleId="left">
    <w:name w:val="left"/>
    <w:basedOn w:val="DefaultParagraphFont"/>
    <w:rsid w:val="00AC360D"/>
  </w:style>
  <w:style w:type="character" w:customStyle="1" w:styleId="right">
    <w:name w:val="right"/>
    <w:basedOn w:val="DefaultParagraphFont"/>
    <w:rsid w:val="00AC360D"/>
  </w:style>
  <w:style w:type="character" w:customStyle="1" w:styleId="writername">
    <w:name w:val="writername"/>
    <w:basedOn w:val="DefaultParagraphFont"/>
    <w:rsid w:val="00AC360D"/>
  </w:style>
  <w:style w:type="paragraph" w:customStyle="1" w:styleId="hn-byline">
    <w:name w:val="hn-byline"/>
    <w:basedOn w:val="Normal"/>
    <w:rsid w:val="00AC360D"/>
    <w:pPr>
      <w:tabs>
        <w:tab w:val="left" w:pos="9450"/>
      </w:tabs>
      <w:spacing w:before="100" w:beforeAutospacing="1" w:after="100" w:afterAutospacing="1"/>
    </w:pPr>
    <w:rPr>
      <w:rFonts w:ascii="Times New Roman" w:eastAsia="Calibri" w:hAnsi="Times New Roman" w:cs="Times New Roman"/>
      <w:sz w:val="24"/>
    </w:rPr>
  </w:style>
  <w:style w:type="character" w:customStyle="1" w:styleId="hn-date">
    <w:name w:val="hn-date"/>
    <w:basedOn w:val="DefaultParagraphFont"/>
    <w:rsid w:val="00AC360D"/>
  </w:style>
  <w:style w:type="character" w:customStyle="1" w:styleId="createdate">
    <w:name w:val="createdate"/>
    <w:basedOn w:val="DefaultParagraphFont"/>
    <w:rsid w:val="00AC360D"/>
  </w:style>
  <w:style w:type="character" w:customStyle="1" w:styleId="CharChar18">
    <w:name w:val="Char Char18"/>
    <w:basedOn w:val="DefaultParagraphFont"/>
    <w:rsid w:val="00AC360D"/>
    <w:rPr>
      <w:sz w:val="16"/>
      <w:szCs w:val="24"/>
      <w:lang w:val="en-US" w:eastAsia="en-US" w:bidi="ar-SA"/>
    </w:rPr>
  </w:style>
  <w:style w:type="character" w:customStyle="1" w:styleId="CharChar24">
    <w:name w:val="Char Char24"/>
    <w:basedOn w:val="DefaultParagraphFont"/>
    <w:rsid w:val="00AC360D"/>
    <w:rPr>
      <w:b/>
      <w:bCs/>
      <w:sz w:val="28"/>
      <w:szCs w:val="28"/>
      <w:lang w:val="en-US" w:eastAsia="en-US" w:bidi="ar-SA"/>
    </w:rPr>
  </w:style>
  <w:style w:type="character" w:customStyle="1" w:styleId="ln2">
    <w:name w:val="ln2"/>
    <w:basedOn w:val="DefaultParagraphFont"/>
    <w:rsid w:val="00AC360D"/>
  </w:style>
  <w:style w:type="character" w:customStyle="1" w:styleId="Aunderline">
    <w:name w:val="Aunderline"/>
    <w:basedOn w:val="DefaultParagraphFont"/>
    <w:qFormat/>
    <w:rsid w:val="00AC360D"/>
    <w:rPr>
      <w:rFonts w:ascii="Times New Roman" w:hAnsi="Times New Roman" w:cs="Times New Roman"/>
      <w:w w:val="106"/>
      <w:sz w:val="20"/>
      <w:szCs w:val="20"/>
      <w:u w:val="single"/>
    </w:rPr>
  </w:style>
  <w:style w:type="character" w:customStyle="1" w:styleId="CharChar4">
    <w:name w:val="Char Char4"/>
    <w:basedOn w:val="DefaultParagraphFont"/>
    <w:rsid w:val="00AC360D"/>
    <w:rPr>
      <w:rFonts w:cs="Arial"/>
      <w:b/>
      <w:bCs/>
      <w:iCs/>
      <w:szCs w:val="28"/>
      <w:lang w:val="en-US" w:eastAsia="en-US" w:bidi="ar-SA"/>
    </w:rPr>
  </w:style>
  <w:style w:type="character" w:customStyle="1" w:styleId="CharChar3">
    <w:name w:val="Char Char3"/>
    <w:basedOn w:val="DefaultParagraphFont"/>
    <w:rsid w:val="00AC360D"/>
    <w:rPr>
      <w:rFonts w:cs="Arial"/>
      <w:bCs/>
      <w:u w:val="single"/>
    </w:rPr>
  </w:style>
  <w:style w:type="paragraph" w:customStyle="1" w:styleId="StyleStyle1">
    <w:name w:val="Style Style1 +"/>
    <w:basedOn w:val="Normal"/>
    <w:rsid w:val="00AC360D"/>
    <w:rPr>
      <w:rFonts w:ascii="Times New Roman" w:eastAsia="Calibri" w:hAnsi="Times New Roman" w:cs="Times New Roman"/>
      <w:sz w:val="24"/>
    </w:rPr>
  </w:style>
  <w:style w:type="character" w:customStyle="1" w:styleId="StyleStyle1Char">
    <w:name w:val="Style Style1 + Char"/>
    <w:basedOn w:val="Style1Char"/>
    <w:rsid w:val="00AC360D"/>
    <w:rPr>
      <w:rFonts w:ascii="Times New Roman" w:eastAsia="SimSun" w:hAnsi="Times New Roman" w:cs="Times New Roman"/>
      <w:sz w:val="20"/>
      <w:szCs w:val="20"/>
      <w:u w:val="single"/>
      <w:lang w:val="en-US" w:eastAsia="en-US" w:bidi="ar-SA"/>
    </w:rPr>
  </w:style>
  <w:style w:type="character" w:customStyle="1" w:styleId="CharChar2">
    <w:name w:val="Char Char2"/>
    <w:basedOn w:val="DefaultParagraphFont"/>
    <w:rsid w:val="00AC360D"/>
    <w:rPr>
      <w:rFonts w:ascii="Times New Roman" w:eastAsia="Times New Roman" w:hAnsi="Times New Roman" w:cs="Times New Roman"/>
      <w:b/>
      <w:bCs/>
      <w:sz w:val="20"/>
      <w:szCs w:val="26"/>
    </w:rPr>
  </w:style>
  <w:style w:type="character" w:customStyle="1" w:styleId="editorname">
    <w:name w:val="editorname"/>
    <w:basedOn w:val="DefaultParagraphFont"/>
    <w:rsid w:val="00AC360D"/>
  </w:style>
  <w:style w:type="character" w:customStyle="1" w:styleId="Card10f2Char">
    <w:name w:val="Card.10.f2 Char"/>
    <w:basedOn w:val="DefaultParagraphFont"/>
    <w:rsid w:val="00AC360D"/>
    <w:rPr>
      <w:rFonts w:ascii="Times New Roman" w:eastAsia="Calibri" w:hAnsi="Times New Roman" w:cs="Times New Roman"/>
      <w:sz w:val="20"/>
      <w:szCs w:val="20"/>
    </w:rPr>
  </w:style>
  <w:style w:type="character" w:customStyle="1" w:styleId="yshortcuts">
    <w:name w:val="yshortcuts"/>
    <w:basedOn w:val="DefaultParagraphFont"/>
    <w:rsid w:val="00AC360D"/>
  </w:style>
  <w:style w:type="character" w:customStyle="1" w:styleId="CharChar17">
    <w:name w:val="Char Char17"/>
    <w:basedOn w:val="DefaultParagraphFont"/>
    <w:rsid w:val="00AC360D"/>
    <w:rPr>
      <w:rFonts w:ascii="Cambria" w:hAnsi="Cambria"/>
      <w:lang w:val="en-US" w:eastAsia="en-US" w:bidi="ar-SA"/>
    </w:rPr>
  </w:style>
  <w:style w:type="character" w:customStyle="1" w:styleId="CharChar16">
    <w:name w:val="Char Char16"/>
    <w:basedOn w:val="DefaultParagraphFont"/>
    <w:rsid w:val="00AC360D"/>
    <w:rPr>
      <w:rFonts w:ascii="Cambria" w:hAnsi="Cambria"/>
      <w:lang w:val="en-US" w:eastAsia="en-US" w:bidi="ar-SA"/>
    </w:rPr>
  </w:style>
  <w:style w:type="character" w:customStyle="1" w:styleId="CharChar15">
    <w:name w:val="Char Char15"/>
    <w:basedOn w:val="CharChar16"/>
    <w:rsid w:val="00AC360D"/>
    <w:rPr>
      <w:rFonts w:ascii="Cambria" w:hAnsi="Cambria"/>
      <w:b/>
      <w:bCs/>
      <w:lang w:val="en-US" w:eastAsia="en-US" w:bidi="ar-SA"/>
    </w:rPr>
  </w:style>
  <w:style w:type="character" w:customStyle="1" w:styleId="CharChar14">
    <w:name w:val="Char Char14"/>
    <w:basedOn w:val="DefaultParagraphFont"/>
    <w:rsid w:val="00AC360D"/>
    <w:rPr>
      <w:rFonts w:ascii="Tahoma" w:hAnsi="Tahoma" w:cs="Tahoma"/>
      <w:sz w:val="16"/>
      <w:szCs w:val="16"/>
      <w:lang w:val="en-US" w:eastAsia="en-US" w:bidi="ar-SA"/>
    </w:rPr>
  </w:style>
  <w:style w:type="character" w:customStyle="1" w:styleId="CharChar13">
    <w:name w:val="Char Char13"/>
    <w:basedOn w:val="DefaultParagraphFont"/>
    <w:rsid w:val="00AC360D"/>
    <w:rPr>
      <w:rFonts w:ascii="Cambria" w:hAnsi="Cambria"/>
      <w:lang w:val="en-US" w:eastAsia="en-US" w:bidi="ar-SA"/>
    </w:rPr>
  </w:style>
  <w:style w:type="paragraph" w:customStyle="1" w:styleId="normalChar">
    <w:name w:val="normal Char"/>
    <w:basedOn w:val="Normal"/>
    <w:rsid w:val="00AC360D"/>
    <w:rPr>
      <w:rFonts w:ascii="Times New Roman" w:eastAsia="Calibri" w:hAnsi="Times New Roman" w:cs="Times New Roman"/>
    </w:rPr>
  </w:style>
  <w:style w:type="character" w:customStyle="1" w:styleId="cardtextsmallCharChar">
    <w:name w:val="card text small Char Char"/>
    <w:basedOn w:val="DefaultParagraphFont"/>
    <w:rsid w:val="00AC360D"/>
    <w:rPr>
      <w:rFonts w:ascii="Arial Narrow" w:hAnsi="Arial Narrow" w:cs="Times New Roman"/>
      <w:sz w:val="16"/>
    </w:rPr>
  </w:style>
  <w:style w:type="character" w:customStyle="1" w:styleId="reportbody1">
    <w:name w:val="reportbody1"/>
    <w:basedOn w:val="DefaultParagraphFont"/>
    <w:rsid w:val="00AC360D"/>
    <w:rPr>
      <w:rFonts w:ascii="Tahoma" w:hAnsi="Tahoma" w:cs="Tahoma" w:hint="default"/>
      <w:color w:val="000000"/>
      <w:sz w:val="14"/>
      <w:szCs w:val="14"/>
    </w:rPr>
  </w:style>
  <w:style w:type="character" w:customStyle="1" w:styleId="articleheadline">
    <w:name w:val="articleheadline"/>
    <w:basedOn w:val="DefaultParagraphFont"/>
    <w:rsid w:val="00AC360D"/>
  </w:style>
  <w:style w:type="character" w:customStyle="1" w:styleId="TagChar4">
    <w:name w:val="Tag Char4"/>
    <w:basedOn w:val="DefaultParagraphFont"/>
    <w:rsid w:val="00AC360D"/>
    <w:rPr>
      <w:b/>
      <w:sz w:val="26"/>
      <w:szCs w:val="24"/>
      <w:lang w:val="en-US" w:eastAsia="en-US" w:bidi="ar-SA"/>
    </w:rPr>
  </w:style>
  <w:style w:type="paragraph" w:customStyle="1" w:styleId="UnderlineText">
    <w:name w:val="Underline Text"/>
    <w:basedOn w:val="Normal"/>
    <w:qFormat/>
    <w:rsid w:val="00AC360D"/>
    <w:pPr>
      <w:ind w:left="288"/>
    </w:pPr>
    <w:rPr>
      <w:rFonts w:ascii="Times New Roman" w:eastAsia="Calibri" w:hAnsi="Times New Roman" w:cs="Times New Roman"/>
      <w:u w:val="single"/>
    </w:rPr>
  </w:style>
  <w:style w:type="character" w:customStyle="1" w:styleId="StyleThickunderline">
    <w:name w:val="Style Thick underline"/>
    <w:basedOn w:val="DefaultParagraphFont"/>
    <w:qFormat/>
    <w:rsid w:val="00AC360D"/>
    <w:rPr>
      <w:u w:val="thick"/>
    </w:rPr>
  </w:style>
  <w:style w:type="paragraph" w:customStyle="1" w:styleId="SmallTextGaramond">
    <w:name w:val="Small Text Garamond"/>
    <w:basedOn w:val="Normal"/>
    <w:rsid w:val="00AC360D"/>
    <w:pPr>
      <w:widowControl w:val="0"/>
      <w:suppressAutoHyphens/>
      <w:contextualSpacing/>
    </w:pPr>
    <w:rPr>
      <w:rFonts w:eastAsia="Calibri" w:cs="Times New Roman"/>
      <w:sz w:val="16"/>
      <w:szCs w:val="18"/>
    </w:rPr>
  </w:style>
  <w:style w:type="paragraph" w:customStyle="1" w:styleId="CM7">
    <w:name w:val="CM7"/>
    <w:basedOn w:val="Normal"/>
    <w:next w:val="Normal"/>
    <w:uiPriority w:val="99"/>
    <w:qFormat/>
    <w:rsid w:val="00AC360D"/>
    <w:pPr>
      <w:widowControl w:val="0"/>
      <w:autoSpaceDE w:val="0"/>
      <w:autoSpaceDN w:val="0"/>
      <w:adjustRightInd w:val="0"/>
      <w:spacing w:line="220" w:lineRule="atLeast"/>
    </w:pPr>
    <w:rPr>
      <w:rFonts w:ascii="Stone Serif" w:eastAsia="Calibri" w:hAnsi="Stone Serif" w:cs="Times New Roman"/>
      <w:sz w:val="24"/>
    </w:rPr>
  </w:style>
  <w:style w:type="paragraph" w:customStyle="1" w:styleId="2ndOrderPara">
    <w:name w:val="2nd Order Para"/>
    <w:basedOn w:val="Normal"/>
    <w:next w:val="Normal"/>
    <w:qFormat/>
    <w:rsid w:val="00AC360D"/>
    <w:pPr>
      <w:autoSpaceDE w:val="0"/>
      <w:autoSpaceDN w:val="0"/>
      <w:adjustRightInd w:val="0"/>
      <w:spacing w:before="120"/>
    </w:pPr>
    <w:rPr>
      <w:rFonts w:ascii="Times New Roman" w:eastAsia="Calibri" w:hAnsi="Times New Roman" w:cs="Times New Roman"/>
      <w:sz w:val="24"/>
    </w:rPr>
  </w:style>
  <w:style w:type="paragraph" w:customStyle="1" w:styleId="3rdOrderPara">
    <w:name w:val="3rd Order Para"/>
    <w:basedOn w:val="Normal"/>
    <w:next w:val="Normal"/>
    <w:qFormat/>
    <w:rsid w:val="00AC360D"/>
    <w:pPr>
      <w:autoSpaceDE w:val="0"/>
      <w:autoSpaceDN w:val="0"/>
      <w:adjustRightInd w:val="0"/>
      <w:spacing w:before="120"/>
    </w:pPr>
    <w:rPr>
      <w:rFonts w:ascii="Times New Roman" w:eastAsia="Calibri" w:hAnsi="Times New Roman" w:cs="Times New Roman"/>
      <w:sz w:val="24"/>
    </w:rPr>
  </w:style>
  <w:style w:type="paragraph" w:customStyle="1" w:styleId="Normal-SIGN2">
    <w:name w:val="Normal-SIGN2"/>
    <w:basedOn w:val="Default"/>
    <w:next w:val="Default"/>
    <w:qFormat/>
    <w:rsid w:val="00AC360D"/>
    <w:rPr>
      <w:rFonts w:eastAsia="SimSun"/>
    </w:rPr>
  </w:style>
  <w:style w:type="paragraph" w:customStyle="1" w:styleId="u-intro">
    <w:name w:val="u-intro"/>
    <w:basedOn w:val="Normal"/>
    <w:qFormat/>
    <w:rsid w:val="00AC360D"/>
    <w:pPr>
      <w:spacing w:before="100" w:beforeAutospacing="1" w:after="100" w:afterAutospacing="1"/>
    </w:pPr>
    <w:rPr>
      <w:rFonts w:ascii="Times New Roman" w:eastAsia="Calibri" w:hAnsi="Times New Roman" w:cs="Times New Roman"/>
      <w:sz w:val="24"/>
    </w:rPr>
  </w:style>
  <w:style w:type="character" w:customStyle="1" w:styleId="u-byline">
    <w:name w:val="u-byline"/>
    <w:basedOn w:val="DefaultParagraphFont"/>
    <w:rsid w:val="00AC360D"/>
  </w:style>
  <w:style w:type="character" w:customStyle="1" w:styleId="NothingChar">
    <w:name w:val="Nothing Char"/>
    <w:basedOn w:val="DefaultParagraphFont"/>
    <w:rsid w:val="00AC360D"/>
    <w:rPr>
      <w:sz w:val="16"/>
      <w:lang w:val="en-US" w:eastAsia="en-US" w:bidi="ar-SA"/>
    </w:rPr>
  </w:style>
  <w:style w:type="character" w:customStyle="1" w:styleId="story">
    <w:name w:val="story"/>
    <w:basedOn w:val="DefaultParagraphFont"/>
    <w:rsid w:val="00AC360D"/>
  </w:style>
  <w:style w:type="character" w:customStyle="1" w:styleId="articlebya">
    <w:name w:val="articleby_a"/>
    <w:basedOn w:val="DefaultParagraphFont"/>
    <w:rsid w:val="00AC360D"/>
  </w:style>
  <w:style w:type="character" w:customStyle="1" w:styleId="popupwinby">
    <w:name w:val="popupwinby"/>
    <w:basedOn w:val="DefaultParagraphFont"/>
    <w:rsid w:val="00AC360D"/>
  </w:style>
  <w:style w:type="character" w:customStyle="1" w:styleId="storyheader">
    <w:name w:val="storyheader"/>
    <w:basedOn w:val="DefaultParagraphFont"/>
    <w:rsid w:val="00AC360D"/>
  </w:style>
  <w:style w:type="character" w:customStyle="1" w:styleId="marron">
    <w:name w:val="marron"/>
    <w:basedOn w:val="DefaultParagraphFont"/>
    <w:rsid w:val="00AC360D"/>
  </w:style>
  <w:style w:type="character" w:customStyle="1" w:styleId="UnderlineChar4Char">
    <w:name w:val="Underline Char4 Char"/>
    <w:basedOn w:val="DefaultParagraphFont"/>
    <w:link w:val="UnderlineChar4"/>
    <w:rsid w:val="00AC360D"/>
    <w:rPr>
      <w:szCs w:val="24"/>
      <w:u w:val="single"/>
    </w:rPr>
  </w:style>
  <w:style w:type="character" w:customStyle="1" w:styleId="BoldandUnderlineChar3Char2">
    <w:name w:val="Bold and Underline Char3 Char2"/>
    <w:basedOn w:val="DefaultParagraphFont"/>
    <w:link w:val="BoldandUnderlineChar3"/>
    <w:rsid w:val="00AC360D"/>
    <w:rPr>
      <w:b/>
      <w:szCs w:val="24"/>
      <w:u w:val="single"/>
    </w:rPr>
  </w:style>
  <w:style w:type="character" w:customStyle="1" w:styleId="LanguageChar">
    <w:name w:val="Language Char"/>
    <w:basedOn w:val="DefaultParagraphFont"/>
    <w:rsid w:val="00AC360D"/>
    <w:rPr>
      <w:strike/>
      <w:noProof w:val="0"/>
      <w:sz w:val="16"/>
      <w:szCs w:val="16"/>
      <w:lang w:val="en-US" w:eastAsia="en-US" w:bidi="ar-SA"/>
    </w:rPr>
  </w:style>
  <w:style w:type="paragraph" w:customStyle="1" w:styleId="StyleNormalWeb10pt">
    <w:name w:val="Style Normal (Web) + 10 pt"/>
    <w:basedOn w:val="NormalWeb"/>
    <w:next w:val="Normal"/>
    <w:qFormat/>
    <w:rsid w:val="00AC360D"/>
    <w:pPr>
      <w:spacing w:line="259" w:lineRule="auto"/>
    </w:pPr>
    <w:rPr>
      <w:rFonts w:eastAsia="Calibri"/>
      <w:szCs w:val="20"/>
      <w:lang w:eastAsia="en-US"/>
    </w:rPr>
  </w:style>
  <w:style w:type="character" w:customStyle="1" w:styleId="StyleNormalWeb10ptChar">
    <w:name w:val="Style Normal (Web) + 10 pt Char"/>
    <w:basedOn w:val="DefaultParagraphFont"/>
    <w:rsid w:val="00AC360D"/>
    <w:rPr>
      <w:szCs w:val="24"/>
      <w:lang w:val="en-US" w:eastAsia="en-US" w:bidi="ar-SA"/>
    </w:rPr>
  </w:style>
  <w:style w:type="paragraph" w:customStyle="1" w:styleId="TagCiteShells">
    <w:name w:val="Tag/Cite/Shells"/>
    <w:basedOn w:val="Normal"/>
    <w:qFormat/>
    <w:rsid w:val="00AC360D"/>
    <w:rPr>
      <w:rFonts w:ascii="Times New Roman" w:eastAsia="Calibri" w:hAnsi="Times New Roman" w:cs="Times New Roman"/>
      <w:b/>
      <w:szCs w:val="20"/>
    </w:rPr>
  </w:style>
  <w:style w:type="paragraph" w:customStyle="1" w:styleId="DefinitionTerm">
    <w:name w:val="Definition Term"/>
    <w:basedOn w:val="Normal"/>
    <w:next w:val="Normal"/>
    <w:qFormat/>
    <w:rsid w:val="00AC360D"/>
    <w:rPr>
      <w:rFonts w:ascii="Times New Roman" w:eastAsia="Calibri" w:hAnsi="Times New Roman" w:cs="Times New Roman"/>
      <w:snapToGrid w:val="0"/>
      <w:sz w:val="24"/>
      <w:szCs w:val="20"/>
    </w:rPr>
  </w:style>
  <w:style w:type="paragraph" w:customStyle="1" w:styleId="Style6">
    <w:name w:val="Style6"/>
    <w:basedOn w:val="Normal"/>
    <w:link w:val="Style6Char"/>
    <w:qFormat/>
    <w:rsid w:val="00AC360D"/>
    <w:rPr>
      <w:rFonts w:ascii="Times New Roman" w:eastAsia="Calibri" w:hAnsi="Times New Roman" w:cs="Times New Roman"/>
      <w:color w:val="000000"/>
      <w:szCs w:val="20"/>
    </w:rPr>
  </w:style>
  <w:style w:type="character" w:customStyle="1" w:styleId="Style3CharChar">
    <w:name w:val="Style3 Char Char"/>
    <w:basedOn w:val="DefaultParagraphFont"/>
    <w:rsid w:val="00AC360D"/>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AC360D"/>
    <w:pPr>
      <w:suppressAutoHyphens/>
      <w:contextualSpacing/>
    </w:pPr>
    <w:rPr>
      <w:rFonts w:ascii="Times New Roman" w:eastAsia="SimSun" w:hAnsi="Times New Roman" w:cs="Times New Roman"/>
      <w:bCs/>
      <w:sz w:val="20"/>
      <w:lang w:eastAsia="zh-CN"/>
    </w:rPr>
  </w:style>
  <w:style w:type="character" w:customStyle="1" w:styleId="NormalChar0">
    <w:name w:val="Normal Char"/>
    <w:basedOn w:val="DefaultParagraphFont"/>
    <w:rsid w:val="00AC360D"/>
    <w:rPr>
      <w:lang w:eastAsia="en-US"/>
    </w:rPr>
  </w:style>
  <w:style w:type="paragraph" w:customStyle="1" w:styleId="Taglines">
    <w:name w:val="Taglines"/>
    <w:basedOn w:val="Heading2"/>
    <w:rsid w:val="00AC360D"/>
    <w:pPr>
      <w:widowControl w:val="0"/>
      <w:suppressAutoHyphens/>
      <w:spacing w:before="240"/>
      <w:contextualSpacing/>
    </w:pPr>
    <w:rPr>
      <w:rFonts w:ascii="Times New Roman" w:eastAsia="Calibri" w:hAnsi="Times New Roman" w:cs="Arial"/>
      <w:b w:val="0"/>
      <w:bCs/>
      <w:iCs/>
      <w:szCs w:val="22"/>
    </w:rPr>
  </w:style>
  <w:style w:type="character" w:customStyle="1" w:styleId="TaglinesChar">
    <w:name w:val="Taglines Char"/>
    <w:basedOn w:val="DefaultParagraphFont"/>
    <w:rsid w:val="00AC360D"/>
    <w:rPr>
      <w:rFonts w:cs="Arial"/>
      <w:bCs/>
      <w:iCs/>
      <w:szCs w:val="22"/>
      <w:lang w:val="en-US" w:eastAsia="en-US" w:bidi="ar-SA"/>
    </w:rPr>
  </w:style>
  <w:style w:type="paragraph" w:customStyle="1" w:styleId="bodytextfp">
    <w:name w:val="bodytextfp"/>
    <w:basedOn w:val="Normal"/>
    <w:uiPriority w:val="99"/>
    <w:qFormat/>
    <w:rsid w:val="00AC360D"/>
    <w:pPr>
      <w:spacing w:before="100" w:beforeAutospacing="1" w:after="100" w:afterAutospacing="1"/>
    </w:pPr>
    <w:rPr>
      <w:rFonts w:ascii="Times New Roman" w:eastAsia="Calibri" w:hAnsi="Times New Roman" w:cs="Times New Roman"/>
      <w:sz w:val="24"/>
    </w:rPr>
  </w:style>
  <w:style w:type="paragraph" w:customStyle="1" w:styleId="listterm">
    <w:name w:val="listterm"/>
    <w:basedOn w:val="Normal"/>
    <w:rsid w:val="00AC360D"/>
    <w:pPr>
      <w:spacing w:before="100" w:beforeAutospacing="1" w:after="100" w:afterAutospacing="1"/>
    </w:pPr>
    <w:rPr>
      <w:rFonts w:ascii="Times New Roman" w:eastAsia="Calibri" w:hAnsi="Times New Roman" w:cs="Times New Roman"/>
      <w:sz w:val="24"/>
    </w:rPr>
  </w:style>
  <w:style w:type="paragraph" w:customStyle="1" w:styleId="attribution">
    <w:name w:val="attribution"/>
    <w:basedOn w:val="Normal"/>
    <w:uiPriority w:val="99"/>
    <w:qFormat/>
    <w:rsid w:val="00AC360D"/>
    <w:pPr>
      <w:spacing w:before="100" w:beforeAutospacing="1" w:after="100" w:afterAutospacing="1"/>
    </w:pPr>
    <w:rPr>
      <w:rFonts w:ascii="Times New Roman" w:eastAsia="Calibri" w:hAnsi="Times New Roman" w:cs="Times New Roman"/>
      <w:sz w:val="24"/>
    </w:rPr>
  </w:style>
  <w:style w:type="paragraph" w:customStyle="1" w:styleId="more">
    <w:name w:val="more"/>
    <w:basedOn w:val="Normal"/>
    <w:uiPriority w:val="99"/>
    <w:qFormat/>
    <w:rsid w:val="00AC360D"/>
    <w:pPr>
      <w:spacing w:before="100" w:beforeAutospacing="1" w:after="100" w:afterAutospacing="1"/>
    </w:pPr>
    <w:rPr>
      <w:rFonts w:ascii="Times New Roman" w:eastAsia="Calibri" w:hAnsi="Times New Roman" w:cs="Times New Roman"/>
      <w:sz w:val="24"/>
    </w:rPr>
  </w:style>
  <w:style w:type="paragraph" w:styleId="TOCHeading">
    <w:name w:val="TOC Heading"/>
    <w:basedOn w:val="Heading1"/>
    <w:next w:val="Normal"/>
    <w:uiPriority w:val="39"/>
    <w:qFormat/>
    <w:rsid w:val="00AC360D"/>
    <w:pPr>
      <w:suppressAutoHyphens/>
      <w:spacing w:line="276" w:lineRule="auto"/>
      <w:contextualSpacing/>
      <w:jc w:val="left"/>
      <w:outlineLvl w:val="9"/>
    </w:pPr>
    <w:rPr>
      <w:rFonts w:ascii="Cambria" w:eastAsia="Times New Roman" w:hAnsi="Cambria" w:cs="Times New Roman"/>
      <w:bCs/>
      <w:caps/>
      <w:color w:val="365F91"/>
    </w:rPr>
  </w:style>
  <w:style w:type="character" w:customStyle="1" w:styleId="WW8Num2z0">
    <w:name w:val="WW8Num2z0"/>
    <w:rsid w:val="00AC360D"/>
    <w:rPr>
      <w:rFonts w:ascii="Garamond" w:hAnsi="Garamond"/>
    </w:rPr>
  </w:style>
  <w:style w:type="character" w:customStyle="1" w:styleId="WW8Num3z0">
    <w:name w:val="WW8Num3z0"/>
    <w:rsid w:val="00AC360D"/>
    <w:rPr>
      <w:rFonts w:ascii="Garamond" w:hAnsi="Garamond"/>
    </w:rPr>
  </w:style>
  <w:style w:type="character" w:customStyle="1" w:styleId="WW8Num4z1">
    <w:name w:val="WW8Num4z1"/>
    <w:rsid w:val="00AC360D"/>
    <w:rPr>
      <w:rFonts w:ascii="Garamond" w:hAnsi="Garamond"/>
    </w:rPr>
  </w:style>
  <w:style w:type="character" w:customStyle="1" w:styleId="WW8Num5z0">
    <w:name w:val="WW8Num5z0"/>
    <w:rsid w:val="00AC360D"/>
    <w:rPr>
      <w:rFonts w:ascii="Garamond" w:hAnsi="Garamond"/>
    </w:rPr>
  </w:style>
  <w:style w:type="character" w:customStyle="1" w:styleId="WW8Num6z0">
    <w:name w:val="WW8Num6z0"/>
    <w:rsid w:val="00AC360D"/>
    <w:rPr>
      <w:rFonts w:ascii="Symbol" w:hAnsi="Symbol"/>
    </w:rPr>
  </w:style>
  <w:style w:type="character" w:customStyle="1" w:styleId="WW8Num7z0">
    <w:name w:val="WW8Num7z0"/>
    <w:rsid w:val="00AC360D"/>
    <w:rPr>
      <w:rFonts w:ascii="Symbol" w:hAnsi="Symbol"/>
    </w:rPr>
  </w:style>
  <w:style w:type="character" w:customStyle="1" w:styleId="WW8Num8z0">
    <w:name w:val="WW8Num8z0"/>
    <w:rsid w:val="00AC360D"/>
    <w:rPr>
      <w:rFonts w:ascii="Symbol" w:hAnsi="Symbol"/>
    </w:rPr>
  </w:style>
  <w:style w:type="character" w:customStyle="1" w:styleId="WW8Num9z0">
    <w:name w:val="WW8Num9z0"/>
    <w:rsid w:val="00AC360D"/>
    <w:rPr>
      <w:rFonts w:ascii="Symbol" w:hAnsi="Symbol"/>
    </w:rPr>
  </w:style>
  <w:style w:type="character" w:customStyle="1" w:styleId="WW8Num10z0">
    <w:name w:val="WW8Num10z0"/>
    <w:rsid w:val="00AC360D"/>
    <w:rPr>
      <w:rFonts w:ascii="Garamond" w:hAnsi="Garamond"/>
    </w:rPr>
  </w:style>
  <w:style w:type="character" w:customStyle="1" w:styleId="WW8Num11z1">
    <w:name w:val="WW8Num11z1"/>
    <w:rsid w:val="00AC360D"/>
    <w:rPr>
      <w:rFonts w:ascii="Garamond" w:hAnsi="Garamond"/>
    </w:rPr>
  </w:style>
  <w:style w:type="character" w:customStyle="1" w:styleId="Absatz-Standardschriftart">
    <w:name w:val="Absatz-Standardschriftart"/>
    <w:rsid w:val="00AC360D"/>
  </w:style>
  <w:style w:type="character" w:customStyle="1" w:styleId="WW-Absatz-Standardschriftart">
    <w:name w:val="WW-Absatz-Standardschriftart"/>
    <w:rsid w:val="00AC360D"/>
  </w:style>
  <w:style w:type="character" w:customStyle="1" w:styleId="WW-Absatz-Standardschriftart1">
    <w:name w:val="WW-Absatz-Standardschriftart1"/>
    <w:rsid w:val="00AC360D"/>
  </w:style>
  <w:style w:type="character" w:customStyle="1" w:styleId="EndnoteCharacters">
    <w:name w:val="Endnote Characters"/>
    <w:basedOn w:val="DefaultParagraphFont"/>
    <w:rsid w:val="00AC360D"/>
    <w:rPr>
      <w:position w:val="0"/>
      <w:sz w:val="24"/>
      <w:vertAlign w:val="baseline"/>
    </w:rPr>
  </w:style>
  <w:style w:type="character" w:customStyle="1" w:styleId="WW8Num1z0">
    <w:name w:val="WW8Num1z0"/>
    <w:rsid w:val="00AC360D"/>
    <w:rPr>
      <w:rFonts w:ascii="Symbol" w:hAnsi="Symbol"/>
    </w:rPr>
  </w:style>
  <w:style w:type="character" w:customStyle="1" w:styleId="WW8Num1z2">
    <w:name w:val="WW8Num1z2"/>
    <w:rsid w:val="00AC360D"/>
    <w:rPr>
      <w:rFonts w:ascii="Courier New" w:hAnsi="Courier New"/>
    </w:rPr>
  </w:style>
  <w:style w:type="character" w:customStyle="1" w:styleId="WW8Num1z3">
    <w:name w:val="WW8Num1z3"/>
    <w:rsid w:val="00AC360D"/>
    <w:rPr>
      <w:rFonts w:ascii="Wingdings" w:hAnsi="Wingdings"/>
    </w:rPr>
  </w:style>
  <w:style w:type="character" w:customStyle="1" w:styleId="WW8Num11z0">
    <w:name w:val="WW8Num11z0"/>
    <w:rsid w:val="00AC360D"/>
    <w:rPr>
      <w:rFonts w:ascii="Symbol" w:hAnsi="Symbol"/>
    </w:rPr>
  </w:style>
  <w:style w:type="character" w:customStyle="1" w:styleId="WW8Num83z0">
    <w:name w:val="WW8Num83z0"/>
    <w:rsid w:val="00AC360D"/>
    <w:rPr>
      <w:rFonts w:ascii="Symbol" w:hAnsi="Symbol"/>
    </w:rPr>
  </w:style>
  <w:style w:type="character" w:customStyle="1" w:styleId="WW8Num83z1">
    <w:name w:val="WW8Num83z1"/>
    <w:rsid w:val="00AC360D"/>
    <w:rPr>
      <w:rFonts w:ascii="Courier New" w:hAnsi="Courier New"/>
    </w:rPr>
  </w:style>
  <w:style w:type="character" w:customStyle="1" w:styleId="WW8Num83z2">
    <w:name w:val="WW8Num83z2"/>
    <w:rsid w:val="00AC360D"/>
    <w:rPr>
      <w:rFonts w:ascii="Wingdings" w:hAnsi="Wingdings"/>
    </w:rPr>
  </w:style>
  <w:style w:type="character" w:customStyle="1" w:styleId="WW8Num89z0">
    <w:name w:val="WW8Num89z0"/>
    <w:rsid w:val="00AC360D"/>
    <w:rPr>
      <w:rFonts w:ascii="Symbol" w:hAnsi="Symbol"/>
      <w:sz w:val="20"/>
    </w:rPr>
  </w:style>
  <w:style w:type="character" w:customStyle="1" w:styleId="WW8Num90z0">
    <w:name w:val="WW8Num90z0"/>
    <w:rsid w:val="00AC360D"/>
    <w:rPr>
      <w:rFonts w:ascii="Times New Roman" w:eastAsia="Times New Roman" w:hAnsi="Times New Roman" w:cs="Times New Roman"/>
    </w:rPr>
  </w:style>
  <w:style w:type="character" w:customStyle="1" w:styleId="WW8Num92z0">
    <w:name w:val="WW8Num92z0"/>
    <w:rsid w:val="00AC360D"/>
    <w:rPr>
      <w:rFonts w:ascii="Symbol" w:eastAsia="Times New Roman" w:hAnsi="Symbol"/>
    </w:rPr>
  </w:style>
  <w:style w:type="character" w:customStyle="1" w:styleId="WW8Num92z1">
    <w:name w:val="WW8Num92z1"/>
    <w:rsid w:val="00AC360D"/>
    <w:rPr>
      <w:rFonts w:ascii="Courier New" w:hAnsi="Courier New"/>
    </w:rPr>
  </w:style>
  <w:style w:type="character" w:customStyle="1" w:styleId="WW8Num92z2">
    <w:name w:val="WW8Num92z2"/>
    <w:rsid w:val="00AC360D"/>
    <w:rPr>
      <w:rFonts w:ascii="Wingdings" w:hAnsi="Wingdings"/>
    </w:rPr>
  </w:style>
  <w:style w:type="character" w:customStyle="1" w:styleId="WW8Num92z3">
    <w:name w:val="WW8Num92z3"/>
    <w:rsid w:val="00AC360D"/>
    <w:rPr>
      <w:rFonts w:ascii="Symbol" w:hAnsi="Symbol"/>
    </w:rPr>
  </w:style>
  <w:style w:type="character" w:customStyle="1" w:styleId="WW8Num96z0">
    <w:name w:val="WW8Num96z0"/>
    <w:rsid w:val="00AC360D"/>
    <w:rPr>
      <w:rFonts w:ascii="Symbol" w:hAnsi="Symbol"/>
      <w:sz w:val="20"/>
    </w:rPr>
  </w:style>
  <w:style w:type="character" w:customStyle="1" w:styleId="WW8Num96z1">
    <w:name w:val="WW8Num96z1"/>
    <w:rsid w:val="00AC360D"/>
    <w:rPr>
      <w:rFonts w:ascii="Courier New" w:hAnsi="Courier New"/>
      <w:sz w:val="20"/>
    </w:rPr>
  </w:style>
  <w:style w:type="character" w:customStyle="1" w:styleId="WW8Num96z2">
    <w:name w:val="WW8Num96z2"/>
    <w:rsid w:val="00AC360D"/>
    <w:rPr>
      <w:rFonts w:ascii="Wingdings" w:hAnsi="Wingdings"/>
      <w:sz w:val="20"/>
    </w:rPr>
  </w:style>
  <w:style w:type="character" w:customStyle="1" w:styleId="WW8Num103z0">
    <w:name w:val="WW8Num103z0"/>
    <w:rsid w:val="00AC360D"/>
    <w:rPr>
      <w:rFonts w:ascii="Symbol" w:hAnsi="Symbol"/>
      <w:sz w:val="20"/>
    </w:rPr>
  </w:style>
  <w:style w:type="character" w:customStyle="1" w:styleId="WW8Num103z1">
    <w:name w:val="WW8Num103z1"/>
    <w:rsid w:val="00AC360D"/>
    <w:rPr>
      <w:rFonts w:ascii="Courier New" w:hAnsi="Courier New"/>
      <w:sz w:val="20"/>
    </w:rPr>
  </w:style>
  <w:style w:type="character" w:customStyle="1" w:styleId="WW8Num103z2">
    <w:name w:val="WW8Num103z2"/>
    <w:rsid w:val="00AC360D"/>
    <w:rPr>
      <w:rFonts w:ascii="Wingdings" w:hAnsi="Wingdings"/>
      <w:sz w:val="20"/>
    </w:rPr>
  </w:style>
  <w:style w:type="character" w:customStyle="1" w:styleId="WW8Num108z0">
    <w:name w:val="WW8Num108z0"/>
    <w:rsid w:val="00AC360D"/>
    <w:rPr>
      <w:rFonts w:ascii="Symbol" w:hAnsi="Symbol"/>
      <w:sz w:val="20"/>
    </w:rPr>
  </w:style>
  <w:style w:type="character" w:customStyle="1" w:styleId="WW8Num108z1">
    <w:name w:val="WW8Num108z1"/>
    <w:rsid w:val="00AC360D"/>
    <w:rPr>
      <w:rFonts w:ascii="Courier New" w:hAnsi="Courier New"/>
      <w:sz w:val="20"/>
    </w:rPr>
  </w:style>
  <w:style w:type="character" w:customStyle="1" w:styleId="WW8Num108z2">
    <w:name w:val="WW8Num108z2"/>
    <w:rsid w:val="00AC360D"/>
    <w:rPr>
      <w:rFonts w:ascii="Wingdings" w:hAnsi="Wingdings"/>
      <w:sz w:val="20"/>
    </w:rPr>
  </w:style>
  <w:style w:type="character" w:customStyle="1" w:styleId="WW8Num109z0">
    <w:name w:val="WW8Num109z0"/>
    <w:rsid w:val="00AC360D"/>
    <w:rPr>
      <w:rFonts w:ascii="Symbol" w:eastAsia="Times New Roman" w:hAnsi="Symbol"/>
    </w:rPr>
  </w:style>
  <w:style w:type="character" w:customStyle="1" w:styleId="WW8Num109z1">
    <w:name w:val="WW8Num109z1"/>
    <w:rsid w:val="00AC360D"/>
    <w:rPr>
      <w:rFonts w:ascii="Courier New" w:hAnsi="Courier New"/>
    </w:rPr>
  </w:style>
  <w:style w:type="character" w:customStyle="1" w:styleId="WW8Num109z2">
    <w:name w:val="WW8Num109z2"/>
    <w:rsid w:val="00AC360D"/>
    <w:rPr>
      <w:rFonts w:ascii="Wingdings" w:hAnsi="Wingdings"/>
    </w:rPr>
  </w:style>
  <w:style w:type="character" w:customStyle="1" w:styleId="WW8Num109z3">
    <w:name w:val="WW8Num109z3"/>
    <w:rsid w:val="00AC360D"/>
    <w:rPr>
      <w:rFonts w:ascii="Symbol" w:hAnsi="Symbol"/>
    </w:rPr>
  </w:style>
  <w:style w:type="character" w:customStyle="1" w:styleId="WW8Num111z0">
    <w:name w:val="WW8Num111z0"/>
    <w:rsid w:val="00AC360D"/>
    <w:rPr>
      <w:rFonts w:ascii="Symbol" w:hAnsi="Symbol"/>
      <w:sz w:val="20"/>
    </w:rPr>
  </w:style>
  <w:style w:type="character" w:customStyle="1" w:styleId="WW8Num111z1">
    <w:name w:val="WW8Num111z1"/>
    <w:rsid w:val="00AC360D"/>
    <w:rPr>
      <w:rFonts w:ascii="Courier New" w:hAnsi="Courier New"/>
      <w:sz w:val="20"/>
    </w:rPr>
  </w:style>
  <w:style w:type="character" w:customStyle="1" w:styleId="WW8Num111z2">
    <w:name w:val="WW8Num111z2"/>
    <w:rsid w:val="00AC360D"/>
    <w:rPr>
      <w:rFonts w:ascii="Wingdings" w:hAnsi="Wingdings"/>
      <w:sz w:val="20"/>
    </w:rPr>
  </w:style>
  <w:style w:type="character" w:customStyle="1" w:styleId="WW8Num117z0">
    <w:name w:val="WW8Num117z0"/>
    <w:rsid w:val="00AC360D"/>
    <w:rPr>
      <w:rFonts w:ascii="Symbol" w:eastAsia="Times New Roman" w:hAnsi="Symbol"/>
    </w:rPr>
  </w:style>
  <w:style w:type="character" w:customStyle="1" w:styleId="WW8Num117z1">
    <w:name w:val="WW8Num117z1"/>
    <w:rsid w:val="00AC360D"/>
    <w:rPr>
      <w:rFonts w:ascii="Courier New" w:hAnsi="Courier New"/>
    </w:rPr>
  </w:style>
  <w:style w:type="character" w:customStyle="1" w:styleId="WW8Num117z2">
    <w:name w:val="WW8Num117z2"/>
    <w:rsid w:val="00AC360D"/>
    <w:rPr>
      <w:rFonts w:ascii="Wingdings" w:hAnsi="Wingdings"/>
    </w:rPr>
  </w:style>
  <w:style w:type="character" w:customStyle="1" w:styleId="WW8Num117z3">
    <w:name w:val="WW8Num117z3"/>
    <w:rsid w:val="00AC360D"/>
    <w:rPr>
      <w:rFonts w:ascii="Symbol" w:hAnsi="Symbol"/>
    </w:rPr>
  </w:style>
  <w:style w:type="character" w:customStyle="1" w:styleId="WW8Num126z0">
    <w:name w:val="WW8Num126z0"/>
    <w:rsid w:val="00AC360D"/>
    <w:rPr>
      <w:rFonts w:ascii="Symbol" w:eastAsia="SimSun" w:hAnsi="Symbol"/>
    </w:rPr>
  </w:style>
  <w:style w:type="character" w:customStyle="1" w:styleId="WW8Num126z1">
    <w:name w:val="WW8Num126z1"/>
    <w:rsid w:val="00AC360D"/>
    <w:rPr>
      <w:rFonts w:ascii="Courier New" w:hAnsi="Courier New"/>
    </w:rPr>
  </w:style>
  <w:style w:type="character" w:customStyle="1" w:styleId="WW8Num126z2">
    <w:name w:val="WW8Num126z2"/>
    <w:rsid w:val="00AC360D"/>
    <w:rPr>
      <w:rFonts w:ascii="Wingdings" w:hAnsi="Wingdings"/>
    </w:rPr>
  </w:style>
  <w:style w:type="character" w:customStyle="1" w:styleId="WW8Num126z3">
    <w:name w:val="WW8Num126z3"/>
    <w:rsid w:val="00AC360D"/>
    <w:rPr>
      <w:rFonts w:ascii="Symbol" w:hAnsi="Symbol"/>
    </w:rPr>
  </w:style>
  <w:style w:type="character" w:customStyle="1" w:styleId="WW8Num128z0">
    <w:name w:val="WW8Num128z0"/>
    <w:rsid w:val="00AC360D"/>
    <w:rPr>
      <w:rFonts w:ascii="Symbol" w:eastAsia="Times New Roman" w:hAnsi="Symbol"/>
    </w:rPr>
  </w:style>
  <w:style w:type="character" w:customStyle="1" w:styleId="WW8Num128z1">
    <w:name w:val="WW8Num128z1"/>
    <w:rsid w:val="00AC360D"/>
    <w:rPr>
      <w:rFonts w:ascii="Courier New" w:hAnsi="Courier New"/>
    </w:rPr>
  </w:style>
  <w:style w:type="character" w:customStyle="1" w:styleId="WW8Num128z2">
    <w:name w:val="WW8Num128z2"/>
    <w:rsid w:val="00AC360D"/>
    <w:rPr>
      <w:rFonts w:ascii="Wingdings" w:hAnsi="Wingdings"/>
    </w:rPr>
  </w:style>
  <w:style w:type="character" w:customStyle="1" w:styleId="WW8Num128z3">
    <w:name w:val="WW8Num128z3"/>
    <w:rsid w:val="00AC360D"/>
    <w:rPr>
      <w:rFonts w:ascii="Symbol" w:hAnsi="Symbol"/>
    </w:rPr>
  </w:style>
  <w:style w:type="character" w:customStyle="1" w:styleId="WW8Num138z0">
    <w:name w:val="WW8Num138z0"/>
    <w:rsid w:val="00AC360D"/>
    <w:rPr>
      <w:rFonts w:ascii="Times-Italic" w:eastAsia="Times New Roman" w:hAnsi="Times-Italic"/>
    </w:rPr>
  </w:style>
  <w:style w:type="character" w:customStyle="1" w:styleId="WW8Num138z1">
    <w:name w:val="WW8Num138z1"/>
    <w:rsid w:val="00AC360D"/>
    <w:rPr>
      <w:rFonts w:ascii="Courier New" w:hAnsi="Courier New"/>
    </w:rPr>
  </w:style>
  <w:style w:type="character" w:customStyle="1" w:styleId="WW8Num138z2">
    <w:name w:val="WW8Num138z2"/>
    <w:rsid w:val="00AC360D"/>
    <w:rPr>
      <w:rFonts w:ascii="Wingdings" w:hAnsi="Wingdings"/>
    </w:rPr>
  </w:style>
  <w:style w:type="character" w:customStyle="1" w:styleId="WW8Num138z3">
    <w:name w:val="WW8Num138z3"/>
    <w:rsid w:val="00AC360D"/>
    <w:rPr>
      <w:rFonts w:ascii="Symbol" w:hAnsi="Symbol"/>
    </w:rPr>
  </w:style>
  <w:style w:type="character" w:customStyle="1" w:styleId="WW8Num143z0">
    <w:name w:val="WW8Num143z0"/>
    <w:rsid w:val="00AC360D"/>
    <w:rPr>
      <w:rFonts w:ascii="Times New Roman" w:eastAsia="Times New Roman" w:hAnsi="Times New Roman" w:cs="Times New Roman"/>
    </w:rPr>
  </w:style>
  <w:style w:type="character" w:customStyle="1" w:styleId="WW8Num148z0">
    <w:name w:val="WW8Num148z0"/>
    <w:rsid w:val="00AC360D"/>
    <w:rPr>
      <w:rFonts w:ascii="Symbol" w:hAnsi="Symbol"/>
      <w:sz w:val="20"/>
    </w:rPr>
  </w:style>
  <w:style w:type="character" w:customStyle="1" w:styleId="WW8Num148z1">
    <w:name w:val="WW8Num148z1"/>
    <w:rsid w:val="00AC360D"/>
    <w:rPr>
      <w:rFonts w:ascii="Courier New" w:hAnsi="Courier New"/>
      <w:sz w:val="20"/>
    </w:rPr>
  </w:style>
  <w:style w:type="character" w:customStyle="1" w:styleId="WW8Num148z2">
    <w:name w:val="WW8Num148z2"/>
    <w:rsid w:val="00AC360D"/>
    <w:rPr>
      <w:rFonts w:ascii="Wingdings" w:hAnsi="Wingdings"/>
      <w:sz w:val="20"/>
    </w:rPr>
  </w:style>
  <w:style w:type="character" w:customStyle="1" w:styleId="WW8Num151z0">
    <w:name w:val="WW8Num151z0"/>
    <w:rsid w:val="00AC360D"/>
    <w:rPr>
      <w:rFonts w:ascii="Times New Roman" w:eastAsia="Times New Roman" w:hAnsi="Times New Roman" w:cs="Times New Roman"/>
    </w:rPr>
  </w:style>
  <w:style w:type="character" w:customStyle="1" w:styleId="WW8Num152z0">
    <w:name w:val="WW8Num152z0"/>
    <w:rsid w:val="00AC360D"/>
    <w:rPr>
      <w:rFonts w:ascii="Symbol" w:hAnsi="Symbol"/>
      <w:sz w:val="20"/>
    </w:rPr>
  </w:style>
  <w:style w:type="character" w:customStyle="1" w:styleId="WW8Num152z1">
    <w:name w:val="WW8Num152z1"/>
    <w:rsid w:val="00AC360D"/>
    <w:rPr>
      <w:rFonts w:ascii="Courier New" w:hAnsi="Courier New"/>
      <w:sz w:val="20"/>
    </w:rPr>
  </w:style>
  <w:style w:type="character" w:customStyle="1" w:styleId="WW8Num152z2">
    <w:name w:val="WW8Num152z2"/>
    <w:rsid w:val="00AC360D"/>
    <w:rPr>
      <w:rFonts w:ascii="Wingdings" w:hAnsi="Wingdings"/>
      <w:sz w:val="20"/>
    </w:rPr>
  </w:style>
  <w:style w:type="character" w:customStyle="1" w:styleId="WW8Num153z0">
    <w:name w:val="WW8Num153z0"/>
    <w:rsid w:val="00AC360D"/>
    <w:rPr>
      <w:sz w:val="24"/>
    </w:rPr>
  </w:style>
  <w:style w:type="character" w:customStyle="1" w:styleId="WW8Num155z0">
    <w:name w:val="WW8Num155z0"/>
    <w:rsid w:val="00AC360D"/>
    <w:rPr>
      <w:rFonts w:ascii="Times New Roman" w:eastAsia="Times New Roman" w:hAnsi="Times New Roman" w:cs="Times New Roman"/>
    </w:rPr>
  </w:style>
  <w:style w:type="character" w:customStyle="1" w:styleId="WW8Num157z0">
    <w:name w:val="WW8Num157z0"/>
    <w:rsid w:val="00AC360D"/>
    <w:rPr>
      <w:rFonts w:ascii="Symbol" w:hAnsi="Symbol"/>
      <w:sz w:val="20"/>
    </w:rPr>
  </w:style>
  <w:style w:type="character" w:customStyle="1" w:styleId="WW8Num157z1">
    <w:name w:val="WW8Num157z1"/>
    <w:rsid w:val="00AC360D"/>
    <w:rPr>
      <w:rFonts w:ascii="Courier New" w:hAnsi="Courier New"/>
      <w:sz w:val="20"/>
    </w:rPr>
  </w:style>
  <w:style w:type="character" w:customStyle="1" w:styleId="WW8Num157z2">
    <w:name w:val="WW8Num157z2"/>
    <w:rsid w:val="00AC360D"/>
    <w:rPr>
      <w:rFonts w:ascii="Wingdings" w:hAnsi="Wingdings"/>
      <w:sz w:val="20"/>
    </w:rPr>
  </w:style>
  <w:style w:type="character" w:customStyle="1" w:styleId="WW8Num163z0">
    <w:name w:val="WW8Num163z0"/>
    <w:rsid w:val="00AC360D"/>
    <w:rPr>
      <w:rFonts w:ascii="Symbol" w:hAnsi="Symbol"/>
      <w:sz w:val="20"/>
    </w:rPr>
  </w:style>
  <w:style w:type="character" w:customStyle="1" w:styleId="WW8Num163z1">
    <w:name w:val="WW8Num163z1"/>
    <w:rsid w:val="00AC360D"/>
    <w:rPr>
      <w:rFonts w:ascii="Courier New" w:hAnsi="Courier New"/>
      <w:sz w:val="20"/>
    </w:rPr>
  </w:style>
  <w:style w:type="character" w:customStyle="1" w:styleId="WW8Num163z2">
    <w:name w:val="WW8Num163z2"/>
    <w:rsid w:val="00AC360D"/>
    <w:rPr>
      <w:rFonts w:ascii="Wingdings" w:hAnsi="Wingdings"/>
      <w:sz w:val="20"/>
    </w:rPr>
  </w:style>
  <w:style w:type="character" w:customStyle="1" w:styleId="WW8Num170z0">
    <w:name w:val="WW8Num170z0"/>
    <w:rsid w:val="00AC360D"/>
    <w:rPr>
      <w:rFonts w:ascii="Symbol" w:eastAsia="Times New Roman" w:hAnsi="Symbol"/>
    </w:rPr>
  </w:style>
  <w:style w:type="character" w:customStyle="1" w:styleId="WW8Num170z1">
    <w:name w:val="WW8Num170z1"/>
    <w:rsid w:val="00AC360D"/>
    <w:rPr>
      <w:rFonts w:ascii="Courier New" w:hAnsi="Courier New"/>
    </w:rPr>
  </w:style>
  <w:style w:type="character" w:customStyle="1" w:styleId="WW8Num170z2">
    <w:name w:val="WW8Num170z2"/>
    <w:rsid w:val="00AC360D"/>
    <w:rPr>
      <w:rFonts w:ascii="Wingdings" w:hAnsi="Wingdings"/>
    </w:rPr>
  </w:style>
  <w:style w:type="character" w:customStyle="1" w:styleId="WW8Num170z3">
    <w:name w:val="WW8Num170z3"/>
    <w:rsid w:val="00AC360D"/>
    <w:rPr>
      <w:rFonts w:ascii="Symbol" w:hAnsi="Symbol"/>
    </w:rPr>
  </w:style>
  <w:style w:type="character" w:customStyle="1" w:styleId="WW8Num177z0">
    <w:name w:val="WW8Num177z0"/>
    <w:rsid w:val="00AC360D"/>
    <w:rPr>
      <w:rFonts w:ascii="Symbol" w:hAnsi="Symbol"/>
      <w:sz w:val="20"/>
    </w:rPr>
  </w:style>
  <w:style w:type="character" w:customStyle="1" w:styleId="WW8Num177z1">
    <w:name w:val="WW8Num177z1"/>
    <w:rsid w:val="00AC360D"/>
    <w:rPr>
      <w:rFonts w:ascii="Courier New" w:hAnsi="Courier New"/>
      <w:sz w:val="20"/>
    </w:rPr>
  </w:style>
  <w:style w:type="character" w:customStyle="1" w:styleId="WW8Num177z2">
    <w:name w:val="WW8Num177z2"/>
    <w:rsid w:val="00AC360D"/>
    <w:rPr>
      <w:rFonts w:ascii="Wingdings" w:hAnsi="Wingdings"/>
      <w:sz w:val="20"/>
    </w:rPr>
  </w:style>
  <w:style w:type="character" w:customStyle="1" w:styleId="WW8Num181z0">
    <w:name w:val="WW8Num181z0"/>
    <w:rsid w:val="00AC360D"/>
    <w:rPr>
      <w:rFonts w:ascii="Symbol" w:eastAsia="Times New Roman" w:hAnsi="Symbol"/>
    </w:rPr>
  </w:style>
  <w:style w:type="character" w:customStyle="1" w:styleId="WW8Num181z1">
    <w:name w:val="WW8Num181z1"/>
    <w:rsid w:val="00AC360D"/>
    <w:rPr>
      <w:rFonts w:ascii="Courier New" w:hAnsi="Courier New"/>
    </w:rPr>
  </w:style>
  <w:style w:type="character" w:customStyle="1" w:styleId="WW8Num181z2">
    <w:name w:val="WW8Num181z2"/>
    <w:rsid w:val="00AC360D"/>
    <w:rPr>
      <w:rFonts w:ascii="Wingdings" w:hAnsi="Wingdings"/>
    </w:rPr>
  </w:style>
  <w:style w:type="character" w:customStyle="1" w:styleId="WW8Num181z3">
    <w:name w:val="WW8Num181z3"/>
    <w:rsid w:val="00AC360D"/>
    <w:rPr>
      <w:rFonts w:ascii="Symbol" w:hAnsi="Symbol"/>
    </w:rPr>
  </w:style>
  <w:style w:type="character" w:customStyle="1" w:styleId="WW8Num185z0">
    <w:name w:val="WW8Num185z0"/>
    <w:rsid w:val="00AC360D"/>
    <w:rPr>
      <w:rFonts w:ascii="Symbol" w:eastAsia="Times New Roman" w:hAnsi="Symbol"/>
    </w:rPr>
  </w:style>
  <w:style w:type="character" w:customStyle="1" w:styleId="WW8Num185z1">
    <w:name w:val="WW8Num185z1"/>
    <w:rsid w:val="00AC360D"/>
    <w:rPr>
      <w:rFonts w:ascii="Courier New" w:hAnsi="Courier New"/>
    </w:rPr>
  </w:style>
  <w:style w:type="character" w:customStyle="1" w:styleId="WW8Num185z2">
    <w:name w:val="WW8Num185z2"/>
    <w:rsid w:val="00AC360D"/>
    <w:rPr>
      <w:rFonts w:ascii="Wingdings" w:hAnsi="Wingdings"/>
    </w:rPr>
  </w:style>
  <w:style w:type="character" w:customStyle="1" w:styleId="WW8Num185z3">
    <w:name w:val="WW8Num185z3"/>
    <w:rsid w:val="00AC360D"/>
    <w:rPr>
      <w:rFonts w:ascii="Symbol" w:hAnsi="Symbol"/>
    </w:rPr>
  </w:style>
  <w:style w:type="character" w:customStyle="1" w:styleId="WW8Num186z0">
    <w:name w:val="WW8Num186z0"/>
    <w:rsid w:val="00AC360D"/>
    <w:rPr>
      <w:rFonts w:ascii="Symbol" w:hAnsi="Symbol"/>
      <w:sz w:val="20"/>
    </w:rPr>
  </w:style>
  <w:style w:type="character" w:customStyle="1" w:styleId="WW8Num186z1">
    <w:name w:val="WW8Num186z1"/>
    <w:rsid w:val="00AC360D"/>
    <w:rPr>
      <w:rFonts w:ascii="Courier New" w:hAnsi="Courier New"/>
      <w:sz w:val="20"/>
    </w:rPr>
  </w:style>
  <w:style w:type="character" w:customStyle="1" w:styleId="WW8Num186z2">
    <w:name w:val="WW8Num186z2"/>
    <w:rsid w:val="00AC360D"/>
    <w:rPr>
      <w:rFonts w:ascii="Wingdings" w:hAnsi="Wingdings"/>
      <w:sz w:val="20"/>
    </w:rPr>
  </w:style>
  <w:style w:type="character" w:customStyle="1" w:styleId="WW8Num192z0">
    <w:name w:val="WW8Num192z0"/>
    <w:rsid w:val="00AC360D"/>
    <w:rPr>
      <w:rFonts w:ascii="Symbol" w:hAnsi="Symbol"/>
    </w:rPr>
  </w:style>
  <w:style w:type="character" w:customStyle="1" w:styleId="WW8Num192z1">
    <w:name w:val="WW8Num192z1"/>
    <w:rsid w:val="00AC360D"/>
    <w:rPr>
      <w:rFonts w:ascii="Courier New" w:hAnsi="Courier New"/>
    </w:rPr>
  </w:style>
  <w:style w:type="character" w:customStyle="1" w:styleId="WW8Num192z2">
    <w:name w:val="WW8Num192z2"/>
    <w:rsid w:val="00AC360D"/>
    <w:rPr>
      <w:rFonts w:ascii="Wingdings" w:hAnsi="Wingdings"/>
    </w:rPr>
  </w:style>
  <w:style w:type="character" w:customStyle="1" w:styleId="WW8Num194z0">
    <w:name w:val="WW8Num194z0"/>
    <w:rsid w:val="00AC360D"/>
    <w:rPr>
      <w:rFonts w:ascii="Times-Roman" w:eastAsia="Times New Roman" w:hAnsi="Times-Roman"/>
      <w:i w:val="0"/>
    </w:rPr>
  </w:style>
  <w:style w:type="character" w:customStyle="1" w:styleId="WW8Num194z1">
    <w:name w:val="WW8Num194z1"/>
    <w:rsid w:val="00AC360D"/>
    <w:rPr>
      <w:rFonts w:ascii="Courier New" w:hAnsi="Courier New"/>
    </w:rPr>
  </w:style>
  <w:style w:type="character" w:customStyle="1" w:styleId="WW8Num194z2">
    <w:name w:val="WW8Num194z2"/>
    <w:rsid w:val="00AC360D"/>
    <w:rPr>
      <w:rFonts w:ascii="Wingdings" w:hAnsi="Wingdings"/>
    </w:rPr>
  </w:style>
  <w:style w:type="character" w:customStyle="1" w:styleId="WW8Num194z3">
    <w:name w:val="WW8Num194z3"/>
    <w:rsid w:val="00AC360D"/>
    <w:rPr>
      <w:rFonts w:ascii="Symbol" w:hAnsi="Symbol"/>
    </w:rPr>
  </w:style>
  <w:style w:type="character" w:customStyle="1" w:styleId="WW8Num203z0">
    <w:name w:val="WW8Num203z0"/>
    <w:rsid w:val="00AC360D"/>
    <w:rPr>
      <w:rFonts w:ascii="Wingdings" w:eastAsia="Times New Roman" w:hAnsi="Wingdings"/>
    </w:rPr>
  </w:style>
  <w:style w:type="character" w:customStyle="1" w:styleId="WW8Num203z1">
    <w:name w:val="WW8Num203z1"/>
    <w:rsid w:val="00AC360D"/>
    <w:rPr>
      <w:rFonts w:ascii="Courier New" w:hAnsi="Courier New"/>
    </w:rPr>
  </w:style>
  <w:style w:type="character" w:customStyle="1" w:styleId="WW8Num203z2">
    <w:name w:val="WW8Num203z2"/>
    <w:rsid w:val="00AC360D"/>
    <w:rPr>
      <w:rFonts w:ascii="Wingdings" w:hAnsi="Wingdings"/>
    </w:rPr>
  </w:style>
  <w:style w:type="character" w:customStyle="1" w:styleId="WW8Num203z3">
    <w:name w:val="WW8Num203z3"/>
    <w:rsid w:val="00AC360D"/>
    <w:rPr>
      <w:rFonts w:ascii="Symbol" w:hAnsi="Symbol"/>
    </w:rPr>
  </w:style>
  <w:style w:type="character" w:customStyle="1" w:styleId="WW8Num204z1">
    <w:name w:val="WW8Num204z1"/>
    <w:rsid w:val="00AC360D"/>
    <w:rPr>
      <w:b/>
    </w:rPr>
  </w:style>
  <w:style w:type="character" w:customStyle="1" w:styleId="WW8Num206z0">
    <w:name w:val="WW8Num206z0"/>
    <w:rsid w:val="00AC360D"/>
    <w:rPr>
      <w:rFonts w:ascii="Symbol" w:eastAsia="Times New Roman" w:hAnsi="Symbol"/>
    </w:rPr>
  </w:style>
  <w:style w:type="character" w:customStyle="1" w:styleId="WW8Num206z1">
    <w:name w:val="WW8Num206z1"/>
    <w:rsid w:val="00AC360D"/>
    <w:rPr>
      <w:rFonts w:ascii="Courier New" w:hAnsi="Courier New"/>
    </w:rPr>
  </w:style>
  <w:style w:type="character" w:customStyle="1" w:styleId="WW8Num206z2">
    <w:name w:val="WW8Num206z2"/>
    <w:rsid w:val="00AC360D"/>
    <w:rPr>
      <w:rFonts w:ascii="Wingdings" w:hAnsi="Wingdings"/>
    </w:rPr>
  </w:style>
  <w:style w:type="character" w:customStyle="1" w:styleId="WW8Num206z3">
    <w:name w:val="WW8Num206z3"/>
    <w:rsid w:val="00AC360D"/>
    <w:rPr>
      <w:rFonts w:ascii="Symbol" w:hAnsi="Symbol"/>
    </w:rPr>
  </w:style>
  <w:style w:type="character" w:customStyle="1" w:styleId="WW8Num207z0">
    <w:name w:val="WW8Num207z0"/>
    <w:rsid w:val="00AC360D"/>
    <w:rPr>
      <w:rFonts w:ascii="Symbol" w:hAnsi="Symbol"/>
      <w:sz w:val="20"/>
    </w:rPr>
  </w:style>
  <w:style w:type="character" w:customStyle="1" w:styleId="WW8Num213z0">
    <w:name w:val="WW8Num213z0"/>
    <w:rsid w:val="00AC360D"/>
    <w:rPr>
      <w:rFonts w:ascii="Symbol" w:hAnsi="Symbol"/>
      <w:sz w:val="20"/>
    </w:rPr>
  </w:style>
  <w:style w:type="character" w:customStyle="1" w:styleId="WW8Num214z0">
    <w:name w:val="WW8Num214z0"/>
    <w:rsid w:val="00AC360D"/>
    <w:rPr>
      <w:rFonts w:ascii="Symbol" w:hAnsi="Symbol"/>
    </w:rPr>
  </w:style>
  <w:style w:type="character" w:customStyle="1" w:styleId="WW8Num214z1">
    <w:name w:val="WW8Num214z1"/>
    <w:rsid w:val="00AC360D"/>
    <w:rPr>
      <w:rFonts w:ascii="Courier New" w:hAnsi="Courier New"/>
    </w:rPr>
  </w:style>
  <w:style w:type="character" w:customStyle="1" w:styleId="WW8Num220z0">
    <w:name w:val="WW8Num220z0"/>
    <w:rsid w:val="00AC360D"/>
    <w:rPr>
      <w:u w:val="single"/>
    </w:rPr>
  </w:style>
  <w:style w:type="character" w:customStyle="1" w:styleId="WW8Num228z0">
    <w:name w:val="WW8Num228z0"/>
    <w:rsid w:val="00AC360D"/>
    <w:rPr>
      <w:rFonts w:ascii="Symbol" w:hAnsi="Symbol"/>
      <w:sz w:val="20"/>
    </w:rPr>
  </w:style>
  <w:style w:type="character" w:customStyle="1" w:styleId="WW8Num228z1">
    <w:name w:val="WW8Num228z1"/>
    <w:rsid w:val="00AC360D"/>
    <w:rPr>
      <w:rFonts w:ascii="Courier New" w:hAnsi="Courier New"/>
      <w:sz w:val="20"/>
    </w:rPr>
  </w:style>
  <w:style w:type="character" w:customStyle="1" w:styleId="WW8Num228z2">
    <w:name w:val="WW8Num228z2"/>
    <w:rsid w:val="00AC360D"/>
    <w:rPr>
      <w:rFonts w:ascii="Wingdings" w:hAnsi="Wingdings"/>
      <w:sz w:val="20"/>
    </w:rPr>
  </w:style>
  <w:style w:type="character" w:customStyle="1" w:styleId="WW8Num236z0">
    <w:name w:val="WW8Num236z0"/>
    <w:rsid w:val="00AC360D"/>
    <w:rPr>
      <w:rFonts w:ascii="Symbol" w:eastAsia="Times New Roman" w:hAnsi="Symbol"/>
    </w:rPr>
  </w:style>
  <w:style w:type="character" w:customStyle="1" w:styleId="WW8Num236z1">
    <w:name w:val="WW8Num236z1"/>
    <w:rsid w:val="00AC360D"/>
    <w:rPr>
      <w:rFonts w:ascii="Courier New" w:hAnsi="Courier New"/>
    </w:rPr>
  </w:style>
  <w:style w:type="character" w:customStyle="1" w:styleId="WW8Num236z2">
    <w:name w:val="WW8Num236z2"/>
    <w:rsid w:val="00AC360D"/>
    <w:rPr>
      <w:rFonts w:ascii="Wingdings" w:hAnsi="Wingdings"/>
    </w:rPr>
  </w:style>
  <w:style w:type="character" w:customStyle="1" w:styleId="WW8Num236z3">
    <w:name w:val="WW8Num236z3"/>
    <w:rsid w:val="00AC360D"/>
    <w:rPr>
      <w:rFonts w:ascii="Symbol" w:hAnsi="Symbol"/>
    </w:rPr>
  </w:style>
  <w:style w:type="character" w:customStyle="1" w:styleId="WW8Num239z0">
    <w:name w:val="WW8Num239z0"/>
    <w:rsid w:val="00AC360D"/>
    <w:rPr>
      <w:rFonts w:ascii="Times New Roman" w:eastAsia="Times New Roman" w:hAnsi="Times New Roman" w:cs="Times New Roman"/>
    </w:rPr>
  </w:style>
  <w:style w:type="character" w:customStyle="1" w:styleId="WW8Num239z1">
    <w:name w:val="WW8Num239z1"/>
    <w:rsid w:val="00AC360D"/>
    <w:rPr>
      <w:rFonts w:ascii="Courier New" w:hAnsi="Courier New"/>
    </w:rPr>
  </w:style>
  <w:style w:type="character" w:customStyle="1" w:styleId="WW8Num239z2">
    <w:name w:val="WW8Num239z2"/>
    <w:rsid w:val="00AC360D"/>
    <w:rPr>
      <w:rFonts w:ascii="Wingdings" w:hAnsi="Wingdings"/>
    </w:rPr>
  </w:style>
  <w:style w:type="character" w:customStyle="1" w:styleId="WW8Num239z3">
    <w:name w:val="WW8Num239z3"/>
    <w:rsid w:val="00AC360D"/>
    <w:rPr>
      <w:rFonts w:ascii="Symbol" w:hAnsi="Symbol"/>
    </w:rPr>
  </w:style>
  <w:style w:type="character" w:customStyle="1" w:styleId="char">
    <w:name w:val="char"/>
    <w:basedOn w:val="DefaultParagraphFont"/>
    <w:rsid w:val="00AC360D"/>
  </w:style>
  <w:style w:type="character" w:customStyle="1" w:styleId="hdr">
    <w:name w:val="hdr"/>
    <w:basedOn w:val="DefaultParagraphFont"/>
    <w:rsid w:val="00AC360D"/>
  </w:style>
  <w:style w:type="character" w:customStyle="1" w:styleId="bolding1">
    <w:name w:val="bolding1"/>
    <w:basedOn w:val="DefaultParagraphFont"/>
    <w:rsid w:val="00AC360D"/>
    <w:rPr>
      <w:b/>
      <w:bCs/>
    </w:rPr>
  </w:style>
  <w:style w:type="character" w:customStyle="1" w:styleId="bookoptions1">
    <w:name w:val="book_options1"/>
    <w:basedOn w:val="DefaultParagraphFont"/>
    <w:rsid w:val="00AC360D"/>
    <w:rPr>
      <w:b/>
      <w:bCs/>
      <w:color w:val="333366"/>
    </w:rPr>
  </w:style>
  <w:style w:type="character" w:customStyle="1" w:styleId="descriptionblock">
    <w:name w:val="description block"/>
    <w:basedOn w:val="DefaultParagraphFont"/>
    <w:rsid w:val="00AC360D"/>
  </w:style>
  <w:style w:type="character" w:customStyle="1" w:styleId="detailsboxblock">
    <w:name w:val="detailsbox block"/>
    <w:basedOn w:val="DefaultParagraphFont"/>
    <w:rsid w:val="00AC360D"/>
  </w:style>
  <w:style w:type="character" w:customStyle="1" w:styleId="Char3">
    <w:name w:val="Char3"/>
    <w:basedOn w:val="DefaultParagraphFont"/>
    <w:rsid w:val="00AC360D"/>
    <w:rPr>
      <w:rFonts w:cs="Arial"/>
      <w:bCs/>
      <w:u w:val="thick"/>
      <w:lang w:val="en-US" w:eastAsia="ar-SA" w:bidi="ar-SA"/>
    </w:rPr>
  </w:style>
  <w:style w:type="character" w:customStyle="1" w:styleId="Heading2CharCharCharCharCharCharCharCharCharCharCharCharCharChar">
    <w:name w:val="Heading 2 Char Char Char Char Char Char Char Char Char Char Char Char Char Char"/>
    <w:basedOn w:val="DefaultParagraphFont"/>
    <w:rsid w:val="00AC360D"/>
    <w:rPr>
      <w:rFonts w:eastAsia="SimSun" w:cs="Arial"/>
      <w:b/>
      <w:bCs/>
      <w:iCs/>
      <w:sz w:val="24"/>
      <w:szCs w:val="28"/>
      <w:lang w:val="en-US" w:eastAsia="ar-SA" w:bidi="ar-SA"/>
    </w:rPr>
  </w:style>
  <w:style w:type="character" w:customStyle="1" w:styleId="textmedium">
    <w:name w:val="textmedium"/>
    <w:basedOn w:val="DefaultParagraphFont"/>
    <w:rsid w:val="00AC360D"/>
  </w:style>
  <w:style w:type="character" w:customStyle="1" w:styleId="citation1">
    <w:name w:val="citation1"/>
    <w:basedOn w:val="DefaultParagraphFont"/>
    <w:rsid w:val="00AC360D"/>
    <w:rPr>
      <w:rFonts w:ascii="Verdana" w:hAnsi="Verdana"/>
      <w:sz w:val="17"/>
      <w:szCs w:val="17"/>
    </w:rPr>
  </w:style>
  <w:style w:type="character" w:customStyle="1" w:styleId="hithighlite">
    <w:name w:val="hithighlite"/>
    <w:basedOn w:val="DefaultParagraphFont"/>
    <w:rsid w:val="00AC360D"/>
  </w:style>
  <w:style w:type="character" w:customStyle="1" w:styleId="Style6pt">
    <w:name w:val="Style 6 pt"/>
    <w:basedOn w:val="DefaultParagraphFont"/>
    <w:qFormat/>
    <w:rsid w:val="00AC360D"/>
    <w:rPr>
      <w:sz w:val="12"/>
    </w:rPr>
  </w:style>
  <w:style w:type="character" w:customStyle="1" w:styleId="NumberingSymbols">
    <w:name w:val="Numbering Symbols"/>
    <w:rsid w:val="00AC360D"/>
    <w:rPr>
      <w:rFonts w:ascii="Garamond" w:hAnsi="Garamond"/>
    </w:rPr>
  </w:style>
  <w:style w:type="character" w:customStyle="1" w:styleId="Bullets">
    <w:name w:val="Bullets"/>
    <w:rsid w:val="00AC360D"/>
    <w:rPr>
      <w:rFonts w:ascii="StarSymbol" w:eastAsia="StarSymbol" w:hAnsi="StarSymbol" w:cs="StarSymbol"/>
      <w:sz w:val="18"/>
      <w:szCs w:val="18"/>
    </w:rPr>
  </w:style>
  <w:style w:type="character" w:customStyle="1" w:styleId="BoldandUnderlineChar5CharCharCharCharCharCharCharChar">
    <w:name w:val="Bold and Underline Char5 Char Char Char Char Char Char Char Char"/>
    <w:basedOn w:val="DefaultParagraphFont"/>
    <w:rsid w:val="00AC360D"/>
    <w:rPr>
      <w:b/>
      <w:szCs w:val="24"/>
      <w:u w:val="single"/>
      <w:lang w:val="en-US" w:eastAsia="ar-SA" w:bidi="ar-SA"/>
    </w:rPr>
  </w:style>
  <w:style w:type="character" w:customStyle="1" w:styleId="UnderlineChar6CharCharCharCharCharCharCharChar">
    <w:name w:val="Underline Char6 Char Char Char Char Char Char Char Char"/>
    <w:basedOn w:val="DefaultParagraphFont"/>
    <w:rsid w:val="00AC360D"/>
    <w:rPr>
      <w:szCs w:val="24"/>
      <w:u w:val="single"/>
      <w:lang w:val="en-US" w:eastAsia="ar-SA" w:bidi="ar-SA"/>
    </w:rPr>
  </w:style>
  <w:style w:type="paragraph" w:customStyle="1" w:styleId="Index">
    <w:name w:val="Index"/>
    <w:basedOn w:val="Normal"/>
    <w:rsid w:val="00AC360D"/>
    <w:pPr>
      <w:widowControl w:val="0"/>
      <w:suppressLineNumbers/>
      <w:suppressAutoHyphens/>
    </w:pPr>
    <w:rPr>
      <w:rFonts w:eastAsia="Calibri" w:cs="Tahoma"/>
      <w:lang w:bidi="en-US"/>
    </w:rPr>
  </w:style>
  <w:style w:type="paragraph" w:styleId="BodyTextIndent">
    <w:name w:val="Body Text Indent"/>
    <w:basedOn w:val="Normal"/>
    <w:next w:val="Normal"/>
    <w:link w:val="BodyTextIndentChar"/>
    <w:uiPriority w:val="99"/>
    <w:rsid w:val="00AC360D"/>
    <w:pPr>
      <w:widowControl w:val="0"/>
      <w:suppressAutoHyphens/>
      <w:autoSpaceDE w:val="0"/>
    </w:pPr>
    <w:rPr>
      <w:rFonts w:ascii="LHPMII+TimesNewRoman" w:eastAsia="Calibri" w:hAnsi="LHPMII+TimesNewRoman" w:cs="Times New Roman"/>
      <w:sz w:val="24"/>
      <w:szCs w:val="20"/>
      <w:lang w:eastAsia="ar-SA"/>
    </w:rPr>
  </w:style>
  <w:style w:type="character" w:customStyle="1" w:styleId="BodyTextIndentChar">
    <w:name w:val="Body Text Indent Char"/>
    <w:basedOn w:val="DefaultParagraphFont"/>
    <w:link w:val="BodyTextIndent"/>
    <w:uiPriority w:val="99"/>
    <w:rsid w:val="00AC360D"/>
    <w:rPr>
      <w:rFonts w:ascii="LHPMII+TimesNewRoman" w:eastAsia="Calibri" w:hAnsi="LHPMII+TimesNewRoman" w:cs="Times New Roman"/>
      <w:sz w:val="24"/>
      <w:szCs w:val="20"/>
      <w:lang w:eastAsia="ar-SA"/>
    </w:rPr>
  </w:style>
  <w:style w:type="paragraph" w:customStyle="1" w:styleId="StyleLeft025Right025TopSinglesolidlineAuto">
    <w:name w:val="Style Left:  0.25&quot; Right:  0.25&quot; Top: (Single solid line Auto  ..."/>
    <w:basedOn w:val="Normal"/>
    <w:uiPriority w:val="99"/>
    <w:qFormat/>
    <w:rsid w:val="00AC360D"/>
    <w:pPr>
      <w:widowControl w:val="0"/>
      <w:pBdr>
        <w:top w:val="single" w:sz="4" w:space="1" w:color="000000"/>
        <w:left w:val="single" w:sz="4" w:space="0" w:color="000000"/>
        <w:bottom w:val="single" w:sz="4" w:space="1" w:color="000000"/>
        <w:right w:val="single" w:sz="4" w:space="4" w:color="000000"/>
      </w:pBdr>
      <w:suppressAutoHyphens/>
      <w:ind w:left="360" w:right="360"/>
    </w:pPr>
    <w:rPr>
      <w:rFonts w:ascii="Times New Roman" w:eastAsia="Calibri" w:hAnsi="Times New Roman" w:cs="Times New Roman"/>
      <w:sz w:val="24"/>
      <w:szCs w:val="20"/>
      <w:lang w:eastAsia="ar-SA"/>
    </w:rPr>
  </w:style>
  <w:style w:type="paragraph" w:customStyle="1" w:styleId="ArgumentTags">
    <w:name w:val="Argument Tags"/>
    <w:basedOn w:val="Heading2"/>
    <w:uiPriority w:val="99"/>
    <w:qFormat/>
    <w:rsid w:val="00AC360D"/>
    <w:pPr>
      <w:widowControl w:val="0"/>
      <w:suppressAutoHyphens/>
      <w:contextualSpacing/>
    </w:pPr>
    <w:rPr>
      <w:rFonts w:ascii="Arial" w:eastAsia="Calibri" w:hAnsi="Arial" w:cs="Arial"/>
      <w:b w:val="0"/>
      <w:bCs/>
      <w:iCs/>
      <w:sz w:val="24"/>
      <w:szCs w:val="22"/>
      <w:lang w:eastAsia="ar-SA"/>
    </w:rPr>
  </w:style>
  <w:style w:type="paragraph" w:customStyle="1" w:styleId="subhead">
    <w:name w:val="subhead"/>
    <w:basedOn w:val="Normal"/>
    <w:qFormat/>
    <w:rsid w:val="00AC360D"/>
    <w:pPr>
      <w:widowControl w:val="0"/>
      <w:suppressAutoHyphens/>
      <w:spacing w:after="120" w:line="225" w:lineRule="atLeast"/>
      <w:ind w:right="180"/>
    </w:pPr>
    <w:rPr>
      <w:rFonts w:eastAsia="Calibri" w:cs="Times New Roman"/>
      <w:color w:val="5177C5"/>
      <w:szCs w:val="20"/>
      <w:lang w:eastAsia="ar-SA"/>
    </w:rPr>
  </w:style>
  <w:style w:type="paragraph" w:customStyle="1" w:styleId="StyleHeading110pt">
    <w:name w:val="Style Heading 1 + 10 pt"/>
    <w:basedOn w:val="Heading1"/>
    <w:uiPriority w:val="99"/>
    <w:qFormat/>
    <w:rsid w:val="00AC360D"/>
    <w:pPr>
      <w:pBdr>
        <w:top w:val="single" w:sz="8" w:space="1" w:color="000000"/>
        <w:left w:val="single" w:sz="8" w:space="4" w:color="000000"/>
        <w:bottom w:val="single" w:sz="8" w:space="1" w:color="000000"/>
        <w:right w:val="single" w:sz="8" w:space="4" w:color="000000"/>
      </w:pBdr>
      <w:suppressAutoHyphens/>
      <w:contextualSpacing/>
    </w:pPr>
    <w:rPr>
      <w:rFonts w:ascii="Times New Roman" w:eastAsia="Times New Roman" w:hAnsi="Times New Roman" w:cs="Times New Roman"/>
      <w:bCs/>
      <w:caps/>
      <w:kern w:val="1"/>
      <w:sz w:val="32"/>
      <w:lang w:eastAsia="ar-SA"/>
    </w:rPr>
  </w:style>
  <w:style w:type="paragraph" w:customStyle="1" w:styleId="StyleStyleHeading110pt10pt">
    <w:name w:val="Style Style Heading 1 + 10 pt + 10 pt"/>
    <w:basedOn w:val="StyleHeading110pt"/>
    <w:uiPriority w:val="99"/>
    <w:qFormat/>
    <w:rsid w:val="00AC360D"/>
  </w:style>
  <w:style w:type="paragraph" w:customStyle="1" w:styleId="StyleUnderliningTimesNewRomanBoldNounderlineKernat16">
    <w:name w:val="Style Underlining + Times New Roman Bold No underline Kern at 16..."/>
    <w:basedOn w:val="Normal"/>
    <w:uiPriority w:val="99"/>
    <w:qFormat/>
    <w:rsid w:val="00AC360D"/>
    <w:pPr>
      <w:widowControl w:val="0"/>
      <w:suppressAutoHyphens/>
    </w:pPr>
    <w:rPr>
      <w:rFonts w:ascii="Times New Roman" w:eastAsia="Calibri" w:hAnsi="Times New Roman" w:cs="Times New Roman"/>
      <w:b/>
      <w:bCs/>
      <w:kern w:val="1"/>
      <w:sz w:val="32"/>
      <w:szCs w:val="32"/>
      <w:lang w:eastAsia="ar-SA"/>
    </w:rPr>
  </w:style>
  <w:style w:type="paragraph" w:customStyle="1" w:styleId="StyleUnderliningTimesNewRomanBoldNounderlineKernat161">
    <w:name w:val="Style Underlining + Times New Roman Bold No underline Kern at 16...1"/>
    <w:basedOn w:val="Normal"/>
    <w:uiPriority w:val="99"/>
    <w:qFormat/>
    <w:rsid w:val="00AC360D"/>
    <w:pPr>
      <w:widowControl w:val="0"/>
      <w:suppressAutoHyphens/>
    </w:pPr>
    <w:rPr>
      <w:rFonts w:ascii="Times New Roman" w:eastAsia="Calibri" w:hAnsi="Times New Roman" w:cs="Times New Roman"/>
      <w:b/>
      <w:bCs/>
      <w:kern w:val="1"/>
      <w:sz w:val="32"/>
      <w:szCs w:val="32"/>
      <w:lang w:eastAsia="ar-SA"/>
    </w:rPr>
  </w:style>
  <w:style w:type="paragraph" w:customStyle="1" w:styleId="StyleBoldUnderliningKernat16pt">
    <w:name w:val="Style Bold Underlining + Kern at 16 pt"/>
    <w:uiPriority w:val="99"/>
    <w:qFormat/>
    <w:rsid w:val="00AC360D"/>
    <w:pPr>
      <w:widowControl w:val="0"/>
      <w:tabs>
        <w:tab w:val="left" w:pos="8820"/>
      </w:tabs>
      <w:suppressAutoHyphens/>
      <w:autoSpaceDE w:val="0"/>
      <w:spacing w:before="100" w:after="100" w:line="240" w:lineRule="auto"/>
    </w:pPr>
    <w:rPr>
      <w:rFonts w:ascii="Times New Roman" w:eastAsia="Times New Roman" w:hAnsi="Times New Roman" w:cs="Times New Roman"/>
      <w:b/>
      <w:bCs/>
      <w:kern w:val="1"/>
      <w:sz w:val="32"/>
      <w:szCs w:val="32"/>
      <w:u w:val="single"/>
      <w:lang w:val="en-GB" w:eastAsia="ar-SA"/>
    </w:rPr>
  </w:style>
  <w:style w:type="paragraph" w:customStyle="1" w:styleId="boldy">
    <w:name w:val="boldy"/>
    <w:basedOn w:val="Heading2"/>
    <w:uiPriority w:val="99"/>
    <w:qFormat/>
    <w:rsid w:val="00AC360D"/>
    <w:pPr>
      <w:widowControl w:val="0"/>
      <w:suppressAutoHyphens/>
      <w:contextualSpacing/>
    </w:pPr>
    <w:rPr>
      <w:rFonts w:ascii="Times New Roman" w:eastAsia="Calibri" w:hAnsi="Times New Roman" w:cs="Arial"/>
      <w:b w:val="0"/>
      <w:bCs/>
      <w:iCs/>
      <w:szCs w:val="20"/>
      <w:lang w:eastAsia="ar-SA"/>
    </w:rPr>
  </w:style>
  <w:style w:type="paragraph" w:customStyle="1" w:styleId="TxBr6p1">
    <w:name w:val="TxBr_6p1"/>
    <w:basedOn w:val="Normal"/>
    <w:uiPriority w:val="99"/>
    <w:qFormat/>
    <w:rsid w:val="00AC360D"/>
    <w:pPr>
      <w:widowControl w:val="0"/>
      <w:tabs>
        <w:tab w:val="left" w:pos="204"/>
      </w:tabs>
      <w:suppressAutoHyphens/>
      <w:autoSpaceDE w:val="0"/>
      <w:spacing w:line="238" w:lineRule="atLeast"/>
      <w:ind w:firstLine="204"/>
      <w:jc w:val="both"/>
    </w:pPr>
    <w:rPr>
      <w:rFonts w:ascii="Times New Roman" w:eastAsia="Calibri" w:hAnsi="Times New Roman" w:cs="Times New Roman"/>
      <w:sz w:val="24"/>
      <w:szCs w:val="20"/>
      <w:lang w:bidi="en-US"/>
    </w:rPr>
  </w:style>
  <w:style w:type="paragraph" w:customStyle="1" w:styleId="cardCharCharCharCharCharCharCharCharCharCharCharCharCharCharChar">
    <w:name w:val="card Char Char Char Char Char Char Char Char Char Char Char Char Char Char Char"/>
    <w:basedOn w:val="Normal"/>
    <w:uiPriority w:val="99"/>
    <w:qFormat/>
    <w:rsid w:val="00AC360D"/>
    <w:pPr>
      <w:widowControl w:val="0"/>
      <w:suppressAutoHyphens/>
      <w:ind w:left="400"/>
    </w:pPr>
    <w:rPr>
      <w:rFonts w:ascii="Times New Roman" w:eastAsia="Calibri" w:hAnsi="Times New Roman" w:cs="Times New Roman"/>
      <w:szCs w:val="20"/>
      <w:lang w:bidi="en-US"/>
    </w:rPr>
  </w:style>
  <w:style w:type="paragraph" w:customStyle="1" w:styleId="UnderlineStyle">
    <w:name w:val="Underline Style"/>
    <w:basedOn w:val="Normal"/>
    <w:qFormat/>
    <w:rsid w:val="00AC360D"/>
    <w:pPr>
      <w:widowControl w:val="0"/>
      <w:suppressAutoHyphens/>
    </w:pPr>
    <w:rPr>
      <w:rFonts w:ascii="Times New Roman" w:eastAsia="Calibri" w:hAnsi="Times New Roman" w:cs="Times New Roman"/>
      <w:b/>
      <w:sz w:val="24"/>
      <w:u w:val="single"/>
      <w:lang w:eastAsia="ar-SA"/>
    </w:rPr>
  </w:style>
  <w:style w:type="paragraph" w:customStyle="1" w:styleId="Normalization">
    <w:name w:val="Normalization"/>
    <w:basedOn w:val="Normal"/>
    <w:uiPriority w:val="99"/>
    <w:qFormat/>
    <w:rsid w:val="00AC360D"/>
    <w:pPr>
      <w:widowControl w:val="0"/>
      <w:suppressAutoHyphens/>
    </w:pPr>
    <w:rPr>
      <w:rFonts w:ascii="Times New Roman" w:eastAsia="Calibri" w:hAnsi="Times New Roman" w:cs="Times New Roman"/>
      <w:sz w:val="18"/>
      <w:lang w:eastAsia="ar-SA"/>
    </w:rPr>
  </w:style>
  <w:style w:type="paragraph" w:customStyle="1" w:styleId="BreifTitle">
    <w:name w:val="Breif Title"/>
    <w:basedOn w:val="Normal"/>
    <w:uiPriority w:val="99"/>
    <w:qFormat/>
    <w:rsid w:val="00AC360D"/>
    <w:pPr>
      <w:widowControl w:val="0"/>
      <w:suppressAutoHyphens/>
      <w:autoSpaceDE w:val="0"/>
      <w:jc w:val="center"/>
    </w:pPr>
    <w:rPr>
      <w:rFonts w:eastAsia="Calibri" w:cs="Times New Roman"/>
      <w:b/>
      <w:caps/>
      <w:sz w:val="24"/>
      <w:lang w:eastAsia="ar-SA"/>
    </w:rPr>
  </w:style>
  <w:style w:type="paragraph" w:customStyle="1" w:styleId="tagCharChar1Char">
    <w:name w:val="tag Char Char1 Char"/>
    <w:basedOn w:val="Normal"/>
    <w:uiPriority w:val="99"/>
    <w:qFormat/>
    <w:rsid w:val="00AC360D"/>
    <w:pPr>
      <w:suppressAutoHyphens/>
    </w:pPr>
    <w:rPr>
      <w:rFonts w:ascii="Times New Roman" w:eastAsia="Calibri" w:hAnsi="Times New Roman" w:cs="Times New Roman"/>
      <w:b/>
      <w:bCs/>
      <w:sz w:val="24"/>
      <w:lang w:eastAsia="ar-SA"/>
    </w:rPr>
  </w:style>
  <w:style w:type="paragraph" w:customStyle="1" w:styleId="WW-Default">
    <w:name w:val="WW-Default"/>
    <w:qFormat/>
    <w:rsid w:val="00AC360D"/>
    <w:pPr>
      <w:widowControl w:val="0"/>
      <w:suppressAutoHyphens/>
      <w:autoSpaceDE w:val="0"/>
      <w:spacing w:after="0" w:line="240" w:lineRule="auto"/>
    </w:pPr>
    <w:rPr>
      <w:rFonts w:ascii="Arial Black" w:eastAsia="Times New Roman" w:hAnsi="Arial Black" w:cs="Arial Black"/>
      <w:color w:val="000000"/>
      <w:sz w:val="24"/>
      <w:szCs w:val="24"/>
      <w:lang w:eastAsia="ar-SA"/>
    </w:rPr>
  </w:style>
  <w:style w:type="paragraph" w:customStyle="1" w:styleId="CM12">
    <w:name w:val="CM12"/>
    <w:basedOn w:val="WW-Default"/>
    <w:next w:val="WW-Default"/>
    <w:uiPriority w:val="99"/>
    <w:qFormat/>
    <w:rsid w:val="00AC360D"/>
    <w:pPr>
      <w:spacing w:line="320" w:lineRule="atLeast"/>
    </w:pPr>
    <w:rPr>
      <w:rFonts w:ascii="Granjon LT Std" w:hAnsi="Granjon LT Std" w:cs="Times New Roman"/>
      <w:lang w:eastAsia="en-US" w:bidi="en-US"/>
    </w:rPr>
  </w:style>
  <w:style w:type="paragraph" w:customStyle="1" w:styleId="CM44">
    <w:name w:val="CM44"/>
    <w:basedOn w:val="WW-Default"/>
    <w:next w:val="WW-Default"/>
    <w:uiPriority w:val="99"/>
    <w:qFormat/>
    <w:rsid w:val="00AC360D"/>
    <w:pPr>
      <w:spacing w:after="480"/>
    </w:pPr>
    <w:rPr>
      <w:rFonts w:ascii="Granjon LT Std" w:hAnsi="Granjon LT Std" w:cs="Times New Roman"/>
      <w:lang w:eastAsia="en-US" w:bidi="en-US"/>
    </w:rPr>
  </w:style>
  <w:style w:type="paragraph" w:customStyle="1" w:styleId="CM10">
    <w:name w:val="CM10"/>
    <w:basedOn w:val="WW-Default"/>
    <w:next w:val="WW-Default"/>
    <w:uiPriority w:val="99"/>
    <w:qFormat/>
    <w:rsid w:val="00AC360D"/>
    <w:pPr>
      <w:spacing w:line="320" w:lineRule="atLeast"/>
    </w:pPr>
    <w:rPr>
      <w:rFonts w:ascii="Granjon LT Std" w:hAnsi="Granjon LT Std" w:cs="Times New Roman"/>
      <w:lang w:eastAsia="en-US" w:bidi="en-US"/>
    </w:rPr>
  </w:style>
  <w:style w:type="paragraph" w:customStyle="1" w:styleId="NoteLevel1">
    <w:name w:val="Note Level 1"/>
    <w:basedOn w:val="Normal"/>
    <w:rsid w:val="00AC360D"/>
    <w:pPr>
      <w:keepNext/>
      <w:widowControl w:val="0"/>
      <w:tabs>
        <w:tab w:val="left" w:pos="0"/>
      </w:tabs>
      <w:suppressAutoHyphens/>
    </w:pPr>
    <w:rPr>
      <w:rFonts w:ascii="Verdana" w:eastAsia="MS Gothic" w:hAnsi="Verdana" w:cs="Times New Roman"/>
      <w:szCs w:val="26"/>
      <w:lang w:eastAsia="ar-SA"/>
    </w:rPr>
  </w:style>
  <w:style w:type="paragraph" w:customStyle="1" w:styleId="NoteLevel3">
    <w:name w:val="Note Level 3"/>
    <w:basedOn w:val="Normal"/>
    <w:rsid w:val="00AC360D"/>
    <w:pPr>
      <w:keepNext/>
      <w:widowControl w:val="0"/>
      <w:tabs>
        <w:tab w:val="left" w:pos="1440"/>
      </w:tabs>
      <w:suppressAutoHyphens/>
      <w:ind w:left="1800" w:hanging="360"/>
    </w:pPr>
    <w:rPr>
      <w:rFonts w:ascii="Verdana" w:eastAsia="MS Gothic" w:hAnsi="Verdana" w:cs="Times New Roman"/>
      <w:szCs w:val="26"/>
      <w:lang w:eastAsia="ar-SA"/>
    </w:rPr>
  </w:style>
  <w:style w:type="paragraph" w:customStyle="1" w:styleId="NoteLevel4">
    <w:name w:val="Note Level 4"/>
    <w:basedOn w:val="Normal"/>
    <w:rsid w:val="00AC360D"/>
    <w:pPr>
      <w:keepNext/>
      <w:widowControl w:val="0"/>
      <w:tabs>
        <w:tab w:val="left" w:pos="2160"/>
      </w:tabs>
      <w:suppressAutoHyphens/>
      <w:ind w:left="2520" w:hanging="360"/>
    </w:pPr>
    <w:rPr>
      <w:rFonts w:ascii="Verdana" w:eastAsia="MS Gothic" w:hAnsi="Verdana" w:cs="Times New Roman"/>
      <w:szCs w:val="26"/>
      <w:lang w:eastAsia="ar-SA"/>
    </w:rPr>
  </w:style>
  <w:style w:type="paragraph" w:customStyle="1" w:styleId="NoteLevel5">
    <w:name w:val="Note Level 5"/>
    <w:basedOn w:val="Normal"/>
    <w:rsid w:val="00AC360D"/>
    <w:pPr>
      <w:keepNext/>
      <w:widowControl w:val="0"/>
      <w:tabs>
        <w:tab w:val="left" w:pos="2880"/>
      </w:tabs>
      <w:suppressAutoHyphens/>
      <w:ind w:left="3240" w:hanging="360"/>
    </w:pPr>
    <w:rPr>
      <w:rFonts w:ascii="Verdana" w:eastAsia="MS Gothic" w:hAnsi="Verdana" w:cs="Times New Roman"/>
      <w:szCs w:val="26"/>
      <w:lang w:eastAsia="ar-SA"/>
    </w:rPr>
  </w:style>
  <w:style w:type="paragraph" w:customStyle="1" w:styleId="NoteLevel6">
    <w:name w:val="Note Level 6"/>
    <w:basedOn w:val="Normal"/>
    <w:rsid w:val="00AC360D"/>
    <w:pPr>
      <w:keepNext/>
      <w:widowControl w:val="0"/>
      <w:tabs>
        <w:tab w:val="left" w:pos="3600"/>
      </w:tabs>
      <w:suppressAutoHyphens/>
      <w:ind w:left="3960" w:hanging="360"/>
    </w:pPr>
    <w:rPr>
      <w:rFonts w:ascii="Verdana" w:eastAsia="MS Gothic" w:hAnsi="Verdana" w:cs="Times New Roman"/>
      <w:szCs w:val="26"/>
      <w:lang w:eastAsia="ar-SA"/>
    </w:rPr>
  </w:style>
  <w:style w:type="paragraph" w:customStyle="1" w:styleId="NoteLevel7">
    <w:name w:val="Note Level 7"/>
    <w:basedOn w:val="Normal"/>
    <w:rsid w:val="00AC360D"/>
    <w:pPr>
      <w:keepNext/>
      <w:widowControl w:val="0"/>
      <w:tabs>
        <w:tab w:val="left" w:pos="4320"/>
      </w:tabs>
      <w:suppressAutoHyphens/>
      <w:ind w:left="4680" w:hanging="360"/>
    </w:pPr>
    <w:rPr>
      <w:rFonts w:ascii="Verdana" w:eastAsia="MS Gothic" w:hAnsi="Verdana" w:cs="Times New Roman"/>
      <w:szCs w:val="26"/>
      <w:lang w:eastAsia="ar-SA"/>
    </w:rPr>
  </w:style>
  <w:style w:type="paragraph" w:customStyle="1" w:styleId="NoteLevel8">
    <w:name w:val="Note Level 8"/>
    <w:basedOn w:val="Normal"/>
    <w:rsid w:val="00AC360D"/>
    <w:pPr>
      <w:keepNext/>
      <w:widowControl w:val="0"/>
      <w:tabs>
        <w:tab w:val="left" w:pos="5040"/>
      </w:tabs>
      <w:suppressAutoHyphens/>
      <w:ind w:left="5400" w:hanging="360"/>
    </w:pPr>
    <w:rPr>
      <w:rFonts w:ascii="Verdana" w:eastAsia="MS Gothic" w:hAnsi="Verdana" w:cs="Times New Roman"/>
      <w:szCs w:val="26"/>
      <w:lang w:eastAsia="ar-SA"/>
    </w:rPr>
  </w:style>
  <w:style w:type="paragraph" w:customStyle="1" w:styleId="NoteLevel9">
    <w:name w:val="Note Level 9"/>
    <w:basedOn w:val="Normal"/>
    <w:rsid w:val="00AC360D"/>
    <w:pPr>
      <w:keepNext/>
      <w:widowControl w:val="0"/>
      <w:tabs>
        <w:tab w:val="left" w:pos="5760"/>
      </w:tabs>
      <w:suppressAutoHyphens/>
      <w:ind w:left="6120" w:hanging="360"/>
    </w:pPr>
    <w:rPr>
      <w:rFonts w:ascii="Verdana" w:eastAsia="MS Gothic" w:hAnsi="Verdana" w:cs="Times New Roman"/>
      <w:szCs w:val="26"/>
      <w:lang w:eastAsia="ar-SA"/>
    </w:rPr>
  </w:style>
  <w:style w:type="paragraph" w:customStyle="1" w:styleId="Heading10">
    <w:name w:val="Heading 10"/>
    <w:basedOn w:val="Heading1"/>
    <w:next w:val="BodyText"/>
    <w:rsid w:val="00AC360D"/>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AC360D"/>
    <w:pPr>
      <w:widowControl w:val="0"/>
      <w:suppressAutoHyphens/>
      <w:spacing w:after="283"/>
      <w:ind w:left="567" w:right="567"/>
    </w:pPr>
    <w:rPr>
      <w:rFonts w:eastAsia="Calibri" w:cs="Times New Roman"/>
      <w:lang w:bidi="en-US"/>
    </w:rPr>
  </w:style>
  <w:style w:type="paragraph" w:customStyle="1" w:styleId="HorizontalLine">
    <w:name w:val="Horizontal Line"/>
    <w:basedOn w:val="Normal"/>
    <w:next w:val="BodyText"/>
    <w:rsid w:val="00AC360D"/>
    <w:pPr>
      <w:widowControl w:val="0"/>
      <w:suppressLineNumbers/>
      <w:pBdr>
        <w:bottom w:val="double" w:sz="1" w:space="0" w:color="808080"/>
      </w:pBdr>
      <w:suppressAutoHyphens/>
      <w:spacing w:after="283"/>
    </w:pPr>
    <w:rPr>
      <w:rFonts w:eastAsia="Calibri" w:cs="Times New Roman"/>
      <w:sz w:val="12"/>
      <w:szCs w:val="12"/>
      <w:lang w:bidi="en-US"/>
    </w:rPr>
  </w:style>
  <w:style w:type="paragraph" w:customStyle="1" w:styleId="TableHeading">
    <w:name w:val="Table Heading"/>
    <w:basedOn w:val="TableContents"/>
    <w:rsid w:val="00AC360D"/>
    <w:pPr>
      <w:tabs>
        <w:tab w:val="clear" w:pos="9450"/>
      </w:tabs>
      <w:jc w:val="center"/>
    </w:pPr>
    <w:rPr>
      <w:rFonts w:ascii="Garamond" w:eastAsia="Times New Roman" w:hAnsi="Garamond"/>
      <w:b/>
      <w:bCs/>
      <w:kern w:val="0"/>
      <w:sz w:val="22"/>
      <w:lang w:bidi="en-US"/>
    </w:rPr>
  </w:style>
  <w:style w:type="paragraph" w:customStyle="1" w:styleId="cardtextemphasis">
    <w:name w:val="card text emphasis"/>
    <w:basedOn w:val="UnderlinedCardText"/>
    <w:qFormat/>
    <w:rsid w:val="00AC360D"/>
    <w:pPr>
      <w:widowControl w:val="0"/>
      <w:suppressAutoHyphens/>
      <w:spacing w:before="86" w:after="86"/>
      <w:ind w:left="86" w:right="86"/>
    </w:pPr>
    <w:rPr>
      <w:rFonts w:eastAsia="Times New Roman"/>
      <w:b/>
    </w:rPr>
  </w:style>
  <w:style w:type="character" w:customStyle="1" w:styleId="a1">
    <w:name w:val="a1"/>
    <w:basedOn w:val="DefaultParagraphFont"/>
    <w:rsid w:val="00AC360D"/>
    <w:rPr>
      <w:color w:val="008000"/>
    </w:rPr>
  </w:style>
  <w:style w:type="character" w:customStyle="1" w:styleId="AUNDERLINE0">
    <w:name w:val="AUNDERLINE"/>
    <w:basedOn w:val="DefaultParagraphFont"/>
    <w:qFormat/>
    <w:rsid w:val="00AC360D"/>
    <w:rPr>
      <w:rFonts w:ascii="Times New Roman" w:hAnsi="Times New Roman"/>
      <w:sz w:val="20"/>
      <w:u w:val="single"/>
    </w:rPr>
  </w:style>
  <w:style w:type="paragraph" w:customStyle="1" w:styleId="NormalUnderline0">
    <w:name w:val="Normal + Underline"/>
    <w:basedOn w:val="Normal"/>
    <w:rsid w:val="00AC360D"/>
    <w:pPr>
      <w:ind w:left="720"/>
    </w:pPr>
    <w:rPr>
      <w:rFonts w:ascii="Times New Roman" w:eastAsia="Calibri" w:hAnsi="Times New Roman" w:cs="Times New Roman"/>
      <w:b/>
      <w:sz w:val="24"/>
      <w:u w:val="single"/>
    </w:rPr>
  </w:style>
  <w:style w:type="character" w:customStyle="1" w:styleId="NormalUnderlineChar">
    <w:name w:val="Normal + Underline Char"/>
    <w:basedOn w:val="DefaultParagraphFont"/>
    <w:rsid w:val="00AC360D"/>
    <w:rPr>
      <w:b/>
      <w:sz w:val="24"/>
      <w:szCs w:val="24"/>
      <w:u w:val="single"/>
      <w:lang w:val="en-US" w:eastAsia="en-US" w:bidi="ar-SA"/>
    </w:rPr>
  </w:style>
  <w:style w:type="paragraph" w:customStyle="1" w:styleId="western">
    <w:name w:val="western"/>
    <w:basedOn w:val="Normal"/>
    <w:rsid w:val="00AC360D"/>
    <w:pPr>
      <w:spacing w:before="100" w:beforeAutospacing="1" w:after="100" w:afterAutospacing="1"/>
    </w:pPr>
    <w:rPr>
      <w:rFonts w:ascii="Times New Roman" w:eastAsia="Calibri" w:hAnsi="Times New Roman" w:cs="Times New Roman"/>
      <w:sz w:val="24"/>
    </w:rPr>
  </w:style>
  <w:style w:type="character" w:customStyle="1" w:styleId="CitesChar1">
    <w:name w:val="Cites Char1"/>
    <w:basedOn w:val="DefaultParagraphFont"/>
    <w:rsid w:val="00AC360D"/>
    <w:rPr>
      <w:b/>
      <w:szCs w:val="24"/>
      <w:u w:val="single"/>
      <w:lang w:val="en-US" w:eastAsia="en-US" w:bidi="ar-SA"/>
    </w:rPr>
  </w:style>
  <w:style w:type="character" w:customStyle="1" w:styleId="UnderlinedTextCharChar">
    <w:name w:val="Underlined Text Char Char"/>
    <w:basedOn w:val="DefaultParagraphFont"/>
    <w:rsid w:val="00AC360D"/>
    <w:rPr>
      <w:rFonts w:cs="Arial"/>
      <w:bCs/>
      <w:szCs w:val="26"/>
      <w:u w:val="single"/>
      <w:lang w:val="en-US" w:eastAsia="en-US" w:bidi="ar-SA"/>
    </w:rPr>
  </w:style>
  <w:style w:type="paragraph" w:customStyle="1" w:styleId="Repeatblockheading0">
    <w:name w:val="Repeat block heading"/>
    <w:basedOn w:val="Title"/>
    <w:rsid w:val="00AC360D"/>
    <w:pPr>
      <w:keepNext w:val="0"/>
      <w:keepLines w:val="0"/>
      <w:widowControl w:val="0"/>
      <w:pBdr>
        <w:bottom w:val="single" w:sz="12" w:space="1" w:color="auto"/>
      </w:pBdr>
      <w:spacing w:after="0"/>
      <w:outlineLvl w:val="1"/>
    </w:pPr>
    <w:rPr>
      <w:rFonts w:ascii="Estrangelo Edessa" w:eastAsia="Times New Roman" w:hAnsi="Estrangelo Edessa" w:cs="Times New Roman"/>
      <w:b/>
      <w:sz w:val="48"/>
      <w:szCs w:val="48"/>
      <w:u w:val="none"/>
    </w:rPr>
  </w:style>
  <w:style w:type="character" w:customStyle="1" w:styleId="lqqtgroup">
    <w:name w:val="lqqtgroup"/>
    <w:basedOn w:val="DefaultParagraphFont"/>
    <w:rsid w:val="00AC360D"/>
  </w:style>
  <w:style w:type="character" w:customStyle="1" w:styleId="quotedtooltip">
    <w:name w:val="quotedtooltip"/>
    <w:basedOn w:val="DefaultParagraphFont"/>
    <w:rsid w:val="00AC360D"/>
  </w:style>
  <w:style w:type="character" w:customStyle="1" w:styleId="quotedtooltipbox">
    <w:name w:val="quotedtooltipbox"/>
    <w:basedOn w:val="DefaultParagraphFont"/>
    <w:rsid w:val="00AC360D"/>
  </w:style>
  <w:style w:type="character" w:customStyle="1" w:styleId="mwlivequotes">
    <w:name w:val="mwlivequotes"/>
    <w:basedOn w:val="DefaultParagraphFont"/>
    <w:rsid w:val="00AC360D"/>
  </w:style>
  <w:style w:type="character" w:customStyle="1" w:styleId="lastlabel">
    <w:name w:val="lastlabel"/>
    <w:basedOn w:val="DefaultParagraphFont"/>
    <w:rsid w:val="00AC360D"/>
  </w:style>
  <w:style w:type="character" w:customStyle="1" w:styleId="lb07">
    <w:name w:val="lb07"/>
    <w:basedOn w:val="DefaultParagraphFont"/>
    <w:rsid w:val="00AC360D"/>
  </w:style>
  <w:style w:type="character" w:customStyle="1" w:styleId="qted">
    <w:name w:val="qted"/>
    <w:basedOn w:val="DefaultParagraphFont"/>
    <w:rsid w:val="00AC360D"/>
  </w:style>
  <w:style w:type="character" w:customStyle="1" w:styleId="t14">
    <w:name w:val="t14"/>
    <w:basedOn w:val="DefaultParagraphFont"/>
    <w:rsid w:val="00AC360D"/>
  </w:style>
  <w:style w:type="paragraph" w:customStyle="1" w:styleId="format-body">
    <w:name w:val="format-body"/>
    <w:basedOn w:val="Normal"/>
    <w:rsid w:val="00AC360D"/>
    <w:pPr>
      <w:spacing w:before="100" w:beforeAutospacing="1" w:after="100" w:afterAutospacing="1"/>
    </w:pPr>
    <w:rPr>
      <w:rFonts w:ascii="Times New Roman" w:eastAsia="Calibri" w:hAnsi="Times New Roman" w:cs="Times New Roman"/>
      <w:sz w:val="24"/>
    </w:rPr>
  </w:style>
  <w:style w:type="character" w:customStyle="1" w:styleId="crosslinkpopup">
    <w:name w:val="crosslinkpopup"/>
    <w:basedOn w:val="DefaultParagraphFont"/>
    <w:rsid w:val="00AC360D"/>
  </w:style>
  <w:style w:type="character" w:customStyle="1" w:styleId="searchtermbold">
    <w:name w:val="searchtermbold"/>
    <w:basedOn w:val="DefaultParagraphFont"/>
    <w:rsid w:val="00AC360D"/>
  </w:style>
  <w:style w:type="character" w:customStyle="1" w:styleId="spanstyle">
    <w:name w:val="spanstyle"/>
    <w:basedOn w:val="DefaultParagraphFont"/>
    <w:rsid w:val="00AC360D"/>
  </w:style>
  <w:style w:type="character" w:customStyle="1" w:styleId="ShrinkChar">
    <w:name w:val="Shrink Char"/>
    <w:basedOn w:val="DefaultParagraphFont"/>
    <w:rsid w:val="00AC360D"/>
    <w:rPr>
      <w:rFonts w:ascii="Times New Roman" w:eastAsia="Times New Roman" w:hAnsi="Times New Roman"/>
      <w:sz w:val="12"/>
      <w:lang w:val="en-US" w:eastAsia="en-US" w:bidi="ar-SA"/>
    </w:rPr>
  </w:style>
  <w:style w:type="character" w:customStyle="1" w:styleId="FullCiteChar">
    <w:name w:val="Full Cite Char"/>
    <w:basedOn w:val="DefaultParagraphFont"/>
    <w:rsid w:val="00AC360D"/>
    <w:rPr>
      <w:lang w:val="en-US" w:eastAsia="en-US" w:bidi="ar-SA"/>
    </w:rPr>
  </w:style>
  <w:style w:type="character" w:customStyle="1" w:styleId="f">
    <w:name w:val="f"/>
    <w:basedOn w:val="DefaultParagraphFont"/>
    <w:rsid w:val="00AC360D"/>
  </w:style>
  <w:style w:type="character" w:customStyle="1" w:styleId="nfakpe">
    <w:name w:val="nfakpe"/>
    <w:basedOn w:val="DefaultParagraphFont"/>
    <w:rsid w:val="00AC360D"/>
  </w:style>
  <w:style w:type="character" w:customStyle="1" w:styleId="DebateBlockCharChar">
    <w:name w:val="Debate Block Char Char"/>
    <w:basedOn w:val="DefaultParagraphFont"/>
    <w:rsid w:val="00AC360D"/>
    <w:rPr>
      <w:rFonts w:cs="Arial"/>
      <w:b/>
      <w:bCs/>
      <w:kern w:val="32"/>
      <w:sz w:val="36"/>
      <w:szCs w:val="32"/>
      <w:u w:val="single"/>
    </w:rPr>
  </w:style>
  <w:style w:type="character" w:customStyle="1" w:styleId="DebateTagChar0">
    <w:name w:val="Debate Tag Char"/>
    <w:aliases w:val="Heading 2 Char1 Char Char1 Char,Heading 2 Char Char Char Char1 Char,Heading 2 Char1 Char Char1 Char Char Char,Heading 2 Char Char Char Char1 Char Char Char,Tagging Char Char"/>
    <w:basedOn w:val="DefaultParagraphFont"/>
    <w:rsid w:val="00AC360D"/>
    <w:rPr>
      <w:rFonts w:cs="Arial"/>
      <w:b/>
      <w:bCs/>
      <w:iCs/>
      <w:sz w:val="24"/>
      <w:szCs w:val="28"/>
    </w:rPr>
  </w:style>
  <w:style w:type="paragraph" w:customStyle="1" w:styleId="Language">
    <w:name w:val="Language"/>
    <w:basedOn w:val="Normal"/>
    <w:qFormat/>
    <w:rsid w:val="00AC360D"/>
    <w:rPr>
      <w:rFonts w:ascii="Times New Roman" w:eastAsia="Calibri" w:hAnsi="Times New Roman" w:cs="Times New Roman"/>
      <w:strike/>
      <w:szCs w:val="20"/>
    </w:rPr>
  </w:style>
  <w:style w:type="character" w:customStyle="1" w:styleId="citsource">
    <w:name w:val="citsource"/>
    <w:basedOn w:val="DefaultParagraphFont"/>
    <w:rsid w:val="00AC360D"/>
  </w:style>
  <w:style w:type="character" w:customStyle="1" w:styleId="BoldandUnderlineCharCharCharCharCharCharCharCharCharCharCharCharCharCharCharChar">
    <w:name w:val="Bold and Underline Char Char Char Char Char Char Char Char Char Char Char Char Char Char Char Char"/>
    <w:basedOn w:val="DefaultParagraphFont"/>
    <w:link w:val="BoldandUnderlineCharCharCharCharCharCharCharCharCharCharCharCharCharCharChar"/>
    <w:rsid w:val="00AC360D"/>
    <w:rPr>
      <w:b/>
      <w:u w:val="single"/>
    </w:rPr>
  </w:style>
  <w:style w:type="character" w:customStyle="1" w:styleId="sc">
    <w:name w:val="sc"/>
    <w:basedOn w:val="DefaultParagraphFont"/>
    <w:rsid w:val="00AC360D"/>
  </w:style>
  <w:style w:type="character" w:customStyle="1" w:styleId="dd">
    <w:name w:val="dd"/>
    <w:basedOn w:val="DefaultParagraphFont"/>
    <w:rsid w:val="00AC360D"/>
  </w:style>
  <w:style w:type="character" w:customStyle="1" w:styleId="post-author">
    <w:name w:val="post-author"/>
    <w:basedOn w:val="DefaultParagraphFont"/>
    <w:rsid w:val="00AC360D"/>
  </w:style>
  <w:style w:type="character" w:customStyle="1" w:styleId="ital-inline">
    <w:name w:val="ital-inline"/>
    <w:basedOn w:val="DefaultParagraphFont"/>
    <w:rsid w:val="00AC360D"/>
  </w:style>
  <w:style w:type="character" w:customStyle="1" w:styleId="atime">
    <w:name w:val="atime"/>
    <w:basedOn w:val="DefaultParagraphFont"/>
    <w:rsid w:val="00AC360D"/>
  </w:style>
  <w:style w:type="character" w:customStyle="1" w:styleId="ReadText">
    <w:name w:val="Read Text"/>
    <w:basedOn w:val="DefaultParagraphFont"/>
    <w:rsid w:val="00AC360D"/>
    <w:rPr>
      <w:rFonts w:ascii="Times New Roman" w:hAnsi="Times New Roman"/>
      <w:b/>
      <w:bCs/>
      <w:sz w:val="24"/>
      <w:u w:val="single"/>
    </w:rPr>
  </w:style>
  <w:style w:type="paragraph" w:customStyle="1" w:styleId="unread">
    <w:name w:val="unread"/>
    <w:basedOn w:val="Normal"/>
    <w:rsid w:val="00AC360D"/>
    <w:rPr>
      <w:rFonts w:ascii="Times New Roman" w:eastAsia="Calibri" w:hAnsi="Times New Roman" w:cs="Times New Roman"/>
    </w:rPr>
  </w:style>
  <w:style w:type="character" w:customStyle="1" w:styleId="unreadChar">
    <w:name w:val="unread Char"/>
    <w:basedOn w:val="DefaultParagraphFont"/>
    <w:rsid w:val="00AC360D"/>
    <w:rPr>
      <w:szCs w:val="24"/>
      <w:lang w:val="en-US" w:eastAsia="en-US" w:bidi="ar-SA"/>
    </w:rPr>
  </w:style>
  <w:style w:type="paragraph" w:customStyle="1" w:styleId="cardunderlined0">
    <w:name w:val="card underlined"/>
    <w:basedOn w:val="Normal"/>
    <w:rsid w:val="00AC360D"/>
    <w:rPr>
      <w:rFonts w:ascii="Arial" w:eastAsia="Calibri" w:hAnsi="Arial" w:cs="Times New Roman"/>
      <w:u w:val="single"/>
    </w:rPr>
  </w:style>
  <w:style w:type="character" w:customStyle="1" w:styleId="Internetlink1">
    <w:name w:val="Internet link1"/>
    <w:rsid w:val="00AC360D"/>
    <w:rPr>
      <w:color w:val="000080"/>
      <w:u w:val="single"/>
    </w:rPr>
  </w:style>
  <w:style w:type="character" w:customStyle="1" w:styleId="StrongEmphasis">
    <w:name w:val="Strong Emphasis"/>
    <w:rsid w:val="00AC360D"/>
    <w:rPr>
      <w:b/>
    </w:rPr>
  </w:style>
  <w:style w:type="character" w:customStyle="1" w:styleId="underliningChar0">
    <w:name w:val="underlining Char"/>
    <w:basedOn w:val="DefaultParagraphFont"/>
    <w:rsid w:val="00AC360D"/>
    <w:rPr>
      <w:b/>
      <w:szCs w:val="24"/>
      <w:u w:val="single"/>
      <w:lang w:val="en-US" w:eastAsia="en-US" w:bidi="ar-SA"/>
    </w:rPr>
  </w:style>
  <w:style w:type="character" w:customStyle="1" w:styleId="notreadChar">
    <w:name w:val="not read Char"/>
    <w:basedOn w:val="DefaultParagraphFont"/>
    <w:rsid w:val="00AC360D"/>
    <w:rPr>
      <w:sz w:val="18"/>
      <w:szCs w:val="24"/>
      <w:lang w:val="en-US" w:eastAsia="en-US" w:bidi="ar-SA"/>
    </w:rPr>
  </w:style>
  <w:style w:type="character" w:customStyle="1" w:styleId="journalname">
    <w:name w:val="journalname"/>
    <w:basedOn w:val="DefaultParagraphFont"/>
    <w:rsid w:val="00AC360D"/>
  </w:style>
  <w:style w:type="character" w:customStyle="1" w:styleId="b">
    <w:name w:val="b"/>
    <w:basedOn w:val="DefaultParagraphFont"/>
    <w:rsid w:val="00AC360D"/>
  </w:style>
  <w:style w:type="character" w:customStyle="1" w:styleId="insideheadline">
    <w:name w:val="insideheadline"/>
    <w:basedOn w:val="DefaultParagraphFont"/>
    <w:rsid w:val="00AC360D"/>
  </w:style>
  <w:style w:type="character" w:customStyle="1" w:styleId="byl">
    <w:name w:val="byl"/>
    <w:basedOn w:val="DefaultParagraphFont"/>
    <w:rsid w:val="00AC360D"/>
  </w:style>
  <w:style w:type="character" w:customStyle="1" w:styleId="NormalUnderlineChar0">
    <w:name w:val="Normal Underline Char"/>
    <w:basedOn w:val="DefaultParagraphFont"/>
    <w:rsid w:val="00AC360D"/>
    <w:rPr>
      <w:szCs w:val="24"/>
      <w:u w:val="single"/>
    </w:rPr>
  </w:style>
  <w:style w:type="paragraph" w:customStyle="1" w:styleId="article-text">
    <w:name w:val="article-text"/>
    <w:basedOn w:val="Normal"/>
    <w:rsid w:val="00AC360D"/>
    <w:pPr>
      <w:spacing w:before="100" w:beforeAutospacing="1" w:after="100" w:afterAutospacing="1"/>
    </w:pPr>
    <w:rPr>
      <w:rFonts w:ascii="Times New Roman" w:eastAsia="SimSun" w:hAnsi="Times New Roman" w:cs="Times New Roman"/>
      <w:sz w:val="24"/>
      <w:lang w:eastAsia="zh-CN"/>
    </w:rPr>
  </w:style>
  <w:style w:type="character" w:customStyle="1" w:styleId="mwlivequotesupdelayed">
    <w:name w:val="mwlivequotes up delayed"/>
    <w:basedOn w:val="DefaultParagraphFont"/>
    <w:rsid w:val="00AC360D"/>
  </w:style>
  <w:style w:type="character" w:customStyle="1" w:styleId="mwlivequotesdowndelayed">
    <w:name w:val="mwlivequotes down delayed"/>
    <w:basedOn w:val="DefaultParagraphFont"/>
    <w:rsid w:val="00AC360D"/>
  </w:style>
  <w:style w:type="character" w:customStyle="1" w:styleId="headline">
    <w:name w:val="headline"/>
    <w:basedOn w:val="DefaultParagraphFont"/>
    <w:rsid w:val="00AC360D"/>
  </w:style>
  <w:style w:type="character" w:customStyle="1" w:styleId="shirttail">
    <w:name w:val="shirttail"/>
    <w:basedOn w:val="DefaultParagraphFont"/>
    <w:rsid w:val="00AC360D"/>
  </w:style>
  <w:style w:type="character" w:customStyle="1" w:styleId="definition">
    <w:name w:val="definition"/>
    <w:basedOn w:val="DefaultParagraphFont"/>
    <w:rsid w:val="00AC360D"/>
  </w:style>
  <w:style w:type="character" w:customStyle="1" w:styleId="name">
    <w:name w:val="name"/>
    <w:basedOn w:val="DefaultParagraphFont"/>
    <w:rsid w:val="00AC360D"/>
  </w:style>
  <w:style w:type="character" w:customStyle="1" w:styleId="forenames">
    <w:name w:val="forenames"/>
    <w:basedOn w:val="DefaultParagraphFont"/>
    <w:rsid w:val="00AC360D"/>
  </w:style>
  <w:style w:type="character" w:customStyle="1" w:styleId="surname">
    <w:name w:val="surname"/>
    <w:basedOn w:val="DefaultParagraphFont"/>
    <w:rsid w:val="00AC360D"/>
  </w:style>
  <w:style w:type="character" w:customStyle="1" w:styleId="btitle">
    <w:name w:val="btitle"/>
    <w:basedOn w:val="DefaultParagraphFont"/>
    <w:rsid w:val="00AC360D"/>
  </w:style>
  <w:style w:type="paragraph" w:customStyle="1" w:styleId="CardTextCharChar">
    <w:name w:val="Card Text Char Char"/>
    <w:qFormat/>
    <w:rsid w:val="00AC360D"/>
    <w:pPr>
      <w:spacing w:after="200" w:line="240" w:lineRule="auto"/>
      <w:contextualSpacing/>
    </w:pPr>
    <w:rPr>
      <w:rFonts w:ascii="Arial Narrow" w:eastAsia="Calibri" w:hAnsi="Arial Narrow" w:cs="Times New Roman"/>
      <w:sz w:val="16"/>
    </w:rPr>
  </w:style>
  <w:style w:type="character" w:customStyle="1" w:styleId="CardTextCharCharChar">
    <w:name w:val="Card Text Char Char Char"/>
    <w:basedOn w:val="DefaultParagraphFont"/>
    <w:rsid w:val="00AC360D"/>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AC360D"/>
    <w:rPr>
      <w:rFonts w:ascii="Arial Narrow" w:hAnsi="Arial Narrow"/>
      <w:sz w:val="18"/>
      <w:u w:val="single"/>
    </w:rPr>
  </w:style>
  <w:style w:type="character" w:customStyle="1" w:styleId="UnderlineStyleCharCharChar">
    <w:name w:val="Underline Style Char Char Char"/>
    <w:basedOn w:val="DefaultParagraphFont"/>
    <w:rsid w:val="00AC360D"/>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AC360D"/>
    <w:rPr>
      <w:rFonts w:ascii="Arial Narrow" w:hAnsi="Arial Narrow"/>
      <w:sz w:val="18"/>
      <w:szCs w:val="24"/>
      <w:u w:val="single"/>
      <w:lang w:val="en-US" w:eastAsia="en-US" w:bidi="ar-SA"/>
    </w:rPr>
  </w:style>
  <w:style w:type="paragraph" w:customStyle="1" w:styleId="PageNumber2">
    <w:name w:val="Page Number2"/>
    <w:basedOn w:val="Normal"/>
    <w:next w:val="Normal"/>
    <w:rsid w:val="00AC360D"/>
    <w:pPr>
      <w:widowControl w:val="0"/>
      <w:suppressAutoHyphens/>
    </w:pPr>
    <w:rPr>
      <w:rFonts w:ascii="Times New Roman" w:eastAsia="Calibri" w:hAnsi="Times New Roman" w:cs="Times New Roman"/>
      <w:lang w:eastAsia="ar-SA"/>
    </w:rPr>
  </w:style>
  <w:style w:type="paragraph" w:customStyle="1" w:styleId="Little">
    <w:name w:val="Little"/>
    <w:basedOn w:val="Normal"/>
    <w:next w:val="Normal"/>
    <w:link w:val="LittleChar"/>
    <w:qFormat/>
    <w:rsid w:val="00AC360D"/>
    <w:pPr>
      <w:widowControl w:val="0"/>
      <w:ind w:left="288"/>
    </w:pPr>
    <w:rPr>
      <w:rFonts w:eastAsia="Calibri" w:cs="Times New Roman"/>
      <w:sz w:val="16"/>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AC360D"/>
    <w:rPr>
      <w:rFonts w:ascii="Times New Roman" w:hAnsi="Times New Roman"/>
      <w:szCs w:val="22"/>
    </w:rPr>
  </w:style>
  <w:style w:type="character" w:customStyle="1" w:styleId="FooterChar1">
    <w:name w:val="Footer Char1"/>
    <w:basedOn w:val="DefaultParagraphFont"/>
    <w:uiPriority w:val="99"/>
    <w:semiHidden/>
    <w:rsid w:val="00AC360D"/>
    <w:rPr>
      <w:rFonts w:ascii="Times New Roman" w:hAnsi="Times New Roman"/>
      <w:szCs w:val="22"/>
    </w:rPr>
  </w:style>
  <w:style w:type="paragraph" w:customStyle="1" w:styleId="Appendix2ndLevelHeader">
    <w:name w:val="Appendix 2nd Level Header"/>
    <w:basedOn w:val="Default"/>
    <w:next w:val="Default"/>
    <w:rsid w:val="00AC360D"/>
  </w:style>
  <w:style w:type="character" w:customStyle="1" w:styleId="backcontent">
    <w:name w:val="backcontent"/>
    <w:basedOn w:val="DefaultParagraphFont"/>
    <w:rsid w:val="00AC360D"/>
  </w:style>
  <w:style w:type="character" w:customStyle="1" w:styleId="articlesheader1">
    <w:name w:val="articles_header1"/>
    <w:basedOn w:val="DefaultParagraphFont"/>
    <w:rsid w:val="00AC360D"/>
    <w:rPr>
      <w:rFonts w:ascii="Arial" w:hAnsi="Arial" w:cs="Arial" w:hint="default"/>
      <w:b/>
      <w:bCs/>
      <w:color w:val="990000"/>
      <w:sz w:val="26"/>
      <w:szCs w:val="26"/>
    </w:rPr>
  </w:style>
  <w:style w:type="character" w:customStyle="1" w:styleId="bodytitle1">
    <w:name w:val="bodytitle1"/>
    <w:basedOn w:val="DefaultParagraphFont"/>
    <w:rsid w:val="00AC360D"/>
    <w:rPr>
      <w:rFonts w:ascii="Arial" w:hAnsi="Arial" w:cs="Arial" w:hint="default"/>
      <w:b/>
      <w:bCs/>
      <w:smallCaps w:val="0"/>
      <w:color w:val="000000"/>
      <w:sz w:val="28"/>
      <w:szCs w:val="28"/>
    </w:rPr>
  </w:style>
  <w:style w:type="paragraph" w:customStyle="1" w:styleId="CM1">
    <w:name w:val="CM1"/>
    <w:basedOn w:val="Default"/>
    <w:next w:val="Default"/>
    <w:uiPriority w:val="99"/>
    <w:qFormat/>
    <w:rsid w:val="00AC360D"/>
    <w:pPr>
      <w:spacing w:line="276" w:lineRule="atLeast"/>
    </w:pPr>
  </w:style>
  <w:style w:type="paragraph" w:customStyle="1" w:styleId="CM14">
    <w:name w:val="CM14"/>
    <w:basedOn w:val="Default"/>
    <w:next w:val="Default"/>
    <w:uiPriority w:val="99"/>
    <w:qFormat/>
    <w:rsid w:val="00AC360D"/>
    <w:pPr>
      <w:spacing w:line="278" w:lineRule="atLeast"/>
    </w:pPr>
  </w:style>
  <w:style w:type="paragraph" w:customStyle="1" w:styleId="CM34">
    <w:name w:val="CM34"/>
    <w:basedOn w:val="Default"/>
    <w:next w:val="Default"/>
    <w:uiPriority w:val="99"/>
    <w:qFormat/>
    <w:rsid w:val="00AC360D"/>
  </w:style>
  <w:style w:type="paragraph" w:customStyle="1" w:styleId="CM41">
    <w:name w:val="CM41"/>
    <w:basedOn w:val="Default"/>
    <w:next w:val="Default"/>
    <w:uiPriority w:val="99"/>
    <w:qFormat/>
    <w:rsid w:val="00AC360D"/>
  </w:style>
  <w:style w:type="paragraph" w:customStyle="1" w:styleId="CM33">
    <w:name w:val="CM33"/>
    <w:basedOn w:val="Default"/>
    <w:next w:val="Default"/>
    <w:uiPriority w:val="99"/>
    <w:qFormat/>
    <w:rsid w:val="00AC360D"/>
  </w:style>
  <w:style w:type="character" w:customStyle="1" w:styleId="dquo">
    <w:name w:val="dquo"/>
    <w:basedOn w:val="DefaultParagraphFont"/>
    <w:rsid w:val="00AC360D"/>
  </w:style>
  <w:style w:type="character" w:customStyle="1" w:styleId="caps2">
    <w:name w:val="caps2"/>
    <w:basedOn w:val="DefaultParagraphFont"/>
    <w:rsid w:val="00AC360D"/>
    <w:rPr>
      <w:sz w:val="23"/>
      <w:szCs w:val="23"/>
    </w:rPr>
  </w:style>
  <w:style w:type="character" w:customStyle="1" w:styleId="BalloonTextChar1">
    <w:name w:val="Balloon Text Char1"/>
    <w:basedOn w:val="DefaultParagraphFont"/>
    <w:uiPriority w:val="99"/>
    <w:rsid w:val="00AC360D"/>
    <w:rPr>
      <w:rFonts w:ascii="Lucida Grande" w:hAnsi="Lucida Grande"/>
      <w:sz w:val="18"/>
      <w:szCs w:val="18"/>
    </w:rPr>
  </w:style>
  <w:style w:type="character" w:customStyle="1" w:styleId="highlightedsearchterm">
    <w:name w:val="highlightedsearchterm"/>
    <w:basedOn w:val="DefaultParagraphFont"/>
    <w:rsid w:val="00AC360D"/>
  </w:style>
  <w:style w:type="character" w:customStyle="1" w:styleId="SmallText">
    <w:name w:val="SmallText"/>
    <w:rsid w:val="00AC360D"/>
    <w:rPr>
      <w:color w:val="000000"/>
    </w:rPr>
  </w:style>
  <w:style w:type="character" w:styleId="HTMLAcronym">
    <w:name w:val="HTML Acronym"/>
    <w:basedOn w:val="DefaultParagraphFont"/>
    <w:rsid w:val="00AC360D"/>
  </w:style>
  <w:style w:type="paragraph" w:customStyle="1" w:styleId="body-paragraph">
    <w:name w:val="body-paragraph"/>
    <w:basedOn w:val="Normal"/>
    <w:uiPriority w:val="99"/>
    <w:qFormat/>
    <w:rsid w:val="00AC360D"/>
    <w:pPr>
      <w:spacing w:before="100" w:beforeAutospacing="1" w:after="100" w:afterAutospacing="1"/>
    </w:pPr>
    <w:rPr>
      <w:rFonts w:ascii="Times New Roman" w:eastAsia="Calibri" w:hAnsi="Times New Roman" w:cs="Times New Roman"/>
      <w:sz w:val="24"/>
    </w:rPr>
  </w:style>
  <w:style w:type="paragraph" w:customStyle="1" w:styleId="Microtext0">
    <w:name w:val="Microtext"/>
    <w:basedOn w:val="Normal"/>
    <w:next w:val="Normal"/>
    <w:qFormat/>
    <w:rsid w:val="00AC360D"/>
    <w:rPr>
      <w:rFonts w:ascii="Times New Roman" w:eastAsia="Calibri" w:hAnsi="Times New Roman" w:cs="Times New Roman"/>
      <w:sz w:val="12"/>
    </w:rPr>
  </w:style>
  <w:style w:type="paragraph" w:customStyle="1" w:styleId="comments">
    <w:name w:val="comments"/>
    <w:basedOn w:val="Normal"/>
    <w:rsid w:val="00AC360D"/>
    <w:pPr>
      <w:spacing w:before="100" w:beforeAutospacing="1" w:after="100" w:afterAutospacing="1"/>
    </w:pPr>
    <w:rPr>
      <w:rFonts w:ascii="Times New Roman" w:eastAsia="Calibri" w:hAnsi="Times New Roman" w:cs="Times New Roman"/>
      <w:sz w:val="24"/>
    </w:rPr>
  </w:style>
  <w:style w:type="paragraph" w:customStyle="1" w:styleId="style109">
    <w:name w:val="style109"/>
    <w:basedOn w:val="Normal"/>
    <w:rsid w:val="00AC360D"/>
    <w:pPr>
      <w:spacing w:before="100" w:beforeAutospacing="1" w:after="100" w:afterAutospacing="1"/>
    </w:pPr>
    <w:rPr>
      <w:rFonts w:ascii="Times New Roman" w:eastAsia="Calibri" w:hAnsi="Times New Roman" w:cs="Times New Roman"/>
      <w:sz w:val="24"/>
    </w:rPr>
  </w:style>
  <w:style w:type="paragraph" w:customStyle="1" w:styleId="style110">
    <w:name w:val="style110"/>
    <w:basedOn w:val="Normal"/>
    <w:rsid w:val="00AC360D"/>
    <w:pPr>
      <w:spacing w:before="100" w:beforeAutospacing="1" w:after="100" w:afterAutospacing="1"/>
    </w:pPr>
    <w:rPr>
      <w:rFonts w:ascii="Times New Roman" w:eastAsia="Calibri" w:hAnsi="Times New Roman" w:cs="Times New Roman"/>
      <w:sz w:val="24"/>
    </w:rPr>
  </w:style>
  <w:style w:type="paragraph" w:customStyle="1" w:styleId="captionpaddingstyle114">
    <w:name w:val="captionpadding style114"/>
    <w:basedOn w:val="Normal"/>
    <w:rsid w:val="00AC360D"/>
    <w:pPr>
      <w:spacing w:before="100" w:beforeAutospacing="1" w:after="100" w:afterAutospacing="1"/>
    </w:pPr>
    <w:rPr>
      <w:rFonts w:ascii="Times New Roman" w:eastAsia="Calibri" w:hAnsi="Times New Roman" w:cs="Times New Roman"/>
      <w:sz w:val="24"/>
    </w:rPr>
  </w:style>
  <w:style w:type="character" w:customStyle="1" w:styleId="captionpaddingstyle1141">
    <w:name w:val="captionpadding style1141"/>
    <w:basedOn w:val="DefaultParagraphFont"/>
    <w:rsid w:val="00AC360D"/>
  </w:style>
  <w:style w:type="character" w:customStyle="1" w:styleId="style114style118">
    <w:name w:val="style114 style118"/>
    <w:basedOn w:val="DefaultParagraphFont"/>
    <w:rsid w:val="00AC360D"/>
  </w:style>
  <w:style w:type="paragraph" w:customStyle="1" w:styleId="mainstorybody">
    <w:name w:val="mainstorybody"/>
    <w:basedOn w:val="Normal"/>
    <w:rsid w:val="00AC360D"/>
    <w:pPr>
      <w:spacing w:before="100" w:beforeAutospacing="1" w:after="100" w:afterAutospacing="1"/>
    </w:pPr>
    <w:rPr>
      <w:rFonts w:ascii="Times New Roman" w:eastAsia="Calibri" w:hAnsi="Times New Roman" w:cs="Times New Roman"/>
      <w:sz w:val="24"/>
    </w:rPr>
  </w:style>
  <w:style w:type="character" w:customStyle="1" w:styleId="hint">
    <w:name w:val="hint"/>
    <w:basedOn w:val="DefaultParagraphFont"/>
    <w:rsid w:val="00AC360D"/>
  </w:style>
  <w:style w:type="character" w:customStyle="1" w:styleId="flw">
    <w:name w:val="flw"/>
    <w:basedOn w:val="DefaultParagraphFont"/>
    <w:rsid w:val="00AC360D"/>
  </w:style>
  <w:style w:type="character" w:customStyle="1" w:styleId="hw">
    <w:name w:val="hw"/>
    <w:basedOn w:val="DefaultParagraphFont"/>
    <w:rsid w:val="00AC360D"/>
  </w:style>
  <w:style w:type="character" w:customStyle="1" w:styleId="illustration">
    <w:name w:val="illustration"/>
    <w:basedOn w:val="DefaultParagraphFont"/>
    <w:rsid w:val="00AC360D"/>
  </w:style>
  <w:style w:type="character" w:customStyle="1" w:styleId="heading">
    <w:name w:val="heading"/>
    <w:basedOn w:val="DefaultParagraphFont"/>
    <w:rsid w:val="00AC360D"/>
  </w:style>
  <w:style w:type="character" w:customStyle="1" w:styleId="StyleStyle49ptBoldChar">
    <w:name w:val="Style Style4 + 9 pt Bold Char"/>
    <w:basedOn w:val="Style4Char"/>
    <w:link w:val="StyleStyle49ptBold"/>
    <w:rsid w:val="00AC360D"/>
    <w:rPr>
      <w:rFonts w:ascii="Times New Roman" w:eastAsia="Times New Roman" w:hAnsi="Times New Roman" w:cs="Times New Roman"/>
      <w:b/>
      <w:bCs/>
      <w:sz w:val="20"/>
      <w:szCs w:val="24"/>
      <w:u w:val="single"/>
    </w:rPr>
  </w:style>
  <w:style w:type="paragraph" w:customStyle="1" w:styleId="tiny">
    <w:name w:val="tiny"/>
    <w:next w:val="Normal"/>
    <w:link w:val="tinyChar"/>
    <w:autoRedefine/>
    <w:qFormat/>
    <w:rsid w:val="00AC360D"/>
    <w:pPr>
      <w:spacing w:after="0" w:line="240" w:lineRule="auto"/>
      <w:contextualSpacing/>
    </w:pPr>
    <w:rPr>
      <w:rFonts w:ascii="Times New Roman" w:eastAsia="Malgun Gothic" w:hAnsi="Times New Roman" w:cs="Times New Roman"/>
      <w:sz w:val="12"/>
      <w:szCs w:val="24"/>
    </w:rPr>
  </w:style>
  <w:style w:type="character" w:customStyle="1" w:styleId="StyleunderlinedCharBold">
    <w:name w:val="Style underlined Char + Bold"/>
    <w:basedOn w:val="underlinedChar"/>
    <w:rsid w:val="00AC360D"/>
    <w:rPr>
      <w:rFonts w:ascii="Times New Roman" w:hAnsi="Times New Roman"/>
      <w:b/>
      <w:bCs/>
      <w:sz w:val="20"/>
      <w:szCs w:val="24"/>
      <w:u w:val="single"/>
      <w:lang w:val="en-US" w:eastAsia="en-US" w:bidi="ar-SA"/>
    </w:rPr>
  </w:style>
  <w:style w:type="character" w:customStyle="1" w:styleId="Hyperlink23">
    <w:name w:val="Hyperlink23"/>
    <w:basedOn w:val="DefaultParagraphFont"/>
    <w:rsid w:val="00AC360D"/>
    <w:rPr>
      <w:color w:val="3300CC"/>
      <w:u w:val="single"/>
    </w:rPr>
  </w:style>
  <w:style w:type="paragraph" w:customStyle="1" w:styleId="ga">
    <w:name w:val="ga"/>
    <w:basedOn w:val="Normal"/>
    <w:rsid w:val="00AC360D"/>
    <w:rPr>
      <w:rFonts w:ascii="Times" w:eastAsia="Calibri" w:hAnsi="Times" w:cs="Times New Roman"/>
      <w:color w:val="231F20"/>
      <w:sz w:val="18"/>
      <w:szCs w:val="18"/>
    </w:rPr>
  </w:style>
  <w:style w:type="character" w:customStyle="1" w:styleId="StyleArialNarrowBoldThickunderline">
    <w:name w:val="Style Arial Narrow Bold Thick underline"/>
    <w:basedOn w:val="DefaultParagraphFont"/>
    <w:rsid w:val="00AC360D"/>
    <w:rPr>
      <w:rFonts w:ascii="Arial Narrow" w:hAnsi="Arial Narrow"/>
      <w:b/>
      <w:bCs/>
      <w:u w:val="thick"/>
    </w:rPr>
  </w:style>
  <w:style w:type="character" w:customStyle="1" w:styleId="CharChar6">
    <w:name w:val="Char Char6"/>
    <w:basedOn w:val="DefaultParagraphFont"/>
    <w:rsid w:val="00AC360D"/>
    <w:rPr>
      <w:rFonts w:ascii="Arial" w:hAnsi="Arial" w:cs="Arial"/>
      <w:b/>
      <w:bCs/>
      <w:kern w:val="32"/>
      <w:sz w:val="28"/>
      <w:szCs w:val="32"/>
      <w:lang w:val="en-US" w:eastAsia="en-US" w:bidi="ar-SA"/>
    </w:rPr>
  </w:style>
  <w:style w:type="paragraph" w:customStyle="1" w:styleId="TagCite0">
    <w:name w:val="TagCite"/>
    <w:basedOn w:val="Normal"/>
    <w:qFormat/>
    <w:rsid w:val="00AC360D"/>
    <w:rPr>
      <w:rFonts w:eastAsia="Calibri" w:cs="Times New Roman"/>
      <w:b/>
      <w:sz w:val="24"/>
    </w:rPr>
  </w:style>
  <w:style w:type="character" w:customStyle="1" w:styleId="CitesChar2">
    <w:name w:val="Cites Char2"/>
    <w:basedOn w:val="DefaultParagraphFont"/>
    <w:rsid w:val="00AC360D"/>
    <w:rPr>
      <w:b/>
      <w:bCs/>
    </w:rPr>
  </w:style>
  <w:style w:type="character" w:customStyle="1" w:styleId="CardsFont12ptCharChar">
    <w:name w:val="Cards + Font: 12 pt Char Char"/>
    <w:aliases w:val="Cards + Font: 12 pt Char Char Char Char Char Char Char Char Char Char Char,Cards + Font: 12 pt1,Thick Underline1"/>
    <w:basedOn w:val="DefaultParagraphFont"/>
    <w:rsid w:val="00AC360D"/>
    <w:rPr>
      <w:sz w:val="24"/>
      <w:szCs w:val="24"/>
      <w:u w:val="thick"/>
    </w:rPr>
  </w:style>
  <w:style w:type="character" w:customStyle="1" w:styleId="UNDERLINECharChar0">
    <w:name w:val="UNDERLINE Char Char"/>
    <w:basedOn w:val="DefaultParagraphFont"/>
    <w:rsid w:val="00AC360D"/>
    <w:rPr>
      <w:bCs/>
      <w:kern w:val="28"/>
      <w:szCs w:val="32"/>
      <w:u w:val="single"/>
    </w:rPr>
  </w:style>
  <w:style w:type="paragraph" w:customStyle="1" w:styleId="tag1">
    <w:name w:val="tag1"/>
    <w:basedOn w:val="Heading2"/>
    <w:qFormat/>
    <w:rsid w:val="00AC360D"/>
    <w:pPr>
      <w:outlineLvl w:val="9"/>
    </w:pPr>
    <w:rPr>
      <w:rFonts w:ascii="Times New Roman" w:eastAsia="Calibri" w:hAnsi="Times New Roman" w:cs="Times New Roman"/>
      <w:sz w:val="24"/>
      <w:szCs w:val="20"/>
    </w:rPr>
  </w:style>
  <w:style w:type="paragraph" w:customStyle="1" w:styleId="tagcite1">
    <w:name w:val="tagcite"/>
    <w:basedOn w:val="TagCite0"/>
    <w:qFormat/>
    <w:rsid w:val="00AC360D"/>
  </w:style>
  <w:style w:type="character" w:customStyle="1" w:styleId="tag1Char">
    <w:name w:val="tag1 Char"/>
    <w:basedOn w:val="DefaultParagraphFont"/>
    <w:rsid w:val="00AC360D"/>
    <w:rPr>
      <w:b/>
      <w:sz w:val="24"/>
    </w:rPr>
  </w:style>
  <w:style w:type="paragraph" w:customStyle="1" w:styleId="SmallFontCharCharChar">
    <w:name w:val="Small Font Char Char Char"/>
    <w:basedOn w:val="Normal"/>
    <w:rsid w:val="00AC360D"/>
    <w:rPr>
      <w:rFonts w:ascii="Arial" w:eastAsia="Calibri" w:hAnsi="Arial" w:cs="Times New Roman"/>
      <w:sz w:val="12"/>
    </w:rPr>
  </w:style>
  <w:style w:type="character" w:customStyle="1" w:styleId="SmallFontCharCharCharChar">
    <w:name w:val="Small Font Char Char Char Char"/>
    <w:basedOn w:val="DefaultParagraphFont"/>
    <w:rsid w:val="00AC360D"/>
    <w:rPr>
      <w:rFonts w:ascii="Arial" w:hAnsi="Arial"/>
      <w:sz w:val="12"/>
      <w:szCs w:val="24"/>
    </w:rPr>
  </w:style>
  <w:style w:type="character" w:customStyle="1" w:styleId="TagCiteChar2">
    <w:name w:val="TagCite Char"/>
    <w:basedOn w:val="DefaultParagraphFont"/>
    <w:rsid w:val="00AC360D"/>
    <w:rPr>
      <w:rFonts w:ascii="Garamond" w:hAnsi="Garamond"/>
      <w:b/>
      <w:sz w:val="24"/>
      <w:szCs w:val="24"/>
    </w:rPr>
  </w:style>
  <w:style w:type="character" w:customStyle="1" w:styleId="Text0">
    <w:name w:val="Text"/>
    <w:basedOn w:val="DefaultParagraphFont"/>
    <w:qFormat/>
    <w:rsid w:val="00AC360D"/>
    <w:rPr>
      <w:rFonts w:ascii="Times New Roman" w:hAnsi="Times New Roman"/>
      <w:sz w:val="20"/>
    </w:rPr>
  </w:style>
  <w:style w:type="character" w:customStyle="1" w:styleId="CharChar5">
    <w:name w:val="Char Char5"/>
    <w:basedOn w:val="DefaultParagraphFont"/>
    <w:rsid w:val="00AC360D"/>
    <w:rPr>
      <w:rFonts w:ascii="Arial" w:hAnsi="Arial" w:cs="Arial"/>
      <w:b/>
      <w:bCs/>
      <w:sz w:val="26"/>
      <w:szCs w:val="26"/>
    </w:rPr>
  </w:style>
  <w:style w:type="character" w:customStyle="1" w:styleId="heading2char2charchar1">
    <w:name w:val="heading2char2charchar1"/>
    <w:basedOn w:val="DefaultParagraphFont"/>
    <w:rsid w:val="00AC360D"/>
  </w:style>
  <w:style w:type="character" w:customStyle="1" w:styleId="charchar60">
    <w:name w:val="charchar6"/>
    <w:basedOn w:val="DefaultParagraphFont"/>
    <w:rsid w:val="00AC360D"/>
  </w:style>
  <w:style w:type="character" w:customStyle="1" w:styleId="pubdate">
    <w:name w:val="pubdate"/>
    <w:basedOn w:val="DefaultParagraphFont"/>
    <w:rsid w:val="00AC360D"/>
  </w:style>
  <w:style w:type="character" w:customStyle="1" w:styleId="regtext">
    <w:name w:val="regtext"/>
    <w:basedOn w:val="DefaultParagraphFont"/>
    <w:rsid w:val="00AC360D"/>
  </w:style>
  <w:style w:type="character" w:customStyle="1" w:styleId="vitstoryheadline">
    <w:name w:val="vitstoryheadline"/>
    <w:basedOn w:val="DefaultParagraphFont"/>
    <w:rsid w:val="00AC360D"/>
  </w:style>
  <w:style w:type="character" w:customStyle="1" w:styleId="bps-topic-ident">
    <w:name w:val="bps-topic-ident"/>
    <w:basedOn w:val="DefaultParagraphFont"/>
    <w:rsid w:val="00AC360D"/>
  </w:style>
  <w:style w:type="paragraph" w:customStyle="1" w:styleId="TextUnderline">
    <w:name w:val="Text Underline"/>
    <w:basedOn w:val="Regular"/>
    <w:qFormat/>
    <w:rsid w:val="00AC360D"/>
    <w:rPr>
      <w:u w:val="single"/>
    </w:rPr>
  </w:style>
  <w:style w:type="paragraph" w:customStyle="1" w:styleId="Regular">
    <w:name w:val="Regular"/>
    <w:rsid w:val="00AC360D"/>
    <w:pPr>
      <w:spacing w:after="0" w:line="240" w:lineRule="auto"/>
    </w:pPr>
    <w:rPr>
      <w:rFonts w:ascii="Garamond" w:eastAsia="Times New Roman" w:hAnsi="Garamond" w:cs="Arial"/>
      <w:bCs/>
      <w:kern w:val="20"/>
      <w:sz w:val="20"/>
      <w:szCs w:val="32"/>
    </w:rPr>
  </w:style>
  <w:style w:type="character" w:customStyle="1" w:styleId="TextUnderlineChar">
    <w:name w:val="Text Underline Char"/>
    <w:basedOn w:val="DefaultParagraphFont"/>
    <w:rsid w:val="00AC360D"/>
    <w:rPr>
      <w:rFonts w:ascii="Garamond" w:hAnsi="Garamond" w:cs="Arial"/>
      <w:bCs/>
      <w:kern w:val="20"/>
      <w:szCs w:val="32"/>
      <w:u w:val="single"/>
      <w:lang w:val="en-US" w:eastAsia="en-US" w:bidi="ar-SA"/>
    </w:rPr>
  </w:style>
  <w:style w:type="paragraph" w:customStyle="1" w:styleId="Boldunderline1">
    <w:name w:val="Bold underline"/>
    <w:basedOn w:val="TextUnderline"/>
    <w:rsid w:val="00AC360D"/>
    <w:rPr>
      <w:b/>
    </w:rPr>
  </w:style>
  <w:style w:type="character" w:customStyle="1" w:styleId="RegularChar">
    <w:name w:val="Regular Char"/>
    <w:basedOn w:val="DefaultParagraphFont"/>
    <w:rsid w:val="00AC360D"/>
    <w:rPr>
      <w:rFonts w:ascii="Garamond" w:hAnsi="Garamond" w:cs="Arial"/>
      <w:bCs/>
      <w:kern w:val="20"/>
      <w:szCs w:val="32"/>
      <w:lang w:val="en-US" w:eastAsia="en-US" w:bidi="ar-SA"/>
    </w:rPr>
  </w:style>
  <w:style w:type="character" w:customStyle="1" w:styleId="BoldunderlineChar2">
    <w:name w:val="Bold underline Char"/>
    <w:basedOn w:val="TextUnderlineChar"/>
    <w:rsid w:val="00AC360D"/>
    <w:rPr>
      <w:rFonts w:ascii="Garamond" w:hAnsi="Garamond" w:cs="Arial"/>
      <w:b/>
      <w:bCs/>
      <w:kern w:val="20"/>
      <w:szCs w:val="32"/>
      <w:u w:val="single"/>
      <w:lang w:val="en-US" w:eastAsia="en-US" w:bidi="ar-SA"/>
    </w:rPr>
  </w:style>
  <w:style w:type="character" w:customStyle="1" w:styleId="Brief-Smalltext">
    <w:name w:val="Brief - Small text"/>
    <w:basedOn w:val="DefaultParagraphFont"/>
    <w:rsid w:val="00AC360D"/>
    <w:rPr>
      <w:sz w:val="14"/>
    </w:rPr>
  </w:style>
  <w:style w:type="character" w:customStyle="1" w:styleId="beriefunderline">
    <w:name w:val="berief = underline"/>
    <w:basedOn w:val="DefaultParagraphFont"/>
    <w:rsid w:val="00AC360D"/>
    <w:rPr>
      <w:rFonts w:ascii="Times New Roman" w:eastAsia="Times New Roman" w:hAnsi="Times New Roman" w:hint="default"/>
      <w:u w:val="single"/>
    </w:rPr>
  </w:style>
  <w:style w:type="character" w:customStyle="1" w:styleId="subtitlesarticles1">
    <w:name w:val="subtitles_articles1"/>
    <w:basedOn w:val="DefaultParagraphFont"/>
    <w:rsid w:val="00AC360D"/>
    <w:rPr>
      <w:rFonts w:ascii="Verdana" w:hAnsi="Verdana" w:cs="Times New Roman"/>
      <w:b/>
      <w:bCs/>
      <w:color w:val="000000"/>
      <w:sz w:val="20"/>
      <w:szCs w:val="20"/>
    </w:rPr>
  </w:style>
  <w:style w:type="character" w:customStyle="1" w:styleId="fulstoryreporter">
    <w:name w:val="ful_storyreporter"/>
    <w:basedOn w:val="DefaultParagraphFont"/>
    <w:rsid w:val="00AC360D"/>
  </w:style>
  <w:style w:type="character" w:customStyle="1" w:styleId="cardtextsmallCharCharCharCharCharCharCharCharCharCharCharChar">
    <w:name w:val="card text small Char Char Char Char Char Char Char Char Char Char Char Char"/>
    <w:basedOn w:val="DefaultParagraphFont"/>
    <w:rsid w:val="00AC360D"/>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AC360D"/>
    <w:rPr>
      <w:rFonts w:ascii="Arial Narrow" w:hAnsi="Arial Narrow"/>
      <w:noProof w:val="0"/>
      <w:szCs w:val="24"/>
      <w:u w:val="single"/>
      <w:lang w:val="en-US" w:eastAsia="en-US" w:bidi="ar-SA"/>
    </w:rPr>
  </w:style>
  <w:style w:type="character" w:customStyle="1" w:styleId="editsection">
    <w:name w:val="editsection"/>
    <w:basedOn w:val="DefaultParagraphFont"/>
    <w:rsid w:val="00AC360D"/>
  </w:style>
  <w:style w:type="character" w:customStyle="1" w:styleId="mw-headline">
    <w:name w:val="mw-headline"/>
    <w:basedOn w:val="DefaultParagraphFont"/>
    <w:rsid w:val="00AC360D"/>
  </w:style>
  <w:style w:type="paragraph" w:customStyle="1" w:styleId="cards0">
    <w:name w:val="cards"/>
    <w:basedOn w:val="Heading3"/>
    <w:qFormat/>
    <w:rsid w:val="00AC360D"/>
    <w:pPr>
      <w:keepNext w:val="0"/>
      <w:keepLines w:val="0"/>
      <w:pageBreakBefore w:val="0"/>
      <w:spacing w:before="0" w:line="240" w:lineRule="auto"/>
      <w:jc w:val="left"/>
      <w:outlineLvl w:val="9"/>
    </w:pPr>
    <w:rPr>
      <w:rFonts w:ascii="Georgia" w:eastAsia="Calibri" w:hAnsi="Georgia" w:cs="Times New Roman"/>
      <w:bCs/>
      <w:sz w:val="22"/>
      <w:szCs w:val="22"/>
      <w:u w:val="none"/>
    </w:rPr>
  </w:style>
  <w:style w:type="character" w:customStyle="1" w:styleId="tinyChar">
    <w:name w:val="tiny Char"/>
    <w:basedOn w:val="DefaultParagraphFont"/>
    <w:link w:val="tiny"/>
    <w:locked/>
    <w:rsid w:val="00AC360D"/>
    <w:rPr>
      <w:rFonts w:ascii="Times New Roman" w:eastAsia="Malgun Gothic" w:hAnsi="Times New Roman" w:cs="Times New Roman"/>
      <w:sz w:val="12"/>
      <w:szCs w:val="24"/>
    </w:rPr>
  </w:style>
  <w:style w:type="character" w:customStyle="1" w:styleId="StyleIntenseReferenceGaramond">
    <w:name w:val="Style Intense Reference + Garamond"/>
    <w:basedOn w:val="DefaultParagraphFont"/>
    <w:rsid w:val="00AC360D"/>
    <w:rPr>
      <w:rFonts w:ascii="Garamond" w:hAnsi="Garamond"/>
      <w:bCs/>
      <w:color w:val="auto"/>
      <w:spacing w:val="5"/>
      <w:sz w:val="20"/>
      <w:u w:val="single"/>
    </w:rPr>
  </w:style>
  <w:style w:type="character" w:customStyle="1" w:styleId="StyleIntenseReferenceGaramondBold">
    <w:name w:val="Style Intense Reference + Garamond Bold"/>
    <w:basedOn w:val="DefaultParagraphFont"/>
    <w:rsid w:val="00AC360D"/>
    <w:rPr>
      <w:rFonts w:ascii="Garamond" w:hAnsi="Garamond"/>
      <w:b/>
      <w:bCs/>
      <w:color w:val="auto"/>
      <w:spacing w:val="5"/>
      <w:sz w:val="20"/>
      <w:u w:val="single"/>
    </w:rPr>
  </w:style>
  <w:style w:type="paragraph" w:customStyle="1" w:styleId="body-indent-60">
    <w:name w:val="body-indent-60"/>
    <w:basedOn w:val="Normal"/>
    <w:rsid w:val="00AC360D"/>
    <w:pPr>
      <w:spacing w:before="100" w:beforeAutospacing="1" w:after="100" w:afterAutospacing="1"/>
    </w:pPr>
    <w:rPr>
      <w:rFonts w:ascii="Times New Roman" w:eastAsia="Calibri" w:hAnsi="Times New Roman" w:cs="Times New Roman"/>
      <w:sz w:val="24"/>
    </w:rPr>
  </w:style>
  <w:style w:type="paragraph" w:customStyle="1" w:styleId="body-indent-60-start">
    <w:name w:val="body-indent-60-start"/>
    <w:basedOn w:val="Normal"/>
    <w:rsid w:val="00AC360D"/>
    <w:pPr>
      <w:spacing w:before="100" w:beforeAutospacing="1" w:after="100" w:afterAutospacing="1"/>
    </w:pPr>
    <w:rPr>
      <w:rFonts w:ascii="Times New Roman" w:eastAsia="Calibri" w:hAnsi="Times New Roman" w:cs="Times New Roman"/>
      <w:sz w:val="24"/>
    </w:rPr>
  </w:style>
  <w:style w:type="character" w:customStyle="1" w:styleId="spelle">
    <w:name w:val="spelle"/>
    <w:basedOn w:val="DefaultParagraphFont"/>
    <w:rsid w:val="00AC360D"/>
  </w:style>
  <w:style w:type="character" w:customStyle="1" w:styleId="CardsFont12pt0">
    <w:name w:val="Cards + Font 12pt"/>
    <w:basedOn w:val="CardsChar"/>
    <w:rsid w:val="00AC360D"/>
    <w:rPr>
      <w:rFonts w:ascii="Georgia" w:eastAsia="Calibri" w:hAnsi="Georgia" w:cs="Times New Roman"/>
      <w:sz w:val="24"/>
      <w:szCs w:val="24"/>
      <w:u w:val="single"/>
    </w:rPr>
  </w:style>
  <w:style w:type="character" w:customStyle="1" w:styleId="StyleArial12ptBlack">
    <w:name w:val="Style Arial 12 pt Black"/>
    <w:basedOn w:val="DefaultParagraphFont"/>
    <w:rsid w:val="00AC360D"/>
    <w:rPr>
      <w:rFonts w:ascii="Garamond" w:hAnsi="Garamond"/>
      <w:color w:val="000000"/>
      <w:sz w:val="20"/>
      <w:u w:val="single"/>
    </w:rPr>
  </w:style>
  <w:style w:type="character" w:customStyle="1" w:styleId="StyleArialBlack">
    <w:name w:val="Style Arial Black"/>
    <w:basedOn w:val="DefaultParagraphFont"/>
    <w:rsid w:val="00AC360D"/>
    <w:rPr>
      <w:rFonts w:ascii="Garamond" w:hAnsi="Garamond"/>
      <w:color w:val="000000"/>
      <w:sz w:val="14"/>
    </w:rPr>
  </w:style>
  <w:style w:type="character" w:customStyle="1" w:styleId="highlight2">
    <w:name w:val="highlight2"/>
    <w:rsid w:val="00AC360D"/>
    <w:rPr>
      <w:rFonts w:ascii="Arial" w:hAnsi="Arial"/>
      <w:b/>
      <w:sz w:val="19"/>
      <w:u w:val="thick"/>
      <w:bdr w:val="none" w:sz="0" w:space="0" w:color="auto"/>
      <w:shd w:val="clear" w:color="auto" w:fill="auto"/>
    </w:rPr>
  </w:style>
  <w:style w:type="character" w:customStyle="1" w:styleId="reduce2">
    <w:name w:val="reduce2"/>
    <w:rsid w:val="00AC360D"/>
    <w:rPr>
      <w:rFonts w:ascii="Arial" w:hAnsi="Arial" w:cs="Arial"/>
      <w:color w:val="000000"/>
      <w:sz w:val="12"/>
      <w:szCs w:val="22"/>
    </w:rPr>
  </w:style>
  <w:style w:type="character" w:customStyle="1" w:styleId="StyleBox12ptBold">
    <w:name w:val="Style Box + 12 pt Bold"/>
    <w:basedOn w:val="DefaultParagraphFont"/>
    <w:rsid w:val="00AC360D"/>
    <w:rPr>
      <w:rFonts w:ascii="Georgia" w:hAnsi="Georgia"/>
      <w:b/>
      <w:bCs/>
      <w:sz w:val="22"/>
      <w:u w:val="single"/>
      <w:bdr w:val="none" w:sz="0" w:space="0" w:color="auto"/>
    </w:rPr>
  </w:style>
  <w:style w:type="character" w:customStyle="1" w:styleId="StyleBox12pt">
    <w:name w:val="Style Box + 12 pt"/>
    <w:basedOn w:val="DefaultParagraphFont"/>
    <w:rsid w:val="00AC360D"/>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AC360D"/>
    <w:rPr>
      <w:rFonts w:ascii="Georgia" w:hAnsi="Georgia" w:cs="Calibri"/>
      <w:b w:val="0"/>
      <w:bCs/>
      <w:i w:val="0"/>
      <w:iCs w:val="0"/>
      <w:sz w:val="22"/>
      <w:u w:val="single"/>
      <w:bdr w:val="none" w:sz="0" w:space="0" w:color="auto"/>
    </w:rPr>
  </w:style>
  <w:style w:type="paragraph" w:customStyle="1" w:styleId="StyleHeading4TagBigcardNotBold">
    <w:name w:val="Style Heading 4TagBig card + Not Bold"/>
    <w:basedOn w:val="Heading4"/>
    <w:rsid w:val="00AC360D"/>
    <w:rPr>
      <w:bCs/>
      <w:iCs w:val="0"/>
    </w:rPr>
  </w:style>
  <w:style w:type="character" w:customStyle="1" w:styleId="StyleGaramondText1">
    <w:name w:val="Style Garamond Text 1"/>
    <w:basedOn w:val="DefaultParagraphFont"/>
    <w:rsid w:val="00AC360D"/>
    <w:rPr>
      <w:rFonts w:ascii="Georgia" w:hAnsi="Georgia"/>
      <w:color w:val="0D0D0D" w:themeColor="text1" w:themeTint="F2"/>
      <w:sz w:val="22"/>
    </w:rPr>
  </w:style>
  <w:style w:type="character" w:customStyle="1" w:styleId="StyleGaramondText1Underline">
    <w:name w:val="Style Garamond Text 1 Underline"/>
    <w:basedOn w:val="DefaultParagraphFont"/>
    <w:rsid w:val="00AC360D"/>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AC360D"/>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AC360D"/>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AC360D"/>
    <w:rPr>
      <w:b w:val="0"/>
      <w:bCs w:val="0"/>
      <w:sz w:val="14"/>
      <w:u w:val="none"/>
    </w:rPr>
  </w:style>
  <w:style w:type="character" w:customStyle="1" w:styleId="Style7ptBold">
    <w:name w:val="Style 7 pt Bold"/>
    <w:basedOn w:val="DefaultParagraphFont"/>
    <w:rsid w:val="00AC360D"/>
    <w:rPr>
      <w:b w:val="0"/>
      <w:bCs/>
      <w:sz w:val="14"/>
    </w:rPr>
  </w:style>
  <w:style w:type="character" w:customStyle="1" w:styleId="UnderlineBold">
    <w:name w:val="Underline + Bold"/>
    <w:uiPriority w:val="1"/>
    <w:qFormat/>
    <w:rsid w:val="00AC360D"/>
    <w:rPr>
      <w:b w:val="0"/>
      <w:sz w:val="20"/>
      <w:u w:val="single"/>
    </w:rPr>
  </w:style>
  <w:style w:type="paragraph" w:customStyle="1" w:styleId="Stylecardtext8pt">
    <w:name w:val="Style card text + 8 pt"/>
    <w:basedOn w:val="Normal"/>
    <w:rsid w:val="00AC360D"/>
    <w:pPr>
      <w:ind w:right="288"/>
    </w:pPr>
    <w:rPr>
      <w:sz w:val="16"/>
    </w:rPr>
  </w:style>
  <w:style w:type="paragraph" w:customStyle="1" w:styleId="Stylecardtext5pt">
    <w:name w:val="Style card text + 5 pt"/>
    <w:basedOn w:val="Normal"/>
    <w:rsid w:val="00AC360D"/>
    <w:pPr>
      <w:ind w:right="288"/>
    </w:pPr>
    <w:rPr>
      <w:sz w:val="10"/>
    </w:rPr>
  </w:style>
  <w:style w:type="character" w:customStyle="1" w:styleId="StyleStyleBoldUnderlineUnderlineIntenseEmphasis1apple-style-">
    <w:name w:val="Style Style Bold UnderlineUnderlineIntense Emphasis1apple-style-..."/>
    <w:basedOn w:val="DefaultParagraphFont"/>
    <w:rsid w:val="00AC360D"/>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AC360D"/>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AC360D"/>
    <w:rPr>
      <w:rFonts w:ascii="Georgia" w:hAnsi="Georgia"/>
      <w:u w:val="single"/>
    </w:rPr>
  </w:style>
  <w:style w:type="paragraph" w:customStyle="1" w:styleId="StyleCardsGeorgia12ptBoldThickunderlineBorderSin">
    <w:name w:val="Style Cards + Georgia 12 pt Bold Thick underline Border: : (Sin..."/>
    <w:basedOn w:val="Normal"/>
    <w:rsid w:val="00AC360D"/>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AC360D"/>
    <w:rPr>
      <w:rFonts w:ascii="Georgia" w:hAnsi="Georgia"/>
      <w:sz w:val="24"/>
      <w:u w:val="single"/>
    </w:rPr>
  </w:style>
  <w:style w:type="paragraph" w:customStyle="1" w:styleId="StyleCardsGeorgia">
    <w:name w:val="Style Cards + Georgia"/>
    <w:basedOn w:val="Normal"/>
    <w:rsid w:val="00AC360D"/>
    <w:pPr>
      <w:autoSpaceDE w:val="0"/>
      <w:autoSpaceDN w:val="0"/>
      <w:adjustRightInd w:val="0"/>
      <w:ind w:left="432" w:right="432"/>
    </w:pPr>
    <w:rPr>
      <w:sz w:val="20"/>
      <w:szCs w:val="20"/>
    </w:rPr>
  </w:style>
  <w:style w:type="paragraph" w:customStyle="1" w:styleId="StyleunderlinedLatinGeorgiaBoldThickunderlineBorder">
    <w:name w:val="Style underlined + (Latin) Georgia Bold Thick underline Border: ..."/>
    <w:rsid w:val="00AC360D"/>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AC360D"/>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AC360D"/>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AC360D"/>
    <w:rPr>
      <w:b w:val="0"/>
      <w:bCs w:val="0"/>
      <w:sz w:val="22"/>
      <w:u w:val="single"/>
      <w:bdr w:val="none" w:sz="0" w:space="0" w:color="auto"/>
    </w:rPr>
  </w:style>
  <w:style w:type="character" w:customStyle="1" w:styleId="StyleStyleBoldUnderlineIntenseEmphasisUnderlineapple-style-s">
    <w:name w:val="Style Style Bold UnderlineIntense EmphasisUnderlineapple-style-s..."/>
    <w:basedOn w:val="DefaultParagraphFont"/>
    <w:rsid w:val="00AC360D"/>
    <w:rPr>
      <w:b w:val="0"/>
      <w:bCs w:val="0"/>
      <w:sz w:val="22"/>
      <w:u w:val="single"/>
      <w:bdr w:val="none" w:sz="0" w:space="0" w:color="auto"/>
    </w:rPr>
  </w:style>
  <w:style w:type="character" w:customStyle="1" w:styleId="StyleStyleBoldUnderlineUnderlineIntenseEmphasis1apple-style-2">
    <w:name w:val="Style Style Bold UnderlineUnderlineIntense Emphasis1apple-style-...2"/>
    <w:basedOn w:val="DefaultParagraphFont"/>
    <w:rsid w:val="00AC360D"/>
    <w:rPr>
      <w:b w:val="0"/>
      <w:bCs/>
      <w:sz w:val="22"/>
      <w:u w:val="single"/>
    </w:rPr>
  </w:style>
  <w:style w:type="character" w:customStyle="1" w:styleId="Heading1CharChar1">
    <w:name w:val="Heading 1 Char Char1"/>
    <w:basedOn w:val="DefaultParagraphFont"/>
    <w:rsid w:val="00AC360D"/>
    <w:rPr>
      <w:rFonts w:cs="Arial"/>
      <w:b/>
      <w:bCs/>
      <w:szCs w:val="32"/>
      <w:lang w:val="en-US" w:eastAsia="en-US" w:bidi="ar-SA"/>
    </w:rPr>
  </w:style>
  <w:style w:type="paragraph" w:customStyle="1" w:styleId="StyleJustified">
    <w:name w:val="Style Justified"/>
    <w:basedOn w:val="Normal"/>
    <w:rsid w:val="00AC360D"/>
    <w:rPr>
      <w:rFonts w:eastAsia="Times New Roman" w:cs="Times New Roman"/>
      <w:szCs w:val="20"/>
    </w:rPr>
  </w:style>
  <w:style w:type="paragraph" w:customStyle="1" w:styleId="StyleSmallTimesNewRoman11ptBoldThickunderlineBorder1">
    <w:name w:val="Style Small + Times New Roman 11 pt Bold Thick underline Border...1"/>
    <w:link w:val="StyleSmallTimesNewRoman11ptBoldThickunderlineBorder1Char"/>
    <w:rsid w:val="00AC360D"/>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AC360D"/>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AC360D"/>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AC360D"/>
    <w:rPr>
      <w:rFonts w:eastAsia="Times New Roman"/>
      <w:b/>
      <w:bCs/>
      <w:szCs w:val="24"/>
      <w:u w:val="thick"/>
    </w:rPr>
  </w:style>
  <w:style w:type="paragraph" w:customStyle="1" w:styleId="StyleSmallTimesNewRoman11pt">
    <w:name w:val="Style Small + Times New Roman 11 pt"/>
    <w:link w:val="StyleSmallTimesNewRoman11ptChar"/>
    <w:rsid w:val="00AC360D"/>
    <w:rPr>
      <w:rFonts w:eastAsia="Times New Roman"/>
      <w:szCs w:val="24"/>
    </w:rPr>
  </w:style>
  <w:style w:type="character" w:customStyle="1" w:styleId="StyleSmallTimesNewRoman11ptChar">
    <w:name w:val="Style Small + Times New Roman 11 pt Char"/>
    <w:basedOn w:val="DefaultParagraphFont"/>
    <w:link w:val="StyleSmallTimesNewRoman11pt"/>
    <w:rsid w:val="00AC360D"/>
    <w:rPr>
      <w:rFonts w:eastAsia="Times New Roman"/>
      <w:szCs w:val="24"/>
    </w:rPr>
  </w:style>
  <w:style w:type="paragraph" w:customStyle="1" w:styleId="StyleSmallTimesNewRoman11ptThickunderline">
    <w:name w:val="Style Small + Times New Roman 11 pt Thick underline"/>
    <w:link w:val="StyleSmallTimesNewRoman11ptThickunderlineChar"/>
    <w:rsid w:val="00AC360D"/>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AC360D"/>
    <w:rPr>
      <w:rFonts w:eastAsia="Times New Roman"/>
      <w:szCs w:val="24"/>
      <w:u w:val="thick"/>
    </w:rPr>
  </w:style>
  <w:style w:type="character" w:customStyle="1" w:styleId="styletimesnewroman12ptbold">
    <w:name w:val="styletimesnewroman12ptbold"/>
    <w:basedOn w:val="DefaultParagraphFont"/>
    <w:rsid w:val="00AC360D"/>
  </w:style>
  <w:style w:type="character" w:customStyle="1" w:styleId="Style11ptItalicUnderline">
    <w:name w:val="Style 11 pt Italic Underline"/>
    <w:basedOn w:val="DefaultParagraphFont"/>
    <w:rsid w:val="00AC360D"/>
    <w:rPr>
      <w:i/>
      <w:iCs/>
      <w:sz w:val="20"/>
      <w:u w:val="single"/>
    </w:rPr>
  </w:style>
  <w:style w:type="character" w:customStyle="1" w:styleId="UnderlineBold0">
    <w:name w:val="Underline Bold"/>
    <w:basedOn w:val="DefaultParagraphFont"/>
    <w:uiPriority w:val="6"/>
    <w:qFormat/>
    <w:rsid w:val="00AC360D"/>
    <w:rPr>
      <w:b/>
      <w:sz w:val="20"/>
      <w:u w:val="single"/>
    </w:rPr>
  </w:style>
  <w:style w:type="paragraph" w:customStyle="1" w:styleId="TagText">
    <w:name w:val="TagText"/>
    <w:basedOn w:val="Normal"/>
    <w:uiPriority w:val="99"/>
    <w:qFormat/>
    <w:rsid w:val="00AC360D"/>
    <w:rPr>
      <w:rFonts w:eastAsia="Cambria"/>
      <w:b/>
      <w:sz w:val="24"/>
    </w:rPr>
  </w:style>
  <w:style w:type="paragraph" w:customStyle="1" w:styleId="MinimizedText">
    <w:name w:val="Minimized Text"/>
    <w:link w:val="MinimizedTextChar"/>
    <w:qFormat/>
    <w:rsid w:val="00AC360D"/>
    <w:pPr>
      <w:spacing w:line="240" w:lineRule="auto"/>
    </w:pPr>
    <w:rPr>
      <w:rFonts w:eastAsia="Times New Roman"/>
      <w:sz w:val="16"/>
      <w:szCs w:val="24"/>
    </w:rPr>
  </w:style>
  <w:style w:type="character" w:customStyle="1" w:styleId="MinimizedTextChar">
    <w:name w:val="Minimized Text Char"/>
    <w:link w:val="MinimizedText"/>
    <w:rsid w:val="00AC360D"/>
    <w:rPr>
      <w:rFonts w:eastAsia="Times New Roman"/>
      <w:sz w:val="16"/>
      <w:szCs w:val="24"/>
    </w:rPr>
  </w:style>
  <w:style w:type="paragraph" w:customStyle="1" w:styleId="StyleStyle411ptBoldBorderSinglesolidlineAuto0">
    <w:name w:val="Style Style4 + 11 pt Bold Border: : (Single solid line Auto  0...."/>
    <w:basedOn w:val="Normal"/>
    <w:link w:val="StyleStyle411ptBoldBorderSinglesolidlineAuto0Char"/>
    <w:qFormat/>
    <w:rsid w:val="00AC360D"/>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AC360D"/>
    <w:rPr>
      <w:rFonts w:ascii="Calibri" w:eastAsia="Times New Roman" w:hAnsi="Calibri" w:cs="Calibri"/>
      <w:b/>
      <w:bCs/>
      <w:u w:val="single"/>
      <w:bdr w:val="single" w:sz="4" w:space="0" w:color="auto"/>
    </w:rPr>
  </w:style>
  <w:style w:type="paragraph" w:customStyle="1" w:styleId="Smallfont0">
    <w:name w:val="Smallfont"/>
    <w:basedOn w:val="Normal"/>
    <w:uiPriority w:val="99"/>
    <w:qFormat/>
    <w:rsid w:val="00AC360D"/>
    <w:rPr>
      <w:rFonts w:eastAsia="Times New Roman"/>
      <w:sz w:val="15"/>
    </w:rPr>
  </w:style>
  <w:style w:type="paragraph" w:customStyle="1" w:styleId="Circled">
    <w:name w:val="Circled"/>
    <w:link w:val="CircledChar"/>
    <w:qFormat/>
    <w:rsid w:val="00AC360D"/>
    <w:pPr>
      <w:spacing w:line="240" w:lineRule="auto"/>
    </w:pPr>
    <w:rPr>
      <w:rFonts w:eastAsia="MS Mincho"/>
      <w:b/>
      <w:szCs w:val="20"/>
      <w:u w:val="single"/>
      <w:lang w:eastAsia="ja-JP"/>
    </w:rPr>
  </w:style>
  <w:style w:type="character" w:customStyle="1" w:styleId="CircledChar">
    <w:name w:val="Circled Char"/>
    <w:basedOn w:val="DefaultParagraphFont"/>
    <w:link w:val="Circled"/>
    <w:rsid w:val="00AC360D"/>
    <w:rPr>
      <w:rFonts w:eastAsia="MS Mincho"/>
      <w:b/>
      <w:szCs w:val="20"/>
      <w:u w:val="single"/>
      <w:lang w:eastAsia="ja-JP"/>
    </w:rPr>
  </w:style>
  <w:style w:type="character" w:customStyle="1" w:styleId="Heading2Char1CharCharCharCharCharC">
    <w:name w:val="Heading 2 Char1 Char Char Char Char Char C"/>
    <w:rsid w:val="00AC360D"/>
    <w:rPr>
      <w:rFonts w:cs="Arial"/>
      <w:b/>
      <w:bCs/>
      <w:iCs/>
      <w:sz w:val="24"/>
      <w:szCs w:val="28"/>
      <w:lang w:val="en-US" w:eastAsia="en-US" w:bidi="ar-SA"/>
    </w:rPr>
  </w:style>
  <w:style w:type="character" w:customStyle="1" w:styleId="Style11ptUnderlineBorderSinglesolidlineAuto05pt">
    <w:name w:val="Style 11 pt Underline Border: : (Single solid line Auto  0.5 pt..."/>
    <w:basedOn w:val="DefaultParagraphFont"/>
    <w:rsid w:val="00AC360D"/>
    <w:rPr>
      <w:sz w:val="20"/>
      <w:u w:val="single"/>
      <w:bdr w:val="single" w:sz="4" w:space="0" w:color="auto"/>
    </w:rPr>
  </w:style>
  <w:style w:type="paragraph" w:customStyle="1" w:styleId="StyleStyle112pt">
    <w:name w:val="Style Style1 + 12 pt"/>
    <w:basedOn w:val="Normal"/>
    <w:link w:val="StyleStyle112ptChar"/>
    <w:qFormat/>
    <w:rsid w:val="00AC360D"/>
    <w:rPr>
      <w:rFonts w:eastAsia="SimSun"/>
      <w:u w:val="single"/>
      <w:lang w:eastAsia="zh-CN"/>
    </w:rPr>
  </w:style>
  <w:style w:type="character" w:customStyle="1" w:styleId="StyleStyle112ptChar">
    <w:name w:val="Style Style1 + 12 pt Char"/>
    <w:basedOn w:val="DefaultParagraphFont"/>
    <w:link w:val="StyleStyle112pt"/>
    <w:rsid w:val="00AC360D"/>
    <w:rPr>
      <w:rFonts w:ascii="Calibri" w:eastAsia="SimSun" w:hAnsi="Calibri" w:cs="Calibri"/>
      <w:u w:val="single"/>
      <w:lang w:eastAsia="zh-CN"/>
    </w:rPr>
  </w:style>
  <w:style w:type="character" w:customStyle="1" w:styleId="StyleStyle11ptBoldUnderlineBorderSinglesolidlineAuto">
    <w:name w:val="Style Style 11 pt Bold Underline Border: : (Single solid line Auto ..."/>
    <w:rsid w:val="00AC360D"/>
    <w:rPr>
      <w:rFonts w:ascii="Times New Roman" w:hAnsi="Times New Roman"/>
      <w:b/>
      <w:bCs/>
      <w:sz w:val="20"/>
      <w:u w:val="none"/>
      <w:bdr w:val="none" w:sz="0" w:space="0" w:color="auto"/>
    </w:rPr>
  </w:style>
  <w:style w:type="character" w:customStyle="1" w:styleId="hilite1">
    <w:name w:val="hilite1"/>
    <w:basedOn w:val="DefaultParagraphFont"/>
    <w:rsid w:val="00AC360D"/>
    <w:rPr>
      <w:rFonts w:ascii="Arial Narrow" w:hAnsi="Arial Narrow"/>
      <w:sz w:val="20"/>
      <w:u w:val="single"/>
      <w:bdr w:val="none" w:sz="0" w:space="0" w:color="auto"/>
      <w:shd w:val="clear" w:color="auto" w:fill="00FF00"/>
    </w:rPr>
  </w:style>
  <w:style w:type="character" w:customStyle="1" w:styleId="Style12ptBoldUnderline1">
    <w:name w:val="Style 12 pt Bold Underline1"/>
    <w:basedOn w:val="DefaultParagraphFont"/>
    <w:rsid w:val="00AC360D"/>
    <w:rPr>
      <w:b/>
      <w:bCs/>
      <w:sz w:val="24"/>
      <w:u w:val="single"/>
    </w:rPr>
  </w:style>
  <w:style w:type="character" w:customStyle="1" w:styleId="authorbio">
    <w:name w:val="authorbio"/>
    <w:basedOn w:val="DefaultParagraphFont"/>
    <w:rsid w:val="00AC360D"/>
  </w:style>
  <w:style w:type="character" w:customStyle="1" w:styleId="body-text">
    <w:name w:val="body-text"/>
    <w:basedOn w:val="DefaultParagraphFont"/>
    <w:rsid w:val="00AC360D"/>
  </w:style>
  <w:style w:type="character" w:customStyle="1" w:styleId="CardText-Underlined">
    <w:name w:val="Card Text - Underlined"/>
    <w:rsid w:val="00AC360D"/>
    <w:rPr>
      <w:b/>
      <w:sz w:val="20"/>
      <w:u w:val="single"/>
    </w:rPr>
  </w:style>
  <w:style w:type="character" w:customStyle="1" w:styleId="newscontent">
    <w:name w:val="newscontent"/>
    <w:rsid w:val="00AC360D"/>
  </w:style>
  <w:style w:type="character" w:customStyle="1" w:styleId="StyleUnderlinePatternClearYellow">
    <w:name w:val="Style Underline Pattern: Clear (Yellow)"/>
    <w:basedOn w:val="DefaultParagraphFont"/>
    <w:rsid w:val="00AC360D"/>
    <w:rPr>
      <w:u w:val="single"/>
      <w:shd w:val="clear" w:color="auto" w:fill="00FF00"/>
    </w:rPr>
  </w:style>
  <w:style w:type="paragraph" w:customStyle="1" w:styleId="StyleUnderlineChar11ptBorderSinglesolidlineAuto">
    <w:name w:val="Style Underline Char + 11 pt Border: : (Single solid line Auto  ..."/>
    <w:basedOn w:val="Normal"/>
    <w:link w:val="StyleUnderlineChar11ptBorderSinglesolidlineAutoChar"/>
    <w:qFormat/>
    <w:rsid w:val="00AC360D"/>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AC360D"/>
    <w:rPr>
      <w:rFonts w:ascii="Calibri" w:eastAsia="Times New Roman" w:hAnsi="Calibri" w:cs="Calibri"/>
      <w:u w:val="single"/>
      <w:bdr w:val="single" w:sz="4" w:space="0" w:color="auto"/>
    </w:rPr>
  </w:style>
  <w:style w:type="character" w:customStyle="1" w:styleId="BoldandUnderlineChar">
    <w:name w:val="Bold and Underline Char"/>
    <w:basedOn w:val="DefaultParagraphFont"/>
    <w:link w:val="BoldandUnderline"/>
    <w:locked/>
    <w:rsid w:val="00AC360D"/>
    <w:rPr>
      <w:b/>
      <w:szCs w:val="24"/>
      <w:u w:val="single"/>
    </w:rPr>
  </w:style>
  <w:style w:type="paragraph" w:customStyle="1" w:styleId="BoldandUnderline">
    <w:name w:val="Bold and Underline"/>
    <w:basedOn w:val="Normal"/>
    <w:link w:val="BoldandUnderlineChar"/>
    <w:qFormat/>
    <w:rsid w:val="00AC360D"/>
    <w:rPr>
      <w:rFonts w:asciiTheme="minorHAnsi" w:hAnsiTheme="minorHAnsi" w:cstheme="minorBidi"/>
      <w:b/>
      <w:szCs w:val="24"/>
      <w:u w:val="single"/>
    </w:rPr>
  </w:style>
  <w:style w:type="paragraph" w:customStyle="1" w:styleId="Stylecard11pt">
    <w:name w:val="Style card + 11 pt"/>
    <w:basedOn w:val="Normal"/>
    <w:link w:val="Stylecard11ptChar"/>
    <w:qFormat/>
    <w:rsid w:val="00AC360D"/>
    <w:pPr>
      <w:ind w:left="288" w:right="288"/>
    </w:pPr>
    <w:rPr>
      <w:rFonts w:eastAsia="SimSun"/>
      <w:lang w:eastAsia="zh-CN"/>
    </w:rPr>
  </w:style>
  <w:style w:type="character" w:customStyle="1" w:styleId="Stylecard11ptChar">
    <w:name w:val="Style card + 11 pt Char"/>
    <w:link w:val="Stylecard11pt"/>
    <w:rsid w:val="00AC360D"/>
    <w:rPr>
      <w:rFonts w:ascii="Calibri" w:eastAsia="SimSun" w:hAnsi="Calibri" w:cs="Calibri"/>
      <w:lang w:eastAsia="zh-CN"/>
    </w:rPr>
  </w:style>
  <w:style w:type="character" w:customStyle="1" w:styleId="Style11ptBoldUnderlineBorderSinglesolidlineAuto">
    <w:name w:val="Style 11 pt Bold Underline Border: : (Single solid line Auto  ..."/>
    <w:basedOn w:val="DefaultParagraphFont"/>
    <w:rsid w:val="00AC360D"/>
    <w:rPr>
      <w:rFonts w:ascii="Times New Roman" w:hAnsi="Times New Roman"/>
      <w:b/>
      <w:bCs/>
      <w:sz w:val="20"/>
      <w:u w:val="single"/>
      <w:bdr w:val="single" w:sz="4" w:space="0" w:color="auto"/>
    </w:rPr>
  </w:style>
  <w:style w:type="character" w:customStyle="1" w:styleId="SmallText-New">
    <w:name w:val="Small Text - New"/>
    <w:basedOn w:val="DefaultParagraphFont"/>
    <w:rsid w:val="00AC360D"/>
    <w:rPr>
      <w:rFonts w:ascii="Arial Narrow" w:hAnsi="Arial Narrow"/>
      <w:sz w:val="14"/>
    </w:rPr>
  </w:style>
  <w:style w:type="character" w:customStyle="1" w:styleId="Underlined-New">
    <w:name w:val="Underlined - New"/>
    <w:basedOn w:val="DefaultParagraphFont"/>
    <w:rsid w:val="00AC360D"/>
    <w:rPr>
      <w:rFonts w:ascii="Arial Narrow" w:hAnsi="Arial Narrow"/>
      <w:sz w:val="16"/>
      <w:u w:val="single"/>
    </w:rPr>
  </w:style>
  <w:style w:type="paragraph" w:customStyle="1" w:styleId="StyleStyle49ptBold">
    <w:name w:val="Style Style4 + 9 pt Bold"/>
    <w:basedOn w:val="Style4"/>
    <w:link w:val="StyleStyle49ptBoldChar"/>
    <w:qFormat/>
    <w:rsid w:val="00AC360D"/>
    <w:pPr>
      <w:numPr>
        <w:numId w:val="0"/>
      </w:numPr>
    </w:pPr>
    <w:rPr>
      <w:b/>
      <w:bCs/>
    </w:rPr>
  </w:style>
  <w:style w:type="paragraph" w:customStyle="1" w:styleId="Smalltext0">
    <w:name w:val="Small text"/>
    <w:aliases w:val="Quote1,Quote11"/>
    <w:basedOn w:val="Normal"/>
    <w:link w:val="SmalltextChar"/>
    <w:qFormat/>
    <w:rsid w:val="00AC360D"/>
    <w:rPr>
      <w:rFonts w:ascii="Arial Narrow" w:eastAsia="Times New Roman" w:hAnsi="Arial Narrow"/>
      <w:sz w:val="16"/>
    </w:rPr>
  </w:style>
  <w:style w:type="paragraph" w:customStyle="1" w:styleId="Normal2">
    <w:name w:val="Normal2"/>
    <w:basedOn w:val="Normal"/>
    <w:qFormat/>
    <w:rsid w:val="00AC360D"/>
    <w:rPr>
      <w:rFonts w:eastAsia="Times New Roman"/>
    </w:rPr>
  </w:style>
  <w:style w:type="character" w:customStyle="1" w:styleId="postby">
    <w:name w:val="post_by"/>
    <w:basedOn w:val="DefaultParagraphFont"/>
    <w:rsid w:val="00AC360D"/>
  </w:style>
  <w:style w:type="character" w:customStyle="1" w:styleId="Styleunderline11ptBold">
    <w:name w:val="Style underline + 11 pt Bold"/>
    <w:rsid w:val="00AC360D"/>
    <w:rPr>
      <w:rFonts w:ascii="Times New Roman" w:hAnsi="Times New Roman"/>
      <w:b/>
      <w:bCs/>
      <w:sz w:val="20"/>
      <w:u w:val="single"/>
    </w:rPr>
  </w:style>
  <w:style w:type="character" w:customStyle="1" w:styleId="Style11ptThickunderline">
    <w:name w:val="Style 11 pt Thick underline"/>
    <w:rsid w:val="00AC360D"/>
    <w:rPr>
      <w:rFonts w:ascii="Times New Roman" w:hAnsi="Times New Roman"/>
      <w:sz w:val="20"/>
      <w:u w:val="single"/>
    </w:rPr>
  </w:style>
  <w:style w:type="character" w:customStyle="1" w:styleId="Style11ptBoldThickunderline">
    <w:name w:val="Style 11 pt Bold Thick underline"/>
    <w:rsid w:val="00AC360D"/>
    <w:rPr>
      <w:rFonts w:ascii="Times New Roman" w:hAnsi="Times New Roman"/>
      <w:b/>
      <w:bCs/>
      <w:sz w:val="20"/>
      <w:u w:val="single"/>
    </w:rPr>
  </w:style>
  <w:style w:type="paragraph" w:customStyle="1" w:styleId="Stylecard11ptUnderline">
    <w:name w:val="Style card + 11 pt Underline"/>
    <w:basedOn w:val="Normal"/>
    <w:link w:val="Stylecard11ptUnderlineChar"/>
    <w:qFormat/>
    <w:rsid w:val="00AC360D"/>
    <w:pPr>
      <w:spacing w:after="200" w:line="276" w:lineRule="auto"/>
      <w:ind w:left="288" w:right="288"/>
    </w:pPr>
    <w:rPr>
      <w:u w:val="single"/>
    </w:rPr>
  </w:style>
  <w:style w:type="character" w:customStyle="1" w:styleId="Stylecard11ptUnderlineChar">
    <w:name w:val="Style card + 11 pt Underline Char"/>
    <w:link w:val="Stylecard11ptUnderline"/>
    <w:rsid w:val="00AC360D"/>
    <w:rPr>
      <w:rFonts w:ascii="Calibri" w:hAnsi="Calibri" w:cs="Calibri"/>
      <w:u w:val="single"/>
    </w:rPr>
  </w:style>
  <w:style w:type="paragraph" w:customStyle="1" w:styleId="StylecardLatinVerdana-BoldUnderline">
    <w:name w:val="Style card + (Latin) Verdana-Bold Underline"/>
    <w:basedOn w:val="Normal"/>
    <w:link w:val="StylecardLatinVerdana-BoldUnderlineChar"/>
    <w:qFormat/>
    <w:rsid w:val="00AC360D"/>
    <w:pPr>
      <w:spacing w:after="200" w:line="276" w:lineRule="auto"/>
      <w:ind w:left="288" w:right="288"/>
    </w:pPr>
    <w:rPr>
      <w:u w:val="single"/>
    </w:rPr>
  </w:style>
  <w:style w:type="character" w:customStyle="1" w:styleId="StylecardLatinVerdana-BoldUnderlineChar">
    <w:name w:val="Style card + (Latin) Verdana-Bold Underline Char"/>
    <w:link w:val="StylecardLatinVerdana-BoldUnderline"/>
    <w:rsid w:val="00AC360D"/>
    <w:rPr>
      <w:rFonts w:ascii="Calibri" w:hAnsi="Calibri" w:cs="Calibri"/>
      <w:u w:val="single"/>
    </w:rPr>
  </w:style>
  <w:style w:type="character" w:customStyle="1" w:styleId="Style11ptBorderSinglesolidlineAuto05ptLinewidth">
    <w:name w:val="Style 11 pt Border: : (Single solid line Auto  0.5 pt Line width)"/>
    <w:rsid w:val="00AC360D"/>
    <w:rPr>
      <w:sz w:val="20"/>
      <w:bdr w:val="single" w:sz="4" w:space="0" w:color="auto" w:frame="1"/>
    </w:rPr>
  </w:style>
  <w:style w:type="character" w:customStyle="1" w:styleId="StyleUnderlineChar9pt">
    <w:name w:val="Style Underline Char + 9 pt"/>
    <w:rsid w:val="00AC360D"/>
    <w:rPr>
      <w:rFonts w:ascii="Times New Roman" w:hAnsi="Times New Roman"/>
      <w:sz w:val="20"/>
      <w:u w:val="single"/>
      <w:lang w:val="en-US" w:eastAsia="en-US" w:bidi="ar-SA"/>
    </w:rPr>
  </w:style>
  <w:style w:type="character" w:customStyle="1" w:styleId="StyleUnderlineChar9ptBorderSinglesolidlineAuto0">
    <w:name w:val="Style Underline Char + 9 pt Border: : (Single solid line Auto  0..."/>
    <w:rsid w:val="00AC360D"/>
    <w:rPr>
      <w:rFonts w:ascii="Times New Roman" w:hAnsi="Times New Roman"/>
      <w:sz w:val="20"/>
      <w:u w:val="single"/>
      <w:bdr w:val="single" w:sz="4" w:space="0" w:color="auto" w:frame="1"/>
      <w:lang w:val="en-US" w:eastAsia="en-US" w:bidi="ar-SA"/>
    </w:rPr>
  </w:style>
  <w:style w:type="character" w:customStyle="1" w:styleId="StyleUnderlineChar9ptBold">
    <w:name w:val="Style Underline Char + 9 pt Bold"/>
    <w:rsid w:val="00AC360D"/>
    <w:rPr>
      <w:rFonts w:ascii="Times New Roman" w:hAnsi="Times New Roman"/>
      <w:b/>
      <w:bCs/>
      <w:sz w:val="20"/>
      <w:u w:val="single"/>
      <w:lang w:val="en-US" w:eastAsia="en-US" w:bidi="ar-SA"/>
    </w:rPr>
  </w:style>
  <w:style w:type="paragraph" w:customStyle="1" w:styleId="StyleUnderlined11pt">
    <w:name w:val="Style Underlined + 11 pt"/>
    <w:basedOn w:val="Normal"/>
    <w:link w:val="StyleUnderlined11ptChar"/>
    <w:qFormat/>
    <w:rsid w:val="00AC360D"/>
    <w:rPr>
      <w:rFonts w:eastAsia="Times New Roman"/>
      <w:u w:val="single"/>
      <w:lang w:eastAsia="zh-CN"/>
    </w:rPr>
  </w:style>
  <w:style w:type="character" w:customStyle="1" w:styleId="StyleUnderlined11ptChar">
    <w:name w:val="Style Underlined + 11 pt Char"/>
    <w:basedOn w:val="UnderlinedChar0"/>
    <w:link w:val="StyleUnderlined11pt"/>
    <w:rsid w:val="00AC360D"/>
    <w:rPr>
      <w:rFonts w:ascii="Calibri" w:eastAsia="Times New Roman" w:hAnsi="Calibri" w:cs="Calibri"/>
      <w:u w:val="single"/>
      <w:lang w:val="en-US" w:eastAsia="zh-CN" w:bidi="ar-SA"/>
    </w:rPr>
  </w:style>
  <w:style w:type="paragraph" w:customStyle="1" w:styleId="StyleCircled11pt">
    <w:name w:val="Style Circled + 11 pt"/>
    <w:basedOn w:val="Circled"/>
    <w:link w:val="StyleCircled11ptChar"/>
    <w:qFormat/>
    <w:rsid w:val="00AC360D"/>
    <w:pPr>
      <w:spacing w:after="0"/>
    </w:pPr>
    <w:rPr>
      <w:rFonts w:ascii="Times New Roman" w:eastAsia="Times New Roman" w:hAnsi="Times New Roman" w:cs="Times New Roman"/>
      <w:bCs/>
      <w:sz w:val="20"/>
      <w:szCs w:val="24"/>
      <w:lang w:eastAsia="en-US"/>
    </w:rPr>
  </w:style>
  <w:style w:type="character" w:customStyle="1" w:styleId="StyleCircled11ptChar">
    <w:name w:val="Style Circled + 11 pt Char"/>
    <w:link w:val="StyleCircled11pt"/>
    <w:rsid w:val="00AC360D"/>
    <w:rPr>
      <w:rFonts w:ascii="Times New Roman" w:eastAsia="Times New Roman" w:hAnsi="Times New Roman" w:cs="Times New Roman"/>
      <w:b/>
      <w:bCs/>
      <w:sz w:val="20"/>
      <w:szCs w:val="24"/>
      <w:u w:val="single"/>
    </w:rPr>
  </w:style>
  <w:style w:type="paragraph" w:customStyle="1" w:styleId="UnderlineBoldIndent">
    <w:name w:val="Underline + Bold Indent"/>
    <w:basedOn w:val="Normal"/>
    <w:link w:val="UnderlineBoldIndentCharChar"/>
    <w:qFormat/>
    <w:rsid w:val="00AC360D"/>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AC360D"/>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AC360D"/>
    <w:rPr>
      <w:u w:val="single"/>
    </w:rPr>
  </w:style>
  <w:style w:type="character" w:customStyle="1" w:styleId="StyleUnderlineBoldIndent11ptChar">
    <w:name w:val="Style Underline + Bold Indent + 11 pt Char"/>
    <w:link w:val="StyleUnderlineBoldIndent11pt"/>
    <w:rsid w:val="00AC360D"/>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AC360D"/>
    <w:rPr>
      <w:b/>
      <w:bCs/>
      <w:u w:val="single"/>
    </w:rPr>
  </w:style>
  <w:style w:type="character" w:customStyle="1" w:styleId="StyleUnderlineBoldIndent11ptBoldChar">
    <w:name w:val="Style Underline + Bold Indent + 11 pt Bold Char"/>
    <w:link w:val="StyleUnderlineBoldIndent11ptBold"/>
    <w:rsid w:val="00AC360D"/>
    <w:rPr>
      <w:rFonts w:ascii="Calibri" w:eastAsia="Times New Roman" w:hAnsi="Calibri" w:cs="Calibri"/>
      <w:b/>
      <w:bCs/>
      <w:szCs w:val="20"/>
      <w:u w:val="single"/>
    </w:rPr>
  </w:style>
  <w:style w:type="character" w:customStyle="1" w:styleId="StyleUnderlineChar6CharCharCharCharCharCharCharChar11">
    <w:name w:val="Style Underline Char6 Char Char Char Char Char Char Char Char + 11 ..."/>
    <w:rsid w:val="00AC360D"/>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C360D"/>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C360D"/>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C360D"/>
    <w:rPr>
      <w:sz w:val="20"/>
      <w:szCs w:val="24"/>
      <w:u w:val="single"/>
      <w:bdr w:val="single" w:sz="4" w:space="0" w:color="auto"/>
      <w:lang w:val="en-US" w:eastAsia="en-US" w:bidi="ar-SA"/>
    </w:rPr>
  </w:style>
  <w:style w:type="paragraph" w:customStyle="1" w:styleId="StyleCardTextTimesNewRoman11ptUnderline">
    <w:name w:val="Style Card Text + Times New Roman 11 pt Underline"/>
    <w:basedOn w:val="Normal"/>
    <w:link w:val="StyleCardTextTimesNewRoman11ptUnderlineChar"/>
    <w:qFormat/>
    <w:rsid w:val="00AC360D"/>
    <w:pPr>
      <w:spacing w:after="200"/>
    </w:pPr>
    <w:rPr>
      <w:rFonts w:eastAsia="Calibri"/>
      <w:u w:val="single"/>
    </w:rPr>
  </w:style>
  <w:style w:type="character" w:customStyle="1" w:styleId="StyleCardTextTimesNewRoman11ptUnderlineChar">
    <w:name w:val="Style Card Text + Times New Roman 11 pt Underline Char"/>
    <w:link w:val="StyleCardTextTimesNewRoman11ptUnderline"/>
    <w:rsid w:val="00AC360D"/>
    <w:rPr>
      <w:rFonts w:ascii="Calibri" w:eastAsia="Calibri" w:hAnsi="Calibri" w:cs="Calibri"/>
      <w:u w:val="single"/>
    </w:rPr>
  </w:style>
  <w:style w:type="character" w:customStyle="1" w:styleId="Styleterm111ptUnderline">
    <w:name w:val="Style term1 + 11 pt Underline"/>
    <w:rsid w:val="00AC360D"/>
    <w:rPr>
      <w:b/>
      <w:bCs/>
      <w:sz w:val="20"/>
      <w:u w:val="single"/>
    </w:rPr>
  </w:style>
  <w:style w:type="paragraph" w:customStyle="1" w:styleId="StyleMinimizedTextArialNarrow10pt">
    <w:name w:val="Style Minimized Text + Arial Narrow 10 pt"/>
    <w:basedOn w:val="MinimizedText"/>
    <w:link w:val="StyleMinimizedTextArialNarrow10ptChar"/>
    <w:qFormat/>
    <w:rsid w:val="00AC360D"/>
    <w:pPr>
      <w:spacing w:after="0" w:line="259" w:lineRule="auto"/>
    </w:pPr>
    <w:rPr>
      <w:rFonts w:ascii="Times New Roman" w:hAnsi="Times New Roman" w:cs="Times New Roman"/>
      <w:sz w:val="20"/>
    </w:rPr>
  </w:style>
  <w:style w:type="character" w:customStyle="1" w:styleId="StyleMinimizedTextArialNarrow10ptChar">
    <w:name w:val="Style Minimized Text + Arial Narrow 10 pt Char"/>
    <w:basedOn w:val="MinimizedTextChar"/>
    <w:link w:val="StyleMinimizedTextArialNarrow10pt"/>
    <w:rsid w:val="00AC360D"/>
    <w:rPr>
      <w:rFonts w:ascii="Times New Roman" w:eastAsia="Times New Roman" w:hAnsi="Times New Roman" w:cs="Times New Roman"/>
      <w:sz w:val="20"/>
      <w:szCs w:val="24"/>
    </w:rPr>
  </w:style>
  <w:style w:type="character" w:customStyle="1" w:styleId="StyleLatinGaramondUnderline">
    <w:name w:val="Style (Latin) Garamond Underline"/>
    <w:rsid w:val="00AC360D"/>
    <w:rPr>
      <w:rFonts w:ascii="Times New Roman" w:hAnsi="Times New Roman"/>
      <w:sz w:val="20"/>
      <w:u w:val="single"/>
    </w:rPr>
  </w:style>
  <w:style w:type="character" w:customStyle="1" w:styleId="StyleLatinGaramond">
    <w:name w:val="Style (Latin) Garamond"/>
    <w:rsid w:val="00AC360D"/>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AC360D"/>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AC360D"/>
    <w:rPr>
      <w:rFonts w:ascii="Times" w:eastAsia="Times New Roman" w:hAnsi="Times" w:cs="Arial"/>
      <w:szCs w:val="28"/>
      <w:u w:val="single"/>
    </w:rPr>
  </w:style>
  <w:style w:type="paragraph" w:customStyle="1" w:styleId="NormalText">
    <w:name w:val="Normal Text"/>
    <w:basedOn w:val="Normal"/>
    <w:link w:val="NormalTextChar"/>
    <w:autoRedefine/>
    <w:qFormat/>
    <w:rsid w:val="00AC360D"/>
    <w:pPr>
      <w:jc w:val="both"/>
    </w:pPr>
    <w:rPr>
      <w:rFonts w:eastAsia="Times New Roman"/>
      <w:szCs w:val="26"/>
    </w:rPr>
  </w:style>
  <w:style w:type="paragraph" w:customStyle="1" w:styleId="HeaderStyle">
    <w:name w:val="Header Style"/>
    <w:basedOn w:val="Normal"/>
    <w:rsid w:val="00AC360D"/>
    <w:pPr>
      <w:jc w:val="center"/>
    </w:pPr>
    <w:rPr>
      <w:rFonts w:eastAsia="Times New Roman"/>
      <w:b/>
      <w:sz w:val="24"/>
      <w:szCs w:val="20"/>
      <w:u w:val="single"/>
    </w:rPr>
  </w:style>
  <w:style w:type="character" w:customStyle="1" w:styleId="CardChar2">
    <w:name w:val="Card Char2"/>
    <w:basedOn w:val="DefaultParagraphFont"/>
    <w:rsid w:val="00AC360D"/>
    <w:rPr>
      <w:rFonts w:ascii="Times New Roman" w:eastAsia="Times New Roman" w:hAnsi="Times New Roman" w:cs="Times New Roman"/>
      <w:bCs/>
      <w:color w:val="000000"/>
      <w:sz w:val="20"/>
      <w:szCs w:val="20"/>
    </w:rPr>
  </w:style>
  <w:style w:type="character" w:customStyle="1" w:styleId="CharChar11">
    <w:name w:val="Char Char11"/>
    <w:basedOn w:val="DefaultParagraphFont"/>
    <w:rsid w:val="00AC360D"/>
    <w:rPr>
      <w:rFonts w:cs="Arial"/>
      <w:bCs/>
      <w:szCs w:val="26"/>
      <w:u w:val="single"/>
      <w:lang w:val="en-US" w:eastAsia="en-US" w:bidi="ar-SA"/>
    </w:rPr>
  </w:style>
  <w:style w:type="character" w:customStyle="1" w:styleId="UnderlineCharCharChar1">
    <w:name w:val="Underline Char Char Char1"/>
    <w:basedOn w:val="DefaultParagraphFont"/>
    <w:rsid w:val="00AC360D"/>
    <w:rPr>
      <w:u w:val="single"/>
      <w:lang w:val="en-US" w:eastAsia="en-US" w:bidi="ar-SA"/>
    </w:rPr>
  </w:style>
  <w:style w:type="character" w:customStyle="1" w:styleId="StyleUnderlineChar2CharChar11pt">
    <w:name w:val="Style Underline Char2 Char Char + 11 pt"/>
    <w:basedOn w:val="Style11pt"/>
    <w:rsid w:val="00AC360D"/>
    <w:rPr>
      <w:rFonts w:ascii="Times New Roman" w:hAnsi="Times New Roman"/>
      <w:sz w:val="20"/>
      <w:u w:val="single"/>
    </w:rPr>
  </w:style>
  <w:style w:type="character" w:customStyle="1" w:styleId="StyleStyleBoldUnderline11pt">
    <w:name w:val="Style Style Bold Underline + 11 pt"/>
    <w:basedOn w:val="DefaultParagraphFont"/>
    <w:rsid w:val="00AC360D"/>
    <w:rPr>
      <w:b/>
      <w:bCs/>
      <w:sz w:val="20"/>
      <w:u w:val="single"/>
    </w:rPr>
  </w:style>
  <w:style w:type="paragraph" w:customStyle="1" w:styleId="Pa6">
    <w:name w:val="Pa6"/>
    <w:basedOn w:val="Normal"/>
    <w:next w:val="Normal"/>
    <w:uiPriority w:val="99"/>
    <w:qFormat/>
    <w:rsid w:val="00AC360D"/>
    <w:pPr>
      <w:autoSpaceDE w:val="0"/>
      <w:autoSpaceDN w:val="0"/>
      <w:adjustRightInd w:val="0"/>
      <w:spacing w:line="221" w:lineRule="atLeast"/>
    </w:pPr>
    <w:rPr>
      <w:rFonts w:ascii="Baskerville" w:eastAsia="Times New Roman" w:hAnsi="Baskerville"/>
      <w:sz w:val="24"/>
    </w:rPr>
  </w:style>
  <w:style w:type="character" w:customStyle="1" w:styleId="A13">
    <w:name w:val="A13"/>
    <w:rsid w:val="00AC360D"/>
    <w:rPr>
      <w:rFonts w:cs="Baskerville"/>
      <w:color w:val="000000"/>
      <w:sz w:val="106"/>
      <w:szCs w:val="106"/>
    </w:rPr>
  </w:style>
  <w:style w:type="character" w:customStyle="1" w:styleId="A17">
    <w:name w:val="A17"/>
    <w:rsid w:val="00AC360D"/>
    <w:rPr>
      <w:rFonts w:cs="Baskerville"/>
      <w:color w:val="000000"/>
      <w:sz w:val="12"/>
      <w:szCs w:val="12"/>
    </w:rPr>
  </w:style>
  <w:style w:type="paragraph" w:customStyle="1" w:styleId="Pa19">
    <w:name w:val="Pa19"/>
    <w:basedOn w:val="Normal"/>
    <w:next w:val="Normal"/>
    <w:rsid w:val="00AC360D"/>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AC360D"/>
    <w:pPr>
      <w:autoSpaceDE w:val="0"/>
      <w:autoSpaceDN w:val="0"/>
      <w:adjustRightInd w:val="0"/>
      <w:spacing w:line="441" w:lineRule="atLeast"/>
    </w:pPr>
    <w:rPr>
      <w:rFonts w:ascii="Baskerville" w:eastAsia="Times New Roman" w:hAnsi="Baskerville"/>
      <w:sz w:val="24"/>
    </w:rPr>
  </w:style>
  <w:style w:type="character" w:customStyle="1" w:styleId="A14">
    <w:name w:val="A14"/>
    <w:rsid w:val="00AC360D"/>
    <w:rPr>
      <w:rFonts w:ascii="Frutiger 45 Light" w:hAnsi="Frutiger 45 Light" w:cs="Frutiger 45 Light"/>
      <w:b/>
      <w:bCs/>
      <w:i/>
      <w:iCs/>
      <w:color w:val="000000"/>
      <w:sz w:val="36"/>
      <w:szCs w:val="36"/>
    </w:rPr>
  </w:style>
  <w:style w:type="paragraph" w:customStyle="1" w:styleId="Pa12">
    <w:name w:val="Pa12"/>
    <w:basedOn w:val="Normal"/>
    <w:next w:val="Normal"/>
    <w:uiPriority w:val="99"/>
    <w:qFormat/>
    <w:rsid w:val="00AC360D"/>
    <w:pPr>
      <w:autoSpaceDE w:val="0"/>
      <w:autoSpaceDN w:val="0"/>
      <w:adjustRightInd w:val="0"/>
      <w:spacing w:line="281" w:lineRule="atLeast"/>
    </w:pPr>
    <w:rPr>
      <w:rFonts w:ascii="Baskerville" w:eastAsia="Times New Roman" w:hAnsi="Baskerville"/>
      <w:sz w:val="24"/>
    </w:rPr>
  </w:style>
  <w:style w:type="paragraph" w:customStyle="1" w:styleId="Pa15">
    <w:name w:val="Pa15"/>
    <w:basedOn w:val="Normal"/>
    <w:next w:val="Normal"/>
    <w:uiPriority w:val="99"/>
    <w:rsid w:val="00AC360D"/>
    <w:pPr>
      <w:autoSpaceDE w:val="0"/>
      <w:autoSpaceDN w:val="0"/>
      <w:adjustRightInd w:val="0"/>
      <w:spacing w:line="221" w:lineRule="atLeast"/>
    </w:pPr>
    <w:rPr>
      <w:rFonts w:ascii="Baskerville" w:eastAsia="Times New Roman" w:hAnsi="Baskerville"/>
      <w:sz w:val="24"/>
    </w:rPr>
  </w:style>
  <w:style w:type="character" w:customStyle="1" w:styleId="A10">
    <w:name w:val="A10"/>
    <w:uiPriority w:val="99"/>
    <w:rsid w:val="00AC360D"/>
    <w:rPr>
      <w:rFonts w:ascii="Wingdings" w:hAnsi="Wingdings" w:cs="Wingdings"/>
      <w:color w:val="000000"/>
      <w:sz w:val="22"/>
      <w:szCs w:val="22"/>
    </w:rPr>
  </w:style>
  <w:style w:type="paragraph" w:customStyle="1" w:styleId="Pa37">
    <w:name w:val="Pa37"/>
    <w:basedOn w:val="Normal"/>
    <w:next w:val="Normal"/>
    <w:rsid w:val="00AC360D"/>
    <w:pPr>
      <w:autoSpaceDE w:val="0"/>
      <w:autoSpaceDN w:val="0"/>
      <w:adjustRightInd w:val="0"/>
      <w:spacing w:line="141" w:lineRule="atLeast"/>
    </w:pPr>
    <w:rPr>
      <w:rFonts w:ascii="Baskerville" w:eastAsia="Times New Roman" w:hAnsi="Baskerville"/>
      <w:sz w:val="24"/>
    </w:rPr>
  </w:style>
  <w:style w:type="character" w:customStyle="1" w:styleId="A20">
    <w:name w:val="A20"/>
    <w:rsid w:val="00AC360D"/>
    <w:rPr>
      <w:rFonts w:cs="Baskerville"/>
      <w:b/>
      <w:bCs/>
      <w:color w:val="000000"/>
      <w:sz w:val="59"/>
      <w:szCs w:val="59"/>
    </w:rPr>
  </w:style>
  <w:style w:type="character" w:customStyle="1" w:styleId="CharCharCharCharCharCharCharCharCharCharCharCharCharCharCharChar">
    <w:name w:val="Char Char Char Char Char Char Char Char Char Char Char Char Char Char Char Char"/>
    <w:rsid w:val="00AC360D"/>
    <w:rPr>
      <w:rFonts w:cs="Arial"/>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AC360D"/>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AC360D"/>
    <w:rPr>
      <w:rFonts w:cs="Arial"/>
      <w:b/>
      <w:bCs/>
      <w:iCs/>
      <w:sz w:val="36"/>
      <w:szCs w:val="28"/>
      <w:u w:val="single"/>
      <w:lang w:val="en-US" w:eastAsia="en-US" w:bidi="ar-SA"/>
    </w:rPr>
  </w:style>
  <w:style w:type="character" w:customStyle="1" w:styleId="Taggin-New">
    <w:name w:val="Taggin - New"/>
    <w:rsid w:val="00AC360D"/>
    <w:rPr>
      <w:rFonts w:ascii="Arial Narrow" w:hAnsi="Arial Narrow"/>
      <w:b/>
      <w:sz w:val="22"/>
    </w:rPr>
  </w:style>
  <w:style w:type="character" w:customStyle="1" w:styleId="searchword">
    <w:name w:val="searchword"/>
    <w:basedOn w:val="DefaultParagraphFont"/>
    <w:rsid w:val="00AC360D"/>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AC360D"/>
    <w:rPr>
      <w:rFonts w:cs="Arial"/>
      <w:b/>
      <w:bCs/>
      <w:sz w:val="24"/>
      <w:szCs w:val="26"/>
      <w:lang w:val="en-US" w:eastAsia="en-US" w:bidi="ar-SA"/>
    </w:rPr>
  </w:style>
  <w:style w:type="character" w:customStyle="1" w:styleId="brief-smalltext0">
    <w:name w:val="brief-smalltext"/>
    <w:basedOn w:val="DefaultParagraphFont"/>
    <w:rsid w:val="00AC360D"/>
  </w:style>
  <w:style w:type="character" w:customStyle="1" w:styleId="Boxing-New">
    <w:name w:val="Boxing - New"/>
    <w:rsid w:val="00AC360D"/>
    <w:rPr>
      <w:rFonts w:ascii="Arial Narrow" w:hAnsi="Arial Narrow"/>
      <w:sz w:val="16"/>
      <w:u w:val="none"/>
      <w:bdr w:val="single" w:sz="4" w:space="0" w:color="auto"/>
    </w:rPr>
  </w:style>
  <w:style w:type="paragraph" w:customStyle="1" w:styleId="Coverintroduction">
    <w:name w:val="Cover introduction"/>
    <w:basedOn w:val="Default"/>
    <w:next w:val="Default"/>
    <w:rsid w:val="00AC360D"/>
    <w:pPr>
      <w:spacing w:after="0" w:line="240" w:lineRule="auto"/>
    </w:pPr>
    <w:rPr>
      <w:rFonts w:ascii="Arial" w:eastAsia="Times New Roman" w:hAnsi="Arial" w:cs="Times New Roman"/>
      <w:sz w:val="24"/>
    </w:rPr>
  </w:style>
  <w:style w:type="character" w:customStyle="1" w:styleId="style50">
    <w:name w:val="style5"/>
    <w:basedOn w:val="DefaultParagraphFont"/>
    <w:rsid w:val="00AC360D"/>
  </w:style>
  <w:style w:type="character" w:customStyle="1" w:styleId="TagCharCharCharCharCharChar">
    <w:name w:val="Tag Char Char Char Char Char Char"/>
    <w:rsid w:val="00AC360D"/>
    <w:rPr>
      <w:rFonts w:cs="Arial"/>
      <w:b/>
      <w:bCs/>
      <w:sz w:val="24"/>
      <w:szCs w:val="26"/>
      <w:lang w:val="en-US" w:eastAsia="en-US" w:bidi="ar-SA"/>
    </w:rPr>
  </w:style>
  <w:style w:type="character" w:customStyle="1" w:styleId="pmterms3">
    <w:name w:val="pmterms3"/>
    <w:basedOn w:val="DefaultParagraphFont"/>
    <w:rsid w:val="00AC360D"/>
  </w:style>
  <w:style w:type="character" w:customStyle="1" w:styleId="pmtermsel">
    <w:name w:val="pmtermsel"/>
    <w:basedOn w:val="DefaultParagraphFont"/>
    <w:rsid w:val="00AC360D"/>
  </w:style>
  <w:style w:type="character" w:customStyle="1" w:styleId="interiorheadline">
    <w:name w:val="interiorheadline"/>
    <w:basedOn w:val="DefaultParagraphFont"/>
    <w:rsid w:val="00AC360D"/>
  </w:style>
  <w:style w:type="character" w:customStyle="1" w:styleId="Heading31CharCharCharChar1">
    <w:name w:val="Heading 31 Char Char Char Char1"/>
    <w:rsid w:val="00AC360D"/>
    <w:rPr>
      <w:rFonts w:cs="Arial"/>
      <w:b/>
      <w:bCs/>
      <w:sz w:val="24"/>
      <w:szCs w:val="26"/>
      <w:lang w:val="en-US" w:eastAsia="en-US" w:bidi="ar-SA"/>
    </w:rPr>
  </w:style>
  <w:style w:type="character" w:customStyle="1" w:styleId="Heading31CharCharChar">
    <w:name w:val="Heading 31 Char Char Char"/>
    <w:rsid w:val="00AC360D"/>
    <w:rPr>
      <w:rFonts w:cs="Arial"/>
      <w:b/>
      <w:bCs/>
      <w:sz w:val="24"/>
      <w:szCs w:val="26"/>
      <w:lang w:val="en-US" w:eastAsia="en-US" w:bidi="ar-SA"/>
    </w:rPr>
  </w:style>
  <w:style w:type="character" w:customStyle="1" w:styleId="StyleUnderlineCharChar9pt2">
    <w:name w:val="Style Underline Char Char + 9 pt2"/>
    <w:basedOn w:val="UnderlineCharChar"/>
    <w:rsid w:val="00AC360D"/>
    <w:rPr>
      <w:rFonts w:ascii="Arial Narrow" w:eastAsia="Times New Roman" w:hAnsi="Arial Narrow"/>
      <w:szCs w:val="24"/>
      <w:u w:val="single"/>
      <w:lang w:val="en-US" w:eastAsia="en-US" w:bidi="ar-SA"/>
    </w:rPr>
  </w:style>
  <w:style w:type="character" w:customStyle="1" w:styleId="StyleUnderlineCharChar9ptBold2">
    <w:name w:val="Style Underline Char Char + 9 pt Bold2"/>
    <w:basedOn w:val="UnderlineCharChar"/>
    <w:rsid w:val="00AC360D"/>
    <w:rPr>
      <w:rFonts w:ascii="Arial Narrow" w:eastAsia="Times New Roman" w:hAnsi="Arial Narrow"/>
      <w:b/>
      <w:bCs/>
      <w:szCs w:val="24"/>
      <w:u w:val="single"/>
      <w:lang w:val="en-US" w:eastAsia="en-US" w:bidi="ar-SA"/>
    </w:rPr>
  </w:style>
  <w:style w:type="character" w:customStyle="1" w:styleId="Style9ptUnderline7">
    <w:name w:val="Style 9 pt Underline7"/>
    <w:basedOn w:val="DefaultParagraphFont"/>
    <w:rsid w:val="00AC360D"/>
    <w:rPr>
      <w:sz w:val="20"/>
      <w:u w:val="single"/>
    </w:rPr>
  </w:style>
  <w:style w:type="character" w:customStyle="1" w:styleId="Style9ptBoldUnderlineBorderSinglesolidlineAuto0">
    <w:name w:val="Style 9 pt Bold Underline Border: : (Single solid line Auto  0..."/>
    <w:basedOn w:val="DefaultParagraphFont"/>
    <w:rsid w:val="00AC360D"/>
    <w:rPr>
      <w:b/>
      <w:bCs/>
      <w:sz w:val="20"/>
      <w:u w:val="single"/>
      <w:bdr w:val="single" w:sz="4" w:space="0" w:color="auto"/>
    </w:rPr>
  </w:style>
  <w:style w:type="character" w:customStyle="1" w:styleId="Style9ptBoldUnderline3">
    <w:name w:val="Style 9 pt Bold Underline3"/>
    <w:basedOn w:val="DefaultParagraphFont"/>
    <w:rsid w:val="00AC360D"/>
    <w:rPr>
      <w:b/>
      <w:bCs/>
      <w:sz w:val="20"/>
      <w:u w:val="single"/>
    </w:rPr>
  </w:style>
  <w:style w:type="paragraph" w:customStyle="1" w:styleId="Tagtemplate">
    <w:name w:val="Tagtemplate"/>
    <w:basedOn w:val="Normal"/>
    <w:link w:val="TagtemplateChar"/>
    <w:autoRedefine/>
    <w:qFormat/>
    <w:rsid w:val="00AC360D"/>
    <w:pPr>
      <w:keepNext/>
      <w:keepLines/>
    </w:pPr>
    <w:rPr>
      <w:rFonts w:ascii="Arial" w:eastAsia="Calibri" w:hAnsi="Arial" w:cs="Arial"/>
      <w:b/>
      <w:sz w:val="24"/>
    </w:rPr>
  </w:style>
  <w:style w:type="character" w:customStyle="1" w:styleId="TagtemplateChar">
    <w:name w:val="Tagtemplate Char"/>
    <w:link w:val="Tagtemplate"/>
    <w:rsid w:val="00AC360D"/>
    <w:rPr>
      <w:rFonts w:ascii="Arial" w:eastAsia="Calibri" w:hAnsi="Arial" w:cs="Arial"/>
      <w:b/>
      <w:sz w:val="24"/>
    </w:rPr>
  </w:style>
  <w:style w:type="character" w:customStyle="1" w:styleId="Style11ptBlackUnderline">
    <w:name w:val="Style 11 pt Black Underline"/>
    <w:rsid w:val="00AC360D"/>
    <w:rPr>
      <w:color w:val="000000"/>
      <w:sz w:val="20"/>
      <w:u w:val="single"/>
    </w:rPr>
  </w:style>
  <w:style w:type="character" w:customStyle="1" w:styleId="Style11ptBoldBlackUnderline">
    <w:name w:val="Style 11 pt Bold Black Underline"/>
    <w:rsid w:val="00AC360D"/>
    <w:rPr>
      <w:b/>
      <w:bCs/>
      <w:color w:val="000000"/>
      <w:sz w:val="20"/>
      <w:u w:val="single"/>
    </w:rPr>
  </w:style>
  <w:style w:type="paragraph" w:customStyle="1" w:styleId="StyleUnderlineChar11pt3">
    <w:name w:val="Style Underline Char + 11 pt3"/>
    <w:link w:val="StyleUnderlineChar11pt3Char"/>
    <w:qFormat/>
    <w:rsid w:val="00AC360D"/>
    <w:pPr>
      <w:spacing w:line="240" w:lineRule="auto"/>
    </w:pPr>
    <w:rPr>
      <w:rFonts w:ascii="Arial Narrow" w:eastAsia="Times New Roman" w:hAnsi="Arial Narrow"/>
      <w:szCs w:val="24"/>
      <w:u w:val="single"/>
    </w:rPr>
  </w:style>
  <w:style w:type="character" w:customStyle="1" w:styleId="StyleUnderlineChar11pt3Char">
    <w:name w:val="Style Underline Char + 11 pt3 Char"/>
    <w:basedOn w:val="UnderlineCharChar"/>
    <w:link w:val="StyleUnderlineChar11pt3"/>
    <w:rsid w:val="00AC360D"/>
    <w:rPr>
      <w:rFonts w:ascii="Arial Narrow" w:eastAsia="Times New Roman" w:hAnsi="Arial Narrow"/>
      <w:szCs w:val="24"/>
      <w:u w:val="single"/>
    </w:rPr>
  </w:style>
  <w:style w:type="paragraph" w:customStyle="1" w:styleId="StyleUnderlineChar11ptBold2">
    <w:name w:val="Style Underline Char + 11 pt Bold2"/>
    <w:link w:val="StyleUnderlineChar11ptBold2Char"/>
    <w:rsid w:val="00AC360D"/>
    <w:pPr>
      <w:spacing w:line="240" w:lineRule="auto"/>
    </w:pPr>
    <w:rPr>
      <w:rFonts w:eastAsia="Times New Roman"/>
      <w:b/>
      <w:bCs/>
      <w:szCs w:val="24"/>
      <w:u w:val="single"/>
    </w:rPr>
  </w:style>
  <w:style w:type="character" w:customStyle="1" w:styleId="StyleUnderlineChar11ptBold2Char">
    <w:name w:val="Style Underline Char + 11 pt Bold2 Char"/>
    <w:link w:val="StyleUnderlineChar11ptBold2"/>
    <w:rsid w:val="00AC360D"/>
    <w:rPr>
      <w:rFonts w:eastAsia="Times New Roman"/>
      <w:b/>
      <w:bCs/>
      <w:szCs w:val="24"/>
      <w:u w:val="single"/>
    </w:rPr>
  </w:style>
  <w:style w:type="paragraph" w:customStyle="1" w:styleId="StyleUnderlineChar11ptBold3">
    <w:name w:val="Style Underline Char + 11 pt Bold3"/>
    <w:link w:val="StyleUnderlineChar11ptBold3Char"/>
    <w:qFormat/>
    <w:rsid w:val="00AC360D"/>
    <w:pPr>
      <w:spacing w:line="240" w:lineRule="auto"/>
    </w:pPr>
    <w:rPr>
      <w:rFonts w:eastAsia="Times New Roman"/>
      <w:b/>
      <w:bCs/>
      <w:szCs w:val="24"/>
      <w:u w:val="single"/>
    </w:rPr>
  </w:style>
  <w:style w:type="character" w:customStyle="1" w:styleId="StyleUnderlineChar11ptBold3Char">
    <w:name w:val="Style Underline Char + 11 pt Bold3 Char"/>
    <w:link w:val="StyleUnderlineChar11ptBold3"/>
    <w:rsid w:val="00AC360D"/>
    <w:rPr>
      <w:rFonts w:eastAsia="Times New Roman"/>
      <w:b/>
      <w:bCs/>
      <w:szCs w:val="24"/>
      <w:u w:val="single"/>
    </w:rPr>
  </w:style>
  <w:style w:type="paragraph" w:customStyle="1" w:styleId="StyleUnderlining11pt">
    <w:name w:val="Style Underlining + 11 pt"/>
    <w:basedOn w:val="Normal"/>
    <w:link w:val="StyleUnderlining11ptChar"/>
    <w:qFormat/>
    <w:rsid w:val="00AC360D"/>
    <w:rPr>
      <w:u w:val="single"/>
    </w:rPr>
  </w:style>
  <w:style w:type="character" w:customStyle="1" w:styleId="StyleUnderlining11ptChar">
    <w:name w:val="Style Underlining + 11 pt Char"/>
    <w:basedOn w:val="DefaultParagraphFont"/>
    <w:link w:val="StyleUnderlining11pt"/>
    <w:rsid w:val="00AC360D"/>
    <w:rPr>
      <w:rFonts w:ascii="Calibri" w:hAnsi="Calibri" w:cs="Calibri"/>
      <w:u w:val="single"/>
    </w:rPr>
  </w:style>
  <w:style w:type="paragraph" w:customStyle="1" w:styleId="StyleCardText9pt">
    <w:name w:val="Style Card Text + 9 pt"/>
    <w:basedOn w:val="Normal"/>
    <w:link w:val="StyleCardText9ptChar"/>
    <w:qFormat/>
    <w:rsid w:val="00AC360D"/>
    <w:pPr>
      <w:spacing w:after="200"/>
      <w:contextualSpacing/>
    </w:pPr>
    <w:rPr>
      <w:rFonts w:eastAsia="Calibri"/>
    </w:rPr>
  </w:style>
  <w:style w:type="character" w:customStyle="1" w:styleId="StyleCardText9ptChar">
    <w:name w:val="Style Card Text + 9 pt Char"/>
    <w:basedOn w:val="DefaultParagraphFont"/>
    <w:link w:val="StyleCardText9pt"/>
    <w:rsid w:val="00AC360D"/>
    <w:rPr>
      <w:rFonts w:ascii="Calibri" w:eastAsia="Calibri" w:hAnsi="Calibri" w:cs="Calibri"/>
    </w:rPr>
  </w:style>
  <w:style w:type="character" w:customStyle="1" w:styleId="inside-head">
    <w:name w:val="inside-head"/>
    <w:basedOn w:val="DefaultParagraphFont"/>
    <w:rsid w:val="00AC360D"/>
  </w:style>
  <w:style w:type="paragraph" w:customStyle="1" w:styleId="UnderlineCharChar2CharCharCharChar">
    <w:name w:val="Underline Char Char2 Char Char Char Char"/>
    <w:basedOn w:val="Normal"/>
    <w:link w:val="UnderlineCharChar2CharCharCharCharChar"/>
    <w:rsid w:val="00AC360D"/>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AC360D"/>
    <w:rPr>
      <w:rFonts w:ascii="Calibri" w:eastAsia="MS Mincho" w:hAnsi="Calibri" w:cs="Calibri"/>
      <w:u w:val="single"/>
    </w:rPr>
  </w:style>
  <w:style w:type="paragraph" w:customStyle="1" w:styleId="BoldandUnderlineCharChar1Char">
    <w:name w:val="Bold and Underline Char Char1 Char"/>
    <w:basedOn w:val="Normal"/>
    <w:link w:val="BoldandUnderlineCharChar1CharChar"/>
    <w:rsid w:val="00AC360D"/>
    <w:rPr>
      <w:rFonts w:eastAsia="MS Mincho"/>
      <w:b/>
      <w:u w:val="single"/>
    </w:rPr>
  </w:style>
  <w:style w:type="character" w:customStyle="1" w:styleId="BoldandUnderlineCharChar1CharChar">
    <w:name w:val="Bold and Underline Char Char1 Char Char"/>
    <w:basedOn w:val="DefaultParagraphFont"/>
    <w:link w:val="BoldandUnderlineCharChar1Char"/>
    <w:rsid w:val="00AC360D"/>
    <w:rPr>
      <w:rFonts w:ascii="Calibri" w:eastAsia="MS Mincho" w:hAnsi="Calibri" w:cs="Calibri"/>
      <w:b/>
      <w:u w:val="single"/>
    </w:rPr>
  </w:style>
  <w:style w:type="character" w:customStyle="1" w:styleId="updated-short-citation">
    <w:name w:val="updated-short-citation"/>
    <w:basedOn w:val="DefaultParagraphFont"/>
    <w:rsid w:val="00AC360D"/>
  </w:style>
  <w:style w:type="character" w:customStyle="1" w:styleId="StyleTimesNewRoman12ptBold0">
    <w:name w:val="Style Times New Roman 12 pt Bold"/>
    <w:rsid w:val="00AC360D"/>
    <w:rPr>
      <w:rFonts w:ascii="Times New Roman" w:hAnsi="Times New Roman"/>
      <w:b/>
      <w:bCs/>
      <w:sz w:val="24"/>
    </w:rPr>
  </w:style>
  <w:style w:type="character" w:customStyle="1" w:styleId="qlabel">
    <w:name w:val="q_label"/>
    <w:basedOn w:val="DefaultParagraphFont"/>
    <w:rsid w:val="00AC360D"/>
  </w:style>
  <w:style w:type="character" w:customStyle="1" w:styleId="alabel">
    <w:name w:val="a_label"/>
    <w:basedOn w:val="DefaultParagraphFont"/>
    <w:rsid w:val="00AC360D"/>
  </w:style>
  <w:style w:type="character" w:customStyle="1" w:styleId="base">
    <w:name w:val="base"/>
    <w:basedOn w:val="DefaultParagraphFont"/>
    <w:rsid w:val="00AC360D"/>
  </w:style>
  <w:style w:type="character" w:customStyle="1" w:styleId="part-of-speech">
    <w:name w:val="part-of-speech"/>
    <w:basedOn w:val="DefaultParagraphFont"/>
    <w:rsid w:val="00AC360D"/>
  </w:style>
  <w:style w:type="character" w:customStyle="1" w:styleId="pron">
    <w:name w:val="pron"/>
    <w:basedOn w:val="DefaultParagraphFont"/>
    <w:rsid w:val="00AC360D"/>
  </w:style>
  <w:style w:type="character" w:customStyle="1" w:styleId="BoldandUnderlineChar3CharChar">
    <w:name w:val="Bold and Underline Char3 Char Char"/>
    <w:basedOn w:val="DefaultParagraphFont"/>
    <w:link w:val="BoldandUnderlineChar3Char"/>
    <w:rsid w:val="00AC360D"/>
    <w:rPr>
      <w:b/>
      <w:szCs w:val="24"/>
      <w:u w:val="single"/>
    </w:rPr>
  </w:style>
  <w:style w:type="paragraph" w:customStyle="1" w:styleId="BoldandUnderlineChar3Char">
    <w:name w:val="Bold and Underline Char3 Char"/>
    <w:basedOn w:val="Normal"/>
    <w:link w:val="BoldandUnderlineChar3CharChar"/>
    <w:qFormat/>
    <w:rsid w:val="00AC360D"/>
    <w:rPr>
      <w:rFonts w:asciiTheme="minorHAnsi" w:hAnsiTheme="minorHAnsi" w:cstheme="minorBidi"/>
      <w:b/>
      <w:szCs w:val="24"/>
      <w:u w:val="single"/>
    </w:rPr>
  </w:style>
  <w:style w:type="paragraph" w:customStyle="1" w:styleId="UnderlineChar4">
    <w:name w:val="Underline Char4"/>
    <w:basedOn w:val="Normal"/>
    <w:link w:val="UnderlineChar4Char"/>
    <w:qFormat/>
    <w:rsid w:val="00AC360D"/>
    <w:rPr>
      <w:rFonts w:asciiTheme="minorHAnsi" w:hAnsiTheme="minorHAnsi" w:cstheme="minorBidi"/>
      <w:szCs w:val="24"/>
      <w:u w:val="single"/>
    </w:rPr>
  </w:style>
  <w:style w:type="paragraph" w:customStyle="1" w:styleId="BoldandUnderlineChar3">
    <w:name w:val="Bold and Underline Char3"/>
    <w:basedOn w:val="Normal"/>
    <w:link w:val="BoldandUnderlineChar3Char2"/>
    <w:qFormat/>
    <w:rsid w:val="00AC360D"/>
    <w:rPr>
      <w:rFonts w:asciiTheme="minorHAnsi" w:hAnsiTheme="minorHAnsi" w:cstheme="minorBidi"/>
      <w:b/>
      <w:szCs w:val="24"/>
      <w:u w:val="single"/>
    </w:rPr>
  </w:style>
  <w:style w:type="paragraph" w:customStyle="1" w:styleId="StyleUnderlined11ptBold">
    <w:name w:val="Style Underlined + 11 pt Bold"/>
    <w:basedOn w:val="Normal"/>
    <w:link w:val="StyleUnderlined11ptBoldChar"/>
    <w:qFormat/>
    <w:rsid w:val="00AC360D"/>
    <w:rPr>
      <w:rFonts w:eastAsia="Times New Roman"/>
      <w:b/>
      <w:bCs/>
      <w:u w:val="single"/>
    </w:rPr>
  </w:style>
  <w:style w:type="character" w:customStyle="1" w:styleId="StyleUnderlined11ptBoldChar">
    <w:name w:val="Style Underlined + 11 pt Bold Char"/>
    <w:link w:val="StyleUnderlined11ptBold"/>
    <w:rsid w:val="00AC360D"/>
    <w:rPr>
      <w:rFonts w:ascii="Calibri" w:eastAsia="Times New Roman" w:hAnsi="Calibri" w:cs="Calibri"/>
      <w:b/>
      <w:bCs/>
      <w:u w:val="single"/>
    </w:rPr>
  </w:style>
  <w:style w:type="character" w:customStyle="1" w:styleId="Heading3CharCharCharChar2">
    <w:name w:val="Heading 3 Char Char Char Char2"/>
    <w:basedOn w:val="DefaultParagraphFont"/>
    <w:rsid w:val="00AC360D"/>
    <w:rPr>
      <w:rFonts w:cs="Arial"/>
      <w:bCs/>
      <w:szCs w:val="26"/>
      <w:u w:val="single"/>
      <w:lang w:val="en-US" w:eastAsia="en-US" w:bidi="ar-SA"/>
    </w:rPr>
  </w:style>
  <w:style w:type="character" w:customStyle="1" w:styleId="Style9pt">
    <w:name w:val="Style 9 pt"/>
    <w:basedOn w:val="DefaultParagraphFont"/>
    <w:rsid w:val="00AC360D"/>
    <w:rPr>
      <w:rFonts w:ascii="Times New Roman" w:hAnsi="Times New Roman"/>
      <w:sz w:val="20"/>
    </w:rPr>
  </w:style>
  <w:style w:type="character" w:customStyle="1" w:styleId="author-bio-box">
    <w:name w:val="author-bio-box"/>
    <w:basedOn w:val="DefaultParagraphFont"/>
    <w:rsid w:val="00AC360D"/>
  </w:style>
  <w:style w:type="paragraph" w:customStyle="1" w:styleId="StyleStyle49pt3">
    <w:name w:val="Style Style4 + 9 pt3"/>
    <w:basedOn w:val="Style4"/>
    <w:link w:val="StyleStyle49pt3Char"/>
    <w:qFormat/>
    <w:rsid w:val="00AC360D"/>
    <w:pPr>
      <w:numPr>
        <w:numId w:val="0"/>
      </w:numPr>
    </w:pPr>
  </w:style>
  <w:style w:type="character" w:customStyle="1" w:styleId="StyleStyle49pt3Char">
    <w:name w:val="Style Style4 + 9 pt3 Char"/>
    <w:basedOn w:val="Style4Char"/>
    <w:link w:val="StyleStyle49pt3"/>
    <w:rsid w:val="00AC360D"/>
    <w:rPr>
      <w:rFonts w:ascii="Times New Roman" w:eastAsia="Times New Roman" w:hAnsi="Times New Roman" w:cs="Times New Roman"/>
      <w:sz w:val="20"/>
      <w:szCs w:val="24"/>
      <w:u w:val="single"/>
    </w:rPr>
  </w:style>
  <w:style w:type="paragraph" w:customStyle="1" w:styleId="StyleStyle4Bold">
    <w:name w:val="Style Style4 + Bold"/>
    <w:basedOn w:val="Style4"/>
    <w:link w:val="StyleStyle4BoldChar"/>
    <w:qFormat/>
    <w:rsid w:val="00AC360D"/>
    <w:pPr>
      <w:numPr>
        <w:numId w:val="0"/>
      </w:numPr>
    </w:pPr>
    <w:rPr>
      <w:b/>
      <w:bCs/>
    </w:rPr>
  </w:style>
  <w:style w:type="character" w:customStyle="1" w:styleId="StyleStyle4BoldChar">
    <w:name w:val="Style Style4 + Bold Char"/>
    <w:basedOn w:val="Style4Char"/>
    <w:link w:val="StyleStyle4Bold"/>
    <w:rsid w:val="00AC360D"/>
    <w:rPr>
      <w:rFonts w:ascii="Times New Roman" w:eastAsia="Times New Roman" w:hAnsi="Times New Roman" w:cs="Times New Roman"/>
      <w:b/>
      <w:bCs/>
      <w:sz w:val="20"/>
      <w:szCs w:val="24"/>
      <w:u w:val="single"/>
    </w:rPr>
  </w:style>
  <w:style w:type="paragraph" w:customStyle="1" w:styleId="StyleStyle4LatinTimesNewRomanAsianSimSun">
    <w:name w:val="Style Style4 + (Latin) Times New Roman (Asian) SimSun"/>
    <w:basedOn w:val="Normal"/>
    <w:link w:val="StyleStyle4LatinTimesNewRomanAsianSimSunChar"/>
    <w:qFormat/>
    <w:rsid w:val="00AC360D"/>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AC360D"/>
    <w:rPr>
      <w:rFonts w:ascii="Calibri" w:eastAsia="SimSun" w:hAnsi="Calibri" w:cs="Calibri"/>
      <w:u w:val="single"/>
    </w:rPr>
  </w:style>
  <w:style w:type="paragraph" w:customStyle="1" w:styleId="hotroute0">
    <w:name w:val="hot route!"/>
    <w:basedOn w:val="Normal"/>
    <w:qFormat/>
    <w:rsid w:val="00AC360D"/>
    <w:pPr>
      <w:ind w:left="144"/>
    </w:pPr>
    <w:rPr>
      <w:rFonts w:eastAsia="Calibri"/>
    </w:rPr>
  </w:style>
  <w:style w:type="character" w:customStyle="1" w:styleId="Highlightedunderline">
    <w:name w:val="Highlighted underline"/>
    <w:qFormat/>
    <w:rsid w:val="00AC360D"/>
    <w:rPr>
      <w:rFonts w:ascii="Times New Roman" w:hAnsi="Times New Roman"/>
      <w:sz w:val="20"/>
      <w:u w:val="single"/>
      <w:bdr w:val="none" w:sz="0" w:space="0" w:color="auto"/>
      <w:shd w:val="clear" w:color="auto" w:fill="C0C0C0"/>
    </w:rPr>
  </w:style>
  <w:style w:type="character" w:customStyle="1" w:styleId="UnderlineCharChar1">
    <w:name w:val="Underline Char Char1"/>
    <w:basedOn w:val="DefaultParagraphFont"/>
    <w:rsid w:val="00AC360D"/>
    <w:rPr>
      <w:u w:val="single"/>
      <w:lang w:val="en-US" w:eastAsia="en-US" w:bidi="ar-SA"/>
    </w:rPr>
  </w:style>
  <w:style w:type="character" w:customStyle="1" w:styleId="BoldandUnderlineCharChar2">
    <w:name w:val="Bold and Underline Char Char2"/>
    <w:basedOn w:val="DefaultParagraphFont"/>
    <w:rsid w:val="00AC360D"/>
    <w:rPr>
      <w:b/>
      <w:u w:val="single"/>
      <w:lang w:val="en-US" w:eastAsia="en-US" w:bidi="ar-SA"/>
    </w:rPr>
  </w:style>
  <w:style w:type="paragraph" w:customStyle="1" w:styleId="StyleStyle1Bold">
    <w:name w:val="Style Style1 + Bold"/>
    <w:link w:val="StyleStyle1BoldChar"/>
    <w:qFormat/>
    <w:rsid w:val="00AC360D"/>
    <w:pPr>
      <w:spacing w:after="200" w:line="276" w:lineRule="auto"/>
    </w:pPr>
    <w:rPr>
      <w:rFonts w:ascii="Book Antiqua" w:eastAsia="SimSun" w:hAnsi="Book Antiqua"/>
      <w:b/>
      <w:bCs/>
      <w:sz w:val="16"/>
      <w:szCs w:val="24"/>
      <w:u w:val="single"/>
      <w:lang w:eastAsia="zh-CN"/>
    </w:rPr>
  </w:style>
  <w:style w:type="character" w:customStyle="1" w:styleId="StyleStyle1BoldChar">
    <w:name w:val="Style Style1 + Bold Char"/>
    <w:basedOn w:val="Style1Char"/>
    <w:link w:val="StyleStyle1Bold"/>
    <w:rsid w:val="00AC360D"/>
    <w:rPr>
      <w:rFonts w:ascii="Book Antiqua" w:eastAsia="SimSun" w:hAnsi="Book Antiqua"/>
      <w:b/>
      <w:bCs/>
      <w:sz w:val="16"/>
      <w:szCs w:val="24"/>
      <w:u w:val="single"/>
      <w:lang w:eastAsia="zh-CN"/>
    </w:rPr>
  </w:style>
  <w:style w:type="character" w:customStyle="1" w:styleId="StyleUnderlineCharChar111pt">
    <w:name w:val="Style Underline Char Char1 + 11 pt"/>
    <w:basedOn w:val="UnderlineCharChar1"/>
    <w:rsid w:val="00AC360D"/>
    <w:rPr>
      <w:rFonts w:ascii="Times New Roman" w:hAnsi="Times New Roman"/>
      <w:sz w:val="20"/>
      <w:u w:val="single"/>
      <w:lang w:val="en-US" w:eastAsia="en-US" w:bidi="ar-SA"/>
    </w:rPr>
  </w:style>
  <w:style w:type="paragraph" w:customStyle="1" w:styleId="StyleBoldandUnderlineChar11pt">
    <w:name w:val="Style Bold and Underline Char + 11 pt"/>
    <w:link w:val="StyleBoldandUnderlineChar11ptChar"/>
    <w:qFormat/>
    <w:rsid w:val="00AC360D"/>
    <w:pPr>
      <w:spacing w:after="200" w:line="276" w:lineRule="auto"/>
    </w:pPr>
    <w:rPr>
      <w:rFonts w:eastAsia="Times New Roman"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AC360D"/>
    <w:rPr>
      <w:rFonts w:eastAsia="Times New Roman" w:cs="Times New Roman"/>
      <w:b/>
      <w:bCs/>
      <w:szCs w:val="20"/>
      <w:u w:val="single"/>
      <w:lang w:val="en-US" w:eastAsia="en-US" w:bidi="ar-SA"/>
    </w:rPr>
  </w:style>
  <w:style w:type="character" w:customStyle="1" w:styleId="StyleStyleUnderline411pt">
    <w:name w:val="Style Style Underline4 + 11 pt"/>
    <w:basedOn w:val="DefaultParagraphFont"/>
    <w:rsid w:val="00AC360D"/>
    <w:rPr>
      <w:sz w:val="20"/>
      <w:u w:val="single"/>
    </w:rPr>
  </w:style>
  <w:style w:type="character" w:customStyle="1" w:styleId="StyleStyleUnderline411ptBold">
    <w:name w:val="Style Style Underline4 + 11 pt Bold"/>
    <w:basedOn w:val="DefaultParagraphFont"/>
    <w:rsid w:val="00AC360D"/>
    <w:rPr>
      <w:b/>
      <w:bCs/>
      <w:sz w:val="20"/>
      <w:u w:val="single"/>
    </w:rPr>
  </w:style>
  <w:style w:type="character" w:customStyle="1" w:styleId="StyleStyleUnderline311pt">
    <w:name w:val="Style Style Underline3 + 11 pt"/>
    <w:basedOn w:val="DefaultParagraphFont"/>
    <w:rsid w:val="00AC360D"/>
    <w:rPr>
      <w:sz w:val="20"/>
      <w:u w:val="single"/>
    </w:rPr>
  </w:style>
  <w:style w:type="character" w:customStyle="1" w:styleId="StyleStyleUnderline311ptBold">
    <w:name w:val="Style Style Underline3 + 11 pt Bold"/>
    <w:basedOn w:val="DefaultParagraphFont"/>
    <w:rsid w:val="00AC360D"/>
    <w:rPr>
      <w:b/>
      <w:bCs/>
      <w:sz w:val="20"/>
      <w:u w:val="single"/>
    </w:rPr>
  </w:style>
  <w:style w:type="character" w:customStyle="1" w:styleId="UnderlineChar1Char">
    <w:name w:val="Underline Char1 Char"/>
    <w:basedOn w:val="DefaultParagraphFont"/>
    <w:rsid w:val="00AC360D"/>
    <w:rPr>
      <w:rFonts w:ascii="Georgia" w:eastAsia="MS Mincho" w:hAnsi="Georgia"/>
      <w:szCs w:val="20"/>
      <w:u w:val="single"/>
    </w:rPr>
  </w:style>
  <w:style w:type="character" w:customStyle="1" w:styleId="BoldandUnderlineCharChar">
    <w:name w:val="Bold and Underline Char Char"/>
    <w:basedOn w:val="DefaultParagraphFont"/>
    <w:rsid w:val="00AC360D"/>
    <w:rPr>
      <w:rFonts w:eastAsia="MS Mincho"/>
      <w:b/>
      <w:u w:val="single"/>
      <w:lang w:val="en-US" w:eastAsia="en-US" w:bidi="ar-SA"/>
    </w:rPr>
  </w:style>
  <w:style w:type="character" w:customStyle="1" w:styleId="BoldandUnderlineChar1CharCharCharCharCharCharCharCharCharChar">
    <w:name w:val="Bold and Underline Char1 Char Char Char Char Char Char Char Char Char Char"/>
    <w:basedOn w:val="DefaultParagraphFont"/>
    <w:link w:val="BoldandUnderlineChar1CharCharCharCharCharCharCharCharChar"/>
    <w:rsid w:val="00AC360D"/>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AC360D"/>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basedOn w:val="DefaultParagraphFont"/>
    <w:link w:val="BoldandUnderlineCharCharCharCharCharCharCharCharCharCharCharChar"/>
    <w:rsid w:val="00AC360D"/>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AC360D"/>
    <w:rPr>
      <w:rFonts w:asciiTheme="minorHAnsi" w:eastAsia="MS Mincho" w:hAnsiTheme="minorHAnsi" w:cstheme="minorBidi"/>
      <w:b/>
      <w:u w:val="single"/>
    </w:rPr>
  </w:style>
  <w:style w:type="character" w:customStyle="1" w:styleId="BoldandUnderlineChar1CharCharCharCharCharCharCharCharChar1">
    <w:name w:val="Bold and Underline Char1 Char Char Char Char Char Char Char Char Char1"/>
    <w:basedOn w:val="DefaultParagraphFont"/>
    <w:link w:val="BoldandUnderlineChar1CharCharCharCharCharCharCharChar"/>
    <w:rsid w:val="00AC360D"/>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AC360D"/>
    <w:rPr>
      <w:rFonts w:asciiTheme="minorHAnsi" w:eastAsia="MS Mincho" w:hAnsiTheme="minorHAnsi" w:cstheme="minorBidi"/>
      <w:b/>
      <w:u w:val="single"/>
    </w:rPr>
  </w:style>
  <w:style w:type="paragraph" w:customStyle="1" w:styleId="UnderlineChar2CharChar">
    <w:name w:val="Underline Char2 Char Char"/>
    <w:basedOn w:val="Normal"/>
    <w:link w:val="UnderlineChar2CharCharChar"/>
    <w:qFormat/>
    <w:rsid w:val="00AC360D"/>
    <w:rPr>
      <w:rFonts w:eastAsia="MS Mincho"/>
      <w:szCs w:val="20"/>
      <w:u w:val="single"/>
    </w:rPr>
  </w:style>
  <w:style w:type="character" w:customStyle="1" w:styleId="UnderlineChar2CharCharChar">
    <w:name w:val="Underline Char2 Char Char Char"/>
    <w:basedOn w:val="DefaultParagraphFont"/>
    <w:link w:val="UnderlineChar2CharChar"/>
    <w:rsid w:val="00AC360D"/>
    <w:rPr>
      <w:rFonts w:ascii="Calibri" w:eastAsia="MS Mincho" w:hAnsi="Calibri" w:cs="Calibri"/>
      <w:szCs w:val="20"/>
      <w:u w:val="single"/>
    </w:rPr>
  </w:style>
  <w:style w:type="character" w:customStyle="1" w:styleId="BoldandUnderlineCharCharCharCharCharCharCharCharCharCharCharChar1">
    <w:name w:val="Bold and Underline Char Char Char Char Char Char Char Char Char Char Char Char1"/>
    <w:basedOn w:val="DefaultParagraphFont"/>
    <w:link w:val="BoldandUnderlineCharCharCharCharCharCharCharCharCharCharChar"/>
    <w:rsid w:val="00AC360D"/>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AC360D"/>
    <w:rPr>
      <w:rFonts w:asciiTheme="minorHAnsi" w:eastAsia="MS Mincho" w:hAnsiTheme="minorHAnsi" w:cstheme="minorBidi"/>
      <w:b/>
      <w:u w:val="single"/>
    </w:rPr>
  </w:style>
  <w:style w:type="paragraph" w:customStyle="1" w:styleId="CardBody0">
    <w:name w:val="Card Body"/>
    <w:basedOn w:val="Normal"/>
    <w:link w:val="CardBodyChar"/>
    <w:qFormat/>
    <w:rsid w:val="00AC360D"/>
    <w:rPr>
      <w:rFonts w:eastAsia="Times New Roman"/>
      <w:sz w:val="16"/>
    </w:rPr>
  </w:style>
  <w:style w:type="character" w:customStyle="1" w:styleId="CardBodyChar">
    <w:name w:val="Card Body Char"/>
    <w:basedOn w:val="DefaultParagraphFont"/>
    <w:link w:val="CardBody0"/>
    <w:rsid w:val="00AC360D"/>
    <w:rPr>
      <w:rFonts w:ascii="Calibri" w:eastAsia="Times New Roman" w:hAnsi="Calibri" w:cs="Calibri"/>
      <w:sz w:val="16"/>
    </w:rPr>
  </w:style>
  <w:style w:type="character" w:customStyle="1" w:styleId="ptitleinside">
    <w:name w:val="p_title_inside"/>
    <w:basedOn w:val="DefaultParagraphFont"/>
    <w:rsid w:val="00AC360D"/>
  </w:style>
  <w:style w:type="paragraph" w:customStyle="1" w:styleId="StyleBoldandUnderlineChar11ptBorderSinglesolidline">
    <w:name w:val="Style Bold and Underline Char + 11 pt Border: : (Single solid line..."/>
    <w:link w:val="StyleBoldandUnderlineChar11ptBorderSinglesolidlineChar"/>
    <w:rsid w:val="00AC360D"/>
    <w:pPr>
      <w:spacing w:after="200" w:line="276" w:lineRule="auto"/>
    </w:pPr>
    <w:rPr>
      <w:rFonts w:eastAsia="Times New Roman" w:cs="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basedOn w:val="BoldandUnderlineCharChar2"/>
    <w:link w:val="StyleBoldandUnderlineChar11ptBorderSinglesolidline"/>
    <w:rsid w:val="00AC360D"/>
    <w:rPr>
      <w:rFonts w:eastAsia="Times New Roman" w:cs="Times New Roman"/>
      <w:b/>
      <w:bCs/>
      <w:szCs w:val="20"/>
      <w:u w:val="single"/>
      <w:bdr w:val="single" w:sz="4" w:space="0" w:color="auto"/>
      <w:lang w:val="en-US" w:eastAsia="en-US" w:bidi="ar-SA"/>
    </w:rPr>
  </w:style>
  <w:style w:type="paragraph" w:customStyle="1" w:styleId="StyleMinimizedTextArialNarrow9pt">
    <w:name w:val="Style Minimized Text + Arial Narrow 9 pt"/>
    <w:basedOn w:val="Normal"/>
    <w:link w:val="StyleMinimizedTextArialNarrow9ptChar"/>
    <w:qFormat/>
    <w:rsid w:val="00AC360D"/>
    <w:rPr>
      <w:rFonts w:eastAsia="Times New Roman"/>
    </w:rPr>
  </w:style>
  <w:style w:type="character" w:customStyle="1" w:styleId="StyleMinimizedTextArialNarrow9ptChar">
    <w:name w:val="Style Minimized Text + Arial Narrow 9 pt Char"/>
    <w:basedOn w:val="DefaultParagraphFont"/>
    <w:link w:val="StyleMinimizedTextArialNarrow9pt"/>
    <w:rsid w:val="00AC360D"/>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AC360D"/>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AC360D"/>
    <w:rPr>
      <w:rFonts w:eastAsia="Times New Roman"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AC360D"/>
    <w:rPr>
      <w:rFonts w:ascii="Times New Roman" w:hAnsi="Times New Roman"/>
      <w:sz w:val="20"/>
      <w:u w:val="single"/>
      <w:bdr w:val="single" w:sz="4" w:space="0" w:color="auto"/>
      <w:lang w:val="en-US" w:eastAsia="en-US" w:bidi="ar-SA"/>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C360D"/>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AC360D"/>
    <w:rPr>
      <w:rFonts w:ascii="Calibri" w:eastAsia="SimSun" w:hAnsi="Calibri" w:cs="Calibri"/>
      <w:b/>
      <w:bCs/>
      <w:u w:val="single"/>
    </w:rPr>
  </w:style>
  <w:style w:type="character" w:customStyle="1" w:styleId="SubtitleChar1">
    <w:name w:val="Subtitle Char1"/>
    <w:aliases w:val="Underlined card text Char1"/>
    <w:basedOn w:val="DefaultParagraphFont"/>
    <w:rsid w:val="00AC360D"/>
    <w:rPr>
      <w:rFonts w:ascii="Calibri Light" w:eastAsia="Times New Roman" w:hAnsi="Calibri Light" w:cs="Times New Roman"/>
      <w:i/>
      <w:iCs/>
      <w:color w:val="5B9BD5"/>
      <w:spacing w:val="15"/>
      <w:sz w:val="24"/>
      <w:szCs w:val="24"/>
    </w:rPr>
  </w:style>
  <w:style w:type="paragraph" w:customStyle="1" w:styleId="StyleStyle411pt1">
    <w:name w:val="Style Style4 + 11 pt1"/>
    <w:basedOn w:val="Style4"/>
    <w:link w:val="StyleStyle411pt1Char"/>
    <w:qFormat/>
    <w:rsid w:val="00AC360D"/>
    <w:pPr>
      <w:numPr>
        <w:numId w:val="0"/>
      </w:numPr>
    </w:pPr>
  </w:style>
  <w:style w:type="character" w:customStyle="1" w:styleId="StyleStyle411pt1Char">
    <w:name w:val="Style Style4 + 11 pt1 Char"/>
    <w:basedOn w:val="Style4Char"/>
    <w:link w:val="StyleStyle411pt1"/>
    <w:rsid w:val="00AC360D"/>
    <w:rPr>
      <w:rFonts w:ascii="Times New Roman" w:eastAsia="Times New Roman" w:hAnsi="Times New Roman" w:cs="Times New Roman"/>
      <w:sz w:val="20"/>
      <w:szCs w:val="24"/>
      <w:u w:val="single"/>
    </w:rPr>
  </w:style>
  <w:style w:type="character" w:customStyle="1" w:styleId="underline2">
    <w:name w:val="underline2"/>
    <w:basedOn w:val="DefaultParagraphFont"/>
    <w:rsid w:val="00AC360D"/>
    <w:rPr>
      <w:u w:val="single"/>
    </w:rPr>
  </w:style>
  <w:style w:type="paragraph" w:customStyle="1" w:styleId="CARD0">
    <w:name w:val="CARD"/>
    <w:basedOn w:val="Normal"/>
    <w:link w:val="CARDChar1"/>
    <w:qFormat/>
    <w:rsid w:val="00AC360D"/>
    <w:rPr>
      <w:rFonts w:eastAsia="Times New Roman"/>
      <w:u w:val="single"/>
    </w:rPr>
  </w:style>
  <w:style w:type="character" w:customStyle="1" w:styleId="CARDChar1">
    <w:name w:val="CARD Char"/>
    <w:basedOn w:val="DefaultParagraphFont"/>
    <w:link w:val="CARD0"/>
    <w:rsid w:val="00AC360D"/>
    <w:rPr>
      <w:rFonts w:ascii="Calibri" w:eastAsia="Times New Roman" w:hAnsi="Calibri" w:cs="Calibri"/>
      <w:u w:val="single"/>
    </w:rPr>
  </w:style>
  <w:style w:type="character" w:customStyle="1" w:styleId="Styleunderline9pt">
    <w:name w:val="Style underline + 9 pt"/>
    <w:basedOn w:val="underline"/>
    <w:rsid w:val="00AC360D"/>
    <w:rPr>
      <w:rFonts w:ascii="Times New Roman" w:hAnsi="Times New Roman"/>
      <w:b/>
      <w:sz w:val="20"/>
      <w:u w:val="single"/>
    </w:rPr>
  </w:style>
  <w:style w:type="character" w:customStyle="1" w:styleId="Styleunderline9pt1">
    <w:name w:val="Style underline + 9 pt1"/>
    <w:basedOn w:val="underline"/>
    <w:rsid w:val="00AC360D"/>
    <w:rPr>
      <w:b/>
      <w:sz w:val="20"/>
      <w:u w:val="single"/>
    </w:rPr>
  </w:style>
  <w:style w:type="paragraph" w:customStyle="1" w:styleId="StyleUnderlineChar11pt2">
    <w:name w:val="Style Underline Char + 11 pt2"/>
    <w:link w:val="StyleUnderlineChar11pt2Char"/>
    <w:qFormat/>
    <w:rsid w:val="00AC360D"/>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AC360D"/>
    <w:rPr>
      <w:rFonts w:ascii="Times New Roman" w:eastAsia="Times New Roman" w:hAnsi="Times New Roman" w:cs="Times New Roman"/>
      <w:sz w:val="20"/>
      <w:szCs w:val="20"/>
      <w:u w:val="single"/>
      <w:lang w:eastAsia="ja-JP"/>
    </w:rPr>
  </w:style>
  <w:style w:type="character" w:customStyle="1" w:styleId="StyleBoldandUnderlineCharChar11pt">
    <w:name w:val="Style Bold and Underline Char Char + 11 pt"/>
    <w:basedOn w:val="DefaultParagraphFont"/>
    <w:rsid w:val="00AC360D"/>
    <w:rPr>
      <w:b/>
      <w:bCs/>
      <w:noProof w:val="0"/>
      <w:sz w:val="20"/>
      <w:u w:val="single"/>
      <w:lang w:val="en-US" w:eastAsia="en-US" w:bidi="ar-SA"/>
    </w:rPr>
  </w:style>
  <w:style w:type="character" w:customStyle="1" w:styleId="globalcontentbody">
    <w:name w:val="globalcontentbody"/>
    <w:basedOn w:val="DefaultParagraphFont"/>
    <w:rsid w:val="00AC360D"/>
  </w:style>
  <w:style w:type="character" w:customStyle="1" w:styleId="StyleUnderline3">
    <w:name w:val="Style Underline3"/>
    <w:basedOn w:val="DefaultParagraphFont"/>
    <w:rsid w:val="00AC360D"/>
    <w:rPr>
      <w:u w:val="single"/>
    </w:rPr>
  </w:style>
  <w:style w:type="paragraph" w:customStyle="1" w:styleId="StyleStyle111ptBorderSinglesolidlineAuto05ptL">
    <w:name w:val="Style Style1 + 11 pt Border: : (Single solid line Auto  0.5 pt L..."/>
    <w:link w:val="StyleStyle111ptBorderSinglesolidlineAuto05ptLChar"/>
    <w:qFormat/>
    <w:rsid w:val="00AC360D"/>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AC360D"/>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AC360D"/>
    <w:rPr>
      <w:u w:val="single"/>
    </w:rPr>
  </w:style>
  <w:style w:type="character" w:customStyle="1" w:styleId="underlineChar">
    <w:name w:val="underline Char"/>
    <w:basedOn w:val="DefaultParagraphFont"/>
    <w:rsid w:val="00AC360D"/>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AC360D"/>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AC360D"/>
    <w:rPr>
      <w:sz w:val="20"/>
      <w:u w:val="single"/>
    </w:rPr>
  </w:style>
  <w:style w:type="character" w:customStyle="1" w:styleId="cardCharCharChar">
    <w:name w:val="card Char Char Char"/>
    <w:basedOn w:val="DefaultParagraphFont"/>
    <w:link w:val="cardCharChar0"/>
    <w:rsid w:val="00AC360D"/>
    <w:rPr>
      <w:rFonts w:ascii="Times New Roman" w:eastAsia="Calibri" w:hAnsi="Times New Roman" w:cs="Times New Roman"/>
      <w:szCs w:val="20"/>
    </w:rPr>
  </w:style>
  <w:style w:type="character" w:customStyle="1" w:styleId="StyleunderlineArialNarrow9ptBold">
    <w:name w:val="Style underline + Arial Narrow 9 pt Bold"/>
    <w:basedOn w:val="underline"/>
    <w:rsid w:val="00AC360D"/>
    <w:rPr>
      <w:rFonts w:ascii="Times New Roman" w:hAnsi="Times New Roman" w:cs="Times New Roman"/>
      <w:b/>
      <w:bCs/>
      <w:sz w:val="20"/>
      <w:u w:val="single"/>
    </w:rPr>
  </w:style>
  <w:style w:type="paragraph" w:customStyle="1" w:styleId="StylecardCharCharArialNarrow9pt">
    <w:name w:val="Style card Char Char + Arial Narrow 9 pt"/>
    <w:basedOn w:val="cardCharChar0"/>
    <w:link w:val="StylecardCharCharArialNarrow9ptChar"/>
    <w:qFormat/>
    <w:rsid w:val="00AC360D"/>
    <w:pPr>
      <w:tabs>
        <w:tab w:val="clear" w:pos="9450"/>
      </w:tabs>
    </w:pPr>
    <w:rPr>
      <w:rFonts w:ascii="Georgia" w:eastAsia="Times New Roman" w:hAnsi="Georgia"/>
    </w:rPr>
  </w:style>
  <w:style w:type="character" w:customStyle="1" w:styleId="StylecardCharCharArialNarrow9ptChar">
    <w:name w:val="Style card Char Char + Arial Narrow 9 pt Char"/>
    <w:basedOn w:val="cardCharCharChar"/>
    <w:link w:val="StylecardCharCharArialNarrow9pt"/>
    <w:rsid w:val="00AC360D"/>
    <w:rPr>
      <w:rFonts w:ascii="Georgia" w:eastAsia="Times New Roman" w:hAnsi="Georgia" w:cs="Times New Roman"/>
      <w:szCs w:val="20"/>
    </w:rPr>
  </w:style>
  <w:style w:type="paragraph" w:customStyle="1" w:styleId="StyleCardTextArialNarrow9pt">
    <w:name w:val="Style Card Text + Arial Narrow 9 pt"/>
    <w:link w:val="StyleCardTextArialNarrow9ptChar"/>
    <w:qFormat/>
    <w:rsid w:val="00AC360D"/>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AC360D"/>
    <w:rPr>
      <w:rFonts w:ascii="Times New Roman" w:eastAsia="Times New Roman" w:hAnsi="Times New Roman" w:cs="Times New Roman"/>
      <w:sz w:val="20"/>
      <w:szCs w:val="24"/>
      <w:lang w:val="en-US" w:eastAsia="en-US" w:bidi="ar-SA"/>
    </w:rPr>
  </w:style>
  <w:style w:type="character" w:customStyle="1" w:styleId="StyleBoldandUnderlineCharCharCharChar9pt">
    <w:name w:val="Style Bold and Underline Char Char Char Char + 9 pt"/>
    <w:basedOn w:val="DefaultParagraphFont"/>
    <w:rsid w:val="00AC360D"/>
    <w:rPr>
      <w:rFonts w:ascii="Times New Roman" w:hAnsi="Times New Roman"/>
      <w:b/>
      <w:bCs/>
      <w:noProof w:val="0"/>
      <w:sz w:val="20"/>
      <w:u w:val="single"/>
      <w:lang w:val="en-US" w:eastAsia="en-US" w:bidi="ar-SA"/>
    </w:rPr>
  </w:style>
  <w:style w:type="character" w:customStyle="1" w:styleId="StyleUnderlineCharCharChar9pt">
    <w:name w:val="Style Underline Char Char Char + 9 pt"/>
    <w:rsid w:val="00AC360D"/>
    <w:rPr>
      <w:rFonts w:ascii="Times New Roman" w:hAnsi="Times New Roman"/>
      <w:noProof w:val="0"/>
      <w:sz w:val="20"/>
      <w:szCs w:val="16"/>
      <w:u w:val="single"/>
      <w:lang w:val="en-US" w:eastAsia="en-US" w:bidi="ar-SA"/>
    </w:rPr>
  </w:style>
  <w:style w:type="character" w:customStyle="1" w:styleId="StyleUnderlineCharCharCharArialNarrow9pt">
    <w:name w:val="Style Underline Char Char Char + Arial Narrow 9 pt"/>
    <w:rsid w:val="00AC360D"/>
    <w:rPr>
      <w:rFonts w:ascii="Times New Roman" w:hAnsi="Times New Roman"/>
      <w:noProof w:val="0"/>
      <w:sz w:val="20"/>
      <w:szCs w:val="16"/>
      <w:u w:val="single"/>
      <w:lang w:val="en-US" w:eastAsia="en-US" w:bidi="ar-SA"/>
    </w:rPr>
  </w:style>
  <w:style w:type="paragraph" w:customStyle="1" w:styleId="StyleCardTextArialNarrow8pt">
    <w:name w:val="Style Card Text + Arial Narrow 8 pt"/>
    <w:link w:val="StyleCardTextArialNarrow8ptChar"/>
    <w:qFormat/>
    <w:rsid w:val="00AC360D"/>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AC360D"/>
    <w:rPr>
      <w:rFonts w:ascii="Times New Roman" w:eastAsia="Times New Roman" w:hAnsi="Times New Roman" w:cs="Times New Roman"/>
      <w:sz w:val="20"/>
      <w:szCs w:val="24"/>
      <w:lang w:val="en-US" w:eastAsia="en-US" w:bidi="ar-SA"/>
    </w:rPr>
  </w:style>
  <w:style w:type="paragraph" w:customStyle="1" w:styleId="Textsmall0">
    <w:name w:val="Textsmall"/>
    <w:basedOn w:val="Normal"/>
    <w:next w:val="Normal"/>
    <w:link w:val="TextsmallChar0"/>
    <w:qFormat/>
    <w:rsid w:val="00AC360D"/>
    <w:rPr>
      <w:rFonts w:eastAsia="Times New Roman"/>
      <w:sz w:val="16"/>
    </w:rPr>
  </w:style>
  <w:style w:type="character" w:customStyle="1" w:styleId="TextsmallChar0">
    <w:name w:val="Textsmall Char"/>
    <w:basedOn w:val="DefaultParagraphFont"/>
    <w:link w:val="Textsmall0"/>
    <w:rsid w:val="00AC360D"/>
    <w:rPr>
      <w:rFonts w:ascii="Calibri" w:eastAsia="Times New Roman" w:hAnsi="Calibri" w:cs="Calibri"/>
      <w:sz w:val="16"/>
    </w:rPr>
  </w:style>
  <w:style w:type="character" w:customStyle="1" w:styleId="CharCharCharCharChar">
    <w:name w:val="Char Char Char Char Char"/>
    <w:aliases w:val="Char Char Char Char,Char Char Char Char Char Char Char1,Heading 2 Char1 Char Char Char Char Char Char"/>
    <w:basedOn w:val="DefaultParagraphFont"/>
    <w:rsid w:val="00AC360D"/>
    <w:rPr>
      <w:rFonts w:cs="Arial"/>
      <w:b/>
      <w:bCs/>
      <w:iCs/>
      <w:sz w:val="24"/>
      <w:szCs w:val="28"/>
      <w:lang w:val="en-US" w:eastAsia="en-US" w:bidi="ar-SA"/>
    </w:rPr>
  </w:style>
  <w:style w:type="character" w:customStyle="1" w:styleId="CharChar111">
    <w:name w:val="Char Char111"/>
    <w:basedOn w:val="DefaultParagraphFont"/>
    <w:rsid w:val="00AC360D"/>
    <w:rPr>
      <w:rFonts w:cs="Arial"/>
      <w:bCs/>
      <w:szCs w:val="26"/>
      <w:u w:val="single"/>
      <w:lang w:val="en-US" w:eastAsia="en-US" w:bidi="ar-SA"/>
    </w:rPr>
  </w:style>
  <w:style w:type="character" w:customStyle="1" w:styleId="AUnterdline">
    <w:name w:val="AUnterdline"/>
    <w:qFormat/>
    <w:rsid w:val="00AC360D"/>
    <w:rPr>
      <w:rFonts w:ascii="Times New Roman" w:hAnsi="Times New Roman"/>
      <w:sz w:val="20"/>
      <w:u w:val="single"/>
    </w:rPr>
  </w:style>
  <w:style w:type="character" w:customStyle="1" w:styleId="StyleUnderline1">
    <w:name w:val="Style Underline1"/>
    <w:basedOn w:val="DefaultParagraphFont"/>
    <w:rsid w:val="00AC360D"/>
    <w:rPr>
      <w:rFonts w:ascii="Times New Roman" w:hAnsi="Times New Roman"/>
      <w:sz w:val="20"/>
      <w:u w:val="single"/>
    </w:rPr>
  </w:style>
  <w:style w:type="paragraph" w:customStyle="1" w:styleId="CardIndented">
    <w:name w:val="Card (Indented)"/>
    <w:basedOn w:val="Normal"/>
    <w:link w:val="CardIndentedChar"/>
    <w:qFormat/>
    <w:rsid w:val="00AC360D"/>
    <w:pPr>
      <w:ind w:left="288"/>
    </w:pPr>
  </w:style>
  <w:style w:type="character" w:customStyle="1" w:styleId="Author-Date">
    <w:name w:val="Author-Date"/>
    <w:qFormat/>
    <w:rsid w:val="00AC360D"/>
    <w:rPr>
      <w:b/>
      <w:sz w:val="24"/>
    </w:rPr>
  </w:style>
  <w:style w:type="paragraph" w:customStyle="1" w:styleId="StyleStyle49pt10">
    <w:name w:val="Style Style4 + 9 pt10"/>
    <w:basedOn w:val="Style4"/>
    <w:link w:val="StyleStyle49pt10Char"/>
    <w:qFormat/>
    <w:rsid w:val="00AC360D"/>
    <w:pPr>
      <w:numPr>
        <w:numId w:val="0"/>
      </w:numPr>
    </w:pPr>
  </w:style>
  <w:style w:type="character" w:customStyle="1" w:styleId="StyleStyle49pt10Char">
    <w:name w:val="Style Style4 + 9 pt10 Char"/>
    <w:basedOn w:val="Style4Char"/>
    <w:link w:val="StyleStyle49pt10"/>
    <w:rsid w:val="00AC360D"/>
    <w:rPr>
      <w:rFonts w:ascii="Times New Roman" w:eastAsia="Times New Roman" w:hAnsi="Times New Roman" w:cs="Times New Roman"/>
      <w:sz w:val="20"/>
      <w:szCs w:val="24"/>
      <w:u w:val="single"/>
    </w:rPr>
  </w:style>
  <w:style w:type="paragraph" w:customStyle="1" w:styleId="StyleStyle49ptBold7">
    <w:name w:val="Style Style4 + 9 pt Bold7"/>
    <w:basedOn w:val="Style4"/>
    <w:link w:val="StyleStyle49ptBold7Char"/>
    <w:qFormat/>
    <w:rsid w:val="00AC360D"/>
    <w:pPr>
      <w:numPr>
        <w:numId w:val="0"/>
      </w:numPr>
    </w:pPr>
    <w:rPr>
      <w:rFonts w:cstheme="minorBidi"/>
      <w:b/>
      <w:bCs/>
      <w:sz w:val="22"/>
      <w:szCs w:val="22"/>
    </w:rPr>
  </w:style>
  <w:style w:type="character" w:customStyle="1" w:styleId="StyleStyle49ptBold7Char">
    <w:name w:val="Style Style4 + 9 pt Bold7 Char"/>
    <w:link w:val="StyleStyle49ptBold7"/>
    <w:rsid w:val="00AC360D"/>
    <w:rPr>
      <w:rFonts w:ascii="Times New Roman" w:eastAsia="Times New Roman" w:hAnsi="Times New Roman"/>
      <w:b/>
      <w:bCs/>
      <w:u w:val="single"/>
    </w:rPr>
  </w:style>
  <w:style w:type="character" w:customStyle="1" w:styleId="DontRead">
    <w:name w:val="Don't Read"/>
    <w:qFormat/>
    <w:rsid w:val="00AC360D"/>
    <w:rPr>
      <w:rFonts w:ascii="Times New Roman" w:hAnsi="Times New Roman"/>
      <w:sz w:val="16"/>
    </w:rPr>
  </w:style>
  <w:style w:type="paragraph" w:customStyle="1" w:styleId="Underlinestyle0">
    <w:name w:val="Underline style"/>
    <w:basedOn w:val="Normal"/>
    <w:qFormat/>
    <w:rsid w:val="00AC360D"/>
    <w:rPr>
      <w:rFonts w:eastAsia="Times New Roman"/>
      <w:u w:val="single"/>
    </w:rPr>
  </w:style>
  <w:style w:type="character" w:customStyle="1" w:styleId="Style11ptUnderline3">
    <w:name w:val="Style 11 pt Underline3"/>
    <w:rsid w:val="00AC360D"/>
    <w:rPr>
      <w:sz w:val="20"/>
      <w:u w:val="single"/>
    </w:rPr>
  </w:style>
  <w:style w:type="character" w:customStyle="1" w:styleId="27">
    <w:name w:val="27"/>
    <w:rsid w:val="00AC360D"/>
    <w:rPr>
      <w:rFonts w:cs="Arial"/>
      <w:bCs/>
      <w:sz w:val="20"/>
      <w:u w:val="single"/>
      <w:lang w:val="en-US" w:eastAsia="en-US" w:bidi="ar-SA"/>
    </w:rPr>
  </w:style>
  <w:style w:type="character" w:customStyle="1" w:styleId="Style9ptUnderline11">
    <w:name w:val="Style 9 pt Underline11"/>
    <w:basedOn w:val="DefaultParagraphFont"/>
    <w:rsid w:val="00AC360D"/>
    <w:rPr>
      <w:sz w:val="20"/>
      <w:u w:val="single"/>
    </w:rPr>
  </w:style>
  <w:style w:type="character" w:customStyle="1" w:styleId="Style9ptBoldUnderline5">
    <w:name w:val="Style 9 pt Bold Underline5"/>
    <w:basedOn w:val="DefaultParagraphFont"/>
    <w:rsid w:val="00AC360D"/>
    <w:rPr>
      <w:b/>
      <w:bCs/>
      <w:sz w:val="20"/>
      <w:u w:val="single"/>
    </w:rPr>
  </w:style>
  <w:style w:type="character" w:customStyle="1" w:styleId="CharChar114">
    <w:name w:val="Char Char114"/>
    <w:basedOn w:val="DefaultParagraphFont"/>
    <w:rsid w:val="00AC360D"/>
    <w:rPr>
      <w:rFonts w:cs="Arial"/>
      <w:bCs/>
      <w:szCs w:val="26"/>
      <w:u w:val="single"/>
      <w:lang w:val="en-US" w:eastAsia="en-US" w:bidi="ar-SA"/>
    </w:rPr>
  </w:style>
  <w:style w:type="character" w:customStyle="1" w:styleId="CharChar113">
    <w:name w:val="Char Char113"/>
    <w:basedOn w:val="DefaultParagraphFont"/>
    <w:rsid w:val="00AC360D"/>
    <w:rPr>
      <w:rFonts w:cs="Arial"/>
      <w:bCs/>
      <w:szCs w:val="26"/>
      <w:u w:val="single"/>
      <w:lang w:val="en-US" w:eastAsia="en-US" w:bidi="ar-SA"/>
    </w:rPr>
  </w:style>
  <w:style w:type="character" w:customStyle="1" w:styleId="CharChar112">
    <w:name w:val="Char Char112"/>
    <w:basedOn w:val="DefaultParagraphFont"/>
    <w:rsid w:val="00AC360D"/>
    <w:rPr>
      <w:rFonts w:cs="Arial"/>
      <w:bCs/>
      <w:szCs w:val="26"/>
      <w:u w:val="single"/>
      <w:lang w:val="en-US" w:eastAsia="en-US" w:bidi="ar-SA"/>
    </w:rPr>
  </w:style>
  <w:style w:type="paragraph" w:customStyle="1" w:styleId="WW-Default1">
    <w:name w:val="WW-Default1"/>
    <w:basedOn w:val="Normal"/>
    <w:qFormat/>
    <w:rsid w:val="00AC360D"/>
    <w:pPr>
      <w:suppressAutoHyphens/>
    </w:pPr>
    <w:rPr>
      <w:rFonts w:eastAsia="Times New Roman"/>
      <w:b/>
      <w:bCs/>
      <w:szCs w:val="20"/>
      <w:lang w:eastAsia="ar-SA"/>
    </w:rPr>
  </w:style>
  <w:style w:type="character" w:customStyle="1" w:styleId="zoomme">
    <w:name w:val="zoomme"/>
    <w:basedOn w:val="DefaultParagraphFont"/>
    <w:rsid w:val="00AC360D"/>
  </w:style>
  <w:style w:type="character" w:customStyle="1" w:styleId="classauthor">
    <w:name w:val="class=&quot;author&quot;"/>
    <w:basedOn w:val="DefaultParagraphFont"/>
    <w:rsid w:val="00AC360D"/>
  </w:style>
  <w:style w:type="character" w:customStyle="1" w:styleId="officialstitle-">
    <w:name w:val="official_s_title-"/>
    <w:basedOn w:val="DefaultParagraphFont"/>
    <w:rsid w:val="00AC360D"/>
  </w:style>
  <w:style w:type="character" w:customStyle="1" w:styleId="officialsbureau">
    <w:name w:val="official_s_bureau"/>
    <w:basedOn w:val="DefaultParagraphFont"/>
    <w:rsid w:val="00AC360D"/>
  </w:style>
  <w:style w:type="character" w:customStyle="1" w:styleId="CardsChar1">
    <w:name w:val="Cards Char1"/>
    <w:rsid w:val="00AC360D"/>
    <w:rPr>
      <w:lang w:val="en-US" w:eastAsia="en-US" w:bidi="ar-SA"/>
    </w:rPr>
  </w:style>
  <w:style w:type="paragraph" w:customStyle="1" w:styleId="Style23">
    <w:name w:val="Style23"/>
    <w:basedOn w:val="Normal"/>
    <w:uiPriority w:val="99"/>
    <w:qFormat/>
    <w:rsid w:val="00AC360D"/>
    <w:pPr>
      <w:autoSpaceDE w:val="0"/>
      <w:autoSpaceDN w:val="0"/>
      <w:adjustRightInd w:val="0"/>
      <w:spacing w:line="209" w:lineRule="exact"/>
    </w:pPr>
    <w:rPr>
      <w:rFonts w:eastAsia="SimSun"/>
    </w:rPr>
  </w:style>
  <w:style w:type="character" w:customStyle="1" w:styleId="gray">
    <w:name w:val="gray"/>
    <w:basedOn w:val="DefaultParagraphFont"/>
    <w:rsid w:val="00AC360D"/>
  </w:style>
  <w:style w:type="paragraph" w:customStyle="1" w:styleId="Citation-FirstLine">
    <w:name w:val="Citation - First Line"/>
    <w:basedOn w:val="Normal"/>
    <w:next w:val="Normal"/>
    <w:autoRedefine/>
    <w:qFormat/>
    <w:rsid w:val="00AC360D"/>
    <w:pPr>
      <w:spacing w:line="240" w:lineRule="atLeast"/>
      <w:jc w:val="both"/>
    </w:pPr>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AC360D"/>
    <w:pPr>
      <w:spacing w:after="120"/>
      <w:jc w:val="both"/>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AC360D"/>
    <w:rPr>
      <w:rFonts w:ascii="Book Antiqua" w:eastAsia="Times New Roman" w:hAnsi="Book Antiqua" w:cs="Calibri"/>
      <w:sz w:val="16"/>
    </w:rPr>
  </w:style>
  <w:style w:type="character" w:customStyle="1" w:styleId="Style11ptItalic">
    <w:name w:val="Style 11 pt Italic"/>
    <w:basedOn w:val="DefaultParagraphFont"/>
    <w:rsid w:val="00AC360D"/>
    <w:rPr>
      <w:rFonts w:ascii="Times New Roman" w:hAnsi="Times New Roman"/>
      <w:i/>
      <w:iCs/>
      <w:sz w:val="20"/>
    </w:rPr>
  </w:style>
  <w:style w:type="paragraph" w:customStyle="1" w:styleId="StyleStyle49ptBold3">
    <w:name w:val="Style Style4 + 9 pt Bold3"/>
    <w:basedOn w:val="Style4"/>
    <w:link w:val="StyleStyle49ptBold3Char"/>
    <w:qFormat/>
    <w:rsid w:val="00AC360D"/>
    <w:pPr>
      <w:numPr>
        <w:numId w:val="0"/>
      </w:numPr>
    </w:pPr>
    <w:rPr>
      <w:b/>
      <w:bCs/>
    </w:rPr>
  </w:style>
  <w:style w:type="character" w:customStyle="1" w:styleId="StyleStyle49ptBold3Char">
    <w:name w:val="Style Style4 + 9 pt Bold3 Char"/>
    <w:basedOn w:val="Style4Char"/>
    <w:link w:val="StyleStyle49ptBold3"/>
    <w:rsid w:val="00AC360D"/>
    <w:rPr>
      <w:rFonts w:ascii="Times New Roman" w:eastAsia="Times New Roman" w:hAnsi="Times New Roman" w:cs="Times New Roman"/>
      <w:b/>
      <w:bCs/>
      <w:sz w:val="20"/>
      <w:szCs w:val="24"/>
      <w:u w:val="single"/>
    </w:rPr>
  </w:style>
  <w:style w:type="character" w:customStyle="1" w:styleId="Style9ptUnderline6">
    <w:name w:val="Style 9 pt Underline6"/>
    <w:basedOn w:val="DefaultParagraphFont"/>
    <w:rsid w:val="00AC360D"/>
    <w:rPr>
      <w:sz w:val="20"/>
      <w:u w:val="single"/>
    </w:rPr>
  </w:style>
  <w:style w:type="character" w:customStyle="1" w:styleId="ct-with-fmlt">
    <w:name w:val="ct-with-fmlt"/>
    <w:basedOn w:val="DefaultParagraphFont"/>
    <w:rsid w:val="00AC360D"/>
  </w:style>
  <w:style w:type="paragraph" w:customStyle="1" w:styleId="StyleStyle49ptBoldItalic">
    <w:name w:val="Style Style4 + 9 pt Bold Italic"/>
    <w:basedOn w:val="Normal"/>
    <w:link w:val="StyleStyle49ptBoldItalicChar"/>
    <w:qFormat/>
    <w:rsid w:val="00AC360D"/>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AC360D"/>
    <w:rPr>
      <w:rFonts w:ascii="Calibri" w:eastAsia="Times New Roman" w:hAnsi="Calibri" w:cs="Calibri"/>
      <w:b/>
      <w:bCs/>
      <w:i/>
      <w:iCs/>
      <w:u w:val="single"/>
    </w:rPr>
  </w:style>
  <w:style w:type="character" w:customStyle="1" w:styleId="StyleBoldUnderline1">
    <w:name w:val="Style Bold Underline1"/>
    <w:basedOn w:val="DefaultParagraphFont"/>
    <w:rsid w:val="00AC360D"/>
    <w:rPr>
      <w:b w:val="0"/>
      <w:bCs/>
      <w:u w:val="single"/>
    </w:rPr>
  </w:style>
  <w:style w:type="character" w:customStyle="1" w:styleId="date-display-single">
    <w:name w:val="date-display-single"/>
    <w:basedOn w:val="DefaultParagraphFont"/>
    <w:rsid w:val="00AC360D"/>
  </w:style>
  <w:style w:type="paragraph" w:customStyle="1" w:styleId="Cite21">
    <w:name w:val="Cite 2"/>
    <w:basedOn w:val="Normal"/>
    <w:qFormat/>
    <w:rsid w:val="00AC360D"/>
    <w:rPr>
      <w:rFonts w:ascii="Arial" w:eastAsia="MS Mincho" w:hAnsi="Arial"/>
      <w:b/>
      <w:u w:val="single"/>
    </w:rPr>
  </w:style>
  <w:style w:type="character" w:customStyle="1" w:styleId="StyleunderlineBold">
    <w:name w:val="Style underline + Bold"/>
    <w:basedOn w:val="underline"/>
    <w:rsid w:val="00AC360D"/>
    <w:rPr>
      <w:rFonts w:ascii="Times New Roman" w:hAnsi="Times New Roman" w:cs="Times New Roman"/>
      <w:b w:val="0"/>
      <w:bCs/>
      <w:sz w:val="20"/>
      <w:u w:val="single"/>
    </w:rPr>
  </w:style>
  <w:style w:type="character" w:customStyle="1" w:styleId="BodyTextIndent3Char1">
    <w:name w:val="Body Text Indent 3 Char1"/>
    <w:basedOn w:val="DefaultParagraphFont"/>
    <w:uiPriority w:val="99"/>
    <w:semiHidden/>
    <w:rsid w:val="00AC360D"/>
    <w:rPr>
      <w:rFonts w:ascii="Georgia" w:hAnsi="Georgia"/>
      <w:sz w:val="16"/>
      <w:szCs w:val="16"/>
    </w:rPr>
  </w:style>
  <w:style w:type="character" w:customStyle="1" w:styleId="slug-pub-date">
    <w:name w:val="slug-pub-date"/>
    <w:basedOn w:val="DefaultParagraphFont"/>
    <w:rsid w:val="00AC360D"/>
  </w:style>
  <w:style w:type="character" w:customStyle="1" w:styleId="slug-vol">
    <w:name w:val="slug-vol"/>
    <w:basedOn w:val="DefaultParagraphFont"/>
    <w:rsid w:val="00AC360D"/>
  </w:style>
  <w:style w:type="character" w:customStyle="1" w:styleId="slug-issue">
    <w:name w:val="slug-issue"/>
    <w:basedOn w:val="DefaultParagraphFont"/>
    <w:rsid w:val="00AC360D"/>
  </w:style>
  <w:style w:type="character" w:customStyle="1" w:styleId="slug-pages">
    <w:name w:val="slug-pages"/>
    <w:basedOn w:val="DefaultParagraphFont"/>
    <w:rsid w:val="00AC360D"/>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Style 13 pt Bold1,tag + 12 pt1,Cite3"/>
    <w:basedOn w:val="DefaultParagraphFont"/>
    <w:uiPriority w:val="5"/>
    <w:qFormat/>
    <w:rsid w:val="00AC360D"/>
    <w:rPr>
      <w:b/>
      <w:bCs/>
      <w:strike w:val="0"/>
      <w:dstrike w:val="0"/>
      <w:sz w:val="24"/>
      <w:u w:val="none"/>
      <w:effect w:val="none"/>
    </w:rPr>
  </w:style>
  <w:style w:type="character" w:customStyle="1" w:styleId="tagchar">
    <w:name w:val="tagchar"/>
    <w:basedOn w:val="DefaultParagraphFont"/>
    <w:rsid w:val="00AC360D"/>
  </w:style>
  <w:style w:type="paragraph" w:customStyle="1" w:styleId="UnderlineChar3">
    <w:name w:val="Underline Char3"/>
    <w:basedOn w:val="Normal"/>
    <w:link w:val="UnderlineChar3Char"/>
    <w:qFormat/>
    <w:rsid w:val="00AC360D"/>
    <w:rPr>
      <w:rFonts w:eastAsia="Times New Roman"/>
      <w:u w:val="single"/>
    </w:rPr>
  </w:style>
  <w:style w:type="character" w:customStyle="1" w:styleId="UnderlineChar3Char">
    <w:name w:val="Underline Char3 Char"/>
    <w:basedOn w:val="DefaultParagraphFont"/>
    <w:link w:val="UnderlineChar3"/>
    <w:rsid w:val="00AC360D"/>
    <w:rPr>
      <w:rFonts w:ascii="Calibri" w:eastAsia="Times New Roman" w:hAnsi="Calibri" w:cs="Calibri"/>
      <w:u w:val="single"/>
    </w:rPr>
  </w:style>
  <w:style w:type="character" w:customStyle="1" w:styleId="SmalltextChar">
    <w:name w:val="Small text Char"/>
    <w:aliases w:val="Quote1 Char1"/>
    <w:link w:val="Smalltext0"/>
    <w:rsid w:val="00AC360D"/>
    <w:rPr>
      <w:rFonts w:ascii="Arial Narrow" w:eastAsia="Times New Roman" w:hAnsi="Arial Narrow" w:cs="Calibri"/>
      <w:sz w:val="16"/>
    </w:rPr>
  </w:style>
  <w:style w:type="character" w:customStyle="1" w:styleId="HotRouteChar">
    <w:name w:val="Hot Route Char"/>
    <w:link w:val="HotRoute"/>
    <w:rsid w:val="00AC360D"/>
    <w:rPr>
      <w:rFonts w:ascii="Times New Roman" w:eastAsia="Calibri" w:hAnsi="Times New Roman" w:cs="Times New Roman"/>
    </w:rPr>
  </w:style>
  <w:style w:type="paragraph" w:customStyle="1" w:styleId="Cardstyle0">
    <w:name w:val="Cardstyle"/>
    <w:basedOn w:val="Normal"/>
    <w:next w:val="Normal"/>
    <w:qFormat/>
    <w:rsid w:val="00AC360D"/>
    <w:rPr>
      <w:rFonts w:eastAsia="Times New Roman"/>
    </w:rPr>
  </w:style>
  <w:style w:type="character" w:customStyle="1" w:styleId="StyleEmphasisArial12ptBoldNotItalic">
    <w:name w:val="Style Emphasis + Arial 12 pt Bold Not Italic"/>
    <w:basedOn w:val="Emphasis"/>
    <w:rsid w:val="00AC360D"/>
    <w:rPr>
      <w:rFonts w:ascii="Arial" w:hAnsi="Arial" w:cs="Times New Roman"/>
      <w:b w:val="0"/>
      <w:bCs/>
      <w:i/>
      <w:iCs/>
      <w:sz w:val="24"/>
      <w:u w:val="single"/>
      <w:bdr w:val="single" w:sz="8" w:space="0" w:color="auto"/>
    </w:rPr>
  </w:style>
  <w:style w:type="character" w:customStyle="1" w:styleId="DebateHighlighted">
    <w:name w:val="Debate Highlighted"/>
    <w:qFormat/>
    <w:rsid w:val="00AC360D"/>
    <w:rPr>
      <w:rFonts w:ascii="Times New Roman" w:hAnsi="Times New Roman"/>
      <w:sz w:val="24"/>
      <w:u w:val="thick"/>
      <w:bdr w:val="none" w:sz="0" w:space="0" w:color="auto"/>
      <w:shd w:val="clear" w:color="auto" w:fill="00FFFF"/>
    </w:rPr>
  </w:style>
  <w:style w:type="character" w:customStyle="1" w:styleId="Boxing">
    <w:name w:val="Boxing"/>
    <w:basedOn w:val="DefaultParagraphFont"/>
    <w:rsid w:val="00AC360D"/>
    <w:rPr>
      <w:rFonts w:ascii="Arial Narrow" w:hAnsi="Arial Narrow"/>
      <w:dstrike w:val="0"/>
      <w:sz w:val="20"/>
      <w:bdr w:val="single" w:sz="2" w:space="0" w:color="auto"/>
      <w:vertAlign w:val="baseline"/>
    </w:rPr>
  </w:style>
  <w:style w:type="character" w:customStyle="1" w:styleId="UnreadTextChar">
    <w:name w:val="Unread Text Char"/>
    <w:link w:val="UnreadText"/>
    <w:locked/>
    <w:rsid w:val="00AC360D"/>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AC360D"/>
    <w:pPr>
      <w:ind w:left="360"/>
    </w:pPr>
    <w:rPr>
      <w:rFonts w:ascii="SimSun" w:eastAsia="SimSun" w:hAnsi="SimSun" w:cstheme="minorBidi"/>
      <w:sz w:val="15"/>
      <w:szCs w:val="24"/>
      <w:lang w:eastAsia="zh-CN"/>
    </w:rPr>
  </w:style>
  <w:style w:type="paragraph" w:customStyle="1" w:styleId="AuthorDate">
    <w:name w:val="AuthorDate"/>
    <w:next w:val="Normal"/>
    <w:link w:val="AuthorDateChar"/>
    <w:qFormat/>
    <w:rsid w:val="00AC360D"/>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AC360D"/>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AC360D"/>
    <w:rPr>
      <w:rFonts w:ascii="Times New Roman" w:hAnsi="Times New Roman"/>
      <w:sz w:val="24"/>
      <w:u w:val="single"/>
      <w:bdr w:val="none" w:sz="0" w:space="0" w:color="auto"/>
      <w:shd w:val="clear" w:color="auto" w:fill="00FFFF"/>
    </w:rPr>
  </w:style>
  <w:style w:type="paragraph" w:customStyle="1" w:styleId="HotRoute1">
    <w:name w:val="Hot Route!"/>
    <w:basedOn w:val="Normal"/>
    <w:link w:val="HotRouteChar0"/>
    <w:qFormat/>
    <w:rsid w:val="00AC360D"/>
    <w:pPr>
      <w:ind w:left="144"/>
    </w:pPr>
    <w:rPr>
      <w:rFonts w:eastAsia="Times New Roman"/>
      <w:lang w:val="x-none" w:eastAsia="x-none"/>
    </w:rPr>
  </w:style>
  <w:style w:type="character" w:customStyle="1" w:styleId="HotRouteChar0">
    <w:name w:val="Hot Route! Char"/>
    <w:link w:val="HotRoute1"/>
    <w:rsid w:val="00AC360D"/>
    <w:rPr>
      <w:rFonts w:ascii="Calibri" w:eastAsia="Times New Roman" w:hAnsi="Calibri" w:cs="Calibri"/>
      <w:lang w:val="x-none" w:eastAsia="x-none"/>
    </w:rPr>
  </w:style>
  <w:style w:type="character" w:customStyle="1" w:styleId="FontStyle291">
    <w:name w:val="Font Style291"/>
    <w:basedOn w:val="DefaultParagraphFont"/>
    <w:uiPriority w:val="99"/>
    <w:rsid w:val="00AC360D"/>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AC360D"/>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AC360D"/>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AC360D"/>
    <w:rPr>
      <w:rFonts w:ascii="Calibri" w:eastAsia="Times New Roman" w:hAnsi="Calibri" w:cs="Calibri"/>
    </w:rPr>
  </w:style>
  <w:style w:type="paragraph" w:customStyle="1" w:styleId="Stylecard11ptBoldUnderline">
    <w:name w:val="Style card + 11 pt Bold Underline"/>
    <w:basedOn w:val="Normal"/>
    <w:link w:val="Stylecard11ptBoldUnderlineChar"/>
    <w:qFormat/>
    <w:rsid w:val="00AC360D"/>
    <w:pPr>
      <w:ind w:left="288" w:right="288"/>
    </w:pPr>
    <w:rPr>
      <w:rFonts w:eastAsia="SimSun"/>
      <w:b/>
      <w:bCs/>
      <w:color w:val="000000"/>
      <w:u w:val="single"/>
      <w:lang w:eastAsia="zh-CN"/>
    </w:rPr>
  </w:style>
  <w:style w:type="character" w:customStyle="1" w:styleId="Stylecard11ptBoldUnderlineChar">
    <w:name w:val="Style card + 11 pt Bold Underline Char"/>
    <w:link w:val="Stylecard11ptBoldUnderline"/>
    <w:rsid w:val="00AC360D"/>
    <w:rPr>
      <w:rFonts w:ascii="Calibri" w:eastAsia="SimSun" w:hAnsi="Calibri" w:cs="Calibri"/>
      <w:b/>
      <w:bCs/>
      <w:color w:val="000000"/>
      <w:u w:val="single"/>
      <w:lang w:eastAsia="zh-CN"/>
    </w:rPr>
  </w:style>
  <w:style w:type="paragraph" w:customStyle="1" w:styleId="Cards1">
    <w:name w:val="Cards1"/>
    <w:basedOn w:val="Normal"/>
    <w:link w:val="Cards1Char"/>
    <w:qFormat/>
    <w:rsid w:val="00AC360D"/>
    <w:pPr>
      <w:ind w:left="288"/>
    </w:pPr>
    <w:rPr>
      <w:rFonts w:eastAsia="Times New Roman"/>
      <w:u w:val="single"/>
    </w:rPr>
  </w:style>
  <w:style w:type="character" w:customStyle="1" w:styleId="Cards1Char">
    <w:name w:val="Cards1 Char"/>
    <w:basedOn w:val="DefaultParagraphFont"/>
    <w:link w:val="Cards1"/>
    <w:rsid w:val="00AC360D"/>
    <w:rPr>
      <w:rFonts w:ascii="Calibri" w:eastAsia="Times New Roman" w:hAnsi="Calibri" w:cs="Calibri"/>
      <w:u w:val="single"/>
    </w:rPr>
  </w:style>
  <w:style w:type="character" w:customStyle="1" w:styleId="EmphasizeThis">
    <w:name w:val="EmphasizeThis"/>
    <w:rsid w:val="00AC360D"/>
    <w:rPr>
      <w:rFonts w:ascii="Georgia" w:hAnsi="Georgia"/>
      <w:b/>
      <w:iCs/>
      <w:sz w:val="24"/>
      <w:u w:val="thick"/>
    </w:rPr>
  </w:style>
  <w:style w:type="paragraph" w:customStyle="1" w:styleId="Stylecard8pt">
    <w:name w:val="Style card + 8 pt"/>
    <w:basedOn w:val="Normal"/>
    <w:link w:val="Stylecard8ptChar"/>
    <w:qFormat/>
    <w:rsid w:val="00AC360D"/>
    <w:pPr>
      <w:ind w:left="288" w:right="288"/>
    </w:pPr>
    <w:rPr>
      <w:rFonts w:eastAsia="Times New Roman"/>
      <w:color w:val="000000"/>
      <w:lang w:eastAsia="ar-SA"/>
    </w:rPr>
  </w:style>
  <w:style w:type="character" w:customStyle="1" w:styleId="Stylecard8ptChar">
    <w:name w:val="Style card + 8 pt Char"/>
    <w:link w:val="Stylecard8pt"/>
    <w:rsid w:val="00AC360D"/>
    <w:rPr>
      <w:rFonts w:ascii="Calibri" w:eastAsia="Times New Roman" w:hAnsi="Calibri" w:cs="Calibri"/>
      <w:color w:val="000000"/>
      <w:lang w:eastAsia="ar-SA"/>
    </w:rPr>
  </w:style>
  <w:style w:type="character" w:customStyle="1" w:styleId="bhl">
    <w:name w:val="bhl"/>
    <w:basedOn w:val="DefaultParagraphFont"/>
    <w:rsid w:val="00AC360D"/>
  </w:style>
  <w:style w:type="paragraph" w:customStyle="1" w:styleId="TagGA11">
    <w:name w:val="Tag GA 11"/>
    <w:basedOn w:val="TOC1"/>
    <w:qFormat/>
    <w:rsid w:val="00AC360D"/>
    <w:rPr>
      <w:rFonts w:ascii="Georgia" w:hAnsi="Georgia" w:cstheme="minorBidi"/>
      <w:b/>
      <w:color w:val="auto"/>
    </w:rPr>
  </w:style>
  <w:style w:type="character" w:customStyle="1" w:styleId="Intemphasis">
    <w:name w:val="Intemphasis"/>
    <w:uiPriority w:val="1"/>
    <w:qFormat/>
    <w:rsid w:val="00AC360D"/>
    <w:rPr>
      <w:rFonts w:ascii="Cambria" w:hAnsi="Cambria"/>
      <w:b/>
      <w:sz w:val="20"/>
      <w:u w:val="single"/>
      <w:bdr w:val="single" w:sz="4" w:space="0" w:color="auto"/>
      <w:shd w:val="pct25" w:color="auto" w:fill="auto"/>
    </w:rPr>
  </w:style>
  <w:style w:type="character" w:customStyle="1" w:styleId="BoldUnderlineChar10">
    <w:name w:val="BoldUnderline Char1"/>
    <w:rsid w:val="00AC360D"/>
    <w:rPr>
      <w:rFonts w:ascii="Times New Roman" w:eastAsia="Times New Roman" w:hAnsi="Times New Roman" w:cs="Times New Roman"/>
      <w:b/>
      <w:sz w:val="20"/>
      <w:szCs w:val="24"/>
      <w:u w:val="single"/>
    </w:rPr>
  </w:style>
  <w:style w:type="paragraph" w:customStyle="1" w:styleId="Tag12">
    <w:name w:val="Tag12"/>
    <w:basedOn w:val="Normal"/>
    <w:qFormat/>
    <w:rsid w:val="00AC360D"/>
    <w:pPr>
      <w:contextualSpacing/>
    </w:pPr>
    <w:rPr>
      <w:rFonts w:eastAsia="Cambria"/>
      <w:b/>
    </w:rPr>
  </w:style>
  <w:style w:type="paragraph" w:customStyle="1" w:styleId="Shrink8">
    <w:name w:val="Shrink8"/>
    <w:basedOn w:val="Normal"/>
    <w:qFormat/>
    <w:rsid w:val="00AC360D"/>
    <w:rPr>
      <w:rFonts w:eastAsia="Cambria"/>
    </w:rPr>
  </w:style>
  <w:style w:type="character" w:customStyle="1" w:styleId="commentstext">
    <w:name w:val="comments_text"/>
    <w:uiPriority w:val="99"/>
    <w:rsid w:val="00AC360D"/>
    <w:rPr>
      <w:rFonts w:cs="Times New Roman"/>
    </w:rPr>
  </w:style>
  <w:style w:type="paragraph" w:customStyle="1" w:styleId="Heading42">
    <w:name w:val="Heading 42"/>
    <w:basedOn w:val="Normal"/>
    <w:qFormat/>
    <w:rsid w:val="00AC360D"/>
    <w:rPr>
      <w:rFonts w:ascii="Arial" w:eastAsia="Times New Roman" w:hAnsi="Arial" w:cs="Arial"/>
    </w:rPr>
  </w:style>
  <w:style w:type="paragraph" w:customStyle="1" w:styleId="NormalCite">
    <w:name w:val="NormalCite"/>
    <w:link w:val="NormalCiteChar"/>
    <w:qFormat/>
    <w:rsid w:val="00AC360D"/>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AC360D"/>
    <w:rPr>
      <w:rFonts w:ascii="Times New Roman" w:hAnsi="Times New Roman" w:cs="Times New Roman"/>
      <w:sz w:val="18"/>
    </w:rPr>
  </w:style>
  <w:style w:type="character" w:customStyle="1" w:styleId="grey10">
    <w:name w:val="grey10"/>
    <w:basedOn w:val="DefaultParagraphFont"/>
    <w:rsid w:val="00AC360D"/>
  </w:style>
  <w:style w:type="character" w:customStyle="1" w:styleId="navy13bd">
    <w:name w:val="navy13bd"/>
    <w:basedOn w:val="DefaultParagraphFont"/>
    <w:rsid w:val="00AC360D"/>
  </w:style>
  <w:style w:type="character" w:customStyle="1" w:styleId="Style9ptUnderline2">
    <w:name w:val="Style 9 pt Underline2"/>
    <w:basedOn w:val="DefaultParagraphFont"/>
    <w:rsid w:val="00AC360D"/>
    <w:rPr>
      <w:sz w:val="20"/>
      <w:u w:val="single"/>
    </w:rPr>
  </w:style>
  <w:style w:type="character" w:customStyle="1" w:styleId="Style9ptBoldUnderline1">
    <w:name w:val="Style 9 pt Bold Underline1"/>
    <w:basedOn w:val="DefaultParagraphFont"/>
    <w:rsid w:val="00AC360D"/>
    <w:rPr>
      <w:b/>
      <w:bCs/>
      <w:sz w:val="20"/>
      <w:u w:val="single"/>
    </w:rPr>
  </w:style>
  <w:style w:type="paragraph" w:customStyle="1" w:styleId="cardCharCharCharChar">
    <w:name w:val="card Char Char Char Char"/>
    <w:basedOn w:val="Normal"/>
    <w:qFormat/>
    <w:rsid w:val="00AC360D"/>
    <w:pPr>
      <w:overflowPunct w:val="0"/>
      <w:autoSpaceDE w:val="0"/>
      <w:autoSpaceDN w:val="0"/>
      <w:adjustRightInd w:val="0"/>
      <w:ind w:left="288" w:right="288"/>
      <w:textAlignment w:val="baseline"/>
    </w:pPr>
    <w:rPr>
      <w:rFonts w:eastAsia="Times New Roman"/>
      <w:szCs w:val="20"/>
    </w:rPr>
  </w:style>
  <w:style w:type="paragraph" w:customStyle="1" w:styleId="Normal20pt">
    <w:name w:val="Normal  + 20 pt"/>
    <w:basedOn w:val="Normal"/>
    <w:uiPriority w:val="6"/>
    <w:qFormat/>
    <w:rsid w:val="00AC360D"/>
    <w:rPr>
      <w:bCs/>
      <w:u w:val="single"/>
    </w:rPr>
  </w:style>
  <w:style w:type="paragraph" w:customStyle="1" w:styleId="author-name">
    <w:name w:val="author-name"/>
    <w:basedOn w:val="Normal"/>
    <w:qFormat/>
    <w:rsid w:val="00AC360D"/>
    <w:pPr>
      <w:spacing w:before="100" w:beforeAutospacing="1" w:after="100" w:afterAutospacing="1"/>
    </w:pPr>
    <w:rPr>
      <w:rFonts w:eastAsia="Times New Roman"/>
    </w:rPr>
  </w:style>
  <w:style w:type="paragraph" w:customStyle="1" w:styleId="author-credentials">
    <w:name w:val="author-credentials"/>
    <w:basedOn w:val="Normal"/>
    <w:qFormat/>
    <w:rsid w:val="00AC360D"/>
    <w:pPr>
      <w:spacing w:before="100" w:beforeAutospacing="1" w:after="100" w:afterAutospacing="1"/>
    </w:pPr>
    <w:rPr>
      <w:rFonts w:eastAsia="Times New Roman"/>
    </w:rPr>
  </w:style>
  <w:style w:type="character" w:customStyle="1" w:styleId="StyleStyle4CharTimesNewRoman11ptBold">
    <w:name w:val="Style Style4 Char + Times New Roman 11 pt Bold"/>
    <w:basedOn w:val="DefaultParagraphFont"/>
    <w:rsid w:val="00AC360D"/>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AC360D"/>
    <w:rPr>
      <w:rFonts w:ascii="Times New Roman" w:hAnsi="Times New Roman"/>
      <w:i/>
      <w:iCs/>
      <w:sz w:val="20"/>
      <w:szCs w:val="24"/>
      <w:u w:val="single"/>
      <w:lang w:val="en-US" w:eastAsia="en-US" w:bidi="ar-SA"/>
    </w:rPr>
  </w:style>
  <w:style w:type="character" w:customStyle="1" w:styleId="senselabelstart">
    <w:name w:val="sense_label start"/>
    <w:basedOn w:val="DefaultParagraphFont"/>
    <w:rsid w:val="00AC360D"/>
  </w:style>
  <w:style w:type="character" w:customStyle="1" w:styleId="sensecontent">
    <w:name w:val="sense_content"/>
    <w:basedOn w:val="DefaultParagraphFont"/>
    <w:rsid w:val="00AC360D"/>
  </w:style>
  <w:style w:type="character" w:customStyle="1" w:styleId="vi">
    <w:name w:val="vi"/>
    <w:basedOn w:val="DefaultParagraphFont"/>
    <w:rsid w:val="00AC360D"/>
  </w:style>
  <w:style w:type="character" w:customStyle="1" w:styleId="Style6Char">
    <w:name w:val="Style6 Char"/>
    <w:basedOn w:val="DefaultParagraphFont"/>
    <w:link w:val="Style6"/>
    <w:rsid w:val="00AC360D"/>
    <w:rPr>
      <w:rFonts w:ascii="Times New Roman" w:eastAsia="Calibri" w:hAnsi="Times New Roman" w:cs="Times New Roman"/>
      <w:color w:val="000000"/>
      <w:szCs w:val="20"/>
    </w:rPr>
  </w:style>
  <w:style w:type="paragraph" w:customStyle="1" w:styleId="Style111">
    <w:name w:val="Style11"/>
    <w:basedOn w:val="Normal"/>
    <w:link w:val="Style11Char"/>
    <w:qFormat/>
    <w:rsid w:val="00AC360D"/>
    <w:rPr>
      <w:rFonts w:eastAsia="Times New Roman"/>
      <w:b/>
      <w:szCs w:val="20"/>
      <w:u w:val="thick"/>
    </w:rPr>
  </w:style>
  <w:style w:type="character" w:customStyle="1" w:styleId="Style11Char">
    <w:name w:val="Style11 Char"/>
    <w:basedOn w:val="DefaultParagraphFont"/>
    <w:link w:val="Style111"/>
    <w:rsid w:val="00AC360D"/>
    <w:rPr>
      <w:rFonts w:ascii="Calibri" w:eastAsia="Times New Roman" w:hAnsi="Calibri" w:cs="Calibri"/>
      <w:b/>
      <w:szCs w:val="20"/>
      <w:u w:val="thick"/>
    </w:rPr>
  </w:style>
  <w:style w:type="paragraph" w:customStyle="1" w:styleId="Style12">
    <w:name w:val="Style12"/>
    <w:basedOn w:val="Normal"/>
    <w:link w:val="Style12Char"/>
    <w:qFormat/>
    <w:rsid w:val="00AC360D"/>
    <w:rPr>
      <w:rFonts w:eastAsia="Times New Roman"/>
      <w:b/>
      <w:u w:val="thick"/>
    </w:rPr>
  </w:style>
  <w:style w:type="character" w:customStyle="1" w:styleId="Style12Char">
    <w:name w:val="Style12 Char"/>
    <w:basedOn w:val="DefaultParagraphFont"/>
    <w:link w:val="Style12"/>
    <w:rsid w:val="00AC360D"/>
    <w:rPr>
      <w:rFonts w:ascii="Calibri" w:eastAsia="Times New Roman" w:hAnsi="Calibri" w:cs="Calibri"/>
      <w:b/>
      <w:u w:val="thick"/>
    </w:rPr>
  </w:style>
  <w:style w:type="character" w:customStyle="1" w:styleId="caps-label">
    <w:name w:val="caps-label"/>
    <w:basedOn w:val="DefaultParagraphFont"/>
    <w:rsid w:val="00AC360D"/>
  </w:style>
  <w:style w:type="character" w:customStyle="1" w:styleId="SubtitleChar2">
    <w:name w:val="Subtitle Char2"/>
    <w:basedOn w:val="DefaultParagraphFont"/>
    <w:uiPriority w:val="11"/>
    <w:rsid w:val="00AC360D"/>
    <w:rPr>
      <w:rFonts w:eastAsiaTheme="minorEastAsia"/>
      <w:color w:val="5A5A5A" w:themeColor="text1" w:themeTint="A5"/>
      <w:spacing w:val="15"/>
    </w:rPr>
  </w:style>
  <w:style w:type="paragraph" w:customStyle="1" w:styleId="Normaltag">
    <w:name w:val="Normal tag"/>
    <w:basedOn w:val="Normal"/>
    <w:link w:val="NormaltagChar"/>
    <w:uiPriority w:val="99"/>
    <w:qFormat/>
    <w:rsid w:val="00AC360D"/>
    <w:rPr>
      <w:rFonts w:eastAsia="Times New Roman"/>
      <w:b/>
      <w:sz w:val="24"/>
      <w:szCs w:val="20"/>
    </w:rPr>
  </w:style>
  <w:style w:type="character" w:customStyle="1" w:styleId="NormaltagChar">
    <w:name w:val="Normal tag Char"/>
    <w:basedOn w:val="DefaultParagraphFont"/>
    <w:link w:val="Normaltag"/>
    <w:uiPriority w:val="99"/>
    <w:locked/>
    <w:rsid w:val="00AC360D"/>
    <w:rPr>
      <w:rFonts w:ascii="Calibri" w:eastAsia="Times New Roman" w:hAnsi="Calibri" w:cs="Calibri"/>
      <w:b/>
      <w:sz w:val="24"/>
      <w:szCs w:val="20"/>
    </w:rPr>
  </w:style>
  <w:style w:type="character" w:customStyle="1" w:styleId="CiteCharChar">
    <w:name w:val="Cite Char Char"/>
    <w:basedOn w:val="DefaultParagraphFont"/>
    <w:rsid w:val="00AC360D"/>
    <w:rPr>
      <w:rFonts w:ascii="Cambria" w:hAnsi="Cambria" w:cs="Times New Roman"/>
      <w:b/>
      <w:bCs/>
      <w:sz w:val="26"/>
      <w:szCs w:val="26"/>
    </w:rPr>
  </w:style>
  <w:style w:type="character" w:customStyle="1" w:styleId="CardCharChar1">
    <w:name w:val="Card Char Char1"/>
    <w:basedOn w:val="DefaultParagraphFont"/>
    <w:rsid w:val="00AC360D"/>
    <w:rPr>
      <w:rFonts w:cs="Times New Roman"/>
      <w:b/>
      <w:bCs/>
      <w:sz w:val="28"/>
      <w:szCs w:val="28"/>
    </w:rPr>
  </w:style>
  <w:style w:type="paragraph" w:customStyle="1" w:styleId="BlockHeadings">
    <w:name w:val="Block Headings"/>
    <w:basedOn w:val="Normal"/>
    <w:link w:val="BlockHeadingsChar"/>
    <w:qFormat/>
    <w:rsid w:val="00AC360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center"/>
      <w:outlineLvl w:val="0"/>
    </w:pPr>
    <w:rPr>
      <w:rFonts w:eastAsia="Times New Roman"/>
      <w:b/>
      <w:szCs w:val="20"/>
    </w:rPr>
  </w:style>
  <w:style w:type="character" w:customStyle="1" w:styleId="BlockHeadingsChar">
    <w:name w:val="Block Headings Char"/>
    <w:basedOn w:val="DefaultParagraphFont"/>
    <w:link w:val="BlockHeadings"/>
    <w:rsid w:val="00AC360D"/>
    <w:rPr>
      <w:rFonts w:ascii="Calibri" w:eastAsia="Times New Roman" w:hAnsi="Calibri" w:cs="Calibri"/>
      <w:b/>
      <w:szCs w:val="20"/>
    </w:rPr>
  </w:style>
  <w:style w:type="character" w:customStyle="1" w:styleId="upper">
    <w:name w:val="upper"/>
    <w:basedOn w:val="DefaultParagraphFont"/>
    <w:rsid w:val="00AC360D"/>
  </w:style>
  <w:style w:type="character" w:customStyle="1" w:styleId="SmallFont7pt">
    <w:name w:val="Small Font (7 pt)"/>
    <w:basedOn w:val="DefaultParagraphFont"/>
    <w:rsid w:val="00AC360D"/>
    <w:rPr>
      <w:sz w:val="14"/>
    </w:rPr>
  </w:style>
  <w:style w:type="character" w:customStyle="1" w:styleId="style65">
    <w:name w:val="style65"/>
    <w:basedOn w:val="DefaultParagraphFont"/>
    <w:rsid w:val="00AC360D"/>
    <w:rPr>
      <w:rFonts w:cs="Times New Roman"/>
    </w:rPr>
  </w:style>
  <w:style w:type="character" w:customStyle="1" w:styleId="BodyText2Char1">
    <w:name w:val="Body Text 2 Char1"/>
    <w:basedOn w:val="DefaultParagraphFont"/>
    <w:semiHidden/>
    <w:rsid w:val="00AC360D"/>
    <w:rPr>
      <w:rFonts w:ascii="Times New Roman" w:hAnsi="Times New Roman" w:cs="Times New Roman"/>
      <w:sz w:val="20"/>
    </w:rPr>
  </w:style>
  <w:style w:type="character" w:customStyle="1" w:styleId="HTMLPreformattedChar1">
    <w:name w:val="HTML Preformatted Char1"/>
    <w:basedOn w:val="DefaultParagraphFont"/>
    <w:uiPriority w:val="99"/>
    <w:semiHidden/>
    <w:rsid w:val="00AC360D"/>
    <w:rPr>
      <w:rFonts w:ascii="Consolas" w:hAnsi="Consolas" w:cs="Consolas"/>
      <w:sz w:val="20"/>
      <w:szCs w:val="20"/>
    </w:rPr>
  </w:style>
  <w:style w:type="character" w:customStyle="1" w:styleId="wikiexternallink">
    <w:name w:val="wikiexternallink"/>
    <w:basedOn w:val="DefaultParagraphFont"/>
    <w:rsid w:val="00AC360D"/>
  </w:style>
  <w:style w:type="character" w:customStyle="1" w:styleId="wikigeneratedlinkcontent">
    <w:name w:val="wikigeneratedlinkcontent"/>
    <w:basedOn w:val="DefaultParagraphFont"/>
    <w:rsid w:val="00AC360D"/>
  </w:style>
  <w:style w:type="character" w:customStyle="1" w:styleId="aqj">
    <w:name w:val="aqj"/>
    <w:basedOn w:val="DefaultParagraphFont"/>
    <w:rsid w:val="00AC360D"/>
  </w:style>
  <w:style w:type="paragraph" w:customStyle="1" w:styleId="blocktitle3">
    <w:name w:val="block title"/>
    <w:basedOn w:val="Normal"/>
    <w:link w:val="blocktitleChar0"/>
    <w:autoRedefine/>
    <w:qFormat/>
    <w:rsid w:val="00AC360D"/>
    <w:pPr>
      <w:spacing w:after="240"/>
      <w:jc w:val="center"/>
      <w:outlineLvl w:val="0"/>
    </w:pPr>
    <w:rPr>
      <w:rFonts w:eastAsia="Calibri"/>
      <w:b/>
      <w:caps/>
      <w:sz w:val="28"/>
      <w:szCs w:val="28"/>
      <w:lang w:val="es-ES"/>
    </w:rPr>
  </w:style>
  <w:style w:type="character" w:customStyle="1" w:styleId="UnderlineCard">
    <w:name w:val="Underline Card"/>
    <w:uiPriority w:val="6"/>
    <w:qFormat/>
    <w:rsid w:val="00AC360D"/>
    <w:rPr>
      <w:rFonts w:ascii="Arial" w:hAnsi="Arial"/>
      <w:b w:val="0"/>
      <w:bCs/>
      <w:sz w:val="20"/>
      <w:u w:val="single"/>
    </w:rPr>
  </w:style>
  <w:style w:type="character" w:customStyle="1" w:styleId="story-author">
    <w:name w:val="story-author"/>
    <w:basedOn w:val="DefaultParagraphFont"/>
    <w:rsid w:val="00AC360D"/>
  </w:style>
  <w:style w:type="paragraph" w:customStyle="1" w:styleId="type">
    <w:name w:val="type"/>
    <w:basedOn w:val="Normal"/>
    <w:qFormat/>
    <w:rsid w:val="00AC360D"/>
    <w:pPr>
      <w:spacing w:before="100" w:beforeAutospacing="1" w:after="100" w:afterAutospacing="1"/>
    </w:pPr>
    <w:rPr>
      <w:rFonts w:eastAsia="Times New Roman"/>
    </w:rPr>
  </w:style>
  <w:style w:type="character" w:customStyle="1" w:styleId="institution">
    <w:name w:val="institution"/>
    <w:basedOn w:val="DefaultParagraphFont"/>
    <w:rsid w:val="00AC360D"/>
  </w:style>
  <w:style w:type="character" w:customStyle="1" w:styleId="abodyblack3">
    <w:name w:val="abodyblack3"/>
    <w:basedOn w:val="DefaultParagraphFont"/>
    <w:rsid w:val="00AC360D"/>
  </w:style>
  <w:style w:type="character" w:customStyle="1" w:styleId="CharacterStyle1">
    <w:name w:val="Character Style 1"/>
    <w:rsid w:val="00AC360D"/>
    <w:rPr>
      <w:sz w:val="20"/>
      <w:szCs w:val="20"/>
    </w:rPr>
  </w:style>
  <w:style w:type="character" w:customStyle="1" w:styleId="FontStyle177">
    <w:name w:val="Font Style177"/>
    <w:basedOn w:val="DefaultParagraphFont"/>
    <w:uiPriority w:val="99"/>
    <w:rsid w:val="00AC360D"/>
    <w:rPr>
      <w:rFonts w:ascii="Times New Roman" w:hAnsi="Times New Roman" w:cs="Times New Roman"/>
      <w:sz w:val="20"/>
      <w:szCs w:val="20"/>
    </w:rPr>
  </w:style>
  <w:style w:type="character" w:customStyle="1" w:styleId="FontStyle173">
    <w:name w:val="Font Style173"/>
    <w:basedOn w:val="DefaultParagraphFont"/>
    <w:uiPriority w:val="99"/>
    <w:rsid w:val="00AC360D"/>
    <w:rPr>
      <w:rFonts w:ascii="Times New Roman" w:hAnsi="Times New Roman" w:cs="Times New Roman"/>
      <w:sz w:val="14"/>
      <w:szCs w:val="14"/>
    </w:rPr>
  </w:style>
  <w:style w:type="character" w:customStyle="1" w:styleId="FontStyle151">
    <w:name w:val="Font Style151"/>
    <w:basedOn w:val="DefaultParagraphFont"/>
    <w:uiPriority w:val="99"/>
    <w:rsid w:val="00AC360D"/>
    <w:rPr>
      <w:rFonts w:ascii="Arial Narrow" w:hAnsi="Arial Narrow" w:cs="Arial Narrow"/>
      <w:b/>
      <w:bCs/>
      <w:sz w:val="12"/>
      <w:szCs w:val="12"/>
    </w:rPr>
  </w:style>
  <w:style w:type="character" w:customStyle="1" w:styleId="FontStyle156">
    <w:name w:val="Font Style156"/>
    <w:basedOn w:val="DefaultParagraphFont"/>
    <w:uiPriority w:val="99"/>
    <w:rsid w:val="00AC360D"/>
    <w:rPr>
      <w:rFonts w:ascii="Arial Narrow" w:hAnsi="Arial Narrow" w:cs="Arial Narrow"/>
      <w:sz w:val="8"/>
      <w:szCs w:val="8"/>
    </w:rPr>
  </w:style>
  <w:style w:type="character" w:customStyle="1" w:styleId="FontStyle160">
    <w:name w:val="Font Style160"/>
    <w:basedOn w:val="DefaultParagraphFont"/>
    <w:uiPriority w:val="99"/>
    <w:rsid w:val="00AC360D"/>
    <w:rPr>
      <w:rFonts w:ascii="Times New Roman" w:hAnsi="Times New Roman" w:cs="Times New Roman"/>
      <w:b/>
      <w:bCs/>
      <w:sz w:val="20"/>
      <w:szCs w:val="20"/>
    </w:rPr>
  </w:style>
  <w:style w:type="character" w:customStyle="1" w:styleId="FontStyle178">
    <w:name w:val="Font Style178"/>
    <w:basedOn w:val="DefaultParagraphFont"/>
    <w:uiPriority w:val="99"/>
    <w:rsid w:val="00AC360D"/>
    <w:rPr>
      <w:rFonts w:ascii="Times New Roman" w:hAnsi="Times New Roman" w:cs="Times New Roman"/>
      <w:sz w:val="18"/>
      <w:szCs w:val="18"/>
    </w:rPr>
  </w:style>
  <w:style w:type="paragraph" w:customStyle="1" w:styleId="Style14">
    <w:name w:val="Style14"/>
    <w:basedOn w:val="Normal"/>
    <w:uiPriority w:val="99"/>
    <w:qFormat/>
    <w:rsid w:val="00AC360D"/>
    <w:pPr>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AC360D"/>
    <w:pPr>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AC360D"/>
    <w:rPr>
      <w:rFonts w:ascii="Times New Roman" w:hAnsi="Times New Roman" w:cs="Times New Roman"/>
      <w:sz w:val="12"/>
      <w:szCs w:val="12"/>
    </w:rPr>
  </w:style>
  <w:style w:type="paragraph" w:customStyle="1" w:styleId="Style9">
    <w:name w:val="Style9"/>
    <w:basedOn w:val="Normal"/>
    <w:uiPriority w:val="99"/>
    <w:qFormat/>
    <w:rsid w:val="00AC360D"/>
    <w:pPr>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AC360D"/>
    <w:pPr>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AC360D"/>
    <w:pPr>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AC360D"/>
    <w:rPr>
      <w:rFonts w:ascii="Times New Roman" w:hAnsi="Times New Roman" w:cs="Times New Roman"/>
      <w:sz w:val="16"/>
      <w:szCs w:val="16"/>
    </w:rPr>
  </w:style>
  <w:style w:type="character" w:customStyle="1" w:styleId="TagsChar2">
    <w:name w:val="Tags Char2"/>
    <w:rsid w:val="00AC360D"/>
    <w:rPr>
      <w:b/>
      <w:sz w:val="24"/>
      <w:lang w:val="en-US" w:eastAsia="en-US" w:bidi="ar-SA"/>
    </w:rPr>
  </w:style>
  <w:style w:type="character" w:customStyle="1" w:styleId="CardsFont6ptCharChar">
    <w:name w:val="Cards + Font: 6 pt Char Char"/>
    <w:rsid w:val="00AC360D"/>
    <w:rPr>
      <w:rFonts w:ascii="Georgia" w:eastAsia="Times New Roman" w:hAnsi="Georgia"/>
      <w:sz w:val="12"/>
      <w:szCs w:val="24"/>
    </w:rPr>
  </w:style>
  <w:style w:type="character" w:customStyle="1" w:styleId="FontStyle172">
    <w:name w:val="Font Style172"/>
    <w:basedOn w:val="DefaultParagraphFont"/>
    <w:uiPriority w:val="99"/>
    <w:rsid w:val="00AC360D"/>
    <w:rPr>
      <w:rFonts w:ascii="Times New Roman" w:hAnsi="Times New Roman" w:cs="Times New Roman"/>
      <w:b/>
      <w:bCs/>
      <w:sz w:val="16"/>
      <w:szCs w:val="16"/>
    </w:rPr>
  </w:style>
  <w:style w:type="paragraph" w:customStyle="1" w:styleId="Style18">
    <w:name w:val="Style18"/>
    <w:basedOn w:val="Normal"/>
    <w:uiPriority w:val="99"/>
    <w:qFormat/>
    <w:rsid w:val="00AC360D"/>
    <w:pPr>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AC360D"/>
    <w:rPr>
      <w:rFonts w:ascii="Times New Roman" w:hAnsi="Times New Roman" w:cs="Times New Roman"/>
      <w:i/>
      <w:iCs/>
      <w:sz w:val="16"/>
      <w:szCs w:val="16"/>
    </w:rPr>
  </w:style>
  <w:style w:type="character" w:customStyle="1" w:styleId="FontStyle162">
    <w:name w:val="Font Style162"/>
    <w:basedOn w:val="DefaultParagraphFont"/>
    <w:uiPriority w:val="99"/>
    <w:rsid w:val="00AC360D"/>
    <w:rPr>
      <w:rFonts w:ascii="Times New Roman" w:hAnsi="Times New Roman" w:cs="Times New Roman"/>
      <w:b/>
      <w:bCs/>
      <w:sz w:val="18"/>
      <w:szCs w:val="18"/>
    </w:rPr>
  </w:style>
  <w:style w:type="character" w:customStyle="1" w:styleId="FontStyle167">
    <w:name w:val="Font Style167"/>
    <w:basedOn w:val="DefaultParagraphFont"/>
    <w:uiPriority w:val="99"/>
    <w:rsid w:val="00AC360D"/>
    <w:rPr>
      <w:rFonts w:ascii="Times New Roman" w:hAnsi="Times New Roman" w:cs="Times New Roman"/>
      <w:sz w:val="10"/>
      <w:szCs w:val="10"/>
    </w:rPr>
  </w:style>
  <w:style w:type="character" w:customStyle="1" w:styleId="FontStyle174">
    <w:name w:val="Font Style174"/>
    <w:basedOn w:val="DefaultParagraphFont"/>
    <w:uiPriority w:val="99"/>
    <w:rsid w:val="00AC360D"/>
    <w:rPr>
      <w:rFonts w:ascii="Arial Narrow" w:hAnsi="Arial Narrow" w:cs="Arial Narrow"/>
      <w:b/>
      <w:bCs/>
      <w:sz w:val="18"/>
      <w:szCs w:val="18"/>
    </w:rPr>
  </w:style>
  <w:style w:type="paragraph" w:customStyle="1" w:styleId="Style47">
    <w:name w:val="Style47"/>
    <w:basedOn w:val="Normal"/>
    <w:uiPriority w:val="99"/>
    <w:qFormat/>
    <w:rsid w:val="00AC360D"/>
    <w:pPr>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AC360D"/>
    <w:rPr>
      <w:rFonts w:ascii="Times New Roman" w:hAnsi="Times New Roman" w:cs="Times New Roman"/>
      <w:sz w:val="12"/>
      <w:szCs w:val="12"/>
    </w:rPr>
  </w:style>
  <w:style w:type="paragraph" w:customStyle="1" w:styleId="Style24">
    <w:name w:val="Style24"/>
    <w:basedOn w:val="Normal"/>
    <w:uiPriority w:val="99"/>
    <w:qFormat/>
    <w:rsid w:val="00AC360D"/>
    <w:pPr>
      <w:autoSpaceDE w:val="0"/>
      <w:autoSpaceDN w:val="0"/>
      <w:adjustRightInd w:val="0"/>
      <w:spacing w:line="276" w:lineRule="exact"/>
    </w:pPr>
    <w:rPr>
      <w:rFonts w:eastAsia="Times New Roman"/>
    </w:rPr>
  </w:style>
  <w:style w:type="paragraph" w:customStyle="1" w:styleId="Style99">
    <w:name w:val="Style99"/>
    <w:basedOn w:val="Normal"/>
    <w:uiPriority w:val="99"/>
    <w:qFormat/>
    <w:rsid w:val="00AC360D"/>
    <w:pPr>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AC360D"/>
    <w:pPr>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AC360D"/>
    <w:rPr>
      <w:rFonts w:ascii="Times New Roman" w:hAnsi="Times New Roman" w:cs="Times New Roman"/>
      <w:b/>
      <w:bCs/>
      <w:sz w:val="18"/>
      <w:szCs w:val="18"/>
    </w:rPr>
  </w:style>
  <w:style w:type="paragraph" w:customStyle="1" w:styleId="Style21">
    <w:name w:val="Style21"/>
    <w:basedOn w:val="Normal"/>
    <w:uiPriority w:val="99"/>
    <w:qFormat/>
    <w:rsid w:val="00AC360D"/>
    <w:pPr>
      <w:autoSpaceDE w:val="0"/>
      <w:autoSpaceDN w:val="0"/>
      <w:adjustRightInd w:val="0"/>
      <w:spacing w:line="216" w:lineRule="exact"/>
      <w:jc w:val="both"/>
    </w:pPr>
    <w:rPr>
      <w:rFonts w:eastAsia="Times New Roman"/>
    </w:rPr>
  </w:style>
  <w:style w:type="paragraph" w:customStyle="1" w:styleId="Style500">
    <w:name w:val="Style50"/>
    <w:basedOn w:val="Normal"/>
    <w:uiPriority w:val="99"/>
    <w:qFormat/>
    <w:rsid w:val="00AC360D"/>
    <w:pPr>
      <w:autoSpaceDE w:val="0"/>
      <w:autoSpaceDN w:val="0"/>
      <w:adjustRightInd w:val="0"/>
      <w:spacing w:line="198" w:lineRule="exact"/>
    </w:pPr>
    <w:rPr>
      <w:rFonts w:eastAsia="Times New Roman"/>
    </w:rPr>
  </w:style>
  <w:style w:type="paragraph" w:customStyle="1" w:styleId="Standard">
    <w:name w:val="Standard"/>
    <w:qFormat/>
    <w:rsid w:val="00AC360D"/>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AC360D"/>
    <w:rPr>
      <w:color w:val="000000"/>
      <w:sz w:val="32"/>
      <w:szCs w:val="32"/>
    </w:rPr>
  </w:style>
  <w:style w:type="paragraph" w:customStyle="1" w:styleId="Cardnon-underlined">
    <w:name w:val="Card non-underlined"/>
    <w:basedOn w:val="Normal"/>
    <w:link w:val="Cardnon-underlinedChar"/>
    <w:autoRedefine/>
    <w:uiPriority w:val="99"/>
    <w:qFormat/>
    <w:rsid w:val="00AC360D"/>
    <w:rPr>
      <w:rFonts w:eastAsia="Times New Roman"/>
      <w:szCs w:val="20"/>
    </w:rPr>
  </w:style>
  <w:style w:type="character" w:customStyle="1" w:styleId="Cardnon-underlinedChar">
    <w:name w:val="Card non-underlined Char"/>
    <w:basedOn w:val="DefaultParagraphFont"/>
    <w:link w:val="Cardnon-underlined"/>
    <w:uiPriority w:val="99"/>
    <w:rsid w:val="00AC360D"/>
    <w:rPr>
      <w:rFonts w:ascii="Calibri" w:eastAsia="Times New Roman" w:hAnsi="Calibri" w:cs="Calibri"/>
      <w:szCs w:val="20"/>
    </w:rPr>
  </w:style>
  <w:style w:type="character" w:customStyle="1" w:styleId="allocatoragentsleft">
    <w:name w:val="al_locatoragentsleft"/>
    <w:basedOn w:val="DefaultParagraphFont"/>
    <w:rsid w:val="00AC360D"/>
  </w:style>
  <w:style w:type="character" w:customStyle="1" w:styleId="UnderlinesCharChar">
    <w:name w:val="Underlines Char Char"/>
    <w:basedOn w:val="DefaultParagraphFont"/>
    <w:rsid w:val="00AC360D"/>
    <w:rPr>
      <w:rFonts w:cs="Arial"/>
      <w:b/>
      <w:bCs/>
      <w:noProof w:val="0"/>
      <w:sz w:val="22"/>
      <w:szCs w:val="26"/>
      <w:u w:val="single"/>
      <w:lang w:val="en-US" w:eastAsia="en-US" w:bidi="ar-SA"/>
    </w:rPr>
  </w:style>
  <w:style w:type="paragraph" w:customStyle="1" w:styleId="Carding">
    <w:name w:val="Carding"/>
    <w:basedOn w:val="Normal"/>
    <w:uiPriority w:val="99"/>
    <w:qFormat/>
    <w:rsid w:val="00AC360D"/>
    <w:rPr>
      <w:rFonts w:eastAsia="Times New Roman"/>
      <w:sz w:val="18"/>
    </w:rPr>
  </w:style>
  <w:style w:type="character" w:customStyle="1" w:styleId="aunderline1">
    <w:name w:val="aunderline"/>
    <w:basedOn w:val="DefaultParagraphFont"/>
    <w:qFormat/>
    <w:rsid w:val="00AC360D"/>
    <w:rPr>
      <w:rFonts w:ascii="Times New Roman" w:hAnsi="Times New Roman"/>
      <w:sz w:val="20"/>
      <w:szCs w:val="24"/>
      <w:u w:val="thick"/>
    </w:rPr>
  </w:style>
  <w:style w:type="character" w:customStyle="1" w:styleId="tagChar2">
    <w:name w:val="tag Char2"/>
    <w:basedOn w:val="DefaultParagraphFont"/>
    <w:qFormat/>
    <w:rsid w:val="00AC360D"/>
    <w:rPr>
      <w:b/>
      <w:noProof w:val="0"/>
      <w:sz w:val="24"/>
      <w:lang w:val="en-US" w:eastAsia="en-US" w:bidi="ar-SA"/>
    </w:rPr>
  </w:style>
  <w:style w:type="character" w:customStyle="1" w:styleId="ilad">
    <w:name w:val="il_ad"/>
    <w:rsid w:val="00AC360D"/>
  </w:style>
  <w:style w:type="paragraph" w:customStyle="1" w:styleId="CardsHighlighted">
    <w:name w:val="Cards Highlighted"/>
    <w:next w:val="Normal"/>
    <w:link w:val="CardsHighlightedChar"/>
    <w:qFormat/>
    <w:rsid w:val="00AC360D"/>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AC360D"/>
    <w:rPr>
      <w:rFonts w:ascii="Times New Roman" w:eastAsia="Calibri" w:hAnsi="Times New Roman" w:cs="Times New Roman"/>
      <w:sz w:val="24"/>
      <w:szCs w:val="20"/>
      <w:u w:val="single"/>
      <w:shd w:val="clear" w:color="auto" w:fill="00FFFF"/>
    </w:rPr>
  </w:style>
  <w:style w:type="character" w:customStyle="1" w:styleId="pagetitle">
    <w:name w:val="pagetitle"/>
    <w:basedOn w:val="DefaultParagraphFont"/>
    <w:rsid w:val="00AC360D"/>
  </w:style>
  <w:style w:type="character" w:customStyle="1" w:styleId="StyleUnderlineCharChar9ptBold1">
    <w:name w:val="Style Underline Char Char + 9 pt Bold1"/>
    <w:rsid w:val="00AC360D"/>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AC360D"/>
    <w:rPr>
      <w:rFonts w:ascii="Times New Roman" w:hAnsi="Times New Roman"/>
      <w:sz w:val="20"/>
      <w:szCs w:val="24"/>
      <w:u w:val="single"/>
      <w:lang w:val="en-US" w:eastAsia="en-US" w:bidi="ar-SA"/>
    </w:rPr>
  </w:style>
  <w:style w:type="character" w:customStyle="1" w:styleId="Style9ptBoldUnderline">
    <w:name w:val="Style 9 pt Bold Underline"/>
    <w:rsid w:val="00AC360D"/>
    <w:rPr>
      <w:b/>
      <w:bCs/>
      <w:sz w:val="20"/>
      <w:u w:val="single"/>
    </w:rPr>
  </w:style>
  <w:style w:type="paragraph" w:customStyle="1" w:styleId="StyleUnderline9pt0">
    <w:name w:val="Style Underline + 9 pt"/>
    <w:link w:val="StyleUnderline9ptChar"/>
    <w:qFormat/>
    <w:rsid w:val="00AC360D"/>
    <w:pPr>
      <w:spacing w:after="200" w:line="276" w:lineRule="auto"/>
    </w:pPr>
    <w:rPr>
      <w:rFonts w:eastAsia="Times New Roman" w:cs="Times New Roman"/>
      <w:szCs w:val="20"/>
      <w:u w:val="single"/>
    </w:rPr>
  </w:style>
  <w:style w:type="character" w:customStyle="1" w:styleId="StyleUnderline9ptChar">
    <w:name w:val="Style Underline + 9 pt Char"/>
    <w:basedOn w:val="DefaultParagraphFont"/>
    <w:link w:val="StyleUnderline9pt0"/>
    <w:rsid w:val="00AC360D"/>
    <w:rPr>
      <w:rFonts w:eastAsia="Times New Roman" w:cs="Times New Roman"/>
      <w:szCs w:val="20"/>
      <w:u w:val="single"/>
    </w:rPr>
  </w:style>
  <w:style w:type="character" w:customStyle="1" w:styleId="StyleUnderlineChar1Bold">
    <w:name w:val="Style Underline Char1 + Bold"/>
    <w:rsid w:val="00AC360D"/>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AC360D"/>
    <w:pPr>
      <w:ind w:left="288" w:right="288"/>
    </w:pPr>
    <w:rPr>
      <w:rFonts w:eastAsia="Times New Roman"/>
      <w:kern w:val="32"/>
      <w:szCs w:val="20"/>
      <w:lang w:eastAsia="ar-SA" w:bidi="en-US"/>
    </w:rPr>
  </w:style>
  <w:style w:type="character" w:customStyle="1" w:styleId="Stylecard9ptChar">
    <w:name w:val="Style card + 9 pt Char"/>
    <w:link w:val="Stylecard9pt"/>
    <w:rsid w:val="00AC360D"/>
    <w:rPr>
      <w:rFonts w:ascii="Calibri" w:eastAsia="Times New Roman" w:hAnsi="Calibri" w:cs="Calibri"/>
      <w:kern w:val="32"/>
      <w:szCs w:val="20"/>
      <w:lang w:eastAsia="ar-SA" w:bidi="en-US"/>
    </w:rPr>
  </w:style>
  <w:style w:type="character" w:customStyle="1" w:styleId="TagsCharCharChar">
    <w:name w:val="Tags Char Char Char"/>
    <w:basedOn w:val="DefaultParagraphFont"/>
    <w:rsid w:val="00AC360D"/>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AC360D"/>
    <w:pPr>
      <w:spacing w:before="100" w:beforeAutospacing="1" w:after="100" w:afterAutospacing="1"/>
    </w:pPr>
    <w:rPr>
      <w:rFonts w:eastAsia="Times New Roman"/>
      <w:sz w:val="18"/>
      <w:szCs w:val="18"/>
    </w:rPr>
  </w:style>
  <w:style w:type="character" w:customStyle="1" w:styleId="Style11ptBlack">
    <w:name w:val="Style 11 pt Black"/>
    <w:basedOn w:val="DefaultParagraphFont"/>
    <w:rsid w:val="00AC360D"/>
    <w:rPr>
      <w:color w:val="000000"/>
      <w:sz w:val="20"/>
    </w:rPr>
  </w:style>
  <w:style w:type="character" w:customStyle="1" w:styleId="StyleUnderlineCharTimesBold">
    <w:name w:val="Style Underline Char + Times Bold"/>
    <w:basedOn w:val="DefaultParagraphFont"/>
    <w:rsid w:val="00AC360D"/>
    <w:rPr>
      <w:rFonts w:ascii="Times" w:hAnsi="Times"/>
      <w:b w:val="0"/>
      <w:bCs/>
      <w:sz w:val="20"/>
      <w:u w:val="single"/>
    </w:rPr>
  </w:style>
  <w:style w:type="character" w:customStyle="1" w:styleId="blubigktbiz">
    <w:name w:val="blubigktbiz"/>
    <w:rsid w:val="00AC360D"/>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C360D"/>
    <w:pPr>
      <w:ind w:left="-1080" w:right="1728"/>
    </w:pPr>
    <w:rPr>
      <w:rFonts w:ascii="Arial Narrow" w:hAnsi="Arial Narrow" w:cstheme="minorBidi"/>
      <w:color w:val="auto"/>
      <w:sz w:val="22"/>
      <w:szCs w:val="20"/>
      <w:u w:val="thick"/>
      <w:bdr w:val="single" w:sz="4" w:space="0" w:color="auto"/>
    </w:rPr>
  </w:style>
  <w:style w:type="character" w:customStyle="1" w:styleId="StyleevidencetextBorderSinglesolidlineAuto05ptLChar">
    <w:name w:val="Style evidence text + Border: : (Single solid line Auto  0.5 pt L... Char"/>
    <w:link w:val="StyleevidencetextBorderSinglesolidlineAuto05ptL"/>
    <w:rsid w:val="00AC360D"/>
    <w:rPr>
      <w:rFonts w:ascii="Arial Narrow" w:eastAsia="Times New Roman" w:hAnsi="Arial Narrow"/>
      <w:szCs w:val="20"/>
      <w:u w:val="thick"/>
      <w:bdr w:val="single" w:sz="4" w:space="0" w:color="auto"/>
    </w:rPr>
  </w:style>
  <w:style w:type="character" w:customStyle="1" w:styleId="Style4CharChar">
    <w:name w:val="Style4 Char Char"/>
    <w:basedOn w:val="DefaultParagraphFont"/>
    <w:rsid w:val="00AC360D"/>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AC360D"/>
    <w:rPr>
      <w:rFonts w:ascii="Times New Roman" w:hAnsi="Times New Roman" w:cs="Times New Roman"/>
      <w:sz w:val="16"/>
      <w:szCs w:val="16"/>
    </w:rPr>
  </w:style>
  <w:style w:type="character" w:customStyle="1" w:styleId="StyleEmphasisArial12ptBold">
    <w:name w:val="Style Emphasis + Arial 12 pt Bold"/>
    <w:rsid w:val="00AC360D"/>
    <w:rPr>
      <w:rFonts w:ascii="Arial" w:hAnsi="Arial"/>
      <w:b/>
      <w:bCs/>
      <w:i/>
      <w:iCs/>
      <w:sz w:val="24"/>
    </w:rPr>
  </w:style>
  <w:style w:type="character" w:customStyle="1" w:styleId="super">
    <w:name w:val="super"/>
    <w:rsid w:val="00AC360D"/>
  </w:style>
  <w:style w:type="character" w:customStyle="1" w:styleId="text30">
    <w:name w:val="text30"/>
    <w:rsid w:val="00AC360D"/>
  </w:style>
  <w:style w:type="character" w:customStyle="1" w:styleId="uppercase">
    <w:name w:val="uppercase"/>
    <w:rsid w:val="00AC360D"/>
  </w:style>
  <w:style w:type="character" w:customStyle="1" w:styleId="entry-title">
    <w:name w:val="entry-title"/>
    <w:rsid w:val="00AC360D"/>
  </w:style>
  <w:style w:type="character" w:customStyle="1" w:styleId="BodyTextIndentChar1">
    <w:name w:val="Body Text Indent Char1"/>
    <w:basedOn w:val="DefaultParagraphFont"/>
    <w:uiPriority w:val="99"/>
    <w:semiHidden/>
    <w:rsid w:val="00AC360D"/>
    <w:rPr>
      <w:rFonts w:ascii="Times New Roman" w:hAnsi="Times New Roman" w:cs="Times New Roman"/>
      <w:sz w:val="20"/>
    </w:rPr>
  </w:style>
  <w:style w:type="character" w:customStyle="1" w:styleId="CiteCharCharCharCharCharChar">
    <w:name w:val="Cite Char Char Char Char Char Char"/>
    <w:basedOn w:val="DefaultParagraphFont"/>
    <w:rsid w:val="00AC360D"/>
    <w:rPr>
      <w:b/>
      <w:noProof w:val="0"/>
      <w:sz w:val="22"/>
      <w:szCs w:val="24"/>
      <w:u w:val="single"/>
      <w:lang w:val="en-US" w:eastAsia="en-US" w:bidi="ar-SA"/>
    </w:rPr>
  </w:style>
  <w:style w:type="character" w:customStyle="1" w:styleId="mainbody1">
    <w:name w:val="mainbody1"/>
    <w:basedOn w:val="DefaultParagraphFont"/>
    <w:rsid w:val="00AC360D"/>
    <w:rPr>
      <w:rFonts w:ascii="Verdana" w:hAnsi="Verdana" w:hint="default"/>
      <w:color w:val="000000"/>
      <w:sz w:val="22"/>
      <w:szCs w:val="22"/>
    </w:rPr>
  </w:style>
  <w:style w:type="paragraph" w:customStyle="1" w:styleId="StyleNormalWeb11ptUnderline">
    <w:name w:val="Style Normal (Web) + 11 pt Underline"/>
    <w:basedOn w:val="NormalWeb"/>
    <w:link w:val="StyleNormalWeb11ptUnderlineChar"/>
    <w:qFormat/>
    <w:rsid w:val="00AC360D"/>
    <w:pPr>
      <w:spacing w:line="259" w:lineRule="auto"/>
    </w:pPr>
    <w:rPr>
      <w:rFonts w:ascii="Calibri" w:eastAsia="Calibri" w:hAnsi="Calibri" w:cstheme="minorBidi"/>
      <w:sz w:val="22"/>
      <w:szCs w:val="22"/>
      <w:u w:val="single"/>
      <w:lang w:eastAsia="en-US"/>
    </w:rPr>
  </w:style>
  <w:style w:type="character" w:customStyle="1" w:styleId="StyleNormalWeb11ptUnderlineChar">
    <w:name w:val="Style Normal (Web) + 11 pt Underline Char"/>
    <w:basedOn w:val="DefaultParagraphFont"/>
    <w:link w:val="StyleNormalWeb11ptUnderline"/>
    <w:rsid w:val="00AC360D"/>
    <w:rPr>
      <w:rFonts w:ascii="Calibri" w:eastAsia="Calibri" w:hAnsi="Calibri"/>
      <w:u w:val="single"/>
    </w:rPr>
  </w:style>
  <w:style w:type="character" w:customStyle="1" w:styleId="cit-first-element">
    <w:name w:val="cit-first-element"/>
    <w:basedOn w:val="DefaultParagraphFont"/>
    <w:rsid w:val="00AC360D"/>
  </w:style>
  <w:style w:type="character" w:customStyle="1" w:styleId="StyleThickunderline1">
    <w:name w:val="Style Thick underline1"/>
    <w:basedOn w:val="DefaultParagraphFont"/>
    <w:rsid w:val="00AC360D"/>
    <w:rPr>
      <w:u w:val="single"/>
    </w:rPr>
  </w:style>
  <w:style w:type="paragraph" w:customStyle="1" w:styleId="Underline20">
    <w:name w:val="Underline2"/>
    <w:basedOn w:val="Normal"/>
    <w:link w:val="Underline2Char"/>
    <w:uiPriority w:val="4"/>
    <w:qFormat/>
    <w:rsid w:val="00AC360D"/>
    <w:rPr>
      <w:rFonts w:eastAsia="Calibri"/>
      <w:u w:val="single"/>
    </w:rPr>
  </w:style>
  <w:style w:type="character" w:customStyle="1" w:styleId="Underline2Char">
    <w:name w:val="Underline2 Char"/>
    <w:link w:val="Underline20"/>
    <w:uiPriority w:val="4"/>
    <w:rsid w:val="00AC360D"/>
    <w:rPr>
      <w:rFonts w:ascii="Calibri" w:eastAsia="Calibri" w:hAnsi="Calibri" w:cs="Calibri"/>
      <w:u w:val="single"/>
    </w:rPr>
  </w:style>
  <w:style w:type="character" w:customStyle="1" w:styleId="NormalTextChar">
    <w:name w:val="Normal Text Char"/>
    <w:link w:val="NormalText"/>
    <w:rsid w:val="00AC360D"/>
    <w:rPr>
      <w:rFonts w:ascii="Calibri" w:eastAsia="Times New Roman" w:hAnsi="Calibri" w:cs="Calibri"/>
      <w:szCs w:val="26"/>
    </w:rPr>
  </w:style>
  <w:style w:type="paragraph" w:customStyle="1" w:styleId="TableParagraph">
    <w:name w:val="Table Paragraph"/>
    <w:basedOn w:val="Normal"/>
    <w:uiPriority w:val="1"/>
    <w:qFormat/>
    <w:rsid w:val="00AC360D"/>
  </w:style>
  <w:style w:type="character" w:customStyle="1" w:styleId="UnderlineChar0">
    <w:name w:val="UnderlineChar"/>
    <w:rsid w:val="00AC360D"/>
    <w:rPr>
      <w:sz w:val="24"/>
      <w:u w:val="single"/>
      <w:shd w:val="clear" w:color="auto" w:fill="auto"/>
    </w:rPr>
  </w:style>
  <w:style w:type="character" w:customStyle="1" w:styleId="foreground">
    <w:name w:val="foreground"/>
    <w:basedOn w:val="DefaultParagraphFont"/>
    <w:rsid w:val="00AC360D"/>
  </w:style>
  <w:style w:type="paragraph" w:customStyle="1" w:styleId="Tag21">
    <w:name w:val="Tag21"/>
    <w:basedOn w:val="Normal"/>
    <w:qFormat/>
    <w:rsid w:val="00AC360D"/>
    <w:rPr>
      <w:rFonts w:ascii="Arial" w:eastAsia="Times New Roman" w:hAnsi="Arial" w:cs="Arial"/>
      <w:b/>
      <w:sz w:val="24"/>
    </w:rPr>
  </w:style>
  <w:style w:type="character" w:customStyle="1" w:styleId="Bodytext10">
    <w:name w:val="Body text (10)_"/>
    <w:basedOn w:val="DefaultParagraphFont"/>
    <w:link w:val="Bodytext101"/>
    <w:uiPriority w:val="99"/>
    <w:rsid w:val="00AC360D"/>
    <w:rPr>
      <w:rFonts w:ascii="Times New Roman" w:hAnsi="Times New Roman" w:cs="Times New Roman"/>
      <w:i/>
      <w:iCs/>
      <w:sz w:val="20"/>
      <w:szCs w:val="20"/>
      <w:shd w:val="clear" w:color="auto" w:fill="FFFFFF"/>
    </w:rPr>
  </w:style>
  <w:style w:type="character" w:customStyle="1" w:styleId="Bodytext10NotItalic">
    <w:name w:val="Body text (10) + Not Italic"/>
    <w:basedOn w:val="Bodytext10"/>
    <w:uiPriority w:val="99"/>
    <w:rsid w:val="00AC360D"/>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AC360D"/>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AC360D"/>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AC360D"/>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AC360D"/>
    <w:rPr>
      <w:rFonts w:ascii="Times New Roman" w:hAnsi="Times New Roman" w:cs="Times New Roman"/>
      <w:b/>
      <w:bCs/>
      <w:sz w:val="20"/>
      <w:szCs w:val="20"/>
      <w:shd w:val="clear" w:color="auto" w:fill="FFFFFF"/>
    </w:rPr>
  </w:style>
  <w:style w:type="character" w:customStyle="1" w:styleId="BodytextItalic1">
    <w:name w:val="Body text + Italic1"/>
    <w:aliases w:val="Spacing 0 pt1"/>
    <w:basedOn w:val="BodyTextChar1"/>
    <w:uiPriority w:val="99"/>
    <w:rsid w:val="00AC360D"/>
    <w:rPr>
      <w:rFonts w:ascii="Times New Roman" w:eastAsiaTheme="minorHAnsi" w:hAnsi="Times New Roman" w:cs="Times New Roman"/>
      <w:i/>
      <w:iCs/>
      <w:spacing w:val="0"/>
      <w:sz w:val="20"/>
      <w:szCs w:val="20"/>
      <w:shd w:val="clear" w:color="auto" w:fill="FFFFFF"/>
    </w:rPr>
  </w:style>
  <w:style w:type="character" w:customStyle="1" w:styleId="Bodytext105">
    <w:name w:val="Body text (10)5"/>
    <w:basedOn w:val="Bodytext10"/>
    <w:uiPriority w:val="99"/>
    <w:rsid w:val="00AC360D"/>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AC360D"/>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AC360D"/>
    <w:rPr>
      <w:rFonts w:ascii="Times New Roman" w:hAnsi="Times New Roman" w:cs="Times New Roman"/>
      <w:b/>
      <w:bCs/>
      <w:sz w:val="20"/>
      <w:szCs w:val="20"/>
      <w:shd w:val="clear" w:color="auto" w:fill="FFFFFF"/>
    </w:rPr>
  </w:style>
  <w:style w:type="paragraph" w:customStyle="1" w:styleId="Bodytext101">
    <w:name w:val="Body text (10)1"/>
    <w:basedOn w:val="Normal"/>
    <w:link w:val="Bodytext10"/>
    <w:uiPriority w:val="99"/>
    <w:rsid w:val="00AC360D"/>
    <w:pPr>
      <w:shd w:val="clear" w:color="auto" w:fill="FFFFFF"/>
      <w:spacing w:before="240" w:after="240" w:line="240" w:lineRule="atLeast"/>
      <w:ind w:hanging="360"/>
      <w:jc w:val="both"/>
    </w:pPr>
    <w:rPr>
      <w:rFonts w:ascii="Times New Roman" w:hAnsi="Times New Roman" w:cs="Times New Roman"/>
      <w:i/>
      <w:iCs/>
      <w:sz w:val="20"/>
      <w:szCs w:val="20"/>
    </w:rPr>
  </w:style>
  <w:style w:type="paragraph" w:customStyle="1" w:styleId="Tablecaption31">
    <w:name w:val="Table caption (3)1"/>
    <w:basedOn w:val="Normal"/>
    <w:link w:val="Tablecaption3"/>
    <w:uiPriority w:val="99"/>
    <w:rsid w:val="00AC360D"/>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AC360D"/>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AC360D"/>
    <w:pPr>
      <w:shd w:val="clear" w:color="auto" w:fill="FFFFFF"/>
      <w:spacing w:line="269" w:lineRule="exact"/>
    </w:pPr>
    <w:rPr>
      <w:rFonts w:ascii="Times New Roman" w:hAnsi="Times New Roman" w:cs="Times New Roman"/>
      <w:b/>
      <w:bCs/>
      <w:sz w:val="20"/>
      <w:szCs w:val="20"/>
    </w:rPr>
  </w:style>
  <w:style w:type="character" w:customStyle="1" w:styleId="org">
    <w:name w:val="org"/>
    <w:rsid w:val="00AC360D"/>
  </w:style>
  <w:style w:type="character" w:customStyle="1" w:styleId="underlinestylechar">
    <w:name w:val="underlinestylechar"/>
    <w:rsid w:val="00AC360D"/>
  </w:style>
  <w:style w:type="character" w:customStyle="1" w:styleId="A6">
    <w:name w:val="A6"/>
    <w:uiPriority w:val="99"/>
    <w:rsid w:val="00AC360D"/>
    <w:rPr>
      <w:rFonts w:ascii="Minion Pro" w:hAnsi="Minion Pro" w:cs="Minion Pro" w:hint="default"/>
      <w:color w:val="211D1E"/>
      <w:sz w:val="21"/>
      <w:szCs w:val="21"/>
    </w:rPr>
  </w:style>
  <w:style w:type="character" w:customStyle="1" w:styleId="A11">
    <w:name w:val="A11"/>
    <w:uiPriority w:val="99"/>
    <w:rsid w:val="00AC360D"/>
    <w:rPr>
      <w:rFonts w:ascii="Minion Pro" w:hAnsi="Minion Pro" w:cs="Minion Pro" w:hint="default"/>
      <w:color w:val="211D1E"/>
      <w:sz w:val="12"/>
      <w:szCs w:val="12"/>
    </w:rPr>
  </w:style>
  <w:style w:type="character" w:customStyle="1" w:styleId="A12">
    <w:name w:val="A12"/>
    <w:uiPriority w:val="99"/>
    <w:rsid w:val="00AC360D"/>
    <w:rPr>
      <w:rFonts w:ascii="Minion Pro" w:hAnsi="Minion Pro" w:cs="Minion Pro" w:hint="default"/>
      <w:color w:val="211D1E"/>
      <w:sz w:val="22"/>
      <w:szCs w:val="22"/>
    </w:rPr>
  </w:style>
  <w:style w:type="character" w:customStyle="1" w:styleId="PocketChar1">
    <w:name w:val="Pocket Char1"/>
    <w:basedOn w:val="DefaultParagraphFont"/>
    <w:uiPriority w:val="1"/>
    <w:rsid w:val="00AC360D"/>
    <w:rPr>
      <w:rFonts w:asciiTheme="majorHAnsi" w:eastAsiaTheme="majorEastAsia" w:hAnsiTheme="majorHAnsi" w:cstheme="majorBidi"/>
      <w:color w:val="2E74B5" w:themeColor="accent1" w:themeShade="BF"/>
      <w:sz w:val="32"/>
      <w:szCs w:val="32"/>
    </w:rPr>
  </w:style>
  <w:style w:type="character" w:customStyle="1" w:styleId="citenon-boldChar">
    <w:name w:val="cite non-bold Char"/>
    <w:link w:val="citenon-bold"/>
    <w:locked/>
    <w:rsid w:val="00AC360D"/>
    <w:rPr>
      <w:rFonts w:ascii="Times New Roman" w:eastAsia="Calibri" w:hAnsi="Times New Roman" w:cs="Times New Roman"/>
      <w:sz w:val="24"/>
    </w:rPr>
  </w:style>
  <w:style w:type="character" w:customStyle="1" w:styleId="stylestylebold12pt">
    <w:name w:val="stylestylebold12pt"/>
    <w:rsid w:val="00AC360D"/>
  </w:style>
  <w:style w:type="character" w:customStyle="1" w:styleId="debatenormal0">
    <w:name w:val="debatenormal"/>
    <w:rsid w:val="00AC360D"/>
  </w:style>
  <w:style w:type="paragraph" w:customStyle="1" w:styleId="leader">
    <w:name w:val="leader"/>
    <w:basedOn w:val="Normal"/>
    <w:rsid w:val="00AC360D"/>
    <w:pPr>
      <w:spacing w:before="100" w:beforeAutospacing="1" w:after="100" w:afterAutospacing="1"/>
    </w:pPr>
    <w:rPr>
      <w:rFonts w:ascii="Times New Roman" w:eastAsia="Times New Roman" w:hAnsi="Times New Roman" w:cs="Times New Roman"/>
      <w:sz w:val="24"/>
    </w:rPr>
  </w:style>
  <w:style w:type="character" w:customStyle="1" w:styleId="UnresolvedMention1">
    <w:name w:val="Unresolved Mention1"/>
    <w:basedOn w:val="DefaultParagraphFont"/>
    <w:uiPriority w:val="99"/>
    <w:unhideWhenUsed/>
    <w:rsid w:val="00AC360D"/>
    <w:rPr>
      <w:color w:val="605E5C"/>
      <w:shd w:val="clear" w:color="auto" w:fill="E1DFDD"/>
    </w:rPr>
  </w:style>
  <w:style w:type="character" w:customStyle="1" w:styleId="m-9052358230135270655gmail-style13ptbold">
    <w:name w:val="m_-9052358230135270655gmail-style13ptbold"/>
    <w:basedOn w:val="DefaultParagraphFont"/>
    <w:rsid w:val="00AC360D"/>
  </w:style>
  <w:style w:type="character" w:customStyle="1" w:styleId="m-9052358230135270655gmail-styleunderline">
    <w:name w:val="m_-9052358230135270655gmail-styleunderline"/>
    <w:basedOn w:val="DefaultParagraphFont"/>
    <w:rsid w:val="00AC360D"/>
  </w:style>
  <w:style w:type="character" w:customStyle="1" w:styleId="AuthorYear">
    <w:name w:val="AuthorYear"/>
    <w:uiPriority w:val="1"/>
    <w:qFormat/>
    <w:rsid w:val="00AC360D"/>
    <w:rPr>
      <w:rFonts w:ascii="Georgia" w:hAnsi="Georgia"/>
      <w:b/>
      <w:sz w:val="24"/>
    </w:rPr>
  </w:style>
  <w:style w:type="paragraph" w:customStyle="1" w:styleId="Textbody">
    <w:name w:val="Text body"/>
    <w:basedOn w:val="Normal"/>
    <w:next w:val="Normal"/>
    <w:qFormat/>
    <w:rsid w:val="00AC360D"/>
  </w:style>
  <w:style w:type="character" w:customStyle="1" w:styleId="CardIndentedChar">
    <w:name w:val="Card (Indented) Char"/>
    <w:link w:val="CardIndented"/>
    <w:rsid w:val="00AC360D"/>
    <w:rPr>
      <w:rFonts w:ascii="Calibri" w:hAnsi="Calibri" w:cs="Calibri"/>
    </w:rPr>
  </w:style>
  <w:style w:type="character" w:customStyle="1" w:styleId="Style8ptChar">
    <w:name w:val="Style 8 pt Char"/>
    <w:basedOn w:val="DefaultParagraphFont"/>
    <w:rsid w:val="00AC360D"/>
    <w:rPr>
      <w:rFonts w:ascii="Georgia" w:eastAsia="Calibri" w:hAnsi="Georgia"/>
      <w:sz w:val="16"/>
    </w:rPr>
  </w:style>
  <w:style w:type="paragraph" w:customStyle="1" w:styleId="magazine-deck">
    <w:name w:val="magazine-deck"/>
    <w:basedOn w:val="Normal"/>
    <w:rsid w:val="00AC360D"/>
    <w:pPr>
      <w:spacing w:before="100" w:beforeAutospacing="1" w:after="100" w:afterAutospacing="1"/>
    </w:pPr>
    <w:rPr>
      <w:rFonts w:ascii="Times New Roman" w:eastAsia="Times New Roman" w:hAnsi="Times New Roman" w:cs="Times New Roman"/>
      <w:sz w:val="24"/>
    </w:rPr>
  </w:style>
  <w:style w:type="paragraph" w:customStyle="1" w:styleId="magazine-author">
    <w:name w:val="magazine-author"/>
    <w:basedOn w:val="Normal"/>
    <w:rsid w:val="00AC360D"/>
    <w:pPr>
      <w:spacing w:before="100" w:beforeAutospacing="1" w:after="100" w:afterAutospacing="1"/>
    </w:pPr>
    <w:rPr>
      <w:rFonts w:ascii="Times New Roman" w:eastAsia="Times New Roman" w:hAnsi="Times New Roman" w:cs="Times New Roman"/>
      <w:sz w:val="24"/>
    </w:rPr>
  </w:style>
  <w:style w:type="character" w:customStyle="1" w:styleId="pull-quote">
    <w:name w:val="pull-quote"/>
    <w:basedOn w:val="DefaultParagraphFont"/>
    <w:rsid w:val="00AC360D"/>
  </w:style>
  <w:style w:type="character" w:customStyle="1" w:styleId="m3138505037646549175m7250715013732016503gmail-style13ptbold">
    <w:name w:val="m_3138505037646549175m_7250715013732016503gmail-style13ptbold"/>
    <w:basedOn w:val="DefaultParagraphFont"/>
    <w:rsid w:val="00AC360D"/>
  </w:style>
  <w:style w:type="character" w:customStyle="1" w:styleId="m3138505037646549175m7250715013732016503gmail-styleunderline">
    <w:name w:val="m_3138505037646549175m_7250715013732016503gmail-styleunderline"/>
    <w:basedOn w:val="DefaultParagraphFont"/>
    <w:rsid w:val="00AC360D"/>
  </w:style>
  <w:style w:type="character" w:customStyle="1" w:styleId="m-4201084773736565846gmail-styleunderline">
    <w:name w:val="m_-4201084773736565846gmail-styleunderline"/>
    <w:basedOn w:val="DefaultParagraphFont"/>
    <w:rsid w:val="00AC360D"/>
  </w:style>
  <w:style w:type="paragraph" w:customStyle="1" w:styleId="mol-para-with-font">
    <w:name w:val="mol-para-with-font"/>
    <w:basedOn w:val="Normal"/>
    <w:rsid w:val="00AC360D"/>
    <w:pPr>
      <w:spacing w:before="100" w:beforeAutospacing="1" w:after="100" w:afterAutospacing="1"/>
    </w:pPr>
    <w:rPr>
      <w:rFonts w:eastAsia="Times New Roman"/>
      <w:sz w:val="24"/>
    </w:rPr>
  </w:style>
  <w:style w:type="character" w:customStyle="1" w:styleId="Citation-AuthorDate">
    <w:name w:val="Citation - Author/Date"/>
    <w:rsid w:val="00AC360D"/>
  </w:style>
  <w:style w:type="character" w:customStyle="1" w:styleId="m6956288159856504736gmail-style13ptbold">
    <w:name w:val="m_6956288159856504736gmail-style13ptbold"/>
    <w:basedOn w:val="DefaultParagraphFont"/>
    <w:rsid w:val="00AC360D"/>
  </w:style>
  <w:style w:type="character" w:customStyle="1" w:styleId="m6956288159856504736gmail-styleunderline">
    <w:name w:val="m_6956288159856504736gmail-styleunderline"/>
    <w:basedOn w:val="DefaultParagraphFont"/>
    <w:rsid w:val="00AC360D"/>
  </w:style>
  <w:style w:type="character" w:customStyle="1" w:styleId="m7729968349220899607gmail-styleunderline">
    <w:name w:val="m_7729968349220899607gmail-styleunderline"/>
    <w:basedOn w:val="DefaultParagraphFont"/>
    <w:rsid w:val="00AC360D"/>
  </w:style>
  <w:style w:type="character" w:customStyle="1" w:styleId="m5256066929350580561gmail-style13ptbold">
    <w:name w:val="m_5256066929350580561gmail-style13ptbold"/>
    <w:basedOn w:val="DefaultParagraphFont"/>
    <w:rsid w:val="00AC360D"/>
  </w:style>
  <w:style w:type="character" w:customStyle="1" w:styleId="m5256066929350580561gmail-styleunderline">
    <w:name w:val="m_5256066929350580561gmail-styleunderline"/>
    <w:basedOn w:val="DefaultParagraphFont"/>
    <w:rsid w:val="00AC360D"/>
  </w:style>
  <w:style w:type="character" w:customStyle="1" w:styleId="sm">
    <w:name w:val="sm"/>
    <w:rsid w:val="00AC360D"/>
  </w:style>
  <w:style w:type="character" w:customStyle="1" w:styleId="hidden">
    <w:name w:val="hidden"/>
    <w:rsid w:val="00AC360D"/>
  </w:style>
  <w:style w:type="character" w:customStyle="1" w:styleId="ShrinkText">
    <w:name w:val="Shrink Text"/>
    <w:rsid w:val="00AC360D"/>
    <w:rPr>
      <w:sz w:val="16"/>
    </w:rPr>
  </w:style>
  <w:style w:type="numbering" w:customStyle="1" w:styleId="NoList11">
    <w:name w:val="No List11"/>
    <w:next w:val="NoList"/>
    <w:uiPriority w:val="99"/>
    <w:semiHidden/>
    <w:unhideWhenUsed/>
    <w:rsid w:val="00AC360D"/>
  </w:style>
  <w:style w:type="numbering" w:customStyle="1" w:styleId="NoList2">
    <w:name w:val="No List2"/>
    <w:next w:val="NoList"/>
    <w:uiPriority w:val="99"/>
    <w:semiHidden/>
    <w:unhideWhenUsed/>
    <w:rsid w:val="00AC360D"/>
  </w:style>
  <w:style w:type="numbering" w:customStyle="1" w:styleId="NoList111">
    <w:name w:val="No List111"/>
    <w:next w:val="NoList"/>
    <w:uiPriority w:val="99"/>
    <w:semiHidden/>
    <w:unhideWhenUsed/>
    <w:rsid w:val="00AC360D"/>
  </w:style>
  <w:style w:type="numbering" w:customStyle="1" w:styleId="NoList3">
    <w:name w:val="No List3"/>
    <w:next w:val="NoList"/>
    <w:uiPriority w:val="99"/>
    <w:semiHidden/>
    <w:unhideWhenUsed/>
    <w:rsid w:val="00AC360D"/>
  </w:style>
  <w:style w:type="character" w:customStyle="1" w:styleId="foreign">
    <w:name w:val="foreign"/>
    <w:basedOn w:val="DefaultParagraphFont"/>
    <w:rsid w:val="00AC360D"/>
  </w:style>
  <w:style w:type="paragraph" w:customStyle="1" w:styleId="Citation0">
    <w:name w:val="Citation"/>
    <w:aliases w:val="heading 3"/>
    <w:basedOn w:val="Normal"/>
    <w:next w:val="Normal"/>
    <w:qFormat/>
    <w:rsid w:val="00AC360D"/>
    <w:pPr>
      <w:tabs>
        <w:tab w:val="left" w:pos="1440"/>
      </w:tabs>
    </w:pPr>
    <w:rPr>
      <w:rFonts w:ascii="Times New Roman" w:hAnsi="Times New Roman"/>
      <w:szCs w:val="16"/>
    </w:rPr>
  </w:style>
  <w:style w:type="character" w:customStyle="1" w:styleId="trbpullquotetext">
    <w:name w:val="trb_pullquote_text"/>
    <w:basedOn w:val="DefaultParagraphFont"/>
    <w:rsid w:val="00AC360D"/>
  </w:style>
  <w:style w:type="character" w:customStyle="1" w:styleId="trbpullquotecredit">
    <w:name w:val="trb_pullquote_credit"/>
    <w:basedOn w:val="DefaultParagraphFont"/>
    <w:rsid w:val="00AC360D"/>
  </w:style>
  <w:style w:type="character" w:customStyle="1" w:styleId="trbpanelmodtitleico">
    <w:name w:val="trb_panelmod_title_ico"/>
    <w:basedOn w:val="DefaultParagraphFont"/>
    <w:rsid w:val="00AC360D"/>
  </w:style>
  <w:style w:type="character" w:customStyle="1" w:styleId="trbpanelmodbodytitle">
    <w:name w:val="trb_panelmod_body_title"/>
    <w:basedOn w:val="DefaultParagraphFont"/>
    <w:rsid w:val="00AC360D"/>
  </w:style>
  <w:style w:type="character" w:customStyle="1" w:styleId="trbpanelmodbodymore">
    <w:name w:val="trb_panelmod_body_more"/>
    <w:basedOn w:val="DefaultParagraphFont"/>
    <w:rsid w:val="00AC360D"/>
  </w:style>
  <w:style w:type="paragraph" w:customStyle="1" w:styleId="last">
    <w:name w:val="last"/>
    <w:basedOn w:val="Normal"/>
    <w:uiPriority w:val="99"/>
    <w:rsid w:val="00AC360D"/>
    <w:pPr>
      <w:spacing w:before="100" w:beforeAutospacing="1" w:after="100" w:afterAutospacing="1"/>
    </w:pPr>
    <w:rPr>
      <w:rFonts w:ascii="Times New Roman" w:eastAsia="Times New Roman" w:hAnsi="Times New Roman"/>
      <w:sz w:val="24"/>
    </w:rPr>
  </w:style>
  <w:style w:type="character" w:customStyle="1" w:styleId="ptv-promo-video-headline">
    <w:name w:val="ptv-promo-video-headline"/>
    <w:basedOn w:val="DefaultParagraphFont"/>
    <w:rsid w:val="00AC360D"/>
  </w:style>
  <w:style w:type="character" w:customStyle="1" w:styleId="ptv-promo-play-prompt">
    <w:name w:val="ptv-promo-play-prompt"/>
    <w:basedOn w:val="DefaultParagraphFont"/>
    <w:rsid w:val="00AC360D"/>
  </w:style>
  <w:style w:type="character" w:customStyle="1" w:styleId="ptv-promo-play-duration">
    <w:name w:val="ptv-promo-play-duration"/>
    <w:basedOn w:val="DefaultParagraphFont"/>
    <w:rsid w:val="00AC360D"/>
  </w:style>
  <w:style w:type="character" w:customStyle="1" w:styleId="pb-caption">
    <w:name w:val="pb-caption"/>
    <w:basedOn w:val="DefaultParagraphFont"/>
    <w:rsid w:val="00AC360D"/>
  </w:style>
  <w:style w:type="character" w:customStyle="1" w:styleId="lede">
    <w:name w:val="lede"/>
    <w:basedOn w:val="DefaultParagraphFont"/>
    <w:rsid w:val="00AC360D"/>
  </w:style>
  <w:style w:type="character" w:customStyle="1" w:styleId="Bold12">
    <w:name w:val="Bold12"/>
    <w:uiPriority w:val="1"/>
    <w:qFormat/>
    <w:rsid w:val="00AC360D"/>
    <w:rPr>
      <w:rFonts w:ascii="Times New Roman" w:hAnsi="Times New Roman"/>
      <w:b/>
      <w:sz w:val="24"/>
    </w:rPr>
  </w:style>
  <w:style w:type="paragraph" w:customStyle="1" w:styleId="NotBold10">
    <w:name w:val="NotBold10"/>
    <w:link w:val="NotBold10Char"/>
    <w:qFormat/>
    <w:rsid w:val="00AC360D"/>
    <w:pPr>
      <w:ind w:left="288" w:right="288"/>
    </w:pPr>
    <w:rPr>
      <w:rFonts w:ascii="Georgia" w:eastAsia="MS Mincho" w:hAnsi="Georgia"/>
      <w:sz w:val="20"/>
      <w:szCs w:val="20"/>
    </w:rPr>
  </w:style>
  <w:style w:type="character" w:customStyle="1" w:styleId="NotBold10Char">
    <w:name w:val="NotBold10 Char"/>
    <w:link w:val="NotBold10"/>
    <w:rsid w:val="00AC360D"/>
    <w:rPr>
      <w:rFonts w:ascii="Georgia" w:eastAsia="MS Mincho" w:hAnsi="Georgia"/>
      <w:sz w:val="20"/>
      <w:szCs w:val="20"/>
    </w:rPr>
  </w:style>
  <w:style w:type="character" w:customStyle="1" w:styleId="NotBold10Final">
    <w:name w:val="NotBold10Final"/>
    <w:uiPriority w:val="1"/>
    <w:qFormat/>
    <w:rsid w:val="00AC360D"/>
    <w:rPr>
      <w:rFonts w:ascii="Times New Roman" w:hAnsi="Times New Roman"/>
      <w:b w:val="0"/>
      <w:i w:val="0"/>
      <w:sz w:val="20"/>
    </w:rPr>
  </w:style>
  <w:style w:type="paragraph" w:customStyle="1" w:styleId="Heading3New">
    <w:name w:val="Heading 3 New"/>
    <w:basedOn w:val="Heading3"/>
    <w:next w:val="Normal"/>
    <w:uiPriority w:val="99"/>
    <w:qFormat/>
    <w:rsid w:val="00AC360D"/>
    <w:rPr>
      <w:rFonts w:eastAsia="MS Gothic" w:cs="Times New Roman"/>
      <w:szCs w:val="20"/>
    </w:rPr>
  </w:style>
  <w:style w:type="character" w:customStyle="1" w:styleId="NewTag">
    <w:name w:val="NewTag"/>
    <w:uiPriority w:val="1"/>
    <w:qFormat/>
    <w:rsid w:val="00AC360D"/>
    <w:rPr>
      <w:rFonts w:ascii="Georgia" w:hAnsi="Georgia"/>
      <w:b/>
      <w:sz w:val="24"/>
    </w:rPr>
  </w:style>
  <w:style w:type="character" w:customStyle="1" w:styleId="CardDown1Char">
    <w:name w:val="Card_Down1 Char"/>
    <w:link w:val="CardDown1"/>
    <w:locked/>
    <w:rsid w:val="00AC360D"/>
    <w:rPr>
      <w:rFonts w:ascii="Times New Roman" w:eastAsia="Times New Roman" w:hAnsi="Times New Roman"/>
      <w:sz w:val="16"/>
      <w:szCs w:val="14"/>
      <w:lang w:val="x-none" w:eastAsia="x-none"/>
    </w:rPr>
  </w:style>
  <w:style w:type="paragraph" w:customStyle="1" w:styleId="CardDown1">
    <w:name w:val="Card_Down1"/>
    <w:basedOn w:val="Normal"/>
    <w:link w:val="CardDown1Char"/>
    <w:autoRedefine/>
    <w:rsid w:val="00AC360D"/>
    <w:pPr>
      <w:jc w:val="both"/>
    </w:pPr>
    <w:rPr>
      <w:rFonts w:ascii="Times New Roman" w:eastAsia="Times New Roman" w:hAnsi="Times New Roman" w:cstheme="minorBidi"/>
      <w:sz w:val="16"/>
      <w:szCs w:val="14"/>
      <w:lang w:val="x-none" w:eastAsia="x-none"/>
    </w:rPr>
  </w:style>
  <w:style w:type="paragraph" w:styleId="Revision">
    <w:name w:val="Revision"/>
    <w:hidden/>
    <w:uiPriority w:val="99"/>
    <w:semiHidden/>
    <w:rsid w:val="00AC360D"/>
    <w:pPr>
      <w:spacing w:after="0" w:line="240" w:lineRule="auto"/>
    </w:pPr>
    <w:rPr>
      <w:rFonts w:ascii="Calibri" w:hAnsi="Calibri" w:cs="Calibri"/>
      <w:sz w:val="24"/>
    </w:rPr>
  </w:style>
  <w:style w:type="character" w:customStyle="1" w:styleId="story-heading-text">
    <w:name w:val="story-heading-text"/>
    <w:basedOn w:val="DefaultParagraphFont"/>
    <w:rsid w:val="00AC360D"/>
  </w:style>
  <w:style w:type="character" w:customStyle="1" w:styleId="visually-hidden">
    <w:name w:val="visually-hidden"/>
    <w:basedOn w:val="DefaultParagraphFont"/>
    <w:rsid w:val="00AC360D"/>
  </w:style>
  <w:style w:type="character" w:customStyle="1" w:styleId="caption-text">
    <w:name w:val="caption-text"/>
    <w:basedOn w:val="DefaultParagraphFont"/>
    <w:rsid w:val="00AC360D"/>
  </w:style>
  <w:style w:type="paragraph" w:customStyle="1" w:styleId="analytics0">
    <w:name w:val="analytics"/>
    <w:link w:val="analyticsChar0"/>
    <w:uiPriority w:val="4"/>
    <w:qFormat/>
    <w:rsid w:val="00AC360D"/>
    <w:pPr>
      <w:spacing w:before="240" w:after="0" w:line="240" w:lineRule="auto"/>
      <w:outlineLvl w:val="3"/>
    </w:pPr>
    <w:rPr>
      <w:rFonts w:ascii="Georgia" w:eastAsiaTheme="majorEastAsia" w:hAnsi="Georgia" w:cstheme="majorBidi"/>
      <w:b/>
      <w:iCs/>
      <w:color w:val="44546A" w:themeColor="text2"/>
    </w:rPr>
  </w:style>
  <w:style w:type="character" w:customStyle="1" w:styleId="analyticsChar0">
    <w:name w:val="analytics Char"/>
    <w:basedOn w:val="DefaultParagraphFont"/>
    <w:link w:val="analytics0"/>
    <w:uiPriority w:val="4"/>
    <w:rsid w:val="00AC360D"/>
    <w:rPr>
      <w:rFonts w:ascii="Georgia" w:eastAsiaTheme="majorEastAsia" w:hAnsi="Georgia" w:cstheme="majorBidi"/>
      <w:b/>
      <w:iCs/>
      <w:color w:val="44546A" w:themeColor="text2"/>
    </w:rPr>
  </w:style>
  <w:style w:type="paragraph" w:customStyle="1" w:styleId="BackgroundText">
    <w:name w:val="Background Text"/>
    <w:aliases w:val="Reading"/>
    <w:basedOn w:val="Normal"/>
    <w:link w:val="BackgroundTextChar"/>
    <w:rsid w:val="00AC360D"/>
    <w:rPr>
      <w:rFonts w:ascii="Times New Roman" w:eastAsia="Times New Roman" w:hAnsi="Times New Roman"/>
      <w:sz w:val="20"/>
      <w:szCs w:val="18"/>
      <w:lang w:val="x-none" w:eastAsia="x-none"/>
    </w:rPr>
  </w:style>
  <w:style w:type="character" w:customStyle="1" w:styleId="BackgroundTextChar">
    <w:name w:val="Background Text Char"/>
    <w:aliases w:val="Reading Char"/>
    <w:link w:val="BackgroundText"/>
    <w:rsid w:val="00AC360D"/>
    <w:rPr>
      <w:rFonts w:ascii="Times New Roman" w:eastAsia="Times New Roman" w:hAnsi="Times New Roman" w:cs="Calibri"/>
      <w:sz w:val="20"/>
      <w:szCs w:val="18"/>
      <w:lang w:val="x-none" w:eastAsia="x-none"/>
    </w:rPr>
  </w:style>
  <w:style w:type="character" w:customStyle="1" w:styleId="HighlightUnderline">
    <w:name w:val="Highlight Underline"/>
    <w:rsid w:val="00AC360D"/>
    <w:rPr>
      <w:rFonts w:ascii="Times New Roman" w:hAnsi="Times New Roman"/>
      <w:sz w:val="20"/>
      <w:szCs w:val="18"/>
      <w:u w:val="single"/>
      <w:bdr w:val="none" w:sz="0" w:space="0" w:color="auto"/>
      <w:shd w:val="clear" w:color="auto" w:fill="FFFF00"/>
    </w:rPr>
  </w:style>
  <w:style w:type="character" w:customStyle="1" w:styleId="BlockTitle2Char">
    <w:name w:val="Block Title2 Char"/>
    <w:link w:val="BlockTitle2"/>
    <w:rsid w:val="00AC360D"/>
    <w:rPr>
      <w:rFonts w:ascii="Arial" w:eastAsia="Calibri" w:hAnsi="Arial" w:cs="Times New Roman"/>
      <w:b/>
      <w:sz w:val="28"/>
      <w:szCs w:val="20"/>
    </w:rPr>
  </w:style>
  <w:style w:type="paragraph" w:customStyle="1" w:styleId="CardFormatCharCharCharCharCharChar">
    <w:name w:val="Card Format Char Char Char Char Char Char"/>
    <w:basedOn w:val="Normal"/>
    <w:qFormat/>
    <w:rsid w:val="00AC360D"/>
    <w:rPr>
      <w:rFonts w:eastAsia="Calibri"/>
      <w:sz w:val="18"/>
      <w:szCs w:val="18"/>
    </w:rPr>
  </w:style>
  <w:style w:type="paragraph" w:customStyle="1" w:styleId="MediumGrid1-Accent21">
    <w:name w:val="Medium Grid 1 - Accent 21"/>
    <w:basedOn w:val="Normal"/>
    <w:rsid w:val="00AC360D"/>
    <w:pPr>
      <w:ind w:left="720"/>
      <w:contextualSpacing/>
    </w:pPr>
    <w:rPr>
      <w:rFonts w:eastAsia="Calibri"/>
    </w:rPr>
  </w:style>
  <w:style w:type="paragraph" w:customStyle="1" w:styleId="MediumList2-Accent21">
    <w:name w:val="Medium List 2 - Accent 21"/>
    <w:hidden/>
    <w:rsid w:val="00AC360D"/>
    <w:pPr>
      <w:spacing w:after="0" w:line="240" w:lineRule="auto"/>
    </w:pPr>
    <w:rPr>
      <w:rFonts w:ascii="Times New Roman" w:eastAsia="Times New Roman" w:hAnsi="Times New Roman" w:cs="Times New Roman"/>
      <w:sz w:val="20"/>
      <w:szCs w:val="24"/>
    </w:rPr>
  </w:style>
  <w:style w:type="character" w:customStyle="1" w:styleId="Emphasis20">
    <w:name w:val="Emphasis 2"/>
    <w:uiPriority w:val="1"/>
    <w:qFormat/>
    <w:rsid w:val="00AC360D"/>
    <w:rPr>
      <w:rFonts w:ascii="Times New Roman" w:hAnsi="Times New Roman" w:cs="Times New Roman" w:hint="default"/>
      <w:b/>
      <w:bCs w:val="0"/>
      <w:i w:val="0"/>
      <w:iCs/>
      <w:sz w:val="22"/>
      <w:u w:val="single"/>
      <w:bdr w:val="single" w:sz="2" w:space="0" w:color="auto" w:frame="1"/>
    </w:rPr>
  </w:style>
  <w:style w:type="paragraph" w:customStyle="1" w:styleId="CardText20">
    <w:name w:val="Card Text2"/>
    <w:basedOn w:val="Normal"/>
    <w:uiPriority w:val="4"/>
    <w:qFormat/>
    <w:rsid w:val="00AC360D"/>
    <w:pPr>
      <w:ind w:left="288" w:right="288"/>
    </w:pPr>
  </w:style>
  <w:style w:type="character" w:customStyle="1" w:styleId="nobr">
    <w:name w:val="nobr"/>
    <w:basedOn w:val="DefaultParagraphFont"/>
    <w:rsid w:val="00AC360D"/>
  </w:style>
  <w:style w:type="character" w:customStyle="1" w:styleId="StyleArial10ptUnderline">
    <w:name w:val="Style Arial 10 pt Underline"/>
    <w:basedOn w:val="DefaultParagraphFont"/>
    <w:rsid w:val="00AC360D"/>
    <w:rPr>
      <w:rFonts w:ascii="Arial" w:hAnsi="Arial"/>
      <w:sz w:val="20"/>
      <w:u w:val="single"/>
    </w:rPr>
  </w:style>
  <w:style w:type="character" w:customStyle="1" w:styleId="StyleArial10pt">
    <w:name w:val="Style Arial 10 pt"/>
    <w:basedOn w:val="DefaultParagraphFont"/>
    <w:rsid w:val="00AC360D"/>
    <w:rPr>
      <w:rFonts w:ascii="Arial" w:hAnsi="Arial"/>
      <w:sz w:val="20"/>
    </w:rPr>
  </w:style>
  <w:style w:type="character" w:customStyle="1" w:styleId="StyleStyleArialBoldUnderline">
    <w:name w:val="Style Style Arial Bold Underline +"/>
    <w:basedOn w:val="DefaultParagraphFont"/>
    <w:rsid w:val="00AC360D"/>
    <w:rPr>
      <w:rFonts w:ascii="Arial" w:hAnsi="Arial"/>
      <w:b/>
      <w:bCs/>
      <w:sz w:val="24"/>
      <w:u w:val="single"/>
    </w:rPr>
  </w:style>
  <w:style w:type="character" w:customStyle="1" w:styleId="StyleArial10pt1">
    <w:name w:val="Style Arial 10 pt1"/>
    <w:basedOn w:val="DefaultParagraphFont"/>
    <w:rsid w:val="00AC360D"/>
    <w:rPr>
      <w:rFonts w:ascii="Arial" w:hAnsi="Arial"/>
      <w:sz w:val="20"/>
    </w:rPr>
  </w:style>
  <w:style w:type="paragraph" w:customStyle="1" w:styleId="norm">
    <w:name w:val="norm"/>
    <w:basedOn w:val="Heading4"/>
    <w:uiPriority w:val="99"/>
    <w:rsid w:val="00AC360D"/>
  </w:style>
  <w:style w:type="paragraph" w:customStyle="1" w:styleId="DefaultStyle">
    <w:name w:val="Default Style"/>
    <w:rsid w:val="00AC360D"/>
    <w:pPr>
      <w:widowControl w:val="0"/>
      <w:suppressAutoHyphens/>
    </w:pPr>
    <w:rPr>
      <w:rFonts w:ascii="Times New Roman" w:eastAsia="DejaVu Sans" w:hAnsi="Times New Roman" w:cs="Lohit Hindi"/>
      <w:sz w:val="24"/>
      <w:szCs w:val="24"/>
      <w:lang w:eastAsia="zh-CN" w:bidi="hi-IN"/>
    </w:rPr>
  </w:style>
  <w:style w:type="paragraph" w:customStyle="1" w:styleId="TextBody0">
    <w:name w:val="Text Body"/>
    <w:basedOn w:val="DefaultStyle"/>
    <w:rsid w:val="00AC360D"/>
    <w:pPr>
      <w:spacing w:after="120"/>
    </w:pPr>
  </w:style>
  <w:style w:type="character" w:styleId="SubtleEmphasis">
    <w:name w:val="Subtle Emphasis"/>
    <w:basedOn w:val="DefaultParagraphFont"/>
    <w:uiPriority w:val="19"/>
    <w:qFormat/>
    <w:rsid w:val="00AC360D"/>
    <w:rPr>
      <w:rFonts w:ascii="Times New Roman" w:hAnsi="Times New Roman"/>
      <w:i/>
      <w:iCs/>
      <w:color w:val="404040" w:themeColor="text1" w:themeTint="BF"/>
    </w:rPr>
  </w:style>
  <w:style w:type="paragraph" w:styleId="IntenseQuote">
    <w:name w:val="Intense Quote"/>
    <w:basedOn w:val="Normal"/>
    <w:next w:val="Normal"/>
    <w:link w:val="IntenseQuoteChar"/>
    <w:uiPriority w:val="30"/>
    <w:qFormat/>
    <w:rsid w:val="00AC360D"/>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C360D"/>
    <w:rPr>
      <w:rFonts w:ascii="Calibri" w:hAnsi="Calibri" w:cs="Calibri"/>
      <w:i/>
      <w:iCs/>
      <w:color w:val="5B9BD5" w:themeColor="accent1"/>
    </w:rPr>
  </w:style>
  <w:style w:type="character" w:styleId="SubtleReference">
    <w:name w:val="Subtle Reference"/>
    <w:basedOn w:val="DefaultParagraphFont"/>
    <w:uiPriority w:val="31"/>
    <w:qFormat/>
    <w:rsid w:val="00AC360D"/>
    <w:rPr>
      <w:rFonts w:ascii="Times New Roman" w:hAnsi="Times New Roman"/>
      <w:smallCaps/>
      <w:color w:val="5A5A5A" w:themeColor="text1" w:themeTint="A5"/>
    </w:rPr>
  </w:style>
  <w:style w:type="character" w:styleId="IntenseReference">
    <w:name w:val="Intense Reference"/>
    <w:basedOn w:val="DefaultParagraphFont"/>
    <w:uiPriority w:val="32"/>
    <w:qFormat/>
    <w:rsid w:val="00AC360D"/>
    <w:rPr>
      <w:rFonts w:ascii="Times New Roman" w:hAnsi="Times New Roman"/>
      <w:b/>
      <w:bCs/>
      <w:smallCaps/>
      <w:color w:val="5B9BD5" w:themeColor="accent1"/>
      <w:spacing w:val="5"/>
    </w:rPr>
  </w:style>
  <w:style w:type="character" w:styleId="BookTitle">
    <w:name w:val="Book Title"/>
    <w:basedOn w:val="DefaultParagraphFont"/>
    <w:uiPriority w:val="33"/>
    <w:qFormat/>
    <w:rsid w:val="00AC360D"/>
    <w:rPr>
      <w:rFonts w:ascii="Times New Roman" w:hAnsi="Times New Roman"/>
      <w:b/>
      <w:bCs/>
      <w:i/>
      <w:iCs/>
      <w:spacing w:val="5"/>
    </w:rPr>
  </w:style>
  <w:style w:type="paragraph" w:customStyle="1" w:styleId="8pt">
    <w:name w:val="8pt"/>
    <w:basedOn w:val="Normal"/>
    <w:link w:val="8ptCharChar"/>
    <w:rsid w:val="00AC360D"/>
    <w:rPr>
      <w:rFonts w:eastAsia="SimSun"/>
      <w:szCs w:val="20"/>
      <w:lang w:eastAsia="zh-CN"/>
    </w:rPr>
  </w:style>
  <w:style w:type="character" w:customStyle="1" w:styleId="8ptCharChar">
    <w:name w:val="8pt Char Char"/>
    <w:basedOn w:val="DefaultParagraphFont"/>
    <w:link w:val="8pt"/>
    <w:rsid w:val="00AC360D"/>
    <w:rPr>
      <w:rFonts w:ascii="Calibri" w:eastAsia="SimSun" w:hAnsi="Calibri" w:cs="Calibri"/>
      <w:szCs w:val="20"/>
      <w:lang w:eastAsia="zh-CN"/>
    </w:rPr>
  </w:style>
  <w:style w:type="character" w:customStyle="1" w:styleId="TITLEChar0">
    <w:name w:val="TITLE Char"/>
    <w:basedOn w:val="DefaultParagraphFont"/>
    <w:uiPriority w:val="5"/>
    <w:rsid w:val="00AC360D"/>
    <w:rPr>
      <w:rFonts w:ascii="Calibri" w:eastAsia="SimSun" w:hAnsi="Calibri" w:cs="Calibri"/>
      <w:b/>
      <w:smallCaps/>
      <w:sz w:val="24"/>
      <w:szCs w:val="20"/>
      <w:lang w:eastAsia="zh-CN"/>
    </w:rPr>
  </w:style>
  <w:style w:type="character" w:customStyle="1" w:styleId="DottedUnderline">
    <w:name w:val="Dotted Underline"/>
    <w:basedOn w:val="DebateUnderline"/>
    <w:rsid w:val="00AC360D"/>
    <w:rPr>
      <w:rFonts w:ascii="Times New Roman" w:hAnsi="Times New Roman"/>
      <w:sz w:val="20"/>
      <w:u w:val="dottedHeavy"/>
    </w:rPr>
  </w:style>
  <w:style w:type="paragraph" w:customStyle="1" w:styleId="HotRouteCharCharCharCharChar">
    <w:name w:val="Hot Route! Char Char Char Char Char"/>
    <w:basedOn w:val="Normal"/>
    <w:link w:val="HotRouteCharCharCharCharCharChar"/>
    <w:qFormat/>
    <w:rsid w:val="00AC360D"/>
    <w:pPr>
      <w:ind w:left="144"/>
    </w:pPr>
    <w:rPr>
      <w:rFonts w:ascii="Times New Roman" w:eastAsia="Times New Roman" w:hAnsi="Times New Roman"/>
      <w:sz w:val="20"/>
    </w:rPr>
  </w:style>
  <w:style w:type="character" w:customStyle="1" w:styleId="HotRouteCharCharCharCharCharChar">
    <w:name w:val="Hot Route! Char Char Char Char Char Char"/>
    <w:link w:val="HotRouteCharCharCharCharChar"/>
    <w:rsid w:val="00AC360D"/>
    <w:rPr>
      <w:rFonts w:ascii="Times New Roman" w:eastAsia="Times New Roman" w:hAnsi="Times New Roman" w:cs="Calibri"/>
      <w:sz w:val="20"/>
    </w:rPr>
  </w:style>
  <w:style w:type="paragraph" w:customStyle="1" w:styleId="SmallTextCharCharChar">
    <w:name w:val="Small Text Char Char Char"/>
    <w:basedOn w:val="Normal"/>
    <w:link w:val="SmallTextCharCharCharChar"/>
    <w:qFormat/>
    <w:rsid w:val="00AC360D"/>
    <w:rPr>
      <w:rFonts w:ascii="Times New Roman" w:eastAsia="Times New Roman" w:hAnsi="Times New Roman"/>
    </w:rPr>
  </w:style>
  <w:style w:type="character" w:customStyle="1" w:styleId="SmallTextCharCharCharChar">
    <w:name w:val="Small Text Char Char Char Char"/>
    <w:link w:val="SmallTextCharCharChar"/>
    <w:rsid w:val="00AC360D"/>
    <w:rPr>
      <w:rFonts w:ascii="Times New Roman" w:eastAsia="Times New Roman" w:hAnsi="Times New Roman" w:cs="Calibri"/>
    </w:rPr>
  </w:style>
  <w:style w:type="character" w:customStyle="1" w:styleId="null">
    <w:name w:val="null"/>
    <w:basedOn w:val="DefaultParagraphFont"/>
    <w:rsid w:val="00AC360D"/>
  </w:style>
  <w:style w:type="character" w:customStyle="1" w:styleId="TagGreg">
    <w:name w:val="TagGreg"/>
    <w:basedOn w:val="DefaultParagraphFont"/>
    <w:uiPriority w:val="1"/>
    <w:qFormat/>
    <w:rsid w:val="00AC360D"/>
    <w:rPr>
      <w:b/>
      <w:sz w:val="24"/>
    </w:rPr>
  </w:style>
  <w:style w:type="character" w:customStyle="1" w:styleId="CardTextChar3">
    <w:name w:val="CardText Char"/>
    <w:basedOn w:val="DefaultParagraphFont"/>
    <w:link w:val="CardText4"/>
    <w:locked/>
    <w:rsid w:val="00AC360D"/>
    <w:rPr>
      <w:rFonts w:ascii="Times New Roman" w:eastAsia="Times New Roman" w:hAnsi="Times New Roman" w:cs="Times New Roman"/>
      <w:sz w:val="16"/>
      <w:szCs w:val="20"/>
    </w:rPr>
  </w:style>
  <w:style w:type="paragraph" w:customStyle="1" w:styleId="CardText4">
    <w:name w:val="CardText"/>
    <w:basedOn w:val="Normal"/>
    <w:next w:val="Normal"/>
    <w:link w:val="CardTextChar3"/>
    <w:qFormat/>
    <w:rsid w:val="00AC360D"/>
    <w:pPr>
      <w:ind w:left="288" w:right="288"/>
    </w:pPr>
    <w:rPr>
      <w:rFonts w:ascii="Times New Roman" w:eastAsia="Times New Roman" w:hAnsi="Times New Roman" w:cs="Times New Roman"/>
      <w:sz w:val="16"/>
      <w:szCs w:val="20"/>
    </w:rPr>
  </w:style>
  <w:style w:type="paragraph" w:customStyle="1" w:styleId="HTMLBody0">
    <w:name w:val="HTML Body"/>
    <w:uiPriority w:val="99"/>
    <w:rsid w:val="00AC360D"/>
    <w:pPr>
      <w:suppressAutoHyphens/>
      <w:spacing w:after="0" w:line="240" w:lineRule="auto"/>
    </w:pPr>
    <w:rPr>
      <w:rFonts w:ascii="Arial" w:eastAsia="Arial" w:hAnsi="Arial" w:cs="Times New Roman"/>
      <w:sz w:val="20"/>
      <w:szCs w:val="20"/>
      <w:lang w:eastAsia="zh-CN"/>
    </w:rPr>
  </w:style>
  <w:style w:type="paragraph" w:customStyle="1" w:styleId="Framecontents">
    <w:name w:val="Frame contents"/>
    <w:basedOn w:val="BodyText"/>
    <w:rsid w:val="00AC360D"/>
    <w:pPr>
      <w:suppressAutoHyphens/>
      <w:spacing w:after="160" w:line="480" w:lineRule="auto"/>
    </w:pPr>
    <w:rPr>
      <w:rFonts w:eastAsia="Times New Roman"/>
      <w:sz w:val="24"/>
      <w:szCs w:val="20"/>
      <w:lang w:eastAsia="zh-CN"/>
    </w:rPr>
  </w:style>
  <w:style w:type="character" w:customStyle="1" w:styleId="StyleUnderlineChar">
    <w:name w:val="Style Underline Char"/>
    <w:locked/>
    <w:rsid w:val="00AC360D"/>
    <w:rPr>
      <w:u w:val="single"/>
    </w:rPr>
  </w:style>
  <w:style w:type="character" w:customStyle="1" w:styleId="1AChushushChar">
    <w:name w:val="1AChushush Char"/>
    <w:link w:val="1AChushush"/>
    <w:locked/>
    <w:rsid w:val="00AC360D"/>
    <w:rPr>
      <w:rFonts w:cs="Times New Roman"/>
      <w:szCs w:val="24"/>
    </w:rPr>
  </w:style>
  <w:style w:type="paragraph" w:customStyle="1" w:styleId="1AChushush">
    <w:name w:val="1AChushush"/>
    <w:basedOn w:val="Normal"/>
    <w:link w:val="1AChushushChar"/>
    <w:autoRedefine/>
    <w:qFormat/>
    <w:rsid w:val="00AC360D"/>
    <w:pPr>
      <w:ind w:right="-14"/>
      <w:contextualSpacing/>
    </w:pPr>
    <w:rPr>
      <w:rFonts w:asciiTheme="minorHAnsi" w:hAnsiTheme="minorHAnsi" w:cs="Times New Roman"/>
      <w:szCs w:val="24"/>
    </w:rPr>
  </w:style>
  <w:style w:type="character" w:customStyle="1" w:styleId="TagChar0">
    <w:name w:val="Tag!! Char"/>
    <w:basedOn w:val="DefaultParagraphFont"/>
    <w:link w:val="Tag"/>
    <w:locked/>
    <w:rsid w:val="00AC360D"/>
    <w:rPr>
      <w:rFonts w:ascii="Times New Roman" w:eastAsia="Times New Roman" w:hAnsi="Times New Roman" w:cs="Times New Roman"/>
      <w:b/>
      <w:sz w:val="24"/>
    </w:rPr>
  </w:style>
  <w:style w:type="paragraph" w:customStyle="1" w:styleId="Tag">
    <w:name w:val="Tag!!"/>
    <w:basedOn w:val="Normal"/>
    <w:link w:val="TagChar0"/>
    <w:qFormat/>
    <w:rsid w:val="00AC360D"/>
    <w:pPr>
      <w:ind w:right="288"/>
    </w:pPr>
    <w:rPr>
      <w:rFonts w:ascii="Times New Roman" w:eastAsia="Times New Roman" w:hAnsi="Times New Roman" w:cs="Times New Roman"/>
      <w:b/>
      <w:sz w:val="24"/>
    </w:rPr>
  </w:style>
  <w:style w:type="character" w:customStyle="1" w:styleId="WW8Num4z0">
    <w:name w:val="WW8Num4z0"/>
    <w:rsid w:val="00AC360D"/>
    <w:rPr>
      <w:i w:val="0"/>
      <w:iCs w:val="0"/>
    </w:rPr>
  </w:style>
  <w:style w:type="character" w:customStyle="1" w:styleId="WW8Num6z1">
    <w:name w:val="WW8Num6z1"/>
    <w:rsid w:val="00AC360D"/>
    <w:rPr>
      <w:rFonts w:ascii="Courier New" w:hAnsi="Courier New" w:cs="Courier New" w:hint="default"/>
    </w:rPr>
  </w:style>
  <w:style w:type="character" w:customStyle="1" w:styleId="WW8Num6z2">
    <w:name w:val="WW8Num6z2"/>
    <w:rsid w:val="00AC360D"/>
    <w:rPr>
      <w:rFonts w:ascii="Wingdings" w:hAnsi="Wingdings" w:cs="Wingdings" w:hint="default"/>
    </w:rPr>
  </w:style>
  <w:style w:type="character" w:customStyle="1" w:styleId="WW8Num6z3">
    <w:name w:val="WW8Num6z3"/>
    <w:rsid w:val="00AC360D"/>
    <w:rPr>
      <w:rFonts w:ascii="Symbol" w:hAnsi="Symbol" w:cs="Symbol" w:hint="default"/>
    </w:rPr>
  </w:style>
  <w:style w:type="character" w:customStyle="1" w:styleId="FootnoteCharacters">
    <w:name w:val="Footnote Characters"/>
    <w:rsid w:val="00AC360D"/>
    <w:rPr>
      <w:vertAlign w:val="superscript"/>
    </w:rPr>
  </w:style>
  <w:style w:type="character" w:customStyle="1" w:styleId="btx1">
    <w:name w:val="btx1"/>
    <w:rsid w:val="00AC360D"/>
    <w:rPr>
      <w:rFonts w:ascii="Verdana" w:hAnsi="Verdana" w:cs="Arial" w:hint="default"/>
      <w:sz w:val="24"/>
      <w:szCs w:val="24"/>
    </w:rPr>
  </w:style>
  <w:style w:type="character" w:customStyle="1" w:styleId="strong-blue">
    <w:name w:val="strong-blue"/>
    <w:rsid w:val="00AC360D"/>
    <w:rPr>
      <w:b/>
      <w:bCs/>
      <w:color w:val="1181C9"/>
    </w:rPr>
  </w:style>
  <w:style w:type="character" w:customStyle="1" w:styleId="PlainTextChar1">
    <w:name w:val="Plain Text Char1"/>
    <w:basedOn w:val="DefaultParagraphFont"/>
    <w:rsid w:val="00AC360D"/>
    <w:rPr>
      <w:rFonts w:ascii="Consolas" w:hAnsi="Consolas" w:cs="Consolas" w:hint="default"/>
      <w:sz w:val="21"/>
      <w:szCs w:val="21"/>
    </w:rPr>
  </w:style>
  <w:style w:type="character" w:customStyle="1" w:styleId="StyleunderlineVerdana">
    <w:name w:val="Style underline + Verdana"/>
    <w:rsid w:val="00AC360D"/>
    <w:rPr>
      <w:rFonts w:ascii="Verdana" w:hAnsi="Verdana" w:hint="default"/>
      <w:b/>
      <w:bCs/>
      <w:sz w:val="20"/>
      <w:u w:val="single"/>
    </w:rPr>
  </w:style>
  <w:style w:type="character" w:customStyle="1" w:styleId="nw">
    <w:name w:val="nw"/>
    <w:rsid w:val="00AC360D"/>
  </w:style>
  <w:style w:type="paragraph" w:customStyle="1" w:styleId="CardDownx1">
    <w:name w:val="CardDown x1"/>
    <w:basedOn w:val="Header"/>
    <w:link w:val="CardDownx1Char"/>
    <w:rsid w:val="00AC360D"/>
    <w:pPr>
      <w:tabs>
        <w:tab w:val="clear" w:pos="4680"/>
        <w:tab w:val="clear" w:pos="9360"/>
        <w:tab w:val="center" w:pos="4320"/>
        <w:tab w:val="right" w:pos="8640"/>
      </w:tabs>
      <w:spacing w:after="160" w:line="259" w:lineRule="auto"/>
    </w:pPr>
    <w:rPr>
      <w:rFonts w:ascii="Times New Roman" w:eastAsia="Times New Roman" w:hAnsi="Times New Roman"/>
    </w:rPr>
  </w:style>
  <w:style w:type="paragraph" w:customStyle="1" w:styleId="CiteCardUpSize-Heavy">
    <w:name w:val="Cite // CardUpSize - Heavy"/>
    <w:basedOn w:val="Normal"/>
    <w:link w:val="CiteCardUpSize-HeavyChar"/>
    <w:autoRedefine/>
    <w:rsid w:val="00AC360D"/>
    <w:pPr>
      <w:jc w:val="both"/>
    </w:pPr>
    <w:rPr>
      <w:rFonts w:ascii="Times New Roman" w:eastAsia="Times New Roman" w:hAnsi="Times New Roman"/>
      <w:b/>
      <w:sz w:val="24"/>
      <w:szCs w:val="32"/>
      <w:u w:val="single"/>
    </w:rPr>
  </w:style>
  <w:style w:type="paragraph" w:customStyle="1" w:styleId="CardUp2">
    <w:name w:val="Card_Up2"/>
    <w:basedOn w:val="Normal"/>
    <w:link w:val="CardUp2Char"/>
    <w:autoRedefine/>
    <w:rsid w:val="00AC360D"/>
    <w:pPr>
      <w:jc w:val="both"/>
    </w:pPr>
    <w:rPr>
      <w:rFonts w:ascii="Times New Roman" w:eastAsia="Times New Roman" w:hAnsi="Times New Roman"/>
      <w:b/>
      <w:sz w:val="24"/>
      <w:szCs w:val="20"/>
      <w:u w:val="single"/>
    </w:rPr>
  </w:style>
  <w:style w:type="paragraph" w:customStyle="1" w:styleId="CardUp1">
    <w:name w:val="Card_Up1"/>
    <w:basedOn w:val="Normal"/>
    <w:link w:val="CardUp1Char"/>
    <w:autoRedefine/>
    <w:rsid w:val="00AC360D"/>
    <w:pPr>
      <w:jc w:val="both"/>
    </w:pPr>
    <w:rPr>
      <w:rFonts w:ascii="Times New Roman" w:eastAsia="Times New Roman" w:hAnsi="Times New Roman"/>
      <w:sz w:val="24"/>
      <w:szCs w:val="20"/>
      <w:u w:val="single"/>
    </w:rPr>
  </w:style>
  <w:style w:type="character" w:customStyle="1" w:styleId="CardUp1Char">
    <w:name w:val="Card_Up1 Char"/>
    <w:basedOn w:val="DefaultParagraphFont"/>
    <w:link w:val="CardUp1"/>
    <w:rsid w:val="00AC360D"/>
    <w:rPr>
      <w:rFonts w:ascii="Times New Roman" w:eastAsia="Times New Roman" w:hAnsi="Times New Roman" w:cs="Calibri"/>
      <w:sz w:val="24"/>
      <w:szCs w:val="20"/>
      <w:u w:val="single"/>
    </w:rPr>
  </w:style>
  <w:style w:type="character" w:customStyle="1" w:styleId="CardUp2Char">
    <w:name w:val="Card_Up2 Char"/>
    <w:basedOn w:val="DefaultParagraphFont"/>
    <w:link w:val="CardUp2"/>
    <w:rsid w:val="00AC360D"/>
    <w:rPr>
      <w:rFonts w:ascii="Times New Roman" w:eastAsia="Times New Roman" w:hAnsi="Times New Roman" w:cs="Calibri"/>
      <w:b/>
      <w:sz w:val="24"/>
      <w:szCs w:val="20"/>
      <w:u w:val="single"/>
    </w:rPr>
  </w:style>
  <w:style w:type="character" w:customStyle="1" w:styleId="CiteCardUpSize-HeavyChar">
    <w:name w:val="Cite // CardUpSize - Heavy Char"/>
    <w:basedOn w:val="DefaultParagraphFont"/>
    <w:link w:val="CiteCardUpSize-Heavy"/>
    <w:rsid w:val="00AC360D"/>
    <w:rPr>
      <w:rFonts w:ascii="Times New Roman" w:eastAsia="Times New Roman" w:hAnsi="Times New Roman" w:cs="Calibri"/>
      <w:b/>
      <w:sz w:val="24"/>
      <w:szCs w:val="32"/>
      <w:u w:val="single"/>
    </w:rPr>
  </w:style>
  <w:style w:type="character" w:customStyle="1" w:styleId="CardDownx1Char">
    <w:name w:val="CardDown x1 Char"/>
    <w:basedOn w:val="DefaultParagraphFont"/>
    <w:link w:val="CardDownx1"/>
    <w:rsid w:val="00AC360D"/>
    <w:rPr>
      <w:rFonts w:ascii="Times New Roman" w:eastAsia="Times New Roman" w:hAnsi="Times New Roman" w:cs="Calibri"/>
    </w:rPr>
  </w:style>
  <w:style w:type="paragraph" w:customStyle="1" w:styleId="Minimize1">
    <w:name w:val="Minimize1"/>
    <w:basedOn w:val="Normal"/>
    <w:link w:val="Minimize1Char"/>
    <w:rsid w:val="00AC360D"/>
    <w:pPr>
      <w:widowControl w:val="0"/>
      <w:jc w:val="both"/>
    </w:pPr>
    <w:rPr>
      <w:rFonts w:ascii="Times New Roman" w:eastAsia="Times New Roman" w:hAnsi="Times New Roman"/>
    </w:rPr>
  </w:style>
  <w:style w:type="character" w:customStyle="1" w:styleId="Minimize1Char">
    <w:name w:val="Minimize1 Char"/>
    <w:basedOn w:val="DefaultParagraphFont"/>
    <w:link w:val="Minimize1"/>
    <w:rsid w:val="00AC360D"/>
    <w:rPr>
      <w:rFonts w:ascii="Times New Roman" w:eastAsia="Times New Roman" w:hAnsi="Times New Roman" w:cs="Calibri"/>
    </w:rPr>
  </w:style>
  <w:style w:type="paragraph" w:customStyle="1" w:styleId="CardT1">
    <w:name w:val="CardT1"/>
    <w:basedOn w:val="Normal"/>
    <w:link w:val="CardT1Char"/>
    <w:qFormat/>
    <w:rsid w:val="00AC360D"/>
    <w:pPr>
      <w:widowControl w:val="0"/>
      <w:jc w:val="both"/>
    </w:pPr>
    <w:rPr>
      <w:rFonts w:ascii="Times New Roman" w:eastAsia="Calibri" w:hAnsi="Times New Roman"/>
      <w:kern w:val="2"/>
      <w:sz w:val="14"/>
      <w:szCs w:val="14"/>
      <w:lang w:eastAsia="zh-TW"/>
    </w:rPr>
  </w:style>
  <w:style w:type="character" w:customStyle="1" w:styleId="CardT1Char">
    <w:name w:val="CardT1 Char"/>
    <w:link w:val="CardT1"/>
    <w:rsid w:val="00AC360D"/>
    <w:rPr>
      <w:rFonts w:ascii="Times New Roman" w:eastAsia="Calibri" w:hAnsi="Times New Roman" w:cs="Calibri"/>
      <w:kern w:val="2"/>
      <w:sz w:val="14"/>
      <w:szCs w:val="14"/>
      <w:lang w:eastAsia="zh-TW"/>
    </w:rPr>
  </w:style>
  <w:style w:type="character" w:customStyle="1" w:styleId="CardUx1">
    <w:name w:val="CardUx1"/>
    <w:qFormat/>
    <w:rsid w:val="00AC360D"/>
    <w:rPr>
      <w:rFonts w:ascii="Times New Roman" w:hAnsi="Times New Roman"/>
      <w:sz w:val="22"/>
      <w:szCs w:val="32"/>
      <w:u w:val="single"/>
      <w:lang w:val="en-US" w:eastAsia="en-US" w:bidi="ar-SA"/>
    </w:rPr>
  </w:style>
  <w:style w:type="character" w:customStyle="1" w:styleId="CardCite1">
    <w:name w:val="CardCite1"/>
    <w:qFormat/>
    <w:rsid w:val="00AC360D"/>
    <w:rPr>
      <w:rFonts w:ascii="Times New Roman" w:hAnsi="Times New Roman"/>
      <w:b/>
      <w:sz w:val="22"/>
      <w:szCs w:val="22"/>
      <w:u w:val="single"/>
      <w:lang w:val="en-US" w:eastAsia="en-US" w:bidi="ar-SA"/>
    </w:rPr>
  </w:style>
  <w:style w:type="character" w:customStyle="1" w:styleId="BoxX2">
    <w:name w:val="BoxX2"/>
    <w:qFormat/>
    <w:rsid w:val="00AC360D"/>
    <w:rPr>
      <w:rFonts w:ascii="Times New Roman" w:hAnsi="Times New Roman"/>
      <w:b/>
      <w:sz w:val="22"/>
      <w:u w:val="single"/>
      <w:bdr w:val="single" w:sz="4" w:space="0" w:color="auto"/>
    </w:rPr>
  </w:style>
  <w:style w:type="paragraph" w:customStyle="1" w:styleId="CommentText1">
    <w:name w:val="Comment Text1"/>
    <w:basedOn w:val="Normal"/>
    <w:next w:val="CommentText"/>
    <w:uiPriority w:val="99"/>
    <w:semiHidden/>
    <w:unhideWhenUsed/>
    <w:rsid w:val="00AC360D"/>
    <w:rPr>
      <w:rFonts w:eastAsia="Helvetica"/>
    </w:rPr>
  </w:style>
  <w:style w:type="character" w:customStyle="1" w:styleId="Longcite">
    <w:name w:val="Longcite"/>
    <w:rsid w:val="00AC360D"/>
    <w:rPr>
      <w:sz w:val="16"/>
    </w:rPr>
  </w:style>
  <w:style w:type="character" w:customStyle="1" w:styleId="a-size-large">
    <w:name w:val="a-size-large"/>
    <w:basedOn w:val="DefaultParagraphFont"/>
    <w:rsid w:val="00AC360D"/>
  </w:style>
  <w:style w:type="character" w:customStyle="1" w:styleId="l6">
    <w:name w:val="l6"/>
    <w:basedOn w:val="DefaultParagraphFont"/>
    <w:rsid w:val="00AC360D"/>
  </w:style>
  <w:style w:type="character" w:customStyle="1" w:styleId="l7">
    <w:name w:val="l7"/>
    <w:basedOn w:val="DefaultParagraphFont"/>
    <w:rsid w:val="00AC360D"/>
  </w:style>
  <w:style w:type="character" w:customStyle="1" w:styleId="l8">
    <w:name w:val="l8"/>
    <w:basedOn w:val="DefaultParagraphFont"/>
    <w:rsid w:val="00AC360D"/>
  </w:style>
  <w:style w:type="paragraph" w:customStyle="1" w:styleId="style120">
    <w:name w:val="style12"/>
    <w:basedOn w:val="Normal"/>
    <w:rsid w:val="00AC360D"/>
    <w:pPr>
      <w:spacing w:before="100" w:beforeAutospacing="1" w:after="100" w:afterAutospacing="1"/>
    </w:pPr>
    <w:rPr>
      <w:rFonts w:ascii="Times" w:hAnsi="Times"/>
      <w:sz w:val="20"/>
      <w:szCs w:val="20"/>
    </w:rPr>
  </w:style>
  <w:style w:type="character" w:customStyle="1" w:styleId="styleboldunderline">
    <w:name w:val="styleboldunderline"/>
    <w:basedOn w:val="DefaultParagraphFont"/>
    <w:rsid w:val="00AC360D"/>
  </w:style>
  <w:style w:type="paragraph" w:customStyle="1" w:styleId="nothing0">
    <w:name w:val="nothing"/>
    <w:basedOn w:val="Normal"/>
    <w:rsid w:val="00AC360D"/>
    <w:pPr>
      <w:spacing w:before="100" w:beforeAutospacing="1" w:after="100" w:afterAutospacing="1"/>
    </w:pPr>
    <w:rPr>
      <w:rFonts w:ascii="Times" w:hAnsi="Times"/>
      <w:sz w:val="20"/>
      <w:szCs w:val="20"/>
    </w:rPr>
  </w:style>
  <w:style w:type="character" w:customStyle="1" w:styleId="EmphasisA">
    <w:name w:val="Emphasis A"/>
    <w:rsid w:val="00AC360D"/>
    <w:rPr>
      <w:rFonts w:ascii="Lucida Grande" w:eastAsia="ヒラギノ角ゴ Pro W3" w:hAnsi="Lucida Grande"/>
      <w:b/>
      <w:i w:val="0"/>
      <w:color w:val="000000"/>
      <w:sz w:val="22"/>
      <w:u w:val="single"/>
    </w:rPr>
  </w:style>
  <w:style w:type="character" w:customStyle="1" w:styleId="BodyText1">
    <w:name w:val="Body Text1"/>
    <w:basedOn w:val="DefaultParagraphFont"/>
    <w:rsid w:val="00AC360D"/>
    <w:rPr>
      <w:rFonts w:ascii="Constantia" w:eastAsia="Constantia" w:hAnsi="Constantia" w:cs="Constantia"/>
      <w:b w:val="0"/>
      <w:bCs w:val="0"/>
      <w:i w:val="0"/>
      <w:iCs w:val="0"/>
      <w:smallCaps w:val="0"/>
      <w:strike w:val="0"/>
      <w:color w:val="000000"/>
      <w:spacing w:val="0"/>
      <w:w w:val="100"/>
      <w:position w:val="0"/>
      <w:sz w:val="18"/>
      <w:szCs w:val="18"/>
      <w:u w:val="none"/>
      <w:lang w:val="en-US"/>
    </w:rPr>
  </w:style>
  <w:style w:type="character" w:customStyle="1" w:styleId="Bodytext4">
    <w:name w:val="Body text_"/>
    <w:basedOn w:val="DefaultParagraphFont"/>
    <w:link w:val="BodyText20"/>
    <w:rsid w:val="00AC360D"/>
    <w:rPr>
      <w:rFonts w:ascii="Constantia" w:eastAsia="Constantia" w:hAnsi="Constantia" w:cs="Constantia"/>
      <w:sz w:val="18"/>
      <w:szCs w:val="18"/>
      <w:shd w:val="clear" w:color="auto" w:fill="FFFFFF"/>
    </w:rPr>
  </w:style>
  <w:style w:type="paragraph" w:customStyle="1" w:styleId="BodyText20">
    <w:name w:val="Body Text2"/>
    <w:basedOn w:val="Normal"/>
    <w:link w:val="Bodytext4"/>
    <w:rsid w:val="00AC360D"/>
    <w:pPr>
      <w:widowControl w:val="0"/>
      <w:shd w:val="clear" w:color="auto" w:fill="FFFFFF"/>
      <w:spacing w:before="180" w:after="240" w:line="259" w:lineRule="exact"/>
      <w:jc w:val="both"/>
    </w:pPr>
    <w:rPr>
      <w:rFonts w:ascii="Constantia" w:eastAsia="Constantia" w:hAnsi="Constantia" w:cs="Constantia"/>
      <w:sz w:val="18"/>
      <w:szCs w:val="18"/>
    </w:rPr>
  </w:style>
  <w:style w:type="character" w:customStyle="1" w:styleId="grame">
    <w:name w:val="grame"/>
    <w:basedOn w:val="DefaultParagraphFont"/>
    <w:rsid w:val="00AC360D"/>
  </w:style>
  <w:style w:type="paragraph" w:customStyle="1" w:styleId="ANALYTICS1">
    <w:name w:val="ANALYTICS"/>
    <w:basedOn w:val="Heading4"/>
    <w:link w:val="ANALYTICSChar1"/>
    <w:qFormat/>
    <w:rsid w:val="00AC360D"/>
    <w:rPr>
      <w:rFonts w:cs="Arial"/>
      <w:bCs/>
      <w:sz w:val="22"/>
    </w:rPr>
  </w:style>
  <w:style w:type="character" w:customStyle="1" w:styleId="ANALYTICSChar1">
    <w:name w:val="ANALYTICS Char"/>
    <w:basedOn w:val="DefaultParagraphFont"/>
    <w:link w:val="ANALYTICS1"/>
    <w:rsid w:val="00AC360D"/>
    <w:rPr>
      <w:rFonts w:ascii="Calibri" w:eastAsiaTheme="majorEastAsia" w:hAnsi="Calibri" w:cs="Arial"/>
      <w:b/>
      <w:bCs/>
      <w:iCs/>
    </w:rPr>
  </w:style>
  <w:style w:type="character" w:customStyle="1" w:styleId="box0">
    <w:name w:val="box"/>
    <w:rsid w:val="00AC360D"/>
    <w:rPr>
      <w:rFonts w:ascii="Arial" w:hAnsi="Arial" w:cs="Arial"/>
      <w:b/>
      <w:color w:val="000000"/>
      <w:sz w:val="19"/>
      <w:szCs w:val="22"/>
      <w:u w:val="thick"/>
      <w:bdr w:val="single" w:sz="12" w:space="0" w:color="auto"/>
    </w:rPr>
  </w:style>
  <w:style w:type="paragraph" w:customStyle="1" w:styleId="NotUnderlined">
    <w:name w:val="Not Underlined"/>
    <w:basedOn w:val="Normal"/>
    <w:uiPriority w:val="99"/>
    <w:qFormat/>
    <w:rsid w:val="00AC360D"/>
    <w:rPr>
      <w:rFonts w:eastAsia="Times New Roman"/>
      <w:szCs w:val="20"/>
    </w:rPr>
  </w:style>
  <w:style w:type="paragraph" w:customStyle="1" w:styleId="Reallyfuckingsmall">
    <w:name w:val="Really fucking small"/>
    <w:basedOn w:val="Normal"/>
    <w:link w:val="ReallyfuckingsmallChar"/>
    <w:qFormat/>
    <w:rsid w:val="00AC360D"/>
    <w:rPr>
      <w:rFonts w:eastAsia="Times New Roman"/>
      <w:sz w:val="10"/>
    </w:rPr>
  </w:style>
  <w:style w:type="character" w:customStyle="1" w:styleId="ReallyfuckingsmallChar">
    <w:name w:val="Really fucking small Char"/>
    <w:basedOn w:val="DefaultParagraphFont"/>
    <w:link w:val="Reallyfuckingsmall"/>
    <w:rsid w:val="00AC360D"/>
    <w:rPr>
      <w:rFonts w:ascii="Calibri" w:eastAsia="Times New Roman" w:hAnsi="Calibri" w:cs="Calibri"/>
      <w:sz w:val="10"/>
    </w:rPr>
  </w:style>
  <w:style w:type="character" w:customStyle="1" w:styleId="AuthorDate0">
    <w:name w:val="Author Date"/>
    <w:rsid w:val="00AC360D"/>
    <w:rPr>
      <w:b/>
      <w:bCs w:val="0"/>
      <w:sz w:val="24"/>
      <w:u w:val="thick"/>
    </w:rPr>
  </w:style>
  <w:style w:type="paragraph" w:customStyle="1" w:styleId="DebateLanguage">
    <w:name w:val="DebateLanguage"/>
    <w:basedOn w:val="Normal"/>
    <w:link w:val="DebateLanguageChar"/>
    <w:rsid w:val="00AC360D"/>
    <w:pPr>
      <w:spacing w:line="276" w:lineRule="auto"/>
    </w:pPr>
    <w:rPr>
      <w:rFonts w:eastAsia="Calibri"/>
      <w:strike/>
      <w:sz w:val="24"/>
      <w:u w:val="single"/>
    </w:rPr>
  </w:style>
  <w:style w:type="character" w:customStyle="1" w:styleId="DebateLanguageChar">
    <w:name w:val="DebateLanguage Char"/>
    <w:basedOn w:val="DefaultParagraphFont"/>
    <w:link w:val="DebateLanguage"/>
    <w:rsid w:val="00AC360D"/>
    <w:rPr>
      <w:rFonts w:ascii="Calibri" w:eastAsia="Calibri" w:hAnsi="Calibri" w:cs="Calibri"/>
      <w:strike/>
      <w:sz w:val="24"/>
      <w:u w:val="single"/>
    </w:rPr>
  </w:style>
  <w:style w:type="character" w:customStyle="1" w:styleId="message">
    <w:name w:val="message"/>
    <w:basedOn w:val="DefaultParagraphFont"/>
    <w:rsid w:val="00AC360D"/>
  </w:style>
  <w:style w:type="character" w:customStyle="1" w:styleId="A4">
    <w:name w:val="A4"/>
    <w:uiPriority w:val="99"/>
    <w:rsid w:val="00AC360D"/>
    <w:rPr>
      <w:rFonts w:cs="Frutiger LT Std 45 Light"/>
      <w:color w:val="000000"/>
      <w:sz w:val="17"/>
      <w:szCs w:val="17"/>
    </w:rPr>
  </w:style>
  <w:style w:type="paragraph" w:customStyle="1" w:styleId="genderedlan">
    <w:name w:val="gendered lan"/>
    <w:basedOn w:val="Normal"/>
    <w:rsid w:val="00AC360D"/>
    <w:rPr>
      <w:rFonts w:ascii="Century Gothic" w:eastAsia="Times New Roman" w:hAnsi="Century Gothic"/>
      <w:strike/>
    </w:rPr>
  </w:style>
  <w:style w:type="character" w:customStyle="1" w:styleId="citebold">
    <w:name w:val="cite bold"/>
    <w:basedOn w:val="DefaultParagraphFont"/>
    <w:rsid w:val="00AC360D"/>
    <w:rPr>
      <w:rFonts w:ascii="Times New Roman" w:hAnsi="Times New Roman"/>
      <w:b/>
      <w:sz w:val="24"/>
      <w:szCs w:val="24"/>
      <w:u w:val="single"/>
    </w:rPr>
  </w:style>
  <w:style w:type="paragraph" w:customStyle="1" w:styleId="bigcite">
    <w:name w:val="big cite"/>
    <w:basedOn w:val="Heading5"/>
    <w:autoRedefine/>
    <w:rsid w:val="00AC360D"/>
    <w:pPr>
      <w:keepNext w:val="0"/>
      <w:keepLines w:val="0"/>
      <w:spacing w:before="0" w:after="160"/>
    </w:pPr>
    <w:rPr>
      <w:rFonts w:ascii="Times New Roman" w:eastAsia="Times New Roman" w:hAnsi="Times New Roman" w:cs="Times New Roman"/>
      <w:bCs/>
      <w:caps/>
      <w:sz w:val="16"/>
    </w:rPr>
  </w:style>
  <w:style w:type="character" w:customStyle="1" w:styleId="floatleft">
    <w:name w:val="floatleft"/>
    <w:basedOn w:val="DefaultParagraphFont"/>
    <w:rsid w:val="00AC360D"/>
  </w:style>
  <w:style w:type="character" w:customStyle="1" w:styleId="floatright">
    <w:name w:val="floatright"/>
    <w:basedOn w:val="DefaultParagraphFont"/>
    <w:rsid w:val="00AC360D"/>
  </w:style>
  <w:style w:type="paragraph" w:customStyle="1" w:styleId="hotroute2">
    <w:name w:val="hot route"/>
    <w:basedOn w:val="Normal"/>
    <w:rsid w:val="00AC360D"/>
    <w:pPr>
      <w:ind w:left="288"/>
    </w:pPr>
    <w:rPr>
      <w:rFonts w:eastAsia="Cambria"/>
      <w:sz w:val="18"/>
    </w:rPr>
  </w:style>
  <w:style w:type="character" w:customStyle="1" w:styleId="newstext">
    <w:name w:val="newstext"/>
    <w:basedOn w:val="DefaultParagraphFont"/>
    <w:rsid w:val="00AC360D"/>
  </w:style>
  <w:style w:type="character" w:customStyle="1" w:styleId="meta-sep">
    <w:name w:val="meta-sep"/>
    <w:basedOn w:val="DefaultParagraphFont"/>
    <w:rsid w:val="00AC360D"/>
  </w:style>
  <w:style w:type="character" w:customStyle="1" w:styleId="entry-date">
    <w:name w:val="entry-date"/>
    <w:basedOn w:val="DefaultParagraphFont"/>
    <w:rsid w:val="00AC360D"/>
  </w:style>
  <w:style w:type="character" w:customStyle="1" w:styleId="timestamp">
    <w:name w:val="timestamp"/>
    <w:basedOn w:val="DefaultParagraphFont"/>
    <w:rsid w:val="00AC360D"/>
  </w:style>
  <w:style w:type="character" w:customStyle="1" w:styleId="cardChar20">
    <w:name w:val="card Char2"/>
    <w:basedOn w:val="DefaultParagraphFont"/>
    <w:uiPriority w:val="99"/>
    <w:rsid w:val="00AC360D"/>
  </w:style>
  <w:style w:type="character" w:customStyle="1" w:styleId="storytext">
    <w:name w:val="storytext"/>
    <w:basedOn w:val="DefaultParagraphFont"/>
    <w:rsid w:val="00AC360D"/>
  </w:style>
  <w:style w:type="character" w:customStyle="1" w:styleId="A3">
    <w:name w:val="A3"/>
    <w:uiPriority w:val="99"/>
    <w:rsid w:val="00AC360D"/>
    <w:rPr>
      <w:rFonts w:cs="Interstate"/>
      <w:color w:val="000000"/>
      <w:sz w:val="20"/>
      <w:szCs w:val="20"/>
    </w:rPr>
  </w:style>
  <w:style w:type="character" w:customStyle="1" w:styleId="A15">
    <w:name w:val="A1"/>
    <w:uiPriority w:val="99"/>
    <w:rsid w:val="00AC360D"/>
    <w:rPr>
      <w:rFonts w:cs="Fairfield LT Std Medium"/>
      <w:color w:val="000000"/>
      <w:sz w:val="48"/>
      <w:szCs w:val="48"/>
    </w:rPr>
  </w:style>
  <w:style w:type="character" w:customStyle="1" w:styleId="boldness1">
    <w:name w:val="boldness1"/>
    <w:rsid w:val="00AC360D"/>
  </w:style>
  <w:style w:type="paragraph" w:customStyle="1" w:styleId="CM25">
    <w:name w:val="CM25"/>
    <w:basedOn w:val="Default"/>
    <w:next w:val="Default"/>
    <w:qFormat/>
    <w:rsid w:val="00AC360D"/>
    <w:pPr>
      <w:widowControl w:val="0"/>
      <w:spacing w:after="233" w:line="240" w:lineRule="auto"/>
    </w:pPr>
    <w:rPr>
      <w:rFonts w:ascii="Arial Narrow" w:eastAsia="Times New Roman" w:hAnsi="Arial Narrow" w:cs="Times New Roman"/>
      <w:sz w:val="24"/>
    </w:rPr>
  </w:style>
  <w:style w:type="character" w:customStyle="1" w:styleId="StyleBold1">
    <w:name w:val="Style Bold1"/>
    <w:rsid w:val="00AC360D"/>
    <w:rPr>
      <w:rFonts w:ascii="Georgia" w:hAnsi="Georgia" w:hint="default"/>
      <w:b/>
      <w:bCs/>
      <w:sz w:val="22"/>
    </w:rPr>
  </w:style>
  <w:style w:type="paragraph" w:customStyle="1" w:styleId="boldcite">
    <w:name w:val="bold cite"/>
    <w:basedOn w:val="Normal"/>
    <w:link w:val="boldciteChar4"/>
    <w:qFormat/>
    <w:rsid w:val="00AC360D"/>
    <w:rPr>
      <w:rFonts w:eastAsia="Times New Roman"/>
      <w:b/>
      <w:color w:val="000000"/>
      <w:u w:val="thick" w:color="000000"/>
    </w:rPr>
  </w:style>
  <w:style w:type="character" w:customStyle="1" w:styleId="articlelocation">
    <w:name w:val="articlelocation"/>
    <w:rsid w:val="00AC360D"/>
  </w:style>
  <w:style w:type="paragraph" w:customStyle="1" w:styleId="tagCharChar">
    <w:name w:val="tag Char Char"/>
    <w:basedOn w:val="Normal"/>
    <w:link w:val="tagCharCharChar"/>
    <w:rsid w:val="00AC360D"/>
    <w:rPr>
      <w:rFonts w:eastAsia="Times New Roman"/>
      <w:b/>
      <w:bCs/>
      <w:sz w:val="24"/>
    </w:rPr>
  </w:style>
  <w:style w:type="paragraph" w:customStyle="1" w:styleId="cardCharCharCharCharCharCharCharCharCharCharCharCharCharCharCharCharCharCharCharChar">
    <w:name w:val="card Char Char Char Char Char Char Char Char Char Char Char Char Char Char Char Char Char Char Char Char"/>
    <w:basedOn w:val="Normal"/>
    <w:rsid w:val="00AC360D"/>
    <w:pPr>
      <w:ind w:left="400"/>
    </w:pPr>
    <w:rPr>
      <w:rFonts w:eastAsia="Times New Roman"/>
    </w:rPr>
  </w:style>
  <w:style w:type="character" w:customStyle="1" w:styleId="UnderlinesCharChar1">
    <w:name w:val="Underlines Char Char1"/>
    <w:basedOn w:val="DefaultParagraphFont"/>
    <w:rsid w:val="00AC360D"/>
    <w:rPr>
      <w:rFonts w:eastAsia="SimSun" w:cs="Arial"/>
      <w:b/>
      <w:bCs/>
      <w:sz w:val="22"/>
      <w:szCs w:val="26"/>
      <w:u w:val="single"/>
      <w:lang w:val="en-US" w:eastAsia="zh-CN" w:bidi="ar-SA"/>
    </w:rPr>
  </w:style>
  <w:style w:type="character" w:customStyle="1" w:styleId="genderedlanChar">
    <w:name w:val="gendered lan Char"/>
    <w:basedOn w:val="DefaultParagraphFont"/>
    <w:uiPriority w:val="99"/>
    <w:rsid w:val="00AC360D"/>
    <w:rPr>
      <w:rFonts w:cs="Times New Roman"/>
      <w:strike/>
      <w:sz w:val="22"/>
    </w:rPr>
  </w:style>
  <w:style w:type="character" w:customStyle="1" w:styleId="goohl1">
    <w:name w:val="goohl1"/>
    <w:basedOn w:val="DefaultParagraphFont"/>
    <w:rsid w:val="00AC360D"/>
    <w:rPr>
      <w:rFonts w:cs="Times New Roman"/>
    </w:rPr>
  </w:style>
  <w:style w:type="character" w:customStyle="1" w:styleId="doctitle">
    <w:name w:val="doctitle"/>
    <w:basedOn w:val="DefaultParagraphFont"/>
    <w:rsid w:val="00AC360D"/>
    <w:rPr>
      <w:rFonts w:cs="Times New Roman"/>
    </w:rPr>
  </w:style>
  <w:style w:type="character" w:customStyle="1" w:styleId="iagsheaderlarge">
    <w:name w:val="iags_header_large"/>
    <w:basedOn w:val="DefaultParagraphFont"/>
    <w:uiPriority w:val="99"/>
    <w:rsid w:val="00AC360D"/>
    <w:rPr>
      <w:rFonts w:cs="Times New Roman"/>
    </w:rPr>
  </w:style>
  <w:style w:type="character" w:customStyle="1" w:styleId="textnew">
    <w:name w:val="textnew"/>
    <w:basedOn w:val="DefaultParagraphFont"/>
    <w:uiPriority w:val="99"/>
    <w:rsid w:val="00AC360D"/>
    <w:rPr>
      <w:rFonts w:cs="Times New Roman"/>
    </w:rPr>
  </w:style>
  <w:style w:type="paragraph" w:styleId="Index1">
    <w:name w:val="index 1"/>
    <w:basedOn w:val="Normal"/>
    <w:next w:val="Normal"/>
    <w:autoRedefine/>
    <w:uiPriority w:val="99"/>
    <w:semiHidden/>
    <w:rsid w:val="00AC360D"/>
    <w:pPr>
      <w:ind w:left="200" w:hanging="200"/>
    </w:pPr>
    <w:rPr>
      <w:rFonts w:eastAsia="Times New Roman"/>
      <w:sz w:val="20"/>
    </w:rPr>
  </w:style>
  <w:style w:type="character" w:customStyle="1" w:styleId="tooltip">
    <w:name w:val="tooltip"/>
    <w:basedOn w:val="DefaultParagraphFont"/>
    <w:uiPriority w:val="99"/>
    <w:rsid w:val="00AC360D"/>
    <w:rPr>
      <w:rFonts w:cs="Times New Roman"/>
    </w:rPr>
  </w:style>
  <w:style w:type="character" w:customStyle="1" w:styleId="itemfirstlastodd">
    <w:name w:val="item first last odd"/>
    <w:basedOn w:val="DefaultParagraphFont"/>
    <w:uiPriority w:val="99"/>
    <w:rsid w:val="00AC360D"/>
    <w:rPr>
      <w:rFonts w:cs="Times New Roman"/>
    </w:rPr>
  </w:style>
  <w:style w:type="paragraph" w:styleId="HTMLAddress">
    <w:name w:val="HTML Address"/>
    <w:basedOn w:val="Normal"/>
    <w:link w:val="HTMLAddressChar"/>
    <w:uiPriority w:val="99"/>
    <w:rsid w:val="00AC360D"/>
    <w:rPr>
      <w:rFonts w:eastAsia="Times New Roman"/>
      <w:i/>
      <w:iCs/>
      <w:sz w:val="24"/>
    </w:rPr>
  </w:style>
  <w:style w:type="character" w:customStyle="1" w:styleId="HTMLAddressChar">
    <w:name w:val="HTML Address Char"/>
    <w:basedOn w:val="DefaultParagraphFont"/>
    <w:link w:val="HTMLAddress"/>
    <w:uiPriority w:val="99"/>
    <w:rsid w:val="00AC360D"/>
    <w:rPr>
      <w:rFonts w:ascii="Calibri" w:eastAsia="Times New Roman" w:hAnsi="Calibri" w:cs="Calibri"/>
      <w:i/>
      <w:iCs/>
      <w:sz w:val="24"/>
    </w:rPr>
  </w:style>
  <w:style w:type="character" w:customStyle="1" w:styleId="firstlast">
    <w:name w:val="first last"/>
    <w:basedOn w:val="DefaultParagraphFont"/>
    <w:uiPriority w:val="99"/>
    <w:rsid w:val="00AC360D"/>
    <w:rPr>
      <w:rFonts w:cs="Times New Roman"/>
    </w:rPr>
  </w:style>
  <w:style w:type="paragraph" w:customStyle="1" w:styleId="firstlast1">
    <w:name w:val="first last1"/>
    <w:basedOn w:val="Normal"/>
    <w:uiPriority w:val="99"/>
    <w:rsid w:val="00AC360D"/>
    <w:pPr>
      <w:spacing w:before="100" w:beforeAutospacing="1" w:after="100" w:afterAutospacing="1"/>
    </w:pPr>
    <w:rPr>
      <w:rFonts w:eastAsia="Times New Roman"/>
      <w:sz w:val="24"/>
    </w:rPr>
  </w:style>
  <w:style w:type="character" w:customStyle="1" w:styleId="selectbg">
    <w:name w:val="select_bg"/>
    <w:basedOn w:val="DefaultParagraphFont"/>
    <w:uiPriority w:val="99"/>
    <w:rsid w:val="00AC360D"/>
    <w:rPr>
      <w:rFonts w:cs="Times New Roman"/>
    </w:rPr>
  </w:style>
  <w:style w:type="paragraph" w:customStyle="1" w:styleId="issuedetails">
    <w:name w:val="issue_details"/>
    <w:basedOn w:val="Normal"/>
    <w:uiPriority w:val="99"/>
    <w:rsid w:val="00AC360D"/>
    <w:pPr>
      <w:spacing w:before="100" w:beforeAutospacing="1" w:after="100" w:afterAutospacing="1"/>
    </w:pPr>
    <w:rPr>
      <w:rFonts w:eastAsia="Times New Roman"/>
      <w:sz w:val="24"/>
    </w:rPr>
  </w:style>
  <w:style w:type="paragraph" w:customStyle="1" w:styleId="articleparagraph0">
    <w:name w:val="articleparagraph"/>
    <w:basedOn w:val="Normal"/>
    <w:rsid w:val="00AC360D"/>
    <w:pPr>
      <w:spacing w:before="100" w:beforeAutospacing="1" w:after="100" w:afterAutospacing="1"/>
    </w:pPr>
    <w:rPr>
      <w:rFonts w:ascii="Times" w:hAnsi="Times"/>
      <w:sz w:val="20"/>
      <w:szCs w:val="20"/>
    </w:rPr>
  </w:style>
  <w:style w:type="paragraph" w:customStyle="1" w:styleId="articlebodynormaltext">
    <w:name w:val="articlebody_normaltext"/>
    <w:basedOn w:val="Normal"/>
    <w:rsid w:val="00AC360D"/>
    <w:pPr>
      <w:spacing w:before="100" w:beforeAutospacing="1" w:after="100" w:afterAutospacing="1"/>
    </w:pPr>
    <w:rPr>
      <w:rFonts w:eastAsia="Calibri"/>
    </w:rPr>
  </w:style>
  <w:style w:type="character" w:customStyle="1" w:styleId="subhdb">
    <w:name w:val="subhd_b"/>
    <w:basedOn w:val="DefaultParagraphFont"/>
    <w:rsid w:val="00AC360D"/>
  </w:style>
  <w:style w:type="character" w:customStyle="1" w:styleId="f9black">
    <w:name w:val="f9black"/>
    <w:basedOn w:val="DefaultParagraphFont"/>
    <w:rsid w:val="00AC360D"/>
  </w:style>
  <w:style w:type="character" w:customStyle="1" w:styleId="homecentertextnormal">
    <w:name w:val="homecentertextnormal"/>
    <w:basedOn w:val="DefaultParagraphFont"/>
    <w:rsid w:val="00AC360D"/>
  </w:style>
  <w:style w:type="character" w:customStyle="1" w:styleId="paperarticletitle">
    <w:name w:val="paperarticletitle"/>
    <w:rsid w:val="00AC360D"/>
  </w:style>
  <w:style w:type="paragraph" w:customStyle="1" w:styleId="StyleStyleArialNarrow9ptLeft-075ArialNarrow">
    <w:name w:val="Style Style Arial Narrow 9 pt Left:  -0.75&quot; + Arial Narrow"/>
    <w:basedOn w:val="Normal"/>
    <w:link w:val="StyleStyleArialNarrow9ptLeft-075ArialNarrowChar"/>
    <w:uiPriority w:val="99"/>
    <w:qFormat/>
    <w:rsid w:val="00AC360D"/>
    <w:pPr>
      <w:ind w:left="-1080" w:right="1728"/>
    </w:pPr>
    <w:rPr>
      <w:rFonts w:ascii="Arial Narrow" w:eastAsia="Times New Roman" w:hAnsi="Arial Narrow"/>
      <w:sz w:val="18"/>
      <w:szCs w:val="20"/>
      <w:lang w:val="x-none" w:eastAsia="x-none"/>
    </w:rPr>
  </w:style>
  <w:style w:type="character" w:customStyle="1" w:styleId="StyleStyleArialNarrow9ptLeft-075ArialNarrowChar">
    <w:name w:val="Style Style Arial Narrow 9 pt Left:  -0.75&quot; + Arial Narrow Char"/>
    <w:link w:val="StyleStyleArialNarrow9ptLeft-075ArialNarrow"/>
    <w:uiPriority w:val="99"/>
    <w:rsid w:val="00AC360D"/>
    <w:rPr>
      <w:rFonts w:ascii="Arial Narrow" w:eastAsia="Times New Roman" w:hAnsi="Arial Narrow" w:cs="Calibri"/>
      <w:sz w:val="18"/>
      <w:szCs w:val="20"/>
      <w:lang w:val="x-none" w:eastAsia="x-none"/>
    </w:rPr>
  </w:style>
  <w:style w:type="paragraph" w:customStyle="1" w:styleId="StyleStyleCardTextLeft-075Right0">
    <w:name w:val="Style Style Card Text + Left:  -0.75&quot; + Right:  0&quot;"/>
    <w:basedOn w:val="Normal"/>
    <w:link w:val="StyleStyleCardTextLeft-075Right0Char"/>
    <w:autoRedefine/>
    <w:qFormat/>
    <w:rsid w:val="00AC360D"/>
    <w:pPr>
      <w:ind w:left="-1080"/>
    </w:pPr>
    <w:rPr>
      <w:rFonts w:ascii="Arial Narrow" w:eastAsia="Times New Roman" w:hAnsi="Arial Narrow"/>
      <w:szCs w:val="20"/>
      <w:lang w:val="x-none" w:eastAsia="x-none"/>
    </w:rPr>
  </w:style>
  <w:style w:type="character" w:customStyle="1" w:styleId="StyleStyleCardTextLeft-075Right0Char">
    <w:name w:val="Style Style Card Text + Left:  -0.75&quot; + Right:  0&quot; Char"/>
    <w:link w:val="StyleStyleCardTextLeft-075Right0"/>
    <w:rsid w:val="00AC360D"/>
    <w:rPr>
      <w:rFonts w:ascii="Arial Narrow" w:eastAsia="Times New Roman" w:hAnsi="Arial Narrow" w:cs="Calibri"/>
      <w:szCs w:val="20"/>
      <w:lang w:val="x-none" w:eastAsia="x-none"/>
    </w:rPr>
  </w:style>
  <w:style w:type="paragraph" w:customStyle="1" w:styleId="StyleArialNarrow12ptBoldLeft-075">
    <w:name w:val="Style Arial Narrow 12 pt Bold Left:  -0.75&quot;"/>
    <w:basedOn w:val="Normal"/>
    <w:link w:val="StyleArialNarrow12ptBoldLeft-075Char"/>
    <w:rsid w:val="00AC360D"/>
    <w:pPr>
      <w:ind w:left="-1080"/>
    </w:pPr>
    <w:rPr>
      <w:rFonts w:ascii="Arial Narrow" w:eastAsia="Times New Roman" w:hAnsi="Arial Narrow"/>
      <w:b/>
      <w:bCs/>
      <w:sz w:val="24"/>
      <w:szCs w:val="20"/>
      <w:lang w:val="x-none" w:eastAsia="x-none"/>
    </w:rPr>
  </w:style>
  <w:style w:type="character" w:customStyle="1" w:styleId="StyleArialNarrow12ptBoldLeft-075Char">
    <w:name w:val="Style Arial Narrow 12 pt Bold Left:  -0.75&quot; Char"/>
    <w:link w:val="StyleArialNarrow12ptBoldLeft-075"/>
    <w:rsid w:val="00AC360D"/>
    <w:rPr>
      <w:rFonts w:ascii="Arial Narrow" w:eastAsia="Times New Roman" w:hAnsi="Arial Narrow" w:cs="Calibri"/>
      <w:b/>
      <w:bCs/>
      <w:sz w:val="24"/>
      <w:szCs w:val="20"/>
      <w:lang w:val="x-none" w:eastAsia="x-none"/>
    </w:rPr>
  </w:style>
  <w:style w:type="paragraph" w:customStyle="1" w:styleId="StyleStyleevidencetextBorderSinglesolidlineAuto05">
    <w:name w:val="Style Style evidence text + Border: : (Single solid line Auto  0.5 ..."/>
    <w:basedOn w:val="Normal"/>
    <w:link w:val="StyleStyleevidencetextBorderSinglesolidlineAuto05Char"/>
    <w:rsid w:val="00AC360D"/>
    <w:pPr>
      <w:ind w:left="-1080" w:right="1728"/>
    </w:pPr>
    <w:rPr>
      <w:rFonts w:ascii="Arial Narrow" w:eastAsia="Times New Roman" w:hAnsi="Arial Narrow"/>
      <w:sz w:val="24"/>
      <w:szCs w:val="20"/>
      <w:u w:val="single"/>
      <w:bdr w:val="single" w:sz="4" w:space="0" w:color="auto"/>
      <w:lang w:val="x-none" w:eastAsia="x-none"/>
    </w:rPr>
  </w:style>
  <w:style w:type="character" w:customStyle="1" w:styleId="StyleStyleevidencetextBorderSinglesolidlineAuto05Char">
    <w:name w:val="Style Style evidence text + Border: : (Single solid line Auto  0.5 ... Char"/>
    <w:link w:val="StyleStyleevidencetextBorderSinglesolidlineAuto05"/>
    <w:rsid w:val="00AC360D"/>
    <w:rPr>
      <w:rFonts w:ascii="Arial Narrow" w:eastAsia="Times New Roman" w:hAnsi="Arial Narrow" w:cs="Calibri"/>
      <w:sz w:val="24"/>
      <w:szCs w:val="20"/>
      <w:u w:val="single"/>
      <w:bdr w:val="single" w:sz="4" w:space="0" w:color="auto"/>
      <w:lang w:val="x-none" w:eastAsia="x-none"/>
    </w:rPr>
  </w:style>
  <w:style w:type="character" w:customStyle="1" w:styleId="UnderlineEmphasisChar">
    <w:name w:val="Underline + Emphasis Char"/>
    <w:basedOn w:val="DefaultParagraphFont"/>
    <w:link w:val="UnderlineEmphasis"/>
    <w:locked/>
    <w:rsid w:val="00AC360D"/>
    <w:rPr>
      <w:rFonts w:ascii="Times New Roman" w:hAnsi="Times New Roman" w:cs="Times New Roman"/>
      <w:b/>
      <w:color w:val="000000" w:themeColor="text1"/>
      <w:u w:val="single"/>
    </w:rPr>
  </w:style>
  <w:style w:type="paragraph" w:customStyle="1" w:styleId="UnderlineEmphasis">
    <w:name w:val="Underline + Emphasis"/>
    <w:basedOn w:val="Normal"/>
    <w:next w:val="Normal"/>
    <w:link w:val="UnderlineEmphasisChar"/>
    <w:autoRedefine/>
    <w:qFormat/>
    <w:rsid w:val="00AC360D"/>
    <w:rPr>
      <w:rFonts w:ascii="Times New Roman" w:hAnsi="Times New Roman" w:cs="Times New Roman"/>
      <w:b/>
      <w:color w:val="000000" w:themeColor="text1"/>
      <w:u w:val="single"/>
    </w:rPr>
  </w:style>
  <w:style w:type="character" w:customStyle="1" w:styleId="CardTextCharChar0">
    <w:name w:val="CardText Char Char"/>
    <w:basedOn w:val="DefaultParagraphFont"/>
    <w:rsid w:val="00AC360D"/>
    <w:rPr>
      <w:sz w:val="22"/>
      <w:szCs w:val="22"/>
      <w:u w:val="thick"/>
      <w:lang w:val="en-US" w:eastAsia="en-US" w:bidi="ar-SA"/>
    </w:rPr>
  </w:style>
  <w:style w:type="character" w:customStyle="1" w:styleId="tagChar1">
    <w:name w:val="tag Char1"/>
    <w:rsid w:val="00AC360D"/>
    <w:rPr>
      <w:b/>
      <w:sz w:val="24"/>
      <w:lang w:val="en-US" w:eastAsia="en-US" w:bidi="ar-SA"/>
    </w:rPr>
  </w:style>
  <w:style w:type="character" w:customStyle="1" w:styleId="detailsbox">
    <w:name w:val="detailsbox"/>
    <w:basedOn w:val="DefaultParagraphFont"/>
    <w:rsid w:val="00AC360D"/>
  </w:style>
  <w:style w:type="character" w:customStyle="1" w:styleId="groupheading1">
    <w:name w:val="groupheading1"/>
    <w:basedOn w:val="DefaultParagraphFont"/>
    <w:rsid w:val="00AC360D"/>
    <w:rPr>
      <w:rFonts w:ascii="Verdana" w:hAnsi="Verdana" w:hint="default"/>
      <w:b/>
      <w:bCs/>
      <w:sz w:val="19"/>
      <w:szCs w:val="19"/>
    </w:rPr>
  </w:style>
  <w:style w:type="character" w:customStyle="1" w:styleId="documentbody1">
    <w:name w:val="documentbody1"/>
    <w:basedOn w:val="DefaultParagraphFont"/>
    <w:rsid w:val="00AC360D"/>
    <w:rPr>
      <w:rFonts w:ascii="Verdana" w:hAnsi="Verdana" w:hint="default"/>
      <w:sz w:val="19"/>
      <w:szCs w:val="19"/>
    </w:rPr>
  </w:style>
  <w:style w:type="character" w:customStyle="1" w:styleId="A5">
    <w:name w:val="A5"/>
    <w:uiPriority w:val="99"/>
    <w:rsid w:val="00AC360D"/>
    <w:rPr>
      <w:rFonts w:ascii="Times New Roman" w:hAnsi="Times New Roman" w:cs="Times New Roman"/>
      <w:color w:val="000000"/>
      <w:sz w:val="13"/>
      <w:szCs w:val="13"/>
    </w:rPr>
  </w:style>
  <w:style w:type="character" w:customStyle="1" w:styleId="person-name">
    <w:name w:val="person-name"/>
    <w:basedOn w:val="DefaultParagraphFont"/>
    <w:rsid w:val="00AC360D"/>
  </w:style>
  <w:style w:type="character" w:customStyle="1" w:styleId="-SmallText-">
    <w:name w:val="-Small Text-"/>
    <w:rsid w:val="00AC360D"/>
    <w:rPr>
      <w:rFonts w:ascii="Garamond" w:hAnsi="Garamond" w:cs="Times New Roman"/>
      <w:sz w:val="16"/>
    </w:rPr>
  </w:style>
  <w:style w:type="character" w:customStyle="1" w:styleId="articoloinside">
    <w:name w:val="articolo_inside"/>
    <w:rsid w:val="00AC360D"/>
  </w:style>
  <w:style w:type="paragraph" w:customStyle="1" w:styleId="pagetools">
    <w:name w:val="pagetools"/>
    <w:basedOn w:val="Normal"/>
    <w:qFormat/>
    <w:rsid w:val="00AC360D"/>
    <w:pPr>
      <w:spacing w:before="100" w:beforeAutospacing="1" w:after="100" w:afterAutospacing="1"/>
    </w:pPr>
    <w:rPr>
      <w:rFonts w:eastAsia="Times New Roman"/>
      <w:sz w:val="24"/>
    </w:rPr>
  </w:style>
  <w:style w:type="character" w:customStyle="1" w:styleId="itxtrst">
    <w:name w:val="itxtrst"/>
    <w:basedOn w:val="DefaultParagraphFont"/>
    <w:rsid w:val="00AC360D"/>
  </w:style>
  <w:style w:type="character" w:customStyle="1" w:styleId="desc">
    <w:name w:val="desc"/>
    <w:basedOn w:val="DefaultParagraphFont"/>
    <w:rsid w:val="00AC360D"/>
  </w:style>
  <w:style w:type="character" w:customStyle="1" w:styleId="job">
    <w:name w:val="job"/>
    <w:basedOn w:val="DefaultParagraphFont"/>
    <w:rsid w:val="00AC360D"/>
  </w:style>
  <w:style w:type="character" w:customStyle="1" w:styleId="company">
    <w:name w:val="company"/>
    <w:basedOn w:val="DefaultParagraphFont"/>
    <w:rsid w:val="00AC360D"/>
  </w:style>
  <w:style w:type="paragraph" w:customStyle="1" w:styleId="HeadingsBase">
    <w:name w:val="Headings Base"/>
    <w:basedOn w:val="Normal"/>
    <w:link w:val="HeadingsBaseChar"/>
    <w:qFormat/>
    <w:rsid w:val="00AC360D"/>
    <w:pPr>
      <w:keepNext/>
      <w:keepLines/>
      <w:suppressAutoHyphens/>
      <w:spacing w:before="20" w:after="120"/>
      <w:jc w:val="center"/>
    </w:pPr>
    <w:rPr>
      <w:b/>
      <w:kern w:val="32"/>
      <w:sz w:val="32"/>
    </w:rPr>
  </w:style>
  <w:style w:type="character" w:customStyle="1" w:styleId="underline3">
    <w:name w:val="underline3"/>
    <w:basedOn w:val="underline2"/>
    <w:rsid w:val="00AC360D"/>
    <w:rPr>
      <w:u w:val="single"/>
      <w:bdr w:val="none" w:sz="0" w:space="0" w:color="auto"/>
      <w:shd w:val="clear" w:color="auto" w:fill="FFFF00"/>
    </w:rPr>
  </w:style>
  <w:style w:type="paragraph" w:customStyle="1" w:styleId="HeadingFake">
    <w:name w:val="Heading Fake"/>
    <w:basedOn w:val="Heading3"/>
    <w:qFormat/>
    <w:rsid w:val="00AC360D"/>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AC360D"/>
    <w:pPr>
      <w:spacing w:line="480" w:lineRule="auto"/>
      <w:ind w:firstLine="720"/>
    </w:pPr>
    <w:rPr>
      <w:kern w:val="32"/>
    </w:rPr>
  </w:style>
  <w:style w:type="paragraph" w:customStyle="1" w:styleId="SchoolBlockQuote">
    <w:name w:val="School Block Quote"/>
    <w:basedOn w:val="SchoolPaper"/>
    <w:qFormat/>
    <w:rsid w:val="00AC360D"/>
  </w:style>
  <w:style w:type="paragraph" w:customStyle="1" w:styleId="SchoolWorksCited">
    <w:name w:val="School Works Cited"/>
    <w:basedOn w:val="SchoolPaper"/>
    <w:qFormat/>
    <w:rsid w:val="00AC360D"/>
  </w:style>
  <w:style w:type="paragraph" w:customStyle="1" w:styleId="BlockQuote">
    <w:name w:val="Block Quote"/>
    <w:basedOn w:val="Normal"/>
    <w:qFormat/>
    <w:rsid w:val="00AC360D"/>
    <w:pPr>
      <w:ind w:left="720" w:right="720"/>
    </w:pPr>
    <w:rPr>
      <w:kern w:val="32"/>
      <w:sz w:val="24"/>
    </w:rPr>
  </w:style>
  <w:style w:type="character" w:customStyle="1" w:styleId="menu">
    <w:name w:val="menu"/>
    <w:basedOn w:val="DefaultParagraphFont"/>
    <w:rsid w:val="00AC360D"/>
  </w:style>
  <w:style w:type="paragraph" w:customStyle="1" w:styleId="PaperBody">
    <w:name w:val="Paper Body"/>
    <w:basedOn w:val="Normal"/>
    <w:qFormat/>
    <w:rsid w:val="00AC360D"/>
    <w:pPr>
      <w:spacing w:line="480" w:lineRule="auto"/>
      <w:ind w:firstLine="720"/>
    </w:pPr>
    <w:rPr>
      <w:kern w:val="32"/>
    </w:rPr>
  </w:style>
  <w:style w:type="paragraph" w:customStyle="1" w:styleId="PaperCitation">
    <w:name w:val="Paper Citation"/>
    <w:basedOn w:val="Normal"/>
    <w:qFormat/>
    <w:rsid w:val="00AC360D"/>
    <w:pPr>
      <w:spacing w:line="480" w:lineRule="auto"/>
      <w:ind w:left="720" w:hanging="720"/>
    </w:pPr>
    <w:rPr>
      <w:kern w:val="32"/>
    </w:rPr>
  </w:style>
  <w:style w:type="character" w:customStyle="1" w:styleId="HeadingsBaseChar">
    <w:name w:val="Headings Base Char"/>
    <w:basedOn w:val="DefaultParagraphFont"/>
    <w:link w:val="HeadingsBase"/>
    <w:rsid w:val="00AC360D"/>
    <w:rPr>
      <w:rFonts w:ascii="Calibri" w:hAnsi="Calibri" w:cs="Calibri"/>
      <w:b/>
      <w:kern w:val="32"/>
      <w:sz w:val="32"/>
    </w:rPr>
  </w:style>
  <w:style w:type="character" w:customStyle="1" w:styleId="hatChar">
    <w:name w:val="hat Char"/>
    <w:basedOn w:val="DefaultParagraphFont"/>
    <w:link w:val="hat"/>
    <w:rsid w:val="00AC360D"/>
    <w:rPr>
      <w:rFonts w:ascii="Calibri" w:eastAsia="Times New Roman" w:hAnsi="Calibri" w:cs="Arial"/>
      <w:b/>
      <w:bCs/>
      <w:sz w:val="32"/>
      <w:u w:val="single"/>
    </w:rPr>
  </w:style>
  <w:style w:type="character" w:customStyle="1" w:styleId="publisher">
    <w:name w:val="publisher"/>
    <w:basedOn w:val="DefaultParagraphFont"/>
    <w:rsid w:val="00AC360D"/>
  </w:style>
  <w:style w:type="character" w:customStyle="1" w:styleId="pubyear">
    <w:name w:val="pubyear"/>
    <w:basedOn w:val="DefaultParagraphFont"/>
    <w:rsid w:val="00AC360D"/>
  </w:style>
  <w:style w:type="character" w:customStyle="1" w:styleId="pubcity">
    <w:name w:val="pubcity"/>
    <w:basedOn w:val="DefaultParagraphFont"/>
    <w:rsid w:val="00AC360D"/>
  </w:style>
  <w:style w:type="character" w:customStyle="1" w:styleId="bodycontentlink">
    <w:name w:val="bodycontentlink"/>
    <w:basedOn w:val="DefaultParagraphFont"/>
    <w:rsid w:val="00AC360D"/>
  </w:style>
  <w:style w:type="paragraph" w:customStyle="1" w:styleId="B-TagCite">
    <w:name w:val="B-TagCite"/>
    <w:qFormat/>
    <w:rsid w:val="00AC360D"/>
    <w:pPr>
      <w:keepNext/>
      <w:tabs>
        <w:tab w:val="num" w:pos="360"/>
      </w:tabs>
      <w:spacing w:after="0" w:line="240" w:lineRule="auto"/>
      <w:ind w:left="360" w:hanging="360"/>
      <w:outlineLvl w:val="0"/>
    </w:pPr>
    <w:rPr>
      <w:rFonts w:ascii="Garamond" w:eastAsia="MS Gothic" w:hAnsi="Garamond" w:cs="Times New Roman"/>
      <w:b/>
      <w:sz w:val="24"/>
      <w:szCs w:val="24"/>
      <w:lang w:eastAsia="zh-CN"/>
    </w:rPr>
  </w:style>
  <w:style w:type="paragraph" w:customStyle="1" w:styleId="C-Text">
    <w:name w:val="C-Text"/>
    <w:basedOn w:val="Normal"/>
    <w:qFormat/>
    <w:rsid w:val="00AC360D"/>
    <w:pPr>
      <w:tabs>
        <w:tab w:val="num" w:pos="720"/>
      </w:tabs>
      <w:ind w:left="720" w:hanging="360"/>
    </w:pPr>
    <w:rPr>
      <w:rFonts w:ascii="Garamond" w:hAnsi="Garamond"/>
      <w:sz w:val="24"/>
    </w:rPr>
  </w:style>
  <w:style w:type="character" w:customStyle="1" w:styleId="ecdate">
    <w:name w:val="ec_date"/>
    <w:basedOn w:val="DefaultParagraphFont"/>
    <w:rsid w:val="00AC360D"/>
    <w:rPr>
      <w:rFonts w:ascii="Verdana" w:hAnsi="Verdana" w:hint="default"/>
      <w:sz w:val="20"/>
      <w:szCs w:val="20"/>
      <w:shd w:val="clear" w:color="auto" w:fill="FFFFFF"/>
    </w:rPr>
  </w:style>
  <w:style w:type="paragraph" w:customStyle="1" w:styleId="ecmsonormal">
    <w:name w:val="ec_msonormal"/>
    <w:basedOn w:val="Normal"/>
    <w:qFormat/>
    <w:rsid w:val="00AC360D"/>
    <w:pPr>
      <w:shd w:val="clear" w:color="auto" w:fill="FFFFFF"/>
      <w:spacing w:before="100" w:beforeAutospacing="1" w:after="100" w:afterAutospacing="1"/>
      <w:textAlignment w:val="top"/>
    </w:pPr>
    <w:rPr>
      <w:rFonts w:ascii="Verdana" w:hAnsi="Verdana"/>
    </w:rPr>
  </w:style>
  <w:style w:type="character" w:customStyle="1" w:styleId="articletext0">
    <w:name w:val="article_text"/>
    <w:basedOn w:val="DefaultParagraphFont"/>
    <w:rsid w:val="00AC360D"/>
  </w:style>
  <w:style w:type="character" w:customStyle="1" w:styleId="hittermhilite">
    <w:name w:val="hittermhilite"/>
    <w:basedOn w:val="DefaultParagraphFont"/>
    <w:rsid w:val="00AC360D"/>
  </w:style>
  <w:style w:type="character" w:customStyle="1" w:styleId="BoldUnderlineChar3">
    <w:name w:val="Bold + Underline Char"/>
    <w:basedOn w:val="DefaultParagraphFont"/>
    <w:rsid w:val="00AC360D"/>
    <w:rPr>
      <w:rFonts w:ascii="Georgia" w:eastAsiaTheme="majorEastAsia" w:hAnsi="Georgia" w:cs="Arial"/>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qFormat/>
    <w:rsid w:val="00AC360D"/>
    <w:pPr>
      <w:autoSpaceDE w:val="0"/>
      <w:autoSpaceDN w:val="0"/>
      <w:adjustRightInd w:val="0"/>
      <w:ind w:left="432" w:right="432"/>
      <w:jc w:val="both"/>
    </w:pPr>
    <w:rPr>
      <w:sz w:val="24"/>
      <w:u w:val="thick"/>
    </w:rPr>
  </w:style>
  <w:style w:type="character" w:customStyle="1" w:styleId="CharacterStyle7">
    <w:name w:val="Character Style 7"/>
    <w:rsid w:val="00AC360D"/>
    <w:rPr>
      <w:rFonts w:ascii="Arial Narrow" w:hAnsi="Arial Narrow" w:cs="Arial Narrow"/>
      <w:sz w:val="20"/>
      <w:szCs w:val="20"/>
      <w:u w:val="single"/>
    </w:rPr>
  </w:style>
  <w:style w:type="character" w:customStyle="1" w:styleId="StyleStyle4Char">
    <w:name w:val="Style Style4 + Char"/>
    <w:basedOn w:val="DefaultParagraphFont"/>
    <w:rsid w:val="00AC360D"/>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AC360D"/>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AC360D"/>
    <w:rPr>
      <w:rFonts w:ascii="Verdana" w:hAnsi="Verdana"/>
      <w:sz w:val="21"/>
      <w:szCs w:val="21"/>
      <w:u w:val="thick"/>
    </w:rPr>
  </w:style>
  <w:style w:type="character" w:customStyle="1" w:styleId="UnderlinedEvidenceCharChar">
    <w:name w:val="Underlined Evidence Char Char"/>
    <w:basedOn w:val="DefaultParagraphFont"/>
    <w:rsid w:val="00AC360D"/>
    <w:rPr>
      <w:rFonts w:ascii="Verdana" w:hAnsi="Verdana"/>
      <w:sz w:val="21"/>
      <w:szCs w:val="21"/>
      <w:u w:val="thick"/>
      <w:lang w:val="en-US" w:eastAsia="en-US" w:bidi="ar-SA"/>
    </w:rPr>
  </w:style>
  <w:style w:type="paragraph" w:customStyle="1" w:styleId="CiteReal">
    <w:name w:val="Cite Real"/>
    <w:basedOn w:val="Normal"/>
    <w:next w:val="Normal"/>
    <w:qFormat/>
    <w:rsid w:val="00AC360D"/>
    <w:rPr>
      <w:rFonts w:eastAsia="MS Mincho"/>
      <w:b/>
      <w:sz w:val="24"/>
      <w:u w:val="single"/>
    </w:rPr>
  </w:style>
  <w:style w:type="character" w:customStyle="1" w:styleId="StyleUnderlineBold0">
    <w:name w:val="Style Underline + Bold"/>
    <w:rsid w:val="00AC360D"/>
    <w:rPr>
      <w:b/>
      <w:bCs/>
      <w:u w:val="single"/>
    </w:rPr>
  </w:style>
  <w:style w:type="character" w:customStyle="1" w:styleId="Underline-Highlighted">
    <w:name w:val="Underline-Highlighted"/>
    <w:uiPriority w:val="1"/>
    <w:qFormat/>
    <w:rsid w:val="00AC360D"/>
    <w:rPr>
      <w:rFonts w:ascii="Cambria" w:hAnsi="Cambria"/>
      <w:sz w:val="24"/>
      <w:u w:val="single"/>
      <w:bdr w:val="none" w:sz="0" w:space="0" w:color="auto"/>
      <w:shd w:val="clear" w:color="auto" w:fill="99FF66"/>
    </w:rPr>
  </w:style>
  <w:style w:type="character" w:customStyle="1" w:styleId="A-Underlining">
    <w:name w:val="A-Underlining"/>
    <w:basedOn w:val="DefaultParagraphFont"/>
    <w:rsid w:val="00AC360D"/>
    <w:rPr>
      <w:rFonts w:ascii="Garamond" w:hAnsi="Garamond"/>
      <w:color w:val="auto"/>
      <w:sz w:val="24"/>
      <w:u w:val="single"/>
    </w:rPr>
  </w:style>
  <w:style w:type="character" w:customStyle="1" w:styleId="fn">
    <w:name w:val="fn"/>
    <w:basedOn w:val="DefaultParagraphFont"/>
    <w:rsid w:val="00AC360D"/>
  </w:style>
  <w:style w:type="character" w:customStyle="1" w:styleId="newsmain">
    <w:name w:val="news_main"/>
    <w:basedOn w:val="DefaultParagraphFont"/>
    <w:rsid w:val="00AC360D"/>
  </w:style>
  <w:style w:type="character" w:customStyle="1" w:styleId="pnumber">
    <w:name w:val="pnumber"/>
    <w:rsid w:val="00AC360D"/>
  </w:style>
  <w:style w:type="character" w:customStyle="1" w:styleId="ital">
    <w:name w:val="ital"/>
    <w:rsid w:val="00AC360D"/>
  </w:style>
  <w:style w:type="character" w:customStyle="1" w:styleId="orgdiv">
    <w:name w:val="orgdiv"/>
    <w:rsid w:val="00AC360D"/>
  </w:style>
  <w:style w:type="character" w:customStyle="1" w:styleId="orgname">
    <w:name w:val="orgname"/>
    <w:rsid w:val="00AC360D"/>
  </w:style>
  <w:style w:type="character" w:customStyle="1" w:styleId="city">
    <w:name w:val="city"/>
    <w:rsid w:val="00AC360D"/>
  </w:style>
  <w:style w:type="character" w:customStyle="1" w:styleId="state">
    <w:name w:val="state"/>
    <w:rsid w:val="00AC360D"/>
  </w:style>
  <w:style w:type="character" w:customStyle="1" w:styleId="country">
    <w:name w:val="country"/>
    <w:rsid w:val="00AC360D"/>
  </w:style>
  <w:style w:type="character" w:customStyle="1" w:styleId="6pointChar">
    <w:name w:val="6 point Char"/>
    <w:rsid w:val="00AC360D"/>
    <w:rPr>
      <w:rFonts w:cs="Times New Roman"/>
      <w:sz w:val="12"/>
      <w:lang w:val="en-US" w:eastAsia="en-US"/>
    </w:rPr>
  </w:style>
  <w:style w:type="character" w:customStyle="1" w:styleId="citechar1">
    <w:name w:val="citechar"/>
    <w:basedOn w:val="DefaultParagraphFont"/>
    <w:rsid w:val="00AC360D"/>
  </w:style>
  <w:style w:type="character" w:customStyle="1" w:styleId="underlinechar5">
    <w:name w:val="underlinechar"/>
    <w:basedOn w:val="DefaultParagraphFont"/>
    <w:rsid w:val="00AC360D"/>
  </w:style>
  <w:style w:type="character" w:customStyle="1" w:styleId="CardUnderlineChar">
    <w:name w:val="Card Underline Char"/>
    <w:link w:val="CardUnderline"/>
    <w:rsid w:val="00AC360D"/>
    <w:rPr>
      <w:szCs w:val="24"/>
      <w:u w:val="single"/>
    </w:rPr>
  </w:style>
  <w:style w:type="character" w:customStyle="1" w:styleId="tagciteChar3">
    <w:name w:val="tag/cite Char"/>
    <w:basedOn w:val="DefaultParagraphFont"/>
    <w:rsid w:val="00AC360D"/>
    <w:rPr>
      <w:b/>
      <w:sz w:val="24"/>
      <w:lang w:val="en-US" w:eastAsia="en-US" w:bidi="ar-SA"/>
    </w:rPr>
  </w:style>
  <w:style w:type="paragraph" w:customStyle="1" w:styleId="TxBr41p1">
    <w:name w:val="TxBr_41p1"/>
    <w:basedOn w:val="Normal"/>
    <w:qFormat/>
    <w:rsid w:val="00AC360D"/>
    <w:pPr>
      <w:tabs>
        <w:tab w:val="left" w:pos="204"/>
      </w:tabs>
      <w:autoSpaceDE w:val="0"/>
      <w:autoSpaceDN w:val="0"/>
      <w:adjustRightInd w:val="0"/>
      <w:spacing w:line="238" w:lineRule="atLeast"/>
      <w:jc w:val="both"/>
    </w:pPr>
    <w:rPr>
      <w:rFonts w:eastAsia="Times New Roman"/>
      <w:sz w:val="24"/>
    </w:rPr>
  </w:style>
  <w:style w:type="paragraph" w:customStyle="1" w:styleId="Cite8">
    <w:name w:val="Cite8"/>
    <w:basedOn w:val="Normal"/>
    <w:autoRedefine/>
    <w:qFormat/>
    <w:rsid w:val="00AC360D"/>
    <w:rPr>
      <w:rFonts w:ascii="Arial Narrow" w:eastAsia="Calibri" w:hAnsi="Arial Narrow"/>
    </w:rPr>
  </w:style>
  <w:style w:type="paragraph" w:customStyle="1" w:styleId="8font">
    <w:name w:val="8font"/>
    <w:basedOn w:val="Normal"/>
    <w:next w:val="Normal"/>
    <w:autoRedefine/>
    <w:qFormat/>
    <w:rsid w:val="00AC360D"/>
    <w:rPr>
      <w:rFonts w:eastAsia="Cambria"/>
      <w:szCs w:val="16"/>
    </w:rPr>
  </w:style>
  <w:style w:type="numbering" w:customStyle="1" w:styleId="NoList4">
    <w:name w:val="No List4"/>
    <w:next w:val="NoList"/>
    <w:uiPriority w:val="99"/>
    <w:semiHidden/>
    <w:unhideWhenUsed/>
    <w:rsid w:val="00AC360D"/>
  </w:style>
  <w:style w:type="numbering" w:customStyle="1" w:styleId="NoList5">
    <w:name w:val="No List5"/>
    <w:next w:val="NoList"/>
    <w:semiHidden/>
    <w:unhideWhenUsed/>
    <w:rsid w:val="00AC360D"/>
  </w:style>
  <w:style w:type="numbering" w:customStyle="1" w:styleId="NoList12">
    <w:name w:val="No List12"/>
    <w:next w:val="NoList"/>
    <w:uiPriority w:val="99"/>
    <w:semiHidden/>
    <w:unhideWhenUsed/>
    <w:rsid w:val="00AC360D"/>
  </w:style>
  <w:style w:type="numbering" w:customStyle="1" w:styleId="NoList21">
    <w:name w:val="No List21"/>
    <w:next w:val="NoList"/>
    <w:uiPriority w:val="99"/>
    <w:semiHidden/>
    <w:unhideWhenUsed/>
    <w:rsid w:val="00AC360D"/>
  </w:style>
  <w:style w:type="numbering" w:customStyle="1" w:styleId="NoList31">
    <w:name w:val="No List31"/>
    <w:next w:val="NoList"/>
    <w:uiPriority w:val="99"/>
    <w:semiHidden/>
    <w:unhideWhenUsed/>
    <w:rsid w:val="00AC360D"/>
  </w:style>
  <w:style w:type="numbering" w:customStyle="1" w:styleId="NoList41">
    <w:name w:val="No List41"/>
    <w:next w:val="NoList"/>
    <w:uiPriority w:val="99"/>
    <w:semiHidden/>
    <w:unhideWhenUsed/>
    <w:rsid w:val="00AC360D"/>
  </w:style>
  <w:style w:type="numbering" w:customStyle="1" w:styleId="NoList6">
    <w:name w:val="No List6"/>
    <w:next w:val="NoList"/>
    <w:uiPriority w:val="99"/>
    <w:semiHidden/>
    <w:unhideWhenUsed/>
    <w:rsid w:val="00AC360D"/>
  </w:style>
  <w:style w:type="numbering" w:customStyle="1" w:styleId="NoList13">
    <w:name w:val="No List13"/>
    <w:next w:val="NoList"/>
    <w:uiPriority w:val="99"/>
    <w:semiHidden/>
    <w:unhideWhenUsed/>
    <w:rsid w:val="00AC360D"/>
  </w:style>
  <w:style w:type="numbering" w:customStyle="1" w:styleId="NoList22">
    <w:name w:val="No List22"/>
    <w:next w:val="NoList"/>
    <w:uiPriority w:val="99"/>
    <w:semiHidden/>
    <w:unhideWhenUsed/>
    <w:rsid w:val="00AC360D"/>
  </w:style>
  <w:style w:type="numbering" w:customStyle="1" w:styleId="NoList32">
    <w:name w:val="No List32"/>
    <w:next w:val="NoList"/>
    <w:uiPriority w:val="99"/>
    <w:semiHidden/>
    <w:unhideWhenUsed/>
    <w:rsid w:val="00AC360D"/>
  </w:style>
  <w:style w:type="numbering" w:customStyle="1" w:styleId="NoList42">
    <w:name w:val="No List42"/>
    <w:next w:val="NoList"/>
    <w:uiPriority w:val="99"/>
    <w:semiHidden/>
    <w:unhideWhenUsed/>
    <w:rsid w:val="00AC360D"/>
  </w:style>
  <w:style w:type="numbering" w:customStyle="1" w:styleId="NoList7">
    <w:name w:val="No List7"/>
    <w:next w:val="NoList"/>
    <w:semiHidden/>
    <w:unhideWhenUsed/>
    <w:rsid w:val="00AC360D"/>
  </w:style>
  <w:style w:type="numbering" w:customStyle="1" w:styleId="NoList14">
    <w:name w:val="No List14"/>
    <w:next w:val="NoList"/>
    <w:uiPriority w:val="99"/>
    <w:semiHidden/>
    <w:unhideWhenUsed/>
    <w:rsid w:val="00AC360D"/>
  </w:style>
  <w:style w:type="numbering" w:customStyle="1" w:styleId="NoList23">
    <w:name w:val="No List23"/>
    <w:next w:val="NoList"/>
    <w:uiPriority w:val="99"/>
    <w:semiHidden/>
    <w:unhideWhenUsed/>
    <w:rsid w:val="00AC360D"/>
  </w:style>
  <w:style w:type="numbering" w:customStyle="1" w:styleId="NoList33">
    <w:name w:val="No List33"/>
    <w:next w:val="NoList"/>
    <w:uiPriority w:val="99"/>
    <w:semiHidden/>
    <w:unhideWhenUsed/>
    <w:rsid w:val="00AC360D"/>
  </w:style>
  <w:style w:type="numbering" w:customStyle="1" w:styleId="NoList43">
    <w:name w:val="No List43"/>
    <w:next w:val="NoList"/>
    <w:uiPriority w:val="99"/>
    <w:semiHidden/>
    <w:unhideWhenUsed/>
    <w:rsid w:val="00AC360D"/>
  </w:style>
  <w:style w:type="numbering" w:customStyle="1" w:styleId="NoList8">
    <w:name w:val="No List8"/>
    <w:next w:val="NoList"/>
    <w:uiPriority w:val="99"/>
    <w:semiHidden/>
    <w:unhideWhenUsed/>
    <w:rsid w:val="00AC360D"/>
  </w:style>
  <w:style w:type="character" w:customStyle="1" w:styleId="submission">
    <w:name w:val="submission"/>
    <w:basedOn w:val="DefaultParagraphFont"/>
    <w:rsid w:val="00AC360D"/>
  </w:style>
  <w:style w:type="character" w:customStyle="1" w:styleId="ata11y">
    <w:name w:val="at_a11y"/>
    <w:basedOn w:val="DefaultParagraphFont"/>
    <w:rsid w:val="00AC360D"/>
  </w:style>
  <w:style w:type="character" w:customStyle="1" w:styleId="z-TopofFormChar1">
    <w:name w:val="z-Top of Form Char1"/>
    <w:basedOn w:val="DefaultParagraphFont"/>
    <w:uiPriority w:val="99"/>
    <w:rsid w:val="00AC360D"/>
    <w:rPr>
      <w:rFonts w:ascii="Arial" w:hAnsi="Arial" w:cs="Arial"/>
      <w:vanish/>
      <w:sz w:val="16"/>
      <w:szCs w:val="16"/>
    </w:rPr>
  </w:style>
  <w:style w:type="character" w:customStyle="1" w:styleId="by-author">
    <w:name w:val="by-author"/>
    <w:basedOn w:val="DefaultParagraphFont"/>
    <w:rsid w:val="00AC360D"/>
  </w:style>
  <w:style w:type="character" w:customStyle="1" w:styleId="news-source">
    <w:name w:val="news-source"/>
    <w:basedOn w:val="DefaultParagraphFont"/>
    <w:rsid w:val="00AC360D"/>
  </w:style>
  <w:style w:type="character" w:customStyle="1" w:styleId="hpn">
    <w:name w:val="hpn"/>
    <w:basedOn w:val="DefaultParagraphFont"/>
    <w:rsid w:val="00AC360D"/>
  </w:style>
  <w:style w:type="paragraph" w:customStyle="1" w:styleId="style10">
    <w:name w:val="style1"/>
    <w:basedOn w:val="Normal"/>
    <w:rsid w:val="00AC360D"/>
    <w:pPr>
      <w:spacing w:before="100" w:beforeAutospacing="1" w:after="100" w:afterAutospacing="1"/>
    </w:pPr>
    <w:rPr>
      <w:rFonts w:ascii="Times" w:hAnsi="Times"/>
      <w:sz w:val="20"/>
      <w:szCs w:val="20"/>
    </w:rPr>
  </w:style>
  <w:style w:type="character" w:customStyle="1" w:styleId="style81">
    <w:name w:val="style81"/>
    <w:basedOn w:val="DefaultParagraphFont"/>
    <w:rsid w:val="00AC360D"/>
  </w:style>
  <w:style w:type="paragraph" w:customStyle="1" w:styleId="style30">
    <w:name w:val="style3"/>
    <w:basedOn w:val="Normal"/>
    <w:rsid w:val="00AC360D"/>
    <w:pPr>
      <w:spacing w:before="100" w:beforeAutospacing="1" w:after="100" w:afterAutospacing="1"/>
    </w:pPr>
    <w:rPr>
      <w:rFonts w:ascii="Times" w:hAnsi="Times"/>
      <w:sz w:val="20"/>
      <w:szCs w:val="20"/>
    </w:rPr>
  </w:style>
  <w:style w:type="paragraph" w:customStyle="1" w:styleId="medium-bold">
    <w:name w:val="medium-bold"/>
    <w:basedOn w:val="Normal"/>
    <w:rsid w:val="00AC360D"/>
    <w:pPr>
      <w:spacing w:before="100" w:beforeAutospacing="1" w:after="100" w:afterAutospacing="1"/>
    </w:pPr>
    <w:rPr>
      <w:rFonts w:ascii="Times" w:hAnsi="Times"/>
      <w:sz w:val="20"/>
      <w:szCs w:val="20"/>
    </w:rPr>
  </w:style>
  <w:style w:type="character" w:customStyle="1" w:styleId="medium-bold1">
    <w:name w:val="medium-bold1"/>
    <w:basedOn w:val="DefaultParagraphFont"/>
    <w:rsid w:val="00AC360D"/>
  </w:style>
  <w:style w:type="character" w:customStyle="1" w:styleId="datestamp">
    <w:name w:val="datestamp"/>
    <w:basedOn w:val="DefaultParagraphFont"/>
    <w:rsid w:val="00AC360D"/>
  </w:style>
  <w:style w:type="character" w:customStyle="1" w:styleId="commentscontainer">
    <w:name w:val="comments_container"/>
    <w:basedOn w:val="DefaultParagraphFont"/>
    <w:rsid w:val="00AC360D"/>
  </w:style>
  <w:style w:type="character" w:customStyle="1" w:styleId="postdate">
    <w:name w:val="post_date"/>
    <w:basedOn w:val="DefaultParagraphFont"/>
    <w:rsid w:val="00AC360D"/>
  </w:style>
  <w:style w:type="paragraph" w:customStyle="1" w:styleId="topmeta">
    <w:name w:val="topmeta"/>
    <w:basedOn w:val="Normal"/>
    <w:rsid w:val="00AC360D"/>
    <w:pPr>
      <w:spacing w:before="100" w:beforeAutospacing="1" w:after="100" w:afterAutospacing="1"/>
    </w:pPr>
    <w:rPr>
      <w:rFonts w:ascii="Times" w:hAnsi="Times"/>
      <w:sz w:val="20"/>
      <w:szCs w:val="20"/>
    </w:rPr>
  </w:style>
  <w:style w:type="character" w:customStyle="1" w:styleId="posted">
    <w:name w:val="posted"/>
    <w:basedOn w:val="DefaultParagraphFont"/>
    <w:rsid w:val="00AC360D"/>
  </w:style>
  <w:style w:type="character" w:customStyle="1" w:styleId="focusparagraph">
    <w:name w:val="focusparagraph"/>
    <w:basedOn w:val="DefaultParagraphFont"/>
    <w:rsid w:val="00AC360D"/>
  </w:style>
  <w:style w:type="character" w:customStyle="1" w:styleId="articledateline">
    <w:name w:val="articledateline"/>
    <w:basedOn w:val="DefaultParagraphFont"/>
    <w:rsid w:val="00AC360D"/>
  </w:style>
  <w:style w:type="paragraph" w:customStyle="1" w:styleId="metadata">
    <w:name w:val="metadata"/>
    <w:basedOn w:val="Normal"/>
    <w:rsid w:val="00AC360D"/>
    <w:pPr>
      <w:spacing w:before="100" w:beforeAutospacing="1" w:after="100" w:afterAutospacing="1"/>
    </w:pPr>
    <w:rPr>
      <w:rFonts w:ascii="Times" w:hAnsi="Times"/>
      <w:sz w:val="20"/>
      <w:szCs w:val="20"/>
    </w:rPr>
  </w:style>
  <w:style w:type="character" w:customStyle="1" w:styleId="article-type">
    <w:name w:val="article-type"/>
    <w:basedOn w:val="DefaultParagraphFont"/>
    <w:rsid w:val="00AC360D"/>
  </w:style>
  <w:style w:type="character" w:customStyle="1" w:styleId="divider">
    <w:name w:val="divider"/>
    <w:basedOn w:val="DefaultParagraphFont"/>
    <w:rsid w:val="00AC360D"/>
  </w:style>
  <w:style w:type="character" w:customStyle="1" w:styleId="ellipsistext">
    <w:name w:val="ellipsis_text"/>
    <w:basedOn w:val="DefaultParagraphFont"/>
    <w:rsid w:val="00AC360D"/>
  </w:style>
  <w:style w:type="character" w:customStyle="1" w:styleId="threedotsellipsis">
    <w:name w:val="threedots_ellipsis"/>
    <w:basedOn w:val="DefaultParagraphFont"/>
    <w:rsid w:val="00AC360D"/>
  </w:style>
  <w:style w:type="character" w:customStyle="1" w:styleId="referencediv">
    <w:name w:val="referencediv"/>
    <w:basedOn w:val="DefaultParagraphFont"/>
    <w:rsid w:val="00AC360D"/>
  </w:style>
  <w:style w:type="character" w:customStyle="1" w:styleId="description">
    <w:name w:val="description"/>
    <w:basedOn w:val="DefaultParagraphFont"/>
    <w:rsid w:val="00AC360D"/>
  </w:style>
  <w:style w:type="character" w:customStyle="1" w:styleId="pb-byline">
    <w:name w:val="pb-byline"/>
    <w:basedOn w:val="DefaultParagraphFont"/>
    <w:rsid w:val="00AC360D"/>
  </w:style>
  <w:style w:type="character" w:customStyle="1" w:styleId="pb-timestamp">
    <w:name w:val="pb-timestamp"/>
    <w:basedOn w:val="DefaultParagraphFont"/>
    <w:rsid w:val="00AC360D"/>
  </w:style>
  <w:style w:type="character" w:customStyle="1" w:styleId="a-size-extra-large">
    <w:name w:val="a-size-extra-large"/>
    <w:basedOn w:val="DefaultParagraphFont"/>
    <w:rsid w:val="00AC360D"/>
  </w:style>
  <w:style w:type="paragraph" w:customStyle="1" w:styleId="Pa0">
    <w:name w:val="Pa0"/>
    <w:basedOn w:val="Normal"/>
    <w:next w:val="Normal"/>
    <w:uiPriority w:val="99"/>
    <w:rsid w:val="00AC360D"/>
    <w:pPr>
      <w:widowControl w:val="0"/>
      <w:autoSpaceDE w:val="0"/>
      <w:autoSpaceDN w:val="0"/>
      <w:adjustRightInd w:val="0"/>
      <w:spacing w:line="201" w:lineRule="atLeast"/>
    </w:pPr>
    <w:rPr>
      <w:sz w:val="24"/>
    </w:rPr>
  </w:style>
  <w:style w:type="character" w:customStyle="1" w:styleId="A2">
    <w:name w:val="A2"/>
    <w:uiPriority w:val="99"/>
    <w:rsid w:val="00AC360D"/>
    <w:rPr>
      <w:color w:val="000000"/>
      <w:sz w:val="11"/>
      <w:szCs w:val="11"/>
    </w:rPr>
  </w:style>
  <w:style w:type="paragraph" w:customStyle="1" w:styleId="Pa3">
    <w:name w:val="Pa3"/>
    <w:basedOn w:val="Default"/>
    <w:next w:val="Default"/>
    <w:uiPriority w:val="99"/>
    <w:qFormat/>
    <w:rsid w:val="00AC360D"/>
    <w:pPr>
      <w:widowControl w:val="0"/>
      <w:spacing w:after="0" w:line="181" w:lineRule="atLeast"/>
    </w:pPr>
    <w:rPr>
      <w:rFonts w:ascii="Times New Roman" w:eastAsiaTheme="minorEastAsia" w:hAnsi="Times New Roman" w:cs="Times New Roman"/>
      <w:sz w:val="24"/>
    </w:rPr>
  </w:style>
  <w:style w:type="character" w:customStyle="1" w:styleId="wl12">
    <w:name w:val="wl12"/>
    <w:basedOn w:val="DefaultParagraphFont"/>
    <w:rsid w:val="00AC360D"/>
  </w:style>
  <w:style w:type="character" w:customStyle="1" w:styleId="ico-day-143">
    <w:name w:val="ico-day-143"/>
    <w:basedOn w:val="DefaultParagraphFont"/>
    <w:rsid w:val="00AC360D"/>
  </w:style>
  <w:style w:type="character" w:customStyle="1" w:styleId="dot">
    <w:name w:val="dot"/>
    <w:basedOn w:val="DefaultParagraphFont"/>
    <w:rsid w:val="00AC360D"/>
  </w:style>
  <w:style w:type="paragraph" w:customStyle="1" w:styleId="blu10">
    <w:name w:val="blu10"/>
    <w:basedOn w:val="Normal"/>
    <w:rsid w:val="00AC360D"/>
    <w:pPr>
      <w:spacing w:before="100" w:beforeAutospacing="1" w:after="100" w:afterAutospacing="1"/>
    </w:pPr>
    <w:rPr>
      <w:rFonts w:ascii="Times" w:hAnsi="Times"/>
      <w:sz w:val="20"/>
      <w:szCs w:val="20"/>
    </w:rPr>
  </w:style>
  <w:style w:type="paragraph" w:customStyle="1" w:styleId="bk18clbi">
    <w:name w:val="bk18_clbi"/>
    <w:basedOn w:val="Normal"/>
    <w:rsid w:val="00AC360D"/>
    <w:pPr>
      <w:spacing w:before="100" w:beforeAutospacing="1" w:after="100" w:afterAutospacing="1"/>
    </w:pPr>
    <w:rPr>
      <w:rFonts w:ascii="Times" w:hAnsi="Times"/>
      <w:sz w:val="20"/>
      <w:szCs w:val="20"/>
    </w:rPr>
  </w:style>
  <w:style w:type="paragraph" w:customStyle="1" w:styleId="digi">
    <w:name w:val="digi"/>
    <w:basedOn w:val="Normal"/>
    <w:rsid w:val="00AC360D"/>
    <w:pPr>
      <w:spacing w:before="100" w:beforeAutospacing="1" w:after="100" w:afterAutospacing="1"/>
    </w:pPr>
    <w:rPr>
      <w:rFonts w:ascii="Times" w:hAnsi="Times"/>
      <w:sz w:val="20"/>
      <w:szCs w:val="20"/>
    </w:rPr>
  </w:style>
  <w:style w:type="character" w:customStyle="1" w:styleId="iosicn">
    <w:name w:val="ios_icn"/>
    <w:basedOn w:val="DefaultParagraphFont"/>
    <w:rsid w:val="00AC360D"/>
  </w:style>
  <w:style w:type="character" w:customStyle="1" w:styleId="androidicn">
    <w:name w:val="android_icn"/>
    <w:basedOn w:val="DefaultParagraphFont"/>
    <w:rsid w:val="00AC360D"/>
  </w:style>
  <w:style w:type="character" w:customStyle="1" w:styleId="windowsicn">
    <w:name w:val="windows_icn"/>
    <w:basedOn w:val="DefaultParagraphFont"/>
    <w:rsid w:val="00AC360D"/>
  </w:style>
  <w:style w:type="character" w:customStyle="1" w:styleId="fl">
    <w:name w:val="fl"/>
    <w:basedOn w:val="DefaultParagraphFont"/>
    <w:rsid w:val="00AC360D"/>
  </w:style>
  <w:style w:type="paragraph" w:customStyle="1" w:styleId="pt5">
    <w:name w:val="pt5"/>
    <w:basedOn w:val="Normal"/>
    <w:rsid w:val="00AC360D"/>
    <w:pPr>
      <w:spacing w:before="100" w:beforeAutospacing="1" w:after="100" w:afterAutospacing="1"/>
    </w:pPr>
    <w:rPr>
      <w:rFonts w:ascii="Times" w:hAnsi="Times"/>
      <w:sz w:val="20"/>
      <w:szCs w:val="20"/>
    </w:rPr>
  </w:style>
  <w:style w:type="character" w:customStyle="1" w:styleId="by">
    <w:name w:val="by"/>
    <w:basedOn w:val="DefaultParagraphFont"/>
    <w:rsid w:val="00AC360D"/>
  </w:style>
  <w:style w:type="character" w:customStyle="1" w:styleId="tltweet">
    <w:name w:val="tltweet"/>
    <w:basedOn w:val="DefaultParagraphFont"/>
    <w:rsid w:val="00AC360D"/>
  </w:style>
  <w:style w:type="character" w:customStyle="1" w:styleId="tlfb">
    <w:name w:val="tlfb"/>
    <w:basedOn w:val="DefaultParagraphFont"/>
    <w:rsid w:val="00AC360D"/>
  </w:style>
  <w:style w:type="character" w:customStyle="1" w:styleId="tlgp">
    <w:name w:val="tlgp"/>
    <w:basedOn w:val="DefaultParagraphFont"/>
    <w:rsid w:val="00AC360D"/>
  </w:style>
  <w:style w:type="paragraph" w:customStyle="1" w:styleId="wp-caption-text">
    <w:name w:val="wp-caption-text"/>
    <w:basedOn w:val="Normal"/>
    <w:qFormat/>
    <w:rsid w:val="00AC360D"/>
    <w:pPr>
      <w:spacing w:before="100" w:beforeAutospacing="1" w:after="100" w:afterAutospacing="1"/>
    </w:pPr>
    <w:rPr>
      <w:rFonts w:ascii="Times" w:hAnsi="Times"/>
      <w:sz w:val="20"/>
      <w:szCs w:val="20"/>
    </w:rPr>
  </w:style>
  <w:style w:type="paragraph" w:customStyle="1" w:styleId="pt10">
    <w:name w:val="pt10"/>
    <w:basedOn w:val="Normal"/>
    <w:rsid w:val="00AC360D"/>
    <w:pPr>
      <w:spacing w:before="100" w:beforeAutospacing="1" w:after="100" w:afterAutospacing="1"/>
    </w:pPr>
    <w:rPr>
      <w:rFonts w:ascii="Times" w:hAnsi="Times"/>
      <w:sz w:val="20"/>
      <w:szCs w:val="20"/>
    </w:rPr>
  </w:style>
  <w:style w:type="character" w:customStyle="1" w:styleId="ob-unit">
    <w:name w:val="ob-unit"/>
    <w:basedOn w:val="DefaultParagraphFont"/>
    <w:rsid w:val="00AC360D"/>
  </w:style>
  <w:style w:type="character" w:customStyle="1" w:styleId="oblogo">
    <w:name w:val="ob_logo"/>
    <w:basedOn w:val="DefaultParagraphFont"/>
    <w:rsid w:val="00AC360D"/>
  </w:style>
  <w:style w:type="paragraph" w:customStyle="1" w:styleId="pictitle">
    <w:name w:val="pictitle"/>
    <w:basedOn w:val="Normal"/>
    <w:rsid w:val="00AC360D"/>
    <w:pPr>
      <w:spacing w:before="100" w:beforeAutospacing="1" w:after="100" w:afterAutospacing="1"/>
    </w:pPr>
    <w:rPr>
      <w:rFonts w:ascii="Times" w:hAnsi="Times"/>
      <w:sz w:val="20"/>
      <w:szCs w:val="20"/>
    </w:rPr>
  </w:style>
  <w:style w:type="character" w:customStyle="1" w:styleId="satire">
    <w:name w:val="satire"/>
    <w:basedOn w:val="DefaultParagraphFont"/>
    <w:rsid w:val="00AC360D"/>
  </w:style>
  <w:style w:type="character" w:customStyle="1" w:styleId="cnuserinfo">
    <w:name w:val="cnuserinfo"/>
    <w:basedOn w:val="DefaultParagraphFont"/>
    <w:rsid w:val="00AC360D"/>
  </w:style>
  <w:style w:type="character" w:customStyle="1" w:styleId="cnitemdate">
    <w:name w:val="cnitemdate"/>
    <w:basedOn w:val="DefaultParagraphFont"/>
    <w:rsid w:val="00AC360D"/>
  </w:style>
  <w:style w:type="character" w:customStyle="1" w:styleId="siteicn">
    <w:name w:val="site_icn"/>
    <w:basedOn w:val="DefaultParagraphFont"/>
    <w:rsid w:val="00AC360D"/>
  </w:style>
  <w:style w:type="character" w:customStyle="1" w:styleId="updated">
    <w:name w:val="updated"/>
    <w:basedOn w:val="DefaultParagraphFont"/>
    <w:rsid w:val="00AC360D"/>
  </w:style>
  <w:style w:type="character" w:customStyle="1" w:styleId="DateChar1">
    <w:name w:val="Date Char1"/>
    <w:basedOn w:val="DefaultParagraphFont"/>
    <w:uiPriority w:val="99"/>
    <w:semiHidden/>
    <w:rsid w:val="00AC360D"/>
    <w:rPr>
      <w:rFonts w:ascii="Arial" w:hAnsi="Arial" w:cs="Arial"/>
      <w:sz w:val="16"/>
    </w:rPr>
  </w:style>
  <w:style w:type="character" w:customStyle="1" w:styleId="views">
    <w:name w:val="views"/>
    <w:basedOn w:val="DefaultParagraphFont"/>
    <w:rsid w:val="00AC360D"/>
  </w:style>
  <w:style w:type="character" w:customStyle="1" w:styleId="optionfollow">
    <w:name w:val="option_follow"/>
    <w:basedOn w:val="DefaultParagraphFont"/>
    <w:rsid w:val="00AC360D"/>
  </w:style>
  <w:style w:type="paragraph" w:customStyle="1" w:styleId="byline-date">
    <w:name w:val="byline-date"/>
    <w:basedOn w:val="Normal"/>
    <w:rsid w:val="00AC360D"/>
    <w:pPr>
      <w:spacing w:before="100" w:beforeAutospacing="1" w:after="100" w:afterAutospacing="1"/>
    </w:pPr>
    <w:rPr>
      <w:rFonts w:ascii="Times" w:hAnsi="Times"/>
      <w:sz w:val="20"/>
      <w:szCs w:val="20"/>
    </w:rPr>
  </w:style>
  <w:style w:type="character" w:customStyle="1" w:styleId="specialissuelabel">
    <w:name w:val="specialissuelabel"/>
    <w:basedOn w:val="DefaultParagraphFont"/>
    <w:rsid w:val="00AC360D"/>
  </w:style>
  <w:style w:type="paragraph" w:customStyle="1" w:styleId="volissue">
    <w:name w:val="volissue"/>
    <w:basedOn w:val="Normal"/>
    <w:rsid w:val="00AC360D"/>
    <w:pPr>
      <w:spacing w:before="100" w:beforeAutospacing="1" w:after="100" w:afterAutospacing="1"/>
    </w:pPr>
    <w:rPr>
      <w:rFonts w:ascii="Times" w:hAnsi="Times"/>
      <w:sz w:val="20"/>
      <w:szCs w:val="20"/>
    </w:rPr>
  </w:style>
  <w:style w:type="character" w:customStyle="1" w:styleId="collapsetext">
    <w:name w:val="collapsetext"/>
    <w:basedOn w:val="DefaultParagraphFont"/>
    <w:rsid w:val="00AC360D"/>
  </w:style>
  <w:style w:type="character" w:customStyle="1" w:styleId="showinfo">
    <w:name w:val="showinfo"/>
    <w:basedOn w:val="DefaultParagraphFont"/>
    <w:rsid w:val="00AC360D"/>
  </w:style>
  <w:style w:type="character" w:customStyle="1" w:styleId="nlmstring-name">
    <w:name w:val="nlm_string-name"/>
    <w:basedOn w:val="DefaultParagraphFont"/>
    <w:rsid w:val="00AC360D"/>
  </w:style>
  <w:style w:type="paragraph" w:customStyle="1" w:styleId="fulltext">
    <w:name w:val="fulltext"/>
    <w:basedOn w:val="Normal"/>
    <w:rsid w:val="00AC360D"/>
    <w:pPr>
      <w:spacing w:before="100" w:beforeAutospacing="1" w:after="100" w:afterAutospacing="1"/>
    </w:pPr>
    <w:rPr>
      <w:rFonts w:ascii="Times" w:hAnsi="Times"/>
      <w:sz w:val="20"/>
      <w:szCs w:val="20"/>
    </w:rPr>
  </w:style>
  <w:style w:type="character" w:customStyle="1" w:styleId="gsct1">
    <w:name w:val="gs_ct1"/>
    <w:basedOn w:val="DefaultParagraphFont"/>
    <w:rsid w:val="00AC360D"/>
  </w:style>
  <w:style w:type="character" w:customStyle="1" w:styleId="meta-prep">
    <w:name w:val="meta-prep"/>
    <w:basedOn w:val="DefaultParagraphFont"/>
    <w:rsid w:val="00AC360D"/>
  </w:style>
  <w:style w:type="paragraph" w:customStyle="1" w:styleId="Pa11">
    <w:name w:val="Pa11"/>
    <w:basedOn w:val="Default"/>
    <w:next w:val="Default"/>
    <w:uiPriority w:val="99"/>
    <w:qFormat/>
    <w:rsid w:val="00AC360D"/>
    <w:pPr>
      <w:widowControl w:val="0"/>
      <w:spacing w:after="0" w:line="201" w:lineRule="atLeast"/>
    </w:pPr>
    <w:rPr>
      <w:rFonts w:ascii="Myriad Pro Light" w:eastAsiaTheme="minorEastAsia" w:hAnsi="Myriad Pro Light" w:cs="Times New Roman"/>
      <w:sz w:val="24"/>
    </w:rPr>
  </w:style>
  <w:style w:type="paragraph" w:customStyle="1" w:styleId="Pa5">
    <w:name w:val="Pa5"/>
    <w:basedOn w:val="Default"/>
    <w:next w:val="Default"/>
    <w:uiPriority w:val="99"/>
    <w:qFormat/>
    <w:rsid w:val="00AC360D"/>
    <w:pPr>
      <w:widowControl w:val="0"/>
      <w:spacing w:after="0" w:line="221" w:lineRule="atLeast"/>
    </w:pPr>
    <w:rPr>
      <w:rFonts w:ascii="Minion Pro" w:eastAsiaTheme="minorEastAsia" w:hAnsi="Minion Pro" w:cs="Times New Roman"/>
      <w:sz w:val="24"/>
    </w:rPr>
  </w:style>
  <w:style w:type="paragraph" w:customStyle="1" w:styleId="Pa2">
    <w:name w:val="Pa2"/>
    <w:basedOn w:val="Default"/>
    <w:next w:val="Default"/>
    <w:uiPriority w:val="99"/>
    <w:qFormat/>
    <w:rsid w:val="00AC360D"/>
    <w:pPr>
      <w:widowControl w:val="0"/>
      <w:spacing w:after="0" w:line="261" w:lineRule="atLeast"/>
    </w:pPr>
    <w:rPr>
      <w:rFonts w:ascii="Myriad Pro" w:eastAsiaTheme="minorEastAsia" w:hAnsi="Myriad Pro" w:cs="Times New Roman"/>
      <w:sz w:val="24"/>
    </w:rPr>
  </w:style>
  <w:style w:type="character" w:customStyle="1" w:styleId="article-headermetadata-topic">
    <w:name w:val="article-header__metadata-topic"/>
    <w:basedOn w:val="DefaultParagraphFont"/>
    <w:rsid w:val="00AC360D"/>
  </w:style>
  <w:style w:type="character" w:customStyle="1" w:styleId="article-headermetadata-date">
    <w:name w:val="article-header__metadata-date"/>
    <w:basedOn w:val="DefaultParagraphFont"/>
    <w:rsid w:val="00AC360D"/>
  </w:style>
  <w:style w:type="character" w:customStyle="1" w:styleId="article-headermetadata-tags">
    <w:name w:val="article-header__metadata-tags"/>
    <w:basedOn w:val="DefaultParagraphFont"/>
    <w:rsid w:val="00AC360D"/>
  </w:style>
  <w:style w:type="character" w:customStyle="1" w:styleId="review--authors">
    <w:name w:val="review--authors"/>
    <w:basedOn w:val="DefaultParagraphFont"/>
    <w:rsid w:val="00AC360D"/>
  </w:style>
  <w:style w:type="paragraph" w:customStyle="1" w:styleId="d1-byline">
    <w:name w:val="d1-byline"/>
    <w:basedOn w:val="Normal"/>
    <w:rsid w:val="00AC360D"/>
    <w:pPr>
      <w:spacing w:before="100" w:beforeAutospacing="1" w:after="100" w:afterAutospacing="1"/>
    </w:pPr>
    <w:rPr>
      <w:rFonts w:ascii="Times" w:hAnsi="Times"/>
      <w:sz w:val="20"/>
      <w:szCs w:val="20"/>
    </w:rPr>
  </w:style>
  <w:style w:type="character" w:customStyle="1" w:styleId="d1-byline-item">
    <w:name w:val="d1-byline-item"/>
    <w:basedOn w:val="DefaultParagraphFont"/>
    <w:rsid w:val="00AC360D"/>
  </w:style>
  <w:style w:type="paragraph" w:customStyle="1" w:styleId="author-datetime">
    <w:name w:val="author-datetime"/>
    <w:basedOn w:val="Normal"/>
    <w:rsid w:val="00AC360D"/>
    <w:pPr>
      <w:spacing w:before="100" w:beforeAutospacing="1" w:after="100" w:afterAutospacing="1"/>
    </w:pPr>
    <w:rPr>
      <w:rFonts w:ascii="Times" w:hAnsi="Times"/>
      <w:sz w:val="20"/>
      <w:szCs w:val="20"/>
    </w:rPr>
  </w:style>
  <w:style w:type="character" w:customStyle="1" w:styleId="postauthor">
    <w:name w:val="postauthor"/>
    <w:basedOn w:val="DefaultParagraphFont"/>
    <w:rsid w:val="00AC360D"/>
  </w:style>
  <w:style w:type="character" w:customStyle="1" w:styleId="teaser">
    <w:name w:val="teaser"/>
    <w:basedOn w:val="DefaultParagraphFont"/>
    <w:rsid w:val="00AC360D"/>
  </w:style>
  <w:style w:type="character" w:customStyle="1" w:styleId="authorname">
    <w:name w:val="author_name"/>
    <w:basedOn w:val="DefaultParagraphFont"/>
    <w:rsid w:val="00AC360D"/>
  </w:style>
  <w:style w:type="character" w:customStyle="1" w:styleId="createddate">
    <w:name w:val="created_date"/>
    <w:basedOn w:val="DefaultParagraphFont"/>
    <w:rsid w:val="00AC360D"/>
  </w:style>
  <w:style w:type="character" w:customStyle="1" w:styleId="listtitle">
    <w:name w:val="listtitle"/>
    <w:basedOn w:val="DefaultParagraphFont"/>
    <w:rsid w:val="00AC360D"/>
  </w:style>
  <w:style w:type="character" w:customStyle="1" w:styleId="s1">
    <w:name w:val="s1"/>
    <w:basedOn w:val="DefaultParagraphFont"/>
    <w:rsid w:val="00AC360D"/>
  </w:style>
  <w:style w:type="paragraph" w:customStyle="1" w:styleId="pub-info">
    <w:name w:val="pub-info"/>
    <w:basedOn w:val="Normal"/>
    <w:rsid w:val="00AC360D"/>
    <w:pPr>
      <w:spacing w:before="100" w:beforeAutospacing="1" w:after="100" w:afterAutospacing="1"/>
    </w:pPr>
    <w:rPr>
      <w:rFonts w:ascii="Times" w:hAnsi="Times"/>
      <w:sz w:val="20"/>
      <w:szCs w:val="20"/>
    </w:rPr>
  </w:style>
  <w:style w:type="character" w:customStyle="1" w:styleId="submitted-info">
    <w:name w:val="submitted-info"/>
    <w:basedOn w:val="DefaultParagraphFont"/>
    <w:rsid w:val="00AC360D"/>
  </w:style>
  <w:style w:type="character" w:customStyle="1" w:styleId="doctype">
    <w:name w:val="doctype"/>
    <w:basedOn w:val="DefaultParagraphFont"/>
    <w:rsid w:val="00AC360D"/>
  </w:style>
  <w:style w:type="paragraph" w:customStyle="1" w:styleId="hs-text-container">
    <w:name w:val="hs-text-container"/>
    <w:basedOn w:val="Normal"/>
    <w:rsid w:val="00AC360D"/>
    <w:pPr>
      <w:spacing w:before="100" w:beforeAutospacing="1" w:after="100" w:afterAutospacing="1"/>
    </w:pPr>
    <w:rPr>
      <w:rFonts w:ascii="Times" w:hAnsi="Times"/>
      <w:sz w:val="20"/>
      <w:szCs w:val="20"/>
    </w:rPr>
  </w:style>
  <w:style w:type="character" w:customStyle="1" w:styleId="timedate">
    <w:name w:val="timedate"/>
    <w:basedOn w:val="DefaultParagraphFont"/>
    <w:rsid w:val="00AC360D"/>
  </w:style>
  <w:style w:type="character" w:customStyle="1" w:styleId="field-item">
    <w:name w:val="field-item"/>
    <w:basedOn w:val="DefaultParagraphFont"/>
    <w:rsid w:val="00AC360D"/>
  </w:style>
  <w:style w:type="paragraph" w:customStyle="1" w:styleId="published-date">
    <w:name w:val="published-date"/>
    <w:basedOn w:val="Normal"/>
    <w:rsid w:val="00AC360D"/>
    <w:pPr>
      <w:spacing w:before="100" w:beforeAutospacing="1" w:after="100" w:afterAutospacing="1"/>
    </w:pPr>
    <w:rPr>
      <w:rFonts w:ascii="Times" w:hAnsi="Times"/>
      <w:sz w:val="20"/>
      <w:szCs w:val="20"/>
    </w:rPr>
  </w:style>
  <w:style w:type="paragraph" w:customStyle="1" w:styleId="Pa10">
    <w:name w:val="Pa10"/>
    <w:basedOn w:val="Default"/>
    <w:next w:val="Default"/>
    <w:uiPriority w:val="99"/>
    <w:qFormat/>
    <w:rsid w:val="00AC360D"/>
    <w:pPr>
      <w:widowControl w:val="0"/>
      <w:spacing w:after="0" w:line="241" w:lineRule="atLeast"/>
    </w:pPr>
    <w:rPr>
      <w:rFonts w:ascii="Myriad Pro Light" w:eastAsiaTheme="minorEastAsia" w:hAnsi="Myriad Pro Light" w:cs="Times New Roman"/>
      <w:sz w:val="24"/>
    </w:rPr>
  </w:style>
  <w:style w:type="paragraph" w:customStyle="1" w:styleId="headlinemeta">
    <w:name w:val="headline_meta"/>
    <w:basedOn w:val="Normal"/>
    <w:rsid w:val="00AC360D"/>
    <w:pPr>
      <w:spacing w:before="100" w:beforeAutospacing="1" w:after="100" w:afterAutospacing="1"/>
    </w:pPr>
    <w:rPr>
      <w:rFonts w:ascii="Times" w:hAnsi="Times"/>
      <w:sz w:val="20"/>
      <w:szCs w:val="20"/>
    </w:rPr>
  </w:style>
  <w:style w:type="paragraph" w:customStyle="1" w:styleId="pub-type">
    <w:name w:val="pub-type"/>
    <w:basedOn w:val="Normal"/>
    <w:rsid w:val="00AC360D"/>
    <w:pPr>
      <w:spacing w:before="100" w:beforeAutospacing="1" w:after="100" w:afterAutospacing="1"/>
    </w:pPr>
    <w:rPr>
      <w:rFonts w:ascii="Times" w:hAnsi="Times"/>
      <w:sz w:val="20"/>
      <w:szCs w:val="20"/>
    </w:rPr>
  </w:style>
  <w:style w:type="character" w:customStyle="1" w:styleId="lang-select">
    <w:name w:val="lang-select"/>
    <w:basedOn w:val="DefaultParagraphFont"/>
    <w:rsid w:val="00AC360D"/>
  </w:style>
  <w:style w:type="character" w:customStyle="1" w:styleId="crauthor">
    <w:name w:val="cr_author"/>
    <w:basedOn w:val="DefaultParagraphFont"/>
    <w:rsid w:val="00AC360D"/>
  </w:style>
  <w:style w:type="character" w:customStyle="1" w:styleId="span6">
    <w:name w:val="span6"/>
    <w:basedOn w:val="DefaultParagraphFont"/>
    <w:rsid w:val="00AC360D"/>
  </w:style>
  <w:style w:type="character" w:customStyle="1" w:styleId="posted-on">
    <w:name w:val="posted-on"/>
    <w:basedOn w:val="DefaultParagraphFont"/>
    <w:rsid w:val="00AC360D"/>
  </w:style>
  <w:style w:type="paragraph" w:customStyle="1" w:styleId="default0">
    <w:name w:val="default"/>
    <w:basedOn w:val="Normal"/>
    <w:rsid w:val="00AC360D"/>
    <w:pPr>
      <w:spacing w:before="100" w:beforeAutospacing="1" w:after="100" w:afterAutospacing="1"/>
    </w:pPr>
    <w:rPr>
      <w:rFonts w:ascii="Times" w:hAnsi="Times"/>
      <w:sz w:val="20"/>
      <w:szCs w:val="20"/>
    </w:rPr>
  </w:style>
  <w:style w:type="character" w:customStyle="1" w:styleId="pbaffiliations">
    <w:name w:val="pb_affiliations"/>
    <w:basedOn w:val="DefaultParagraphFont"/>
    <w:rsid w:val="00AC360D"/>
  </w:style>
  <w:style w:type="character" w:customStyle="1" w:styleId="authorinfo">
    <w:name w:val="author_info"/>
    <w:basedOn w:val="DefaultParagraphFont"/>
    <w:rsid w:val="00AC360D"/>
  </w:style>
  <w:style w:type="paragraph" w:customStyle="1" w:styleId="zn-bodyparagraph">
    <w:name w:val="zn-body__paragraph"/>
    <w:basedOn w:val="Normal"/>
    <w:rsid w:val="00AC360D"/>
    <w:pPr>
      <w:spacing w:before="100" w:beforeAutospacing="1" w:after="100" w:afterAutospacing="1"/>
    </w:pPr>
    <w:rPr>
      <w:rFonts w:ascii="Times" w:hAnsi="Times"/>
      <w:sz w:val="20"/>
      <w:szCs w:val="20"/>
    </w:rPr>
  </w:style>
  <w:style w:type="paragraph" w:customStyle="1" w:styleId="metadatabyline">
    <w:name w:val="metadata__byline"/>
    <w:basedOn w:val="Normal"/>
    <w:rsid w:val="00AC360D"/>
    <w:pPr>
      <w:spacing w:before="100" w:beforeAutospacing="1" w:after="100" w:afterAutospacing="1"/>
    </w:pPr>
    <w:rPr>
      <w:rFonts w:ascii="Times" w:hAnsi="Times"/>
      <w:sz w:val="20"/>
      <w:szCs w:val="20"/>
    </w:rPr>
  </w:style>
  <w:style w:type="character" w:customStyle="1" w:styleId="metadatabylineauthor">
    <w:name w:val="metadata__byline__author"/>
    <w:basedOn w:val="DefaultParagraphFont"/>
    <w:rsid w:val="00AC360D"/>
  </w:style>
  <w:style w:type="character" w:customStyle="1" w:styleId="elstoryelementheader">
    <w:name w:val="el__storyelement__header"/>
    <w:basedOn w:val="DefaultParagraphFont"/>
    <w:rsid w:val="00AC360D"/>
  </w:style>
  <w:style w:type="character" w:customStyle="1" w:styleId="elstoryelementgray">
    <w:name w:val="el__storyelement__gray"/>
    <w:basedOn w:val="DefaultParagraphFont"/>
    <w:rsid w:val="00AC360D"/>
  </w:style>
  <w:style w:type="character" w:customStyle="1" w:styleId="externaledithide">
    <w:name w:val="external_edit_hide"/>
    <w:basedOn w:val="DefaultParagraphFont"/>
    <w:rsid w:val="00AC360D"/>
  </w:style>
  <w:style w:type="character" w:customStyle="1" w:styleId="div">
    <w:name w:val="div"/>
    <w:basedOn w:val="DefaultParagraphFont"/>
    <w:rsid w:val="00AC360D"/>
  </w:style>
  <w:style w:type="character" w:customStyle="1" w:styleId="field-content">
    <w:name w:val="field-content"/>
    <w:basedOn w:val="DefaultParagraphFont"/>
    <w:rsid w:val="00AC360D"/>
  </w:style>
  <w:style w:type="paragraph" w:customStyle="1" w:styleId="xhead">
    <w:name w:val="xhead"/>
    <w:basedOn w:val="Normal"/>
    <w:rsid w:val="00AC360D"/>
    <w:pPr>
      <w:spacing w:before="100" w:beforeAutospacing="1" w:after="100" w:afterAutospacing="1"/>
    </w:pPr>
    <w:rPr>
      <w:rFonts w:ascii="Times" w:hAnsi="Times"/>
      <w:sz w:val="20"/>
      <w:szCs w:val="20"/>
    </w:rPr>
  </w:style>
  <w:style w:type="paragraph" w:customStyle="1" w:styleId="quiet">
    <w:name w:val="quiet"/>
    <w:basedOn w:val="Normal"/>
    <w:rsid w:val="00AC360D"/>
    <w:pPr>
      <w:spacing w:before="100" w:beforeAutospacing="1" w:after="100" w:afterAutospacing="1"/>
    </w:pPr>
    <w:rPr>
      <w:rFonts w:ascii="Times" w:hAnsi="Times"/>
      <w:sz w:val="20"/>
      <w:szCs w:val="20"/>
    </w:rPr>
  </w:style>
  <w:style w:type="character" w:customStyle="1" w:styleId="time">
    <w:name w:val="time"/>
    <w:basedOn w:val="DefaultParagraphFont"/>
    <w:rsid w:val="00AC360D"/>
  </w:style>
  <w:style w:type="character" w:customStyle="1" w:styleId="messagecontent">
    <w:name w:val="message_content"/>
    <w:rsid w:val="00AC360D"/>
  </w:style>
  <w:style w:type="paragraph" w:customStyle="1" w:styleId="Hyperlink2">
    <w:name w:val="Hyperlink2"/>
    <w:basedOn w:val="Normal"/>
    <w:qFormat/>
    <w:rsid w:val="00AC360D"/>
    <w:rPr>
      <w:rFonts w:eastAsia="Calibri"/>
      <w:color w:val="00B0F0"/>
      <w:sz w:val="20"/>
      <w:u w:val="single" w:color="00B0F0"/>
    </w:rPr>
  </w:style>
  <w:style w:type="character" w:customStyle="1" w:styleId="Heading5Char1">
    <w:name w:val="Heading 5 Char1"/>
    <w:aliases w:val="Blocks Char1,Text Char1"/>
    <w:basedOn w:val="DefaultParagraphFont"/>
    <w:semiHidden/>
    <w:rsid w:val="00AC360D"/>
    <w:rPr>
      <w:rFonts w:asciiTheme="majorHAnsi" w:eastAsiaTheme="majorEastAsia" w:hAnsiTheme="majorHAnsi" w:cstheme="majorBidi"/>
      <w:color w:val="1F4D78" w:themeColor="accent1" w:themeShade="7F"/>
      <w:sz w:val="22"/>
      <w:szCs w:val="24"/>
    </w:rPr>
  </w:style>
  <w:style w:type="character" w:customStyle="1" w:styleId="Heading6Char1">
    <w:name w:val="Heading 6 Char1"/>
    <w:aliases w:val="cites2 Char1"/>
    <w:basedOn w:val="DefaultParagraphFont"/>
    <w:semiHidden/>
    <w:rsid w:val="00AC360D"/>
    <w:rPr>
      <w:rFonts w:asciiTheme="majorHAnsi" w:eastAsiaTheme="majorEastAsia" w:hAnsiTheme="majorHAnsi" w:cstheme="majorBidi"/>
      <w:i/>
      <w:iCs/>
      <w:color w:val="1F4D78" w:themeColor="accent1" w:themeShade="7F"/>
      <w:sz w:val="22"/>
      <w:szCs w:val="24"/>
    </w:rPr>
  </w:style>
  <w:style w:type="paragraph" w:customStyle="1" w:styleId="cardtext10">
    <w:name w:val="card text1"/>
    <w:basedOn w:val="Normal"/>
    <w:uiPriority w:val="99"/>
    <w:qFormat/>
    <w:rsid w:val="00AC360D"/>
    <w:pPr>
      <w:ind w:left="288" w:right="288"/>
    </w:pPr>
  </w:style>
  <w:style w:type="character" w:customStyle="1" w:styleId="CardStyleChar">
    <w:name w:val="Card Style Char"/>
    <w:link w:val="CardStyle"/>
    <w:locked/>
    <w:rsid w:val="00AC360D"/>
    <w:rPr>
      <w:rFonts w:ascii="Times New Roman" w:eastAsia="Calibri" w:hAnsi="Times New Roman" w:cs="Times New Roman"/>
    </w:rPr>
  </w:style>
  <w:style w:type="character" w:customStyle="1" w:styleId="StyleCardStyleBlackUnderlineChar">
    <w:name w:val="Style Card Style + Black Underline Char"/>
    <w:link w:val="StyleCardStyleBlackUnderline"/>
    <w:locked/>
    <w:rsid w:val="00AC360D"/>
    <w:rPr>
      <w:rFonts w:ascii="Times New Roman" w:eastAsia="Times New Roman" w:hAnsi="Times New Roman" w:cs="Times New Roman"/>
      <w:color w:val="000000"/>
      <w:sz w:val="20"/>
      <w:u w:val="single"/>
      <w:lang w:val="x-none" w:eastAsia="x-none"/>
    </w:rPr>
  </w:style>
  <w:style w:type="paragraph" w:customStyle="1" w:styleId="StyleCardStyleBlackUnderline">
    <w:name w:val="Style Card Style + Black Underline"/>
    <w:basedOn w:val="CardStyle"/>
    <w:link w:val="StyleCardStyleBlackUnderlineChar"/>
    <w:qFormat/>
    <w:rsid w:val="00AC360D"/>
    <w:pPr>
      <w:tabs>
        <w:tab w:val="clear" w:pos="9450"/>
      </w:tabs>
    </w:pPr>
    <w:rPr>
      <w:rFonts w:eastAsia="Times New Roman"/>
      <w:color w:val="000000"/>
      <w:sz w:val="20"/>
      <w:u w:val="single"/>
      <w:lang w:val="x-none" w:eastAsia="x-none"/>
    </w:rPr>
  </w:style>
  <w:style w:type="paragraph" w:customStyle="1" w:styleId="RyanEvTop1">
    <w:name w:val="RyanEvTop1"/>
    <w:basedOn w:val="Normal"/>
    <w:autoRedefine/>
    <w:uiPriority w:val="99"/>
    <w:qFormat/>
    <w:rsid w:val="00AC360D"/>
    <w:pPr>
      <w:keepNext/>
      <w:keepLines/>
      <w:tabs>
        <w:tab w:val="left" w:pos="8640"/>
      </w:tabs>
      <w:jc w:val="both"/>
    </w:pPr>
    <w:rPr>
      <w:rFonts w:eastAsiaTheme="majorEastAsia"/>
      <w:sz w:val="20"/>
      <w:szCs w:val="20"/>
    </w:rPr>
  </w:style>
  <w:style w:type="paragraph" w:customStyle="1" w:styleId="RyanEvText1">
    <w:name w:val="RyanEvText1"/>
    <w:basedOn w:val="Normal"/>
    <w:autoRedefine/>
    <w:uiPriority w:val="99"/>
    <w:qFormat/>
    <w:rsid w:val="00AC360D"/>
    <w:pPr>
      <w:keepLines/>
      <w:spacing w:line="190" w:lineRule="exact"/>
      <w:jc w:val="both"/>
    </w:pPr>
    <w:rPr>
      <w:rFonts w:eastAsiaTheme="majorEastAsia" w:cstheme="majorBidi"/>
      <w:iCs/>
      <w:sz w:val="18"/>
      <w:szCs w:val="18"/>
    </w:rPr>
  </w:style>
  <w:style w:type="paragraph" w:customStyle="1" w:styleId="PhoHat">
    <w:name w:val="PhoHat"/>
    <w:basedOn w:val="Normal"/>
    <w:next w:val="Default"/>
    <w:uiPriority w:val="99"/>
    <w:qFormat/>
    <w:rsid w:val="00AC360D"/>
    <w:pPr>
      <w:jc w:val="center"/>
      <w:outlineLvl w:val="0"/>
    </w:pPr>
    <w:rPr>
      <w:b/>
      <w:sz w:val="32"/>
      <w:u w:val="single"/>
    </w:rPr>
  </w:style>
  <w:style w:type="paragraph" w:customStyle="1" w:styleId="PhoHeading2">
    <w:name w:val="PhoHeading 2"/>
    <w:basedOn w:val="Normal"/>
    <w:uiPriority w:val="99"/>
    <w:qFormat/>
    <w:rsid w:val="00AC360D"/>
    <w:pPr>
      <w:jc w:val="center"/>
    </w:pPr>
    <w:rPr>
      <w:b/>
      <w:sz w:val="28"/>
      <w:u w:val="single"/>
    </w:rPr>
  </w:style>
  <w:style w:type="paragraph" w:customStyle="1" w:styleId="PhoTag">
    <w:name w:val="PhoTag"/>
    <w:basedOn w:val="Normal"/>
    <w:next w:val="Normal"/>
    <w:autoRedefine/>
    <w:uiPriority w:val="99"/>
    <w:qFormat/>
    <w:rsid w:val="00AC360D"/>
    <w:rPr>
      <w:b/>
    </w:rPr>
  </w:style>
  <w:style w:type="paragraph" w:customStyle="1" w:styleId="Small1">
    <w:name w:val="Small1"/>
    <w:basedOn w:val="Normal"/>
    <w:next w:val="Normal"/>
    <w:uiPriority w:val="99"/>
    <w:qFormat/>
    <w:rsid w:val="00AC360D"/>
    <w:rPr>
      <w:rFonts w:ascii="Arial Narrow" w:eastAsia="Calibri" w:hAnsi="Arial Narrow"/>
    </w:rPr>
  </w:style>
  <w:style w:type="character" w:customStyle="1" w:styleId="cardChar1Char">
    <w:name w:val="card Char1 Char"/>
    <w:link w:val="cardChar10"/>
    <w:locked/>
    <w:rsid w:val="00AC360D"/>
  </w:style>
  <w:style w:type="paragraph" w:customStyle="1" w:styleId="cardChar10">
    <w:name w:val="card Char1"/>
    <w:basedOn w:val="Normal"/>
    <w:link w:val="cardChar1Char"/>
    <w:qFormat/>
    <w:rsid w:val="00AC360D"/>
    <w:pPr>
      <w:ind w:left="288" w:right="288"/>
    </w:pPr>
    <w:rPr>
      <w:rFonts w:asciiTheme="minorHAnsi" w:hAnsiTheme="minorHAnsi" w:cstheme="minorBidi"/>
    </w:rPr>
  </w:style>
  <w:style w:type="character" w:customStyle="1" w:styleId="StyleBoldUnderline12ptChar">
    <w:name w:val="Style BoldUnderline + 12 pt Char"/>
    <w:link w:val="StyleBoldUnderline12pt"/>
    <w:locked/>
    <w:rsid w:val="00AC360D"/>
    <w:rPr>
      <w:rFonts w:ascii="Times New Roman" w:eastAsia="Times New Roman" w:hAnsi="Times New Roman" w:cs="Times New Roman"/>
      <w:b/>
      <w:bCs/>
      <w:u w:val="single"/>
    </w:rPr>
  </w:style>
  <w:style w:type="paragraph" w:customStyle="1" w:styleId="StyleBoldUnderline12pt">
    <w:name w:val="Style BoldUnderline + 12 pt"/>
    <w:link w:val="StyleBoldUnderline12ptChar"/>
    <w:qFormat/>
    <w:rsid w:val="00AC360D"/>
    <w:rPr>
      <w:rFonts w:ascii="Times New Roman" w:eastAsia="Times New Roman" w:hAnsi="Times New Roman" w:cs="Times New Roman"/>
      <w:b/>
      <w:bCs/>
      <w:u w:val="single"/>
    </w:rPr>
  </w:style>
  <w:style w:type="paragraph" w:customStyle="1" w:styleId="Tiny-WFU">
    <w:name w:val="Tiny-WFU"/>
    <w:basedOn w:val="Normal"/>
    <w:uiPriority w:val="99"/>
    <w:qFormat/>
    <w:rsid w:val="00AC360D"/>
    <w:rPr>
      <w:rFonts w:ascii="Cambria" w:eastAsia="Malgun Gothic" w:hAnsi="Cambria"/>
      <w:sz w:val="12"/>
      <w:lang w:eastAsia="ko-KR"/>
    </w:rPr>
  </w:style>
  <w:style w:type="paragraph" w:customStyle="1" w:styleId="style49">
    <w:name w:val="style49"/>
    <w:basedOn w:val="Normal"/>
    <w:uiPriority w:val="99"/>
    <w:qFormat/>
    <w:rsid w:val="00AC360D"/>
    <w:pPr>
      <w:spacing w:before="100" w:beforeAutospacing="1" w:after="100" w:afterAutospacing="1"/>
    </w:pPr>
    <w:rPr>
      <w:rFonts w:ascii="Cambria" w:eastAsia="Times New Roman" w:hAnsi="Cambria"/>
      <w:lang w:eastAsia="ko-KR"/>
    </w:rPr>
  </w:style>
  <w:style w:type="character" w:customStyle="1" w:styleId="UnunderlinedChar">
    <w:name w:val="Ununderlined Char"/>
    <w:link w:val="Ununderlined"/>
    <w:locked/>
    <w:rsid w:val="00AC360D"/>
    <w:rPr>
      <w:rFonts w:ascii="Arial Narrow" w:hAnsi="Arial Narrow"/>
      <w:sz w:val="12"/>
    </w:rPr>
  </w:style>
  <w:style w:type="paragraph" w:customStyle="1" w:styleId="Ununderlined">
    <w:name w:val="Ununderlined"/>
    <w:basedOn w:val="Normal"/>
    <w:link w:val="UnunderlinedChar"/>
    <w:qFormat/>
    <w:rsid w:val="00AC360D"/>
    <w:pPr>
      <w:jc w:val="both"/>
    </w:pPr>
    <w:rPr>
      <w:rFonts w:ascii="Arial Narrow" w:hAnsi="Arial Narrow" w:cstheme="minorBidi"/>
      <w:sz w:val="12"/>
    </w:rPr>
  </w:style>
  <w:style w:type="character" w:customStyle="1" w:styleId="bloctitlesChar">
    <w:name w:val="bloc titles Char"/>
    <w:link w:val="bloctitles"/>
    <w:locked/>
    <w:rsid w:val="00AC360D"/>
    <w:rPr>
      <w:rFonts w:ascii="Cambria" w:eastAsia="Times New Roman" w:hAnsi="Cambria" w:cs="Times New Roman"/>
      <w:b/>
      <w:bCs/>
      <w:sz w:val="28"/>
      <w:szCs w:val="28"/>
      <w:u w:val="single"/>
      <w:lang w:eastAsia="ko-KR"/>
    </w:rPr>
  </w:style>
  <w:style w:type="paragraph" w:customStyle="1" w:styleId="bloctitles">
    <w:name w:val="bloc titles"/>
    <w:basedOn w:val="Heading1"/>
    <w:next w:val="Normal"/>
    <w:link w:val="bloctitlesChar"/>
    <w:autoRedefine/>
    <w:qFormat/>
    <w:rsid w:val="00AC360D"/>
    <w:pPr>
      <w:keepNext w:val="0"/>
      <w:keepLines w:val="0"/>
      <w:pBdr>
        <w:top w:val="none" w:sz="0" w:space="0" w:color="auto"/>
        <w:left w:val="none" w:sz="0" w:space="0" w:color="auto"/>
        <w:bottom w:val="none" w:sz="0" w:space="0" w:color="auto"/>
        <w:right w:val="none" w:sz="0" w:space="0" w:color="auto"/>
      </w:pBdr>
      <w:contextualSpacing/>
    </w:pPr>
    <w:rPr>
      <w:rFonts w:ascii="Cambria" w:eastAsia="Times New Roman" w:hAnsi="Cambria" w:cs="Times New Roman"/>
      <w:bCs/>
      <w:sz w:val="28"/>
      <w:szCs w:val="28"/>
      <w:u w:val="single"/>
      <w:lang w:eastAsia="ko-KR"/>
    </w:rPr>
  </w:style>
  <w:style w:type="paragraph" w:customStyle="1" w:styleId="docheader">
    <w:name w:val="doc header"/>
    <w:autoRedefine/>
    <w:uiPriority w:val="99"/>
    <w:qFormat/>
    <w:rsid w:val="00AC360D"/>
    <w:pPr>
      <w:spacing w:after="0" w:line="240" w:lineRule="auto"/>
    </w:pPr>
    <w:rPr>
      <w:rFonts w:ascii="Times New Roman" w:eastAsia="Malgun Gothic" w:hAnsi="Times New Roman"/>
      <w:b/>
      <w:sz w:val="20"/>
      <w:szCs w:val="24"/>
    </w:rPr>
  </w:style>
  <w:style w:type="paragraph" w:customStyle="1" w:styleId="docfooter">
    <w:name w:val="doc footer"/>
    <w:autoRedefine/>
    <w:uiPriority w:val="99"/>
    <w:qFormat/>
    <w:rsid w:val="00AC360D"/>
    <w:pPr>
      <w:spacing w:after="0" w:line="240" w:lineRule="auto"/>
      <w:jc w:val="right"/>
    </w:pPr>
    <w:rPr>
      <w:rFonts w:ascii="Times New Roman" w:eastAsia="Malgun Gothic" w:hAnsi="Times New Roman"/>
      <w:b/>
      <w:szCs w:val="24"/>
    </w:rPr>
  </w:style>
  <w:style w:type="character" w:customStyle="1" w:styleId="blocorganizerChar">
    <w:name w:val="bloc organizer Char"/>
    <w:link w:val="blocorganizer"/>
    <w:locked/>
    <w:rsid w:val="00AC360D"/>
    <w:rPr>
      <w:rFonts w:ascii="Cambria" w:eastAsia="Times New Roman" w:hAnsi="Cambria" w:cs="Times New Roman"/>
      <w:b/>
      <w:bCs/>
      <w:sz w:val="4"/>
      <w:szCs w:val="28"/>
      <w:u w:val="single"/>
      <w:lang w:eastAsia="ko-KR"/>
    </w:rPr>
  </w:style>
  <w:style w:type="paragraph" w:customStyle="1" w:styleId="blocorganizer">
    <w:name w:val="bloc organizer"/>
    <w:basedOn w:val="Heading1"/>
    <w:next w:val="bloctitles"/>
    <w:link w:val="blocorganizerChar"/>
    <w:autoRedefine/>
    <w:qFormat/>
    <w:rsid w:val="00AC360D"/>
    <w:pPr>
      <w:keepNext w:val="0"/>
      <w:keepLines w:val="0"/>
      <w:pBdr>
        <w:top w:val="none" w:sz="0" w:space="0" w:color="auto"/>
        <w:left w:val="none" w:sz="0" w:space="0" w:color="auto"/>
        <w:bottom w:val="none" w:sz="0" w:space="0" w:color="auto"/>
        <w:right w:val="none" w:sz="0" w:space="0" w:color="auto"/>
      </w:pBdr>
      <w:contextualSpacing/>
    </w:pPr>
    <w:rPr>
      <w:rFonts w:ascii="Cambria" w:eastAsia="Times New Roman" w:hAnsi="Cambria" w:cs="Times New Roman"/>
      <w:bCs/>
      <w:sz w:val="4"/>
      <w:szCs w:val="28"/>
      <w:u w:val="single"/>
      <w:lang w:eastAsia="ko-KR"/>
    </w:rPr>
  </w:style>
  <w:style w:type="paragraph" w:customStyle="1" w:styleId="Style101">
    <w:name w:val="Style 101"/>
    <w:basedOn w:val="Normal"/>
    <w:uiPriority w:val="99"/>
    <w:qFormat/>
    <w:rsid w:val="00AC360D"/>
    <w:pPr>
      <w:widowControl w:val="0"/>
      <w:autoSpaceDE w:val="0"/>
      <w:autoSpaceDN w:val="0"/>
      <w:adjustRightInd w:val="0"/>
    </w:pPr>
    <w:rPr>
      <w:rFonts w:ascii="Arial Narrow" w:eastAsia="Times New Roman" w:hAnsi="Arial Narrow" w:cs="Arial Narrow"/>
      <w:sz w:val="18"/>
      <w:szCs w:val="18"/>
      <w:u w:val="single"/>
      <w:lang w:eastAsia="ko-KR"/>
    </w:rPr>
  </w:style>
  <w:style w:type="paragraph" w:customStyle="1" w:styleId="Style104">
    <w:name w:val="Style 104"/>
    <w:basedOn w:val="Normal"/>
    <w:uiPriority w:val="99"/>
    <w:qFormat/>
    <w:rsid w:val="00AC360D"/>
    <w:pPr>
      <w:widowControl w:val="0"/>
      <w:autoSpaceDE w:val="0"/>
      <w:autoSpaceDN w:val="0"/>
      <w:ind w:right="216"/>
    </w:pPr>
    <w:rPr>
      <w:rFonts w:ascii="Arial Narrow" w:eastAsia="Times New Roman" w:hAnsi="Arial Narrow" w:cs="Arial Narrow"/>
      <w:lang w:eastAsia="ko-KR"/>
    </w:rPr>
  </w:style>
  <w:style w:type="paragraph" w:customStyle="1" w:styleId="Style1100">
    <w:name w:val="Style 110"/>
    <w:basedOn w:val="Normal"/>
    <w:uiPriority w:val="99"/>
    <w:qFormat/>
    <w:rsid w:val="00AC360D"/>
    <w:pPr>
      <w:widowControl w:val="0"/>
      <w:autoSpaceDE w:val="0"/>
      <w:autoSpaceDN w:val="0"/>
      <w:ind w:right="72"/>
    </w:pPr>
    <w:rPr>
      <w:rFonts w:ascii="Arial Narrow" w:eastAsia="Times New Roman" w:hAnsi="Arial Narrow" w:cs="Arial Narrow"/>
      <w:u w:val="single"/>
      <w:lang w:eastAsia="ko-KR"/>
    </w:rPr>
  </w:style>
  <w:style w:type="paragraph" w:customStyle="1" w:styleId="Style102">
    <w:name w:val="Style 102"/>
    <w:basedOn w:val="Normal"/>
    <w:uiPriority w:val="99"/>
    <w:qFormat/>
    <w:rsid w:val="00AC360D"/>
    <w:pPr>
      <w:widowControl w:val="0"/>
      <w:autoSpaceDE w:val="0"/>
      <w:autoSpaceDN w:val="0"/>
      <w:spacing w:before="144" w:line="276" w:lineRule="auto"/>
      <w:ind w:right="72"/>
    </w:pPr>
    <w:rPr>
      <w:rFonts w:ascii="Arial Narrow" w:eastAsia="Times New Roman" w:hAnsi="Arial Narrow" w:cs="Arial Narrow"/>
      <w:sz w:val="18"/>
      <w:szCs w:val="18"/>
      <w:lang w:eastAsia="ko-KR"/>
    </w:rPr>
  </w:style>
  <w:style w:type="paragraph" w:customStyle="1" w:styleId="Style107">
    <w:name w:val="Style 107"/>
    <w:basedOn w:val="Normal"/>
    <w:uiPriority w:val="99"/>
    <w:qFormat/>
    <w:rsid w:val="00AC360D"/>
    <w:pPr>
      <w:widowControl w:val="0"/>
      <w:autoSpaceDE w:val="0"/>
      <w:autoSpaceDN w:val="0"/>
      <w:adjustRightInd w:val="0"/>
    </w:pPr>
    <w:rPr>
      <w:rFonts w:ascii="Arial Narrow" w:eastAsia="Times New Roman" w:hAnsi="Arial Narrow" w:cs="Arial Narrow"/>
      <w:szCs w:val="16"/>
      <w:lang w:eastAsia="ko-KR"/>
    </w:rPr>
  </w:style>
  <w:style w:type="paragraph" w:customStyle="1" w:styleId="Style77">
    <w:name w:val="Style 77"/>
    <w:basedOn w:val="Normal"/>
    <w:uiPriority w:val="99"/>
    <w:qFormat/>
    <w:rsid w:val="00AC360D"/>
    <w:pPr>
      <w:widowControl w:val="0"/>
      <w:autoSpaceDE w:val="0"/>
      <w:autoSpaceDN w:val="0"/>
      <w:spacing w:line="192" w:lineRule="auto"/>
    </w:pPr>
    <w:rPr>
      <w:rFonts w:ascii="Arial Narrow" w:eastAsia="Times New Roman" w:hAnsi="Arial Narrow" w:cs="Arial Narrow"/>
      <w:b/>
      <w:bCs/>
      <w:szCs w:val="20"/>
      <w:lang w:eastAsia="ko-KR"/>
    </w:rPr>
  </w:style>
  <w:style w:type="paragraph" w:customStyle="1" w:styleId="Style1090">
    <w:name w:val="Style 109"/>
    <w:basedOn w:val="Normal"/>
    <w:uiPriority w:val="99"/>
    <w:qFormat/>
    <w:rsid w:val="00AC360D"/>
    <w:pPr>
      <w:widowControl w:val="0"/>
      <w:autoSpaceDE w:val="0"/>
      <w:autoSpaceDN w:val="0"/>
      <w:spacing w:before="504"/>
    </w:pPr>
    <w:rPr>
      <w:rFonts w:eastAsia="Times New Roman"/>
      <w:b/>
      <w:bCs/>
      <w:sz w:val="6"/>
      <w:szCs w:val="6"/>
      <w:lang w:eastAsia="ko-KR"/>
    </w:rPr>
  </w:style>
  <w:style w:type="paragraph" w:customStyle="1" w:styleId="Style25">
    <w:name w:val="Style25"/>
    <w:basedOn w:val="Normal"/>
    <w:uiPriority w:val="99"/>
    <w:qFormat/>
    <w:rsid w:val="00AC360D"/>
    <w:pPr>
      <w:widowControl w:val="0"/>
      <w:autoSpaceDE w:val="0"/>
      <w:autoSpaceDN w:val="0"/>
      <w:adjustRightInd w:val="0"/>
      <w:spacing w:line="240" w:lineRule="exact"/>
    </w:pPr>
    <w:rPr>
      <w:rFonts w:ascii="Cambria" w:eastAsia="Malgun Gothic" w:hAnsi="Cambria"/>
      <w:lang w:eastAsia="ko-KR"/>
    </w:rPr>
  </w:style>
  <w:style w:type="paragraph" w:customStyle="1" w:styleId="Style15">
    <w:name w:val="Style15"/>
    <w:basedOn w:val="Normal"/>
    <w:uiPriority w:val="99"/>
    <w:qFormat/>
    <w:rsid w:val="00AC360D"/>
    <w:pPr>
      <w:widowControl w:val="0"/>
      <w:autoSpaceDE w:val="0"/>
      <w:autoSpaceDN w:val="0"/>
      <w:adjustRightInd w:val="0"/>
      <w:spacing w:line="276" w:lineRule="exact"/>
      <w:ind w:firstLine="125"/>
    </w:pPr>
    <w:rPr>
      <w:rFonts w:ascii="Cambria" w:eastAsia="Malgun Gothic" w:hAnsi="Cambria"/>
      <w:lang w:eastAsia="ko-KR"/>
    </w:rPr>
  </w:style>
  <w:style w:type="paragraph" w:customStyle="1" w:styleId="Style80">
    <w:name w:val="Style8"/>
    <w:basedOn w:val="Normal"/>
    <w:uiPriority w:val="99"/>
    <w:qFormat/>
    <w:rsid w:val="00AC360D"/>
    <w:pPr>
      <w:widowControl w:val="0"/>
      <w:autoSpaceDE w:val="0"/>
      <w:autoSpaceDN w:val="0"/>
      <w:adjustRightInd w:val="0"/>
      <w:spacing w:line="274" w:lineRule="exact"/>
      <w:jc w:val="both"/>
    </w:pPr>
    <w:rPr>
      <w:rFonts w:ascii="Cambria" w:eastAsia="Malgun Gothic" w:hAnsi="Cambria"/>
      <w:lang w:eastAsia="ko-KR"/>
    </w:rPr>
  </w:style>
  <w:style w:type="character" w:customStyle="1" w:styleId="CardUnderlinedCharChar0">
    <w:name w:val="Card Underlined Char Char"/>
    <w:locked/>
    <w:rsid w:val="00AC360D"/>
    <w:rPr>
      <w:rFonts w:ascii="Arial Narrow" w:eastAsia="Calibri" w:hAnsi="Arial Narrow" w:cs="Times New Roman"/>
      <w:u w:val="single"/>
    </w:rPr>
  </w:style>
  <w:style w:type="character" w:customStyle="1" w:styleId="NormaltextCharChar">
    <w:name w:val="Normal text Char Char"/>
    <w:basedOn w:val="DefaultParagraphFont"/>
    <w:link w:val="Normaltext0"/>
    <w:locked/>
    <w:rsid w:val="00AC360D"/>
    <w:rPr>
      <w:rFonts w:ascii="Arial" w:eastAsia="Times New Roman" w:hAnsi="Arial" w:cs="Arial"/>
      <w:sz w:val="20"/>
      <w:szCs w:val="20"/>
    </w:rPr>
  </w:style>
  <w:style w:type="character" w:customStyle="1" w:styleId="CiteCardChar">
    <w:name w:val="Cite_Card Char"/>
    <w:link w:val="CiteCard0"/>
    <w:locked/>
    <w:rsid w:val="00AC360D"/>
    <w:rPr>
      <w:rFonts w:ascii="Times New Roman" w:eastAsia="Times New Roman" w:hAnsi="Times New Roman" w:cs="Arial"/>
      <w:bCs/>
      <w:sz w:val="20"/>
      <w:szCs w:val="20"/>
    </w:rPr>
  </w:style>
  <w:style w:type="paragraph" w:customStyle="1" w:styleId="CiteCard0">
    <w:name w:val="Cite_Card"/>
    <w:link w:val="CiteCardChar"/>
    <w:qFormat/>
    <w:rsid w:val="00AC360D"/>
    <w:pPr>
      <w:spacing w:after="0" w:line="240" w:lineRule="auto"/>
      <w:ind w:left="1440" w:right="1440"/>
      <w:jc w:val="both"/>
    </w:pPr>
    <w:rPr>
      <w:rFonts w:ascii="Times New Roman" w:eastAsia="Times New Roman" w:hAnsi="Times New Roman" w:cs="Arial"/>
      <w:bCs/>
      <w:sz w:val="20"/>
      <w:szCs w:val="20"/>
    </w:rPr>
  </w:style>
  <w:style w:type="paragraph" w:customStyle="1" w:styleId="BlockTitle10">
    <w:name w:val="Block Title #1"/>
    <w:basedOn w:val="Heading1"/>
    <w:next w:val="Normal"/>
    <w:qFormat/>
    <w:rsid w:val="00AC360D"/>
    <w:pPr>
      <w:keepLines w:val="0"/>
      <w:pBdr>
        <w:top w:val="single" w:sz="18" w:space="1" w:color="000000"/>
        <w:left w:val="single" w:sz="18" w:space="4" w:color="000000"/>
        <w:bottom w:val="single" w:sz="18" w:space="1" w:color="000000"/>
        <w:right w:val="single" w:sz="18" w:space="4" w:color="000000"/>
      </w:pBdr>
      <w:ind w:left="1728" w:right="1728"/>
    </w:pPr>
    <w:rPr>
      <w:rFonts w:eastAsia="Times New Roman" w:cs="Arial"/>
      <w:color w:val="000000"/>
      <w:kern w:val="32"/>
      <w:sz w:val="24"/>
    </w:rPr>
  </w:style>
  <w:style w:type="character" w:customStyle="1" w:styleId="boldciteChar4">
    <w:name w:val="bold cite Char4"/>
    <w:basedOn w:val="DefaultParagraphFont"/>
    <w:link w:val="boldcite"/>
    <w:locked/>
    <w:rsid w:val="00AC360D"/>
    <w:rPr>
      <w:rFonts w:ascii="Calibri" w:eastAsia="Times New Roman" w:hAnsi="Calibri" w:cs="Calibri"/>
      <w:b/>
      <w:color w:val="000000"/>
      <w:u w:val="thick" w:color="000000"/>
    </w:rPr>
  </w:style>
  <w:style w:type="character" w:customStyle="1" w:styleId="highlightcardtextChar2">
    <w:name w:val="highlight card text Char2"/>
    <w:basedOn w:val="evidencetextChar1"/>
    <w:link w:val="highlightcardtext"/>
    <w:locked/>
    <w:rsid w:val="00AC360D"/>
    <w:rPr>
      <w:rFonts w:ascii="Calibri" w:eastAsia="Times New Roman" w:hAnsi="Calibri" w:cs="Calibri"/>
      <w:color w:val="000000"/>
      <w:u w:val="single" w:color="000000"/>
      <w:shd w:val="pct10" w:color="C0C0C0" w:fill="B3B3B3"/>
      <w:lang w:val="x-none" w:eastAsia="x-none"/>
    </w:rPr>
  </w:style>
  <w:style w:type="paragraph" w:customStyle="1" w:styleId="highlightcardtext">
    <w:name w:val="highlight card text"/>
    <w:basedOn w:val="evidencetext"/>
    <w:link w:val="highlightcardtextChar2"/>
    <w:qFormat/>
    <w:rsid w:val="00AC360D"/>
    <w:pPr>
      <w:framePr w:hSpace="187" w:vSpace="187" w:wrap="notBeside" w:vAnchor="text" w:hAnchor="text" w:y="1"/>
      <w:shd w:val="pct10" w:color="C0C0C0" w:fill="B3B3B3"/>
      <w:ind w:left="432" w:right="432"/>
    </w:pPr>
    <w:rPr>
      <w:rFonts w:cs="Calibri"/>
      <w:sz w:val="22"/>
      <w:u w:val="single" w:color="000000"/>
      <w:lang w:val="x-none" w:eastAsia="x-none"/>
    </w:rPr>
  </w:style>
  <w:style w:type="paragraph" w:customStyle="1" w:styleId="underlineevidencetext">
    <w:name w:val="underline evidence text"/>
    <w:basedOn w:val="evidencetext"/>
    <w:uiPriority w:val="99"/>
    <w:qFormat/>
    <w:rsid w:val="00AC360D"/>
    <w:pPr>
      <w:ind w:left="432" w:right="432"/>
    </w:pPr>
    <w:rPr>
      <w:rFonts w:eastAsiaTheme="minorHAnsi" w:cs="Calibri"/>
      <w:sz w:val="22"/>
      <w:u w:val="single"/>
    </w:rPr>
  </w:style>
  <w:style w:type="paragraph" w:customStyle="1" w:styleId="underlinecard0">
    <w:name w:val="underline card"/>
    <w:basedOn w:val="Normal"/>
    <w:uiPriority w:val="99"/>
    <w:qFormat/>
    <w:rsid w:val="00AC360D"/>
    <w:rPr>
      <w:u w:val="single"/>
    </w:rPr>
  </w:style>
  <w:style w:type="paragraph" w:customStyle="1" w:styleId="BlockTitle20">
    <w:name w:val="Block Title #2"/>
    <w:basedOn w:val="BlockTitle10"/>
    <w:next w:val="Normal"/>
    <w:uiPriority w:val="99"/>
    <w:qFormat/>
    <w:rsid w:val="00AC360D"/>
    <w:pPr>
      <w:outlineLvl w:val="9"/>
    </w:pPr>
  </w:style>
  <w:style w:type="paragraph" w:customStyle="1" w:styleId="CITE">
    <w:name w:val="CITE"/>
    <w:basedOn w:val="Heading1"/>
    <w:link w:val="CITEChar2"/>
    <w:qFormat/>
    <w:rsid w:val="00AC360D"/>
    <w:pPr>
      <w:keepLines w:val="0"/>
      <w:pageBreakBefore w:val="0"/>
      <w:pBdr>
        <w:top w:val="none" w:sz="0" w:space="0" w:color="auto"/>
        <w:left w:val="none" w:sz="0" w:space="0" w:color="auto"/>
        <w:bottom w:val="none" w:sz="0" w:space="0" w:color="auto"/>
        <w:right w:val="none" w:sz="0" w:space="0" w:color="auto"/>
      </w:pBdr>
      <w:jc w:val="left"/>
    </w:pPr>
    <w:rPr>
      <w:rFonts w:ascii="Verdana" w:eastAsia="Times New Roman" w:hAnsi="Verdana" w:cs="Times New Roman"/>
      <w:bCs/>
      <w:sz w:val="20"/>
      <w:szCs w:val="20"/>
    </w:rPr>
  </w:style>
  <w:style w:type="paragraph" w:customStyle="1" w:styleId="Cardtext11">
    <w:name w:val="Card text1"/>
    <w:uiPriority w:val="99"/>
    <w:qFormat/>
    <w:rsid w:val="00AC360D"/>
    <w:pPr>
      <w:widowControl w:val="0"/>
      <w:autoSpaceDE w:val="0"/>
      <w:autoSpaceDN w:val="0"/>
      <w:adjustRightInd w:val="0"/>
      <w:spacing w:after="0" w:line="240" w:lineRule="auto"/>
    </w:pPr>
    <w:rPr>
      <w:rFonts w:ascii="Arial Narrow" w:eastAsia="Times New Roman" w:hAnsi="Arial Narrow" w:cs="Times New Roman"/>
      <w:sz w:val="24"/>
      <w:szCs w:val="20"/>
      <w:u w:val="single"/>
    </w:rPr>
  </w:style>
  <w:style w:type="paragraph" w:customStyle="1" w:styleId="TxBr25p1">
    <w:name w:val="TxBr_25p1"/>
    <w:basedOn w:val="Normal"/>
    <w:qFormat/>
    <w:rsid w:val="00AC360D"/>
    <w:pPr>
      <w:tabs>
        <w:tab w:val="left" w:pos="204"/>
      </w:tabs>
      <w:autoSpaceDE w:val="0"/>
      <w:autoSpaceDN w:val="0"/>
      <w:adjustRightInd w:val="0"/>
      <w:spacing w:line="260" w:lineRule="atLeast"/>
      <w:jc w:val="both"/>
    </w:pPr>
  </w:style>
  <w:style w:type="paragraph" w:customStyle="1" w:styleId="CardTextCharCharCharCharChar">
    <w:name w:val="Card Text Char Char Char Char Char"/>
    <w:basedOn w:val="Normal"/>
    <w:uiPriority w:val="99"/>
    <w:qFormat/>
    <w:rsid w:val="00AC360D"/>
    <w:pPr>
      <w:ind w:left="1728" w:right="1728"/>
    </w:pPr>
    <w:rPr>
      <w:sz w:val="18"/>
    </w:rPr>
  </w:style>
  <w:style w:type="paragraph" w:customStyle="1" w:styleId="BlockTitle1Char">
    <w:name w:val="Block Title #1 Char"/>
    <w:basedOn w:val="Heading1"/>
    <w:qFormat/>
    <w:rsid w:val="00AC360D"/>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color w:val="000000"/>
      <w:kern w:val="32"/>
      <w:sz w:val="32"/>
    </w:rPr>
  </w:style>
  <w:style w:type="paragraph" w:customStyle="1" w:styleId="BlockTitle-Unlisted">
    <w:name w:val="Block Title - Unlisted"/>
    <w:next w:val="Normal"/>
    <w:qFormat/>
    <w:rsid w:val="00AC360D"/>
    <w:pPr>
      <w:spacing w:after="0" w:line="240" w:lineRule="auto"/>
      <w:jc w:val="center"/>
    </w:pPr>
    <w:rPr>
      <w:rFonts w:ascii="Arial" w:eastAsia="Times New Roman" w:hAnsi="Arial"/>
      <w:b/>
      <w:kern w:val="32"/>
      <w:sz w:val="36"/>
      <w:szCs w:val="32"/>
    </w:rPr>
  </w:style>
  <w:style w:type="paragraph" w:customStyle="1" w:styleId="BigCite0">
    <w:name w:val="Big Cite"/>
    <w:basedOn w:val="Heading3"/>
    <w:qFormat/>
    <w:rsid w:val="00AC360D"/>
    <w:pPr>
      <w:keepLines w:val="0"/>
      <w:pageBreakBefore w:val="0"/>
      <w:spacing w:after="60"/>
      <w:jc w:val="left"/>
    </w:pPr>
    <w:rPr>
      <w:rFonts w:eastAsia="Times New Roman" w:cs="Arial"/>
      <w:sz w:val="26"/>
      <w:szCs w:val="26"/>
      <w:u w:val="none"/>
    </w:rPr>
  </w:style>
  <w:style w:type="paragraph" w:customStyle="1" w:styleId="boldcitation">
    <w:name w:val="bold citation"/>
    <w:basedOn w:val="Normal"/>
    <w:qFormat/>
    <w:rsid w:val="00AC360D"/>
    <w:rPr>
      <w:b/>
      <w:sz w:val="28"/>
      <w:u w:val="thick"/>
    </w:rPr>
  </w:style>
  <w:style w:type="paragraph" w:customStyle="1" w:styleId="Lettering">
    <w:name w:val="Lettering"/>
    <w:basedOn w:val="Normal"/>
    <w:next w:val="Normal"/>
    <w:qFormat/>
    <w:rsid w:val="00AC360D"/>
    <w:pPr>
      <w:widowControl w:val="0"/>
      <w:tabs>
        <w:tab w:val="num" w:pos="360"/>
      </w:tabs>
      <w:suppressAutoHyphens/>
      <w:spacing w:after="200"/>
      <w:ind w:left="360" w:hanging="360"/>
    </w:pPr>
    <w:rPr>
      <w:b/>
      <w:szCs w:val="18"/>
    </w:rPr>
  </w:style>
  <w:style w:type="paragraph" w:customStyle="1" w:styleId="BlockTOC">
    <w:name w:val="Block TOC"/>
    <w:basedOn w:val="Heading1"/>
    <w:qFormat/>
    <w:rsid w:val="00AC360D"/>
    <w:pPr>
      <w:keepLines w:val="0"/>
      <w:pageBreakBefore w:val="0"/>
      <w:pBdr>
        <w:top w:val="none" w:sz="0" w:space="0" w:color="auto"/>
        <w:left w:val="none" w:sz="0" w:space="0" w:color="auto"/>
        <w:bottom w:val="none" w:sz="0" w:space="0" w:color="auto"/>
        <w:right w:val="none" w:sz="0" w:space="0" w:color="auto"/>
      </w:pBdr>
      <w:ind w:left="547" w:right="360"/>
    </w:pPr>
    <w:rPr>
      <w:rFonts w:eastAsia="Times New Roman" w:cs="Arial"/>
      <w:kern w:val="32"/>
      <w:sz w:val="32"/>
    </w:rPr>
  </w:style>
  <w:style w:type="paragraph" w:customStyle="1" w:styleId="Pa9">
    <w:name w:val="Pa9"/>
    <w:basedOn w:val="Normal"/>
    <w:next w:val="Normal"/>
    <w:qFormat/>
    <w:rsid w:val="00AC360D"/>
    <w:pPr>
      <w:autoSpaceDE w:val="0"/>
      <w:autoSpaceDN w:val="0"/>
      <w:adjustRightInd w:val="0"/>
      <w:spacing w:line="241" w:lineRule="atLeast"/>
    </w:pPr>
    <w:rPr>
      <w:rFonts w:ascii="DHIPTF+Humanist521BT-BoldConden" w:hAnsi="DHIPTF+Humanist521BT-BoldConden"/>
    </w:rPr>
  </w:style>
  <w:style w:type="paragraph" w:customStyle="1" w:styleId="Pa13">
    <w:name w:val="Pa13"/>
    <w:basedOn w:val="Normal"/>
    <w:next w:val="Normal"/>
    <w:qFormat/>
    <w:rsid w:val="00AC360D"/>
    <w:pPr>
      <w:autoSpaceDE w:val="0"/>
      <w:autoSpaceDN w:val="0"/>
      <w:adjustRightInd w:val="0"/>
      <w:spacing w:line="281" w:lineRule="atLeast"/>
    </w:pPr>
    <w:rPr>
      <w:rFonts w:ascii="DHIPTF+Humanist521BT-BoldConden" w:hAnsi="DHIPTF+Humanist521BT-BoldConden"/>
    </w:rPr>
  </w:style>
  <w:style w:type="paragraph" w:customStyle="1" w:styleId="TagsAndCites">
    <w:name w:val="Tags And Cites"/>
    <w:basedOn w:val="Normal"/>
    <w:uiPriority w:val="99"/>
    <w:qFormat/>
    <w:rsid w:val="00AC360D"/>
    <w:rPr>
      <w:b/>
    </w:rPr>
  </w:style>
  <w:style w:type="paragraph" w:customStyle="1" w:styleId="underlined1">
    <w:name w:val="underlined1"/>
    <w:next w:val="Normal"/>
    <w:autoRedefine/>
    <w:uiPriority w:val="99"/>
    <w:qFormat/>
    <w:rsid w:val="00AC360D"/>
    <w:pPr>
      <w:spacing w:after="0" w:line="240" w:lineRule="auto"/>
      <w:contextualSpacing/>
    </w:pPr>
    <w:rPr>
      <w:rFonts w:ascii="Times New Roman" w:eastAsia="Malgun Gothic" w:hAnsi="Times New Roman"/>
      <w:sz w:val="21"/>
      <w:szCs w:val="24"/>
      <w:u w:val="single"/>
    </w:rPr>
  </w:style>
  <w:style w:type="paragraph" w:customStyle="1" w:styleId="CiteTopline">
    <w:name w:val="Cite Topline"/>
    <w:basedOn w:val="Normal"/>
    <w:autoRedefine/>
    <w:uiPriority w:val="99"/>
    <w:qFormat/>
    <w:rsid w:val="00AC360D"/>
    <w:pPr>
      <w:ind w:left="-720" w:right="-720"/>
    </w:pPr>
    <w:rPr>
      <w:rFonts w:eastAsia="Times New Roman"/>
      <w:b/>
      <w:bCs/>
      <w:szCs w:val="44"/>
      <w:u w:val="single"/>
    </w:rPr>
  </w:style>
  <w:style w:type="paragraph" w:customStyle="1" w:styleId="CiteExtras">
    <w:name w:val="Cite Extras"/>
    <w:basedOn w:val="CiteTopline"/>
    <w:autoRedefine/>
    <w:uiPriority w:val="99"/>
    <w:qFormat/>
    <w:rsid w:val="00AC360D"/>
    <w:pPr>
      <w:spacing w:after="300"/>
    </w:pPr>
    <w:rPr>
      <w:b w:val="0"/>
      <w:sz w:val="20"/>
      <w:u w:val="none"/>
    </w:rPr>
  </w:style>
  <w:style w:type="paragraph" w:customStyle="1" w:styleId="CiteLittle">
    <w:name w:val="Cite Little"/>
    <w:next w:val="Normal"/>
    <w:uiPriority w:val="99"/>
    <w:qFormat/>
    <w:rsid w:val="00AC360D"/>
    <w:pPr>
      <w:spacing w:after="0" w:line="240" w:lineRule="auto"/>
    </w:pPr>
    <w:rPr>
      <w:rFonts w:ascii="Arial" w:eastAsia="Times New Roman" w:hAnsi="Arial" w:cs="Times New Roman"/>
      <w:bCs/>
      <w:kern w:val="32"/>
      <w:sz w:val="16"/>
      <w:szCs w:val="32"/>
    </w:rPr>
  </w:style>
  <w:style w:type="character" w:customStyle="1" w:styleId="LittleChar">
    <w:name w:val="Little Char"/>
    <w:link w:val="Little"/>
    <w:locked/>
    <w:rsid w:val="00AC360D"/>
    <w:rPr>
      <w:rFonts w:ascii="Calibri" w:eastAsia="Calibri" w:hAnsi="Calibri" w:cs="Times New Roman"/>
      <w:sz w:val="16"/>
    </w:rPr>
  </w:style>
  <w:style w:type="paragraph" w:customStyle="1" w:styleId="HiddenBlockHeader">
    <w:name w:val="Hidden Block Header"/>
    <w:basedOn w:val="BlockHeadings"/>
    <w:next w:val="Nothing"/>
    <w:link w:val="HiddenBlockHeaderChar"/>
    <w:qFormat/>
    <w:rsid w:val="00AC360D"/>
    <w:pPr>
      <w:pBdr>
        <w:top w:val="none" w:sz="0" w:space="0" w:color="auto"/>
        <w:left w:val="none" w:sz="0" w:space="0" w:color="auto"/>
        <w:bottom w:val="none" w:sz="0" w:space="0" w:color="auto"/>
        <w:right w:val="none" w:sz="0" w:space="0" w:color="auto"/>
      </w:pBdr>
    </w:pPr>
    <w:rPr>
      <w:rFonts w:eastAsiaTheme="minorHAnsi"/>
      <w:caps/>
    </w:rPr>
  </w:style>
  <w:style w:type="character" w:customStyle="1" w:styleId="StyleBodyText11ptBoldBlackChar">
    <w:name w:val="Style Body Text + 11 pt Bold Black Char"/>
    <w:link w:val="StyleBodyText11ptBoldBlack"/>
    <w:locked/>
    <w:rsid w:val="00AC360D"/>
    <w:rPr>
      <w:rFonts w:ascii="Calibri" w:hAnsi="Calibri" w:cs="Times New Roman"/>
      <w:u w:val="single"/>
    </w:rPr>
  </w:style>
  <w:style w:type="paragraph" w:customStyle="1" w:styleId="StyleBodyText11ptBoldBlack">
    <w:name w:val="Style Body Text + 11 pt Bold Black"/>
    <w:basedOn w:val="BodyText"/>
    <w:link w:val="StyleBodyText11ptBoldBlackChar"/>
    <w:qFormat/>
    <w:rsid w:val="00AC360D"/>
    <w:pPr>
      <w:spacing w:after="160"/>
    </w:pPr>
    <w:rPr>
      <w:rFonts w:cs="Times New Roman"/>
      <w:u w:val="single"/>
    </w:rPr>
  </w:style>
  <w:style w:type="character" w:customStyle="1" w:styleId="StyletinyBoldChar">
    <w:name w:val="Style tiny + Bold Char"/>
    <w:link w:val="StyletinyBold"/>
    <w:locked/>
    <w:rsid w:val="00AC360D"/>
    <w:rPr>
      <w:rFonts w:ascii="Times New Roman" w:hAnsi="Times New Roman" w:cs="Times New Roman"/>
      <w:bCs/>
      <w:sz w:val="20"/>
      <w:szCs w:val="20"/>
    </w:rPr>
  </w:style>
  <w:style w:type="paragraph" w:customStyle="1" w:styleId="StyletinyBold">
    <w:name w:val="Style tiny + Bold"/>
    <w:basedOn w:val="Normal"/>
    <w:link w:val="StyletinyBoldChar"/>
    <w:qFormat/>
    <w:rsid w:val="00AC360D"/>
    <w:pPr>
      <w:tabs>
        <w:tab w:val="left" w:pos="4410"/>
      </w:tabs>
      <w:contextualSpacing/>
    </w:pPr>
    <w:rPr>
      <w:rFonts w:ascii="Times New Roman" w:hAnsi="Times New Roman" w:cs="Times New Roman"/>
      <w:bCs/>
      <w:sz w:val="20"/>
      <w:szCs w:val="20"/>
    </w:rPr>
  </w:style>
  <w:style w:type="character" w:customStyle="1" w:styleId="UnderlineBoldChar">
    <w:name w:val="Underline Bold Char"/>
    <w:locked/>
    <w:rsid w:val="00AC360D"/>
    <w:rPr>
      <w:rFonts w:ascii="Times New Roman" w:eastAsia="Times New Roman" w:hAnsi="Times New Roman" w:cs="Times New Roman"/>
      <w:b/>
      <w:szCs w:val="20"/>
      <w:u w:val="single"/>
    </w:rPr>
  </w:style>
  <w:style w:type="character" w:customStyle="1" w:styleId="tagChar5">
    <w:name w:val="%tag Char"/>
    <w:link w:val="tag0"/>
    <w:locked/>
    <w:rsid w:val="00AC360D"/>
    <w:rPr>
      <w:rFonts w:ascii="Times New Roman" w:eastAsia="Times New Roman" w:hAnsi="Times New Roman" w:cs="Times New Roman"/>
      <w:b/>
      <w:szCs w:val="20"/>
    </w:rPr>
  </w:style>
  <w:style w:type="paragraph" w:customStyle="1" w:styleId="tag0">
    <w:name w:val="%tag"/>
    <w:basedOn w:val="Normal"/>
    <w:link w:val="tagChar5"/>
    <w:qFormat/>
    <w:rsid w:val="00AC360D"/>
    <w:rPr>
      <w:rFonts w:ascii="Times New Roman" w:eastAsia="Times New Roman" w:hAnsi="Times New Roman" w:cs="Times New Roman"/>
      <w:b/>
      <w:szCs w:val="20"/>
    </w:rPr>
  </w:style>
  <w:style w:type="character" w:customStyle="1" w:styleId="cardChar3">
    <w:name w:val="%card Char"/>
    <w:link w:val="card2"/>
    <w:locked/>
    <w:rsid w:val="00AC360D"/>
    <w:rPr>
      <w:rFonts w:ascii="Times New Roman" w:eastAsia="Times New Roman" w:hAnsi="Times New Roman" w:cs="Times New Roman"/>
      <w:sz w:val="20"/>
      <w:szCs w:val="20"/>
    </w:rPr>
  </w:style>
  <w:style w:type="paragraph" w:customStyle="1" w:styleId="card2">
    <w:name w:val="%card"/>
    <w:basedOn w:val="Normal"/>
    <w:link w:val="cardChar3"/>
    <w:qFormat/>
    <w:rsid w:val="00AC360D"/>
    <w:pPr>
      <w:ind w:left="288" w:right="288"/>
    </w:pPr>
    <w:rPr>
      <w:rFonts w:ascii="Times New Roman" w:eastAsia="Times New Roman" w:hAnsi="Times New Roman" w:cs="Times New Roman"/>
      <w:sz w:val="20"/>
      <w:szCs w:val="20"/>
    </w:rPr>
  </w:style>
  <w:style w:type="character" w:customStyle="1" w:styleId="AAAcardChar">
    <w:name w:val="AAAcard Char"/>
    <w:link w:val="AAAcard"/>
    <w:locked/>
    <w:rsid w:val="00AC360D"/>
    <w:rPr>
      <w:rFonts w:ascii="Times New Roman" w:eastAsia="Times New Roman" w:hAnsi="Times New Roman" w:cs="Times New Roman"/>
      <w:sz w:val="20"/>
      <w:szCs w:val="20"/>
    </w:rPr>
  </w:style>
  <w:style w:type="paragraph" w:customStyle="1" w:styleId="AAAcard">
    <w:name w:val="AAAcard"/>
    <w:basedOn w:val="Normal"/>
    <w:link w:val="AAAcardChar"/>
    <w:qFormat/>
    <w:rsid w:val="00AC360D"/>
    <w:pPr>
      <w:ind w:left="288" w:right="288"/>
    </w:pPr>
    <w:rPr>
      <w:rFonts w:ascii="Times New Roman" w:eastAsia="Times New Roman" w:hAnsi="Times New Roman" w:cs="Times New Roman"/>
      <w:sz w:val="20"/>
      <w:szCs w:val="20"/>
    </w:rPr>
  </w:style>
  <w:style w:type="character" w:customStyle="1" w:styleId="underlineCharChar2">
    <w:name w:val="underline Char Char"/>
    <w:locked/>
    <w:rsid w:val="00AC360D"/>
    <w:rPr>
      <w:rFonts w:ascii="Arial Narrow" w:eastAsia="Times New Roman" w:hAnsi="Arial Narrow" w:cs="Times New Roman"/>
      <w:u w:val="single"/>
    </w:rPr>
  </w:style>
  <w:style w:type="paragraph" w:customStyle="1" w:styleId="underlineChar10">
    <w:name w:val="underline Char1"/>
    <w:basedOn w:val="Normal"/>
    <w:uiPriority w:val="99"/>
    <w:qFormat/>
    <w:rsid w:val="00AC360D"/>
    <w:rPr>
      <w:rFonts w:ascii="Arial Narrow" w:eastAsia="Times New Roman" w:hAnsi="Arial Narrow"/>
      <w:u w:val="single"/>
    </w:rPr>
  </w:style>
  <w:style w:type="paragraph" w:customStyle="1" w:styleId="tagstyle0">
    <w:name w:val="tagstyle"/>
    <w:basedOn w:val="Normal"/>
    <w:uiPriority w:val="99"/>
    <w:qFormat/>
    <w:rsid w:val="00AC360D"/>
    <w:pPr>
      <w:spacing w:before="100" w:beforeAutospacing="1" w:after="100" w:afterAutospacing="1"/>
    </w:pPr>
    <w:rPr>
      <w:rFonts w:eastAsia="Times New Roman"/>
    </w:rPr>
  </w:style>
  <w:style w:type="paragraph" w:customStyle="1" w:styleId="CardDownx15">
    <w:name w:val="CardDown x1.5"/>
    <w:basedOn w:val="Header"/>
    <w:qFormat/>
    <w:rsid w:val="00AC360D"/>
    <w:pPr>
      <w:tabs>
        <w:tab w:val="clear" w:pos="4680"/>
        <w:tab w:val="clear" w:pos="9360"/>
        <w:tab w:val="center" w:pos="4320"/>
        <w:tab w:val="right" w:pos="8640"/>
      </w:tabs>
      <w:spacing w:after="160" w:line="259" w:lineRule="auto"/>
      <w:jc w:val="both"/>
    </w:pPr>
    <w:rPr>
      <w:rFonts w:eastAsia="Times New Roman"/>
      <w:sz w:val="14"/>
    </w:rPr>
  </w:style>
  <w:style w:type="paragraph" w:customStyle="1" w:styleId="Analyticals">
    <w:name w:val="Analyticals"/>
    <w:basedOn w:val="Normal"/>
    <w:uiPriority w:val="99"/>
    <w:qFormat/>
    <w:rsid w:val="00AC360D"/>
    <w:rPr>
      <w:rFonts w:eastAsia="Times New Roman"/>
    </w:rPr>
  </w:style>
  <w:style w:type="paragraph" w:customStyle="1" w:styleId="2909F619802848F09E01365C32F34654">
    <w:name w:val="2909F619802848F09E01365C32F34654"/>
    <w:uiPriority w:val="99"/>
    <w:qFormat/>
    <w:rsid w:val="00AC360D"/>
    <w:pPr>
      <w:spacing w:after="200" w:line="276" w:lineRule="auto"/>
    </w:pPr>
    <w:rPr>
      <w:rFonts w:ascii="Calibri" w:eastAsia="Times New Roman" w:hAnsi="Calibri" w:cs="Times New Roman"/>
      <w:lang w:eastAsia="ja-JP"/>
    </w:rPr>
  </w:style>
  <w:style w:type="paragraph" w:customStyle="1" w:styleId="D345FF3D873148C5AE3FBF3267827368">
    <w:name w:val="D345FF3D873148C5AE3FBF3267827368"/>
    <w:uiPriority w:val="99"/>
    <w:qFormat/>
    <w:rsid w:val="00AC360D"/>
    <w:pPr>
      <w:spacing w:after="200" w:line="276" w:lineRule="auto"/>
    </w:pPr>
    <w:rPr>
      <w:rFonts w:ascii="Calibri" w:eastAsia="Times New Roman" w:hAnsi="Calibri" w:cs="Times New Roman"/>
      <w:lang w:eastAsia="ja-JP"/>
    </w:rPr>
  </w:style>
  <w:style w:type="character" w:customStyle="1" w:styleId="SourcenameChar">
    <w:name w:val="Source name Char"/>
    <w:link w:val="Sourcename"/>
    <w:locked/>
    <w:rsid w:val="00AC360D"/>
    <w:rPr>
      <w:rFonts w:ascii="Arial Narrow" w:eastAsia="SimSun" w:hAnsi="Arial Narrow" w:cs="Times New Roman"/>
      <w:color w:val="000000"/>
      <w:szCs w:val="20"/>
    </w:rPr>
  </w:style>
  <w:style w:type="paragraph" w:customStyle="1" w:styleId="Sourcename">
    <w:name w:val="Source name"/>
    <w:basedOn w:val="NormalText"/>
    <w:link w:val="SourcenameChar"/>
    <w:autoRedefine/>
    <w:qFormat/>
    <w:rsid w:val="00AC360D"/>
    <w:pPr>
      <w:ind w:left="432"/>
      <w:jc w:val="left"/>
    </w:pPr>
    <w:rPr>
      <w:rFonts w:ascii="Arial Narrow" w:eastAsia="SimSun" w:hAnsi="Arial Narrow" w:cs="Times New Roman"/>
      <w:color w:val="000000"/>
      <w:szCs w:val="20"/>
    </w:rPr>
  </w:style>
  <w:style w:type="character" w:customStyle="1" w:styleId="underlinedcardChar0">
    <w:name w:val="underlined card Char"/>
    <w:basedOn w:val="DefaultParagraphFont"/>
    <w:rsid w:val="00AC360D"/>
    <w:rPr>
      <w:rFonts w:ascii="Palatino Linotype" w:hAnsi="Palatino Linotype" w:hint="default"/>
      <w:u w:val="single"/>
      <w:lang w:val="en-US" w:eastAsia="en-US" w:bidi="ar-SA"/>
    </w:rPr>
  </w:style>
  <w:style w:type="paragraph" w:customStyle="1" w:styleId="underlinedcard0">
    <w:name w:val="underlined card"/>
    <w:basedOn w:val="NormalText"/>
    <w:autoRedefine/>
    <w:qFormat/>
    <w:rsid w:val="00AC360D"/>
    <w:pPr>
      <w:ind w:left="432"/>
      <w:jc w:val="left"/>
    </w:pPr>
    <w:rPr>
      <w:rFonts w:ascii="Arial Narrow" w:eastAsia="SimSun" w:hAnsi="Arial Narrow" w:cs="Arial"/>
      <w:color w:val="000000"/>
      <w:szCs w:val="20"/>
    </w:rPr>
  </w:style>
  <w:style w:type="paragraph" w:customStyle="1" w:styleId="FullText0">
    <w:name w:val="Full Text"/>
    <w:basedOn w:val="Normal"/>
    <w:uiPriority w:val="99"/>
    <w:qFormat/>
    <w:rsid w:val="00AC360D"/>
    <w:rPr>
      <w:rFonts w:ascii="Arial Narrow" w:eastAsia="Times New Roman" w:hAnsi="Arial Narrow"/>
    </w:rPr>
  </w:style>
  <w:style w:type="character" w:customStyle="1" w:styleId="citeunreadChar">
    <w:name w:val="cite unread Char"/>
    <w:link w:val="citeunread"/>
    <w:locked/>
    <w:rsid w:val="00AC360D"/>
    <w:rPr>
      <w:rFonts w:ascii="Times New Roman" w:eastAsia="MS Mincho" w:hAnsi="Times New Roman" w:cs="Times New Roman"/>
      <w:kern w:val="28"/>
      <w:sz w:val="18"/>
      <w:szCs w:val="20"/>
    </w:rPr>
  </w:style>
  <w:style w:type="paragraph" w:customStyle="1" w:styleId="citeunread">
    <w:name w:val="cite unread"/>
    <w:basedOn w:val="Normal"/>
    <w:link w:val="citeunreadChar"/>
    <w:qFormat/>
    <w:rsid w:val="00AC360D"/>
    <w:pPr>
      <w:widowControl w:val="0"/>
      <w:overflowPunct w:val="0"/>
      <w:autoSpaceDE w:val="0"/>
      <w:autoSpaceDN w:val="0"/>
      <w:adjustRightInd w:val="0"/>
      <w:spacing w:after="120"/>
    </w:pPr>
    <w:rPr>
      <w:rFonts w:ascii="Times New Roman" w:eastAsia="MS Mincho" w:hAnsi="Times New Roman" w:cs="Times New Roman"/>
      <w:kern w:val="28"/>
      <w:sz w:val="18"/>
      <w:szCs w:val="20"/>
    </w:rPr>
  </w:style>
  <w:style w:type="character" w:customStyle="1" w:styleId="readCharChar">
    <w:name w:val="read Char Char"/>
    <w:link w:val="read"/>
    <w:locked/>
    <w:rsid w:val="00AC360D"/>
    <w:rPr>
      <w:rFonts w:ascii="Times New Roman" w:eastAsia="Times New Roman" w:hAnsi="Times New Roman" w:cs="Times New Roman"/>
      <w:b/>
      <w:sz w:val="20"/>
      <w:szCs w:val="20"/>
      <w:u w:val="single"/>
    </w:rPr>
  </w:style>
  <w:style w:type="paragraph" w:customStyle="1" w:styleId="read1">
    <w:name w:val="read1"/>
    <w:basedOn w:val="Normal"/>
    <w:next w:val="Normal"/>
    <w:uiPriority w:val="99"/>
    <w:qFormat/>
    <w:rsid w:val="00AC360D"/>
    <w:rPr>
      <w:rFonts w:eastAsia="Times New Roman"/>
      <w:b/>
      <w:sz w:val="20"/>
      <w:szCs w:val="20"/>
      <w:u w:val="single"/>
    </w:rPr>
  </w:style>
  <w:style w:type="paragraph" w:customStyle="1" w:styleId="2ndLevel-TAG">
    <w:name w:val="2nd Level - TAG"/>
    <w:basedOn w:val="Normal"/>
    <w:next w:val="Normal"/>
    <w:uiPriority w:val="99"/>
    <w:qFormat/>
    <w:rsid w:val="00AC360D"/>
    <w:pPr>
      <w:spacing w:before="240"/>
      <w:outlineLvl w:val="2"/>
    </w:pPr>
    <w:rPr>
      <w:rFonts w:eastAsia="Times New Roman"/>
      <w:b/>
    </w:rPr>
  </w:style>
  <w:style w:type="paragraph" w:customStyle="1" w:styleId="CM5">
    <w:name w:val="CM5"/>
    <w:basedOn w:val="Default"/>
    <w:next w:val="Default"/>
    <w:qFormat/>
    <w:rsid w:val="00AC360D"/>
    <w:pPr>
      <w:widowControl w:val="0"/>
      <w:spacing w:after="0" w:line="240" w:lineRule="auto"/>
    </w:pPr>
    <w:rPr>
      <w:rFonts w:ascii="Times New Roman" w:eastAsia="Times New Roman" w:hAnsi="Times New Roman" w:cstheme="minorBidi"/>
      <w:color w:val="000000"/>
      <w:sz w:val="16"/>
    </w:rPr>
  </w:style>
  <w:style w:type="character" w:customStyle="1" w:styleId="LanguageEditingChar">
    <w:name w:val="Language Editing Char"/>
    <w:link w:val="LanguageEditing"/>
    <w:locked/>
    <w:rsid w:val="00AC360D"/>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C360D"/>
    <w:rPr>
      <w:rFonts w:ascii="Times New Roman" w:eastAsia="Times New Roman" w:hAnsi="Times New Roman" w:cs="Times New Roman"/>
      <w:strike/>
      <w:sz w:val="20"/>
    </w:rPr>
  </w:style>
  <w:style w:type="paragraph" w:customStyle="1" w:styleId="yiv1075031003msonormal">
    <w:name w:val="yiv1075031003msonormal"/>
    <w:basedOn w:val="Normal"/>
    <w:uiPriority w:val="99"/>
    <w:qFormat/>
    <w:rsid w:val="00AC360D"/>
    <w:pPr>
      <w:spacing w:before="100" w:beforeAutospacing="1" w:after="100" w:afterAutospacing="1"/>
    </w:pPr>
    <w:rPr>
      <w:rFonts w:eastAsia="Times New Roman"/>
    </w:rPr>
  </w:style>
  <w:style w:type="paragraph" w:customStyle="1" w:styleId="Tagline0">
    <w:name w:val="Tagline"/>
    <w:basedOn w:val="Normal"/>
    <w:link w:val="TaglineChar"/>
    <w:autoRedefine/>
    <w:qFormat/>
    <w:rsid w:val="00AC360D"/>
    <w:pPr>
      <w:spacing w:line="256" w:lineRule="auto"/>
    </w:pPr>
    <w:rPr>
      <w:b/>
    </w:rPr>
  </w:style>
  <w:style w:type="character" w:customStyle="1" w:styleId="tagCharCharChar">
    <w:name w:val="tag Char Char Char"/>
    <w:basedOn w:val="DefaultParagraphFont"/>
    <w:link w:val="tagCharChar"/>
    <w:locked/>
    <w:rsid w:val="00AC360D"/>
    <w:rPr>
      <w:rFonts w:ascii="Calibri" w:eastAsia="Times New Roman" w:hAnsi="Calibri" w:cs="Calibri"/>
      <w:b/>
      <w:bCs/>
      <w:sz w:val="24"/>
    </w:rPr>
  </w:style>
  <w:style w:type="paragraph" w:customStyle="1" w:styleId="tagCharChar1">
    <w:name w:val="tag Char Char1"/>
    <w:basedOn w:val="Normal"/>
    <w:next w:val="Normal"/>
    <w:uiPriority w:val="99"/>
    <w:qFormat/>
    <w:rsid w:val="00AC360D"/>
    <w:pPr>
      <w:spacing w:line="256" w:lineRule="auto"/>
    </w:pPr>
    <w:rPr>
      <w:rFonts w:eastAsia="Times New Roman"/>
      <w:b/>
      <w:szCs w:val="20"/>
    </w:rPr>
  </w:style>
  <w:style w:type="character" w:customStyle="1" w:styleId="Heading7Char1">
    <w:name w:val="Heading 7 Char1"/>
    <w:basedOn w:val="DefaultParagraphFont"/>
    <w:semiHidden/>
    <w:rsid w:val="00AC360D"/>
    <w:rPr>
      <w:rFonts w:asciiTheme="majorHAnsi" w:eastAsiaTheme="majorEastAsia" w:hAnsiTheme="majorHAnsi" w:cstheme="majorBidi"/>
      <w:i/>
      <w:iCs/>
      <w:color w:val="404040" w:themeColor="text1" w:themeTint="BF"/>
      <w:sz w:val="22"/>
      <w:szCs w:val="24"/>
    </w:rPr>
  </w:style>
  <w:style w:type="character" w:customStyle="1" w:styleId="Heading8Char1">
    <w:name w:val="Heading 8 Char1"/>
    <w:basedOn w:val="DefaultParagraphFont"/>
    <w:semiHidden/>
    <w:rsid w:val="00AC360D"/>
    <w:rPr>
      <w:rFonts w:asciiTheme="majorHAnsi" w:eastAsiaTheme="majorEastAsia" w:hAnsiTheme="majorHAnsi" w:cstheme="majorBidi"/>
      <w:color w:val="404040" w:themeColor="text1" w:themeTint="BF"/>
    </w:rPr>
  </w:style>
  <w:style w:type="character" w:customStyle="1" w:styleId="Heading9Char1">
    <w:name w:val="Heading 9 Char1"/>
    <w:basedOn w:val="DefaultParagraphFont"/>
    <w:semiHidden/>
    <w:rsid w:val="00AC360D"/>
    <w:rPr>
      <w:rFonts w:asciiTheme="majorHAnsi" w:eastAsiaTheme="majorEastAsia" w:hAnsiTheme="majorHAnsi" w:cstheme="majorBidi"/>
      <w:i/>
      <w:iCs/>
      <w:color w:val="404040" w:themeColor="text1" w:themeTint="BF"/>
    </w:rPr>
  </w:style>
  <w:style w:type="character" w:customStyle="1" w:styleId="ReadUnderline">
    <w:name w:val="Read Underline"/>
    <w:rsid w:val="00AC360D"/>
    <w:rPr>
      <w:rFonts w:ascii="Arial" w:hAnsi="Arial" w:hint="default"/>
      <w:b/>
      <w:bCs w:val="0"/>
      <w:sz w:val="20"/>
      <w:u w:val="thick"/>
    </w:rPr>
  </w:style>
  <w:style w:type="character" w:customStyle="1" w:styleId="creditline">
    <w:name w:val="creditline"/>
    <w:basedOn w:val="DefaultParagraphFont"/>
    <w:rsid w:val="00AC360D"/>
  </w:style>
  <w:style w:type="character" w:customStyle="1" w:styleId="grd">
    <w:name w:val="grd"/>
    <w:basedOn w:val="DefaultParagraphFont"/>
    <w:rsid w:val="00AC360D"/>
  </w:style>
  <w:style w:type="character" w:customStyle="1" w:styleId="PhoNormal">
    <w:name w:val="PhoNormal"/>
    <w:basedOn w:val="DefaultParagraphFont"/>
    <w:uiPriority w:val="1"/>
    <w:qFormat/>
    <w:rsid w:val="00AC360D"/>
    <w:rPr>
      <w:rFonts w:ascii="Georgia" w:hAnsi="Georgia" w:hint="default"/>
      <w:sz w:val="22"/>
    </w:rPr>
  </w:style>
  <w:style w:type="character" w:customStyle="1" w:styleId="Underline-WFU">
    <w:name w:val="Underline-WFU"/>
    <w:uiPriority w:val="1"/>
    <w:qFormat/>
    <w:rsid w:val="00AC360D"/>
    <w:rPr>
      <w:rFonts w:ascii="Cambria" w:hAnsi="Cambria" w:hint="default"/>
      <w:sz w:val="22"/>
      <w:u w:val="single"/>
    </w:rPr>
  </w:style>
  <w:style w:type="character" w:customStyle="1" w:styleId="Underline-Highlighted-WFU">
    <w:name w:val="Underline-Highlighted-WFU"/>
    <w:basedOn w:val="DefaultParagraphFont"/>
    <w:uiPriority w:val="1"/>
    <w:qFormat/>
    <w:rsid w:val="00AC360D"/>
    <w:rPr>
      <w:rFonts w:ascii="Times New Roman" w:hAnsi="Times New Roman" w:hint="default"/>
      <w:sz w:val="22"/>
      <w:u w:val="single"/>
      <w:bdr w:val="none" w:sz="0" w:space="0" w:color="auto" w:frame="1"/>
      <w:shd w:val="clear" w:color="auto" w:fill="BEFF7D"/>
    </w:rPr>
  </w:style>
  <w:style w:type="character" w:customStyle="1" w:styleId="Underline-Highlighted-WFU-Big">
    <w:name w:val="Underline-Highlighted-WFU-Big"/>
    <w:basedOn w:val="Underline-Highlighted-WFU"/>
    <w:uiPriority w:val="1"/>
    <w:qFormat/>
    <w:rsid w:val="00AC360D"/>
    <w:rPr>
      <w:rFonts w:ascii="Times New Roman" w:hAnsi="Times New Roman" w:hint="default"/>
      <w:b/>
      <w:bCs w:val="0"/>
      <w:sz w:val="24"/>
      <w:u w:val="single"/>
      <w:bdr w:val="single" w:sz="4" w:space="0" w:color="000000" w:frame="1"/>
      <w:shd w:val="clear" w:color="auto" w:fill="BEFF7D"/>
    </w:rPr>
  </w:style>
  <w:style w:type="character" w:customStyle="1" w:styleId="post-title">
    <w:name w:val="post-title"/>
    <w:rsid w:val="00AC360D"/>
  </w:style>
  <w:style w:type="character" w:customStyle="1" w:styleId="style300">
    <w:name w:val="style30"/>
    <w:rsid w:val="00AC360D"/>
  </w:style>
  <w:style w:type="character" w:customStyle="1" w:styleId="see">
    <w:name w:val="see"/>
    <w:rsid w:val="00AC360D"/>
  </w:style>
  <w:style w:type="character" w:customStyle="1" w:styleId="CharacterStyle4">
    <w:name w:val="Character Style 4"/>
    <w:rsid w:val="00AC360D"/>
    <w:rPr>
      <w:rFonts w:ascii="Arial Narrow" w:hAnsi="Arial Narrow" w:cs="Arial Narrow" w:hint="default"/>
      <w:sz w:val="18"/>
      <w:szCs w:val="18"/>
      <w:u w:val="single"/>
    </w:rPr>
  </w:style>
  <w:style w:type="character" w:customStyle="1" w:styleId="CharacterStyle5">
    <w:name w:val="Character Style 5"/>
    <w:rsid w:val="00AC360D"/>
    <w:rPr>
      <w:rFonts w:ascii="Arial Narrow" w:hAnsi="Arial Narrow" w:cs="Arial Narrow" w:hint="default"/>
      <w:sz w:val="22"/>
      <w:szCs w:val="22"/>
      <w:u w:val="single"/>
    </w:rPr>
  </w:style>
  <w:style w:type="character" w:customStyle="1" w:styleId="CharacterStyle9">
    <w:name w:val="Character Style 9"/>
    <w:rsid w:val="00AC360D"/>
    <w:rPr>
      <w:rFonts w:ascii="Arial Narrow" w:hAnsi="Arial Narrow" w:cs="Arial Narrow" w:hint="default"/>
      <w:sz w:val="18"/>
      <w:szCs w:val="18"/>
    </w:rPr>
  </w:style>
  <w:style w:type="character" w:customStyle="1" w:styleId="CharacterStyle12">
    <w:name w:val="Character Style 12"/>
    <w:rsid w:val="00AC360D"/>
    <w:rPr>
      <w:rFonts w:ascii="Arial Narrow" w:hAnsi="Arial Narrow" w:cs="Arial Narrow" w:hint="default"/>
      <w:b/>
      <w:bCs/>
      <w:sz w:val="26"/>
      <w:szCs w:val="26"/>
    </w:rPr>
  </w:style>
  <w:style w:type="character" w:customStyle="1" w:styleId="CharacterStyle13">
    <w:name w:val="Character Style 13"/>
    <w:rsid w:val="00AC360D"/>
    <w:rPr>
      <w:rFonts w:ascii="Arial" w:hAnsi="Arial" w:cs="Arial" w:hint="default"/>
      <w:sz w:val="6"/>
      <w:szCs w:val="6"/>
    </w:rPr>
  </w:style>
  <w:style w:type="character" w:customStyle="1" w:styleId="CharacterStyle14">
    <w:name w:val="Character Style 14"/>
    <w:rsid w:val="00AC360D"/>
    <w:rPr>
      <w:rFonts w:ascii="Arial Narrow" w:hAnsi="Arial Narrow" w:cs="Arial Narrow" w:hint="default"/>
      <w:b/>
      <w:bCs/>
      <w:sz w:val="20"/>
      <w:szCs w:val="20"/>
    </w:rPr>
  </w:style>
  <w:style w:type="character" w:customStyle="1" w:styleId="FontStyle33">
    <w:name w:val="Font Style33"/>
    <w:rsid w:val="00AC360D"/>
    <w:rPr>
      <w:rFonts w:ascii="Times New Roman" w:hAnsi="Times New Roman" w:cs="Times New Roman" w:hint="default"/>
      <w:b/>
      <w:bCs/>
      <w:sz w:val="18"/>
      <w:szCs w:val="18"/>
    </w:rPr>
  </w:style>
  <w:style w:type="character" w:customStyle="1" w:styleId="FontStyle37">
    <w:name w:val="Font Style37"/>
    <w:rsid w:val="00AC360D"/>
    <w:rPr>
      <w:rFonts w:ascii="Times New Roman" w:hAnsi="Times New Roman" w:cs="Times New Roman" w:hint="default"/>
      <w:sz w:val="18"/>
      <w:szCs w:val="18"/>
    </w:rPr>
  </w:style>
  <w:style w:type="character" w:customStyle="1" w:styleId="FontStyle45">
    <w:name w:val="Font Style45"/>
    <w:rsid w:val="00AC360D"/>
    <w:rPr>
      <w:rFonts w:ascii="Times New Roman" w:hAnsi="Times New Roman" w:cs="Times New Roman" w:hint="default"/>
      <w:sz w:val="22"/>
      <w:szCs w:val="22"/>
    </w:rPr>
  </w:style>
  <w:style w:type="character" w:customStyle="1" w:styleId="FontStyle46">
    <w:name w:val="Font Style46"/>
    <w:rsid w:val="00AC360D"/>
    <w:rPr>
      <w:rFonts w:ascii="Times New Roman" w:hAnsi="Times New Roman" w:cs="Times New Roman" w:hint="default"/>
      <w:b/>
      <w:bCs/>
      <w:sz w:val="22"/>
      <w:szCs w:val="22"/>
    </w:rPr>
  </w:style>
  <w:style w:type="character" w:customStyle="1" w:styleId="FontStyle42">
    <w:name w:val="Font Style42"/>
    <w:rsid w:val="00AC360D"/>
    <w:rPr>
      <w:rFonts w:ascii="Times New Roman" w:hAnsi="Times New Roman" w:cs="Times New Roman" w:hint="default"/>
      <w:sz w:val="18"/>
      <w:szCs w:val="18"/>
    </w:rPr>
  </w:style>
  <w:style w:type="character" w:customStyle="1" w:styleId="FontStyle36">
    <w:name w:val="Font Style36"/>
    <w:rsid w:val="00AC360D"/>
    <w:rPr>
      <w:rFonts w:ascii="Times New Roman" w:hAnsi="Times New Roman" w:cs="Times New Roman" w:hint="default"/>
      <w:sz w:val="12"/>
      <w:szCs w:val="12"/>
    </w:rPr>
  </w:style>
  <w:style w:type="character" w:customStyle="1" w:styleId="FontStyle38">
    <w:name w:val="Font Style38"/>
    <w:rsid w:val="00AC360D"/>
    <w:rPr>
      <w:rFonts w:ascii="Times New Roman" w:hAnsi="Times New Roman" w:cs="Times New Roman" w:hint="default"/>
      <w:b/>
      <w:bCs/>
      <w:smallCaps/>
      <w:sz w:val="26"/>
      <w:szCs w:val="26"/>
    </w:rPr>
  </w:style>
  <w:style w:type="character" w:customStyle="1" w:styleId="FontStyle34">
    <w:name w:val="Font Style34"/>
    <w:rsid w:val="00AC360D"/>
    <w:rPr>
      <w:rFonts w:ascii="Times New Roman" w:hAnsi="Times New Roman" w:cs="Times New Roman" w:hint="default"/>
      <w:sz w:val="18"/>
      <w:szCs w:val="18"/>
    </w:rPr>
  </w:style>
  <w:style w:type="character" w:customStyle="1" w:styleId="FontStyle26">
    <w:name w:val="Font Style26"/>
    <w:rsid w:val="00AC360D"/>
    <w:rPr>
      <w:rFonts w:ascii="Verdana" w:hAnsi="Verdana" w:cs="Verdana" w:hint="default"/>
      <w:spacing w:val="20"/>
      <w:sz w:val="18"/>
      <w:szCs w:val="18"/>
    </w:rPr>
  </w:style>
  <w:style w:type="character" w:customStyle="1" w:styleId="Cite-WFU">
    <w:name w:val="Cite-WFU"/>
    <w:uiPriority w:val="1"/>
    <w:qFormat/>
    <w:rsid w:val="00AC360D"/>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Dottedunderline0">
    <w:name w:val="Dotted underline"/>
    <w:rsid w:val="00AC360D"/>
    <w:rPr>
      <w:rFonts w:ascii="Times New Roman" w:hAnsi="Times New Roman" w:hint="default"/>
      <w:sz w:val="24"/>
      <w:u w:val="dottedHeavy"/>
    </w:rPr>
  </w:style>
  <w:style w:type="character" w:customStyle="1" w:styleId="underlinecardChar">
    <w:name w:val="underline card Char"/>
    <w:basedOn w:val="DefaultParagraphFont"/>
    <w:rsid w:val="00AC360D"/>
    <w:rPr>
      <w:rFonts w:ascii="Arial" w:hAnsi="Arial" w:hint="default"/>
      <w:sz w:val="18"/>
      <w:szCs w:val="24"/>
      <w:u w:val="single"/>
      <w:lang w:val="en-US" w:eastAsia="en-US" w:bidi="ar-SA"/>
    </w:rPr>
  </w:style>
  <w:style w:type="character" w:customStyle="1" w:styleId="dateline-separator">
    <w:name w:val="dateline-separator"/>
    <w:basedOn w:val="DefaultParagraphFont"/>
    <w:rsid w:val="00AC360D"/>
  </w:style>
  <w:style w:type="character" w:customStyle="1" w:styleId="Hyperlink1">
    <w:name w:val="Hyperlink1"/>
    <w:basedOn w:val="DefaultParagraphFont"/>
    <w:rsid w:val="00AC360D"/>
    <w:rPr>
      <w:color w:val="745D57"/>
      <w:u w:val="single"/>
    </w:rPr>
  </w:style>
  <w:style w:type="character" w:customStyle="1" w:styleId="CitationChar1">
    <w:name w:val="Citation Char1"/>
    <w:basedOn w:val="DefaultParagraphFont"/>
    <w:rsid w:val="00AC360D"/>
    <w:rPr>
      <w:rFonts w:ascii="Calibri" w:hAnsi="Calibri" w:cs="Calibri" w:hint="default"/>
    </w:rPr>
  </w:style>
  <w:style w:type="character" w:customStyle="1" w:styleId="bigbody1">
    <w:name w:val="bigbody1"/>
    <w:basedOn w:val="DefaultParagraphFont"/>
    <w:rsid w:val="00AC360D"/>
    <w:rPr>
      <w:rFonts w:ascii="Arial" w:hAnsi="Arial" w:cs="Arial" w:hint="default"/>
      <w:sz w:val="24"/>
      <w:szCs w:val="24"/>
    </w:rPr>
  </w:style>
  <w:style w:type="character" w:customStyle="1" w:styleId="boldciteChar1">
    <w:name w:val="bold cite Char1"/>
    <w:basedOn w:val="DefaultParagraphFont"/>
    <w:rsid w:val="00AC360D"/>
    <w:rPr>
      <w:rFonts w:ascii="Arial" w:hAnsi="Arial" w:hint="default"/>
      <w:b/>
      <w:bCs w:val="0"/>
      <w:color w:val="000000"/>
      <w:sz w:val="28"/>
      <w:szCs w:val="24"/>
      <w:u w:val="thick" w:color="000000"/>
      <w:lang w:val="en-US" w:eastAsia="en-US" w:bidi="ar-SA"/>
    </w:rPr>
  </w:style>
  <w:style w:type="character" w:customStyle="1" w:styleId="papercaption1">
    <w:name w:val="papercaption1"/>
    <w:basedOn w:val="DefaultParagraphFont"/>
    <w:rsid w:val="00AC360D"/>
    <w:rPr>
      <w:rFonts w:ascii="Verdana" w:hAnsi="Verdana" w:hint="default"/>
      <w:b/>
      <w:bCs/>
      <w:i w:val="0"/>
      <w:iCs w:val="0"/>
      <w:color w:val="000000"/>
      <w:sz w:val="21"/>
      <w:szCs w:val="21"/>
    </w:rPr>
  </w:style>
  <w:style w:type="character" w:customStyle="1" w:styleId="affiliation1">
    <w:name w:val="affiliation1"/>
    <w:basedOn w:val="DefaultParagraphFont"/>
    <w:rsid w:val="00AC360D"/>
    <w:rPr>
      <w:rFonts w:ascii="Verdana" w:hAnsi="Verdana" w:hint="default"/>
      <w:b w:val="0"/>
      <w:bCs w:val="0"/>
      <w:i w:val="0"/>
      <w:iCs w:val="0"/>
      <w:color w:val="000000"/>
      <w:sz w:val="18"/>
      <w:szCs w:val="18"/>
    </w:rPr>
  </w:style>
  <w:style w:type="character" w:customStyle="1" w:styleId="paperquote1">
    <w:name w:val="paperquote1"/>
    <w:basedOn w:val="DefaultParagraphFont"/>
    <w:rsid w:val="00AC360D"/>
    <w:rPr>
      <w:rFonts w:ascii="Verdana" w:hAnsi="Verdana" w:hint="default"/>
      <w:b w:val="0"/>
      <w:bCs w:val="0"/>
      <w:i w:val="0"/>
      <w:iCs w:val="0"/>
      <w:sz w:val="18"/>
      <w:szCs w:val="18"/>
    </w:rPr>
  </w:style>
  <w:style w:type="character" w:customStyle="1" w:styleId="erasure">
    <w:name w:val="erasure"/>
    <w:basedOn w:val="DefaultParagraphFont"/>
    <w:rsid w:val="00AC360D"/>
    <w:rPr>
      <w:rFonts w:ascii="Arial" w:hAnsi="Arial" w:cs="Arial" w:hint="default"/>
      <w:strike/>
      <w:color w:val="000000"/>
      <w:szCs w:val="22"/>
      <w:vertAlign w:val="baseline"/>
    </w:rPr>
  </w:style>
  <w:style w:type="character" w:customStyle="1" w:styleId="citationunderlineChar">
    <w:name w:val="citation/underline Char"/>
    <w:basedOn w:val="DefaultParagraphFont"/>
    <w:rsid w:val="00AC360D"/>
    <w:rPr>
      <w:b/>
      <w:bCs w:val="0"/>
      <w:sz w:val="24"/>
      <w:szCs w:val="24"/>
      <w:u w:val="single"/>
      <w:lang w:val="en-US" w:eastAsia="en-US" w:bidi="ar-SA"/>
    </w:rPr>
  </w:style>
  <w:style w:type="character" w:customStyle="1" w:styleId="boldciteChar1Char">
    <w:name w:val="bold cite Char1 Char"/>
    <w:basedOn w:val="DefaultParagraphFont"/>
    <w:rsid w:val="00AC360D"/>
    <w:rPr>
      <w:rFonts w:ascii="Arial" w:hAnsi="Arial" w:cs="Arial" w:hint="default"/>
      <w:b/>
      <w:bCs w:val="0"/>
      <w:sz w:val="24"/>
      <w:szCs w:val="18"/>
      <w:lang w:val="en-US" w:eastAsia="en-US" w:bidi="ar-SA"/>
    </w:rPr>
  </w:style>
  <w:style w:type="character" w:customStyle="1" w:styleId="cardCharCharCharCharCharCharChar">
    <w:name w:val="card Char Char Char Char Char Char Char"/>
    <w:basedOn w:val="DefaultParagraphFont"/>
    <w:rsid w:val="00AC360D"/>
    <w:rPr>
      <w:sz w:val="24"/>
      <w:szCs w:val="24"/>
      <w:lang w:val="en-US" w:eastAsia="en-US" w:bidi="ar-SA"/>
    </w:rPr>
  </w:style>
  <w:style w:type="character" w:customStyle="1" w:styleId="headline1">
    <w:name w:val="headline1"/>
    <w:basedOn w:val="DefaultParagraphFont"/>
    <w:rsid w:val="00AC360D"/>
  </w:style>
  <w:style w:type="character" w:customStyle="1" w:styleId="boldciteChar2">
    <w:name w:val="bold cite Char2"/>
    <w:basedOn w:val="DefaultParagraphFont"/>
    <w:rsid w:val="00AC360D"/>
    <w:rPr>
      <w:rFonts w:ascii="Arial" w:hAnsi="Arial" w:hint="default"/>
      <w:b/>
      <w:bCs w:val="0"/>
      <w:color w:val="000000"/>
      <w:sz w:val="28"/>
      <w:szCs w:val="24"/>
      <w:u w:val="thick" w:color="000000"/>
      <w:lang w:val="en-US" w:eastAsia="en-US" w:bidi="ar-SA"/>
    </w:rPr>
  </w:style>
  <w:style w:type="character" w:customStyle="1" w:styleId="NormalizationChar">
    <w:name w:val="Normalization Char"/>
    <w:basedOn w:val="DefaultParagraphFont"/>
    <w:rsid w:val="00AC360D"/>
    <w:rPr>
      <w:color w:val="000000"/>
      <w:sz w:val="18"/>
      <w:szCs w:val="24"/>
      <w:lang w:val="en-US" w:eastAsia="en-US" w:bidi="ar-SA"/>
    </w:rPr>
  </w:style>
  <w:style w:type="character" w:customStyle="1" w:styleId="evidenceCharChar">
    <w:name w:val="evidence Char Char"/>
    <w:basedOn w:val="DefaultParagraphFont"/>
    <w:rsid w:val="00AC360D"/>
    <w:rPr>
      <w:rFonts w:ascii="Arial" w:hAnsi="Arial" w:cs="Arial" w:hint="default"/>
      <w:color w:val="000000"/>
      <w:u w:val="thick"/>
      <w:lang w:val="en-US" w:eastAsia="en-US" w:bidi="ar-SA"/>
    </w:rPr>
  </w:style>
  <w:style w:type="character" w:customStyle="1" w:styleId="Style1CharChar">
    <w:name w:val="Style1 Char Char"/>
    <w:basedOn w:val="DefaultParagraphFont"/>
    <w:rsid w:val="00AC360D"/>
    <w:rPr>
      <w:color w:val="000000"/>
      <w:sz w:val="16"/>
      <w:szCs w:val="24"/>
      <w:lang w:val="en-US" w:eastAsia="en-US" w:bidi="ar-SA"/>
    </w:rPr>
  </w:style>
  <w:style w:type="character" w:customStyle="1" w:styleId="Style14ptBoldUnderline">
    <w:name w:val="Style 14 pt Bold Underline"/>
    <w:basedOn w:val="DefaultParagraphFont"/>
    <w:rsid w:val="00AC360D"/>
    <w:rPr>
      <w:rFonts w:ascii="Arial" w:hAnsi="Arial" w:hint="default"/>
      <w:b/>
      <w:bCs/>
      <w:sz w:val="28"/>
      <w:u w:val="single"/>
    </w:rPr>
  </w:style>
  <w:style w:type="character" w:customStyle="1" w:styleId="CardFormatCharCharCharCharCharCharChar">
    <w:name w:val="Card Format Char Char Char Char Char Char Char"/>
    <w:basedOn w:val="DefaultParagraphFont"/>
    <w:rsid w:val="00AC360D"/>
    <w:rPr>
      <w:color w:val="000000"/>
      <w:sz w:val="18"/>
      <w:szCs w:val="18"/>
      <w:lang w:val="en-US" w:eastAsia="en-US" w:bidi="ar-SA"/>
    </w:rPr>
  </w:style>
  <w:style w:type="character" w:customStyle="1" w:styleId="BlockTitle1CharChar">
    <w:name w:val="Block Title #1 Char Char"/>
    <w:basedOn w:val="DefaultParagraphFont"/>
    <w:rsid w:val="00AC360D"/>
    <w:rPr>
      <w:rFonts w:ascii="Arial" w:hAnsi="Arial" w:cs="Arial" w:hint="default"/>
      <w:b/>
      <w:bCs/>
      <w:color w:val="000000"/>
      <w:kern w:val="32"/>
      <w:sz w:val="32"/>
      <w:szCs w:val="32"/>
      <w:lang w:val="en-US" w:eastAsia="en-US" w:bidi="ar-SA"/>
    </w:rPr>
  </w:style>
  <w:style w:type="character" w:customStyle="1" w:styleId="smalltext1">
    <w:name w:val="smalltext"/>
    <w:basedOn w:val="DefaultParagraphFont"/>
    <w:rsid w:val="00AC360D"/>
  </w:style>
  <w:style w:type="character" w:customStyle="1" w:styleId="ds">
    <w:name w:val="ds"/>
    <w:basedOn w:val="DefaultParagraphFont"/>
    <w:rsid w:val="00AC360D"/>
  </w:style>
  <w:style w:type="character" w:customStyle="1" w:styleId="documentbody">
    <w:name w:val="documentbody"/>
    <w:basedOn w:val="DefaultParagraphFont"/>
    <w:rsid w:val="00AC360D"/>
  </w:style>
  <w:style w:type="character" w:customStyle="1" w:styleId="searchterm">
    <w:name w:val="searchterm"/>
    <w:basedOn w:val="DefaultParagraphFont"/>
    <w:rsid w:val="00AC360D"/>
  </w:style>
  <w:style w:type="character" w:customStyle="1" w:styleId="text-bold">
    <w:name w:val="text-bold"/>
    <w:basedOn w:val="DefaultParagraphFont"/>
    <w:rsid w:val="00AC360D"/>
  </w:style>
  <w:style w:type="character" w:customStyle="1" w:styleId="highlightcardtextChar1">
    <w:name w:val="highlight card text Char1"/>
    <w:basedOn w:val="DefaultParagraphFont"/>
    <w:rsid w:val="00AC360D"/>
    <w:rPr>
      <w:rFonts w:ascii="Arial" w:hAnsi="Arial" w:hint="default"/>
      <w:color w:val="000000"/>
      <w:sz w:val="18"/>
      <w:szCs w:val="24"/>
      <w:u w:val="single" w:color="000000"/>
      <w:lang w:val="en-US" w:eastAsia="en-US" w:bidi="ar-SA"/>
    </w:rPr>
  </w:style>
  <w:style w:type="character" w:customStyle="1" w:styleId="Style10ptUnderline1">
    <w:name w:val="Style 10 pt Underline1"/>
    <w:basedOn w:val="DefaultParagraphFont"/>
    <w:rsid w:val="00AC360D"/>
    <w:rPr>
      <w:rFonts w:ascii="Times New Roman" w:hAnsi="Times New Roman" w:hint="default"/>
      <w:sz w:val="20"/>
      <w:u w:val="single"/>
    </w:rPr>
  </w:style>
  <w:style w:type="character" w:customStyle="1" w:styleId="StyleLatinArialBold">
    <w:name w:val="Style (Latin) Arial Bold"/>
    <w:basedOn w:val="DefaultParagraphFont"/>
    <w:rsid w:val="00AC360D"/>
    <w:rPr>
      <w:rFonts w:ascii="Times New Roman" w:hAnsi="Times New Roman" w:hint="default"/>
      <w:b/>
      <w:bCs/>
      <w:sz w:val="24"/>
    </w:rPr>
  </w:style>
  <w:style w:type="character" w:customStyle="1" w:styleId="10ptUnderline">
    <w:name w:val="10 ptUnderline"/>
    <w:basedOn w:val="DefaultParagraphFont"/>
    <w:rsid w:val="00AC360D"/>
    <w:rPr>
      <w:rFonts w:ascii="Times New Roman" w:hAnsi="Times New Roman" w:hint="default"/>
      <w:bCs/>
      <w:sz w:val="20"/>
      <w:u w:val="single"/>
    </w:rPr>
  </w:style>
  <w:style w:type="character" w:customStyle="1" w:styleId="boldciteCharChar2">
    <w:name w:val="bold cite Char Char2"/>
    <w:basedOn w:val="DefaultParagraphFont"/>
    <w:rsid w:val="00AC360D"/>
    <w:rPr>
      <w:rFonts w:ascii="Arial" w:hAnsi="Arial" w:cs="Arial" w:hint="default"/>
      <w:b/>
      <w:bCs/>
      <w:kern w:val="32"/>
      <w:sz w:val="24"/>
      <w:szCs w:val="24"/>
      <w:lang w:val="en-US" w:eastAsia="en-US" w:bidi="ar-SA"/>
    </w:rPr>
  </w:style>
  <w:style w:type="character" w:customStyle="1" w:styleId="tagChar1CharChar">
    <w:name w:val="tag Char1 Char Char"/>
    <w:basedOn w:val="DefaultParagraphFont"/>
    <w:rsid w:val="00AC360D"/>
    <w:rPr>
      <w:b/>
      <w:bCs/>
      <w:sz w:val="24"/>
      <w:szCs w:val="24"/>
      <w:lang w:val="en-US" w:eastAsia="en-US" w:bidi="ar-SA"/>
    </w:rPr>
  </w:style>
  <w:style w:type="character" w:customStyle="1" w:styleId="textlarge">
    <w:name w:val="textlarge"/>
    <w:basedOn w:val="DefaultParagraphFont"/>
    <w:rsid w:val="00AC360D"/>
  </w:style>
  <w:style w:type="character" w:customStyle="1" w:styleId="BodyTextIndent2Char1">
    <w:name w:val="Body Text Indent 2 Char1"/>
    <w:basedOn w:val="DefaultParagraphFont"/>
    <w:semiHidden/>
    <w:rsid w:val="00AC360D"/>
    <w:rPr>
      <w:rFonts w:ascii="Arial" w:hAnsi="Arial" w:cs="Arial"/>
      <w:sz w:val="16"/>
    </w:rPr>
  </w:style>
  <w:style w:type="character" w:customStyle="1" w:styleId="bylinetitle">
    <w:name w:val="bylinetitle"/>
    <w:basedOn w:val="DefaultParagraphFont"/>
    <w:rsid w:val="00AC360D"/>
  </w:style>
  <w:style w:type="character" w:customStyle="1" w:styleId="afpdateline">
    <w:name w:val="afp_dateline"/>
    <w:basedOn w:val="DefaultParagraphFont"/>
    <w:rsid w:val="00AC360D"/>
  </w:style>
  <w:style w:type="character" w:customStyle="1" w:styleId="datetime">
    <w:name w:val="datetime"/>
    <w:basedOn w:val="DefaultParagraphFont"/>
    <w:rsid w:val="00AC360D"/>
  </w:style>
  <w:style w:type="character" w:customStyle="1" w:styleId="dropcap">
    <w:name w:val="dropcap"/>
    <w:basedOn w:val="DefaultParagraphFont"/>
    <w:rsid w:val="00AC360D"/>
  </w:style>
  <w:style w:type="character" w:customStyle="1" w:styleId="smallcap">
    <w:name w:val="smallcap"/>
    <w:basedOn w:val="DefaultParagraphFont"/>
    <w:rsid w:val="00AC360D"/>
  </w:style>
  <w:style w:type="character" w:customStyle="1" w:styleId="datestamp2">
    <w:name w:val="datestamp2"/>
    <w:rsid w:val="00AC360D"/>
  </w:style>
  <w:style w:type="character" w:customStyle="1" w:styleId="linktypelabel1">
    <w:name w:val="link_type_label1"/>
    <w:rsid w:val="00AC360D"/>
    <w:rPr>
      <w:color w:val="000000"/>
    </w:rPr>
  </w:style>
  <w:style w:type="character" w:customStyle="1" w:styleId="StyleDebateUnderline10pt">
    <w:name w:val="Style Debate Underline + 10 pt"/>
    <w:basedOn w:val="DefaultParagraphFont"/>
    <w:rsid w:val="00AC360D"/>
    <w:rPr>
      <w:rFonts w:ascii="Times New Roman" w:hAnsi="Times New Roman" w:hint="default"/>
      <w:sz w:val="20"/>
      <w:szCs w:val="20"/>
      <w:u w:val="single"/>
    </w:rPr>
  </w:style>
  <w:style w:type="character" w:customStyle="1" w:styleId="UnderlineChar11">
    <w:name w:val="Underline Char11"/>
    <w:rsid w:val="00AC360D"/>
    <w:rPr>
      <w:rFonts w:ascii="Times New Roman" w:hAnsi="Times New Roman" w:hint="default"/>
      <w:sz w:val="20"/>
      <w:szCs w:val="24"/>
      <w:u w:val="single"/>
      <w:lang w:val="en-US" w:eastAsia="en-US" w:bidi="ar-SA"/>
    </w:rPr>
  </w:style>
  <w:style w:type="character" w:customStyle="1" w:styleId="UnderlineStyleChar0">
    <w:name w:val="Underline Style Char"/>
    <w:basedOn w:val="DefaultParagraphFont"/>
    <w:locked/>
    <w:rsid w:val="00AC360D"/>
    <w:rPr>
      <w:noProof w:val="0"/>
      <w:sz w:val="24"/>
      <w:szCs w:val="24"/>
      <w:u w:val="single"/>
      <w:lang w:val="en-US" w:eastAsia="en-US" w:bidi="ar-SA"/>
    </w:rPr>
  </w:style>
  <w:style w:type="character" w:customStyle="1" w:styleId="created">
    <w:name w:val="created"/>
    <w:basedOn w:val="DefaultParagraphFont"/>
    <w:rsid w:val="00AC360D"/>
  </w:style>
  <w:style w:type="character" w:customStyle="1" w:styleId="StyleAsianMSMinchoBold">
    <w:name w:val="Style (Asian) MS Mincho Bold"/>
    <w:rsid w:val="00AC360D"/>
    <w:rPr>
      <w:rFonts w:ascii="Times New Roman" w:eastAsia="MS Mincho" w:hAnsi="Times New Roman" w:hint="default"/>
      <w:b/>
      <w:bCs/>
      <w:u w:val="thick"/>
    </w:rPr>
  </w:style>
  <w:style w:type="character" w:customStyle="1" w:styleId="StyleAsianMSMincho">
    <w:name w:val="Style (Asian) MS Mincho"/>
    <w:rsid w:val="00AC360D"/>
    <w:rPr>
      <w:rFonts w:ascii="Times New Roman" w:eastAsia="MS Mincho" w:hAnsi="Times New Roman" w:hint="default"/>
      <w:u w:val="thick"/>
    </w:rPr>
  </w:style>
  <w:style w:type="character" w:customStyle="1" w:styleId="CardCharChar2">
    <w:name w:val="Card Char Char2"/>
    <w:rsid w:val="00AC360D"/>
    <w:rPr>
      <w:rFonts w:ascii="Arial Narrow" w:eastAsia="Times New Roman" w:hAnsi="Arial Narrow" w:cs="Calibri" w:hint="default"/>
    </w:rPr>
  </w:style>
  <w:style w:type="character" w:customStyle="1" w:styleId="CardUpSize-LightChar">
    <w:name w:val="CardUpSize - Light Char"/>
    <w:rsid w:val="00AC360D"/>
    <w:rPr>
      <w:sz w:val="22"/>
      <w:szCs w:val="32"/>
      <w:u w:val="single"/>
      <w:lang w:val="en-US" w:eastAsia="en-US" w:bidi="ar-SA"/>
    </w:rPr>
  </w:style>
  <w:style w:type="character" w:customStyle="1" w:styleId="yqlink">
    <w:name w:val="yqlink"/>
    <w:rsid w:val="00AC360D"/>
  </w:style>
  <w:style w:type="character" w:customStyle="1" w:styleId="clbody">
    <w:name w:val="clbody"/>
    <w:rsid w:val="00AC360D"/>
  </w:style>
  <w:style w:type="character" w:customStyle="1" w:styleId="boldandunderlinecharcharcharcharcharcharcharcharcharcharcharcharcharcharcharchar0">
    <w:name w:val="boldandunderlinecharcharcharcharcharcharcharcharcharcharcharcharcharcharcharchar"/>
    <w:rsid w:val="00AC360D"/>
  </w:style>
  <w:style w:type="character" w:customStyle="1" w:styleId="underlinecharcharcharcharcharcharcharcharcharcharcharcharcharchar">
    <w:name w:val="underlinecharcharcharcharcharcharcharcharcharcharcharcharcharchar"/>
    <w:rsid w:val="00AC360D"/>
  </w:style>
  <w:style w:type="character" w:customStyle="1" w:styleId="NothingChar1">
    <w:name w:val="Nothing Char1"/>
    <w:rsid w:val="00AC360D"/>
    <w:rPr>
      <w:szCs w:val="24"/>
      <w:lang w:val="en-US" w:eastAsia="en-US" w:bidi="ar-SA"/>
    </w:rPr>
  </w:style>
  <w:style w:type="character" w:customStyle="1" w:styleId="CharCharCharCharCharChar1Char">
    <w:name w:val="Char Char Char Char Char Char1 Char"/>
    <w:rsid w:val="00AC360D"/>
    <w:rPr>
      <w:rFonts w:ascii="Times New Roman" w:eastAsia="Times New Roman" w:hAnsi="Times New Roman" w:cs="Times New Roman" w:hint="default"/>
      <w:b/>
      <w:bCs w:val="0"/>
      <w:sz w:val="24"/>
      <w:szCs w:val="24"/>
    </w:rPr>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AC360D"/>
    <w:rPr>
      <w:sz w:val="24"/>
      <w:szCs w:val="24"/>
      <w:lang w:val="en-US" w:eastAsia="en-US" w:bidi="ar-SA"/>
    </w:rPr>
  </w:style>
  <w:style w:type="character" w:customStyle="1" w:styleId="lucenesearchresulturlb">
    <w:name w:val="lucene_search_result_url_b"/>
    <w:basedOn w:val="DefaultParagraphFont"/>
    <w:rsid w:val="00AC360D"/>
  </w:style>
  <w:style w:type="character" w:customStyle="1" w:styleId="FontStyle19">
    <w:name w:val="Font Style19"/>
    <w:basedOn w:val="DefaultParagraphFont"/>
    <w:uiPriority w:val="99"/>
    <w:rsid w:val="00AC360D"/>
    <w:rPr>
      <w:rFonts w:ascii="Times New Roman" w:hAnsi="Times New Roman" w:cs="Times New Roman" w:hint="default"/>
      <w:sz w:val="18"/>
      <w:szCs w:val="18"/>
    </w:rPr>
  </w:style>
  <w:style w:type="table" w:styleId="ColorfulGrid-Accent1">
    <w:name w:val="Colorful Grid Accent 1"/>
    <w:basedOn w:val="TableNormal"/>
    <w:link w:val="ColorfulGrid-Accent1Char"/>
    <w:uiPriority w:val="29"/>
    <w:rsid w:val="00AC360D"/>
    <w:pPr>
      <w:spacing w:after="0" w:line="240" w:lineRule="auto"/>
    </w:pPr>
    <w:rPr>
      <w:iCs/>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AC360D"/>
    <w:rPr>
      <w:iCs/>
      <w:sz w:val="16"/>
      <w:szCs w:val="22"/>
    </w:rPr>
  </w:style>
  <w:style w:type="character" w:customStyle="1" w:styleId="QuoteChar1">
    <w:name w:val="Quote Char1"/>
    <w:basedOn w:val="DefaultParagraphFont"/>
    <w:uiPriority w:val="29"/>
    <w:rsid w:val="00AC360D"/>
    <w:rPr>
      <w:rFonts w:ascii="Arial" w:eastAsia="Calibri" w:hAnsi="Arial" w:cs="Times New Roman"/>
      <w:iCs/>
      <w:sz w:val="16"/>
    </w:rPr>
  </w:style>
  <w:style w:type="character" w:customStyle="1" w:styleId="SourceBold">
    <w:name w:val="Source Bold"/>
    <w:rsid w:val="00AC360D"/>
    <w:rPr>
      <w:rFonts w:ascii="Arial Narrow" w:hAnsi="Arial Narrow" w:hint="default"/>
      <w:b/>
      <w:bCs w:val="0"/>
      <w:strike w:val="0"/>
      <w:dstrike w:val="0"/>
      <w:sz w:val="24"/>
      <w:u w:val="none"/>
      <w:effect w:val="none"/>
    </w:rPr>
  </w:style>
  <w:style w:type="character" w:customStyle="1" w:styleId="2xBoldUnderline">
    <w:name w:val="2x_Bold_Underline"/>
    <w:rsid w:val="00AC360D"/>
    <w:rPr>
      <w:b/>
      <w:bCs/>
      <w:sz w:val="24"/>
      <w:u w:val="thick"/>
    </w:rPr>
  </w:style>
  <w:style w:type="character" w:customStyle="1" w:styleId="readChar">
    <w:name w:val="read Char"/>
    <w:rsid w:val="00AC360D"/>
    <w:rPr>
      <w:szCs w:val="22"/>
      <w:u w:val="single"/>
      <w:lang w:val="en-US" w:eastAsia="en-US" w:bidi="ar-SA"/>
    </w:rPr>
  </w:style>
  <w:style w:type="character" w:customStyle="1" w:styleId="underlining1">
    <w:name w:val="underlining1"/>
    <w:rsid w:val="00AC360D"/>
    <w:rPr>
      <w:u w:val="single"/>
    </w:rPr>
  </w:style>
  <w:style w:type="character" w:customStyle="1" w:styleId="green">
    <w:name w:val="green"/>
    <w:rsid w:val="00AC360D"/>
  </w:style>
  <w:style w:type="character" w:customStyle="1" w:styleId="BodyText30">
    <w:name w:val="Body Text3"/>
    <w:rsid w:val="00AC360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C360D"/>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C360D"/>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AC360D"/>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0">
    <w:name w:val="Body Text4"/>
    <w:rsid w:val="00AC360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FontStyle39">
    <w:name w:val="Font Style39"/>
    <w:uiPriority w:val="99"/>
    <w:rsid w:val="00AC360D"/>
    <w:rPr>
      <w:rFonts w:ascii="Constantia" w:hAnsi="Constantia" w:cs="Constantia" w:hint="default"/>
      <w:b/>
      <w:bCs/>
      <w:sz w:val="18"/>
      <w:szCs w:val="18"/>
    </w:rPr>
  </w:style>
  <w:style w:type="character" w:customStyle="1" w:styleId="nohighlighting">
    <w:name w:val="no highlighting"/>
    <w:rsid w:val="00AC360D"/>
    <w:rPr>
      <w:rFonts w:ascii="Times New Roman" w:hAnsi="Times New Roman" w:hint="default"/>
      <w:color w:val="auto"/>
      <w:sz w:val="20"/>
      <w:u w:val="thick"/>
      <w:bdr w:val="none" w:sz="0" w:space="0" w:color="auto" w:frame="1"/>
    </w:rPr>
  </w:style>
  <w:style w:type="character" w:customStyle="1" w:styleId="cite0">
    <w:name w:val="cite0"/>
    <w:rsid w:val="00AC360D"/>
  </w:style>
  <w:style w:type="character" w:customStyle="1" w:styleId="Style8pt1">
    <w:name w:val="Style 8 pt1"/>
    <w:basedOn w:val="DefaultParagraphFont"/>
    <w:rsid w:val="00AC360D"/>
    <w:rPr>
      <w:sz w:val="16"/>
    </w:rPr>
  </w:style>
  <w:style w:type="paragraph" w:customStyle="1" w:styleId="cal">
    <w:name w:val="cal"/>
    <w:basedOn w:val="Normal"/>
    <w:uiPriority w:val="99"/>
    <w:qFormat/>
    <w:rsid w:val="00AC360D"/>
    <w:pPr>
      <w:ind w:left="288" w:right="288"/>
    </w:pPr>
    <w:rPr>
      <w:rFonts w:ascii="Arial" w:eastAsia="Times New Roman" w:hAnsi="Arial"/>
      <w:sz w:val="16"/>
      <w:szCs w:val="20"/>
    </w:rPr>
  </w:style>
  <w:style w:type="paragraph" w:customStyle="1" w:styleId="CiteInfo">
    <w:name w:val="Cite Info"/>
    <w:basedOn w:val="Normal"/>
    <w:qFormat/>
    <w:rsid w:val="00AC360D"/>
    <w:rPr>
      <w:rFonts w:ascii="Arial" w:eastAsia="Times New Roman" w:hAnsi="Arial"/>
      <w:sz w:val="16"/>
      <w:szCs w:val="16"/>
    </w:rPr>
  </w:style>
  <w:style w:type="character" w:customStyle="1" w:styleId="HIGHLIGHT1">
    <w:name w:val="HIGHLIGHT"/>
    <w:basedOn w:val="DefaultParagraphFont"/>
    <w:uiPriority w:val="1"/>
    <w:qFormat/>
    <w:rsid w:val="00AC360D"/>
    <w:rPr>
      <w:rFonts w:ascii="Arial Narrow" w:eastAsia="Cambria" w:hAnsi="Arial Narrow" w:cs="Times New Roman" w:hint="default"/>
      <w:b w:val="0"/>
      <w:bCs w:val="0"/>
      <w:iCs w:val="0"/>
      <w:color w:val="000000"/>
      <w:sz w:val="24"/>
      <w:szCs w:val="22"/>
      <w:u w:val="single"/>
      <w:bdr w:val="none" w:sz="0" w:space="0" w:color="auto" w:frame="1"/>
      <w:shd w:val="clear" w:color="auto" w:fill="00FFFF"/>
      <w:lang w:eastAsia="en-US"/>
    </w:rPr>
  </w:style>
  <w:style w:type="character" w:customStyle="1" w:styleId="highlightcardtextChar">
    <w:name w:val="highlight card text Char"/>
    <w:basedOn w:val="evidencetextChar"/>
    <w:rsid w:val="00AC360D"/>
    <w:rPr>
      <w:rFonts w:ascii="Arial" w:eastAsia="Times New Roman" w:hAnsi="Arial" w:cs="Times New Roman" w:hint="default"/>
      <w:color w:val="000000"/>
      <w:sz w:val="18"/>
      <w:u w:val="single"/>
      <w:lang w:val="en-US" w:eastAsia="en-US" w:bidi="ar-SA"/>
    </w:rPr>
  </w:style>
  <w:style w:type="paragraph" w:customStyle="1" w:styleId="StyleHeading4TagsmalltextBigcardbodyNormalTagNotBold">
    <w:name w:val="Style Heading 4Tagsmall textBig cardbodyNormal Tag + Not Bold"/>
    <w:basedOn w:val="Normal"/>
    <w:uiPriority w:val="99"/>
    <w:qFormat/>
    <w:rsid w:val="00AC360D"/>
    <w:pPr>
      <w:keepNext/>
      <w:keepLines/>
      <w:spacing w:before="200"/>
      <w:outlineLvl w:val="3"/>
    </w:pPr>
    <w:rPr>
      <w:rFonts w:eastAsiaTheme="majorEastAsia" w:cstheme="majorBidi"/>
      <w:b/>
      <w:sz w:val="26"/>
    </w:rPr>
  </w:style>
  <w:style w:type="character" w:customStyle="1" w:styleId="swauthor">
    <w:name w:val="sw_author"/>
    <w:rsid w:val="00AC360D"/>
  </w:style>
  <w:style w:type="paragraph" w:customStyle="1" w:styleId="BoldUnderlineChar20">
    <w:name w:val="BoldUnderline Char2"/>
    <w:link w:val="BoldUnderlineChar2Char"/>
    <w:rsid w:val="00AC360D"/>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AC360D"/>
    <w:rPr>
      <w:rFonts w:ascii="Times New Roman" w:eastAsia="Times New Roman" w:hAnsi="Times New Roman" w:cs="Times New Roman"/>
      <w:b/>
      <w:sz w:val="20"/>
      <w:szCs w:val="24"/>
      <w:u w:val="single"/>
    </w:rPr>
  </w:style>
  <w:style w:type="character" w:customStyle="1" w:styleId="UnderlineCharChar4">
    <w:name w:val="Underline Char Char4"/>
    <w:rsid w:val="00AC360D"/>
    <w:rPr>
      <w:szCs w:val="24"/>
      <w:u w:val="single"/>
      <w:lang w:val="en-US" w:eastAsia="en-US" w:bidi="ar-SA"/>
    </w:rPr>
  </w:style>
  <w:style w:type="character" w:customStyle="1" w:styleId="BoldUnderlineCharChar3">
    <w:name w:val="BoldUnderline Char Char3"/>
    <w:rsid w:val="00AC360D"/>
    <w:rPr>
      <w:b/>
      <w:szCs w:val="24"/>
      <w:u w:val="single"/>
      <w:lang w:val="en-US" w:eastAsia="en-US" w:bidi="ar-SA"/>
    </w:rPr>
  </w:style>
  <w:style w:type="character" w:customStyle="1" w:styleId="UnderlineCharChar3">
    <w:name w:val="Underline Char Char3"/>
    <w:rsid w:val="00AC360D"/>
    <w:rPr>
      <w:szCs w:val="24"/>
      <w:u w:val="single"/>
      <w:lang w:val="en-US" w:eastAsia="en-US" w:bidi="ar-SA"/>
    </w:rPr>
  </w:style>
  <w:style w:type="character" w:customStyle="1" w:styleId="BoldUnderlineCharChar2">
    <w:name w:val="BoldUnderline Char Char2"/>
    <w:rsid w:val="00AC360D"/>
    <w:rPr>
      <w:b/>
      <w:szCs w:val="24"/>
      <w:u w:val="single"/>
      <w:lang w:val="en-US" w:eastAsia="en-US" w:bidi="ar-SA"/>
    </w:rPr>
  </w:style>
  <w:style w:type="paragraph" w:customStyle="1" w:styleId="UnderlineCard1">
    <w:name w:val="UnderlineCard"/>
    <w:basedOn w:val="Heading3"/>
    <w:link w:val="UnderlineCardChar0"/>
    <w:qFormat/>
    <w:rsid w:val="00AC360D"/>
    <w:pPr>
      <w:keepNext w:val="0"/>
      <w:keepLines w:val="0"/>
      <w:jc w:val="left"/>
      <w:outlineLvl w:val="9"/>
    </w:pPr>
    <w:rPr>
      <w:rFonts w:eastAsia="Calibri" w:cs="Times New Roman"/>
      <w:b w:val="0"/>
      <w:bCs/>
      <w:sz w:val="20"/>
      <w:szCs w:val="20"/>
      <w:lang w:val="x-none" w:eastAsia="x-none"/>
    </w:rPr>
  </w:style>
  <w:style w:type="character" w:customStyle="1" w:styleId="UnderlineCardChar0">
    <w:name w:val="UnderlineCard Char"/>
    <w:link w:val="UnderlineCard1"/>
    <w:rsid w:val="00AC360D"/>
    <w:rPr>
      <w:rFonts w:ascii="Calibri" w:eastAsia="Calibri" w:hAnsi="Calibri" w:cs="Times New Roman"/>
      <w:bCs/>
      <w:sz w:val="20"/>
      <w:szCs w:val="20"/>
      <w:u w:val="single"/>
      <w:lang w:val="x-none" w:eastAsia="x-none"/>
    </w:rPr>
  </w:style>
  <w:style w:type="character" w:customStyle="1" w:styleId="5Notunderlined">
    <w:name w:val="5 Not underlined"/>
    <w:rsid w:val="00AC360D"/>
    <w:rPr>
      <w:rFonts w:ascii="Times New Roman" w:hAnsi="Times New Roman"/>
      <w:sz w:val="16"/>
    </w:rPr>
  </w:style>
  <w:style w:type="character" w:customStyle="1" w:styleId="volume-issue">
    <w:name w:val="volume-issue"/>
    <w:rsid w:val="00AC360D"/>
    <w:rPr>
      <w:rFonts w:cs="Times New Roman"/>
    </w:rPr>
  </w:style>
  <w:style w:type="character" w:customStyle="1" w:styleId="i">
    <w:name w:val="i"/>
    <w:basedOn w:val="DefaultParagraphFont"/>
    <w:uiPriority w:val="99"/>
    <w:rsid w:val="00AC360D"/>
  </w:style>
  <w:style w:type="character" w:customStyle="1" w:styleId="CiteReal0">
    <w:name w:val="CiteReal"/>
    <w:uiPriority w:val="1"/>
    <w:qFormat/>
    <w:rsid w:val="00AC360D"/>
    <w:rPr>
      <w:rFonts w:ascii="Arial" w:hAnsi="Arial"/>
      <w:b/>
      <w:sz w:val="24"/>
      <w:u w:val="single"/>
    </w:rPr>
  </w:style>
  <w:style w:type="paragraph" w:customStyle="1" w:styleId="Cardd">
    <w:name w:val="Cardd"/>
    <w:basedOn w:val="Normal"/>
    <w:uiPriority w:val="4"/>
    <w:qFormat/>
    <w:rsid w:val="00AC360D"/>
    <w:pPr>
      <w:ind w:left="288" w:right="288"/>
    </w:pPr>
  </w:style>
  <w:style w:type="character" w:customStyle="1" w:styleId="view-count">
    <w:name w:val="view-count"/>
    <w:basedOn w:val="DefaultParagraphFont"/>
    <w:rsid w:val="00AC360D"/>
  </w:style>
  <w:style w:type="paragraph" w:customStyle="1" w:styleId="document">
    <w:name w:val="document"/>
    <w:basedOn w:val="Normal"/>
    <w:rsid w:val="00AC360D"/>
    <w:pPr>
      <w:spacing w:before="100" w:beforeAutospacing="1" w:after="100" w:afterAutospacing="1"/>
    </w:pPr>
    <w:rPr>
      <w:rFonts w:eastAsia="Times New Roman"/>
    </w:rPr>
  </w:style>
  <w:style w:type="character" w:customStyle="1" w:styleId="spellingerror">
    <w:name w:val="spellingerror"/>
    <w:basedOn w:val="DefaultParagraphFont"/>
    <w:rsid w:val="00AC360D"/>
  </w:style>
  <w:style w:type="character" w:customStyle="1" w:styleId="CardsFont6ptChar1">
    <w:name w:val="Cards + Font: 6 pt Char1"/>
    <w:basedOn w:val="DefaultParagraphFont"/>
    <w:rsid w:val="00AC360D"/>
    <w:rPr>
      <w:sz w:val="12"/>
      <w:szCs w:val="24"/>
      <w:lang w:val="en-US" w:eastAsia="en-US" w:bidi="ar-SA"/>
    </w:rPr>
  </w:style>
  <w:style w:type="character" w:customStyle="1" w:styleId="CardsSixChar">
    <w:name w:val="Cards Six Char"/>
    <w:link w:val="CardsSix"/>
    <w:locked/>
    <w:rsid w:val="00AC360D"/>
    <w:rPr>
      <w:sz w:val="12"/>
      <w:szCs w:val="24"/>
    </w:rPr>
  </w:style>
  <w:style w:type="paragraph" w:customStyle="1" w:styleId="CardsSix">
    <w:name w:val="Cards Six"/>
    <w:basedOn w:val="Normal"/>
    <w:link w:val="CardsSixChar"/>
    <w:rsid w:val="00AC360D"/>
    <w:pPr>
      <w:autoSpaceDE w:val="0"/>
      <w:autoSpaceDN w:val="0"/>
      <w:adjustRightInd w:val="0"/>
      <w:ind w:left="432" w:right="432"/>
      <w:jc w:val="both"/>
    </w:pPr>
    <w:rPr>
      <w:rFonts w:asciiTheme="minorHAnsi" w:hAnsiTheme="minorHAnsi" w:cstheme="minorBidi"/>
      <w:sz w:val="12"/>
      <w:szCs w:val="24"/>
    </w:rPr>
  </w:style>
  <w:style w:type="character" w:customStyle="1" w:styleId="10ptnotbold">
    <w:name w:val="10ptnotbold"/>
    <w:rsid w:val="00AC360D"/>
    <w:rPr>
      <w:rFonts w:ascii="Times New Roman" w:hAnsi="Times New Roman" w:cs="Times New Roman"/>
      <w:sz w:val="20"/>
    </w:rPr>
  </w:style>
  <w:style w:type="character" w:customStyle="1" w:styleId="action-menu-toggled-item">
    <w:name w:val="action-menu-toggled-item"/>
    <w:basedOn w:val="DefaultParagraphFont"/>
    <w:rsid w:val="00AC360D"/>
  </w:style>
  <w:style w:type="character" w:customStyle="1" w:styleId="1Tag">
    <w:name w:val="1) Tag"/>
    <w:rsid w:val="00AC360D"/>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AC360D"/>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AC360D"/>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AC360D"/>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AC360D"/>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0">
    <w:name w:val="Header Initial"/>
    <w:basedOn w:val="Normal"/>
    <w:link w:val="HeaderInitialChar"/>
    <w:rsid w:val="00AC360D"/>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0"/>
    <w:rsid w:val="00AC360D"/>
    <w:rPr>
      <w:rFonts w:ascii="Calibri" w:eastAsia="Times New Roman" w:hAnsi="Calibri" w:cs="Calibri"/>
      <w:b/>
      <w:caps/>
      <w:sz w:val="40"/>
      <w:szCs w:val="40"/>
    </w:rPr>
  </w:style>
  <w:style w:type="character" w:customStyle="1" w:styleId="kicker1">
    <w:name w:val="kicker1"/>
    <w:basedOn w:val="DefaultParagraphFont"/>
    <w:rsid w:val="00AC360D"/>
    <w:rPr>
      <w:caps/>
      <w:color w:val="008996"/>
      <w:sz w:val="19"/>
      <w:szCs w:val="19"/>
    </w:rPr>
  </w:style>
  <w:style w:type="character" w:customStyle="1" w:styleId="recommendeddesignation2">
    <w:name w:val="recommended_designation2"/>
    <w:basedOn w:val="DefaultParagraphFont"/>
    <w:rsid w:val="00AC360D"/>
  </w:style>
  <w:style w:type="character" w:customStyle="1" w:styleId="storylink2">
    <w:name w:val="story_link2"/>
    <w:basedOn w:val="DefaultParagraphFont"/>
    <w:rsid w:val="00AC360D"/>
  </w:style>
  <w:style w:type="character" w:customStyle="1" w:styleId="gal2">
    <w:name w:val="gal2"/>
    <w:basedOn w:val="DefaultParagraphFont"/>
    <w:rsid w:val="00AC360D"/>
  </w:style>
  <w:style w:type="character" w:customStyle="1" w:styleId="byline2">
    <w:name w:val="byline2"/>
    <w:basedOn w:val="DefaultParagraphFont"/>
    <w:rsid w:val="00AC360D"/>
    <w:rPr>
      <w:rFonts w:ascii="Arial" w:hAnsi="Arial" w:cs="Arial" w:hint="default"/>
      <w:caps/>
      <w:color w:val="333333"/>
      <w:sz w:val="29"/>
      <w:szCs w:val="29"/>
    </w:rPr>
  </w:style>
  <w:style w:type="paragraph" w:customStyle="1" w:styleId="p3">
    <w:name w:val="p3"/>
    <w:basedOn w:val="Normal"/>
    <w:rsid w:val="00AC360D"/>
    <w:pPr>
      <w:spacing w:before="100" w:beforeAutospacing="1" w:after="100" w:afterAutospacing="1" w:line="270" w:lineRule="atLeast"/>
    </w:pPr>
    <w:rPr>
      <w:rFonts w:eastAsia="Times New Roman"/>
      <w:sz w:val="18"/>
      <w:szCs w:val="18"/>
    </w:rPr>
  </w:style>
  <w:style w:type="character" w:customStyle="1" w:styleId="post-author2">
    <w:name w:val="post-author2"/>
    <w:basedOn w:val="DefaultParagraphFont"/>
    <w:rsid w:val="00AC360D"/>
  </w:style>
  <w:style w:type="character" w:customStyle="1" w:styleId="UnderlineNon-bold">
    <w:name w:val="Underline Non - bold"/>
    <w:basedOn w:val="DefaultParagraphFont"/>
    <w:rsid w:val="00AC360D"/>
    <w:rPr>
      <w:rFonts w:ascii="Times New Roman" w:hAnsi="Times New Roman"/>
      <w:iCs/>
      <w:sz w:val="22"/>
      <w:u w:val="single"/>
    </w:rPr>
  </w:style>
  <w:style w:type="character" w:customStyle="1" w:styleId="metad">
    <w:name w:val="metad"/>
    <w:rsid w:val="00AC360D"/>
  </w:style>
  <w:style w:type="character" w:customStyle="1" w:styleId="justify1">
    <w:name w:val="justify1"/>
    <w:rsid w:val="00AC360D"/>
  </w:style>
  <w:style w:type="character" w:customStyle="1" w:styleId="CircleChar">
    <w:name w:val="Circle Char"/>
    <w:basedOn w:val="DefaultParagraphFont"/>
    <w:link w:val="Circle"/>
    <w:rsid w:val="00AC360D"/>
    <w:rPr>
      <w:rFonts w:ascii="Times New Roman" w:eastAsia="Calibri" w:hAnsi="Times New Roman" w:cs="Times New Roman"/>
      <w:b/>
      <w:i/>
      <w:szCs w:val="18"/>
      <w:u w:val="single"/>
    </w:rPr>
  </w:style>
  <w:style w:type="paragraph" w:customStyle="1" w:styleId="TOC3Char">
    <w:name w:val="TOC 3 Char"/>
    <w:basedOn w:val="Normal"/>
    <w:next w:val="Normal"/>
    <w:rsid w:val="00AC360D"/>
    <w:rPr>
      <w:rFonts w:ascii="Times New Roman" w:eastAsia="Times New Roman" w:hAnsi="Times New Roman"/>
      <w:sz w:val="24"/>
      <w:szCs w:val="20"/>
    </w:rPr>
  </w:style>
  <w:style w:type="paragraph" w:customStyle="1" w:styleId="TOC1Char">
    <w:name w:val="TOC 1 Char"/>
    <w:basedOn w:val="Normal"/>
    <w:next w:val="Normal"/>
    <w:rsid w:val="00AC360D"/>
    <w:rPr>
      <w:rFonts w:ascii="Times New Roman" w:eastAsia="Times New Roman" w:hAnsi="Times New Roman"/>
      <w:b/>
      <w:sz w:val="24"/>
      <w:szCs w:val="20"/>
    </w:rPr>
  </w:style>
  <w:style w:type="character" w:customStyle="1" w:styleId="Debate-CardTagandCite-F6Char">
    <w:name w:val="Debate- Card Tag and Cite- F6 Char"/>
    <w:link w:val="Debate-CardTagandCite-F6"/>
    <w:locked/>
    <w:rsid w:val="00AC360D"/>
    <w:rPr>
      <w:rFonts w:ascii="Georgia" w:hAnsi="Georgia"/>
      <w:b/>
    </w:rPr>
  </w:style>
  <w:style w:type="paragraph" w:customStyle="1" w:styleId="Debate-CardTagandCite-F6">
    <w:name w:val="Debate- Card Tag and Cite- F6"/>
    <w:basedOn w:val="Normal"/>
    <w:link w:val="Debate-CardTagandCite-F6Char"/>
    <w:qFormat/>
    <w:rsid w:val="00AC360D"/>
    <w:pPr>
      <w:contextualSpacing/>
    </w:pPr>
    <w:rPr>
      <w:rFonts w:ascii="Georgia" w:hAnsi="Georgia" w:cstheme="minorBidi"/>
      <w:b/>
    </w:rPr>
  </w:style>
  <w:style w:type="character" w:customStyle="1" w:styleId="SmallerReal">
    <w:name w:val="SmallerReal"/>
    <w:basedOn w:val="DefaultParagraphFont"/>
    <w:uiPriority w:val="1"/>
    <w:qFormat/>
    <w:rsid w:val="00AC360D"/>
    <w:rPr>
      <w:rFonts w:ascii="Garamond" w:hAnsi="Garamond"/>
      <w:sz w:val="16"/>
    </w:rPr>
  </w:style>
  <w:style w:type="paragraph" w:customStyle="1" w:styleId="analytic0">
    <w:name w:val="analytic"/>
    <w:basedOn w:val="Normal"/>
    <w:link w:val="analyticChar0"/>
    <w:uiPriority w:val="4"/>
    <w:qFormat/>
    <w:rsid w:val="00AC360D"/>
    <w:pPr>
      <w:spacing w:before="120"/>
    </w:pPr>
    <w:rPr>
      <w:b/>
      <w:sz w:val="20"/>
    </w:rPr>
  </w:style>
  <w:style w:type="character" w:customStyle="1" w:styleId="analyticChar0">
    <w:name w:val="analytic Char"/>
    <w:basedOn w:val="DefaultParagraphFont"/>
    <w:link w:val="analytic0"/>
    <w:uiPriority w:val="4"/>
    <w:rsid w:val="00AC360D"/>
    <w:rPr>
      <w:rFonts w:ascii="Calibri" w:hAnsi="Calibri" w:cs="Calibri"/>
      <w:b/>
      <w:sz w:val="20"/>
    </w:rPr>
  </w:style>
  <w:style w:type="character" w:customStyle="1" w:styleId="field-item2">
    <w:name w:val="field-item2"/>
    <w:basedOn w:val="DefaultParagraphFont"/>
    <w:rsid w:val="00AC360D"/>
    <w:rPr>
      <w:rFonts w:ascii="Trebuchet MS" w:hAnsi="Trebuchet MS" w:hint="default"/>
      <w:sz w:val="17"/>
      <w:szCs w:val="17"/>
    </w:rPr>
  </w:style>
  <w:style w:type="character" w:customStyle="1" w:styleId="name2">
    <w:name w:val="name2"/>
    <w:basedOn w:val="DefaultParagraphFont"/>
    <w:rsid w:val="00AC360D"/>
  </w:style>
  <w:style w:type="character" w:customStyle="1" w:styleId="date-display-single2">
    <w:name w:val="date-display-single2"/>
    <w:basedOn w:val="DefaultParagraphFont"/>
    <w:rsid w:val="00AC360D"/>
  </w:style>
  <w:style w:type="character" w:customStyle="1" w:styleId="span">
    <w:name w:val="span"/>
    <w:basedOn w:val="DefaultParagraphFont"/>
    <w:rsid w:val="00AC360D"/>
  </w:style>
  <w:style w:type="paragraph" w:customStyle="1" w:styleId="skip-nav">
    <w:name w:val="skip-nav"/>
    <w:basedOn w:val="Normal"/>
    <w:rsid w:val="00AC360D"/>
    <w:pPr>
      <w:spacing w:before="100" w:beforeAutospacing="1" w:after="100" w:afterAutospacing="1"/>
    </w:pPr>
    <w:rPr>
      <w:rFonts w:ascii="Times New Roman" w:eastAsia="Times New Roman" w:hAnsi="Times New Roman"/>
      <w:sz w:val="24"/>
    </w:rPr>
  </w:style>
  <w:style w:type="character" w:customStyle="1" w:styleId="bg-relatedbutton-text">
    <w:name w:val="bg-related__button-text"/>
    <w:basedOn w:val="DefaultParagraphFont"/>
    <w:rsid w:val="00AC360D"/>
  </w:style>
  <w:style w:type="paragraph" w:customStyle="1" w:styleId="bg-relateddescription">
    <w:name w:val="bg-related__description"/>
    <w:basedOn w:val="Normal"/>
    <w:rsid w:val="00AC360D"/>
    <w:pPr>
      <w:spacing w:before="100" w:beforeAutospacing="1" w:after="100" w:afterAutospacing="1"/>
    </w:pPr>
    <w:rPr>
      <w:rFonts w:ascii="Times New Roman" w:eastAsia="Times New Roman" w:hAnsi="Times New Roman"/>
      <w:sz w:val="24"/>
    </w:rPr>
  </w:style>
  <w:style w:type="paragraph" w:customStyle="1" w:styleId="p1">
    <w:name w:val="p1"/>
    <w:basedOn w:val="Normal"/>
    <w:rsid w:val="00AC360D"/>
    <w:pPr>
      <w:spacing w:before="100" w:beforeAutospacing="1" w:after="100" w:afterAutospacing="1"/>
    </w:pPr>
    <w:rPr>
      <w:rFonts w:ascii="abel" w:eastAsia="Times New Roman" w:hAnsi="abel"/>
      <w:sz w:val="24"/>
    </w:rPr>
  </w:style>
  <w:style w:type="character" w:customStyle="1" w:styleId="pb-byline2">
    <w:name w:val="pb-byline2"/>
    <w:basedOn w:val="DefaultParagraphFont"/>
    <w:rsid w:val="00AC360D"/>
  </w:style>
  <w:style w:type="character" w:customStyle="1" w:styleId="pb-timestamp2">
    <w:name w:val="pb-timestamp2"/>
    <w:basedOn w:val="DefaultParagraphFont"/>
    <w:rsid w:val="00AC360D"/>
    <w:rPr>
      <w:rFonts w:ascii="FranklinITCProLight" w:hAnsi="FranklinITCProLight" w:hint="default"/>
      <w:i w:val="0"/>
      <w:iCs w:val="0"/>
      <w:color w:val="B2B2B2"/>
      <w:sz w:val="18"/>
      <w:szCs w:val="18"/>
    </w:rPr>
  </w:style>
  <w:style w:type="character" w:customStyle="1" w:styleId="pb-caption2">
    <w:name w:val="pb-caption2"/>
    <w:basedOn w:val="DefaultParagraphFont"/>
    <w:rsid w:val="00AC360D"/>
    <w:rPr>
      <w:rFonts w:ascii="FranklinITCProLight" w:hAnsi="FranklinITCProLight" w:hint="default"/>
      <w:i w:val="0"/>
      <w:iCs w:val="0"/>
      <w:color w:val="6E6E6E"/>
      <w:sz w:val="23"/>
      <w:szCs w:val="23"/>
    </w:rPr>
  </w:style>
  <w:style w:type="character" w:customStyle="1" w:styleId="dropcap1">
    <w:name w:val="dropcap1"/>
    <w:basedOn w:val="DefaultParagraphFont"/>
    <w:rsid w:val="00AC360D"/>
  </w:style>
  <w:style w:type="character" w:customStyle="1" w:styleId="pq">
    <w:name w:val="pq"/>
    <w:basedOn w:val="DefaultParagraphFont"/>
    <w:rsid w:val="00AC360D"/>
  </w:style>
  <w:style w:type="character" w:customStyle="1" w:styleId="pullquote">
    <w:name w:val="pullquote"/>
    <w:basedOn w:val="DefaultParagraphFont"/>
    <w:rsid w:val="00AC360D"/>
  </w:style>
  <w:style w:type="character" w:customStyle="1" w:styleId="bioexcerpt2">
    <w:name w:val="bio_excerpt2"/>
    <w:basedOn w:val="DefaultParagraphFont"/>
    <w:rsid w:val="00AC360D"/>
    <w:rPr>
      <w:vanish w:val="0"/>
      <w:webHidden w:val="0"/>
      <w:specVanish w:val="0"/>
    </w:rPr>
  </w:style>
  <w:style w:type="character" w:customStyle="1" w:styleId="atflatcounter4">
    <w:name w:val="at_flat_counter4"/>
    <w:basedOn w:val="DefaultParagraphFont"/>
    <w:rsid w:val="00AC360D"/>
    <w:rPr>
      <w:rFonts w:ascii="Helvetica" w:hAnsi="Helvetica" w:cs="Helvetica" w:hint="default"/>
      <w:b/>
      <w:bCs/>
      <w:caps/>
      <w:color w:val="32363B"/>
      <w:sz w:val="15"/>
      <w:szCs w:val="15"/>
      <w:shd w:val="clear" w:color="auto" w:fill="EBEBEB"/>
    </w:rPr>
  </w:style>
  <w:style w:type="paragraph" w:customStyle="1" w:styleId="kickerdeck">
    <w:name w:val="kicker__deck"/>
    <w:basedOn w:val="Normal"/>
    <w:rsid w:val="00AC360D"/>
    <w:pPr>
      <w:spacing w:after="168" w:line="315" w:lineRule="atLeast"/>
    </w:pPr>
    <w:rPr>
      <w:rFonts w:ascii="Times New Roman" w:eastAsia="Times New Roman" w:hAnsi="Times New Roman"/>
      <w:color w:val="59595C"/>
      <w:sz w:val="19"/>
      <w:szCs w:val="19"/>
    </w:rPr>
  </w:style>
  <w:style w:type="paragraph" w:customStyle="1" w:styleId="comment-text">
    <w:name w:val="comment-text"/>
    <w:basedOn w:val="Normal"/>
    <w:rsid w:val="00AC360D"/>
    <w:pPr>
      <w:spacing w:before="100" w:beforeAutospacing="1" w:after="100" w:afterAutospacing="1"/>
    </w:pPr>
    <w:rPr>
      <w:rFonts w:ascii="Times New Roman" w:eastAsia="Times New Roman" w:hAnsi="Times New Roman"/>
      <w:sz w:val="24"/>
    </w:rPr>
  </w:style>
  <w:style w:type="character" w:customStyle="1" w:styleId="button-text">
    <w:name w:val="button-text"/>
    <w:basedOn w:val="DefaultParagraphFont"/>
    <w:rsid w:val="00AC360D"/>
  </w:style>
  <w:style w:type="character" w:customStyle="1" w:styleId="wsj-article-caption-content">
    <w:name w:val="wsj-article-caption-content"/>
    <w:basedOn w:val="DefaultParagraphFont"/>
    <w:rsid w:val="00AC360D"/>
  </w:style>
  <w:style w:type="character" w:customStyle="1" w:styleId="wsj-article-credit">
    <w:name w:val="wsj-article-credit"/>
    <w:basedOn w:val="DefaultParagraphFont"/>
    <w:rsid w:val="00AC360D"/>
  </w:style>
  <w:style w:type="character" w:customStyle="1" w:styleId="wsj-article-credit-tag">
    <w:name w:val="wsj-article-credit-tag"/>
    <w:basedOn w:val="DefaultParagraphFont"/>
    <w:rsid w:val="00AC360D"/>
  </w:style>
  <w:style w:type="character" w:customStyle="1" w:styleId="l-qt">
    <w:name w:val="l-qt"/>
    <w:basedOn w:val="DefaultParagraphFont"/>
    <w:rsid w:val="00AC360D"/>
  </w:style>
  <w:style w:type="character" w:customStyle="1" w:styleId="r-qt">
    <w:name w:val="r-qt"/>
    <w:basedOn w:val="DefaultParagraphFont"/>
    <w:rsid w:val="00AC360D"/>
  </w:style>
  <w:style w:type="character" w:customStyle="1" w:styleId="inset-author">
    <w:name w:val="inset-author"/>
    <w:basedOn w:val="DefaultParagraphFont"/>
    <w:rsid w:val="00AC360D"/>
  </w:style>
  <w:style w:type="paragraph" w:customStyle="1" w:styleId="sizeable">
    <w:name w:val="sizeable"/>
    <w:basedOn w:val="Normal"/>
    <w:rsid w:val="00AC360D"/>
    <w:pPr>
      <w:spacing w:before="240" w:after="240"/>
    </w:pPr>
    <w:rPr>
      <w:rFonts w:ascii="Times New Roman" w:eastAsia="Times New Roman" w:hAnsi="Times New Roman"/>
      <w:sz w:val="24"/>
    </w:rPr>
  </w:style>
  <w:style w:type="paragraph" w:customStyle="1" w:styleId="interactive-leadin">
    <w:name w:val="interactive-leadin"/>
    <w:basedOn w:val="Normal"/>
    <w:rsid w:val="00AC360D"/>
    <w:pPr>
      <w:spacing w:before="100" w:beforeAutospacing="1" w:after="100" w:afterAutospacing="1"/>
    </w:pPr>
    <w:rPr>
      <w:rFonts w:ascii="Times New Roman" w:eastAsia="Times New Roman" w:hAnsi="Times New Roman"/>
      <w:sz w:val="24"/>
    </w:rPr>
  </w:style>
  <w:style w:type="paragraph" w:customStyle="1" w:styleId="g-aipstyle01">
    <w:name w:val="g-aipstyle01"/>
    <w:basedOn w:val="Normal"/>
    <w:rsid w:val="00AC360D"/>
    <w:pPr>
      <w:spacing w:line="285" w:lineRule="atLeast"/>
    </w:pPr>
    <w:rPr>
      <w:rFonts w:eastAsia="Times New Roman"/>
      <w:b/>
      <w:bCs/>
      <w:color w:val="000000"/>
      <w:sz w:val="21"/>
      <w:szCs w:val="21"/>
    </w:rPr>
  </w:style>
  <w:style w:type="paragraph" w:customStyle="1" w:styleId="g-aipstyle11">
    <w:name w:val="g-aipstyle11"/>
    <w:basedOn w:val="Normal"/>
    <w:rsid w:val="00AC360D"/>
    <w:pPr>
      <w:spacing w:line="240" w:lineRule="atLeast"/>
    </w:pPr>
    <w:rPr>
      <w:rFonts w:eastAsia="Times New Roman"/>
      <w:color w:val="000000"/>
      <w:sz w:val="20"/>
      <w:szCs w:val="20"/>
    </w:rPr>
  </w:style>
  <w:style w:type="paragraph" w:customStyle="1" w:styleId="g-aipstyle21">
    <w:name w:val="g-aipstyle21"/>
    <w:basedOn w:val="Normal"/>
    <w:rsid w:val="00AC360D"/>
    <w:pPr>
      <w:spacing w:line="270" w:lineRule="atLeast"/>
      <w:jc w:val="center"/>
    </w:pPr>
    <w:rPr>
      <w:rFonts w:eastAsia="Times New Roman"/>
      <w:color w:val="000000"/>
      <w:sz w:val="20"/>
      <w:szCs w:val="20"/>
    </w:rPr>
  </w:style>
  <w:style w:type="paragraph" w:customStyle="1" w:styleId="g-aipstyle31">
    <w:name w:val="g-aipstyle31"/>
    <w:basedOn w:val="Normal"/>
    <w:rsid w:val="00AC360D"/>
    <w:pPr>
      <w:spacing w:line="240" w:lineRule="atLeast"/>
      <w:jc w:val="center"/>
    </w:pPr>
    <w:rPr>
      <w:rFonts w:eastAsia="Times New Roman"/>
      <w:color w:val="000000"/>
      <w:sz w:val="20"/>
      <w:szCs w:val="20"/>
    </w:rPr>
  </w:style>
  <w:style w:type="paragraph" w:customStyle="1" w:styleId="g-aipstyle41">
    <w:name w:val="g-aipstyle41"/>
    <w:basedOn w:val="Normal"/>
    <w:rsid w:val="00AC360D"/>
    <w:pPr>
      <w:spacing w:line="270" w:lineRule="atLeast"/>
    </w:pPr>
    <w:rPr>
      <w:rFonts w:eastAsia="Times New Roman"/>
      <w:color w:val="000000"/>
      <w:sz w:val="21"/>
      <w:szCs w:val="21"/>
    </w:rPr>
  </w:style>
  <w:style w:type="paragraph" w:customStyle="1" w:styleId="byline-dateline">
    <w:name w:val="byline-dateline"/>
    <w:basedOn w:val="Normal"/>
    <w:rsid w:val="00AC360D"/>
    <w:pPr>
      <w:spacing w:before="100" w:beforeAutospacing="1" w:after="100" w:afterAutospacing="1"/>
    </w:pPr>
    <w:rPr>
      <w:rFonts w:ascii="Times New Roman" w:eastAsia="Times New Roman" w:hAnsi="Times New Roman"/>
      <w:sz w:val="24"/>
    </w:rPr>
  </w:style>
  <w:style w:type="character" w:customStyle="1" w:styleId="byline-author">
    <w:name w:val="byline-author"/>
    <w:basedOn w:val="DefaultParagraphFont"/>
    <w:rsid w:val="00AC360D"/>
  </w:style>
  <w:style w:type="paragraph" w:customStyle="1" w:styleId="Tagstyle1">
    <w:name w:val="Tagstyle"/>
    <w:basedOn w:val="Normal"/>
    <w:next w:val="Normal"/>
    <w:rsid w:val="00AC360D"/>
    <w:rPr>
      <w:b/>
    </w:rPr>
  </w:style>
  <w:style w:type="character" w:customStyle="1" w:styleId="TagCiteChar4">
    <w:name w:val="Tag &amp; Cite Char"/>
    <w:link w:val="TagCite2"/>
    <w:locked/>
    <w:rsid w:val="00AC360D"/>
    <w:rPr>
      <w:rFonts w:ascii="Arial Narrow" w:hAnsi="Arial Narrow"/>
      <w:b/>
      <w:sz w:val="24"/>
      <w:szCs w:val="24"/>
    </w:rPr>
  </w:style>
  <w:style w:type="paragraph" w:customStyle="1" w:styleId="TagCite2">
    <w:name w:val="Tag &amp; Cite"/>
    <w:basedOn w:val="Normal"/>
    <w:link w:val="TagCiteChar4"/>
    <w:rsid w:val="00AC360D"/>
    <w:rPr>
      <w:rFonts w:ascii="Arial Narrow" w:hAnsi="Arial Narrow" w:cstheme="minorBidi"/>
      <w:b/>
      <w:sz w:val="24"/>
      <w:szCs w:val="24"/>
    </w:rPr>
  </w:style>
  <w:style w:type="character" w:customStyle="1" w:styleId="UnunderlinedTextChar">
    <w:name w:val="Ununderlined Text Char"/>
    <w:link w:val="UnunderlinedText"/>
    <w:locked/>
    <w:rsid w:val="00AC360D"/>
    <w:rPr>
      <w:sz w:val="12"/>
    </w:rPr>
  </w:style>
  <w:style w:type="paragraph" w:customStyle="1" w:styleId="UnunderlinedText">
    <w:name w:val="Ununderlined Text"/>
    <w:basedOn w:val="Normal"/>
    <w:link w:val="UnunderlinedTextChar"/>
    <w:autoRedefine/>
    <w:rsid w:val="00AC360D"/>
    <w:rPr>
      <w:rFonts w:asciiTheme="minorHAnsi" w:hAnsiTheme="minorHAnsi" w:cstheme="minorBidi"/>
      <w:sz w:val="12"/>
    </w:rPr>
  </w:style>
  <w:style w:type="paragraph" w:customStyle="1" w:styleId="shortdescription">
    <w:name w:val="shortdescription"/>
    <w:basedOn w:val="Normal"/>
    <w:rsid w:val="00AC360D"/>
    <w:pPr>
      <w:spacing w:before="100" w:beforeAutospacing="1" w:after="100" w:afterAutospacing="1"/>
    </w:pPr>
    <w:rPr>
      <w:rFonts w:ascii="Times New Roman" w:eastAsia="Times New Roman" w:hAnsi="Times New Roman"/>
      <w:sz w:val="24"/>
    </w:rPr>
  </w:style>
  <w:style w:type="character" w:customStyle="1" w:styleId="BoldCharChar">
    <w:name w:val="Bold Char Char"/>
    <w:locked/>
    <w:rsid w:val="00AC360D"/>
    <w:rPr>
      <w:b/>
    </w:rPr>
  </w:style>
  <w:style w:type="character" w:customStyle="1" w:styleId="detailtitle">
    <w:name w:val="detailtitle"/>
    <w:rsid w:val="00AC360D"/>
  </w:style>
  <w:style w:type="character" w:customStyle="1" w:styleId="FontStyle134">
    <w:name w:val="Font Style134"/>
    <w:rsid w:val="00AC360D"/>
    <w:rPr>
      <w:rFonts w:ascii="Book Antiqua" w:hAnsi="Book Antiqua" w:cs="Book Antiqua" w:hint="default"/>
      <w:sz w:val="18"/>
      <w:szCs w:val="18"/>
    </w:rPr>
  </w:style>
  <w:style w:type="character" w:customStyle="1" w:styleId="Heading5CharCharChar">
    <w:name w:val="Heading 5 Char Char Char"/>
    <w:aliases w:val="Heading 51,Heading 511"/>
    <w:basedOn w:val="DefaultParagraphFont"/>
    <w:rsid w:val="00AC360D"/>
    <w:rPr>
      <w:b/>
      <w:bCs/>
      <w:iCs/>
      <w:szCs w:val="26"/>
      <w:lang w:val="en-US" w:eastAsia="en-US" w:bidi="ar-SA"/>
    </w:rPr>
  </w:style>
  <w:style w:type="character" w:customStyle="1" w:styleId="comments-post">
    <w:name w:val="comments-post"/>
    <w:basedOn w:val="DefaultParagraphFont"/>
    <w:rsid w:val="00AC360D"/>
  </w:style>
  <w:style w:type="paragraph" w:customStyle="1" w:styleId="CardsCharChar">
    <w:name w:val="Cards Char Char"/>
    <w:basedOn w:val="Normal"/>
    <w:uiPriority w:val="99"/>
    <w:rsid w:val="00AC360D"/>
    <w:pPr>
      <w:autoSpaceDE w:val="0"/>
      <w:autoSpaceDN w:val="0"/>
      <w:adjustRightInd w:val="0"/>
      <w:ind w:left="432" w:right="432"/>
      <w:jc w:val="both"/>
    </w:pPr>
    <w:rPr>
      <w:rFonts w:eastAsia="Calibri"/>
      <w:sz w:val="20"/>
      <w:szCs w:val="20"/>
    </w:rPr>
  </w:style>
  <w:style w:type="paragraph" w:customStyle="1" w:styleId="Irrelevant6font">
    <w:name w:val="Irrelevant (6 font)"/>
    <w:basedOn w:val="Normal"/>
    <w:uiPriority w:val="99"/>
    <w:rsid w:val="00AC360D"/>
    <w:pPr>
      <w:ind w:left="547" w:right="648"/>
      <w:jc w:val="both"/>
    </w:pPr>
    <w:rPr>
      <w:rFonts w:eastAsia="Calibri"/>
      <w:sz w:val="12"/>
      <w:szCs w:val="12"/>
    </w:rPr>
  </w:style>
  <w:style w:type="character" w:customStyle="1" w:styleId="Irrelevant5fontChar">
    <w:name w:val="Irrelevant (5 font) Char"/>
    <w:basedOn w:val="DefaultParagraphFont"/>
    <w:rsid w:val="00AC360D"/>
    <w:rPr>
      <w:sz w:val="10"/>
      <w:szCs w:val="10"/>
      <w:lang w:val="en-US" w:eastAsia="en-US" w:bidi="ar-SA"/>
    </w:rPr>
  </w:style>
  <w:style w:type="character" w:customStyle="1" w:styleId="Hyperlink13">
    <w:name w:val="Hyperlink13"/>
    <w:basedOn w:val="DefaultParagraphFont"/>
    <w:rsid w:val="00AC360D"/>
    <w:rPr>
      <w:b w:val="0"/>
      <w:bCs w:val="0"/>
      <w:strike w:val="0"/>
      <w:dstrike w:val="0"/>
      <w:color w:val="008000"/>
      <w:sz w:val="20"/>
      <w:szCs w:val="20"/>
      <w:u w:val="none"/>
      <w:effect w:val="none"/>
    </w:rPr>
  </w:style>
  <w:style w:type="character" w:customStyle="1" w:styleId="standardcontent1">
    <w:name w:val="standardcontent1"/>
    <w:basedOn w:val="DefaultParagraphFont"/>
    <w:rsid w:val="00AC360D"/>
    <w:rPr>
      <w:rFonts w:ascii="Arial" w:hAnsi="Arial" w:cs="Arial" w:hint="default"/>
      <w:strike w:val="0"/>
      <w:dstrike w:val="0"/>
      <w:sz w:val="24"/>
      <w:szCs w:val="24"/>
      <w:u w:val="none"/>
      <w:effect w:val="none"/>
    </w:rPr>
  </w:style>
  <w:style w:type="character" w:customStyle="1" w:styleId="Hyperlink4">
    <w:name w:val="Hyperlink4"/>
    <w:basedOn w:val="DefaultParagraphFont"/>
    <w:rsid w:val="00AC360D"/>
    <w:rPr>
      <w:color w:val="000066"/>
      <w:u w:val="single"/>
    </w:rPr>
  </w:style>
  <w:style w:type="paragraph" w:customStyle="1" w:styleId="rddateline">
    <w:name w:val="rddateline"/>
    <w:basedOn w:val="Normal"/>
    <w:uiPriority w:val="99"/>
    <w:rsid w:val="00AC360D"/>
    <w:rPr>
      <w:rFonts w:eastAsia="Calibri"/>
      <w:szCs w:val="20"/>
    </w:rPr>
  </w:style>
  <w:style w:type="paragraph" w:customStyle="1" w:styleId="rdheadline">
    <w:name w:val="rdheadline"/>
    <w:basedOn w:val="Normal"/>
    <w:uiPriority w:val="99"/>
    <w:rsid w:val="00AC360D"/>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rsid w:val="00AC360D"/>
    <w:pPr>
      <w:spacing w:after="100" w:afterAutospacing="1"/>
    </w:pPr>
    <w:rPr>
      <w:rFonts w:ascii="Verdana" w:eastAsia="Calibri" w:hAnsi="Verdana"/>
      <w:szCs w:val="20"/>
    </w:rPr>
  </w:style>
  <w:style w:type="character" w:customStyle="1" w:styleId="rddeckline1">
    <w:name w:val="rddeckline1"/>
    <w:basedOn w:val="DefaultParagraphFont"/>
    <w:rsid w:val="00AC360D"/>
    <w:rPr>
      <w:rFonts w:ascii="Verdana" w:hAnsi="Verdana" w:hint="default"/>
      <w:b/>
      <w:bCs/>
      <w:sz w:val="22"/>
      <w:szCs w:val="22"/>
    </w:rPr>
  </w:style>
  <w:style w:type="character" w:customStyle="1" w:styleId="link-external">
    <w:name w:val="link-external"/>
    <w:basedOn w:val="DefaultParagraphFont"/>
    <w:rsid w:val="00AC360D"/>
  </w:style>
  <w:style w:type="character" w:customStyle="1" w:styleId="contact1">
    <w:name w:val="contact1"/>
    <w:basedOn w:val="DefaultParagraphFont"/>
    <w:rsid w:val="00AC360D"/>
    <w:rPr>
      <w:rFonts w:ascii="Tahoma" w:hAnsi="Tahoma" w:cs="Tahoma" w:hint="default"/>
      <w:color w:val="999999"/>
      <w:sz w:val="20"/>
      <w:szCs w:val="20"/>
    </w:rPr>
  </w:style>
  <w:style w:type="character" w:customStyle="1" w:styleId="credits1">
    <w:name w:val="credits1"/>
    <w:basedOn w:val="DefaultParagraphFont"/>
    <w:rsid w:val="00AC360D"/>
    <w:rPr>
      <w:rFonts w:ascii="Tahoma" w:hAnsi="Tahoma" w:cs="Tahoma" w:hint="default"/>
      <w:color w:val="999999"/>
      <w:sz w:val="16"/>
      <w:szCs w:val="16"/>
    </w:rPr>
  </w:style>
  <w:style w:type="paragraph" w:customStyle="1" w:styleId="Heading20">
    <w:name w:val="Heading2"/>
    <w:basedOn w:val="Normal"/>
    <w:link w:val="Heading2Char0"/>
    <w:rsid w:val="00AC360D"/>
    <w:pPr>
      <w:jc w:val="center"/>
    </w:pPr>
    <w:rPr>
      <w:rFonts w:eastAsia="Calibri"/>
      <w:b/>
      <w:caps/>
    </w:rPr>
  </w:style>
  <w:style w:type="character" w:customStyle="1" w:styleId="Heading2Char0">
    <w:name w:val="Heading2 Char"/>
    <w:basedOn w:val="DefaultParagraphFont"/>
    <w:link w:val="Heading20"/>
    <w:rsid w:val="00AC360D"/>
    <w:rPr>
      <w:rFonts w:ascii="Calibri" w:eastAsia="Calibri" w:hAnsi="Calibri" w:cs="Calibri"/>
      <w:b/>
      <w:caps/>
    </w:rPr>
  </w:style>
  <w:style w:type="paragraph" w:customStyle="1" w:styleId="Header2">
    <w:name w:val="Header2"/>
    <w:basedOn w:val="Heading20"/>
    <w:link w:val="Header2Char"/>
    <w:rsid w:val="00AC360D"/>
  </w:style>
  <w:style w:type="character" w:customStyle="1" w:styleId="Header2Char">
    <w:name w:val="Header2 Char"/>
    <w:basedOn w:val="Heading2Char0"/>
    <w:link w:val="Header2"/>
    <w:rsid w:val="00AC360D"/>
    <w:rPr>
      <w:rFonts w:ascii="Calibri" w:eastAsia="Calibri" w:hAnsi="Calibri" w:cs="Calibri"/>
      <w:b/>
      <w:caps/>
    </w:rPr>
  </w:style>
  <w:style w:type="paragraph" w:customStyle="1" w:styleId="Underlinedcard1">
    <w:name w:val="Underlined card"/>
    <w:basedOn w:val="Normal"/>
    <w:link w:val="UnderlinedcardChar1"/>
    <w:autoRedefine/>
    <w:rsid w:val="00AC360D"/>
    <w:pPr>
      <w:autoSpaceDE w:val="0"/>
      <w:autoSpaceDN w:val="0"/>
      <w:adjustRightInd w:val="0"/>
      <w:ind w:left="432" w:right="432"/>
      <w:jc w:val="both"/>
    </w:pPr>
    <w:rPr>
      <w:rFonts w:eastAsia="Calibri"/>
      <w:sz w:val="24"/>
      <w:u w:val="thick"/>
    </w:rPr>
  </w:style>
  <w:style w:type="character" w:customStyle="1" w:styleId="UnderlinedcardChar1">
    <w:name w:val="Underlined card Char"/>
    <w:basedOn w:val="DefaultParagraphFont"/>
    <w:link w:val="Underlinedcard1"/>
    <w:rsid w:val="00AC360D"/>
    <w:rPr>
      <w:rFonts w:ascii="Calibri" w:eastAsia="Calibri" w:hAnsi="Calibri" w:cs="Calibri"/>
      <w:sz w:val="24"/>
      <w:u w:val="thick"/>
    </w:rPr>
  </w:style>
  <w:style w:type="paragraph" w:customStyle="1" w:styleId="StyleHeading212pt">
    <w:name w:val="Style Heading2 + 12 pt"/>
    <w:basedOn w:val="Heading20"/>
    <w:link w:val="StyleHeading212ptChar"/>
    <w:rsid w:val="00AC360D"/>
    <w:rPr>
      <w:bCs/>
      <w:sz w:val="24"/>
    </w:rPr>
  </w:style>
  <w:style w:type="character" w:customStyle="1" w:styleId="StyleHeading212ptChar">
    <w:name w:val="Style Heading2 + 12 pt Char"/>
    <w:basedOn w:val="Heading2Char0"/>
    <w:link w:val="StyleHeading212pt"/>
    <w:rsid w:val="00AC360D"/>
    <w:rPr>
      <w:rFonts w:ascii="Calibri" w:eastAsia="Calibri" w:hAnsi="Calibri" w:cs="Calibri"/>
      <w:b/>
      <w:bCs/>
      <w:caps/>
      <w:sz w:val="24"/>
    </w:rPr>
  </w:style>
  <w:style w:type="paragraph" w:customStyle="1" w:styleId="Heading212pt">
    <w:name w:val="Heading2 + 12 pt"/>
    <w:basedOn w:val="StyleHeading212pt"/>
    <w:link w:val="Heading212ptChar"/>
    <w:rsid w:val="00AC360D"/>
  </w:style>
  <w:style w:type="character" w:customStyle="1" w:styleId="Heading212ptChar">
    <w:name w:val="Heading2 + 12 pt Char"/>
    <w:basedOn w:val="StyleHeading212ptChar"/>
    <w:link w:val="Heading212pt"/>
    <w:rsid w:val="00AC360D"/>
    <w:rPr>
      <w:rFonts w:ascii="Calibri" w:eastAsia="Calibri" w:hAnsi="Calibri" w:cs="Calibri"/>
      <w:b/>
      <w:bCs/>
      <w:caps/>
      <w:sz w:val="24"/>
    </w:rPr>
  </w:style>
  <w:style w:type="character" w:customStyle="1" w:styleId="CardsFont12ptCharCharCharChar">
    <w:name w:val="Cards + Font: 12 pt Char Char Char Char"/>
    <w:rsid w:val="00AC360D"/>
    <w:rPr>
      <w:sz w:val="24"/>
      <w:szCs w:val="24"/>
      <w:u w:val="thick"/>
      <w:lang w:val="en-US" w:eastAsia="en-US" w:bidi="ar-SA"/>
    </w:rPr>
  </w:style>
  <w:style w:type="character" w:customStyle="1" w:styleId="StyleBoldText12pt10ptNotBoldKernat16pt">
    <w:name w:val="Style Bold Text 12 pt + 10 pt Not Bold Kern at 16 pt"/>
    <w:basedOn w:val="DefaultParagraphFont"/>
    <w:rsid w:val="00AC360D"/>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1">
    <w:name w:val="bodytext1"/>
    <w:basedOn w:val="DefaultParagraphFont"/>
    <w:rsid w:val="00AC360D"/>
  </w:style>
  <w:style w:type="paragraph" w:customStyle="1" w:styleId="CardsChar2">
    <w:name w:val="Cards Char2"/>
    <w:basedOn w:val="Normal"/>
    <w:uiPriority w:val="99"/>
    <w:rsid w:val="00AC360D"/>
    <w:pPr>
      <w:autoSpaceDE w:val="0"/>
      <w:autoSpaceDN w:val="0"/>
      <w:adjustRightInd w:val="0"/>
      <w:ind w:left="432" w:right="432"/>
      <w:jc w:val="both"/>
    </w:pPr>
    <w:rPr>
      <w:rFonts w:eastAsia="Calibri"/>
      <w:szCs w:val="20"/>
    </w:rPr>
  </w:style>
  <w:style w:type="paragraph" w:customStyle="1" w:styleId="CitesCharChar">
    <w:name w:val="Cites Char Char"/>
    <w:basedOn w:val="Normal"/>
    <w:link w:val="CitesCharCharChar"/>
    <w:rsid w:val="00AC360D"/>
    <w:pPr>
      <w:widowControl w:val="0"/>
      <w:autoSpaceDE w:val="0"/>
      <w:autoSpaceDN w:val="0"/>
      <w:adjustRightInd w:val="0"/>
      <w:jc w:val="both"/>
      <w:outlineLvl w:val="2"/>
    </w:pPr>
    <w:rPr>
      <w:rFonts w:eastAsia="Calibri"/>
      <w:b/>
      <w:bCs/>
    </w:rPr>
  </w:style>
  <w:style w:type="character" w:customStyle="1" w:styleId="CitesCharCharChar">
    <w:name w:val="Cites Char Char Char"/>
    <w:basedOn w:val="DefaultParagraphFont"/>
    <w:link w:val="CitesCharChar"/>
    <w:rsid w:val="00AC360D"/>
    <w:rPr>
      <w:rFonts w:ascii="Calibri" w:eastAsia="Calibri" w:hAnsi="Calibri" w:cs="Calibri"/>
      <w:b/>
      <w:bCs/>
    </w:rPr>
  </w:style>
  <w:style w:type="character" w:customStyle="1" w:styleId="UnderlinedCards">
    <w:name w:val="Underlined Cards"/>
    <w:basedOn w:val="DefaultParagraphFont"/>
    <w:rsid w:val="00AC360D"/>
    <w:rPr>
      <w:sz w:val="24"/>
      <w:szCs w:val="24"/>
      <w:u w:val="thick"/>
      <w:lang w:val="en-US" w:eastAsia="en-US" w:bidi="ar-SA"/>
    </w:rPr>
  </w:style>
  <w:style w:type="paragraph" w:customStyle="1" w:styleId="CardTextCharCharCharChar">
    <w:name w:val="Card Text Char Char Char Char"/>
    <w:basedOn w:val="Normal"/>
    <w:rsid w:val="00AC360D"/>
    <w:pPr>
      <w:ind w:left="1728" w:right="1728"/>
    </w:pPr>
    <w:rPr>
      <w:rFonts w:eastAsia="Calibri"/>
      <w:sz w:val="18"/>
    </w:rPr>
  </w:style>
  <w:style w:type="character" w:customStyle="1" w:styleId="TagsChar4">
    <w:name w:val="Tags Char4"/>
    <w:basedOn w:val="DefaultParagraphFont"/>
    <w:rsid w:val="00AC360D"/>
    <w:rPr>
      <w:b/>
      <w:lang w:val="en-US" w:eastAsia="en-US" w:bidi="ar-SA"/>
    </w:rPr>
  </w:style>
  <w:style w:type="character" w:customStyle="1" w:styleId="TagCharChar10">
    <w:name w:val="Tag Char Char1"/>
    <w:basedOn w:val="DefaultParagraphFont"/>
    <w:rsid w:val="00AC360D"/>
    <w:rPr>
      <w:b/>
      <w:sz w:val="24"/>
      <w:szCs w:val="24"/>
      <w:lang w:val="en-US" w:eastAsia="en-US" w:bidi="ar-SA"/>
    </w:rPr>
  </w:style>
  <w:style w:type="character" w:customStyle="1" w:styleId="tightinline1">
    <w:name w:val="tightinline1"/>
    <w:basedOn w:val="DefaultParagraphFont"/>
    <w:rsid w:val="00AC360D"/>
    <w:rPr>
      <w:rFonts w:ascii="Verdana" w:hAnsi="Verdana" w:hint="default"/>
      <w:vanish w:val="0"/>
      <w:webHidden w:val="0"/>
      <w:color w:val="000000"/>
      <w:sz w:val="20"/>
      <w:szCs w:val="20"/>
      <w:specVanish w:val="0"/>
    </w:rPr>
  </w:style>
  <w:style w:type="character" w:customStyle="1" w:styleId="style3Char0">
    <w:name w:val="style 3 Char"/>
    <w:basedOn w:val="DefaultParagraphFont"/>
    <w:rsid w:val="00AC360D"/>
    <w:rPr>
      <w:sz w:val="18"/>
      <w:szCs w:val="24"/>
      <w:lang w:val="en-US" w:eastAsia="en-US" w:bidi="ar-SA"/>
    </w:rPr>
  </w:style>
  <w:style w:type="paragraph" w:customStyle="1" w:styleId="Ryan6">
    <w:name w:val="Ryan6"/>
    <w:basedOn w:val="PlainText"/>
    <w:autoRedefine/>
    <w:rsid w:val="00AC360D"/>
    <w:pPr>
      <w:tabs>
        <w:tab w:val="clear" w:pos="9450"/>
      </w:tabs>
      <w:ind w:left="360"/>
    </w:pPr>
    <w:rPr>
      <w:rFonts w:ascii="Times New Roman" w:hAnsi="Times New Roman"/>
      <w:sz w:val="20"/>
      <w:szCs w:val="20"/>
    </w:rPr>
  </w:style>
  <w:style w:type="paragraph" w:customStyle="1" w:styleId="CitationCharCharCharCharCharCharChar">
    <w:name w:val="Citation Char Char Char Char Char Char Char"/>
    <w:basedOn w:val="Normal"/>
    <w:link w:val="CitationCharCharCharCharCharCharCharChar"/>
    <w:rsid w:val="00AC360D"/>
    <w:pPr>
      <w:ind w:left="1440" w:right="1440"/>
    </w:pPr>
    <w:rPr>
      <w:rFonts w:eastAsia="Calibri"/>
    </w:rPr>
  </w:style>
  <w:style w:type="character" w:customStyle="1" w:styleId="CitationCharCharCharCharCharCharCharChar">
    <w:name w:val="Citation Char Char Char Char Char Char Char Char"/>
    <w:basedOn w:val="DefaultParagraphFont"/>
    <w:link w:val="CitationCharCharCharCharCharCharChar"/>
    <w:rsid w:val="00AC360D"/>
    <w:rPr>
      <w:rFonts w:ascii="Calibri" w:eastAsia="Calibri" w:hAnsi="Calibri" w:cs="Calibri"/>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0"/>
    <w:rsid w:val="00AC360D"/>
    <w:rPr>
      <w:rFonts w:eastAsia="Calibri"/>
      <w:u w:val="single"/>
    </w:rPr>
  </w:style>
  <w:style w:type="character" w:customStyle="1" w:styleId="UnderlineCharCharCharCharCharCharCharCharCharCharCharCharCharChar0">
    <w:name w:val="Underline Char Char Char Char Char Char Char Char Char Char Char Char Char Char"/>
    <w:basedOn w:val="DefaultParagraphFont"/>
    <w:link w:val="UnderlineCharCharCharCharCharCharCharCharCharCharCharCharChar"/>
    <w:rsid w:val="00AC360D"/>
    <w:rPr>
      <w:rFonts w:ascii="Calibri" w:eastAsia="Calibri" w:hAnsi="Calibri" w:cs="Calibr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rsid w:val="00AC360D"/>
    <w:rPr>
      <w:rFonts w:asciiTheme="minorHAnsi" w:hAnsiTheme="minorHAnsi" w:cstheme="minorBidi"/>
      <w:b/>
      <w:u w:val="single"/>
    </w:rPr>
  </w:style>
  <w:style w:type="character" w:customStyle="1" w:styleId="boldciteChar">
    <w:name w:val="bold cite Char"/>
    <w:basedOn w:val="DefaultParagraphFont"/>
    <w:rsid w:val="00AC360D"/>
    <w:rPr>
      <w:rFonts w:ascii="Arial" w:eastAsia="Calibri" w:hAnsi="Arial" w:cs="Times New Roman"/>
      <w:b/>
      <w:color w:val="000000"/>
      <w:sz w:val="28"/>
      <w:u w:val="thick" w:color="000000"/>
    </w:rPr>
  </w:style>
  <w:style w:type="character" w:customStyle="1" w:styleId="BoldandUnderlineChar2CharCharChar">
    <w:name w:val="Bold and Underline Char2 Char Char Char"/>
    <w:basedOn w:val="DefaultParagraphFont"/>
    <w:link w:val="BoldandUnderlineChar2CharChar"/>
    <w:rsid w:val="00AC360D"/>
    <w:rPr>
      <w:b/>
      <w:szCs w:val="24"/>
      <w:u w:val="single"/>
    </w:rPr>
  </w:style>
  <w:style w:type="paragraph" w:customStyle="1" w:styleId="BlockHeaderHidden">
    <w:name w:val="Block Header Hidden"/>
    <w:next w:val="Nothing"/>
    <w:link w:val="BlockHeaderHiddenChar"/>
    <w:qFormat/>
    <w:rsid w:val="00AC360D"/>
    <w:pPr>
      <w:spacing w:after="0" w:line="240" w:lineRule="auto"/>
      <w:jc w:val="center"/>
    </w:pPr>
    <w:rPr>
      <w:rFonts w:ascii="Times New Roman" w:eastAsia="Calibri" w:hAnsi="Times New Roman" w:cs="Times New Roman"/>
      <w:b/>
      <w:sz w:val="28"/>
      <w:szCs w:val="20"/>
    </w:rPr>
  </w:style>
  <w:style w:type="character" w:customStyle="1" w:styleId="BlockHeaderHiddenChar">
    <w:name w:val="Block Header Hidden Char"/>
    <w:basedOn w:val="DefaultParagraphFont"/>
    <w:link w:val="BlockHeaderHidden"/>
    <w:rsid w:val="00AC360D"/>
    <w:rPr>
      <w:rFonts w:ascii="Times New Roman" w:eastAsia="Calibri" w:hAnsi="Times New Roman" w:cs="Times New Roman"/>
      <w:b/>
      <w:sz w:val="28"/>
      <w:szCs w:val="20"/>
    </w:rPr>
  </w:style>
  <w:style w:type="character" w:customStyle="1" w:styleId="Char31">
    <w:name w:val="Char31"/>
    <w:basedOn w:val="DefaultParagraphFont"/>
    <w:rsid w:val="00AC360D"/>
    <w:rPr>
      <w:rFonts w:ascii="Arial Narrow" w:eastAsia="Batang" w:hAnsi="Arial Narrow" w:cs="Arial"/>
      <w:b/>
      <w:bCs/>
      <w:iCs/>
      <w:sz w:val="24"/>
      <w:szCs w:val="28"/>
      <w:lang w:val="en-US" w:eastAsia="en-US" w:bidi="ar-SA"/>
    </w:rPr>
  </w:style>
  <w:style w:type="character" w:customStyle="1" w:styleId="Irrelevant6fontChar">
    <w:name w:val="Irrelevant (6 font) Char"/>
    <w:basedOn w:val="DefaultParagraphFont"/>
    <w:rsid w:val="00AC360D"/>
    <w:rPr>
      <w:sz w:val="12"/>
      <w:szCs w:val="12"/>
      <w:lang w:val="en-US" w:eastAsia="en-US" w:bidi="ar-SA"/>
    </w:rPr>
  </w:style>
  <w:style w:type="character" w:customStyle="1" w:styleId="enumbell">
    <w:name w:val="enumbell"/>
    <w:basedOn w:val="DefaultParagraphFont"/>
    <w:rsid w:val="00AC360D"/>
  </w:style>
  <w:style w:type="character" w:customStyle="1" w:styleId="ptext-2">
    <w:name w:val="ptext-2"/>
    <w:basedOn w:val="DefaultParagraphFont"/>
    <w:rsid w:val="00AC360D"/>
  </w:style>
  <w:style w:type="paragraph" w:customStyle="1" w:styleId="Hotroute3">
    <w:name w:val="Hot route"/>
    <w:basedOn w:val="Normal"/>
    <w:rsid w:val="00AC360D"/>
    <w:pPr>
      <w:ind w:left="144"/>
    </w:pPr>
    <w:rPr>
      <w:rFonts w:eastAsia="Calibri"/>
    </w:rPr>
  </w:style>
  <w:style w:type="paragraph" w:customStyle="1" w:styleId="morenews">
    <w:name w:val="morenews"/>
    <w:basedOn w:val="Normal"/>
    <w:rsid w:val="00AC360D"/>
    <w:pPr>
      <w:spacing w:before="100" w:beforeAutospacing="1" w:after="100" w:afterAutospacing="1"/>
    </w:pPr>
    <w:rPr>
      <w:rFonts w:eastAsia="Calibri"/>
      <w:sz w:val="24"/>
    </w:rPr>
  </w:style>
  <w:style w:type="paragraph" w:customStyle="1" w:styleId="TagsCites">
    <w:name w:val="Tags/Cites"/>
    <w:basedOn w:val="Normal"/>
    <w:rsid w:val="00AC360D"/>
    <w:pPr>
      <w:autoSpaceDE w:val="0"/>
      <w:autoSpaceDN w:val="0"/>
      <w:adjustRightInd w:val="0"/>
    </w:pPr>
    <w:rPr>
      <w:rFonts w:eastAsia="Calibri"/>
      <w:sz w:val="26"/>
    </w:rPr>
  </w:style>
  <w:style w:type="character" w:customStyle="1" w:styleId="textunderlineChar0">
    <w:name w:val="text underline Char"/>
    <w:basedOn w:val="DefaultParagraphFont"/>
    <w:locked/>
    <w:rsid w:val="00AC360D"/>
    <w:rPr>
      <w:rFonts w:ascii="Garamond" w:eastAsia="Times New Roman" w:hAnsi="Garamond" w:cs="Times New Roman"/>
      <w:sz w:val="22"/>
      <w:szCs w:val="22"/>
      <w:u w:val="single"/>
    </w:rPr>
  </w:style>
  <w:style w:type="character" w:customStyle="1" w:styleId="cardtext-underlined0">
    <w:name w:val="card text- underlined"/>
    <w:rsid w:val="00AC360D"/>
    <w:rPr>
      <w:rFonts w:ascii="Arial" w:hAnsi="Arial"/>
      <w:sz w:val="12"/>
      <w:u w:val="single"/>
    </w:rPr>
  </w:style>
  <w:style w:type="character" w:customStyle="1" w:styleId="cardtext-un-underlined">
    <w:name w:val="card text- un-underlined"/>
    <w:rsid w:val="00AC360D"/>
    <w:rPr>
      <w:sz w:val="12"/>
    </w:rPr>
  </w:style>
  <w:style w:type="paragraph" w:customStyle="1" w:styleId="BodyA">
    <w:name w:val="Body A"/>
    <w:uiPriority w:val="99"/>
    <w:qFormat/>
    <w:rsid w:val="00AC360D"/>
    <w:pPr>
      <w:spacing w:after="0" w:line="240" w:lineRule="auto"/>
    </w:pPr>
    <w:rPr>
      <w:rFonts w:ascii="Helvetica" w:eastAsia="ヒラギノ角ゴ Pro W3" w:hAnsi="Helvetica" w:cs="Times New Roman"/>
      <w:color w:val="000000"/>
      <w:sz w:val="24"/>
      <w:szCs w:val="20"/>
    </w:rPr>
  </w:style>
  <w:style w:type="paragraph" w:customStyle="1" w:styleId="ReduceText">
    <w:name w:val="Reduce Text"/>
    <w:basedOn w:val="Normal"/>
    <w:autoRedefine/>
    <w:rsid w:val="00AC360D"/>
    <w:pPr>
      <w:ind w:left="1440" w:right="720"/>
    </w:pPr>
    <w:rPr>
      <w:rFonts w:eastAsia="Calibri"/>
      <w:sz w:val="10"/>
    </w:rPr>
  </w:style>
  <w:style w:type="character" w:customStyle="1" w:styleId="SmalltextCharCharCharChar0">
    <w:name w:val="Small text Char Char Char Char"/>
    <w:basedOn w:val="DefaultParagraphFont"/>
    <w:rsid w:val="00AC360D"/>
    <w:rPr>
      <w:sz w:val="16"/>
      <w:szCs w:val="24"/>
      <w:lang w:val="en-US" w:eastAsia="en-US" w:bidi="ar-SA"/>
    </w:rPr>
  </w:style>
  <w:style w:type="character" w:customStyle="1" w:styleId="UnderlineCharCharCharCharCharCharCharChar">
    <w:name w:val="Underline Char Char Char Char Char Char Char Char"/>
    <w:basedOn w:val="DefaultParagraphFont"/>
    <w:link w:val="UnderlineCharCharCharCharCharCharChar"/>
    <w:rsid w:val="00AC360D"/>
    <w:rPr>
      <w:szCs w:val="24"/>
      <w:u w:val="single"/>
    </w:rPr>
  </w:style>
  <w:style w:type="character" w:customStyle="1" w:styleId="DebateSmallText">
    <w:name w:val="DebateSmallText"/>
    <w:rsid w:val="00AC360D"/>
    <w:rPr>
      <w:rFonts w:ascii="Times New Roman" w:hAnsi="Times New Roman"/>
      <w:sz w:val="16"/>
    </w:rPr>
  </w:style>
  <w:style w:type="character" w:customStyle="1" w:styleId="UnderlinestyleChar1">
    <w:name w:val="Underline style Char"/>
    <w:basedOn w:val="DefaultParagraphFont"/>
    <w:rsid w:val="00AC360D"/>
    <w:rPr>
      <w:szCs w:val="24"/>
      <w:u w:val="single"/>
    </w:rPr>
  </w:style>
  <w:style w:type="character" w:customStyle="1" w:styleId="maintextleft">
    <w:name w:val="maintextleft"/>
    <w:basedOn w:val="DefaultParagraphFont"/>
    <w:rsid w:val="00AC360D"/>
  </w:style>
  <w:style w:type="character" w:customStyle="1" w:styleId="cardUnderlineChar0">
    <w:name w:val="card+Underline Char"/>
    <w:basedOn w:val="DefaultParagraphFont"/>
    <w:rsid w:val="00AC360D"/>
    <w:rPr>
      <w:rFonts w:ascii="Times" w:hAnsi="Times"/>
      <w:u w:val="single"/>
      <w:lang w:val="en-US" w:eastAsia="en-US" w:bidi="ar-SA"/>
    </w:rPr>
  </w:style>
  <w:style w:type="paragraph" w:customStyle="1" w:styleId="FR4">
    <w:name w:val="FR4"/>
    <w:rsid w:val="00AC360D"/>
    <w:pPr>
      <w:widowControl w:val="0"/>
      <w:autoSpaceDE w:val="0"/>
      <w:autoSpaceDN w:val="0"/>
      <w:adjustRightInd w:val="0"/>
      <w:spacing w:before="220" w:after="0" w:line="240" w:lineRule="auto"/>
      <w:ind w:left="600" w:right="4600"/>
    </w:pPr>
    <w:rPr>
      <w:rFonts w:ascii="Arial" w:eastAsia="Times New Roman" w:hAnsi="Arial" w:cs="Arial"/>
      <w:b/>
      <w:bCs/>
      <w:sz w:val="16"/>
      <w:szCs w:val="16"/>
    </w:rPr>
  </w:style>
  <w:style w:type="paragraph" w:customStyle="1" w:styleId="FR5">
    <w:name w:val="FR5"/>
    <w:rsid w:val="00AC360D"/>
    <w:pPr>
      <w:widowControl w:val="0"/>
      <w:autoSpaceDE w:val="0"/>
      <w:autoSpaceDN w:val="0"/>
      <w:adjustRightInd w:val="0"/>
      <w:spacing w:after="0" w:line="240" w:lineRule="auto"/>
      <w:ind w:left="120"/>
    </w:pPr>
    <w:rPr>
      <w:rFonts w:ascii="Times New Roman" w:eastAsia="Times New Roman" w:hAnsi="Times New Roman" w:cs="Times New Roman"/>
      <w:b/>
      <w:bCs/>
      <w:sz w:val="16"/>
      <w:szCs w:val="16"/>
    </w:rPr>
  </w:style>
  <w:style w:type="character" w:customStyle="1" w:styleId="underlinecardCharChar">
    <w:name w:val="underline card Char Char"/>
    <w:basedOn w:val="DefaultParagraphFont"/>
    <w:rsid w:val="00AC360D"/>
    <w:rPr>
      <w:rFonts w:ascii="Arial" w:hAnsi="Arial"/>
      <w:sz w:val="18"/>
      <w:szCs w:val="24"/>
      <w:u w:val="single"/>
      <w:lang w:val="en-US" w:eastAsia="en-US" w:bidi="ar-SA"/>
    </w:rPr>
  </w:style>
  <w:style w:type="character" w:customStyle="1" w:styleId="cite3">
    <w:name w:val="%cite"/>
    <w:basedOn w:val="DefaultParagraphFont"/>
    <w:rsid w:val="00AC360D"/>
    <w:rPr>
      <w:rFonts w:ascii="Times New Roman" w:hAnsi="Times New Roman"/>
      <w:b/>
      <w:sz w:val="24"/>
    </w:rPr>
  </w:style>
  <w:style w:type="character" w:customStyle="1" w:styleId="Card-UnderlineChar">
    <w:name w:val="Card-Underline Char"/>
    <w:basedOn w:val="DefaultParagraphFont"/>
    <w:rsid w:val="00AC360D"/>
    <w:rPr>
      <w:rFonts w:ascii="Century Gothic" w:eastAsia="Cambria" w:hAnsi="Century Gothic"/>
      <w:szCs w:val="24"/>
      <w:u w:val="thick"/>
    </w:rPr>
  </w:style>
  <w:style w:type="paragraph" w:customStyle="1" w:styleId="CIte4">
    <w:name w:val="CIte"/>
    <w:basedOn w:val="blocktitle3"/>
    <w:qFormat/>
    <w:rsid w:val="00AC360D"/>
    <w:pPr>
      <w:spacing w:after="160"/>
      <w:ind w:left="720"/>
      <w:jc w:val="left"/>
      <w:outlineLvl w:val="9"/>
    </w:pPr>
    <w:rPr>
      <w:rFonts w:ascii="Times New Roman" w:hAnsi="Times New Roman"/>
      <w:caps w:val="0"/>
      <w:sz w:val="22"/>
      <w:szCs w:val="24"/>
      <w:u w:val="single"/>
      <w:lang w:val="en-US"/>
    </w:rPr>
  </w:style>
  <w:style w:type="character" w:customStyle="1" w:styleId="FontStyle63">
    <w:name w:val="Font Style63"/>
    <w:basedOn w:val="DefaultParagraphFont"/>
    <w:rsid w:val="00AC360D"/>
    <w:rPr>
      <w:rFonts w:ascii="Times New Roman" w:hAnsi="Times New Roman" w:cs="Times New Roman"/>
      <w:sz w:val="18"/>
      <w:szCs w:val="18"/>
    </w:rPr>
  </w:style>
  <w:style w:type="character" w:customStyle="1" w:styleId="FontStyle66">
    <w:name w:val="Font Style66"/>
    <w:basedOn w:val="DefaultParagraphFont"/>
    <w:rsid w:val="00AC360D"/>
    <w:rPr>
      <w:rFonts w:ascii="Times New Roman" w:hAnsi="Times New Roman" w:cs="Times New Roman"/>
      <w:i/>
      <w:iCs/>
      <w:sz w:val="18"/>
      <w:szCs w:val="18"/>
    </w:rPr>
  </w:style>
  <w:style w:type="character" w:customStyle="1" w:styleId="FontStyle83">
    <w:name w:val="Font Style83"/>
    <w:basedOn w:val="DefaultParagraphFont"/>
    <w:rsid w:val="00AC360D"/>
    <w:rPr>
      <w:rFonts w:ascii="Times New Roman" w:hAnsi="Times New Roman" w:cs="Times New Roman"/>
      <w:b/>
      <w:bCs/>
      <w:i/>
      <w:iCs/>
      <w:spacing w:val="-10"/>
      <w:sz w:val="10"/>
      <w:szCs w:val="10"/>
    </w:rPr>
  </w:style>
  <w:style w:type="character" w:customStyle="1" w:styleId="FontStyle86">
    <w:name w:val="Font Style86"/>
    <w:basedOn w:val="DefaultParagraphFont"/>
    <w:rsid w:val="00AC360D"/>
    <w:rPr>
      <w:rFonts w:ascii="Times New Roman" w:hAnsi="Times New Roman" w:cs="Times New Roman"/>
      <w:sz w:val="18"/>
      <w:szCs w:val="18"/>
    </w:rPr>
  </w:style>
  <w:style w:type="paragraph" w:customStyle="1" w:styleId="Style48">
    <w:name w:val="Style48"/>
    <w:basedOn w:val="Normal"/>
    <w:uiPriority w:val="99"/>
    <w:rsid w:val="00AC360D"/>
    <w:pPr>
      <w:widowControl w:val="0"/>
      <w:autoSpaceDE w:val="0"/>
      <w:autoSpaceDN w:val="0"/>
      <w:adjustRightInd w:val="0"/>
      <w:spacing w:line="246" w:lineRule="exact"/>
      <w:ind w:firstLine="353"/>
    </w:pPr>
    <w:rPr>
      <w:rFonts w:ascii="Times New Roman" w:eastAsia="Times New Roman" w:hAnsi="Times New Roman"/>
      <w:sz w:val="24"/>
    </w:rPr>
  </w:style>
  <w:style w:type="character" w:customStyle="1" w:styleId="ff3">
    <w:name w:val="ff3"/>
    <w:basedOn w:val="DefaultParagraphFont"/>
    <w:rsid w:val="00AC360D"/>
  </w:style>
  <w:style w:type="character" w:customStyle="1" w:styleId="ff10">
    <w:name w:val="ff10"/>
    <w:basedOn w:val="DefaultParagraphFont"/>
    <w:rsid w:val="00AC360D"/>
  </w:style>
  <w:style w:type="character" w:customStyle="1" w:styleId="FontStyle57">
    <w:name w:val="Font Style57"/>
    <w:basedOn w:val="DefaultParagraphFont"/>
    <w:rsid w:val="00AC360D"/>
    <w:rPr>
      <w:rFonts w:ascii="Times New Roman" w:hAnsi="Times New Roman" w:cs="Times New Roman"/>
      <w:b/>
      <w:bCs/>
      <w:sz w:val="18"/>
      <w:szCs w:val="18"/>
    </w:rPr>
  </w:style>
  <w:style w:type="character" w:customStyle="1" w:styleId="FontStyle105">
    <w:name w:val="Font Style105"/>
    <w:rsid w:val="00AC360D"/>
    <w:rPr>
      <w:rFonts w:ascii="Book Antiqua" w:hAnsi="Book Antiqua" w:cs="Book Antiqua" w:hint="default"/>
      <w:i/>
      <w:iCs/>
      <w:sz w:val="18"/>
      <w:szCs w:val="18"/>
    </w:rPr>
  </w:style>
  <w:style w:type="paragraph" w:customStyle="1" w:styleId="Style51">
    <w:name w:val="Style5"/>
    <w:basedOn w:val="Normal"/>
    <w:rsid w:val="00AC360D"/>
    <w:pPr>
      <w:widowControl w:val="0"/>
      <w:autoSpaceDE w:val="0"/>
      <w:autoSpaceDN w:val="0"/>
      <w:adjustRightInd w:val="0"/>
      <w:spacing w:line="240" w:lineRule="exact"/>
      <w:jc w:val="right"/>
    </w:pPr>
    <w:rPr>
      <w:rFonts w:ascii="Times New Roman" w:eastAsia="Times New Roman" w:hAnsi="Times New Roman"/>
      <w:sz w:val="24"/>
    </w:rPr>
  </w:style>
  <w:style w:type="character" w:customStyle="1" w:styleId="FontStyle74">
    <w:name w:val="Font Style74"/>
    <w:basedOn w:val="DefaultParagraphFont"/>
    <w:uiPriority w:val="99"/>
    <w:rsid w:val="00AC360D"/>
    <w:rPr>
      <w:rFonts w:ascii="Times New Roman" w:hAnsi="Times New Roman" w:cs="Times New Roman"/>
      <w:b/>
      <w:bCs/>
      <w:sz w:val="20"/>
      <w:szCs w:val="20"/>
    </w:rPr>
  </w:style>
  <w:style w:type="character" w:customStyle="1" w:styleId="FontStyle93">
    <w:name w:val="Font Style93"/>
    <w:uiPriority w:val="99"/>
    <w:rsid w:val="00AC360D"/>
    <w:rPr>
      <w:rFonts w:ascii="Book Antiqua" w:hAnsi="Book Antiqua" w:cs="Book Antiqua"/>
      <w:sz w:val="16"/>
      <w:szCs w:val="16"/>
    </w:rPr>
  </w:style>
  <w:style w:type="character" w:customStyle="1" w:styleId="FontStyle107">
    <w:name w:val="Font Style107"/>
    <w:uiPriority w:val="99"/>
    <w:rsid w:val="00AC360D"/>
    <w:rPr>
      <w:rFonts w:ascii="Book Antiqua" w:hAnsi="Book Antiqua" w:cs="Book Antiqua"/>
      <w:i/>
      <w:iCs/>
      <w:sz w:val="16"/>
      <w:szCs w:val="16"/>
    </w:rPr>
  </w:style>
  <w:style w:type="paragraph" w:customStyle="1" w:styleId="Style35">
    <w:name w:val="Style35"/>
    <w:basedOn w:val="Normal"/>
    <w:rsid w:val="00AC360D"/>
    <w:pPr>
      <w:widowControl w:val="0"/>
      <w:autoSpaceDE w:val="0"/>
      <w:autoSpaceDN w:val="0"/>
      <w:adjustRightInd w:val="0"/>
      <w:spacing w:line="254" w:lineRule="exact"/>
      <w:ind w:firstLine="103"/>
      <w:jc w:val="both"/>
    </w:pPr>
    <w:rPr>
      <w:rFonts w:ascii="Times New Roman" w:eastAsia="Times New Roman" w:hAnsi="Times New Roman"/>
      <w:sz w:val="24"/>
    </w:rPr>
  </w:style>
  <w:style w:type="character" w:customStyle="1" w:styleId="WW-Absatz-Standardschriftart11">
    <w:name w:val="WW-Absatz-Standardschriftart11"/>
    <w:rsid w:val="00AC360D"/>
  </w:style>
  <w:style w:type="character" w:customStyle="1" w:styleId="WW-Absatz-Standardschriftart111">
    <w:name w:val="WW-Absatz-Standardschriftart111"/>
    <w:rsid w:val="00AC360D"/>
  </w:style>
  <w:style w:type="character" w:customStyle="1" w:styleId="WW-Absatz-Standardschriftart1111">
    <w:name w:val="WW-Absatz-Standardschriftart1111"/>
    <w:rsid w:val="00AC360D"/>
  </w:style>
  <w:style w:type="character" w:customStyle="1" w:styleId="WW-Absatz-Standardschriftart11111">
    <w:name w:val="WW-Absatz-Standardschriftart11111"/>
    <w:rsid w:val="00AC360D"/>
  </w:style>
  <w:style w:type="character" w:customStyle="1" w:styleId="WW-Absatz-Standardschriftart111111">
    <w:name w:val="WW-Absatz-Standardschriftart111111"/>
    <w:rsid w:val="00AC360D"/>
  </w:style>
  <w:style w:type="character" w:customStyle="1" w:styleId="WW-Absatz-Standardschriftart1111111">
    <w:name w:val="WW-Absatz-Standardschriftart1111111"/>
    <w:rsid w:val="00AC360D"/>
  </w:style>
  <w:style w:type="character" w:customStyle="1" w:styleId="WW-Absatz-Standardschriftart11111111">
    <w:name w:val="WW-Absatz-Standardschriftart11111111"/>
    <w:rsid w:val="00AC360D"/>
  </w:style>
  <w:style w:type="character" w:customStyle="1" w:styleId="WW-Absatz-Standardschriftart111111111">
    <w:name w:val="WW-Absatz-Standardschriftart111111111"/>
    <w:rsid w:val="00AC360D"/>
  </w:style>
  <w:style w:type="character" w:customStyle="1" w:styleId="WW-Absatz-Standardschriftart1111111111">
    <w:name w:val="WW-Absatz-Standardschriftart1111111111"/>
    <w:rsid w:val="00AC360D"/>
  </w:style>
  <w:style w:type="character" w:customStyle="1" w:styleId="WW-Absatz-Standardschriftart11111111111">
    <w:name w:val="WW-Absatz-Standardschriftart11111111111"/>
    <w:rsid w:val="00AC360D"/>
  </w:style>
  <w:style w:type="character" w:customStyle="1" w:styleId="WW-Absatz-Standardschriftart111111111111">
    <w:name w:val="WW-Absatz-Standardschriftart111111111111"/>
    <w:rsid w:val="00AC360D"/>
  </w:style>
  <w:style w:type="character" w:customStyle="1" w:styleId="FontStyle12">
    <w:name w:val="Font Style12"/>
    <w:basedOn w:val="DefaultParagraphFont"/>
    <w:uiPriority w:val="99"/>
    <w:rsid w:val="00AC360D"/>
    <w:rPr>
      <w:rFonts w:ascii="Palatino Linotype" w:eastAsia="Palatino Linotype" w:hAnsi="Palatino Linotype" w:cs="Palatino Linotype"/>
      <w:b/>
      <w:bCs/>
      <w:sz w:val="20"/>
      <w:szCs w:val="20"/>
    </w:rPr>
  </w:style>
  <w:style w:type="character" w:customStyle="1" w:styleId="FontStyle11">
    <w:name w:val="Font Style11"/>
    <w:basedOn w:val="DefaultParagraphFont"/>
    <w:uiPriority w:val="99"/>
    <w:rsid w:val="00AC360D"/>
    <w:rPr>
      <w:rFonts w:ascii="Palatino Linotype" w:eastAsia="Palatino Linotype" w:hAnsi="Palatino Linotype" w:cs="Palatino Linotype"/>
      <w:i/>
      <w:iCs/>
      <w:sz w:val="20"/>
      <w:szCs w:val="20"/>
    </w:rPr>
  </w:style>
  <w:style w:type="character" w:customStyle="1" w:styleId="FontStyle52">
    <w:name w:val="Font Style52"/>
    <w:basedOn w:val="DefaultParagraphFont"/>
    <w:rsid w:val="00AC360D"/>
    <w:rPr>
      <w:rFonts w:ascii="Times New Roman" w:eastAsia="Times New Roman" w:hAnsi="Times New Roman" w:cs="Times New Roman"/>
      <w:sz w:val="18"/>
      <w:szCs w:val="18"/>
    </w:rPr>
  </w:style>
  <w:style w:type="character" w:customStyle="1" w:styleId="FontStyle51">
    <w:name w:val="Font Style51"/>
    <w:basedOn w:val="DefaultParagraphFont"/>
    <w:rsid w:val="00AC360D"/>
    <w:rPr>
      <w:rFonts w:ascii="Times New Roman" w:eastAsia="Times New Roman" w:hAnsi="Times New Roman" w:cs="Times New Roman"/>
      <w:i/>
      <w:iCs/>
      <w:sz w:val="18"/>
      <w:szCs w:val="18"/>
    </w:rPr>
  </w:style>
  <w:style w:type="character" w:customStyle="1" w:styleId="FontStyle50">
    <w:name w:val="Font Style50"/>
    <w:basedOn w:val="DefaultParagraphFont"/>
    <w:uiPriority w:val="99"/>
    <w:rsid w:val="00AC360D"/>
    <w:rPr>
      <w:rFonts w:ascii="Georgia" w:eastAsia="Georgia" w:hAnsi="Georgia" w:cs="Georgia"/>
      <w:sz w:val="16"/>
      <w:szCs w:val="16"/>
    </w:rPr>
  </w:style>
  <w:style w:type="character" w:customStyle="1" w:styleId="FontStyle61">
    <w:name w:val="Font Style61"/>
    <w:basedOn w:val="DefaultParagraphFont"/>
    <w:rsid w:val="00AC360D"/>
    <w:rPr>
      <w:rFonts w:ascii="Arial" w:eastAsia="Arial" w:hAnsi="Arial" w:cs="Arial"/>
      <w:b/>
      <w:bCs/>
      <w:sz w:val="16"/>
      <w:szCs w:val="16"/>
    </w:rPr>
  </w:style>
  <w:style w:type="character" w:customStyle="1" w:styleId="FontStyle75">
    <w:name w:val="Font Style75"/>
    <w:basedOn w:val="DefaultParagraphFont"/>
    <w:rsid w:val="00AC360D"/>
    <w:rPr>
      <w:rFonts w:ascii="Georgia" w:eastAsia="Georgia" w:hAnsi="Georgia" w:cs="Georgia"/>
      <w:b/>
      <w:bCs/>
      <w:sz w:val="12"/>
      <w:szCs w:val="12"/>
    </w:rPr>
  </w:style>
  <w:style w:type="character" w:customStyle="1" w:styleId="FontStyle71">
    <w:name w:val="Font Style71"/>
    <w:basedOn w:val="DefaultParagraphFont"/>
    <w:rsid w:val="00AC360D"/>
    <w:rPr>
      <w:rFonts w:ascii="Times New Roman" w:hAnsi="Times New Roman" w:cs="Times New Roman"/>
      <w:b/>
      <w:bCs/>
      <w:i/>
      <w:iCs/>
      <w:sz w:val="28"/>
      <w:szCs w:val="28"/>
    </w:rPr>
  </w:style>
  <w:style w:type="paragraph" w:customStyle="1" w:styleId="Contents10">
    <w:name w:val="Contents 10"/>
    <w:basedOn w:val="Index"/>
    <w:rsid w:val="00AC360D"/>
    <w:pPr>
      <w:widowControl/>
      <w:tabs>
        <w:tab w:val="right" w:leader="dot" w:pos="-19906"/>
      </w:tabs>
      <w:ind w:left="2547"/>
    </w:pPr>
    <w:rPr>
      <w:rFonts w:ascii="Times New Roman" w:hAnsi="Times New Roman" w:cs="Calibri"/>
      <w:sz w:val="16"/>
      <w:lang w:eastAsia="ar-SA" w:bidi="ar-SA"/>
    </w:rPr>
  </w:style>
  <w:style w:type="paragraph" w:customStyle="1" w:styleId="Style100">
    <w:name w:val="Style10"/>
    <w:basedOn w:val="Normal"/>
    <w:next w:val="Normal"/>
    <w:rsid w:val="00AC360D"/>
    <w:pPr>
      <w:suppressAutoHyphens/>
      <w:spacing w:line="206" w:lineRule="exact"/>
      <w:jc w:val="right"/>
    </w:pPr>
    <w:rPr>
      <w:rFonts w:eastAsia="Calibri"/>
      <w:lang w:eastAsia="ar-SA"/>
    </w:rPr>
  </w:style>
  <w:style w:type="paragraph" w:customStyle="1" w:styleId="Style45">
    <w:name w:val="Style45"/>
    <w:basedOn w:val="Normal"/>
    <w:next w:val="Normal"/>
    <w:rsid w:val="00AC360D"/>
    <w:pPr>
      <w:suppressAutoHyphens/>
      <w:spacing w:line="239" w:lineRule="exact"/>
      <w:ind w:hanging="483"/>
    </w:pPr>
    <w:rPr>
      <w:rFonts w:eastAsia="Calibri"/>
      <w:lang w:eastAsia="ar-SA"/>
    </w:rPr>
  </w:style>
  <w:style w:type="paragraph" w:customStyle="1" w:styleId="Style39">
    <w:name w:val="Style39"/>
    <w:basedOn w:val="Normal"/>
    <w:next w:val="Normal"/>
    <w:rsid w:val="00AC360D"/>
    <w:pPr>
      <w:suppressAutoHyphens/>
      <w:spacing w:line="254" w:lineRule="exact"/>
      <w:ind w:hanging="91"/>
      <w:jc w:val="both"/>
    </w:pPr>
    <w:rPr>
      <w:rFonts w:eastAsia="Calibri"/>
      <w:lang w:eastAsia="ar-SA"/>
    </w:rPr>
  </w:style>
  <w:style w:type="paragraph" w:customStyle="1" w:styleId="Style37">
    <w:name w:val="Style37"/>
    <w:basedOn w:val="Normal"/>
    <w:next w:val="Normal"/>
    <w:rsid w:val="00AC360D"/>
    <w:pPr>
      <w:suppressAutoHyphens/>
      <w:spacing w:line="244" w:lineRule="exact"/>
      <w:ind w:hanging="182"/>
      <w:jc w:val="both"/>
    </w:pPr>
    <w:rPr>
      <w:rFonts w:eastAsia="Calibri"/>
      <w:lang w:eastAsia="ar-SA"/>
    </w:rPr>
  </w:style>
  <w:style w:type="paragraph" w:customStyle="1" w:styleId="Style240">
    <w:name w:val="Style 24"/>
    <w:basedOn w:val="Normal"/>
    <w:rsid w:val="00AC360D"/>
    <w:pPr>
      <w:suppressAutoHyphens/>
      <w:autoSpaceDE w:val="0"/>
      <w:spacing w:before="36"/>
      <w:ind w:firstLine="216"/>
      <w:jc w:val="both"/>
    </w:pPr>
    <w:rPr>
      <w:rFonts w:ascii="Bookman Old Style" w:eastAsia="Bookman Old Style" w:hAnsi="Bookman Old Style" w:cs="Bookman Old Style"/>
      <w:sz w:val="19"/>
      <w:szCs w:val="19"/>
      <w:lang w:eastAsia="ar-SA"/>
    </w:rPr>
  </w:style>
  <w:style w:type="character" w:customStyle="1" w:styleId="regular0">
    <w:name w:val="regular"/>
    <w:basedOn w:val="DefaultParagraphFont"/>
    <w:rsid w:val="00AC360D"/>
  </w:style>
  <w:style w:type="character" w:customStyle="1" w:styleId="StyleUnderlineCharChar">
    <w:name w:val="Style Underline Char Char"/>
    <w:basedOn w:val="DefaultParagraphFont"/>
    <w:rsid w:val="00AC360D"/>
    <w:rPr>
      <w:rFonts w:ascii="Times New Roman" w:eastAsia="Times New Roman" w:hAnsi="Times New Roman" w:cs="Times New Roman"/>
      <w:sz w:val="20"/>
      <w:szCs w:val="20"/>
      <w:u w:val="single"/>
    </w:rPr>
  </w:style>
  <w:style w:type="character" w:customStyle="1" w:styleId="3TagCite">
    <w:name w:val="3 Tag/Cite"/>
    <w:basedOn w:val="DefaultParagraphFont"/>
    <w:rsid w:val="00AC360D"/>
    <w:rPr>
      <w:rFonts w:ascii="Times New Roman" w:hAnsi="Times New Roman"/>
      <w:b/>
      <w:color w:val="FF0000"/>
      <w:sz w:val="22"/>
    </w:rPr>
  </w:style>
  <w:style w:type="character" w:customStyle="1" w:styleId="4Qualifications">
    <w:name w:val="4 Qualifications"/>
    <w:rsid w:val="00AC360D"/>
    <w:rPr>
      <w:rFonts w:ascii="Times New Roman" w:hAnsi="Times New Roman"/>
      <w:sz w:val="19"/>
    </w:rPr>
  </w:style>
  <w:style w:type="character" w:customStyle="1" w:styleId="6Underlined">
    <w:name w:val="6 Underlined"/>
    <w:rsid w:val="00AC360D"/>
    <w:rPr>
      <w:rFonts w:ascii="Times New Roman" w:hAnsi="Times New Roman"/>
      <w:b/>
      <w:sz w:val="21"/>
      <w:u w:val="single"/>
    </w:rPr>
  </w:style>
  <w:style w:type="character" w:customStyle="1" w:styleId="A8">
    <w:name w:val="A8"/>
    <w:rsid w:val="00AC360D"/>
    <w:rPr>
      <w:rFonts w:ascii="Minion Pro" w:hAnsi="Minion Pro" w:cs="Minion Pro" w:hint="default"/>
      <w:color w:val="000000"/>
      <w:sz w:val="20"/>
      <w:szCs w:val="20"/>
    </w:rPr>
  </w:style>
  <w:style w:type="character" w:customStyle="1" w:styleId="Shortcite">
    <w:name w:val="Shortcite"/>
    <w:rsid w:val="00AC360D"/>
    <w:rPr>
      <w:rFonts w:ascii="Times New Roman" w:hAnsi="Times New Roman" w:cs="Times New Roman" w:hint="default"/>
      <w:b/>
      <w:bCs/>
      <w:sz w:val="20"/>
    </w:rPr>
  </w:style>
  <w:style w:type="character" w:customStyle="1" w:styleId="articleauthor">
    <w:name w:val="article_author"/>
    <w:rsid w:val="00AC360D"/>
  </w:style>
  <w:style w:type="character" w:customStyle="1" w:styleId="articleissue">
    <w:name w:val="article_issue"/>
    <w:rsid w:val="00AC360D"/>
  </w:style>
  <w:style w:type="character" w:customStyle="1" w:styleId="Style1CharCharChar">
    <w:name w:val="Style1 Char Char Char"/>
    <w:rsid w:val="00AC360D"/>
    <w:rPr>
      <w:rFonts w:ascii="Times New Roman" w:eastAsia="Times New Roman" w:hAnsi="Times New Roman" w:cs="Arial"/>
      <w:bCs/>
      <w:sz w:val="12"/>
      <w:szCs w:val="18"/>
      <w:lang w:val="en"/>
    </w:rPr>
  </w:style>
  <w:style w:type="character" w:customStyle="1" w:styleId="storydate">
    <w:name w:val="story_date"/>
    <w:rsid w:val="00AC360D"/>
  </w:style>
  <w:style w:type="character" w:customStyle="1" w:styleId="smallp2gray">
    <w:name w:val="smallp2gray"/>
    <w:rsid w:val="00AC360D"/>
  </w:style>
  <w:style w:type="paragraph" w:customStyle="1" w:styleId="FreeForm">
    <w:name w:val="Free Form"/>
    <w:rsid w:val="00AC360D"/>
    <w:pPr>
      <w:spacing w:after="0" w:line="240" w:lineRule="auto"/>
    </w:pPr>
    <w:rPr>
      <w:rFonts w:ascii="Helvetica" w:eastAsia="ヒラギノ角ゴ Pro W3" w:hAnsi="Helvetica" w:cs="Times New Roman"/>
      <w:color w:val="000000"/>
      <w:sz w:val="24"/>
      <w:szCs w:val="20"/>
    </w:rPr>
  </w:style>
  <w:style w:type="paragraph" w:customStyle="1" w:styleId="CM4">
    <w:name w:val="CM4"/>
    <w:basedOn w:val="Default"/>
    <w:next w:val="Default"/>
    <w:uiPriority w:val="99"/>
    <w:qFormat/>
    <w:rsid w:val="00AC360D"/>
    <w:pPr>
      <w:widowControl w:val="0"/>
      <w:spacing w:after="0" w:line="238" w:lineRule="atLeast"/>
    </w:pPr>
    <w:rPr>
      <w:rFonts w:ascii="Arial Narrow" w:eastAsia="Times New Roman" w:hAnsi="Arial Narrow" w:cs="Times New Roman"/>
      <w:sz w:val="24"/>
    </w:rPr>
  </w:style>
  <w:style w:type="paragraph" w:customStyle="1" w:styleId="CM9">
    <w:name w:val="CM9"/>
    <w:basedOn w:val="Default"/>
    <w:next w:val="Default"/>
    <w:uiPriority w:val="99"/>
    <w:qFormat/>
    <w:rsid w:val="00AC360D"/>
    <w:pPr>
      <w:widowControl w:val="0"/>
      <w:spacing w:after="0" w:line="203" w:lineRule="atLeast"/>
    </w:pPr>
    <w:rPr>
      <w:rFonts w:ascii="Arial Narrow" w:eastAsia="Times New Roman" w:hAnsi="Arial Narrow" w:cs="Times New Roman"/>
      <w:sz w:val="24"/>
    </w:rPr>
  </w:style>
  <w:style w:type="paragraph" w:customStyle="1" w:styleId="NOFORMATTING-NORMAL">
    <w:name w:val="NO FORMATTING- NORMAL"/>
    <w:basedOn w:val="Normal"/>
    <w:link w:val="NOFORMATTING-NORMALChar"/>
    <w:autoRedefine/>
    <w:qFormat/>
    <w:rsid w:val="00AC360D"/>
    <w:pPr>
      <w:ind w:left="360"/>
    </w:pPr>
    <w:rPr>
      <w:rFonts w:ascii="Times New Roman" w:eastAsia="Times New Roman" w:hAnsi="Times New Roman"/>
      <w:sz w:val="12"/>
      <w:szCs w:val="12"/>
    </w:rPr>
  </w:style>
  <w:style w:type="character" w:customStyle="1" w:styleId="NOFORMATTING-NORMALChar">
    <w:name w:val="NO FORMATTING- NORMAL Char"/>
    <w:basedOn w:val="DefaultParagraphFont"/>
    <w:link w:val="NOFORMATTING-NORMAL"/>
    <w:rsid w:val="00AC360D"/>
    <w:rPr>
      <w:rFonts w:ascii="Times New Roman" w:eastAsia="Times New Roman" w:hAnsi="Times New Roman" w:cs="Calibri"/>
      <w:sz w:val="12"/>
      <w:szCs w:val="12"/>
    </w:rPr>
  </w:style>
  <w:style w:type="paragraph" w:customStyle="1" w:styleId="d-leadin">
    <w:name w:val="d-leadin"/>
    <w:basedOn w:val="Normal"/>
    <w:rsid w:val="00AC360D"/>
    <w:pPr>
      <w:spacing w:before="100" w:beforeAutospacing="1" w:after="100" w:afterAutospacing="1"/>
    </w:pPr>
    <w:rPr>
      <w:rFonts w:ascii="Times New Roman" w:eastAsia="Times New Roman" w:hAnsi="Times New Roman"/>
      <w:sz w:val="24"/>
    </w:rPr>
  </w:style>
  <w:style w:type="character" w:customStyle="1" w:styleId="NoterefInText">
    <w:name w:val="_NoterefInText"/>
    <w:uiPriority w:val="99"/>
    <w:rsid w:val="00AC360D"/>
    <w:rPr>
      <w:rFonts w:cs="New Baskerville"/>
      <w:color w:val="000000"/>
    </w:rPr>
  </w:style>
  <w:style w:type="paragraph" w:customStyle="1" w:styleId="notes-source-hasnotes">
    <w:name w:val="notes-source-hasnotes"/>
    <w:basedOn w:val="Normal"/>
    <w:rsid w:val="00AC360D"/>
    <w:pPr>
      <w:spacing w:before="100" w:beforeAutospacing="1" w:after="100" w:afterAutospacing="1"/>
    </w:pPr>
    <w:rPr>
      <w:rFonts w:ascii="Times" w:hAnsi="Times"/>
      <w:sz w:val="20"/>
      <w:szCs w:val="20"/>
    </w:rPr>
  </w:style>
  <w:style w:type="character" w:customStyle="1" w:styleId="maintitle">
    <w:name w:val="maintitle"/>
    <w:basedOn w:val="DefaultParagraphFont"/>
    <w:rsid w:val="00AC360D"/>
  </w:style>
  <w:style w:type="character" w:customStyle="1" w:styleId="thirdparty-logo">
    <w:name w:val="thirdparty-logo"/>
    <w:basedOn w:val="DefaultParagraphFont"/>
    <w:rsid w:val="00AC360D"/>
  </w:style>
  <w:style w:type="character" w:customStyle="1" w:styleId="ticker">
    <w:name w:val="ticker"/>
    <w:basedOn w:val="DefaultParagraphFont"/>
    <w:rsid w:val="00AC360D"/>
  </w:style>
  <w:style w:type="paragraph" w:customStyle="1" w:styleId="articlemeta">
    <w:name w:val="articlemeta"/>
    <w:basedOn w:val="Normal"/>
    <w:rsid w:val="00AC360D"/>
    <w:pPr>
      <w:spacing w:before="100" w:beforeAutospacing="1" w:after="100" w:afterAutospacing="1"/>
    </w:pPr>
    <w:rPr>
      <w:rFonts w:ascii="Times" w:hAnsi="Times"/>
      <w:sz w:val="20"/>
      <w:szCs w:val="20"/>
    </w:rPr>
  </w:style>
  <w:style w:type="character" w:customStyle="1" w:styleId="vcard">
    <w:name w:val="vcard"/>
    <w:basedOn w:val="DefaultParagraphFont"/>
    <w:rsid w:val="00AC360D"/>
  </w:style>
  <w:style w:type="character" w:customStyle="1" w:styleId="print-footnote">
    <w:name w:val="print-footnote"/>
    <w:basedOn w:val="DefaultParagraphFont"/>
    <w:rsid w:val="00AC360D"/>
  </w:style>
  <w:style w:type="character" w:customStyle="1" w:styleId="datestring">
    <w:name w:val="datestring"/>
    <w:basedOn w:val="DefaultParagraphFont"/>
    <w:rsid w:val="00AC360D"/>
  </w:style>
  <w:style w:type="paragraph" w:customStyle="1" w:styleId="noindent0">
    <w:name w:val="no_indent"/>
    <w:basedOn w:val="Normal"/>
    <w:rsid w:val="00AC360D"/>
    <w:pPr>
      <w:spacing w:before="100" w:beforeAutospacing="1" w:after="100" w:afterAutospacing="1"/>
    </w:pPr>
    <w:rPr>
      <w:rFonts w:ascii="Times" w:hAnsi="Times"/>
      <w:sz w:val="20"/>
      <w:szCs w:val="20"/>
    </w:rPr>
  </w:style>
  <w:style w:type="character" w:customStyle="1" w:styleId="email">
    <w:name w:val="email"/>
    <w:basedOn w:val="DefaultParagraphFont"/>
    <w:rsid w:val="00AC360D"/>
  </w:style>
  <w:style w:type="character" w:customStyle="1" w:styleId="gptad">
    <w:name w:val="gptad"/>
    <w:basedOn w:val="DefaultParagraphFont"/>
    <w:rsid w:val="00AC360D"/>
  </w:style>
  <w:style w:type="paragraph" w:customStyle="1" w:styleId="creditpostedmodified">
    <w:name w:val="credit_posted_modified"/>
    <w:basedOn w:val="Normal"/>
    <w:rsid w:val="00AC360D"/>
    <w:pPr>
      <w:spacing w:before="100" w:beforeAutospacing="1" w:after="100" w:afterAutospacing="1"/>
    </w:pPr>
    <w:rPr>
      <w:rFonts w:ascii="Times" w:hAnsi="Times"/>
      <w:sz w:val="20"/>
      <w:szCs w:val="20"/>
    </w:rPr>
  </w:style>
  <w:style w:type="character" w:customStyle="1" w:styleId="changed">
    <w:name w:val="changed"/>
    <w:basedOn w:val="DefaultParagraphFont"/>
    <w:rsid w:val="00AC360D"/>
  </w:style>
  <w:style w:type="character" w:customStyle="1" w:styleId="article-author-name">
    <w:name w:val="article-author-name"/>
    <w:basedOn w:val="DefaultParagraphFont"/>
    <w:rsid w:val="00AC360D"/>
  </w:style>
  <w:style w:type="character" w:customStyle="1" w:styleId="bioexcerpt">
    <w:name w:val="bio_excerpt"/>
    <w:basedOn w:val="DefaultParagraphFont"/>
    <w:rsid w:val="00AC360D"/>
  </w:style>
  <w:style w:type="character" w:customStyle="1" w:styleId="commentcount">
    <w:name w:val="comment_count"/>
    <w:basedOn w:val="DefaultParagraphFont"/>
    <w:rsid w:val="00AC360D"/>
  </w:style>
  <w:style w:type="character" w:customStyle="1" w:styleId="searchtermshighlighted">
    <w:name w:val="searchtermshighlighted"/>
    <w:basedOn w:val="DefaultParagraphFont"/>
    <w:rsid w:val="00AC360D"/>
  </w:style>
  <w:style w:type="character" w:customStyle="1" w:styleId="contributornametrigger">
    <w:name w:val="contributornametrigger"/>
    <w:basedOn w:val="DefaultParagraphFont"/>
    <w:rsid w:val="00AC360D"/>
  </w:style>
  <w:style w:type="character" w:customStyle="1" w:styleId="bylinepipe">
    <w:name w:val="bylinepipe"/>
    <w:basedOn w:val="DefaultParagraphFont"/>
    <w:rsid w:val="00AC360D"/>
  </w:style>
  <w:style w:type="character" w:customStyle="1" w:styleId="faculty-title">
    <w:name w:val="faculty-title"/>
    <w:basedOn w:val="DefaultParagraphFont"/>
    <w:rsid w:val="00AC360D"/>
  </w:style>
  <w:style w:type="character" w:customStyle="1" w:styleId="count">
    <w:name w:val="count"/>
    <w:basedOn w:val="DefaultParagraphFont"/>
    <w:rsid w:val="00AC360D"/>
  </w:style>
  <w:style w:type="character" w:customStyle="1" w:styleId="volume">
    <w:name w:val="volume"/>
    <w:basedOn w:val="DefaultParagraphFont"/>
    <w:rsid w:val="00AC360D"/>
  </w:style>
  <w:style w:type="character" w:customStyle="1" w:styleId="issue">
    <w:name w:val="issue"/>
    <w:basedOn w:val="DefaultParagraphFont"/>
    <w:rsid w:val="00AC360D"/>
  </w:style>
  <w:style w:type="character" w:customStyle="1" w:styleId="pages">
    <w:name w:val="pages"/>
    <w:basedOn w:val="DefaultParagraphFont"/>
    <w:rsid w:val="00AC360D"/>
  </w:style>
  <w:style w:type="character" w:customStyle="1" w:styleId="person">
    <w:name w:val="person"/>
    <w:basedOn w:val="DefaultParagraphFont"/>
    <w:rsid w:val="00AC360D"/>
  </w:style>
  <w:style w:type="character" w:customStyle="1" w:styleId="corresponding">
    <w:name w:val="corresponding"/>
    <w:basedOn w:val="DefaultParagraphFont"/>
    <w:rsid w:val="00AC360D"/>
  </w:style>
  <w:style w:type="paragraph" w:customStyle="1" w:styleId="entry-meta">
    <w:name w:val="entry-meta"/>
    <w:basedOn w:val="Normal"/>
    <w:rsid w:val="00AC360D"/>
    <w:pPr>
      <w:spacing w:before="100" w:beforeAutospacing="1" w:after="100" w:afterAutospacing="1"/>
    </w:pPr>
    <w:rPr>
      <w:rFonts w:ascii="Times" w:hAnsi="Times"/>
      <w:sz w:val="20"/>
      <w:szCs w:val="20"/>
    </w:rPr>
  </w:style>
  <w:style w:type="character" w:customStyle="1" w:styleId="post-time">
    <w:name w:val="post-time"/>
    <w:basedOn w:val="DefaultParagraphFont"/>
    <w:rsid w:val="00AC360D"/>
  </w:style>
  <w:style w:type="character" w:customStyle="1" w:styleId="post-category">
    <w:name w:val="post-category"/>
    <w:basedOn w:val="DefaultParagraphFont"/>
    <w:rsid w:val="00AC360D"/>
  </w:style>
  <w:style w:type="character" w:customStyle="1" w:styleId="A0">
    <w:name w:val="A0"/>
    <w:uiPriority w:val="99"/>
    <w:rsid w:val="00AC360D"/>
    <w:rPr>
      <w:rFonts w:cs="Calibri"/>
      <w:b/>
      <w:bCs/>
      <w:color w:val="000000"/>
      <w:sz w:val="72"/>
      <w:szCs w:val="72"/>
    </w:rPr>
  </w:style>
  <w:style w:type="character" w:customStyle="1" w:styleId="A9">
    <w:name w:val="A9"/>
    <w:uiPriority w:val="99"/>
    <w:rsid w:val="00AC360D"/>
    <w:rPr>
      <w:rFonts w:cs="Trebuchet MS"/>
      <w:color w:val="000000"/>
      <w:sz w:val="14"/>
      <w:szCs w:val="14"/>
    </w:rPr>
  </w:style>
  <w:style w:type="paragraph" w:customStyle="1" w:styleId="articledetails">
    <w:name w:val="articledetails"/>
    <w:basedOn w:val="Normal"/>
    <w:rsid w:val="00AC360D"/>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AC360D"/>
  </w:style>
  <w:style w:type="paragraph" w:customStyle="1" w:styleId="aff">
    <w:name w:val="aff"/>
    <w:basedOn w:val="Normal"/>
    <w:rsid w:val="00AC360D"/>
    <w:pPr>
      <w:spacing w:before="100" w:beforeAutospacing="1" w:after="100" w:afterAutospacing="1"/>
    </w:pPr>
    <w:rPr>
      <w:rFonts w:ascii="Times" w:hAnsi="Times"/>
      <w:sz w:val="20"/>
      <w:szCs w:val="20"/>
    </w:rPr>
  </w:style>
  <w:style w:type="character" w:customStyle="1" w:styleId="label">
    <w:name w:val="label"/>
    <w:basedOn w:val="DefaultParagraphFont"/>
    <w:rsid w:val="00AC360D"/>
  </w:style>
  <w:style w:type="character" w:customStyle="1" w:styleId="entry-author">
    <w:name w:val="entry-author"/>
    <w:basedOn w:val="DefaultParagraphFont"/>
    <w:rsid w:val="00AC360D"/>
  </w:style>
  <w:style w:type="character" w:customStyle="1" w:styleId="entry-author-name">
    <w:name w:val="entry-author-name"/>
    <w:basedOn w:val="DefaultParagraphFont"/>
    <w:rsid w:val="00AC360D"/>
  </w:style>
  <w:style w:type="character" w:customStyle="1" w:styleId="arial11">
    <w:name w:val="arial_11"/>
    <w:basedOn w:val="DefaultParagraphFont"/>
    <w:rsid w:val="00AC360D"/>
  </w:style>
  <w:style w:type="character" w:customStyle="1" w:styleId="contrib-degrees">
    <w:name w:val="contrib-degrees"/>
    <w:basedOn w:val="DefaultParagraphFont"/>
    <w:rsid w:val="00AC360D"/>
  </w:style>
  <w:style w:type="character" w:customStyle="1" w:styleId="contrib-on-behalf-of">
    <w:name w:val="contrib-on-behalf-of"/>
    <w:basedOn w:val="DefaultParagraphFont"/>
    <w:rsid w:val="00AC360D"/>
  </w:style>
  <w:style w:type="character" w:customStyle="1" w:styleId="pubtime">
    <w:name w:val="pubtime"/>
    <w:basedOn w:val="DefaultParagraphFont"/>
    <w:rsid w:val="00AC360D"/>
  </w:style>
  <w:style w:type="character" w:customStyle="1" w:styleId="fbcommentscount">
    <w:name w:val="fb_comments_count"/>
    <w:basedOn w:val="DefaultParagraphFont"/>
    <w:rsid w:val="00AC360D"/>
  </w:style>
  <w:style w:type="character" w:customStyle="1" w:styleId="stsharethiscustom">
    <w:name w:val="st_sharethis_custom"/>
    <w:basedOn w:val="DefaultParagraphFont"/>
    <w:rsid w:val="00AC360D"/>
  </w:style>
  <w:style w:type="paragraph" w:customStyle="1" w:styleId="permalinkable">
    <w:name w:val="permalinkable"/>
    <w:basedOn w:val="Normal"/>
    <w:rsid w:val="00AC360D"/>
    <w:pPr>
      <w:spacing w:before="100" w:beforeAutospacing="1" w:after="100" w:afterAutospacing="1"/>
    </w:pPr>
    <w:rPr>
      <w:rFonts w:ascii="Times" w:hAnsi="Times"/>
      <w:sz w:val="20"/>
      <w:szCs w:val="20"/>
    </w:rPr>
  </w:style>
  <w:style w:type="character" w:customStyle="1" w:styleId="z-BottomofFormChar1">
    <w:name w:val="z-Bottom of Form Char1"/>
    <w:basedOn w:val="DefaultParagraphFont"/>
    <w:uiPriority w:val="99"/>
    <w:rsid w:val="00AC360D"/>
    <w:rPr>
      <w:rFonts w:ascii="Arial" w:eastAsiaTheme="minorEastAsia" w:hAnsi="Arial" w:cs="Arial"/>
      <w:vanish/>
      <w:sz w:val="16"/>
      <w:szCs w:val="16"/>
    </w:rPr>
  </w:style>
  <w:style w:type="character" w:customStyle="1" w:styleId="submitted">
    <w:name w:val="submitted"/>
    <w:basedOn w:val="DefaultParagraphFont"/>
    <w:rsid w:val="00AC360D"/>
  </w:style>
  <w:style w:type="character" w:customStyle="1" w:styleId="post-date">
    <w:name w:val="post-date"/>
    <w:basedOn w:val="DefaultParagraphFont"/>
    <w:rsid w:val="00AC360D"/>
  </w:style>
  <w:style w:type="character" w:customStyle="1" w:styleId="a-size-medium">
    <w:name w:val="a-size-medium"/>
    <w:basedOn w:val="DefaultParagraphFont"/>
    <w:rsid w:val="00AC360D"/>
  </w:style>
  <w:style w:type="character" w:customStyle="1" w:styleId="contribution">
    <w:name w:val="contribution"/>
    <w:basedOn w:val="DefaultParagraphFont"/>
    <w:rsid w:val="00AC360D"/>
  </w:style>
  <w:style w:type="character" w:customStyle="1" w:styleId="a-color-secondary">
    <w:name w:val="a-color-secondary"/>
    <w:basedOn w:val="DefaultParagraphFont"/>
    <w:rsid w:val="00AC360D"/>
  </w:style>
  <w:style w:type="paragraph" w:customStyle="1" w:styleId="sbyline">
    <w:name w:val="sbyline"/>
    <w:basedOn w:val="Normal"/>
    <w:rsid w:val="00AC360D"/>
    <w:pPr>
      <w:spacing w:before="100" w:beforeAutospacing="1" w:after="100" w:afterAutospacing="1"/>
    </w:pPr>
    <w:rPr>
      <w:rFonts w:ascii="Times" w:hAnsi="Times"/>
      <w:sz w:val="20"/>
      <w:szCs w:val="20"/>
    </w:rPr>
  </w:style>
  <w:style w:type="character" w:customStyle="1" w:styleId="ui-author">
    <w:name w:val="ui-author"/>
    <w:basedOn w:val="DefaultParagraphFont"/>
    <w:rsid w:val="00AC360D"/>
  </w:style>
  <w:style w:type="character" w:customStyle="1" w:styleId="ui-staffline">
    <w:name w:val="ui-staffline"/>
    <w:basedOn w:val="DefaultParagraphFont"/>
    <w:rsid w:val="00AC360D"/>
  </w:style>
  <w:style w:type="paragraph" w:customStyle="1" w:styleId="promotion-tag-p">
    <w:name w:val="promotion-tag-p"/>
    <w:basedOn w:val="Normal"/>
    <w:rsid w:val="00AC360D"/>
    <w:pPr>
      <w:spacing w:before="100" w:beforeAutospacing="1" w:after="100" w:afterAutospacing="1"/>
    </w:pPr>
    <w:rPr>
      <w:rFonts w:ascii="Times" w:hAnsi="Times"/>
      <w:sz w:val="20"/>
      <w:szCs w:val="20"/>
    </w:rPr>
  </w:style>
  <w:style w:type="character" w:customStyle="1" w:styleId="value">
    <w:name w:val="value"/>
    <w:basedOn w:val="DefaultParagraphFont"/>
    <w:rsid w:val="00AC360D"/>
  </w:style>
  <w:style w:type="character" w:customStyle="1" w:styleId="wp-smiley">
    <w:name w:val="wp-smiley"/>
    <w:basedOn w:val="DefaultParagraphFont"/>
    <w:rsid w:val="00AC360D"/>
  </w:style>
  <w:style w:type="character" w:customStyle="1" w:styleId="artjournal">
    <w:name w:val="art_journal"/>
    <w:basedOn w:val="DefaultParagraphFont"/>
    <w:rsid w:val="00AC360D"/>
  </w:style>
  <w:style w:type="character" w:customStyle="1" w:styleId="artdatevolumeissuepart">
    <w:name w:val="art_datevolumeissuepart"/>
    <w:basedOn w:val="DefaultParagraphFont"/>
    <w:rsid w:val="00AC360D"/>
  </w:style>
  <w:style w:type="character" w:customStyle="1" w:styleId="artpages">
    <w:name w:val="art_pages"/>
    <w:basedOn w:val="DefaultParagraphFont"/>
    <w:rsid w:val="00AC360D"/>
  </w:style>
  <w:style w:type="character" w:customStyle="1" w:styleId="singlehighlightclass">
    <w:name w:val="single_highlight_class"/>
    <w:basedOn w:val="DefaultParagraphFont"/>
    <w:rsid w:val="00AC360D"/>
  </w:style>
  <w:style w:type="character" w:customStyle="1" w:styleId="degree">
    <w:name w:val="degree"/>
    <w:basedOn w:val="DefaultParagraphFont"/>
    <w:rsid w:val="00AC360D"/>
  </w:style>
  <w:style w:type="character" w:customStyle="1" w:styleId="major">
    <w:name w:val="major"/>
    <w:basedOn w:val="DefaultParagraphFont"/>
    <w:rsid w:val="00AC360D"/>
  </w:style>
  <w:style w:type="character" w:customStyle="1" w:styleId="authors">
    <w:name w:val="authors"/>
    <w:basedOn w:val="DefaultParagraphFont"/>
    <w:rsid w:val="00AC360D"/>
  </w:style>
  <w:style w:type="character" w:customStyle="1" w:styleId="stmainservices">
    <w:name w:val="stmainservices"/>
    <w:basedOn w:val="DefaultParagraphFont"/>
    <w:rsid w:val="00AC360D"/>
  </w:style>
  <w:style w:type="character" w:customStyle="1" w:styleId="stbubblehcount">
    <w:name w:val="stbubble_hcount"/>
    <w:basedOn w:val="DefaultParagraphFont"/>
    <w:rsid w:val="00AC360D"/>
  </w:style>
  <w:style w:type="paragraph" w:customStyle="1" w:styleId="Document0">
    <w:name w:val="_Document"/>
    <w:basedOn w:val="Default"/>
    <w:next w:val="Default"/>
    <w:uiPriority w:val="99"/>
    <w:rsid w:val="00AC360D"/>
    <w:pPr>
      <w:widowControl w:val="0"/>
      <w:spacing w:after="0" w:line="240" w:lineRule="auto"/>
    </w:pPr>
    <w:rPr>
      <w:rFonts w:ascii="New Baskerville" w:eastAsiaTheme="minorEastAsia" w:hAnsi="New Baskerville" w:cs="Times New Roman"/>
      <w:sz w:val="24"/>
    </w:rPr>
  </w:style>
  <w:style w:type="paragraph" w:customStyle="1" w:styleId="SubHead1">
    <w:name w:val="_SubHead1"/>
    <w:basedOn w:val="Default"/>
    <w:next w:val="Default"/>
    <w:uiPriority w:val="99"/>
    <w:rsid w:val="00AC360D"/>
    <w:pPr>
      <w:widowControl w:val="0"/>
      <w:spacing w:after="0" w:line="240" w:lineRule="auto"/>
    </w:pPr>
    <w:rPr>
      <w:rFonts w:ascii="New Baskerville" w:eastAsiaTheme="minorEastAsia" w:hAnsi="New Baskerville" w:cs="Times New Roman"/>
      <w:sz w:val="24"/>
    </w:rPr>
  </w:style>
  <w:style w:type="paragraph" w:customStyle="1" w:styleId="SubHead2">
    <w:name w:val="_SubHead2"/>
    <w:basedOn w:val="Default"/>
    <w:next w:val="Default"/>
    <w:uiPriority w:val="99"/>
    <w:rsid w:val="00AC360D"/>
    <w:pPr>
      <w:widowControl w:val="0"/>
      <w:spacing w:after="0" w:line="240" w:lineRule="auto"/>
    </w:pPr>
    <w:rPr>
      <w:rFonts w:ascii="New Baskerville" w:eastAsiaTheme="minorEastAsia" w:hAnsi="New Baskerville" w:cs="Times New Roman"/>
      <w:sz w:val="24"/>
    </w:rPr>
  </w:style>
  <w:style w:type="paragraph" w:customStyle="1" w:styleId="collapsed-hide">
    <w:name w:val="collapsed-hide"/>
    <w:basedOn w:val="Normal"/>
    <w:rsid w:val="00AC360D"/>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AC360D"/>
    <w:pPr>
      <w:widowControl w:val="0"/>
      <w:spacing w:after="0" w:line="211" w:lineRule="atLeast"/>
    </w:pPr>
    <w:rPr>
      <w:rFonts w:ascii="Mokka" w:eastAsiaTheme="minorEastAsia" w:hAnsi="Mokka" w:cs="Times New Roman"/>
      <w:sz w:val="24"/>
    </w:rPr>
  </w:style>
  <w:style w:type="character" w:customStyle="1" w:styleId="article-date">
    <w:name w:val="article-date"/>
    <w:basedOn w:val="DefaultParagraphFont"/>
    <w:rsid w:val="00AC360D"/>
  </w:style>
  <w:style w:type="character" w:customStyle="1" w:styleId="article-author">
    <w:name w:val="article-author"/>
    <w:basedOn w:val="DefaultParagraphFont"/>
    <w:rsid w:val="00AC360D"/>
  </w:style>
  <w:style w:type="character" w:customStyle="1" w:styleId="tolocaltime">
    <w:name w:val="tolocaltime"/>
    <w:basedOn w:val="DefaultParagraphFont"/>
    <w:rsid w:val="00AC360D"/>
  </w:style>
  <w:style w:type="paragraph" w:customStyle="1" w:styleId="Pa8">
    <w:name w:val="Pa8"/>
    <w:basedOn w:val="Default"/>
    <w:next w:val="Default"/>
    <w:uiPriority w:val="99"/>
    <w:rsid w:val="00AC360D"/>
    <w:pPr>
      <w:widowControl w:val="0"/>
      <w:spacing w:after="0" w:line="241" w:lineRule="atLeast"/>
    </w:pPr>
    <w:rPr>
      <w:rFonts w:ascii="Avenir Book" w:eastAsiaTheme="minorEastAsia" w:hAnsi="Avenir Book" w:cs="Times New Roman"/>
      <w:sz w:val="24"/>
    </w:rPr>
  </w:style>
  <w:style w:type="character" w:customStyle="1" w:styleId="italics">
    <w:name w:val="italics"/>
    <w:basedOn w:val="DefaultParagraphFont"/>
    <w:rsid w:val="00AC360D"/>
  </w:style>
  <w:style w:type="character" w:customStyle="1" w:styleId="current-selection">
    <w:name w:val="current-selection"/>
    <w:basedOn w:val="DefaultParagraphFont"/>
    <w:rsid w:val="00AC360D"/>
  </w:style>
  <w:style w:type="character" w:customStyle="1" w:styleId="aa">
    <w:name w:val="_"/>
    <w:basedOn w:val="DefaultParagraphFont"/>
    <w:rsid w:val="00AC360D"/>
  </w:style>
  <w:style w:type="paragraph" w:customStyle="1" w:styleId="Style31">
    <w:name w:val="Style31"/>
    <w:basedOn w:val="Normal"/>
    <w:uiPriority w:val="99"/>
    <w:rsid w:val="00AC360D"/>
    <w:pPr>
      <w:spacing w:line="197" w:lineRule="exact"/>
      <w:jc w:val="both"/>
    </w:pPr>
    <w:rPr>
      <w:rFonts w:ascii="Palatino Linotype" w:hAnsi="Palatino Linotype" w:cs="Palatino Linotype"/>
    </w:rPr>
  </w:style>
  <w:style w:type="paragraph" w:customStyle="1" w:styleId="Style42">
    <w:name w:val="Style42"/>
    <w:basedOn w:val="Normal"/>
    <w:uiPriority w:val="99"/>
    <w:rsid w:val="00AC360D"/>
    <w:pPr>
      <w:spacing w:line="202" w:lineRule="exact"/>
      <w:jc w:val="both"/>
    </w:pPr>
    <w:rPr>
      <w:rFonts w:ascii="Palatino Linotype" w:hAnsi="Palatino Linotype" w:cs="Palatino Linotype"/>
    </w:rPr>
  </w:style>
  <w:style w:type="paragraph" w:customStyle="1" w:styleId="Style510">
    <w:name w:val="Style51"/>
    <w:basedOn w:val="Normal"/>
    <w:uiPriority w:val="99"/>
    <w:rsid w:val="00AC360D"/>
    <w:pPr>
      <w:spacing w:line="200" w:lineRule="exact"/>
      <w:jc w:val="both"/>
    </w:pPr>
    <w:rPr>
      <w:rFonts w:ascii="Palatino Linotype" w:hAnsi="Palatino Linotype" w:cs="Palatino Linotype"/>
    </w:rPr>
  </w:style>
  <w:style w:type="character" w:customStyle="1" w:styleId="FontStyle72">
    <w:name w:val="Font Style72"/>
    <w:uiPriority w:val="99"/>
    <w:rsid w:val="00AC360D"/>
    <w:rPr>
      <w:rFonts w:ascii="Cambria" w:hAnsi="Cambria" w:cs="Cambria" w:hint="default"/>
      <w:sz w:val="16"/>
      <w:szCs w:val="16"/>
    </w:rPr>
  </w:style>
  <w:style w:type="character" w:customStyle="1" w:styleId="FontStyle73">
    <w:name w:val="Font Style73"/>
    <w:uiPriority w:val="99"/>
    <w:rsid w:val="00AC360D"/>
    <w:rPr>
      <w:rFonts w:ascii="Cambria" w:hAnsi="Cambria" w:cs="Cambria" w:hint="default"/>
      <w:i/>
      <w:iCs/>
      <w:sz w:val="16"/>
      <w:szCs w:val="16"/>
    </w:rPr>
  </w:style>
  <w:style w:type="character" w:customStyle="1" w:styleId="UnderlinestyleChar20">
    <w:name w:val="Underline style Char2"/>
    <w:rsid w:val="00AC360D"/>
    <w:rPr>
      <w:sz w:val="22"/>
      <w:szCs w:val="24"/>
      <w:u w:val="single"/>
      <w:lang w:val="en-US" w:eastAsia="en-US" w:bidi="ar-SA"/>
    </w:rPr>
  </w:style>
  <w:style w:type="character" w:customStyle="1" w:styleId="FontStyle49">
    <w:name w:val="Font Style49"/>
    <w:uiPriority w:val="99"/>
    <w:rsid w:val="00AC360D"/>
    <w:rPr>
      <w:rFonts w:ascii="Cambria" w:hAnsi="Cambria" w:cs="Cambria"/>
      <w:sz w:val="20"/>
      <w:szCs w:val="20"/>
    </w:rPr>
  </w:style>
  <w:style w:type="paragraph" w:customStyle="1" w:styleId="StyleCardworksLinespacingsingle">
    <w:name w:val="Style Card works + Line spacing:  single"/>
    <w:basedOn w:val="Normal"/>
    <w:link w:val="StyleCardworksLinespacingsingleChar"/>
    <w:rsid w:val="00AC360D"/>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AC360D"/>
    <w:rPr>
      <w:rFonts w:ascii="Cambria" w:eastAsia="Cambria" w:hAnsi="Cambria" w:cs="Cambria"/>
      <w:spacing w:val="-3"/>
      <w:szCs w:val="20"/>
    </w:rPr>
  </w:style>
  <w:style w:type="character" w:customStyle="1" w:styleId="kn">
    <w:name w:val="kn"/>
    <w:basedOn w:val="DefaultParagraphFont"/>
    <w:rsid w:val="00AC360D"/>
  </w:style>
  <w:style w:type="character" w:customStyle="1" w:styleId="StyleStyleUnderlineUnderlineStyleBoldUnderlineIntenseEmphas">
    <w:name w:val="Style Style UnderlineUnderlineStyle Bold UnderlineIntense Emphas..."/>
    <w:basedOn w:val="DefaultParagraphFont"/>
    <w:rsid w:val="00AC360D"/>
    <w:rPr>
      <w:b/>
      <w:bCs/>
      <w:sz w:val="26"/>
      <w:u w:val="single"/>
    </w:rPr>
  </w:style>
  <w:style w:type="paragraph" w:customStyle="1" w:styleId="Header1">
    <w:name w:val="Header1"/>
    <w:aliases w:val="Header Char Char,Header Char Char Char Char Char Char Char Cha,Char Char Char Cha"/>
    <w:basedOn w:val="Normal"/>
    <w:qFormat/>
    <w:rsid w:val="00AC360D"/>
    <w:pPr>
      <w:spacing w:before="100" w:beforeAutospacing="1" w:after="100" w:afterAutospacing="1"/>
    </w:pPr>
    <w:rPr>
      <w:rFonts w:ascii="Cambria" w:eastAsia="Cambria" w:hAnsi="Cambria" w:cs="Cambria"/>
      <w:sz w:val="24"/>
    </w:rPr>
  </w:style>
  <w:style w:type="character" w:customStyle="1" w:styleId="tqb">
    <w:name w:val="_tqb"/>
    <w:basedOn w:val="DefaultParagraphFont"/>
    <w:rsid w:val="00AC360D"/>
  </w:style>
  <w:style w:type="character" w:customStyle="1" w:styleId="footnote-item">
    <w:name w:val="footnote-item"/>
    <w:basedOn w:val="DefaultParagraphFont"/>
    <w:rsid w:val="00AC360D"/>
  </w:style>
  <w:style w:type="character" w:customStyle="1" w:styleId="legacybig">
    <w:name w:val="legacybig"/>
    <w:basedOn w:val="DefaultParagraphFont"/>
    <w:rsid w:val="00AC360D"/>
  </w:style>
  <w:style w:type="character" w:customStyle="1" w:styleId="art-author">
    <w:name w:val="art-author"/>
    <w:basedOn w:val="DefaultParagraphFont"/>
    <w:rsid w:val="00AC360D"/>
  </w:style>
  <w:style w:type="paragraph" w:customStyle="1" w:styleId="StyleStyle49ptBoldBorderSinglesolidlineAuto05">
    <w:name w:val="Style Style4 + 9 pt Bold Border: : (Single solid line Auto  0.5..."/>
    <w:basedOn w:val="Style4"/>
    <w:link w:val="StyleStyle49ptBoldBorderSinglesolidlineAuto05Char"/>
    <w:qFormat/>
    <w:rsid w:val="00AC360D"/>
    <w:pPr>
      <w:numPr>
        <w:numId w:val="0"/>
      </w:numPr>
    </w:pPr>
    <w:rPr>
      <w:rFonts w:ascii="Arial" w:hAnsi="Arial" w:cs="Arial"/>
      <w:b/>
      <w:bCs/>
      <w:szCs w:val="22"/>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AC360D"/>
    <w:rPr>
      <w:rFonts w:ascii="Arial" w:eastAsia="Times New Roman" w:hAnsi="Arial" w:cs="Arial"/>
      <w:b/>
      <w:bCs/>
      <w:sz w:val="20"/>
      <w:u w:val="single"/>
      <w:bdr w:val="single" w:sz="4" w:space="0" w:color="auto"/>
    </w:rPr>
  </w:style>
  <w:style w:type="paragraph" w:customStyle="1" w:styleId="StyleStyle49ptBorderSinglesolidlineAuto05ptLi">
    <w:name w:val="Style Style4 + 9 pt Border: : (Single solid line Auto  0.5 pt Li..."/>
    <w:basedOn w:val="Style4"/>
    <w:link w:val="StyleStyle49ptBorderSinglesolidlineAuto05ptLiChar"/>
    <w:qFormat/>
    <w:rsid w:val="00AC360D"/>
    <w:pPr>
      <w:numPr>
        <w:numId w:val="0"/>
      </w:numPr>
    </w:pPr>
    <w:rPr>
      <w:rFonts w:ascii="Arial" w:hAnsi="Arial" w:cs="Arial"/>
      <w:szCs w:val="22"/>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AC360D"/>
    <w:rPr>
      <w:rFonts w:ascii="Arial" w:eastAsia="Times New Roman" w:hAnsi="Arial" w:cs="Arial"/>
      <w:sz w:val="20"/>
      <w:u w:val="single"/>
      <w:bdr w:val="single" w:sz="4" w:space="0" w:color="auto"/>
    </w:rPr>
  </w:style>
  <w:style w:type="paragraph" w:customStyle="1" w:styleId="StyleUnderlineCharLatinTimesNewRomanAsianSimSun">
    <w:name w:val="Style Underline Char + (Latin) Times New Roman (Asian) SimSun"/>
    <w:link w:val="StyleUnderlineCharLatinTimesNewRomanAsianSimSunChar"/>
    <w:qFormat/>
    <w:rsid w:val="00AC360D"/>
    <w:rPr>
      <w:rFonts w:eastAsia="SimSun"/>
      <w:szCs w:val="24"/>
      <w:u w:val="single"/>
    </w:rPr>
  </w:style>
  <w:style w:type="character" w:customStyle="1" w:styleId="StyleUnderlineCharLatinTimesNewRomanAsianSimSunChar">
    <w:name w:val="Style Underline Char + (Latin) Times New Roman (Asian) SimSun Char"/>
    <w:link w:val="StyleUnderlineCharLatinTimesNewRomanAsianSimSun"/>
    <w:rsid w:val="00AC360D"/>
    <w:rPr>
      <w:rFonts w:eastAsia="SimSun"/>
      <w:szCs w:val="24"/>
      <w:u w:val="single"/>
    </w:rPr>
  </w:style>
  <w:style w:type="paragraph" w:customStyle="1" w:styleId="StyleUnderlineCharLatinTimesNewRomanAsianSimSunBold">
    <w:name w:val="Style Underline Char + (Latin) Times New Roman (Asian) SimSun Bold"/>
    <w:link w:val="StyleUnderlineCharLatinTimesNewRomanAsianSimSunBoldChar"/>
    <w:qFormat/>
    <w:rsid w:val="00AC360D"/>
    <w:rPr>
      <w:rFonts w:eastAsia="SimSun"/>
      <w:b/>
      <w:bCs/>
      <w:szCs w:val="24"/>
      <w:u w:val="single"/>
    </w:rPr>
  </w:style>
  <w:style w:type="character" w:customStyle="1" w:styleId="StyleUnderlineCharLatinTimesNewRomanAsianSimSunBoldChar">
    <w:name w:val="Style Underline Char + (Latin) Times New Roman (Asian) SimSun Bold Char"/>
    <w:link w:val="StyleUnderlineCharLatinTimesNewRomanAsianSimSunBold"/>
    <w:rsid w:val="00AC360D"/>
    <w:rPr>
      <w:rFonts w:eastAsia="SimSun"/>
      <w:b/>
      <w:bCs/>
      <w:szCs w:val="24"/>
      <w:u w:val="single"/>
    </w:rPr>
  </w:style>
  <w:style w:type="character" w:customStyle="1" w:styleId="mainheading">
    <w:name w:val="mainheading"/>
    <w:basedOn w:val="DefaultParagraphFont"/>
    <w:rsid w:val="00AC360D"/>
  </w:style>
  <w:style w:type="paragraph" w:customStyle="1" w:styleId="BoldandUnderlineChar2CharChar">
    <w:name w:val="Bold and Underline Char2 Char Char"/>
    <w:basedOn w:val="Normal"/>
    <w:link w:val="BoldandUnderlineChar2CharCharChar"/>
    <w:qFormat/>
    <w:rsid w:val="00AC360D"/>
    <w:rPr>
      <w:rFonts w:asciiTheme="minorHAnsi" w:hAnsiTheme="minorHAnsi" w:cstheme="minorBidi"/>
      <w:b/>
      <w:szCs w:val="24"/>
      <w:u w:val="single"/>
    </w:rPr>
  </w:style>
  <w:style w:type="character" w:customStyle="1" w:styleId="StyleUnderlineChar9ptChar">
    <w:name w:val="Style Underline Char + 9 pt Char"/>
    <w:basedOn w:val="UnderlineCharChar"/>
    <w:rsid w:val="00AC360D"/>
    <w:rPr>
      <w:rFonts w:ascii="Arial" w:eastAsia="Times New Roman" w:hAnsi="Arial" w:cs="Arial"/>
      <w:noProof w:val="0"/>
      <w:sz w:val="20"/>
      <w:szCs w:val="24"/>
      <w:u w:val="single"/>
      <w:lang w:val="en-US" w:eastAsia="en-US" w:bidi="ar-SA"/>
    </w:rPr>
  </w:style>
  <w:style w:type="character" w:customStyle="1" w:styleId="StyleUnderlineChar9ptBoldChar">
    <w:name w:val="Style Underline Char + 9 pt Bold Char"/>
    <w:basedOn w:val="UnderlineCharChar"/>
    <w:rsid w:val="00AC360D"/>
    <w:rPr>
      <w:rFonts w:ascii="Arial" w:eastAsia="Times New Roman" w:hAnsi="Arial" w:cs="Arial"/>
      <w:b/>
      <w:bCs/>
      <w:noProof w:val="0"/>
      <w:sz w:val="20"/>
      <w:szCs w:val="24"/>
      <w:u w:val="single"/>
      <w:lang w:val="en-US" w:eastAsia="en-US" w:bidi="ar-SA"/>
    </w:rPr>
  </w:style>
  <w:style w:type="character" w:customStyle="1" w:styleId="Reduce8ptCharChar">
    <w:name w:val="Reduce 8pt Char Char"/>
    <w:basedOn w:val="DefaultParagraphFont"/>
    <w:link w:val="Reduce8pt"/>
    <w:rsid w:val="00AC360D"/>
    <w:rPr>
      <w:sz w:val="16"/>
    </w:rPr>
  </w:style>
  <w:style w:type="paragraph" w:customStyle="1" w:styleId="Reduce8pt">
    <w:name w:val="Reduce 8pt"/>
    <w:basedOn w:val="Normal"/>
    <w:link w:val="Reduce8ptCharChar"/>
    <w:qFormat/>
    <w:rsid w:val="00AC360D"/>
    <w:pPr>
      <w:autoSpaceDE w:val="0"/>
      <w:autoSpaceDN w:val="0"/>
      <w:adjustRightInd w:val="0"/>
      <w:jc w:val="both"/>
    </w:pPr>
    <w:rPr>
      <w:rFonts w:asciiTheme="minorHAnsi" w:hAnsiTheme="minorHAnsi" w:cstheme="minorBidi"/>
      <w:sz w:val="16"/>
    </w:rPr>
  </w:style>
  <w:style w:type="paragraph" w:customStyle="1" w:styleId="Style70">
    <w:name w:val="Style7"/>
    <w:basedOn w:val="Normal"/>
    <w:uiPriority w:val="99"/>
    <w:qFormat/>
    <w:rsid w:val="00AC360D"/>
    <w:pPr>
      <w:widowControl w:val="0"/>
      <w:autoSpaceDE w:val="0"/>
      <w:autoSpaceDN w:val="0"/>
      <w:adjustRightInd w:val="0"/>
      <w:spacing w:line="229" w:lineRule="exact"/>
    </w:pPr>
    <w:rPr>
      <w:rFonts w:ascii="Arial Narrow" w:eastAsia="Times New Roman" w:hAnsi="Arial Narrow"/>
    </w:rPr>
  </w:style>
  <w:style w:type="character" w:customStyle="1" w:styleId="Footnote2Char">
    <w:name w:val="Footnote2 Char"/>
    <w:link w:val="Footnote2"/>
    <w:locked/>
    <w:rsid w:val="00AC360D"/>
  </w:style>
  <w:style w:type="paragraph" w:customStyle="1" w:styleId="Footnote2">
    <w:name w:val="Footnote2"/>
    <w:basedOn w:val="Normal"/>
    <w:next w:val="Normal"/>
    <w:link w:val="Footnote2Char"/>
    <w:autoRedefine/>
    <w:qFormat/>
    <w:rsid w:val="00AC360D"/>
    <w:pPr>
      <w:spacing w:after="120" w:line="480" w:lineRule="auto"/>
    </w:pPr>
    <w:rPr>
      <w:rFonts w:asciiTheme="minorHAnsi" w:hAnsiTheme="minorHAnsi" w:cstheme="minorBidi"/>
    </w:rPr>
  </w:style>
  <w:style w:type="character" w:customStyle="1" w:styleId="FontStyle14">
    <w:name w:val="Font Style14"/>
    <w:basedOn w:val="DefaultParagraphFont"/>
    <w:uiPriority w:val="99"/>
    <w:rsid w:val="00AC360D"/>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C360D"/>
    <w:rPr>
      <w:rFonts w:ascii="Arial Narrow" w:hAnsi="Arial Narrow" w:cs="Arial Narrow" w:hint="default"/>
      <w:b/>
      <w:bCs/>
      <w:sz w:val="10"/>
      <w:szCs w:val="10"/>
    </w:rPr>
  </w:style>
  <w:style w:type="character" w:customStyle="1" w:styleId="red">
    <w:name w:val="red"/>
    <w:basedOn w:val="DefaultParagraphFont"/>
    <w:rsid w:val="00AC360D"/>
  </w:style>
  <w:style w:type="character" w:customStyle="1" w:styleId="at">
    <w:name w:val="at"/>
    <w:rsid w:val="00AC360D"/>
  </w:style>
  <w:style w:type="paragraph" w:customStyle="1" w:styleId="first">
    <w:name w:val="first"/>
    <w:basedOn w:val="Normal"/>
    <w:rsid w:val="00AC360D"/>
    <w:pPr>
      <w:spacing w:before="100" w:beforeAutospacing="1" w:after="100" w:afterAutospacing="1"/>
    </w:pPr>
    <w:rPr>
      <w:rFonts w:eastAsia="Times New Roman"/>
    </w:rPr>
  </w:style>
  <w:style w:type="character" w:customStyle="1" w:styleId="fpred">
    <w:name w:val="fp_red"/>
    <w:basedOn w:val="DefaultParagraphFont"/>
    <w:rsid w:val="00AC360D"/>
  </w:style>
  <w:style w:type="paragraph" w:customStyle="1" w:styleId="Style32">
    <w:name w:val="Style 3"/>
    <w:rsid w:val="00AC360D"/>
    <w:pPr>
      <w:widowControl w:val="0"/>
      <w:autoSpaceDE w:val="0"/>
      <w:autoSpaceDN w:val="0"/>
      <w:spacing w:after="0" w:line="266" w:lineRule="auto"/>
      <w:ind w:firstLine="360"/>
      <w:jc w:val="both"/>
    </w:pPr>
    <w:rPr>
      <w:rFonts w:ascii="Times New Roman" w:eastAsia="Times New Roman" w:hAnsi="Times New Roman" w:cs="Times New Roman"/>
      <w:sz w:val="24"/>
      <w:szCs w:val="24"/>
    </w:rPr>
  </w:style>
  <w:style w:type="character" w:customStyle="1" w:styleId="twoce">
    <w:name w:val="twoce"/>
    <w:basedOn w:val="DefaultParagraphFont"/>
    <w:rsid w:val="00AC360D"/>
  </w:style>
  <w:style w:type="character" w:customStyle="1" w:styleId="snapnoshots">
    <w:name w:val="snap_noshots"/>
    <w:basedOn w:val="DefaultParagraphFont"/>
    <w:rsid w:val="00AC360D"/>
  </w:style>
  <w:style w:type="character" w:customStyle="1" w:styleId="StyleUnderlineCharChar9pt">
    <w:name w:val="Style Underline Char Char + 9 pt"/>
    <w:rsid w:val="00AC360D"/>
    <w:rPr>
      <w:rFonts w:ascii="Times New Roman" w:hAnsi="Times New Roman" w:hint="default"/>
      <w:sz w:val="20"/>
      <w:szCs w:val="24"/>
      <w:u w:val="single"/>
      <w:lang w:val="en-US" w:eastAsia="en-US" w:bidi="ar-SA"/>
    </w:rPr>
  </w:style>
  <w:style w:type="character" w:customStyle="1" w:styleId="pronset">
    <w:name w:val="pronset"/>
    <w:basedOn w:val="DefaultParagraphFont"/>
    <w:rsid w:val="00AC360D"/>
  </w:style>
  <w:style w:type="character" w:customStyle="1" w:styleId="showipapr">
    <w:name w:val="show_ipapr"/>
    <w:basedOn w:val="DefaultParagraphFont"/>
    <w:rsid w:val="00AC360D"/>
  </w:style>
  <w:style w:type="character" w:customStyle="1" w:styleId="prondelim">
    <w:name w:val="prondelim"/>
    <w:basedOn w:val="DefaultParagraphFont"/>
    <w:rsid w:val="00AC360D"/>
  </w:style>
  <w:style w:type="character" w:customStyle="1" w:styleId="prontoggle">
    <w:name w:val="pron_toggle"/>
    <w:basedOn w:val="DefaultParagraphFont"/>
    <w:rsid w:val="00AC360D"/>
  </w:style>
  <w:style w:type="character" w:customStyle="1" w:styleId="showspellpr">
    <w:name w:val="show_spellpr"/>
    <w:basedOn w:val="DefaultParagraphFont"/>
    <w:rsid w:val="00AC360D"/>
  </w:style>
  <w:style w:type="character" w:customStyle="1" w:styleId="pg">
    <w:name w:val="pg"/>
    <w:basedOn w:val="DefaultParagraphFont"/>
    <w:rsid w:val="00AC360D"/>
  </w:style>
  <w:style w:type="character" w:customStyle="1" w:styleId="secondary-bf">
    <w:name w:val="secondary-bf"/>
    <w:basedOn w:val="DefaultParagraphFont"/>
    <w:rsid w:val="00AC360D"/>
  </w:style>
  <w:style w:type="character" w:customStyle="1" w:styleId="dnindex">
    <w:name w:val="dnindex"/>
    <w:basedOn w:val="DefaultParagraphFont"/>
    <w:rsid w:val="00AC360D"/>
  </w:style>
  <w:style w:type="character" w:customStyle="1" w:styleId="preloadwrap">
    <w:name w:val="preloadwrap"/>
    <w:basedOn w:val="DefaultParagraphFont"/>
    <w:rsid w:val="00AC360D"/>
  </w:style>
  <w:style w:type="character" w:customStyle="1" w:styleId="typarticle">
    <w:name w:val="typ_article"/>
    <w:basedOn w:val="DefaultParagraphFont"/>
    <w:rsid w:val="00AC360D"/>
  </w:style>
  <w:style w:type="character" w:customStyle="1" w:styleId="author-date0">
    <w:name w:val="author-date"/>
    <w:basedOn w:val="DefaultParagraphFont"/>
    <w:rsid w:val="00AC360D"/>
  </w:style>
  <w:style w:type="paragraph" w:customStyle="1" w:styleId="normalweb10">
    <w:name w:val="normalweb1"/>
    <w:basedOn w:val="Normal"/>
    <w:rsid w:val="00AC360D"/>
    <w:pPr>
      <w:spacing w:before="100" w:beforeAutospacing="1" w:after="100" w:afterAutospacing="1"/>
    </w:pPr>
    <w:rPr>
      <w:rFonts w:eastAsia="Times New Roman"/>
    </w:rPr>
  </w:style>
  <w:style w:type="character" w:customStyle="1" w:styleId="dispurl">
    <w:name w:val="dispurl"/>
    <w:basedOn w:val="DefaultParagraphFont"/>
    <w:rsid w:val="00AC360D"/>
  </w:style>
  <w:style w:type="character" w:customStyle="1" w:styleId="resultbodyblack">
    <w:name w:val="resultbodyblack"/>
    <w:basedOn w:val="DefaultParagraphFont"/>
    <w:rsid w:val="00AC360D"/>
  </w:style>
  <w:style w:type="character" w:customStyle="1" w:styleId="resultbodyitalic">
    <w:name w:val="resultbodyitalic"/>
    <w:basedOn w:val="DefaultParagraphFont"/>
    <w:rsid w:val="00AC360D"/>
  </w:style>
  <w:style w:type="character" w:customStyle="1" w:styleId="resultbody">
    <w:name w:val="resultbody"/>
    <w:basedOn w:val="DefaultParagraphFont"/>
    <w:rsid w:val="00AC360D"/>
  </w:style>
  <w:style w:type="character" w:customStyle="1" w:styleId="lightblue">
    <w:name w:val="lightblue"/>
    <w:basedOn w:val="DefaultParagraphFont"/>
    <w:rsid w:val="00AC360D"/>
  </w:style>
  <w:style w:type="paragraph" w:customStyle="1" w:styleId="1">
    <w:name w:val="... 1"/>
    <w:basedOn w:val="Default"/>
    <w:next w:val="Default"/>
    <w:rsid w:val="00AC360D"/>
    <w:pPr>
      <w:spacing w:after="0" w:line="240" w:lineRule="auto"/>
    </w:pPr>
    <w:rPr>
      <w:rFonts w:ascii="Times New Roman" w:eastAsia="Times New Roman" w:hAnsi="Times New Roman" w:cs="Times New Roman"/>
      <w:sz w:val="24"/>
    </w:rPr>
  </w:style>
  <w:style w:type="paragraph" w:customStyle="1" w:styleId="ab">
    <w:name w:val=".."/>
    <w:basedOn w:val="Default"/>
    <w:next w:val="Default"/>
    <w:rsid w:val="00AC360D"/>
    <w:pPr>
      <w:spacing w:after="0" w:line="240" w:lineRule="auto"/>
    </w:pPr>
    <w:rPr>
      <w:rFonts w:ascii="Times New Roman" w:eastAsia="Times New Roman" w:hAnsi="Times New Roman" w:cs="Times New Roman"/>
      <w:sz w:val="24"/>
    </w:rPr>
  </w:style>
  <w:style w:type="paragraph" w:customStyle="1" w:styleId="ac">
    <w:name w:val="...."/>
    <w:basedOn w:val="Default"/>
    <w:next w:val="Default"/>
    <w:rsid w:val="00AC360D"/>
    <w:pPr>
      <w:spacing w:after="0" w:line="240" w:lineRule="auto"/>
    </w:pPr>
    <w:rPr>
      <w:rFonts w:ascii="Times New Roman" w:eastAsia="Times New Roman" w:hAnsi="Times New Roman" w:cs="Times New Roman"/>
      <w:sz w:val="24"/>
    </w:rPr>
  </w:style>
  <w:style w:type="paragraph" w:customStyle="1" w:styleId="s0">
    <w:name w:val="s0"/>
    <w:basedOn w:val="Normal"/>
    <w:rsid w:val="00AC360D"/>
    <w:pPr>
      <w:spacing w:before="100" w:beforeAutospacing="1" w:after="100" w:afterAutospacing="1"/>
    </w:pPr>
    <w:rPr>
      <w:rFonts w:eastAsia="Times New Roman"/>
    </w:rPr>
  </w:style>
  <w:style w:type="paragraph" w:customStyle="1" w:styleId="StyleStyle49ptBold1">
    <w:name w:val="Style Style4 + 9 pt Bold1"/>
    <w:basedOn w:val="Normal"/>
    <w:link w:val="StyleStyle49ptBold1Char"/>
    <w:rsid w:val="00AC360D"/>
    <w:rPr>
      <w:rFonts w:ascii="Times New Roman" w:hAnsi="Times New Roman"/>
      <w:b/>
      <w:bCs/>
      <w:u w:val="single"/>
    </w:rPr>
  </w:style>
  <w:style w:type="character" w:customStyle="1" w:styleId="StyleStyle49ptBold1Char">
    <w:name w:val="Style Style4 + 9 pt Bold1 Char"/>
    <w:basedOn w:val="DefaultParagraphFont"/>
    <w:link w:val="StyleStyle49ptBold1"/>
    <w:rsid w:val="00AC360D"/>
    <w:rPr>
      <w:rFonts w:ascii="Times New Roman" w:hAnsi="Times New Roman" w:cs="Calibri"/>
      <w:b/>
      <w:bCs/>
      <w:u w:val="single"/>
    </w:rPr>
  </w:style>
  <w:style w:type="paragraph" w:customStyle="1" w:styleId="Indent0">
    <w:name w:val="Indent"/>
    <w:basedOn w:val="Normal"/>
    <w:autoRedefine/>
    <w:qFormat/>
    <w:rsid w:val="00AC360D"/>
    <w:pPr>
      <w:ind w:left="288"/>
    </w:pPr>
  </w:style>
  <w:style w:type="character" w:customStyle="1" w:styleId="Footnote">
    <w:name w:val="Footnote_"/>
    <w:link w:val="Footnote0"/>
    <w:rsid w:val="00AC360D"/>
    <w:rPr>
      <w:rFonts w:ascii="Book Antiqua" w:eastAsia="Book Antiqua" w:hAnsi="Book Antiqua" w:cs="Book Antiqua"/>
      <w:b/>
      <w:bCs/>
      <w:sz w:val="12"/>
      <w:szCs w:val="12"/>
      <w:shd w:val="clear" w:color="auto" w:fill="FFFFFF"/>
    </w:rPr>
  </w:style>
  <w:style w:type="paragraph" w:customStyle="1" w:styleId="Footnote0">
    <w:name w:val="Footnote"/>
    <w:basedOn w:val="Normal"/>
    <w:link w:val="Footnote"/>
    <w:rsid w:val="00AC360D"/>
    <w:pPr>
      <w:widowControl w:val="0"/>
      <w:shd w:val="clear" w:color="auto" w:fill="FFFFFF"/>
      <w:spacing w:line="178" w:lineRule="exact"/>
      <w:jc w:val="both"/>
    </w:pPr>
    <w:rPr>
      <w:rFonts w:ascii="Book Antiqua" w:eastAsia="Book Antiqua" w:hAnsi="Book Antiqua" w:cs="Book Antiqua"/>
      <w:b/>
      <w:bCs/>
      <w:sz w:val="12"/>
      <w:szCs w:val="12"/>
    </w:rPr>
  </w:style>
  <w:style w:type="character" w:customStyle="1" w:styleId="StyleUnderlineChar11ptBorderSinglesolidlineAuto1Char">
    <w:name w:val="Style Underline Char + 11 pt Border: : (Single solid line Auto  ...1 Char"/>
    <w:basedOn w:val="DefaultParagraphFont"/>
    <w:link w:val="StyleUnderlineChar11ptBorderSinglesolidlineAuto1"/>
    <w:locked/>
    <w:rsid w:val="00AC360D"/>
    <w:rPr>
      <w:rFonts w:ascii="Times New Roman" w:eastAsia="Times New Roman" w:hAnsi="Times New Roman" w:cs="Times New Roman"/>
      <w:u w:val="single"/>
      <w:bdr w:val="single" w:sz="4" w:space="0" w:color="auto" w:frame="1"/>
    </w:rPr>
  </w:style>
  <w:style w:type="paragraph" w:customStyle="1" w:styleId="StyleUnderlineChar11ptBorderSinglesolidlineAuto1">
    <w:name w:val="Style Underline Char + 11 pt Border: : (Single solid line Auto  ...1"/>
    <w:link w:val="StyleUnderlineChar11ptBorderSinglesolidlineAuto1Char"/>
    <w:rsid w:val="00AC360D"/>
    <w:pPr>
      <w:pBdr>
        <w:top w:val="single" w:sz="4" w:space="0" w:color="auto"/>
        <w:left w:val="single" w:sz="4" w:space="0" w:color="auto"/>
        <w:bottom w:val="single" w:sz="4" w:space="0" w:color="auto"/>
        <w:right w:val="single" w:sz="4" w:space="0" w:color="auto"/>
      </w:pBdr>
      <w:spacing w:after="200" w:line="276" w:lineRule="auto"/>
    </w:pPr>
    <w:rPr>
      <w:rFonts w:ascii="Times New Roman" w:eastAsia="Times New Roman" w:hAnsi="Times New Roman" w:cs="Times New Roman"/>
      <w:u w:val="single"/>
      <w:bdr w:val="single" w:sz="4" w:space="0" w:color="auto" w:frame="1"/>
    </w:rPr>
  </w:style>
  <w:style w:type="character" w:customStyle="1" w:styleId="StyleStyle7pt8pt">
    <w:name w:val="Style Style 7 pt + 8 pt"/>
    <w:rsid w:val="00AC360D"/>
    <w:rPr>
      <w:sz w:val="16"/>
    </w:rPr>
  </w:style>
  <w:style w:type="character" w:customStyle="1" w:styleId="main">
    <w:name w:val="main"/>
    <w:rsid w:val="00AC360D"/>
  </w:style>
  <w:style w:type="character" w:customStyle="1" w:styleId="mandelbrotrefrag">
    <w:name w:val="mandelbrot_refrag"/>
    <w:basedOn w:val="DefaultParagraphFont"/>
    <w:rsid w:val="00AC360D"/>
  </w:style>
  <w:style w:type="paragraph" w:customStyle="1" w:styleId="cnnstorypgraphtxt">
    <w:name w:val="cnn_storypgraphtxt"/>
    <w:basedOn w:val="Normal"/>
    <w:rsid w:val="00AC360D"/>
    <w:pPr>
      <w:spacing w:before="100" w:beforeAutospacing="1" w:after="100" w:afterAutospacing="1"/>
    </w:pPr>
    <w:rPr>
      <w:rFonts w:ascii="Times New Roman" w:eastAsia="Times New Roman" w:hAnsi="Times New Roman"/>
      <w:sz w:val="24"/>
    </w:rPr>
  </w:style>
  <w:style w:type="paragraph" w:customStyle="1" w:styleId="Non-NavPanelTag">
    <w:name w:val="Non-Nav Panel Tag"/>
    <w:basedOn w:val="Normal"/>
    <w:qFormat/>
    <w:rsid w:val="00AC360D"/>
    <w:rPr>
      <w:b/>
      <w:sz w:val="26"/>
    </w:rPr>
  </w:style>
  <w:style w:type="paragraph" w:customStyle="1" w:styleId="Pa14">
    <w:name w:val="Pa14"/>
    <w:basedOn w:val="Normal"/>
    <w:next w:val="Normal"/>
    <w:uiPriority w:val="99"/>
    <w:rsid w:val="00AC360D"/>
    <w:pPr>
      <w:autoSpaceDE w:val="0"/>
      <w:autoSpaceDN w:val="0"/>
      <w:adjustRightInd w:val="0"/>
      <w:spacing w:line="201" w:lineRule="atLeast"/>
    </w:pPr>
    <w:rPr>
      <w:rFonts w:eastAsia="Times New Roman"/>
      <w:sz w:val="24"/>
    </w:rPr>
  </w:style>
  <w:style w:type="character" w:customStyle="1" w:styleId="p">
    <w:name w:val="p"/>
    <w:rsid w:val="00AC360D"/>
  </w:style>
  <w:style w:type="paragraph" w:customStyle="1" w:styleId="CM3">
    <w:name w:val="CM3"/>
    <w:basedOn w:val="Normal"/>
    <w:next w:val="Normal"/>
    <w:uiPriority w:val="99"/>
    <w:qFormat/>
    <w:rsid w:val="00AC360D"/>
    <w:pPr>
      <w:widowControl w:val="0"/>
      <w:suppressAutoHyphens/>
      <w:spacing w:line="240" w:lineRule="atLeast"/>
    </w:pPr>
    <w:rPr>
      <w:rFonts w:eastAsia="Lucida Sans Unicode" w:cs="Tahoma"/>
      <w:kern w:val="2"/>
      <w:sz w:val="24"/>
    </w:rPr>
  </w:style>
  <w:style w:type="paragraph" w:customStyle="1" w:styleId="Normal11">
    <w:name w:val="Normal11"/>
    <w:basedOn w:val="Normal"/>
    <w:uiPriority w:val="99"/>
    <w:rsid w:val="00AC360D"/>
  </w:style>
  <w:style w:type="character" w:customStyle="1" w:styleId="StyleCards12ptThickunderlineChar1">
    <w:name w:val="Style Cards + 12 pt Thick underline Char1"/>
    <w:rsid w:val="00AC360D"/>
    <w:rPr>
      <w:sz w:val="24"/>
      <w:szCs w:val="24"/>
      <w:u w:val="thick"/>
    </w:rPr>
  </w:style>
  <w:style w:type="character" w:customStyle="1" w:styleId="location">
    <w:name w:val="location"/>
    <w:basedOn w:val="DefaultParagraphFont"/>
    <w:rsid w:val="00AC360D"/>
  </w:style>
  <w:style w:type="character" w:customStyle="1" w:styleId="Style7pt">
    <w:name w:val="Style 7 pt"/>
    <w:rsid w:val="00AC360D"/>
    <w:rPr>
      <w:sz w:val="14"/>
    </w:rPr>
  </w:style>
  <w:style w:type="paragraph" w:customStyle="1" w:styleId="UnderlinedEvCharCharCharChar">
    <w:name w:val="Underlined Ev Char Char Char Char"/>
    <w:basedOn w:val="Normal"/>
    <w:next w:val="Normal"/>
    <w:link w:val="UnderlinedEvCharCharCharCharChar"/>
    <w:rsid w:val="00AC360D"/>
    <w:rPr>
      <w:rFonts w:ascii="Verdana" w:eastAsia="Times New Roman" w:hAnsi="Verdana"/>
      <w:szCs w:val="20"/>
      <w:u w:val="thick"/>
    </w:rPr>
  </w:style>
  <w:style w:type="character" w:customStyle="1" w:styleId="UnderlinedEvCharCharCharCharChar">
    <w:name w:val="Underlined Ev Char Char Char Char Char"/>
    <w:basedOn w:val="DefaultParagraphFont"/>
    <w:link w:val="UnderlinedEvCharCharCharChar"/>
    <w:rsid w:val="00AC360D"/>
    <w:rPr>
      <w:rFonts w:ascii="Verdana" w:eastAsia="Times New Roman" w:hAnsi="Verdana" w:cs="Calibri"/>
      <w:szCs w:val="20"/>
      <w:u w:val="thick"/>
    </w:rPr>
  </w:style>
  <w:style w:type="paragraph" w:customStyle="1" w:styleId="ShrinkCharCharCharChar">
    <w:name w:val="Shrink Char Char Char Char"/>
    <w:basedOn w:val="Normal"/>
    <w:link w:val="ShrinkCharCharCharCharChar"/>
    <w:rsid w:val="00AC360D"/>
    <w:rPr>
      <w:rFonts w:ascii="Verdana" w:eastAsia="Times New Roman" w:hAnsi="Verdana"/>
    </w:rPr>
  </w:style>
  <w:style w:type="character" w:customStyle="1" w:styleId="ShrinkCharCharCharCharChar">
    <w:name w:val="Shrink Char Char Char Char Char"/>
    <w:basedOn w:val="DefaultParagraphFont"/>
    <w:link w:val="ShrinkCharCharCharChar"/>
    <w:rsid w:val="00AC360D"/>
    <w:rPr>
      <w:rFonts w:ascii="Verdana" w:eastAsia="Times New Roman" w:hAnsi="Verdana" w:cs="Calibri"/>
    </w:rPr>
  </w:style>
  <w:style w:type="paragraph" w:customStyle="1" w:styleId="appara">
    <w:name w:val="ap_para"/>
    <w:basedOn w:val="Normal"/>
    <w:rsid w:val="00AC360D"/>
    <w:pPr>
      <w:spacing w:before="100" w:beforeAutospacing="1" w:after="100" w:afterAutospacing="1"/>
    </w:pPr>
    <w:rPr>
      <w:rFonts w:ascii="Times New Roman" w:eastAsia="Times New Roman" w:hAnsi="Times New Roman"/>
      <w:sz w:val="24"/>
    </w:rPr>
  </w:style>
  <w:style w:type="character" w:customStyle="1" w:styleId="tChar">
    <w:name w:val="t Char"/>
    <w:rsid w:val="00AC360D"/>
    <w:rPr>
      <w:rFonts w:ascii="Georgia" w:eastAsia="Times New Roman" w:hAnsi="Georgia" w:cs="Calibri"/>
      <w:b/>
      <w:lang w:val="x-none" w:eastAsia="x-none"/>
    </w:rPr>
  </w:style>
  <w:style w:type="paragraph" w:customStyle="1" w:styleId="card3">
    <w:name w:val="card!!"/>
    <w:basedOn w:val="Normal"/>
    <w:next w:val="Normal"/>
    <w:link w:val="cardChar4"/>
    <w:qFormat/>
    <w:rsid w:val="00AC360D"/>
    <w:pPr>
      <w:ind w:left="288" w:right="288"/>
    </w:pPr>
    <w:rPr>
      <w:rFonts w:eastAsia="Times New Roman"/>
      <w:szCs w:val="20"/>
    </w:rPr>
  </w:style>
  <w:style w:type="character" w:customStyle="1" w:styleId="cardChar4">
    <w:name w:val="card!! Char"/>
    <w:link w:val="card3"/>
    <w:rsid w:val="00AC360D"/>
    <w:rPr>
      <w:rFonts w:ascii="Calibri" w:eastAsia="Times New Roman" w:hAnsi="Calibri" w:cs="Calibri"/>
      <w:szCs w:val="20"/>
    </w:rPr>
  </w:style>
  <w:style w:type="character" w:customStyle="1" w:styleId="6">
    <w:name w:val="6"/>
    <w:rsid w:val="00AC360D"/>
    <w:rPr>
      <w:rFonts w:cs="Arial"/>
      <w:bCs/>
      <w:sz w:val="20"/>
      <w:u w:val="single"/>
      <w:lang w:val="en-US" w:eastAsia="en-US" w:bidi="ar-SA"/>
    </w:rPr>
  </w:style>
  <w:style w:type="character" w:customStyle="1" w:styleId="m-6943721950752224778gmail-style13ptbold">
    <w:name w:val="m_-6943721950752224778gmail-style13ptbold"/>
    <w:basedOn w:val="DefaultParagraphFont"/>
    <w:rsid w:val="00AC360D"/>
  </w:style>
  <w:style w:type="character" w:customStyle="1" w:styleId="m-6943721950752224778gmail-styleunderline">
    <w:name w:val="m_-6943721950752224778gmail-styleunderline"/>
    <w:basedOn w:val="DefaultParagraphFont"/>
    <w:rsid w:val="00AC360D"/>
  </w:style>
  <w:style w:type="character" w:customStyle="1" w:styleId="m774051857616002577gmail-styleunderline">
    <w:name w:val="m_774051857616002577gmail-styleunderline"/>
    <w:basedOn w:val="DefaultParagraphFont"/>
    <w:rsid w:val="00AC360D"/>
  </w:style>
  <w:style w:type="character" w:customStyle="1" w:styleId="m4841727538114946087gmail-styleunderline">
    <w:name w:val="m_4841727538114946087gmail-styleunderline"/>
    <w:basedOn w:val="DefaultParagraphFont"/>
    <w:rsid w:val="00AC360D"/>
  </w:style>
  <w:style w:type="paragraph" w:customStyle="1" w:styleId="BreakTag">
    <w:name w:val="Break Tag"/>
    <w:basedOn w:val="Normal"/>
    <w:autoRedefine/>
    <w:uiPriority w:val="4"/>
    <w:qFormat/>
    <w:rsid w:val="00AC360D"/>
    <w:pPr>
      <w:spacing w:before="240"/>
    </w:pPr>
    <w:rPr>
      <w:b/>
      <w:sz w:val="26"/>
    </w:rPr>
  </w:style>
  <w:style w:type="paragraph" w:customStyle="1" w:styleId="BreakBlock">
    <w:name w:val="Break Block"/>
    <w:basedOn w:val="Normal"/>
    <w:link w:val="BreakBlockChar"/>
    <w:autoRedefine/>
    <w:qFormat/>
    <w:rsid w:val="00AC360D"/>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AC360D"/>
    <w:rPr>
      <w:rFonts w:ascii="Arial Bold" w:hAnsi="Arial Bold" w:cs="Calibri"/>
      <w:b/>
      <w:caps/>
      <w:sz w:val="32"/>
      <w:u w:val="single"/>
    </w:rPr>
  </w:style>
  <w:style w:type="character" w:customStyle="1" w:styleId="Mention1">
    <w:name w:val="Mention1"/>
    <w:basedOn w:val="DefaultParagraphFont"/>
    <w:uiPriority w:val="99"/>
    <w:semiHidden/>
    <w:unhideWhenUsed/>
    <w:rsid w:val="00AC360D"/>
    <w:rPr>
      <w:color w:val="2B579A"/>
      <w:shd w:val="clear" w:color="auto" w:fill="E6E6E6"/>
    </w:rPr>
  </w:style>
  <w:style w:type="character" w:customStyle="1" w:styleId="Heading1Char3">
    <w:name w:val="Heading 1 Char3"/>
    <w:basedOn w:val="DefaultParagraphFont"/>
    <w:rsid w:val="00AC360D"/>
    <w:rPr>
      <w:rFonts w:ascii="Times New Roman" w:eastAsia="Malgun Gothic" w:hAnsi="Times New Roman" w:cs="Times New Roman"/>
      <w:b/>
      <w:sz w:val="24"/>
      <w:szCs w:val="24"/>
      <w:u w:val="single"/>
    </w:rPr>
  </w:style>
  <w:style w:type="character" w:customStyle="1" w:styleId="Heading1Char1">
    <w:name w:val="Heading 1 Char1"/>
    <w:basedOn w:val="DefaultParagraphFont"/>
    <w:uiPriority w:val="1"/>
    <w:rsid w:val="00AC360D"/>
    <w:rPr>
      <w:rFonts w:ascii="Arial" w:hAnsi="Arial" w:cs="Arial"/>
      <w:b/>
      <w:bCs/>
      <w:kern w:val="32"/>
      <w:sz w:val="28"/>
      <w:szCs w:val="32"/>
      <w:lang w:bidi="en-US"/>
    </w:rPr>
  </w:style>
  <w:style w:type="character" w:customStyle="1" w:styleId="Mention11">
    <w:name w:val="Mention11"/>
    <w:basedOn w:val="DefaultParagraphFont"/>
    <w:uiPriority w:val="99"/>
    <w:semiHidden/>
    <w:unhideWhenUsed/>
    <w:rsid w:val="00AC360D"/>
    <w:rPr>
      <w:color w:val="2B579A"/>
      <w:shd w:val="clear" w:color="auto" w:fill="E6E6E6"/>
    </w:rPr>
  </w:style>
  <w:style w:type="character" w:customStyle="1" w:styleId="m6370699461968006786gmail-styleunderline">
    <w:name w:val="m_6370699461968006786gmail-styleunderline"/>
    <w:basedOn w:val="DefaultParagraphFont"/>
    <w:rsid w:val="00AC360D"/>
  </w:style>
  <w:style w:type="character" w:customStyle="1" w:styleId="Mention2">
    <w:name w:val="Mention2"/>
    <w:basedOn w:val="DefaultParagraphFont"/>
    <w:uiPriority w:val="99"/>
    <w:semiHidden/>
    <w:unhideWhenUsed/>
    <w:rsid w:val="00AC360D"/>
    <w:rPr>
      <w:color w:val="2B579A"/>
      <w:shd w:val="clear" w:color="auto" w:fill="E6E6E6"/>
    </w:rPr>
  </w:style>
  <w:style w:type="paragraph" w:customStyle="1" w:styleId="FlashTag">
    <w:name w:val="FlashTag"/>
    <w:basedOn w:val="Normal"/>
    <w:link w:val="FlashTagChar"/>
    <w:autoRedefine/>
    <w:uiPriority w:val="4"/>
    <w:qFormat/>
    <w:rsid w:val="00AC360D"/>
    <w:rPr>
      <w:rFonts w:asciiTheme="majorHAnsi" w:hAnsiTheme="majorHAnsi"/>
      <w:b/>
      <w:sz w:val="28"/>
    </w:rPr>
  </w:style>
  <w:style w:type="character" w:customStyle="1" w:styleId="FlashTagChar">
    <w:name w:val="FlashTag Char"/>
    <w:basedOn w:val="DefaultParagraphFont"/>
    <w:link w:val="FlashTag"/>
    <w:uiPriority w:val="4"/>
    <w:rsid w:val="00AC360D"/>
    <w:rPr>
      <w:rFonts w:asciiTheme="majorHAnsi" w:hAnsiTheme="majorHAnsi" w:cs="Calibri"/>
      <w:b/>
      <w:sz w:val="28"/>
    </w:rPr>
  </w:style>
  <w:style w:type="paragraph" w:customStyle="1" w:styleId="Warrant">
    <w:name w:val="Warrant"/>
    <w:link w:val="WarrantChar"/>
    <w:autoRedefine/>
    <w:uiPriority w:val="4"/>
    <w:qFormat/>
    <w:rsid w:val="00AC360D"/>
    <w:pPr>
      <w:ind w:left="720"/>
    </w:pPr>
    <w:rPr>
      <w:rFonts w:ascii="Calibri" w:hAnsi="Calibri" w:cs="Arial"/>
    </w:rPr>
  </w:style>
  <w:style w:type="character" w:customStyle="1" w:styleId="m-8793234324905335251gmail-style13ptbold">
    <w:name w:val="m_-8793234324905335251gmail-style13ptbold"/>
    <w:basedOn w:val="DefaultParagraphFont"/>
    <w:rsid w:val="00AC360D"/>
  </w:style>
  <w:style w:type="character" w:customStyle="1" w:styleId="m3965771245576658108gmail-styleunderline">
    <w:name w:val="m_3965771245576658108gmail-styleunderline"/>
    <w:basedOn w:val="DefaultParagraphFont"/>
    <w:rsid w:val="00AC360D"/>
  </w:style>
  <w:style w:type="character" w:customStyle="1" w:styleId="BodyTextFirstIndentChar1">
    <w:name w:val="Body Text First Indent Char1"/>
    <w:basedOn w:val="BodyTextChar"/>
    <w:semiHidden/>
    <w:rsid w:val="00AC360D"/>
    <w:rPr>
      <w:rFonts w:ascii="Arial Narrow" w:eastAsia="Times New Roman" w:hAnsi="Arial Narrow" w:cs="Calibri"/>
      <w:sz w:val="20"/>
      <w:szCs w:val="20"/>
      <w:lang w:eastAsia="ar-SA"/>
    </w:rPr>
  </w:style>
  <w:style w:type="paragraph" w:customStyle="1" w:styleId="msolistparagraphcxspfirst">
    <w:name w:val="msolistparagraphcxspfirst"/>
    <w:basedOn w:val="Normal"/>
    <w:uiPriority w:val="99"/>
    <w:qFormat/>
    <w:rsid w:val="00AC360D"/>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AC360D"/>
    <w:pPr>
      <w:spacing w:before="100" w:beforeAutospacing="1" w:after="100" w:afterAutospacing="1"/>
    </w:pPr>
    <w:rPr>
      <w:rFonts w:eastAsia="Times New Roman"/>
      <w:sz w:val="24"/>
    </w:rPr>
  </w:style>
  <w:style w:type="paragraph" w:customStyle="1" w:styleId="Heading2-NotBold">
    <w:name w:val="Heading 2 - Not Bold"/>
    <w:basedOn w:val="Heading2"/>
    <w:autoRedefine/>
    <w:uiPriority w:val="99"/>
    <w:qFormat/>
    <w:rsid w:val="00AC360D"/>
    <w:pPr>
      <w:keepNext w:val="0"/>
      <w:keepLines w:val="0"/>
      <w:pageBreakBefore w:val="0"/>
      <w:jc w:val="left"/>
    </w:pPr>
    <w:rPr>
      <w:rFonts w:ascii="Garamond" w:eastAsia="Calibri" w:hAnsi="Garamond" w:cs="Times New Roman"/>
      <w:b w:val="0"/>
      <w:sz w:val="22"/>
    </w:rPr>
  </w:style>
  <w:style w:type="character" w:customStyle="1" w:styleId="PageHeaderLine2Char">
    <w:name w:val="PageHeaderLine2 Char"/>
    <w:link w:val="PageHeaderLine2"/>
    <w:locked/>
    <w:rsid w:val="00AC360D"/>
    <w:rPr>
      <w:rFonts w:ascii="Calibri" w:eastAsia="Calibri" w:hAnsi="Calibri" w:cs="Times New Roman"/>
      <w:b/>
    </w:rPr>
  </w:style>
  <w:style w:type="paragraph" w:customStyle="1" w:styleId="Heading2-Bold">
    <w:name w:val="Heading 2 - Bold"/>
    <w:basedOn w:val="Normal"/>
    <w:autoRedefine/>
    <w:uiPriority w:val="99"/>
    <w:qFormat/>
    <w:rsid w:val="00AC360D"/>
    <w:rPr>
      <w:rFonts w:ascii="Garamond" w:eastAsia="Calibri" w:hAnsi="Garamond"/>
      <w:b/>
    </w:rPr>
  </w:style>
  <w:style w:type="character" w:customStyle="1" w:styleId="Style2Char0">
    <w:name w:val="Style 2 Char"/>
    <w:link w:val="Style2"/>
    <w:uiPriority w:val="99"/>
    <w:locked/>
    <w:rsid w:val="00AC360D"/>
    <w:rPr>
      <w:rFonts w:ascii="Times New Roman" w:eastAsia="Calibri" w:hAnsi="Times New Roman" w:cs="Times New Roman"/>
      <w:noProof/>
      <w:color w:val="000000"/>
      <w:szCs w:val="20"/>
    </w:rPr>
  </w:style>
  <w:style w:type="character" w:customStyle="1" w:styleId="GAUnderlineChar">
    <w:name w:val="GA Underline Char"/>
    <w:link w:val="GAUnderline"/>
    <w:locked/>
    <w:rsid w:val="00AC360D"/>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C360D"/>
    <w:rPr>
      <w:rFonts w:ascii="Garamond" w:eastAsia="Times New Roman" w:hAnsi="Garamond" w:cstheme="minorBidi"/>
      <w:szCs w:val="20"/>
      <w:u w:val="single"/>
      <w:lang w:val="x-none" w:eastAsia="x-none"/>
    </w:rPr>
  </w:style>
  <w:style w:type="character" w:customStyle="1" w:styleId="CardNotUnderlinedChar1">
    <w:name w:val="Card Not Underlined Char1"/>
    <w:link w:val="CardNotUnderlined"/>
    <w:locked/>
    <w:rsid w:val="00AC360D"/>
    <w:rPr>
      <w:rFonts w:ascii="Times New Roman" w:eastAsia="Calibri" w:hAnsi="Times New Roman" w:cs="Times New Roman"/>
      <w:sz w:val="16"/>
      <w:szCs w:val="20"/>
    </w:rPr>
  </w:style>
  <w:style w:type="paragraph" w:customStyle="1" w:styleId="h-lead">
    <w:name w:val="h-lead"/>
    <w:basedOn w:val="Normal"/>
    <w:uiPriority w:val="99"/>
    <w:qFormat/>
    <w:rsid w:val="00AC360D"/>
    <w:pPr>
      <w:spacing w:before="100" w:beforeAutospacing="1" w:after="100" w:afterAutospacing="1"/>
    </w:pPr>
    <w:rPr>
      <w:rFonts w:eastAsia="Times New Roman"/>
      <w:sz w:val="24"/>
    </w:rPr>
  </w:style>
  <w:style w:type="paragraph" w:customStyle="1" w:styleId="intro">
    <w:name w:val="intro"/>
    <w:basedOn w:val="Normal"/>
    <w:uiPriority w:val="99"/>
    <w:qFormat/>
    <w:rsid w:val="00AC360D"/>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AC360D"/>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C360D"/>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AC360D"/>
    <w:rPr>
      <w:rFonts w:eastAsia="Calibri"/>
    </w:rPr>
  </w:style>
  <w:style w:type="paragraph" w:customStyle="1" w:styleId="F3-TagAuthor">
    <w:name w:val="F3 - Tag/Author"/>
    <w:basedOn w:val="Normal"/>
    <w:uiPriority w:val="99"/>
    <w:qFormat/>
    <w:rsid w:val="00AC360D"/>
    <w:rPr>
      <w:rFonts w:eastAsia="Times New Roman"/>
      <w:b/>
    </w:rPr>
  </w:style>
  <w:style w:type="paragraph" w:customStyle="1" w:styleId="F5-UnderlineNormal">
    <w:name w:val="F5 - Underline Normal"/>
    <w:basedOn w:val="Normal"/>
    <w:uiPriority w:val="99"/>
    <w:qFormat/>
    <w:rsid w:val="00AC360D"/>
    <w:rPr>
      <w:rFonts w:eastAsia="Calibri"/>
      <w:u w:val="single"/>
    </w:rPr>
  </w:style>
  <w:style w:type="paragraph" w:customStyle="1" w:styleId="Brief">
    <w:name w:val="Brief"/>
    <w:basedOn w:val="Brief-PrimarySource"/>
    <w:uiPriority w:val="99"/>
    <w:qFormat/>
    <w:rsid w:val="00AC360D"/>
    <w:pPr>
      <w:tabs>
        <w:tab w:val="clear" w:pos="9450"/>
      </w:tabs>
    </w:pPr>
    <w:rPr>
      <w:rFonts w:ascii="Calibri" w:eastAsia="Times New Roman" w:hAnsi="Calibri" w:cstheme="minorBidi"/>
      <w:b w:val="0"/>
      <w:sz w:val="24"/>
      <w:szCs w:val="22"/>
      <w:u w:val="single"/>
    </w:rPr>
  </w:style>
  <w:style w:type="paragraph" w:customStyle="1" w:styleId="CM2">
    <w:name w:val="CM2"/>
    <w:basedOn w:val="Normal"/>
    <w:next w:val="Normal"/>
    <w:uiPriority w:val="99"/>
    <w:qFormat/>
    <w:rsid w:val="00AC360D"/>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AC360D"/>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AC360D"/>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AC360D"/>
    <w:pPr>
      <w:widowControl w:val="0"/>
      <w:spacing w:after="0" w:line="276" w:lineRule="atLeast"/>
    </w:pPr>
    <w:rPr>
      <w:rFonts w:ascii="Times New Roman" w:eastAsia="Times New Roman" w:hAnsi="Times New Roman" w:cs="Times New Roman"/>
      <w:sz w:val="24"/>
    </w:rPr>
  </w:style>
  <w:style w:type="paragraph" w:customStyle="1" w:styleId="CM56">
    <w:name w:val="CM56"/>
    <w:basedOn w:val="Default"/>
    <w:next w:val="Default"/>
    <w:uiPriority w:val="99"/>
    <w:qFormat/>
    <w:rsid w:val="00AC360D"/>
    <w:pPr>
      <w:widowControl w:val="0"/>
      <w:spacing w:after="0" w:line="240" w:lineRule="auto"/>
    </w:pPr>
    <w:rPr>
      <w:rFonts w:ascii="Times New Roman" w:hAnsi="Times New Roman" w:cs="Times New Roman"/>
      <w:sz w:val="24"/>
    </w:rPr>
  </w:style>
  <w:style w:type="paragraph" w:customStyle="1" w:styleId="CM58">
    <w:name w:val="CM58"/>
    <w:basedOn w:val="Default"/>
    <w:next w:val="Default"/>
    <w:uiPriority w:val="99"/>
    <w:qFormat/>
    <w:rsid w:val="00AC360D"/>
    <w:pPr>
      <w:widowControl w:val="0"/>
      <w:spacing w:after="0" w:line="240" w:lineRule="auto"/>
    </w:pPr>
    <w:rPr>
      <w:rFonts w:ascii="Times New Roman" w:hAnsi="Times New Roman" w:cs="Times New Roman"/>
      <w:sz w:val="24"/>
    </w:rPr>
  </w:style>
  <w:style w:type="paragraph" w:customStyle="1" w:styleId="CM57">
    <w:name w:val="CM57"/>
    <w:basedOn w:val="Default"/>
    <w:next w:val="Default"/>
    <w:uiPriority w:val="99"/>
    <w:qFormat/>
    <w:rsid w:val="00AC360D"/>
    <w:pPr>
      <w:widowControl w:val="0"/>
      <w:spacing w:after="0" w:line="240" w:lineRule="auto"/>
    </w:pPr>
    <w:rPr>
      <w:rFonts w:ascii="Times New Roman" w:hAnsi="Times New Roman" w:cs="Times New Roman"/>
      <w:sz w:val="24"/>
    </w:rPr>
  </w:style>
  <w:style w:type="paragraph" w:customStyle="1" w:styleId="CM49">
    <w:name w:val="CM49"/>
    <w:basedOn w:val="Default"/>
    <w:next w:val="Default"/>
    <w:uiPriority w:val="99"/>
    <w:qFormat/>
    <w:rsid w:val="00AC360D"/>
    <w:pPr>
      <w:widowControl w:val="0"/>
      <w:spacing w:after="0" w:line="240" w:lineRule="auto"/>
    </w:pPr>
    <w:rPr>
      <w:rFonts w:ascii="Times New Roman" w:hAnsi="Times New Roman" w:cs="Times New Roman"/>
      <w:sz w:val="24"/>
    </w:rPr>
  </w:style>
  <w:style w:type="paragraph" w:customStyle="1" w:styleId="Normal-SIGN1">
    <w:name w:val="Normal-SIGN1"/>
    <w:basedOn w:val="Default"/>
    <w:next w:val="Default"/>
    <w:uiPriority w:val="99"/>
    <w:qFormat/>
    <w:rsid w:val="00AC360D"/>
    <w:pPr>
      <w:widowControl w:val="0"/>
      <w:spacing w:after="0" w:line="240" w:lineRule="auto"/>
    </w:pPr>
    <w:rPr>
      <w:rFonts w:ascii="Times New Roman" w:hAnsi="Times New Roman" w:cs="Times New Roman"/>
      <w:sz w:val="24"/>
    </w:rPr>
  </w:style>
  <w:style w:type="paragraph" w:customStyle="1" w:styleId="CM37">
    <w:name w:val="CM37"/>
    <w:basedOn w:val="Default"/>
    <w:next w:val="Default"/>
    <w:uiPriority w:val="99"/>
    <w:qFormat/>
    <w:rsid w:val="00AC360D"/>
    <w:pPr>
      <w:widowControl w:val="0"/>
      <w:spacing w:after="0" w:line="240" w:lineRule="auto"/>
    </w:pPr>
    <w:rPr>
      <w:rFonts w:ascii="Times New Roman" w:hAnsi="Times New Roman" w:cs="Times New Roman"/>
      <w:sz w:val="24"/>
    </w:rPr>
  </w:style>
  <w:style w:type="paragraph" w:customStyle="1" w:styleId="Brief-Card">
    <w:name w:val="Brief - Card"/>
    <w:basedOn w:val="Normal"/>
    <w:uiPriority w:val="99"/>
    <w:qFormat/>
    <w:rsid w:val="00AC360D"/>
    <w:rPr>
      <w:rFonts w:eastAsia="Times New Roman"/>
    </w:rPr>
  </w:style>
  <w:style w:type="paragraph" w:customStyle="1" w:styleId="Normal3">
    <w:name w:val="Normal+3"/>
    <w:basedOn w:val="Normal"/>
    <w:next w:val="Normal"/>
    <w:uiPriority w:val="99"/>
    <w:qFormat/>
    <w:rsid w:val="00AC360D"/>
    <w:pPr>
      <w:widowControl w:val="0"/>
      <w:autoSpaceDE w:val="0"/>
      <w:autoSpaceDN w:val="0"/>
      <w:adjustRightInd w:val="0"/>
    </w:pPr>
    <w:rPr>
      <w:rFonts w:eastAsia="Times New Roman"/>
      <w:sz w:val="24"/>
    </w:rPr>
  </w:style>
  <w:style w:type="paragraph" w:customStyle="1" w:styleId="Normal12">
    <w:name w:val="Normal+1"/>
    <w:basedOn w:val="Normal"/>
    <w:next w:val="Normal"/>
    <w:uiPriority w:val="99"/>
    <w:qFormat/>
    <w:rsid w:val="00AC360D"/>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AC360D"/>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AC360D"/>
    <w:pPr>
      <w:widowControl w:val="0"/>
      <w:spacing w:after="0" w:line="240" w:lineRule="auto"/>
    </w:pPr>
    <w:rPr>
      <w:rFonts w:ascii="Arial Black" w:eastAsia="Times New Roman" w:hAnsi="Arial Black" w:cs="Times New Roman"/>
      <w:sz w:val="24"/>
    </w:rPr>
  </w:style>
  <w:style w:type="paragraph" w:customStyle="1" w:styleId="Cover1">
    <w:name w:val="Cover 1"/>
    <w:basedOn w:val="Normal"/>
    <w:next w:val="Normal"/>
    <w:uiPriority w:val="99"/>
    <w:qFormat/>
    <w:rsid w:val="00AC360D"/>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AC360D"/>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AC360D"/>
    <w:pPr>
      <w:widowControl w:val="0"/>
      <w:spacing w:after="0" w:line="240" w:lineRule="auto"/>
    </w:pPr>
    <w:rPr>
      <w:rFonts w:ascii="Times New Roman" w:eastAsia="Times New Roman" w:hAnsi="Times New Roman" w:cs="Times New Roman"/>
      <w:sz w:val="24"/>
    </w:rPr>
  </w:style>
  <w:style w:type="paragraph" w:customStyle="1" w:styleId="CM30">
    <w:name w:val="CM30"/>
    <w:basedOn w:val="Default"/>
    <w:next w:val="Default"/>
    <w:uiPriority w:val="99"/>
    <w:qFormat/>
    <w:rsid w:val="00AC360D"/>
    <w:pPr>
      <w:widowControl w:val="0"/>
      <w:spacing w:after="0" w:line="240" w:lineRule="auto"/>
    </w:pPr>
    <w:rPr>
      <w:rFonts w:ascii="Times New Roman" w:hAnsi="Times New Roman" w:cs="Times New Roman"/>
      <w:sz w:val="24"/>
    </w:rPr>
  </w:style>
  <w:style w:type="paragraph" w:customStyle="1" w:styleId="CM28">
    <w:name w:val="CM28"/>
    <w:basedOn w:val="Default"/>
    <w:next w:val="Default"/>
    <w:uiPriority w:val="99"/>
    <w:qFormat/>
    <w:rsid w:val="00AC360D"/>
    <w:pPr>
      <w:widowControl w:val="0"/>
      <w:spacing w:after="0" w:line="240" w:lineRule="auto"/>
    </w:pPr>
    <w:rPr>
      <w:rFonts w:ascii="Times New Roman" w:hAnsi="Times New Roman" w:cs="Times New Roman"/>
      <w:sz w:val="24"/>
    </w:rPr>
  </w:style>
  <w:style w:type="paragraph" w:customStyle="1" w:styleId="CM8">
    <w:name w:val="CM8"/>
    <w:basedOn w:val="Default"/>
    <w:next w:val="Default"/>
    <w:uiPriority w:val="99"/>
    <w:qFormat/>
    <w:rsid w:val="00AC360D"/>
    <w:pPr>
      <w:widowControl w:val="0"/>
      <w:spacing w:after="0" w:line="240" w:lineRule="auto"/>
    </w:pPr>
    <w:rPr>
      <w:rFonts w:ascii="Times New Roman" w:hAnsi="Times New Roman" w:cs="Times New Roman"/>
      <w:sz w:val="24"/>
    </w:rPr>
  </w:style>
  <w:style w:type="paragraph" w:customStyle="1" w:styleId="CM6">
    <w:name w:val="CM6"/>
    <w:basedOn w:val="Default"/>
    <w:next w:val="Default"/>
    <w:uiPriority w:val="99"/>
    <w:qFormat/>
    <w:rsid w:val="00AC360D"/>
    <w:pPr>
      <w:widowControl w:val="0"/>
      <w:spacing w:after="0" w:line="553" w:lineRule="atLeast"/>
    </w:pPr>
    <w:rPr>
      <w:rFonts w:ascii="Times New Roman" w:hAnsi="Times New Roman" w:cs="Times New Roman"/>
      <w:sz w:val="24"/>
    </w:rPr>
  </w:style>
  <w:style w:type="paragraph" w:customStyle="1" w:styleId="CM22">
    <w:name w:val="CM22"/>
    <w:basedOn w:val="Default"/>
    <w:next w:val="Default"/>
    <w:uiPriority w:val="99"/>
    <w:qFormat/>
    <w:rsid w:val="00AC360D"/>
    <w:pPr>
      <w:widowControl w:val="0"/>
      <w:spacing w:after="0" w:line="240" w:lineRule="auto"/>
    </w:pPr>
    <w:rPr>
      <w:rFonts w:ascii="Times New Roman" w:hAnsi="Times New Roman" w:cs="Times New Roman"/>
      <w:sz w:val="24"/>
    </w:rPr>
  </w:style>
  <w:style w:type="paragraph" w:customStyle="1" w:styleId="IndexFixer">
    <w:name w:val="Index Fixer"/>
    <w:basedOn w:val="Heading1"/>
    <w:uiPriority w:val="99"/>
    <w:qFormat/>
    <w:rsid w:val="00AC360D"/>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OmniPage1">
    <w:name w:val="OmniPage #1"/>
    <w:basedOn w:val="Normal"/>
    <w:uiPriority w:val="99"/>
    <w:qFormat/>
    <w:rsid w:val="00AC360D"/>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AC360D"/>
    <w:pPr>
      <w:jc w:val="center"/>
    </w:pPr>
    <w:rPr>
      <w:rFonts w:eastAsia="Times New Roman"/>
      <w:b/>
      <w:caps/>
      <w:sz w:val="24"/>
      <w:szCs w:val="20"/>
    </w:rPr>
  </w:style>
  <w:style w:type="paragraph" w:customStyle="1" w:styleId="TitlePageBy">
    <w:name w:val="Title Page By"/>
    <w:basedOn w:val="TitlePageCenter"/>
    <w:next w:val="Normal"/>
    <w:autoRedefine/>
    <w:uiPriority w:val="99"/>
    <w:qFormat/>
    <w:rsid w:val="00AC360D"/>
    <w:rPr>
      <w:rFonts w:ascii="Arial" w:hAnsi="Arial"/>
      <w:b w:val="0"/>
      <w:caps w:val="0"/>
      <w:sz w:val="20"/>
    </w:rPr>
  </w:style>
  <w:style w:type="paragraph" w:customStyle="1" w:styleId="ProjectTitleLine">
    <w:name w:val="Project Title Line"/>
    <w:basedOn w:val="Normal"/>
    <w:next w:val="Normal"/>
    <w:autoRedefine/>
    <w:uiPriority w:val="99"/>
    <w:qFormat/>
    <w:rsid w:val="00AC360D"/>
    <w:pPr>
      <w:jc w:val="center"/>
    </w:pPr>
    <w:rPr>
      <w:rFonts w:eastAsia="Times New Roman"/>
      <w:caps/>
      <w:szCs w:val="20"/>
    </w:rPr>
  </w:style>
  <w:style w:type="paragraph" w:customStyle="1" w:styleId="LanguageStrike">
    <w:name w:val="Language Strike"/>
    <w:basedOn w:val="Normal"/>
    <w:next w:val="Normal"/>
    <w:uiPriority w:val="99"/>
    <w:qFormat/>
    <w:rsid w:val="00AC360D"/>
    <w:rPr>
      <w:rFonts w:eastAsia="Times New Roman"/>
      <w:strike/>
    </w:rPr>
  </w:style>
  <w:style w:type="paragraph" w:customStyle="1" w:styleId="NormalVerdana">
    <w:name w:val="Normal + Verdana"/>
    <w:aliases w:val="10 pt,White,Normal + Arial"/>
    <w:basedOn w:val="Normal"/>
    <w:uiPriority w:val="99"/>
    <w:qFormat/>
    <w:rsid w:val="00AC360D"/>
    <w:rPr>
      <w:rFonts w:eastAsia="Times New Roman"/>
      <w:szCs w:val="20"/>
      <w:u w:val="single"/>
    </w:rPr>
  </w:style>
  <w:style w:type="paragraph" w:customStyle="1" w:styleId="Normal10pt">
    <w:name w:val="Normal + 10 pt"/>
    <w:basedOn w:val="Normal"/>
    <w:uiPriority w:val="99"/>
    <w:qFormat/>
    <w:rsid w:val="00AC360D"/>
    <w:rPr>
      <w:rFonts w:eastAsia="Times New Roman"/>
      <w:szCs w:val="20"/>
    </w:rPr>
  </w:style>
  <w:style w:type="paragraph" w:customStyle="1" w:styleId="StrikeThrough">
    <w:name w:val="Strike Through"/>
    <w:basedOn w:val="Normal"/>
    <w:next w:val="Normal"/>
    <w:uiPriority w:val="99"/>
    <w:qFormat/>
    <w:rsid w:val="00AC360D"/>
    <w:rPr>
      <w:rFonts w:eastAsia="Times New Roman"/>
      <w:strike/>
      <w:szCs w:val="20"/>
    </w:rPr>
  </w:style>
  <w:style w:type="character" w:customStyle="1" w:styleId="CiteCorrectedChar">
    <w:name w:val="Cite Corrected Char"/>
    <w:link w:val="CiteCorrected"/>
    <w:locked/>
    <w:rsid w:val="00AC360D"/>
    <w:rPr>
      <w:rFonts w:ascii="Georgia" w:eastAsia="Times New Roman" w:hAnsi="Georgia"/>
      <w:b/>
      <w:bCs/>
      <w:szCs w:val="16"/>
      <w:u w:val="single"/>
    </w:rPr>
  </w:style>
  <w:style w:type="paragraph" w:customStyle="1" w:styleId="CiteCorrected">
    <w:name w:val="Cite Corrected"/>
    <w:basedOn w:val="Normal"/>
    <w:link w:val="CiteCorrectedChar"/>
    <w:qFormat/>
    <w:rsid w:val="00AC360D"/>
    <w:rPr>
      <w:rFonts w:ascii="Georgia" w:eastAsia="Times New Roman" w:hAnsi="Georgia" w:cstheme="minorBidi"/>
      <w:b/>
      <w:bCs/>
      <w:szCs w:val="16"/>
      <w:u w:val="single"/>
    </w:rPr>
  </w:style>
  <w:style w:type="paragraph" w:customStyle="1" w:styleId="BriefTitle2">
    <w:name w:val="Brief Title 2"/>
    <w:basedOn w:val="BriefTitle"/>
    <w:uiPriority w:val="99"/>
    <w:qFormat/>
    <w:rsid w:val="00AC360D"/>
    <w:pPr>
      <w:keepNext w:val="0"/>
      <w:keepLines w:val="0"/>
      <w:pageBreakBefore w:val="0"/>
      <w:pBdr>
        <w:top w:val="none" w:sz="0" w:space="0" w:color="auto"/>
        <w:left w:val="none" w:sz="0" w:space="0" w:color="auto"/>
        <w:bottom w:val="none" w:sz="0" w:space="0" w:color="auto"/>
        <w:right w:val="none" w:sz="0" w:space="0" w:color="auto"/>
      </w:pBdr>
      <w:tabs>
        <w:tab w:val="clear" w:pos="9450"/>
      </w:tabs>
      <w:spacing w:before="0" w:after="160"/>
      <w:jc w:val="center"/>
      <w:outlineLvl w:val="9"/>
    </w:pPr>
    <w:rPr>
      <w:rFonts w:ascii="Calibri" w:eastAsia="Times New Roman" w:hAnsi="Calibri"/>
      <w:bCs/>
      <w:caps w:val="0"/>
      <w:sz w:val="24"/>
      <w:szCs w:val="24"/>
      <w:u w:val="single"/>
    </w:rPr>
  </w:style>
  <w:style w:type="character" w:customStyle="1" w:styleId="StyleCardText11ptUnderlineChar">
    <w:name w:val="Style Card Text + 11 pt Underline Char"/>
    <w:link w:val="StyleCardText11ptUnderline"/>
    <w:locked/>
    <w:rsid w:val="00AC360D"/>
    <w:rPr>
      <w:u w:val="single"/>
    </w:rPr>
  </w:style>
  <w:style w:type="paragraph" w:customStyle="1" w:styleId="StyleCardText11ptUnderline">
    <w:name w:val="Style Card Text + 11 pt Underline"/>
    <w:link w:val="StyleCardText11ptUnderlineChar"/>
    <w:qFormat/>
    <w:rsid w:val="00AC360D"/>
    <w:pPr>
      <w:spacing w:line="254" w:lineRule="auto"/>
    </w:pPr>
    <w:rPr>
      <w:u w:val="single"/>
    </w:rPr>
  </w:style>
  <w:style w:type="character" w:customStyle="1" w:styleId="StyleMinimizedText11ptChar">
    <w:name w:val="Style Minimized Text + 11 pt Char"/>
    <w:basedOn w:val="DefaultParagraphFont"/>
    <w:link w:val="StyleMinimizedText11pt"/>
    <w:locked/>
    <w:rsid w:val="00AC360D"/>
    <w:rPr>
      <w:rFonts w:ascii="Georgia" w:hAnsi="Georgia"/>
      <w:sz w:val="16"/>
    </w:rPr>
  </w:style>
  <w:style w:type="paragraph" w:customStyle="1" w:styleId="StyleMinimizedText11pt">
    <w:name w:val="Style Minimized Text + 11 pt"/>
    <w:basedOn w:val="Normal"/>
    <w:link w:val="StyleMinimizedText11ptChar"/>
    <w:qFormat/>
    <w:rsid w:val="00AC360D"/>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AC360D"/>
    <w:rPr>
      <w:rFonts w:ascii="Georgia" w:hAnsi="Georgia"/>
      <w:sz w:val="16"/>
    </w:rPr>
  </w:style>
  <w:style w:type="paragraph" w:customStyle="1" w:styleId="StyleMinimizedText11pt1">
    <w:name w:val="Style Minimized Text + 11 pt1"/>
    <w:basedOn w:val="Normal"/>
    <w:link w:val="StyleMinimizedText11pt1Char"/>
    <w:qFormat/>
    <w:rsid w:val="00AC360D"/>
    <w:rPr>
      <w:rFonts w:ascii="Georgia" w:hAnsi="Georgia" w:cstheme="minorBidi"/>
      <w:sz w:val="16"/>
    </w:rPr>
  </w:style>
  <w:style w:type="paragraph" w:customStyle="1" w:styleId="emactive">
    <w:name w:val="emactive"/>
    <w:basedOn w:val="Normal"/>
    <w:uiPriority w:val="99"/>
    <w:qFormat/>
    <w:rsid w:val="00AC360D"/>
    <w:pPr>
      <w:spacing w:before="100" w:beforeAutospacing="1" w:after="100" w:afterAutospacing="1"/>
    </w:pPr>
    <w:rPr>
      <w:rFonts w:eastAsia="Times New Roman"/>
      <w:sz w:val="24"/>
    </w:rPr>
  </w:style>
  <w:style w:type="paragraph" w:customStyle="1" w:styleId="emready">
    <w:name w:val="emready"/>
    <w:basedOn w:val="Normal"/>
    <w:uiPriority w:val="99"/>
    <w:qFormat/>
    <w:rsid w:val="00AC360D"/>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AC360D"/>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C360D"/>
    <w:rPr>
      <w:rFonts w:ascii="Georgia" w:eastAsia="Times New Roman" w:hAnsi="Georgia" w:cs="Times New Roman"/>
      <w:b/>
      <w:u w:val="single"/>
    </w:rPr>
  </w:style>
  <w:style w:type="character" w:customStyle="1" w:styleId="CardHighlightChar">
    <w:name w:val="Card Highlight Char"/>
    <w:link w:val="CardHighlight"/>
    <w:locked/>
    <w:rsid w:val="00AC360D"/>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C360D"/>
    <w:pPr>
      <w:shd w:val="clear" w:color="auto" w:fill="66FFFF"/>
    </w:pPr>
    <w:rPr>
      <w:rFonts w:eastAsia="Calibri"/>
      <w:u w:val="single"/>
    </w:rPr>
  </w:style>
  <w:style w:type="paragraph" w:customStyle="1" w:styleId="departments">
    <w:name w:val="departments"/>
    <w:basedOn w:val="Normal"/>
    <w:uiPriority w:val="99"/>
    <w:qFormat/>
    <w:rsid w:val="00AC360D"/>
    <w:pPr>
      <w:spacing w:before="100" w:beforeAutospacing="1" w:after="100" w:afterAutospacing="1"/>
    </w:pPr>
    <w:rPr>
      <w:rFonts w:eastAsia="Times New Roman"/>
      <w:sz w:val="24"/>
    </w:rPr>
  </w:style>
  <w:style w:type="paragraph" w:customStyle="1" w:styleId="norma">
    <w:name w:val="norma"/>
    <w:basedOn w:val="Heading3"/>
    <w:uiPriority w:val="99"/>
    <w:qFormat/>
    <w:rsid w:val="00AC360D"/>
    <w:rPr>
      <w:rFonts w:eastAsia="MS Gothic" w:cs="Arial"/>
      <w:bCs/>
      <w:sz w:val="24"/>
    </w:rPr>
  </w:style>
  <w:style w:type="paragraph" w:customStyle="1" w:styleId="nromal">
    <w:name w:val="nromal"/>
    <w:basedOn w:val="Normal"/>
    <w:uiPriority w:val="99"/>
    <w:qFormat/>
    <w:rsid w:val="00AC360D"/>
    <w:pPr>
      <w:keepNext/>
      <w:keepLines/>
      <w:spacing w:before="200"/>
      <w:outlineLvl w:val="3"/>
    </w:pPr>
    <w:rPr>
      <w:rFonts w:eastAsia="Times New Roman" w:cs="Cambria"/>
      <w:b/>
      <w:iCs/>
    </w:rPr>
  </w:style>
  <w:style w:type="paragraph" w:customStyle="1" w:styleId="natural">
    <w:name w:val="natural"/>
    <w:basedOn w:val="Normal"/>
    <w:uiPriority w:val="99"/>
    <w:qFormat/>
    <w:rsid w:val="00AC360D"/>
    <w:pPr>
      <w:keepNext/>
      <w:keepLines/>
      <w:spacing w:before="200"/>
      <w:outlineLvl w:val="3"/>
    </w:pPr>
    <w:rPr>
      <w:rFonts w:eastAsia="Times New Roman"/>
      <w:b/>
      <w:iCs/>
    </w:rPr>
  </w:style>
  <w:style w:type="paragraph" w:customStyle="1" w:styleId="nroaml">
    <w:name w:val="nroaml"/>
    <w:basedOn w:val="Normal"/>
    <w:uiPriority w:val="99"/>
    <w:qFormat/>
    <w:rsid w:val="00AC360D"/>
    <w:pPr>
      <w:keepNext/>
      <w:keepLines/>
      <w:spacing w:before="200"/>
      <w:outlineLvl w:val="3"/>
    </w:pPr>
    <w:rPr>
      <w:rFonts w:eastAsia="Times New Roman"/>
      <w:b/>
      <w:iCs/>
    </w:rPr>
  </w:style>
  <w:style w:type="paragraph" w:customStyle="1" w:styleId="noraml">
    <w:name w:val="noraml"/>
    <w:basedOn w:val="Normal"/>
    <w:uiPriority w:val="99"/>
    <w:qFormat/>
    <w:rsid w:val="00AC360D"/>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AC360D"/>
    <w:rPr>
      <w:rFonts w:ascii="Georgia" w:eastAsia="Calibri" w:hAnsi="Georgia"/>
      <w:sz w:val="16"/>
      <w:szCs w:val="16"/>
    </w:rPr>
  </w:style>
  <w:style w:type="paragraph" w:customStyle="1" w:styleId="SmallSizeParagraph">
    <w:name w:val="Small Size Paragraph"/>
    <w:basedOn w:val="Normal"/>
    <w:link w:val="SmallSizeParagraphChar"/>
    <w:qFormat/>
    <w:rsid w:val="00AC360D"/>
    <w:rPr>
      <w:rFonts w:ascii="Georgia" w:eastAsia="Calibri" w:hAnsi="Georgia" w:cstheme="minorBidi"/>
      <w:sz w:val="16"/>
      <w:szCs w:val="16"/>
    </w:rPr>
  </w:style>
  <w:style w:type="paragraph" w:customStyle="1" w:styleId="p0">
    <w:name w:val="p0"/>
    <w:basedOn w:val="Normal"/>
    <w:uiPriority w:val="99"/>
    <w:qFormat/>
    <w:rsid w:val="00AC360D"/>
    <w:pPr>
      <w:spacing w:before="100" w:beforeAutospacing="1" w:after="100" w:afterAutospacing="1"/>
    </w:pPr>
    <w:rPr>
      <w:rFonts w:eastAsia="Times New Roman"/>
      <w:sz w:val="24"/>
    </w:rPr>
  </w:style>
  <w:style w:type="character" w:customStyle="1" w:styleId="UnderlineSChar">
    <w:name w:val="Underline S Char"/>
    <w:link w:val="UnderlineS"/>
    <w:locked/>
    <w:rsid w:val="00AC360D"/>
    <w:rPr>
      <w:rFonts w:ascii="Georgia" w:eastAsia="Calibri" w:hAnsi="Georgia"/>
      <w:u w:val="single"/>
      <w:lang w:val="x-none" w:eastAsia="zh-CN"/>
    </w:rPr>
  </w:style>
  <w:style w:type="paragraph" w:customStyle="1" w:styleId="UnderlineS">
    <w:name w:val="Underline S"/>
    <w:basedOn w:val="Normal"/>
    <w:link w:val="UnderlineSChar"/>
    <w:qFormat/>
    <w:rsid w:val="00AC360D"/>
    <w:pPr>
      <w:spacing w:after="200"/>
    </w:pPr>
    <w:rPr>
      <w:rFonts w:ascii="Georgia" w:eastAsia="Calibri" w:hAnsi="Georgia" w:cstheme="minorBidi"/>
      <w:u w:val="single"/>
      <w:lang w:val="x-none" w:eastAsia="zh-CN"/>
    </w:rPr>
  </w:style>
  <w:style w:type="character" w:customStyle="1" w:styleId="HighlightingChar">
    <w:name w:val="Highlighting Char"/>
    <w:link w:val="Highlighting"/>
    <w:locked/>
    <w:rsid w:val="00AC360D"/>
    <w:rPr>
      <w:rFonts w:ascii="Georgia" w:eastAsia="SimSun" w:hAnsi="Georgia"/>
      <w:u w:val="thick"/>
    </w:rPr>
  </w:style>
  <w:style w:type="paragraph" w:customStyle="1" w:styleId="Highlighting">
    <w:name w:val="Highlighting"/>
    <w:basedOn w:val="Normal"/>
    <w:link w:val="HighlightingChar"/>
    <w:autoRedefine/>
    <w:qFormat/>
    <w:rsid w:val="00AC360D"/>
    <w:rPr>
      <w:rFonts w:ascii="Georgia" w:eastAsia="SimSun" w:hAnsi="Georgia" w:cstheme="minorBidi"/>
      <w:u w:val="thick"/>
    </w:rPr>
  </w:style>
  <w:style w:type="character" w:customStyle="1" w:styleId="CITEChar2">
    <w:name w:val="CITE Char"/>
    <w:link w:val="CITE"/>
    <w:locked/>
    <w:rsid w:val="00AC360D"/>
    <w:rPr>
      <w:rFonts w:ascii="Verdana" w:eastAsia="Times New Roman" w:hAnsi="Verdana" w:cs="Times New Roman"/>
      <w:b/>
      <w:bCs/>
      <w:sz w:val="20"/>
      <w:szCs w:val="20"/>
    </w:rPr>
  </w:style>
  <w:style w:type="paragraph" w:customStyle="1" w:styleId="teaserpermalink">
    <w:name w:val="teaser_permalink"/>
    <w:basedOn w:val="Normal"/>
    <w:uiPriority w:val="99"/>
    <w:qFormat/>
    <w:rsid w:val="00AC360D"/>
    <w:pPr>
      <w:spacing w:before="100" w:beforeAutospacing="1" w:after="100" w:afterAutospacing="1"/>
    </w:pPr>
    <w:rPr>
      <w:rFonts w:eastAsia="Times New Roman"/>
      <w:sz w:val="24"/>
      <w:lang w:eastAsia="zh-CN"/>
    </w:rPr>
  </w:style>
  <w:style w:type="paragraph" w:customStyle="1" w:styleId="Normaltext0">
    <w:name w:val="Normal text"/>
    <w:basedOn w:val="Normal"/>
    <w:link w:val="NormaltextCharChar"/>
    <w:autoRedefine/>
    <w:qFormat/>
    <w:rsid w:val="00AC360D"/>
    <w:pPr>
      <w:ind w:left="432"/>
    </w:pPr>
    <w:rPr>
      <w:rFonts w:ascii="Arial" w:eastAsia="Times New Roman" w:hAnsi="Arial" w:cs="Arial"/>
      <w:sz w:val="20"/>
      <w:szCs w:val="20"/>
    </w:rPr>
  </w:style>
  <w:style w:type="paragraph" w:customStyle="1" w:styleId="read">
    <w:name w:val="read"/>
    <w:basedOn w:val="Normal"/>
    <w:next w:val="Normal"/>
    <w:link w:val="readCharChar"/>
    <w:qFormat/>
    <w:rsid w:val="00AC360D"/>
    <w:rPr>
      <w:rFonts w:ascii="Times New Roman" w:eastAsia="Times New Roman" w:hAnsi="Times New Roman" w:cs="Times New Roman"/>
      <w:b/>
      <w:sz w:val="20"/>
      <w:szCs w:val="20"/>
      <w:u w:val="single"/>
    </w:rPr>
  </w:style>
  <w:style w:type="character" w:customStyle="1" w:styleId="StyleStyle49pt6Char">
    <w:name w:val="Style Style4 + 9 pt6 Char"/>
    <w:basedOn w:val="Style4Char"/>
    <w:link w:val="StyleStyle49pt6"/>
    <w:locked/>
    <w:rsid w:val="00AC360D"/>
    <w:rPr>
      <w:rFonts w:ascii="Times New Roman" w:eastAsia="Times New Roman" w:hAnsi="Times New Roman" w:cs="Times New Roman"/>
      <w:sz w:val="20"/>
      <w:szCs w:val="24"/>
      <w:u w:val="single"/>
    </w:rPr>
  </w:style>
  <w:style w:type="paragraph" w:customStyle="1" w:styleId="StyleStyle49pt6">
    <w:name w:val="Style Style4 + 9 pt6"/>
    <w:basedOn w:val="Style4"/>
    <w:link w:val="StyleStyle49pt6Char"/>
    <w:qFormat/>
    <w:rsid w:val="00AC360D"/>
    <w:pPr>
      <w:numPr>
        <w:numId w:val="0"/>
      </w:numPr>
    </w:pPr>
  </w:style>
  <w:style w:type="paragraph" w:customStyle="1" w:styleId="UnderlineCharCharCharChar">
    <w:name w:val="Underline Char Char Char Char"/>
    <w:basedOn w:val="Normal"/>
    <w:link w:val="UnderlineCharCharCharCharChar"/>
    <w:qFormat/>
    <w:rsid w:val="00AC360D"/>
    <w:rPr>
      <w:rFonts w:asciiTheme="minorHAnsi" w:hAnsiTheme="minorHAnsi" w:cstheme="minorBidi"/>
      <w:sz w:val="18"/>
      <w:szCs w:val="18"/>
      <w:u w:val="thick"/>
    </w:rPr>
  </w:style>
  <w:style w:type="character" w:customStyle="1" w:styleId="DebatenoramlChar">
    <w:name w:val="Debatenoraml Char"/>
    <w:link w:val="Debatenoraml"/>
    <w:locked/>
    <w:rsid w:val="00AC360D"/>
    <w:rPr>
      <w:rFonts w:ascii="Times New Roman" w:hAnsi="Times New Roman" w:cs="Times New Roman"/>
    </w:rPr>
  </w:style>
  <w:style w:type="paragraph" w:customStyle="1" w:styleId="Debatenoraml">
    <w:name w:val="Debatenoraml"/>
    <w:basedOn w:val="NoSpacing"/>
    <w:link w:val="DebatenoramlChar"/>
    <w:qFormat/>
    <w:rsid w:val="00AC360D"/>
    <w:pPr>
      <w:spacing w:before="0" w:line="240" w:lineRule="auto"/>
    </w:pPr>
    <w:rPr>
      <w:rFonts w:ascii="Times New Roman" w:hAnsi="Times New Roman" w:cs="Times New Roman"/>
    </w:rPr>
  </w:style>
  <w:style w:type="paragraph" w:customStyle="1" w:styleId="SynergyTag">
    <w:name w:val="SynergyTag"/>
    <w:basedOn w:val="Normal"/>
    <w:uiPriority w:val="99"/>
    <w:qFormat/>
    <w:rsid w:val="00AC360D"/>
    <w:rPr>
      <w:rFonts w:eastAsia="Calibri"/>
      <w:b/>
    </w:rPr>
  </w:style>
  <w:style w:type="character" w:customStyle="1" w:styleId="QualsChar">
    <w:name w:val="Quals Char"/>
    <w:link w:val="Quals"/>
    <w:locked/>
    <w:rsid w:val="00AC360D"/>
    <w:rPr>
      <w:rFonts w:ascii="Georgia" w:eastAsia="Calibri" w:hAnsi="Georgia"/>
      <w:sz w:val="18"/>
    </w:rPr>
  </w:style>
  <w:style w:type="paragraph" w:customStyle="1" w:styleId="Quals">
    <w:name w:val="Quals"/>
    <w:basedOn w:val="Normal"/>
    <w:link w:val="QualsChar"/>
    <w:qFormat/>
    <w:rsid w:val="00AC360D"/>
    <w:rPr>
      <w:rFonts w:ascii="Georgia" w:eastAsia="Calibri" w:hAnsi="Georgia" w:cstheme="minorBidi"/>
      <w:sz w:val="18"/>
    </w:rPr>
  </w:style>
  <w:style w:type="character" w:customStyle="1" w:styleId="StarredChar">
    <w:name w:val="Starred Char"/>
    <w:link w:val="Starred"/>
    <w:locked/>
    <w:rsid w:val="00AC360D"/>
    <w:rPr>
      <w:rFonts w:ascii="Georgia" w:eastAsia="Times New Roman" w:hAnsi="Georgia"/>
      <w:b/>
      <w:caps/>
      <w:szCs w:val="28"/>
      <w:u w:val="single"/>
    </w:rPr>
  </w:style>
  <w:style w:type="paragraph" w:customStyle="1" w:styleId="Starred">
    <w:name w:val="Starred"/>
    <w:basedOn w:val="Normal"/>
    <w:link w:val="StarredChar"/>
    <w:qFormat/>
    <w:rsid w:val="00AC360D"/>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AC360D"/>
    <w:rPr>
      <w:rFonts w:ascii="Georgia" w:eastAsia="Times New Roman" w:hAnsi="Georgia"/>
      <w:b/>
      <w:caps/>
      <w:szCs w:val="28"/>
      <w:u w:val="single"/>
    </w:rPr>
  </w:style>
  <w:style w:type="paragraph" w:customStyle="1" w:styleId="NotStarred">
    <w:name w:val="NotStarred"/>
    <w:basedOn w:val="Normal"/>
    <w:link w:val="NotStarredChar"/>
    <w:qFormat/>
    <w:rsid w:val="00AC360D"/>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H4TagChar1">
    <w:name w:val="H4 (Tag) Char1"/>
    <w:link w:val="H4Tag"/>
    <w:locked/>
    <w:rsid w:val="00AC360D"/>
    <w:rPr>
      <w:rFonts w:ascii="Georgia" w:eastAsia="Calibri" w:hAnsi="Georgia"/>
      <w:b/>
    </w:rPr>
  </w:style>
  <w:style w:type="paragraph" w:customStyle="1" w:styleId="H4Tag">
    <w:name w:val="H4 (Tag)"/>
    <w:basedOn w:val="Normal"/>
    <w:link w:val="H4TagChar1"/>
    <w:qFormat/>
    <w:rsid w:val="00AC360D"/>
    <w:rPr>
      <w:rFonts w:ascii="Georgia" w:eastAsia="Calibri" w:hAnsi="Georgia" w:cstheme="minorBidi"/>
      <w:b/>
    </w:rPr>
  </w:style>
  <w:style w:type="character" w:customStyle="1" w:styleId="NewHeading2Char">
    <w:name w:val="NewHeading2 Char"/>
    <w:link w:val="NewHeading2"/>
    <w:locked/>
    <w:rsid w:val="00AC360D"/>
    <w:rPr>
      <w:rFonts w:ascii="Georgia" w:eastAsia="Times New Roman" w:hAnsi="Georgia"/>
      <w:b/>
      <w:szCs w:val="28"/>
      <w:u w:val="single"/>
    </w:rPr>
  </w:style>
  <w:style w:type="paragraph" w:customStyle="1" w:styleId="NewHeading2">
    <w:name w:val="NewHeading2"/>
    <w:basedOn w:val="Normal"/>
    <w:link w:val="NewHeading2Char"/>
    <w:qFormat/>
    <w:rsid w:val="00AC360D"/>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AC360D"/>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AC360D"/>
    <w:rPr>
      <w:rFonts w:eastAsia="Calibri"/>
    </w:rPr>
  </w:style>
  <w:style w:type="paragraph" w:customStyle="1" w:styleId="TagLine1">
    <w:name w:val="Tag Line"/>
    <w:basedOn w:val="Normal"/>
    <w:next w:val="FullText0"/>
    <w:uiPriority w:val="99"/>
    <w:qFormat/>
    <w:rsid w:val="00AC360D"/>
    <w:rPr>
      <w:rFonts w:eastAsia="Times New Roman"/>
      <w:b/>
      <w:sz w:val="28"/>
    </w:rPr>
  </w:style>
  <w:style w:type="paragraph" w:customStyle="1" w:styleId="Card6pt">
    <w:name w:val="Card 6pt"/>
    <w:basedOn w:val="Normal"/>
    <w:uiPriority w:val="99"/>
    <w:qFormat/>
    <w:rsid w:val="00AC360D"/>
    <w:pPr>
      <w:ind w:left="288" w:right="288"/>
    </w:pPr>
    <w:rPr>
      <w:rFonts w:eastAsia="Calibri"/>
      <w:color w:val="000000"/>
      <w:sz w:val="12"/>
      <w:szCs w:val="20"/>
    </w:rPr>
  </w:style>
  <w:style w:type="paragraph" w:customStyle="1" w:styleId="StyleHeading2LatinArialMT13pt">
    <w:name w:val="Style Heading 2 + (Latin) ArialMT 13 pt"/>
    <w:basedOn w:val="Heading2"/>
    <w:next w:val="Heading2"/>
    <w:uiPriority w:val="99"/>
    <w:qFormat/>
    <w:rsid w:val="00AC360D"/>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AC360D"/>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AC360D"/>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AC360D"/>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AC360D"/>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AC360D"/>
    <w:rPr>
      <w:rFonts w:ascii="Times New Roman" w:hAnsi="Times New Roman" w:cs="Times New Roman"/>
    </w:rPr>
  </w:style>
  <w:style w:type="paragraph" w:customStyle="1" w:styleId="font-null">
    <w:name w:val="font-null"/>
    <w:basedOn w:val="Normal"/>
    <w:uiPriority w:val="99"/>
    <w:qFormat/>
    <w:rsid w:val="00AC360D"/>
    <w:pPr>
      <w:spacing w:before="100" w:beforeAutospacing="1" w:after="100" w:afterAutospacing="1"/>
    </w:pPr>
    <w:rPr>
      <w:rFonts w:eastAsia="Times New Roman"/>
      <w:sz w:val="24"/>
    </w:rPr>
  </w:style>
  <w:style w:type="paragraph" w:customStyle="1" w:styleId="rteindent1">
    <w:name w:val="rteindent1"/>
    <w:basedOn w:val="Normal"/>
    <w:uiPriority w:val="99"/>
    <w:qFormat/>
    <w:rsid w:val="00AC360D"/>
    <w:pPr>
      <w:spacing w:before="100" w:beforeAutospacing="1" w:after="100" w:afterAutospacing="1"/>
    </w:pPr>
    <w:rPr>
      <w:rFonts w:eastAsia="Times New Roman"/>
      <w:sz w:val="24"/>
    </w:rPr>
  </w:style>
  <w:style w:type="paragraph" w:customStyle="1" w:styleId="introduction">
    <w:name w:val="introduction"/>
    <w:basedOn w:val="Normal"/>
    <w:uiPriority w:val="99"/>
    <w:qFormat/>
    <w:rsid w:val="00AC360D"/>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AC360D"/>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AC360D"/>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AC360D"/>
    <w:pPr>
      <w:spacing w:before="100" w:beforeAutospacing="1" w:after="100" w:afterAutospacing="1"/>
    </w:pPr>
    <w:rPr>
      <w:rFonts w:eastAsia="Times New Roman"/>
      <w:sz w:val="24"/>
    </w:rPr>
  </w:style>
  <w:style w:type="paragraph" w:customStyle="1" w:styleId="class">
    <w:name w:val="class"/>
    <w:basedOn w:val="Normal"/>
    <w:uiPriority w:val="99"/>
    <w:qFormat/>
    <w:rsid w:val="00AC360D"/>
    <w:pPr>
      <w:spacing w:before="100" w:beforeAutospacing="1" w:after="100" w:afterAutospacing="1"/>
    </w:pPr>
    <w:rPr>
      <w:rFonts w:eastAsia="Times New Roman"/>
      <w:sz w:val="24"/>
    </w:rPr>
  </w:style>
  <w:style w:type="character" w:customStyle="1" w:styleId="blocktitleChar0">
    <w:name w:val="block title Char"/>
    <w:link w:val="blocktitle3"/>
    <w:locked/>
    <w:rsid w:val="00AC360D"/>
    <w:rPr>
      <w:rFonts w:ascii="Calibri" w:eastAsia="Calibri" w:hAnsi="Calibri" w:cs="Calibri"/>
      <w:b/>
      <w:caps/>
      <w:sz w:val="28"/>
      <w:szCs w:val="28"/>
      <w:lang w:val="es-ES"/>
    </w:rPr>
  </w:style>
  <w:style w:type="paragraph" w:customStyle="1" w:styleId="text-textbodyhoustontexttext-dateline">
    <w:name w:val="text-textbody houstontext text-dateline"/>
    <w:basedOn w:val="Normal"/>
    <w:uiPriority w:val="99"/>
    <w:qFormat/>
    <w:rsid w:val="00AC360D"/>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AC360D"/>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AC360D"/>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C360D"/>
    <w:pPr>
      <w:numPr>
        <w:numId w:val="0"/>
      </w:numPr>
    </w:pPr>
    <w:rPr>
      <w:rFonts w:ascii="Georgia" w:eastAsia="SimSun" w:hAnsi="Georgia" w:cstheme="minorBidi"/>
      <w:b/>
      <w:bCs/>
      <w:sz w:val="22"/>
      <w:szCs w:val="22"/>
    </w:rPr>
  </w:style>
  <w:style w:type="paragraph" w:customStyle="1" w:styleId="Caption2">
    <w:name w:val="Caption2"/>
    <w:basedOn w:val="Normal"/>
    <w:uiPriority w:val="99"/>
    <w:qFormat/>
    <w:rsid w:val="00AC360D"/>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AC360D"/>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C360D"/>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AC360D"/>
    <w:pPr>
      <w:jc w:val="center"/>
    </w:pPr>
    <w:rPr>
      <w:rFonts w:ascii="Book Antiqua" w:eastAsia="Times New Roman" w:hAnsi="Book Antiqua"/>
      <w:b/>
      <w:sz w:val="28"/>
    </w:rPr>
  </w:style>
  <w:style w:type="paragraph" w:customStyle="1" w:styleId="Caption3">
    <w:name w:val="Caption3"/>
    <w:basedOn w:val="Normal"/>
    <w:uiPriority w:val="99"/>
    <w:qFormat/>
    <w:rsid w:val="00AC360D"/>
    <w:pPr>
      <w:spacing w:before="100" w:beforeAutospacing="1" w:after="100" w:afterAutospacing="1"/>
    </w:pPr>
    <w:rPr>
      <w:rFonts w:eastAsia="Times New Roman"/>
      <w:sz w:val="24"/>
    </w:rPr>
  </w:style>
  <w:style w:type="paragraph" w:customStyle="1" w:styleId="body-12-5">
    <w:name w:val="body-12-5"/>
    <w:basedOn w:val="Normal"/>
    <w:uiPriority w:val="99"/>
    <w:qFormat/>
    <w:rsid w:val="00AC360D"/>
    <w:pPr>
      <w:spacing w:before="100" w:beforeAutospacing="1" w:after="100" w:afterAutospacing="1"/>
    </w:pPr>
    <w:rPr>
      <w:rFonts w:eastAsia="Times New Roman"/>
      <w:sz w:val="24"/>
    </w:rPr>
  </w:style>
  <w:style w:type="paragraph" w:customStyle="1" w:styleId="infuse">
    <w:name w:val="infuse"/>
    <w:basedOn w:val="Normal"/>
    <w:uiPriority w:val="99"/>
    <w:qFormat/>
    <w:rsid w:val="00AC360D"/>
    <w:pPr>
      <w:spacing w:before="100" w:beforeAutospacing="1" w:after="100" w:afterAutospacing="1"/>
    </w:pPr>
    <w:rPr>
      <w:rFonts w:eastAsia="Times New Roman"/>
      <w:sz w:val="24"/>
    </w:rPr>
  </w:style>
  <w:style w:type="paragraph" w:customStyle="1" w:styleId="fontreg">
    <w:name w:val="font_reg"/>
    <w:basedOn w:val="Normal"/>
    <w:uiPriority w:val="99"/>
    <w:qFormat/>
    <w:rsid w:val="00AC360D"/>
    <w:pPr>
      <w:spacing w:before="100" w:beforeAutospacing="1" w:after="100" w:afterAutospacing="1"/>
    </w:pPr>
    <w:rPr>
      <w:rFonts w:eastAsia="Times New Roman"/>
      <w:sz w:val="24"/>
    </w:rPr>
  </w:style>
  <w:style w:type="paragraph" w:customStyle="1" w:styleId="CITEF3">
    <w:name w:val="CITE F3"/>
    <w:uiPriority w:val="99"/>
    <w:qFormat/>
    <w:rsid w:val="00AC360D"/>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AC360D"/>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C360D"/>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C360D"/>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C360D"/>
    <w:pPr>
      <w:spacing w:after="200" w:line="240" w:lineRule="auto"/>
    </w:pPr>
    <w:rPr>
      <w:rFonts w:ascii="Calibri" w:eastAsia="Calibri" w:hAnsi="Calibri" w:cs="Times New Roman"/>
      <w:sz w:val="20"/>
      <w:szCs w:val="20"/>
      <w:u w:val="single"/>
    </w:rPr>
  </w:style>
  <w:style w:type="paragraph" w:customStyle="1" w:styleId="FreeFormA">
    <w:name w:val="Free Form A"/>
    <w:autoRedefine/>
    <w:uiPriority w:val="99"/>
    <w:qFormat/>
    <w:rsid w:val="00AC360D"/>
    <w:pPr>
      <w:spacing w:after="0" w:line="276" w:lineRule="auto"/>
    </w:pPr>
    <w:rPr>
      <w:rFonts w:ascii="Helvetica" w:eastAsia="ヒラギノ角ゴ Pro W3" w:hAnsi="Helvetica" w:cs="Times New Roman"/>
      <w:color w:val="000000"/>
      <w:sz w:val="24"/>
      <w:lang w:eastAsia="zh-CN" w:bidi="he-IL"/>
    </w:rPr>
  </w:style>
  <w:style w:type="paragraph" w:customStyle="1" w:styleId="subheader">
    <w:name w:val="subheader"/>
    <w:basedOn w:val="Normal"/>
    <w:uiPriority w:val="99"/>
    <w:qFormat/>
    <w:rsid w:val="00AC360D"/>
    <w:pPr>
      <w:spacing w:before="100" w:beforeAutospacing="1" w:after="100" w:afterAutospacing="1"/>
    </w:pPr>
    <w:rPr>
      <w:rFonts w:eastAsia="Times New Roman"/>
      <w:sz w:val="24"/>
    </w:rPr>
  </w:style>
  <w:style w:type="paragraph" w:customStyle="1" w:styleId="firstletter">
    <w:name w:val="firstletter"/>
    <w:basedOn w:val="Normal"/>
    <w:uiPriority w:val="99"/>
    <w:qFormat/>
    <w:rsid w:val="00AC360D"/>
    <w:pPr>
      <w:spacing w:before="100" w:beforeAutospacing="1" w:after="100" w:afterAutospacing="1"/>
    </w:pPr>
    <w:rPr>
      <w:rFonts w:eastAsia="Times New Roman"/>
      <w:sz w:val="24"/>
    </w:rPr>
  </w:style>
  <w:style w:type="paragraph" w:customStyle="1" w:styleId="H1numbered">
    <w:name w:val="H1 numbered"/>
    <w:basedOn w:val="Normal"/>
    <w:uiPriority w:val="99"/>
    <w:qFormat/>
    <w:rsid w:val="00AC360D"/>
    <w:pPr>
      <w:pageBreakBefore/>
      <w:widowControl w:val="0"/>
      <w:numPr>
        <w:numId w:val="30"/>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AC360D"/>
    <w:pPr>
      <w:widowControl w:val="0"/>
      <w:numPr>
        <w:ilvl w:val="1"/>
        <w:numId w:val="30"/>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AC360D"/>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AC360D"/>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AC360D"/>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AC360D"/>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AC360D"/>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AC360D"/>
    <w:pPr>
      <w:widowControl w:val="0"/>
      <w:spacing w:after="63" w:line="240" w:lineRule="auto"/>
    </w:pPr>
    <w:rPr>
      <w:rFonts w:ascii="Arial" w:eastAsia="Times New Roman" w:hAnsi="Arial" w:cs="Times New Roman"/>
      <w:sz w:val="24"/>
    </w:rPr>
  </w:style>
  <w:style w:type="paragraph" w:customStyle="1" w:styleId="CM35">
    <w:name w:val="CM35"/>
    <w:basedOn w:val="Default"/>
    <w:next w:val="Default"/>
    <w:uiPriority w:val="99"/>
    <w:qFormat/>
    <w:rsid w:val="00AC360D"/>
    <w:pPr>
      <w:widowControl w:val="0"/>
      <w:spacing w:after="0" w:line="228" w:lineRule="atLeast"/>
    </w:pPr>
    <w:rPr>
      <w:rFonts w:ascii="Showcard Gothic" w:eastAsia="Times New Roman" w:hAnsi="Showcard Gothic" w:cs="Times New Roman"/>
      <w:sz w:val="24"/>
    </w:rPr>
  </w:style>
  <w:style w:type="paragraph" w:customStyle="1" w:styleId="CM60">
    <w:name w:val="CM60"/>
    <w:basedOn w:val="Default"/>
    <w:next w:val="Default"/>
    <w:uiPriority w:val="99"/>
    <w:qFormat/>
    <w:rsid w:val="00AC360D"/>
    <w:pPr>
      <w:widowControl w:val="0"/>
      <w:spacing w:after="0" w:line="228" w:lineRule="atLeast"/>
    </w:pPr>
    <w:rPr>
      <w:rFonts w:ascii="Showcard Gothic" w:eastAsia="Times New Roman" w:hAnsi="Showcard Gothic" w:cs="Times New Roman"/>
      <w:sz w:val="24"/>
    </w:rPr>
  </w:style>
  <w:style w:type="character" w:customStyle="1" w:styleId="StylecardCharCharChar11ptChar">
    <w:name w:val="Style card Char Char Char + 11 pt Char"/>
    <w:link w:val="StylecardCharCharChar11pt"/>
    <w:locked/>
    <w:rsid w:val="00AC360D"/>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C360D"/>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C360D"/>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C360D"/>
    <w:pPr>
      <w:widowControl/>
      <w:autoSpaceDE w:val="0"/>
      <w:autoSpaceDN w:val="0"/>
      <w:adjustRightInd w:val="0"/>
      <w:ind w:left="432"/>
      <w:jc w:val="both"/>
    </w:pPr>
    <w:rPr>
      <w:szCs w:val="22"/>
      <w:lang w:val="x-none" w:eastAsia="x-none"/>
    </w:rPr>
  </w:style>
  <w:style w:type="character" w:customStyle="1" w:styleId="StyleCards11ptUnderlineChar">
    <w:name w:val="Style Cards + 11 pt Underline Char"/>
    <w:link w:val="StyleCards11ptUnderline"/>
    <w:locked/>
    <w:rsid w:val="00AC360D"/>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C360D"/>
    <w:pPr>
      <w:widowControl/>
      <w:autoSpaceDE w:val="0"/>
      <w:autoSpaceDN w:val="0"/>
      <w:adjustRightInd w:val="0"/>
      <w:ind w:left="432"/>
      <w:jc w:val="both"/>
    </w:pPr>
    <w:rPr>
      <w:szCs w:val="20"/>
      <w:u w:val="single"/>
      <w:lang w:val="x-none" w:eastAsia="x-none"/>
    </w:rPr>
  </w:style>
  <w:style w:type="character" w:customStyle="1" w:styleId="StyleCards11ptBoldUnderlineChar">
    <w:name w:val="Style Cards + 11 pt Bold Underline Char"/>
    <w:link w:val="StyleCards11ptBoldUnderline"/>
    <w:locked/>
    <w:rsid w:val="00AC360D"/>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C360D"/>
    <w:pPr>
      <w:widowControl/>
      <w:autoSpaceDE w:val="0"/>
      <w:autoSpaceDN w:val="0"/>
      <w:adjustRightInd w:val="0"/>
      <w:ind w:left="432"/>
      <w:jc w:val="both"/>
    </w:pPr>
    <w:rPr>
      <w:b/>
      <w:bCs/>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C360D"/>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C360D"/>
    <w:pPr>
      <w:widowControl/>
      <w:pBdr>
        <w:top w:val="single" w:sz="4" w:space="0" w:color="auto"/>
        <w:left w:val="single" w:sz="4" w:space="0" w:color="auto"/>
        <w:bottom w:val="single" w:sz="4" w:space="0" w:color="auto"/>
        <w:right w:val="single" w:sz="4" w:space="0" w:color="auto"/>
      </w:pBdr>
      <w:autoSpaceDE w:val="0"/>
      <w:autoSpaceDN w:val="0"/>
      <w:adjustRightInd w:val="0"/>
      <w:ind w:left="432"/>
      <w:jc w:val="both"/>
    </w:pPr>
    <w:rPr>
      <w:b/>
      <w:bCs/>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AC360D"/>
    <w:rPr>
      <w:rFonts w:ascii="Georgia" w:eastAsia="Times New Roman" w:hAnsi="Georgia"/>
      <w:szCs w:val="20"/>
      <w:lang w:val="x-none" w:eastAsia="x-none"/>
    </w:rPr>
  </w:style>
  <w:style w:type="paragraph" w:customStyle="1" w:styleId="StylecardCharChar11pt">
    <w:name w:val="Style card Char Char + 11 pt"/>
    <w:basedOn w:val="cardCharChar0"/>
    <w:link w:val="StylecardCharChar11ptChar"/>
    <w:qFormat/>
    <w:rsid w:val="00AC360D"/>
    <w:pPr>
      <w:tabs>
        <w:tab w:val="clear" w:pos="9450"/>
      </w:tabs>
    </w:pPr>
    <w:rPr>
      <w:rFonts w:ascii="Georgia" w:eastAsia="Times New Roman" w:hAnsi="Georgia" w:cstheme="minorBidi"/>
      <w:lang w:val="x-none" w:eastAsia="x-none"/>
    </w:rPr>
  </w:style>
  <w:style w:type="character" w:customStyle="1" w:styleId="NormalFontChar">
    <w:name w:val="Normal Font Char"/>
    <w:link w:val="NormalFont"/>
    <w:locked/>
    <w:rsid w:val="00AC360D"/>
    <w:rPr>
      <w:rFonts w:ascii="Times New Roman" w:eastAsia="Times New Roman" w:hAnsi="Times New Roman" w:cs="Times New Roman"/>
      <w:sz w:val="20"/>
      <w:szCs w:val="20"/>
    </w:rPr>
  </w:style>
  <w:style w:type="paragraph" w:customStyle="1" w:styleId="NormalFont">
    <w:name w:val="Normal Font"/>
    <w:link w:val="NormalFontChar"/>
    <w:qFormat/>
    <w:rsid w:val="00AC360D"/>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AC360D"/>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AC360D"/>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C360D"/>
    <w:rPr>
      <w:u w:val="single"/>
      <w:lang w:val="x-none" w:eastAsia="x-none"/>
    </w:rPr>
  </w:style>
  <w:style w:type="character" w:customStyle="1" w:styleId="StyleNormalFont11ptBoldUnderlineChar">
    <w:name w:val="Style Normal Font + 11 pt Bold Underline Char"/>
    <w:link w:val="StyleNormalFont11ptBoldUnderline"/>
    <w:locked/>
    <w:rsid w:val="00AC360D"/>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C360D"/>
    <w:rPr>
      <w:b/>
      <w:bCs/>
      <w:u w:val="single"/>
      <w:lang w:val="x-none" w:eastAsia="x-none"/>
    </w:rPr>
  </w:style>
  <w:style w:type="paragraph" w:customStyle="1" w:styleId="formatvorlage2">
    <w:name w:val="formatvorlage2"/>
    <w:basedOn w:val="Normal"/>
    <w:uiPriority w:val="99"/>
    <w:qFormat/>
    <w:rsid w:val="00AC360D"/>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AC360D"/>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C360D"/>
    <w:pPr>
      <w:keepNext w:val="0"/>
      <w:keepLines w:val="0"/>
      <w:spacing w:after="160"/>
      <w:outlineLvl w:val="9"/>
    </w:pPr>
    <w:rPr>
      <w:rFonts w:ascii="Georgia" w:eastAsia="Times New Roman" w:hAnsi="Georgia"/>
      <w:b/>
      <w:sz w:val="20"/>
      <w:lang w:val="x-none" w:eastAsia="x-none"/>
    </w:rPr>
  </w:style>
  <w:style w:type="character" w:customStyle="1" w:styleId="StyleTitle11ptNotBoldNounderlineChar">
    <w:name w:val="Style Title + 11 pt Not Bold No underline Char"/>
    <w:link w:val="StyleTitle11ptNotBoldNounderline"/>
    <w:locked/>
    <w:rsid w:val="00AC360D"/>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C360D"/>
    <w:pPr>
      <w:keepNext w:val="0"/>
      <w:keepLines w:val="0"/>
      <w:spacing w:after="160"/>
      <w:outlineLvl w:val="9"/>
    </w:pPr>
    <w:rPr>
      <w:rFonts w:ascii="Georgia" w:eastAsia="Times New Roman" w:hAnsi="Georgia"/>
      <w:sz w:val="20"/>
      <w:lang w:val="x-none" w:eastAsia="x-none"/>
    </w:rPr>
  </w:style>
  <w:style w:type="paragraph" w:customStyle="1" w:styleId="deck">
    <w:name w:val="deck"/>
    <w:basedOn w:val="Normal"/>
    <w:uiPriority w:val="99"/>
    <w:qFormat/>
    <w:rsid w:val="00AC360D"/>
    <w:pPr>
      <w:spacing w:before="100" w:beforeAutospacing="1" w:after="100" w:afterAutospacing="1"/>
    </w:pPr>
    <w:rPr>
      <w:rFonts w:eastAsia="Times New Roman"/>
      <w:sz w:val="24"/>
    </w:rPr>
  </w:style>
  <w:style w:type="paragraph" w:customStyle="1" w:styleId="i1">
    <w:name w:val="i1"/>
    <w:basedOn w:val="Normal"/>
    <w:uiPriority w:val="99"/>
    <w:qFormat/>
    <w:rsid w:val="00AC360D"/>
    <w:pPr>
      <w:spacing w:before="100" w:beforeAutospacing="1" w:after="100" w:afterAutospacing="1"/>
    </w:pPr>
    <w:rPr>
      <w:rFonts w:eastAsia="Times New Roman"/>
      <w:sz w:val="24"/>
    </w:rPr>
  </w:style>
  <w:style w:type="paragraph" w:customStyle="1" w:styleId="question">
    <w:name w:val="question"/>
    <w:basedOn w:val="Normal"/>
    <w:uiPriority w:val="99"/>
    <w:qFormat/>
    <w:rsid w:val="00AC360D"/>
    <w:pPr>
      <w:spacing w:before="100" w:beforeAutospacing="1" w:after="100" w:afterAutospacing="1"/>
    </w:pPr>
    <w:rPr>
      <w:rFonts w:eastAsia="Times New Roman"/>
      <w:sz w:val="24"/>
    </w:rPr>
  </w:style>
  <w:style w:type="paragraph" w:customStyle="1" w:styleId="bodycopy">
    <w:name w:val="bodycopy"/>
    <w:basedOn w:val="Normal"/>
    <w:uiPriority w:val="99"/>
    <w:qFormat/>
    <w:rsid w:val="00AC360D"/>
    <w:pPr>
      <w:spacing w:before="100" w:beforeAutospacing="1" w:after="100" w:afterAutospacing="1"/>
    </w:pPr>
    <w:rPr>
      <w:rFonts w:eastAsia="Times New Roman"/>
      <w:sz w:val="24"/>
    </w:rPr>
  </w:style>
  <w:style w:type="paragraph" w:customStyle="1" w:styleId="Fifth">
    <w:name w:val="Fifth"/>
    <w:basedOn w:val="Normal"/>
    <w:link w:val="FifthChar"/>
    <w:qFormat/>
    <w:rsid w:val="00AC360D"/>
    <w:rPr>
      <w:rFonts w:eastAsia="Calibri"/>
    </w:rPr>
  </w:style>
  <w:style w:type="paragraph" w:customStyle="1" w:styleId="NoteLevel22">
    <w:name w:val="Note Level 22"/>
    <w:basedOn w:val="Normal"/>
    <w:next w:val="Normal"/>
    <w:uiPriority w:val="99"/>
    <w:qFormat/>
    <w:rsid w:val="00AC360D"/>
    <w:pPr>
      <w:keepNext/>
      <w:ind w:left="288" w:right="288"/>
    </w:pPr>
    <w:rPr>
      <w:rFonts w:eastAsia="MS Gothic"/>
      <w:szCs w:val="20"/>
    </w:rPr>
  </w:style>
  <w:style w:type="paragraph" w:customStyle="1" w:styleId="svarticle">
    <w:name w:val="svarticle"/>
    <w:basedOn w:val="Normal"/>
    <w:uiPriority w:val="99"/>
    <w:qFormat/>
    <w:rsid w:val="00AC360D"/>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AC360D"/>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AC360D"/>
    <w:pPr>
      <w:spacing w:before="100" w:beforeAutospacing="1" w:after="100" w:afterAutospacing="1"/>
    </w:pPr>
  </w:style>
  <w:style w:type="paragraph" w:customStyle="1" w:styleId="graf">
    <w:name w:val="graf"/>
    <w:basedOn w:val="Normal"/>
    <w:uiPriority w:val="99"/>
    <w:qFormat/>
    <w:rsid w:val="00AC360D"/>
    <w:pPr>
      <w:spacing w:before="100" w:beforeAutospacing="1" w:after="100" w:afterAutospacing="1"/>
    </w:pPr>
  </w:style>
  <w:style w:type="paragraph" w:customStyle="1" w:styleId="column">
    <w:name w:val="column"/>
    <w:basedOn w:val="Normal"/>
    <w:uiPriority w:val="99"/>
    <w:qFormat/>
    <w:rsid w:val="00AC360D"/>
    <w:pPr>
      <w:spacing w:before="100" w:beforeAutospacing="1" w:after="100" w:afterAutospacing="1"/>
    </w:pPr>
  </w:style>
  <w:style w:type="paragraph" w:customStyle="1" w:styleId="recirc-container">
    <w:name w:val="recirc-container"/>
    <w:basedOn w:val="Normal"/>
    <w:uiPriority w:val="99"/>
    <w:qFormat/>
    <w:rsid w:val="00AC360D"/>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AC360D"/>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AC360D"/>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AC360D"/>
    <w:pPr>
      <w:spacing w:before="100" w:beforeAutospacing="1" w:after="100" w:afterAutospacing="1"/>
    </w:pPr>
    <w:rPr>
      <w:rFonts w:ascii="Times New Roman" w:hAnsi="Times New Roman" w:cs="Times New Roman"/>
      <w:sz w:val="24"/>
    </w:rPr>
  </w:style>
  <w:style w:type="character" w:customStyle="1" w:styleId="cardchar00">
    <w:name w:val="cardchar0"/>
    <w:basedOn w:val="DefaultParagraphFont"/>
    <w:rsid w:val="00AC360D"/>
  </w:style>
  <w:style w:type="paragraph" w:customStyle="1" w:styleId="StyleHeading4UnderlinedsmalltextGaramond">
    <w:name w:val="Style Heading 4Underlinedsmall text + Garamond"/>
    <w:basedOn w:val="Normal"/>
    <w:link w:val="StyleHeading4UnderlinedsmalltextGaramondChar"/>
    <w:qFormat/>
    <w:rsid w:val="00AC360D"/>
  </w:style>
  <w:style w:type="character" w:customStyle="1" w:styleId="StyleHeading4UnderlinedsmalltextGaramondChar">
    <w:name w:val="Style Heading 4Underlinedsmall text + Garamond Char"/>
    <w:link w:val="StyleHeading4UnderlinedsmalltextGaramond"/>
    <w:locked/>
    <w:rsid w:val="00AC360D"/>
    <w:rPr>
      <w:rFonts w:ascii="Calibri" w:hAnsi="Calibri" w:cs="Calibri"/>
    </w:rPr>
  </w:style>
  <w:style w:type="character" w:customStyle="1" w:styleId="Heading5Char2">
    <w:name w:val="Heading 5 Char2"/>
    <w:rsid w:val="00AC360D"/>
    <w:rPr>
      <w:rFonts w:ascii="Bell MT" w:eastAsia="Times New Roman" w:hAnsi="Bell MT" w:hint="default"/>
      <w:bCs/>
      <w:iCs/>
      <w:sz w:val="10"/>
      <w:szCs w:val="26"/>
    </w:rPr>
  </w:style>
  <w:style w:type="character" w:customStyle="1" w:styleId="Style2CharChar">
    <w:name w:val="Style2 Char Char"/>
    <w:rsid w:val="00AC360D"/>
    <w:rPr>
      <w:u w:val="thick"/>
      <w:lang w:val="en-US" w:eastAsia="en-US" w:bidi="ar-SA"/>
    </w:rPr>
  </w:style>
  <w:style w:type="character" w:customStyle="1" w:styleId="authordate1">
    <w:name w:val="authordate"/>
    <w:rsid w:val="00AC360D"/>
  </w:style>
  <w:style w:type="character" w:customStyle="1" w:styleId="underline0">
    <w:name w:val="%underline"/>
    <w:qFormat/>
    <w:rsid w:val="00AC360D"/>
    <w:rPr>
      <w:rFonts w:ascii="Times New Roman" w:hAnsi="Times New Roman" w:cs="Times New Roman" w:hint="default"/>
      <w:strike w:val="0"/>
      <w:dstrike w:val="0"/>
      <w:sz w:val="16"/>
      <w:u w:val="none"/>
      <w:effect w:val="none"/>
    </w:rPr>
  </w:style>
  <w:style w:type="character" w:customStyle="1" w:styleId="UnderlinedCharChar0">
    <w:name w:val="Underlined Char Char"/>
    <w:rsid w:val="00AC360D"/>
    <w:rPr>
      <w:rFonts w:ascii="Garamond" w:hAnsi="Garamond" w:hint="default"/>
      <w:szCs w:val="28"/>
      <w:u w:val="single"/>
      <w:lang w:val="en-US" w:eastAsia="en-US" w:bidi="ar-SA"/>
    </w:rPr>
  </w:style>
  <w:style w:type="character" w:customStyle="1" w:styleId="slug-doi">
    <w:name w:val="slug-doi"/>
    <w:basedOn w:val="DefaultParagraphFont"/>
    <w:rsid w:val="00AC360D"/>
  </w:style>
  <w:style w:type="character" w:customStyle="1" w:styleId="af">
    <w:name w:val="af"/>
    <w:basedOn w:val="DefaultParagraphFont"/>
    <w:rsid w:val="00AC360D"/>
  </w:style>
  <w:style w:type="character" w:customStyle="1" w:styleId="ab0">
    <w:name w:val="ab"/>
    <w:basedOn w:val="DefaultParagraphFont"/>
    <w:rsid w:val="00AC360D"/>
  </w:style>
  <w:style w:type="character" w:customStyle="1" w:styleId="em">
    <w:name w:val="em"/>
    <w:basedOn w:val="DefaultParagraphFont"/>
    <w:rsid w:val="00AC360D"/>
  </w:style>
  <w:style w:type="character" w:customStyle="1" w:styleId="au">
    <w:name w:val="au"/>
    <w:basedOn w:val="DefaultParagraphFont"/>
    <w:rsid w:val="00AC360D"/>
  </w:style>
  <w:style w:type="character" w:customStyle="1" w:styleId="ti">
    <w:name w:val="ti"/>
    <w:basedOn w:val="DefaultParagraphFont"/>
    <w:rsid w:val="00AC360D"/>
  </w:style>
  <w:style w:type="character" w:customStyle="1" w:styleId="subheadblue">
    <w:name w:val="subhead_blue"/>
    <w:basedOn w:val="DefaultParagraphFont"/>
    <w:rsid w:val="00AC360D"/>
  </w:style>
  <w:style w:type="character" w:customStyle="1" w:styleId="affiliation">
    <w:name w:val="affiliation"/>
    <w:basedOn w:val="DefaultParagraphFont"/>
    <w:rsid w:val="00AC360D"/>
  </w:style>
  <w:style w:type="character" w:customStyle="1" w:styleId="slug-doi-wrapper">
    <w:name w:val="slug-doi-wrapper"/>
    <w:basedOn w:val="DefaultParagraphFont"/>
    <w:rsid w:val="00AC360D"/>
  </w:style>
  <w:style w:type="character" w:customStyle="1" w:styleId="slug-metadata-noteahead-of-print">
    <w:name w:val="slug-metadata-note ahead-of-print"/>
    <w:basedOn w:val="DefaultParagraphFont"/>
    <w:rsid w:val="00AC360D"/>
  </w:style>
  <w:style w:type="character" w:customStyle="1" w:styleId="slug-ahead-of-print-date">
    <w:name w:val="slug-ahead-of-print-date"/>
    <w:basedOn w:val="DefaultParagraphFont"/>
    <w:rsid w:val="00AC360D"/>
  </w:style>
  <w:style w:type="character" w:customStyle="1" w:styleId="berief">
    <w:name w:val="berief"/>
    <w:rsid w:val="00AC360D"/>
    <w:rPr>
      <w:rFonts w:ascii="Times New Roman" w:eastAsia="Times New Roman" w:hAnsi="Times New Roman" w:cs="Times New Roman" w:hint="default"/>
      <w:strike w:val="0"/>
      <w:dstrike w:val="0"/>
      <w:sz w:val="20"/>
      <w:u w:val="none"/>
      <w:effect w:val="none"/>
    </w:rPr>
  </w:style>
  <w:style w:type="character" w:customStyle="1" w:styleId="F8-UnderlineBold">
    <w:name w:val="F8 - Underline/Bold"/>
    <w:rsid w:val="00AC360D"/>
    <w:rPr>
      <w:rFonts w:ascii="Times New Roman" w:hAnsi="Times New Roman" w:cs="Times New Roman" w:hint="default"/>
      <w:b/>
      <w:bCs w:val="0"/>
      <w:sz w:val="20"/>
      <w:u w:val="single"/>
    </w:rPr>
  </w:style>
  <w:style w:type="character" w:customStyle="1" w:styleId="F7-SmallFont">
    <w:name w:val="F7 - Small Font"/>
    <w:rsid w:val="00AC360D"/>
    <w:rPr>
      <w:rFonts w:ascii="Times New Roman" w:hAnsi="Times New Roman" w:cs="Times New Roman" w:hint="default"/>
      <w:sz w:val="14"/>
    </w:rPr>
  </w:style>
  <w:style w:type="character" w:customStyle="1" w:styleId="Card-Underline">
    <w:name w:val="Card - Underline"/>
    <w:rsid w:val="00AC360D"/>
    <w:rPr>
      <w:rFonts w:ascii="Times New Roman" w:hAnsi="Times New Roman" w:cs="Times New Roman" w:hint="default"/>
      <w:u w:val="single"/>
    </w:rPr>
  </w:style>
  <w:style w:type="character" w:customStyle="1" w:styleId="BoldText10pt">
    <w:name w:val="Bold Text 10 pt"/>
    <w:rsid w:val="00AC360D"/>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AC360D"/>
  </w:style>
  <w:style w:type="character" w:customStyle="1" w:styleId="SC4208902">
    <w:name w:val="SC.4.208902"/>
    <w:rsid w:val="00AC360D"/>
    <w:rPr>
      <w:rFonts w:ascii="Century" w:hAnsi="Century" w:cs="Century" w:hint="default"/>
      <w:color w:val="000000"/>
      <w:sz w:val="22"/>
      <w:szCs w:val="22"/>
    </w:rPr>
  </w:style>
  <w:style w:type="character" w:customStyle="1" w:styleId="SC4208915">
    <w:name w:val="SC.4.208915"/>
    <w:rsid w:val="00AC360D"/>
    <w:rPr>
      <w:rFonts w:ascii="Century" w:hAnsi="Century" w:cs="Century" w:hint="default"/>
      <w:color w:val="000000"/>
      <w:sz w:val="13"/>
      <w:szCs w:val="13"/>
    </w:rPr>
  </w:style>
  <w:style w:type="character" w:customStyle="1" w:styleId="SC273764">
    <w:name w:val="SC.2.73764"/>
    <w:rsid w:val="00AC360D"/>
    <w:rPr>
      <w:rFonts w:ascii="Century" w:hAnsi="Century" w:cs="Century" w:hint="default"/>
      <w:color w:val="000000"/>
      <w:sz w:val="72"/>
      <w:szCs w:val="72"/>
    </w:rPr>
  </w:style>
  <w:style w:type="character" w:customStyle="1" w:styleId="SC273779">
    <w:name w:val="SC.2.73779"/>
    <w:rsid w:val="00AC360D"/>
    <w:rPr>
      <w:rFonts w:ascii="Century" w:hAnsi="Century" w:cs="Century" w:hint="default"/>
      <w:color w:val="000000"/>
      <w:sz w:val="40"/>
      <w:szCs w:val="40"/>
    </w:rPr>
  </w:style>
  <w:style w:type="character" w:customStyle="1" w:styleId="SC273763">
    <w:name w:val="SC.2.73763"/>
    <w:rsid w:val="00AC360D"/>
    <w:rPr>
      <w:rFonts w:ascii="Century" w:hAnsi="Century" w:cs="Century" w:hint="default"/>
      <w:b/>
      <w:bCs/>
      <w:color w:val="000000"/>
    </w:rPr>
  </w:style>
  <w:style w:type="character" w:customStyle="1" w:styleId="SC4208910">
    <w:name w:val="SC.4.208910"/>
    <w:rsid w:val="00AC360D"/>
    <w:rPr>
      <w:rFonts w:ascii="Century" w:hAnsi="Century" w:cs="Century" w:hint="default"/>
      <w:color w:val="000000"/>
      <w:sz w:val="28"/>
      <w:szCs w:val="28"/>
    </w:rPr>
  </w:style>
  <w:style w:type="character" w:customStyle="1" w:styleId="SC4208911">
    <w:name w:val="SC.4.208911"/>
    <w:rsid w:val="00AC360D"/>
    <w:rPr>
      <w:rFonts w:ascii="Century" w:hAnsi="Century" w:cs="Century" w:hint="default"/>
      <w:color w:val="000000"/>
    </w:rPr>
  </w:style>
  <w:style w:type="character" w:customStyle="1" w:styleId="articlesubtitle">
    <w:name w:val="article_sub_title"/>
    <w:basedOn w:val="DefaultParagraphFont"/>
    <w:rsid w:val="00AC360D"/>
  </w:style>
  <w:style w:type="character" w:customStyle="1" w:styleId="newsdate2">
    <w:name w:val="news_date2"/>
    <w:basedOn w:val="DefaultParagraphFont"/>
    <w:rsid w:val="00AC360D"/>
  </w:style>
  <w:style w:type="character" w:customStyle="1" w:styleId="readarticleheader">
    <w:name w:val="readarticleheader"/>
    <w:basedOn w:val="DefaultParagraphFont"/>
    <w:rsid w:val="00AC360D"/>
  </w:style>
  <w:style w:type="character" w:customStyle="1" w:styleId="fource1">
    <w:name w:val="fource1"/>
    <w:rsid w:val="00AC360D"/>
    <w:rPr>
      <w:sz w:val="34"/>
      <w:szCs w:val="34"/>
    </w:rPr>
  </w:style>
  <w:style w:type="character" w:customStyle="1" w:styleId="LanguageStrikeChar">
    <w:name w:val="Language Strike Char"/>
    <w:rsid w:val="00AC360D"/>
    <w:rPr>
      <w:rFonts w:ascii="Arial Narrow" w:hAnsi="Arial Narrow" w:hint="default"/>
      <w:strike/>
      <w:szCs w:val="24"/>
      <w:lang w:val="en-US" w:eastAsia="en-US" w:bidi="ar-SA"/>
    </w:rPr>
  </w:style>
  <w:style w:type="character" w:customStyle="1" w:styleId="MicroTextChar1">
    <w:name w:val="MicroText Char1"/>
    <w:rsid w:val="00AC360D"/>
    <w:rPr>
      <w:rFonts w:ascii="Arial Narrow" w:hAnsi="Arial Narrow" w:hint="default"/>
      <w:sz w:val="12"/>
      <w:szCs w:val="24"/>
      <w:lang w:val="en-US" w:eastAsia="en-US" w:bidi="ar-SA"/>
    </w:rPr>
  </w:style>
  <w:style w:type="character" w:customStyle="1" w:styleId="DefaultPara">
    <w:name w:val="Default Para"/>
    <w:rsid w:val="00AC360D"/>
    <w:rPr>
      <w:sz w:val="20"/>
    </w:rPr>
  </w:style>
  <w:style w:type="character" w:customStyle="1" w:styleId="SYSHYPERTEXT">
    <w:name w:val="SYS_HYPERTEXT"/>
    <w:rsid w:val="00AC360D"/>
    <w:rPr>
      <w:color w:val="0000FF"/>
      <w:u w:val="single"/>
    </w:rPr>
  </w:style>
  <w:style w:type="character" w:customStyle="1" w:styleId="StyleTagTimesNewRomanChar">
    <w:name w:val="Style Tag + Times New Roman Char"/>
    <w:rsid w:val="00AC360D"/>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C360D"/>
    <w:rPr>
      <w:rFonts w:ascii="Arial Narrow" w:hAnsi="Arial Narrow" w:cs="Arial" w:hint="default"/>
      <w:b/>
      <w:bCs/>
      <w:iCs/>
      <w:sz w:val="24"/>
      <w:szCs w:val="28"/>
      <w:lang w:val="en-US" w:eastAsia="en-US" w:bidi="ar-SA"/>
    </w:rPr>
  </w:style>
  <w:style w:type="character" w:customStyle="1" w:styleId="UnderliningCharChar">
    <w:name w:val="Underlining Char Char"/>
    <w:rsid w:val="00AC360D"/>
    <w:rPr>
      <w:rFonts w:ascii="Arial Narrow" w:hAnsi="Arial Narrow" w:hint="default"/>
      <w:szCs w:val="24"/>
      <w:u w:val="single"/>
      <w:lang w:val="en-US" w:eastAsia="en-US" w:bidi="ar-SA"/>
    </w:rPr>
  </w:style>
  <w:style w:type="character" w:customStyle="1" w:styleId="StyleArialNarrow12ptBold">
    <w:name w:val="Style Arial Narrow 12 pt Bold"/>
    <w:rsid w:val="00AC360D"/>
    <w:rPr>
      <w:rFonts w:ascii="Arial Narrow" w:hAnsi="Arial Narrow" w:hint="default"/>
      <w:b/>
      <w:bCs/>
      <w:sz w:val="24"/>
    </w:rPr>
  </w:style>
  <w:style w:type="character" w:customStyle="1" w:styleId="UnderlinedCharChar1">
    <w:name w:val="Underlined Char Char1"/>
    <w:rsid w:val="00AC360D"/>
    <w:rPr>
      <w:rFonts w:ascii="Bell MT" w:eastAsia="Times New Roman" w:hAnsi="Bell MT" w:hint="default"/>
      <w:bCs/>
      <w:iCs/>
      <w:sz w:val="22"/>
      <w:u w:val="single"/>
    </w:rPr>
  </w:style>
  <w:style w:type="character" w:customStyle="1" w:styleId="Heading2CharChar2">
    <w:name w:val="Heading 2 Char Char2"/>
    <w:rsid w:val="00AC360D"/>
    <w:rPr>
      <w:rFonts w:ascii="Arial" w:hAnsi="Arial" w:cs="Arial" w:hint="default"/>
      <w:b/>
      <w:bCs/>
      <w:iCs/>
      <w:sz w:val="22"/>
      <w:szCs w:val="28"/>
      <w:lang w:val="en-US" w:eastAsia="en-US" w:bidi="ar-SA"/>
    </w:rPr>
  </w:style>
  <w:style w:type="character" w:customStyle="1" w:styleId="BriefTitleChar">
    <w:name w:val="Brief Title Char"/>
    <w:basedOn w:val="DefaultParagraphFont"/>
    <w:rsid w:val="00AC360D"/>
    <w:rPr>
      <w:b/>
      <w:bCs w:val="0"/>
      <w:sz w:val="24"/>
      <w:szCs w:val="24"/>
      <w:u w:val="single"/>
      <w:lang w:val="en-US" w:eastAsia="en-US" w:bidi="ar-SA"/>
    </w:rPr>
  </w:style>
  <w:style w:type="character" w:customStyle="1" w:styleId="BriefTitle2Char">
    <w:name w:val="Brief Title 2 Char"/>
    <w:basedOn w:val="BriefTitleChar"/>
    <w:rsid w:val="00AC360D"/>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C360D"/>
    <w:rPr>
      <w:rFonts w:ascii="Times New Roman" w:eastAsia="Times New Roman" w:hAnsi="Times New Roman" w:cs="Times New Roman" w:hint="default"/>
      <w:sz w:val="20"/>
      <w:szCs w:val="24"/>
      <w:u w:val="single"/>
      <w:lang w:val="en-US" w:eastAsia="en-US" w:bidi="ar-SA"/>
    </w:rPr>
  </w:style>
  <w:style w:type="character" w:customStyle="1" w:styleId="cross-head">
    <w:name w:val="cross-head"/>
    <w:rsid w:val="00AC360D"/>
  </w:style>
  <w:style w:type="character" w:customStyle="1" w:styleId="metaorigin">
    <w:name w:val="meta_origin"/>
    <w:rsid w:val="00AC360D"/>
  </w:style>
  <w:style w:type="character" w:customStyle="1" w:styleId="eminfo">
    <w:name w:val="eminfo"/>
    <w:rsid w:val="00AC360D"/>
  </w:style>
  <w:style w:type="character" w:customStyle="1" w:styleId="emhighlight">
    <w:name w:val="emhighlight"/>
    <w:rsid w:val="00AC360D"/>
  </w:style>
  <w:style w:type="character" w:customStyle="1" w:styleId="tkrname">
    <w:name w:val="tkrname"/>
    <w:rsid w:val="00AC360D"/>
  </w:style>
  <w:style w:type="character" w:customStyle="1" w:styleId="tkrchange">
    <w:name w:val="tkrchange"/>
    <w:rsid w:val="00AC360D"/>
  </w:style>
  <w:style w:type="character" w:customStyle="1" w:styleId="source-org">
    <w:name w:val="source-org"/>
    <w:rsid w:val="00AC360D"/>
  </w:style>
  <w:style w:type="character" w:customStyle="1" w:styleId="Style11ptBoldUnderline1">
    <w:name w:val="Style 11 pt Bold Underline1"/>
    <w:rsid w:val="00AC360D"/>
    <w:rPr>
      <w:b/>
      <w:bCs/>
      <w:sz w:val="20"/>
      <w:u w:val="single"/>
    </w:rPr>
  </w:style>
  <w:style w:type="character" w:customStyle="1" w:styleId="StyleStyleunderlineBold11pt">
    <w:name w:val="Style Style underline + Bold + 11 pt"/>
    <w:rsid w:val="00AC360D"/>
    <w:rPr>
      <w:bCs/>
      <w:sz w:val="20"/>
      <w:u w:val="single"/>
    </w:rPr>
  </w:style>
  <w:style w:type="character" w:customStyle="1" w:styleId="StyleunderlineAsianTimesNewRomanBold">
    <w:name w:val="Style underline + (Asian) Times New Roman Bold"/>
    <w:rsid w:val="00AC360D"/>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AC360D"/>
    <w:rPr>
      <w:b/>
      <w:bCs/>
      <w:sz w:val="20"/>
      <w:u w:val="single"/>
      <w:bdr w:val="single" w:sz="4" w:space="0" w:color="auto" w:frame="1"/>
    </w:rPr>
  </w:style>
  <w:style w:type="character" w:customStyle="1" w:styleId="quotepeekbase">
    <w:name w:val="quotepeekbase"/>
    <w:rsid w:val="00AC360D"/>
  </w:style>
  <w:style w:type="character" w:customStyle="1" w:styleId="NormalCard">
    <w:name w:val="Normal Card"/>
    <w:uiPriority w:val="1"/>
    <w:qFormat/>
    <w:rsid w:val="00AC360D"/>
    <w:rPr>
      <w:rFonts w:ascii="Times New Roman" w:hAnsi="Times New Roman" w:cs="Times New Roman" w:hint="default"/>
      <w:sz w:val="24"/>
    </w:rPr>
  </w:style>
  <w:style w:type="character" w:customStyle="1" w:styleId="HighlightedUnderline0">
    <w:name w:val="Highlighted Underline"/>
    <w:uiPriority w:val="1"/>
    <w:qFormat/>
    <w:rsid w:val="00AC360D"/>
    <w:rPr>
      <w:rFonts w:ascii="Times New Roman" w:hAnsi="Times New Roman" w:cs="Times New Roman" w:hint="default"/>
      <w:b w:val="0"/>
      <w:bCs/>
      <w:sz w:val="22"/>
      <w:u w:val="single"/>
      <w:bdr w:val="none" w:sz="0" w:space="0" w:color="auto" w:frame="1"/>
      <w:shd w:val="clear" w:color="auto" w:fill="B3423F"/>
    </w:rPr>
  </w:style>
  <w:style w:type="character" w:customStyle="1" w:styleId="timebox">
    <w:name w:val="timebox"/>
    <w:rsid w:val="00AC360D"/>
  </w:style>
  <w:style w:type="character" w:customStyle="1" w:styleId="Heading2Subtext">
    <w:name w:val="Heading 2 Subtext"/>
    <w:rsid w:val="00AC360D"/>
    <w:rPr>
      <w:rFonts w:ascii="Times New Roman" w:hAnsi="Times New Roman" w:cs="Times New Roman" w:hint="default"/>
      <w:sz w:val="16"/>
    </w:rPr>
  </w:style>
  <w:style w:type="character" w:customStyle="1" w:styleId="BoldUnderlineCharChar">
    <w:name w:val="BoldUnderline Char Char"/>
    <w:rsid w:val="00AC360D"/>
    <w:rPr>
      <w:rFonts w:ascii="Calibri" w:eastAsia="Times New Roman" w:hAnsi="Calibri" w:cs="Calibri" w:hint="default"/>
      <w:b/>
      <w:bCs w:val="0"/>
      <w:szCs w:val="24"/>
      <w:u w:val="single"/>
      <w:lang w:eastAsia="en-US" w:bidi="ar-SA"/>
    </w:rPr>
  </w:style>
  <w:style w:type="character" w:customStyle="1" w:styleId="FontStyle477">
    <w:name w:val="Font Style477"/>
    <w:basedOn w:val="DefaultParagraphFont"/>
    <w:uiPriority w:val="99"/>
    <w:rsid w:val="00AC360D"/>
    <w:rPr>
      <w:rFonts w:ascii="Times New Roman" w:hAnsi="Times New Roman" w:cs="Times New Roman" w:hint="default"/>
      <w:sz w:val="18"/>
      <w:szCs w:val="18"/>
    </w:rPr>
  </w:style>
  <w:style w:type="character" w:customStyle="1" w:styleId="FontStyle505">
    <w:name w:val="Font Style505"/>
    <w:basedOn w:val="DefaultParagraphFont"/>
    <w:uiPriority w:val="99"/>
    <w:rsid w:val="00AC360D"/>
    <w:rPr>
      <w:rFonts w:ascii="Times New Roman" w:hAnsi="Times New Roman" w:cs="Times New Roman" w:hint="default"/>
      <w:sz w:val="18"/>
      <w:szCs w:val="18"/>
    </w:rPr>
  </w:style>
  <w:style w:type="character" w:customStyle="1" w:styleId="FontStyle514">
    <w:name w:val="Font Style514"/>
    <w:basedOn w:val="DefaultParagraphFont"/>
    <w:uiPriority w:val="99"/>
    <w:rsid w:val="00AC360D"/>
    <w:rPr>
      <w:rFonts w:ascii="Times New Roman" w:hAnsi="Times New Roman" w:cs="Times New Roman" w:hint="default"/>
      <w:sz w:val="14"/>
      <w:szCs w:val="14"/>
    </w:rPr>
  </w:style>
  <w:style w:type="character" w:customStyle="1" w:styleId="FontStyle500">
    <w:name w:val="Font Style500"/>
    <w:basedOn w:val="DefaultParagraphFont"/>
    <w:uiPriority w:val="99"/>
    <w:rsid w:val="00AC360D"/>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AC360D"/>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C360D"/>
    <w:rPr>
      <w:rFonts w:ascii="Times New Roman" w:hAnsi="Times New Roman" w:cs="Times New Roman" w:hint="default"/>
      <w:b/>
      <w:bCs/>
      <w:sz w:val="22"/>
      <w:szCs w:val="22"/>
    </w:rPr>
  </w:style>
  <w:style w:type="character" w:customStyle="1" w:styleId="UnderlineStyleChar7">
    <w:name w:val="Underline Style Char7"/>
    <w:rsid w:val="00AC360D"/>
    <w:rPr>
      <w:rFonts w:ascii="Garamond" w:hAnsi="Garamond" w:hint="default"/>
      <w:sz w:val="22"/>
      <w:szCs w:val="24"/>
      <w:u w:val="single"/>
      <w:lang w:val="en-US" w:eastAsia="en-US" w:bidi="ar-SA"/>
    </w:rPr>
  </w:style>
  <w:style w:type="character" w:customStyle="1" w:styleId="StyleArial6ptBold">
    <w:name w:val="Style Arial 6 pt Bold"/>
    <w:rsid w:val="00AC360D"/>
    <w:rPr>
      <w:rFonts w:ascii="Arial" w:hAnsi="Arial" w:cs="Arial" w:hint="default"/>
      <w:bCs/>
      <w:sz w:val="12"/>
    </w:rPr>
  </w:style>
  <w:style w:type="character" w:customStyle="1" w:styleId="Heading2Char5">
    <w:name w:val="Heading 2 Char5"/>
    <w:rsid w:val="00AC360D"/>
    <w:rPr>
      <w:rFonts w:ascii="Garamond" w:hAnsi="Garamond" w:cs="Arial" w:hint="default"/>
      <w:b/>
      <w:bCs/>
      <w:iCs/>
      <w:sz w:val="24"/>
      <w:szCs w:val="28"/>
      <w:lang w:val="en-US" w:eastAsia="en-US" w:bidi="ar-SA"/>
    </w:rPr>
  </w:style>
  <w:style w:type="character" w:customStyle="1" w:styleId="underlining0">
    <w:name w:val="underlining"/>
    <w:rsid w:val="00AC360D"/>
    <w:rPr>
      <w:u w:val="single"/>
    </w:rPr>
  </w:style>
  <w:style w:type="character" w:customStyle="1" w:styleId="CharChar31">
    <w:name w:val="Char Char31"/>
    <w:rsid w:val="00AC360D"/>
    <w:rPr>
      <w:rFonts w:ascii="Arial" w:hAnsi="Arial" w:cs="Arial" w:hint="default"/>
      <w:b/>
      <w:bCs/>
      <w:iCs/>
      <w:lang w:val="en-US" w:eastAsia="en-US" w:bidi="ar-SA"/>
    </w:rPr>
  </w:style>
  <w:style w:type="character" w:customStyle="1" w:styleId="Subtitle2">
    <w:name w:val="Subtitle2"/>
    <w:rsid w:val="00AC360D"/>
  </w:style>
  <w:style w:type="character" w:customStyle="1" w:styleId="bioline">
    <w:name w:val="bioline"/>
    <w:rsid w:val="00AC360D"/>
  </w:style>
  <w:style w:type="character" w:customStyle="1" w:styleId="s2">
    <w:name w:val="s2"/>
    <w:rsid w:val="00AC360D"/>
  </w:style>
  <w:style w:type="character" w:customStyle="1" w:styleId="s4">
    <w:name w:val="s4"/>
    <w:rsid w:val="00AC360D"/>
  </w:style>
  <w:style w:type="character" w:customStyle="1" w:styleId="s5">
    <w:name w:val="s5"/>
    <w:rsid w:val="00AC360D"/>
  </w:style>
  <w:style w:type="character" w:customStyle="1" w:styleId="cap">
    <w:name w:val="cap"/>
    <w:rsid w:val="00AC360D"/>
  </w:style>
  <w:style w:type="character" w:customStyle="1" w:styleId="rightsnotice">
    <w:name w:val="rightsnotice"/>
    <w:rsid w:val="00AC360D"/>
  </w:style>
  <w:style w:type="character" w:customStyle="1" w:styleId="Caption1">
    <w:name w:val="Caption1"/>
    <w:rsid w:val="00AC360D"/>
  </w:style>
  <w:style w:type="character" w:customStyle="1" w:styleId="current-article">
    <w:name w:val="current-article"/>
    <w:rsid w:val="00AC360D"/>
  </w:style>
  <w:style w:type="character" w:customStyle="1" w:styleId="related-current-indicator">
    <w:name w:val="related-current-indicator"/>
    <w:rsid w:val="00AC360D"/>
  </w:style>
  <w:style w:type="character" w:customStyle="1" w:styleId="bylclear">
    <w:name w:val="bylclear"/>
    <w:rsid w:val="00AC360D"/>
  </w:style>
  <w:style w:type="character" w:customStyle="1" w:styleId="essaytext">
    <w:name w:val="essaytext"/>
    <w:rsid w:val="00AC360D"/>
  </w:style>
  <w:style w:type="character" w:customStyle="1" w:styleId="username">
    <w:name w:val="username"/>
    <w:rsid w:val="00AC360D"/>
  </w:style>
  <w:style w:type="character" w:customStyle="1" w:styleId="toplinks">
    <w:name w:val="toplinks"/>
    <w:rsid w:val="00AC360D"/>
  </w:style>
  <w:style w:type="character" w:customStyle="1" w:styleId="first-letter">
    <w:name w:val="first-letter"/>
    <w:rsid w:val="00AC360D"/>
  </w:style>
  <w:style w:type="character" w:customStyle="1" w:styleId="citationgenerated">
    <w:name w:val="citation generated"/>
    <w:rsid w:val="00AC360D"/>
  </w:style>
  <w:style w:type="character" w:customStyle="1" w:styleId="BoldandUnderlineCharCharCharChar">
    <w:name w:val="Bold and Underline Char Char Char Char"/>
    <w:rsid w:val="00AC360D"/>
    <w:rPr>
      <w:b/>
      <w:bCs w:val="0"/>
      <w:noProof w:val="0"/>
      <w:u w:val="single"/>
      <w:lang w:val="en-US" w:eastAsia="en-US" w:bidi="ar-SA"/>
    </w:rPr>
  </w:style>
  <w:style w:type="character" w:customStyle="1" w:styleId="FontStyle29">
    <w:name w:val="Font Style29"/>
    <w:uiPriority w:val="99"/>
    <w:rsid w:val="00AC360D"/>
    <w:rPr>
      <w:rFonts w:ascii="Arial" w:hAnsi="Arial" w:cs="Arial" w:hint="default"/>
      <w:sz w:val="14"/>
      <w:szCs w:val="14"/>
    </w:rPr>
  </w:style>
  <w:style w:type="character" w:customStyle="1" w:styleId="titles">
    <w:name w:val="titles"/>
    <w:rsid w:val="00AC360D"/>
  </w:style>
  <w:style w:type="character" w:customStyle="1" w:styleId="contentauthor">
    <w:name w:val="contentauthor"/>
    <w:rsid w:val="00AC360D"/>
  </w:style>
  <w:style w:type="character" w:customStyle="1" w:styleId="subarticleheader">
    <w:name w:val="subarticleheader"/>
    <w:rsid w:val="00AC360D"/>
  </w:style>
  <w:style w:type="character" w:customStyle="1" w:styleId="newstitle1">
    <w:name w:val="newstitle1"/>
    <w:rsid w:val="00AC360D"/>
  </w:style>
  <w:style w:type="character" w:customStyle="1" w:styleId="copy">
    <w:name w:val="copy"/>
    <w:rsid w:val="00AC360D"/>
  </w:style>
  <w:style w:type="character" w:customStyle="1" w:styleId="topheadline">
    <w:name w:val="topheadline"/>
    <w:rsid w:val="00AC360D"/>
  </w:style>
  <w:style w:type="character" w:customStyle="1" w:styleId="Stylereduce27pt">
    <w:name w:val="Style reduce2 + 7 pt"/>
    <w:rsid w:val="00AC360D"/>
    <w:rPr>
      <w:rFonts w:ascii="Times New Roman" w:hAnsi="Times New Roman" w:cs="Arial" w:hint="default"/>
      <w:color w:val="000000"/>
      <w:sz w:val="14"/>
      <w:szCs w:val="22"/>
    </w:rPr>
  </w:style>
  <w:style w:type="character" w:customStyle="1" w:styleId="srtitle">
    <w:name w:val="srtitle"/>
    <w:rsid w:val="00AC360D"/>
  </w:style>
  <w:style w:type="character" w:customStyle="1" w:styleId="st1">
    <w:name w:val="st1"/>
    <w:rsid w:val="00AC360D"/>
  </w:style>
  <w:style w:type="character" w:customStyle="1" w:styleId="StyleStyleGaramond">
    <w:name w:val="Style Style Garamond +"/>
    <w:rsid w:val="00AC360D"/>
    <w:rPr>
      <w:rFonts w:ascii="Garamond" w:hAnsi="Garamond" w:cs="Times New Roman" w:hint="default"/>
      <w:sz w:val="20"/>
    </w:rPr>
  </w:style>
  <w:style w:type="character" w:customStyle="1" w:styleId="quotechar0">
    <w:name w:val="quotechar"/>
    <w:rsid w:val="00AC360D"/>
  </w:style>
  <w:style w:type="character" w:customStyle="1" w:styleId="boldunderline2">
    <w:name w:val="boldunderline"/>
    <w:rsid w:val="00AC360D"/>
  </w:style>
  <w:style w:type="character" w:customStyle="1" w:styleId="Date11">
    <w:name w:val="Date11"/>
    <w:rsid w:val="00AC360D"/>
  </w:style>
  <w:style w:type="character" w:customStyle="1" w:styleId="sifr-alternate">
    <w:name w:val="sifr-alternate"/>
    <w:rsid w:val="00AC360D"/>
  </w:style>
  <w:style w:type="character" w:customStyle="1" w:styleId="artbody1">
    <w:name w:val="art_body1"/>
    <w:rsid w:val="00AC360D"/>
    <w:rPr>
      <w:rFonts w:ascii="Arial" w:hAnsi="Arial" w:cs="Arial" w:hint="default"/>
    </w:rPr>
  </w:style>
  <w:style w:type="character" w:customStyle="1" w:styleId="reality">
    <w:name w:val="reality"/>
    <w:rsid w:val="00AC360D"/>
  </w:style>
  <w:style w:type="character" w:customStyle="1" w:styleId="text2">
    <w:name w:val="text2"/>
    <w:rsid w:val="00AC360D"/>
  </w:style>
  <w:style w:type="character" w:customStyle="1" w:styleId="articlehead2">
    <w:name w:val="articlehead2"/>
    <w:rsid w:val="00AC360D"/>
  </w:style>
  <w:style w:type="character" w:customStyle="1" w:styleId="boldface">
    <w:name w:val="boldface"/>
    <w:rsid w:val="00AC360D"/>
  </w:style>
  <w:style w:type="character" w:customStyle="1" w:styleId="Boxout0">
    <w:name w:val="Boxout"/>
    <w:uiPriority w:val="1"/>
    <w:qFormat/>
    <w:rsid w:val="00AC360D"/>
    <w:rPr>
      <w:rFonts w:ascii="Calibri" w:hAnsi="Calibri" w:cs="Calibri" w:hint="default"/>
      <w:b/>
      <w:bCs/>
      <w:i w:val="0"/>
      <w:iCs/>
      <w:color w:val="auto"/>
      <w:sz w:val="20"/>
      <w:u w:val="single"/>
      <w:bdr w:val="none" w:sz="0" w:space="0" w:color="auto" w:frame="1"/>
      <w:shd w:val="clear" w:color="auto" w:fill="00FF00"/>
    </w:rPr>
  </w:style>
  <w:style w:type="character" w:customStyle="1" w:styleId="storydate0">
    <w:name w:val="storydate"/>
    <w:rsid w:val="00AC360D"/>
  </w:style>
  <w:style w:type="character" w:customStyle="1" w:styleId="creditwrap">
    <w:name w:val="creditwrap"/>
    <w:rsid w:val="00AC360D"/>
  </w:style>
  <w:style w:type="character" w:customStyle="1" w:styleId="DefaultChar1">
    <w:name w:val="Default Char1"/>
    <w:rsid w:val="00AC360D"/>
    <w:rPr>
      <w:noProof w:val="0"/>
      <w:color w:val="000000"/>
      <w:lang w:val="en-US" w:eastAsia="en-US" w:bidi="ar-SA"/>
    </w:rPr>
  </w:style>
  <w:style w:type="character" w:customStyle="1" w:styleId="copyrightdescription">
    <w:name w:val="copyrightdescription"/>
    <w:rsid w:val="00AC360D"/>
  </w:style>
  <w:style w:type="character" w:customStyle="1" w:styleId="ft01">
    <w:name w:val="ft01"/>
    <w:rsid w:val="00AC360D"/>
    <w:rPr>
      <w:rFonts w:ascii="Times" w:hAnsi="Times" w:cs="Times" w:hint="default"/>
      <w:color w:val="000000"/>
      <w:sz w:val="14"/>
      <w:szCs w:val="14"/>
    </w:rPr>
  </w:style>
  <w:style w:type="character" w:customStyle="1" w:styleId="ft11">
    <w:name w:val="ft11"/>
    <w:rsid w:val="00AC360D"/>
    <w:rPr>
      <w:rFonts w:ascii="Times" w:hAnsi="Times" w:cs="Times" w:hint="default"/>
      <w:color w:val="000000"/>
      <w:sz w:val="17"/>
      <w:szCs w:val="17"/>
    </w:rPr>
  </w:style>
  <w:style w:type="character" w:customStyle="1" w:styleId="ft21">
    <w:name w:val="ft21"/>
    <w:rsid w:val="00AC360D"/>
    <w:rPr>
      <w:rFonts w:ascii="Times" w:hAnsi="Times" w:cs="Times" w:hint="default"/>
      <w:color w:val="000000"/>
      <w:sz w:val="15"/>
      <w:szCs w:val="15"/>
    </w:rPr>
  </w:style>
  <w:style w:type="character" w:customStyle="1" w:styleId="ft31">
    <w:name w:val="ft31"/>
    <w:rsid w:val="00AC360D"/>
    <w:rPr>
      <w:rFonts w:ascii="Times" w:hAnsi="Times" w:cs="Times" w:hint="default"/>
      <w:color w:val="000000"/>
      <w:sz w:val="15"/>
      <w:szCs w:val="15"/>
    </w:rPr>
  </w:style>
  <w:style w:type="character" w:customStyle="1" w:styleId="ccs">
    <w:name w:val="c cs"/>
    <w:rsid w:val="00AC360D"/>
  </w:style>
  <w:style w:type="character" w:customStyle="1" w:styleId="UnderlinedEvChar">
    <w:name w:val="Underlined Ev Char"/>
    <w:rsid w:val="00AC360D"/>
    <w:rPr>
      <w:rFonts w:ascii="Times New Roman" w:eastAsia="Times New Roman" w:hAnsi="Times New Roman" w:cs="Times New Roman" w:hint="default"/>
      <w:szCs w:val="24"/>
      <w:u w:val="single"/>
    </w:rPr>
  </w:style>
  <w:style w:type="character" w:customStyle="1" w:styleId="dropshadow">
    <w:name w:val="dropshadow"/>
    <w:rsid w:val="00AC360D"/>
  </w:style>
  <w:style w:type="character" w:customStyle="1" w:styleId="d05ws">
    <w:name w:val="d05ws"/>
    <w:rsid w:val="00AC360D"/>
  </w:style>
  <w:style w:type="character" w:customStyle="1" w:styleId="rzibod">
    <w:name w:val="rzibod"/>
    <w:rsid w:val="00AC360D"/>
  </w:style>
  <w:style w:type="character" w:customStyle="1" w:styleId="headertext">
    <w:name w:val="headertext"/>
    <w:rsid w:val="00AC360D"/>
  </w:style>
  <w:style w:type="character" w:customStyle="1" w:styleId="endnote-reference">
    <w:name w:val="endnote-reference"/>
    <w:rsid w:val="00AC360D"/>
  </w:style>
  <w:style w:type="character" w:customStyle="1" w:styleId="officialsname">
    <w:name w:val="official_s_name"/>
    <w:rsid w:val="00AC360D"/>
  </w:style>
  <w:style w:type="character" w:customStyle="1" w:styleId="audience">
    <w:name w:val="audience"/>
    <w:rsid w:val="00AC360D"/>
  </w:style>
  <w:style w:type="character" w:customStyle="1" w:styleId="normalchar1">
    <w:name w:val="normal__char"/>
    <w:rsid w:val="00AC360D"/>
  </w:style>
  <w:style w:type="character" w:customStyle="1" w:styleId="hyperlink002cheading0020100200028block0020title0029char">
    <w:name w:val="hyperlink_002cheading_00201_0020_0028block_0020title_0029__char"/>
    <w:rsid w:val="00AC360D"/>
  </w:style>
  <w:style w:type="character" w:customStyle="1" w:styleId="underline002cstyle0020bold0020underlinechar">
    <w:name w:val="underline_002cstyle_0020bold_0020underline__char"/>
    <w:rsid w:val="00AC360D"/>
  </w:style>
  <w:style w:type="character" w:customStyle="1" w:styleId="copyboldblack">
    <w:name w:val="copyboldblack"/>
    <w:rsid w:val="00AC360D"/>
  </w:style>
  <w:style w:type="character" w:customStyle="1" w:styleId="copybold">
    <w:name w:val="copybold"/>
    <w:rsid w:val="00AC360D"/>
  </w:style>
  <w:style w:type="character" w:customStyle="1" w:styleId="articlebegin">
    <w:name w:val="articlebegin"/>
    <w:rsid w:val="00AC360D"/>
  </w:style>
  <w:style w:type="character" w:customStyle="1" w:styleId="mediaoverlay">
    <w:name w:val="mediaoverlay"/>
    <w:rsid w:val="00AC360D"/>
  </w:style>
  <w:style w:type="character" w:customStyle="1" w:styleId="blogcaption">
    <w:name w:val="blog_caption"/>
    <w:rsid w:val="00AC360D"/>
  </w:style>
  <w:style w:type="character" w:customStyle="1" w:styleId="commnet-abuzz">
    <w:name w:val="commnet-abuzz"/>
    <w:rsid w:val="00AC360D"/>
  </w:style>
  <w:style w:type="character" w:customStyle="1" w:styleId="fbconnectbuttontext">
    <w:name w:val="fbconnectbutton_text"/>
    <w:rsid w:val="00AC360D"/>
  </w:style>
  <w:style w:type="character" w:customStyle="1" w:styleId="fbsharecountinner">
    <w:name w:val="fb_share_count_inner"/>
    <w:rsid w:val="00AC360D"/>
  </w:style>
  <w:style w:type="character" w:customStyle="1" w:styleId="stbuttontext">
    <w:name w:val="stbuttontext"/>
    <w:rsid w:val="00AC360D"/>
  </w:style>
  <w:style w:type="character" w:customStyle="1" w:styleId="grey">
    <w:name w:val="grey"/>
    <w:rsid w:val="00AC360D"/>
  </w:style>
  <w:style w:type="character" w:customStyle="1" w:styleId="bdx">
    <w:name w:val="bdx"/>
    <w:rsid w:val="00AC360D"/>
  </w:style>
  <w:style w:type="character" w:customStyle="1" w:styleId="bdl">
    <w:name w:val="bdl"/>
    <w:rsid w:val="00AC360D"/>
  </w:style>
  <w:style w:type="character" w:customStyle="1" w:styleId="breadcrumbitemcurrent">
    <w:name w:val="breadcrumbitemcurrent"/>
    <w:rsid w:val="00AC360D"/>
  </w:style>
  <w:style w:type="character" w:customStyle="1" w:styleId="bbl">
    <w:name w:val="bbl"/>
    <w:rsid w:val="00AC360D"/>
  </w:style>
  <w:style w:type="character" w:customStyle="1" w:styleId="Date2">
    <w:name w:val="Date2"/>
    <w:rsid w:val="00AC360D"/>
  </w:style>
  <w:style w:type="character" w:customStyle="1" w:styleId="itxtnewhookspan">
    <w:name w:val="itxtnewhookspan"/>
    <w:rsid w:val="00AC360D"/>
  </w:style>
  <w:style w:type="character" w:customStyle="1" w:styleId="gstxthlt">
    <w:name w:val="gstxt_hlt"/>
    <w:rsid w:val="00AC360D"/>
  </w:style>
  <w:style w:type="character" w:customStyle="1" w:styleId="SubtleEmphasis1">
    <w:name w:val="Subtle Emphasis1"/>
    <w:uiPriority w:val="19"/>
    <w:qFormat/>
    <w:rsid w:val="00AC360D"/>
    <w:rPr>
      <w:rFonts w:ascii="Times New Roman" w:hAnsi="Times New Roman" w:cs="Times New Roman" w:hint="default"/>
      <w:b/>
      <w:bCs w:val="0"/>
      <w:iCs/>
      <w:color w:val="auto"/>
      <w:sz w:val="22"/>
    </w:rPr>
  </w:style>
  <w:style w:type="character" w:customStyle="1" w:styleId="StyleBoldRed">
    <w:name w:val="Style Bold Red"/>
    <w:rsid w:val="00AC360D"/>
    <w:rPr>
      <w:b/>
      <w:bCs/>
      <w:color w:val="auto"/>
    </w:rPr>
  </w:style>
  <w:style w:type="character" w:customStyle="1" w:styleId="StyleTimesNewRoman8pt">
    <w:name w:val="Style Times New Roman 8 pt"/>
    <w:rsid w:val="00AC360D"/>
    <w:rPr>
      <w:rFonts w:ascii="Georgia" w:hAnsi="Georgia" w:hint="default"/>
      <w:sz w:val="16"/>
    </w:rPr>
  </w:style>
  <w:style w:type="character" w:customStyle="1" w:styleId="StyleStyleThickunderlineBold1">
    <w:name w:val="Style Style Thick underline + Bold1"/>
    <w:rsid w:val="00AC360D"/>
    <w:rPr>
      <w:b/>
      <w:bCs/>
      <w:u w:val="thick"/>
    </w:rPr>
  </w:style>
  <w:style w:type="character" w:customStyle="1" w:styleId="StyleUnderline2">
    <w:name w:val="Style Underline2"/>
    <w:rsid w:val="00AC360D"/>
    <w:rPr>
      <w:u w:val="single"/>
    </w:rPr>
  </w:style>
  <w:style w:type="character" w:customStyle="1" w:styleId="smallcaps">
    <w:name w:val="smallcaps"/>
    <w:rsid w:val="00AC360D"/>
  </w:style>
  <w:style w:type="character" w:customStyle="1" w:styleId="goldbldtext">
    <w:name w:val="goldbldtext"/>
    <w:rsid w:val="00AC360D"/>
  </w:style>
  <w:style w:type="character" w:customStyle="1" w:styleId="cardshighlight0">
    <w:name w:val="cardshighlight"/>
    <w:rsid w:val="00AC360D"/>
  </w:style>
  <w:style w:type="character" w:customStyle="1" w:styleId="cardsfont12pt1">
    <w:name w:val="cardsfont12pt"/>
    <w:rsid w:val="00AC360D"/>
  </w:style>
  <w:style w:type="character" w:customStyle="1" w:styleId="ft6">
    <w:name w:val="ft6"/>
    <w:rsid w:val="00AC360D"/>
  </w:style>
  <w:style w:type="character" w:customStyle="1" w:styleId="kicker">
    <w:name w:val="kicker"/>
    <w:rsid w:val="00AC360D"/>
  </w:style>
  <w:style w:type="character" w:customStyle="1" w:styleId="daystmp">
    <w:name w:val="daystmp"/>
    <w:rsid w:val="00AC360D"/>
  </w:style>
  <w:style w:type="character" w:customStyle="1" w:styleId="cardsfont12ptchar">
    <w:name w:val="cardsfont12ptchar"/>
    <w:rsid w:val="00AC360D"/>
  </w:style>
  <w:style w:type="character" w:customStyle="1" w:styleId="gal">
    <w:name w:val="gal"/>
    <w:rsid w:val="00AC360D"/>
  </w:style>
  <w:style w:type="character" w:customStyle="1" w:styleId="imagedateline">
    <w:name w:val="image_dateline"/>
    <w:rsid w:val="00AC360D"/>
  </w:style>
  <w:style w:type="character" w:customStyle="1" w:styleId="authordatecharchar">
    <w:name w:val="authordatecharchar"/>
    <w:rsid w:val="00AC360D"/>
  </w:style>
  <w:style w:type="character" w:customStyle="1" w:styleId="style1char0">
    <w:name w:val="style1char"/>
    <w:rsid w:val="00AC360D"/>
  </w:style>
  <w:style w:type="character" w:customStyle="1" w:styleId="tagcharchar0">
    <w:name w:val="tagcharchar"/>
    <w:rsid w:val="00AC360D"/>
  </w:style>
  <w:style w:type="character" w:customStyle="1" w:styleId="underlinedcharchar2">
    <w:name w:val="underlinedcharchar"/>
    <w:rsid w:val="00AC360D"/>
  </w:style>
  <w:style w:type="character" w:customStyle="1" w:styleId="BoxedChar">
    <w:name w:val="Boxed Char"/>
    <w:rsid w:val="00AC360D"/>
    <w:rPr>
      <w:rFonts w:ascii="Arial Narrow" w:hAnsi="Arial Narrow" w:hint="default"/>
      <w:b/>
      <w:bCs w:val="0"/>
      <w:sz w:val="18"/>
      <w:bdr w:val="single" w:sz="6" w:space="0" w:color="auto" w:frame="1"/>
    </w:rPr>
  </w:style>
  <w:style w:type="character" w:customStyle="1" w:styleId="Style11ptUnderline2">
    <w:name w:val="Style 11 pt Underline2"/>
    <w:rsid w:val="00AC360D"/>
    <w:rPr>
      <w:sz w:val="20"/>
      <w:u w:val="single"/>
    </w:rPr>
  </w:style>
  <w:style w:type="character" w:customStyle="1" w:styleId="Style11ptBoldUnderline2">
    <w:name w:val="Style 11 pt Bold Underline2"/>
    <w:rsid w:val="00AC360D"/>
    <w:rPr>
      <w:b/>
      <w:bCs/>
      <w:sz w:val="20"/>
      <w:u w:val="single"/>
    </w:rPr>
  </w:style>
  <w:style w:type="character" w:customStyle="1" w:styleId="Styleunderline11ptBoldBorderSinglesolidlineAuto">
    <w:name w:val="Style underline + 11 pt Bold Border: : (Single solid line Auto ..."/>
    <w:rsid w:val="00AC360D"/>
    <w:rPr>
      <w:b/>
      <w:bCs/>
      <w:sz w:val="20"/>
      <w:u w:val="single"/>
      <w:bdr w:val="single" w:sz="4" w:space="0" w:color="auto" w:frame="1"/>
    </w:rPr>
  </w:style>
  <w:style w:type="character" w:customStyle="1" w:styleId="cardCharCharChar1">
    <w:name w:val="card Char Char Char1"/>
    <w:rsid w:val="00AC360D"/>
    <w:rPr>
      <w:lang w:val="en-US" w:eastAsia="en-US" w:bidi="ar-SA"/>
    </w:rPr>
  </w:style>
  <w:style w:type="character" w:customStyle="1" w:styleId="authors1">
    <w:name w:val="authors1"/>
    <w:rsid w:val="00AC360D"/>
    <w:rPr>
      <w:rFonts w:ascii="Verdana" w:hAnsi="Verdana" w:hint="default"/>
      <w:b/>
      <w:bCs/>
      <w:color w:val="006699"/>
      <w:sz w:val="20"/>
      <w:szCs w:val="20"/>
    </w:rPr>
  </w:style>
  <w:style w:type="character" w:customStyle="1" w:styleId="headlinesectionlarge">
    <w:name w:val="headline_section_large"/>
    <w:rsid w:val="00AC360D"/>
  </w:style>
  <w:style w:type="character" w:customStyle="1" w:styleId="Styleunderline11ptBlack">
    <w:name w:val="Style underline + 11 pt Black"/>
    <w:rsid w:val="00AC360D"/>
    <w:rPr>
      <w:color w:val="000000"/>
      <w:sz w:val="20"/>
      <w:u w:val="single"/>
    </w:rPr>
  </w:style>
  <w:style w:type="character" w:customStyle="1" w:styleId="Styleunderline11ptBoldBlack">
    <w:name w:val="Style underline + 11 pt Bold Black"/>
    <w:rsid w:val="00AC360D"/>
    <w:rPr>
      <w:b/>
      <w:bCs/>
      <w:color w:val="000000"/>
      <w:sz w:val="20"/>
      <w:u w:val="single"/>
    </w:rPr>
  </w:style>
  <w:style w:type="character" w:customStyle="1" w:styleId="Style11ptBoldBlackUnderlineBorderSinglesolidline">
    <w:name w:val="Style 11 pt Bold Black Underline Border: : (Single solid line ..."/>
    <w:rsid w:val="00AC360D"/>
    <w:rPr>
      <w:b/>
      <w:bCs/>
      <w:color w:val="000000"/>
      <w:sz w:val="20"/>
      <w:u w:val="single"/>
      <w:bdr w:val="single" w:sz="4" w:space="0" w:color="auto" w:frame="1"/>
    </w:rPr>
  </w:style>
  <w:style w:type="character" w:customStyle="1" w:styleId="StyleLatinMeridien-Italic11ptItalicUnderline">
    <w:name w:val="Style (Latin) Meridien-Italic 11 pt Italic Underline"/>
    <w:rsid w:val="00AC360D"/>
    <w:rPr>
      <w:rFonts w:ascii="Meridien-Italic" w:hAnsi="Meridien-Italic" w:hint="default"/>
      <w:i/>
      <w:iCs/>
      <w:sz w:val="20"/>
      <w:u w:val="single"/>
    </w:rPr>
  </w:style>
  <w:style w:type="character" w:customStyle="1" w:styleId="titleauthoretc">
    <w:name w:val="titleauthoretc"/>
    <w:rsid w:val="00AC360D"/>
  </w:style>
  <w:style w:type="character" w:customStyle="1" w:styleId="labeltext">
    <w:name w:val="labeltext"/>
    <w:rsid w:val="00AC360D"/>
  </w:style>
  <w:style w:type="character" w:customStyle="1" w:styleId="viewlink">
    <w:name w:val="viewlink"/>
    <w:rsid w:val="00AC360D"/>
  </w:style>
  <w:style w:type="character" w:customStyle="1" w:styleId="share">
    <w:name w:val="share"/>
    <w:rsid w:val="00AC360D"/>
  </w:style>
  <w:style w:type="character" w:customStyle="1" w:styleId="inlinkchart">
    <w:name w:val="inlink_chart"/>
    <w:rsid w:val="00AC360D"/>
  </w:style>
  <w:style w:type="character" w:customStyle="1" w:styleId="underLight">
    <w:name w:val="underLight"/>
    <w:uiPriority w:val="1"/>
    <w:qFormat/>
    <w:rsid w:val="00AC360D"/>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author-rss">
    <w:name w:val="author-rss"/>
    <w:rsid w:val="00AC360D"/>
  </w:style>
  <w:style w:type="character" w:customStyle="1" w:styleId="fbsharecountwrapper">
    <w:name w:val="fb_share_count_wrapper"/>
    <w:rsid w:val="00AC360D"/>
  </w:style>
  <w:style w:type="character" w:customStyle="1" w:styleId="fbbuttontext">
    <w:name w:val="fb_button_text"/>
    <w:rsid w:val="00AC360D"/>
  </w:style>
  <w:style w:type="character" w:customStyle="1" w:styleId="linktotop">
    <w:name w:val="linktotop"/>
    <w:rsid w:val="00AC360D"/>
  </w:style>
  <w:style w:type="character" w:customStyle="1" w:styleId="maintextbldleft">
    <w:name w:val="maintextbldleft"/>
    <w:rsid w:val="00AC360D"/>
  </w:style>
  <w:style w:type="character" w:customStyle="1" w:styleId="descriptionstyle1block">
    <w:name w:val="description style1 block"/>
    <w:rsid w:val="00AC360D"/>
  </w:style>
  <w:style w:type="character" w:customStyle="1" w:styleId="gutter-right-1">
    <w:name w:val="gutter-right-1"/>
    <w:basedOn w:val="DefaultParagraphFont"/>
    <w:rsid w:val="00AC360D"/>
  </w:style>
  <w:style w:type="character" w:customStyle="1" w:styleId="Header11">
    <w:name w:val="Header11"/>
    <w:rsid w:val="00AC360D"/>
  </w:style>
  <w:style w:type="character" w:customStyle="1" w:styleId="posa">
    <w:name w:val="pos(a)"/>
    <w:basedOn w:val="DefaultParagraphFont"/>
    <w:rsid w:val="00AC360D"/>
  </w:style>
  <w:style w:type="character" w:customStyle="1" w:styleId="u-hiddeninnarrowenv">
    <w:name w:val="u-hiddeninnarrowenv"/>
    <w:basedOn w:val="DefaultParagraphFont"/>
    <w:rsid w:val="00AC360D"/>
  </w:style>
  <w:style w:type="character" w:customStyle="1" w:styleId="followbutton-bird">
    <w:name w:val="followbutton-bird"/>
    <w:basedOn w:val="DefaultParagraphFont"/>
    <w:rsid w:val="00AC360D"/>
  </w:style>
  <w:style w:type="character" w:customStyle="1" w:styleId="tweetauthor-name">
    <w:name w:val="tweetauthor-name"/>
    <w:basedOn w:val="DefaultParagraphFont"/>
    <w:rsid w:val="00AC360D"/>
  </w:style>
  <w:style w:type="character" w:customStyle="1" w:styleId="tweetauthor-verifiedbadge">
    <w:name w:val="tweetauthor-verifiedbadge"/>
    <w:basedOn w:val="DefaultParagraphFont"/>
    <w:rsid w:val="00AC360D"/>
  </w:style>
  <w:style w:type="character" w:customStyle="1" w:styleId="tweetauthor-screenname">
    <w:name w:val="tweetauthor-screenname"/>
    <w:basedOn w:val="DefaultParagraphFont"/>
    <w:rsid w:val="00AC360D"/>
  </w:style>
  <w:style w:type="character" w:customStyle="1" w:styleId="u-hiddenvisually">
    <w:name w:val="u-hiddenvisually"/>
    <w:basedOn w:val="DefaultParagraphFont"/>
    <w:rsid w:val="00AC360D"/>
  </w:style>
  <w:style w:type="character" w:customStyle="1" w:styleId="tweetaction-stat">
    <w:name w:val="tweetaction-stat"/>
    <w:basedOn w:val="DefaultParagraphFont"/>
    <w:rsid w:val="00AC360D"/>
  </w:style>
  <w:style w:type="character" w:customStyle="1" w:styleId="related">
    <w:name w:val="related"/>
    <w:basedOn w:val="DefaultParagraphFont"/>
    <w:rsid w:val="00AC360D"/>
  </w:style>
  <w:style w:type="character" w:customStyle="1" w:styleId="related-content">
    <w:name w:val="related-content"/>
    <w:basedOn w:val="DefaultParagraphFont"/>
    <w:rsid w:val="00AC360D"/>
  </w:style>
  <w:style w:type="character" w:customStyle="1" w:styleId="name-of-author">
    <w:name w:val="name-of-author"/>
    <w:basedOn w:val="DefaultParagraphFont"/>
    <w:rsid w:val="00AC360D"/>
  </w:style>
  <w:style w:type="character" w:customStyle="1" w:styleId="first-name">
    <w:name w:val="first-name"/>
    <w:basedOn w:val="DefaultParagraphFont"/>
    <w:rsid w:val="00AC360D"/>
  </w:style>
  <w:style w:type="character" w:customStyle="1" w:styleId="last-name">
    <w:name w:val="last-name"/>
    <w:basedOn w:val="DefaultParagraphFont"/>
    <w:rsid w:val="00AC360D"/>
  </w:style>
  <w:style w:type="character" w:customStyle="1" w:styleId="caption10">
    <w:name w:val="caption1"/>
    <w:basedOn w:val="DefaultParagraphFont"/>
    <w:rsid w:val="00AC360D"/>
  </w:style>
  <w:style w:type="character" w:customStyle="1" w:styleId="recirc-text">
    <w:name w:val="&quot;recirc-text”"/>
    <w:basedOn w:val="DefaultParagraphFont"/>
    <w:rsid w:val="00AC360D"/>
  </w:style>
  <w:style w:type="character" w:customStyle="1" w:styleId="video-icon">
    <w:name w:val="video-icon"/>
    <w:basedOn w:val="DefaultParagraphFont"/>
    <w:rsid w:val="00AC360D"/>
  </w:style>
  <w:style w:type="character" w:customStyle="1" w:styleId="powa-shot-play-btn-text">
    <w:name w:val="powa-shot-play-btn-text"/>
    <w:basedOn w:val="DefaultParagraphFont"/>
    <w:rsid w:val="00AC360D"/>
  </w:style>
  <w:style w:type="character" w:customStyle="1" w:styleId="powa-shot-click">
    <w:name w:val="powa-shot-click"/>
    <w:basedOn w:val="DefaultParagraphFont"/>
    <w:rsid w:val="00AC360D"/>
  </w:style>
  <w:style w:type="character" w:customStyle="1" w:styleId="wpv-blurb">
    <w:name w:val="wpv-blurb"/>
    <w:basedOn w:val="DefaultParagraphFont"/>
    <w:rsid w:val="00AC360D"/>
  </w:style>
  <w:style w:type="character" w:customStyle="1" w:styleId="HeaderChar3">
    <w:name w:val="Header Char3"/>
    <w:basedOn w:val="DefaultParagraphFont"/>
    <w:uiPriority w:val="99"/>
    <w:semiHidden/>
    <w:rsid w:val="00AC360D"/>
    <w:rPr>
      <w:rFonts w:ascii="Calibri" w:hAnsi="Calibri" w:cs="Calibri"/>
    </w:rPr>
  </w:style>
  <w:style w:type="paragraph" w:styleId="ListBullet">
    <w:name w:val="List Bullet"/>
    <w:basedOn w:val="Normal"/>
    <w:link w:val="ListBulletChar"/>
    <w:uiPriority w:val="99"/>
    <w:unhideWhenUsed/>
    <w:rsid w:val="00AC360D"/>
    <w:pPr>
      <w:tabs>
        <w:tab w:val="num" w:pos="360"/>
      </w:tabs>
      <w:ind w:left="360" w:hanging="360"/>
      <w:contextualSpacing/>
    </w:pPr>
    <w:rPr>
      <w:rFonts w:eastAsia="Calibri"/>
    </w:rPr>
  </w:style>
  <w:style w:type="table" w:styleId="MediumGrid1">
    <w:name w:val="Medium Grid 1"/>
    <w:basedOn w:val="TableNormal"/>
    <w:uiPriority w:val="67"/>
    <w:rsid w:val="00AC360D"/>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11">
    <w:name w:val="No List1111"/>
    <w:next w:val="NoList"/>
    <w:uiPriority w:val="99"/>
    <w:semiHidden/>
    <w:unhideWhenUsed/>
    <w:rsid w:val="00AC360D"/>
  </w:style>
  <w:style w:type="numbering" w:customStyle="1" w:styleId="NoList11111">
    <w:name w:val="No List11111"/>
    <w:next w:val="NoList"/>
    <w:uiPriority w:val="99"/>
    <w:semiHidden/>
    <w:unhideWhenUsed/>
    <w:rsid w:val="00AC360D"/>
  </w:style>
  <w:style w:type="numbering" w:customStyle="1" w:styleId="NoList111111">
    <w:name w:val="No List111111"/>
    <w:next w:val="NoList"/>
    <w:uiPriority w:val="99"/>
    <w:semiHidden/>
    <w:unhideWhenUsed/>
    <w:rsid w:val="00AC360D"/>
  </w:style>
  <w:style w:type="numbering" w:customStyle="1" w:styleId="NoList1111111">
    <w:name w:val="No List1111111"/>
    <w:next w:val="NoList"/>
    <w:uiPriority w:val="99"/>
    <w:semiHidden/>
    <w:unhideWhenUsed/>
    <w:rsid w:val="00AC360D"/>
  </w:style>
  <w:style w:type="numbering" w:customStyle="1" w:styleId="NoList11111111">
    <w:name w:val="No List11111111"/>
    <w:next w:val="NoList"/>
    <w:uiPriority w:val="99"/>
    <w:semiHidden/>
    <w:unhideWhenUsed/>
    <w:rsid w:val="00AC360D"/>
  </w:style>
  <w:style w:type="numbering" w:customStyle="1" w:styleId="NoList111111111">
    <w:name w:val="No List111111111"/>
    <w:next w:val="NoList"/>
    <w:uiPriority w:val="99"/>
    <w:semiHidden/>
    <w:unhideWhenUsed/>
    <w:rsid w:val="00AC360D"/>
  </w:style>
  <w:style w:type="numbering" w:customStyle="1" w:styleId="NoList1111111111">
    <w:name w:val="No List1111111111"/>
    <w:next w:val="NoList"/>
    <w:uiPriority w:val="99"/>
    <w:semiHidden/>
    <w:unhideWhenUsed/>
    <w:rsid w:val="00AC360D"/>
  </w:style>
  <w:style w:type="numbering" w:customStyle="1" w:styleId="NoList11111111111">
    <w:name w:val="No List11111111111"/>
    <w:next w:val="NoList"/>
    <w:uiPriority w:val="99"/>
    <w:semiHidden/>
    <w:unhideWhenUsed/>
    <w:rsid w:val="00AC360D"/>
  </w:style>
  <w:style w:type="numbering" w:customStyle="1" w:styleId="NoList111111111111">
    <w:name w:val="No List111111111111"/>
    <w:next w:val="NoList"/>
    <w:uiPriority w:val="99"/>
    <w:semiHidden/>
    <w:unhideWhenUsed/>
    <w:rsid w:val="00AC360D"/>
  </w:style>
  <w:style w:type="numbering" w:customStyle="1" w:styleId="NoList1111111111111">
    <w:name w:val="No List1111111111111"/>
    <w:next w:val="NoList"/>
    <w:uiPriority w:val="99"/>
    <w:semiHidden/>
    <w:unhideWhenUsed/>
    <w:rsid w:val="00AC360D"/>
  </w:style>
  <w:style w:type="numbering" w:customStyle="1" w:styleId="NoList11111111111111">
    <w:name w:val="No List11111111111111"/>
    <w:next w:val="NoList"/>
    <w:uiPriority w:val="99"/>
    <w:semiHidden/>
    <w:unhideWhenUsed/>
    <w:rsid w:val="00AC360D"/>
  </w:style>
  <w:style w:type="numbering" w:customStyle="1" w:styleId="NoList111111111111111">
    <w:name w:val="No List111111111111111"/>
    <w:next w:val="NoList"/>
    <w:uiPriority w:val="99"/>
    <w:semiHidden/>
    <w:unhideWhenUsed/>
    <w:rsid w:val="00AC360D"/>
  </w:style>
  <w:style w:type="numbering" w:customStyle="1" w:styleId="NoList1111111111111111">
    <w:name w:val="No List1111111111111111"/>
    <w:next w:val="NoList"/>
    <w:uiPriority w:val="99"/>
    <w:semiHidden/>
    <w:unhideWhenUsed/>
    <w:rsid w:val="00AC360D"/>
  </w:style>
  <w:style w:type="numbering" w:customStyle="1" w:styleId="NoList11111111111111111">
    <w:name w:val="No List11111111111111111"/>
    <w:next w:val="NoList"/>
    <w:uiPriority w:val="99"/>
    <w:semiHidden/>
    <w:unhideWhenUsed/>
    <w:rsid w:val="00AC360D"/>
  </w:style>
  <w:style w:type="character" w:customStyle="1" w:styleId="FontStyle220">
    <w:name w:val="Font Style220"/>
    <w:basedOn w:val="DefaultParagraphFont"/>
    <w:uiPriority w:val="99"/>
    <w:rsid w:val="00AC360D"/>
    <w:rPr>
      <w:rFonts w:ascii="Candara" w:hAnsi="Candara" w:cs="Candara" w:hint="default"/>
      <w:i/>
      <w:iCs/>
      <w:sz w:val="18"/>
      <w:szCs w:val="18"/>
    </w:rPr>
  </w:style>
  <w:style w:type="character" w:customStyle="1" w:styleId="FontStyle290">
    <w:name w:val="Font Style290"/>
    <w:basedOn w:val="DefaultParagraphFont"/>
    <w:uiPriority w:val="99"/>
    <w:rsid w:val="00AC360D"/>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C360D"/>
    <w:rPr>
      <w:rFonts w:ascii="Arial" w:hAnsi="Arial" w:cs="Arial"/>
      <w:b/>
      <w:bCs/>
      <w:sz w:val="16"/>
      <w:szCs w:val="16"/>
    </w:rPr>
  </w:style>
  <w:style w:type="character" w:customStyle="1" w:styleId="m-4364835325198423527gmail-m-487226309709519571m8778339509743264076gmail-style13ptbold">
    <w:name w:val="m_-4364835325198423527gmail-m_-487226309709519571m_8778339509743264076gmail-style13ptbold"/>
    <w:basedOn w:val="DefaultParagraphFont"/>
    <w:rsid w:val="00AC360D"/>
  </w:style>
  <w:style w:type="character" w:customStyle="1" w:styleId="m-4364835325198423527gmail-m-487226309709519571m8778339509743264076gmail-styleunderline">
    <w:name w:val="m_-4364835325198423527gmail-m_-487226309709519571m_8778339509743264076gmail-styleunderline"/>
    <w:basedOn w:val="DefaultParagraphFont"/>
    <w:rsid w:val="00AC360D"/>
  </w:style>
  <w:style w:type="character" w:customStyle="1" w:styleId="UnresolvedMention2">
    <w:name w:val="Unresolved Mention2"/>
    <w:basedOn w:val="DefaultParagraphFont"/>
    <w:uiPriority w:val="99"/>
    <w:unhideWhenUsed/>
    <w:rsid w:val="00AC360D"/>
    <w:rPr>
      <w:color w:val="605E5C"/>
      <w:shd w:val="clear" w:color="auto" w:fill="E1DFDD"/>
    </w:rPr>
  </w:style>
  <w:style w:type="paragraph" w:customStyle="1" w:styleId="msonormal0">
    <w:name w:val="msonormal"/>
    <w:basedOn w:val="Normal"/>
    <w:rsid w:val="00AC360D"/>
    <w:rPr>
      <w:rFonts w:ascii="Times New Roman" w:hAnsi="Times New Roman" w:cs="Times New Roman"/>
      <w:sz w:val="24"/>
    </w:rPr>
  </w:style>
  <w:style w:type="paragraph" w:customStyle="1" w:styleId="body-para">
    <w:name w:val="body-para"/>
    <w:basedOn w:val="Normal"/>
    <w:rsid w:val="00AC360D"/>
    <w:pPr>
      <w:spacing w:before="100" w:beforeAutospacing="1" w:after="100" w:afterAutospacing="1"/>
    </w:pPr>
    <w:rPr>
      <w:rFonts w:ascii="Times New Roman" w:eastAsia="Times New Roman" w:hAnsi="Times New Roman" w:cs="Times New Roman"/>
      <w:sz w:val="24"/>
    </w:rPr>
  </w:style>
  <w:style w:type="character" w:customStyle="1" w:styleId="first-line">
    <w:name w:val="first-line"/>
    <w:basedOn w:val="DefaultParagraphFont"/>
    <w:rsid w:val="00AC360D"/>
  </w:style>
  <w:style w:type="character" w:customStyle="1" w:styleId="gmail-style13ptbold">
    <w:name w:val="gmail-style13ptbold"/>
    <w:basedOn w:val="DefaultParagraphFont"/>
    <w:rsid w:val="00AC360D"/>
  </w:style>
  <w:style w:type="character" w:customStyle="1" w:styleId="costarpage">
    <w:name w:val="co_starpage"/>
    <w:basedOn w:val="DefaultParagraphFont"/>
    <w:rsid w:val="00AC360D"/>
  </w:style>
  <w:style w:type="character" w:customStyle="1" w:styleId="cosearchterm">
    <w:name w:val="co_searchterm"/>
    <w:basedOn w:val="DefaultParagraphFont"/>
    <w:rsid w:val="00AC360D"/>
  </w:style>
  <w:style w:type="character" w:customStyle="1" w:styleId="cite5">
    <w:name w:val="cite"/>
    <w:rsid w:val="00AC360D"/>
    <w:rPr>
      <w:rFonts w:ascii="Times New Roman" w:hAnsi="Times New Roman"/>
      <w:b/>
      <w:sz w:val="24"/>
    </w:rPr>
  </w:style>
  <w:style w:type="character" w:customStyle="1" w:styleId="2">
    <w:name w:val="2"/>
    <w:rsid w:val="00AC360D"/>
    <w:rPr>
      <w:rFonts w:cs="Arial"/>
      <w:bCs/>
      <w:sz w:val="20"/>
      <w:u w:val="single"/>
      <w:lang w:val="en-US" w:eastAsia="en-US" w:bidi="ar-SA"/>
    </w:rPr>
  </w:style>
  <w:style w:type="character" w:customStyle="1" w:styleId="TitleChar2">
    <w:name w:val="Title Char2"/>
    <w:basedOn w:val="DefaultParagraphFont"/>
    <w:uiPriority w:val="10"/>
    <w:qFormat/>
    <w:locked/>
    <w:rsid w:val="00AC360D"/>
    <w:rPr>
      <w:b/>
      <w:bCs/>
      <w:u w:val="single"/>
    </w:rPr>
  </w:style>
  <w:style w:type="character" w:customStyle="1" w:styleId="TagsChar1">
    <w:name w:val="Tags Char1"/>
    <w:basedOn w:val="DefaultParagraphFont"/>
    <w:rsid w:val="00AC360D"/>
    <w:rPr>
      <w:rFonts w:ascii="Arial Narrow" w:hAnsi="Arial Narrow"/>
      <w:b/>
      <w:noProof w:val="0"/>
      <w:sz w:val="22"/>
      <w:szCs w:val="60"/>
      <w:lang w:val="en-US" w:eastAsia="en-US" w:bidi="ar-SA"/>
    </w:rPr>
  </w:style>
  <w:style w:type="character" w:customStyle="1" w:styleId="m1650200246007805466gmail-style13ptbold">
    <w:name w:val="m_1650200246007805466gmail-style13ptbold"/>
    <w:basedOn w:val="DefaultParagraphFont"/>
    <w:rsid w:val="00AC360D"/>
  </w:style>
  <w:style w:type="character" w:customStyle="1" w:styleId="m1650200246007805466gmail-styleunderline">
    <w:name w:val="m_1650200246007805466gmail-styleunderline"/>
    <w:basedOn w:val="DefaultParagraphFont"/>
    <w:rsid w:val="00AC360D"/>
  </w:style>
  <w:style w:type="paragraph" w:customStyle="1" w:styleId="removeTag">
    <w:name w:val="removeTag"/>
    <w:basedOn w:val="Normal"/>
    <w:link w:val="removeTagChar"/>
    <w:uiPriority w:val="4"/>
    <w:qFormat/>
    <w:rsid w:val="00AC360D"/>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AC360D"/>
    <w:rPr>
      <w:rFonts w:ascii="Calibri" w:eastAsiaTheme="majorEastAsia" w:hAnsi="Calibri" w:cstheme="majorBidi"/>
      <w:b/>
      <w:iCs/>
      <w:sz w:val="26"/>
    </w:rPr>
  </w:style>
  <w:style w:type="paragraph" w:customStyle="1" w:styleId="Hide">
    <w:name w:val="Hide"/>
    <w:basedOn w:val="Normal"/>
    <w:autoRedefine/>
    <w:uiPriority w:val="4"/>
    <w:qFormat/>
    <w:rsid w:val="00AC360D"/>
    <w:pPr>
      <w:outlineLvl w:val="3"/>
    </w:pPr>
    <w:rPr>
      <w:b/>
      <w:sz w:val="26"/>
    </w:rPr>
  </w:style>
  <w:style w:type="table" w:customStyle="1" w:styleId="TableGrid0">
    <w:name w:val="TableGrid"/>
    <w:rsid w:val="00AC360D"/>
    <w:pPr>
      <w:spacing w:after="0" w:line="240" w:lineRule="auto"/>
    </w:pPr>
    <w:rPr>
      <w:rFonts w:eastAsiaTheme="minorEastAsia"/>
    </w:rPr>
    <w:tblPr>
      <w:tblCellMar>
        <w:top w:w="0" w:type="dxa"/>
        <w:left w:w="0" w:type="dxa"/>
        <w:bottom w:w="0" w:type="dxa"/>
        <w:right w:w="0" w:type="dxa"/>
      </w:tblCellMar>
    </w:tblPr>
  </w:style>
  <w:style w:type="paragraph" w:customStyle="1" w:styleId="mb-3">
    <w:name w:val="mb-3"/>
    <w:basedOn w:val="Normal"/>
    <w:rsid w:val="00AC360D"/>
    <w:pPr>
      <w:spacing w:before="100" w:beforeAutospacing="1" w:after="100" w:afterAutospacing="1"/>
    </w:pPr>
    <w:rPr>
      <w:rFonts w:ascii="Times New Roman" w:eastAsia="Times New Roman" w:hAnsi="Times New Roman" w:cs="Times New Roman"/>
      <w:sz w:val="24"/>
      <w:szCs w:val="24"/>
    </w:rPr>
  </w:style>
  <w:style w:type="character" w:customStyle="1" w:styleId="hs-cta-node">
    <w:name w:val="hs-cta-node"/>
    <w:basedOn w:val="DefaultParagraphFont"/>
    <w:rsid w:val="00AC360D"/>
  </w:style>
  <w:style w:type="character" w:customStyle="1" w:styleId="WarrantChar">
    <w:name w:val="Warrant Char"/>
    <w:basedOn w:val="DefaultParagraphFont"/>
    <w:link w:val="Warrant"/>
    <w:uiPriority w:val="4"/>
    <w:rsid w:val="00AC360D"/>
    <w:rPr>
      <w:rFonts w:ascii="Calibri" w:hAnsi="Calibri" w:cs="Arial"/>
    </w:rPr>
  </w:style>
  <w:style w:type="character" w:customStyle="1" w:styleId="image-enlarge">
    <w:name w:val="image-enlarge"/>
    <w:basedOn w:val="DefaultParagraphFont"/>
    <w:rsid w:val="00AC360D"/>
  </w:style>
  <w:style w:type="paragraph" w:customStyle="1" w:styleId="CardUnderline">
    <w:name w:val="Card Underline"/>
    <w:link w:val="CardUnderlineChar"/>
    <w:rsid w:val="00AC360D"/>
    <w:rPr>
      <w:szCs w:val="24"/>
      <w:u w:val="single"/>
    </w:rPr>
  </w:style>
  <w:style w:type="character" w:customStyle="1" w:styleId="ref-lnk">
    <w:name w:val="ref-lnk"/>
    <w:basedOn w:val="DefaultParagraphFont"/>
    <w:rsid w:val="00AC360D"/>
  </w:style>
  <w:style w:type="character" w:customStyle="1" w:styleId="ref-overlay">
    <w:name w:val="ref-overlay"/>
    <w:basedOn w:val="DefaultParagraphFont"/>
    <w:rsid w:val="00AC360D"/>
  </w:style>
  <w:style w:type="character" w:customStyle="1" w:styleId="hlfld-contribauthor">
    <w:name w:val="hlfld-contribauthor"/>
    <w:basedOn w:val="DefaultParagraphFont"/>
    <w:rsid w:val="00AC360D"/>
  </w:style>
  <w:style w:type="character" w:customStyle="1" w:styleId="nlmgiven-names">
    <w:name w:val="nlm_given-names"/>
    <w:basedOn w:val="DefaultParagraphFont"/>
    <w:rsid w:val="00AC360D"/>
  </w:style>
  <w:style w:type="character" w:customStyle="1" w:styleId="nlmyear">
    <w:name w:val="nlm_year"/>
    <w:basedOn w:val="DefaultParagraphFont"/>
    <w:rsid w:val="00AC360D"/>
  </w:style>
  <w:style w:type="character" w:customStyle="1" w:styleId="nlmarticle-title">
    <w:name w:val="nlm_article-title"/>
    <w:basedOn w:val="DefaultParagraphFont"/>
    <w:rsid w:val="00AC360D"/>
  </w:style>
  <w:style w:type="character" w:customStyle="1" w:styleId="nlmfpage">
    <w:name w:val="nlm_fpage"/>
    <w:basedOn w:val="DefaultParagraphFont"/>
    <w:rsid w:val="00AC360D"/>
  </w:style>
  <w:style w:type="character" w:customStyle="1" w:styleId="nlmlpage">
    <w:name w:val="nlm_lpage"/>
    <w:basedOn w:val="DefaultParagraphFont"/>
    <w:rsid w:val="00AC360D"/>
  </w:style>
  <w:style w:type="character" w:customStyle="1" w:styleId="ref-links">
    <w:name w:val="ref-links"/>
    <w:basedOn w:val="DefaultParagraphFont"/>
    <w:rsid w:val="00AC360D"/>
  </w:style>
  <w:style w:type="character" w:customStyle="1" w:styleId="xlinks-container">
    <w:name w:val="xlinks-container"/>
    <w:basedOn w:val="DefaultParagraphFont"/>
    <w:rsid w:val="00AC360D"/>
  </w:style>
  <w:style w:type="character" w:customStyle="1" w:styleId="googlescholar-container">
    <w:name w:val="googlescholar-container"/>
    <w:basedOn w:val="DefaultParagraphFont"/>
    <w:rsid w:val="00AC360D"/>
  </w:style>
  <w:style w:type="character" w:customStyle="1" w:styleId="ref-fn-p">
    <w:name w:val="ref-fn-p"/>
    <w:basedOn w:val="DefaultParagraphFont"/>
    <w:rsid w:val="00AC360D"/>
  </w:style>
  <w:style w:type="character" w:customStyle="1" w:styleId="nlmpublisher-loc">
    <w:name w:val="nlm_publisher-loc"/>
    <w:basedOn w:val="DefaultParagraphFont"/>
    <w:rsid w:val="00AC360D"/>
  </w:style>
  <w:style w:type="character" w:customStyle="1" w:styleId="nlmpublisher-name">
    <w:name w:val="nlm_publisher-name"/>
    <w:basedOn w:val="DefaultParagraphFont"/>
    <w:rsid w:val="00AC360D"/>
  </w:style>
  <w:style w:type="paragraph" w:customStyle="1" w:styleId="analytics2">
    <w:name w:val="**analytics"/>
    <w:basedOn w:val="Normal"/>
    <w:link w:val="analyticsChar2"/>
    <w:uiPriority w:val="4"/>
    <w:qFormat/>
    <w:rsid w:val="00AC360D"/>
  </w:style>
  <w:style w:type="character" w:customStyle="1" w:styleId="analyticsChar2">
    <w:name w:val="**analytics Char"/>
    <w:basedOn w:val="DefaultParagraphFont"/>
    <w:link w:val="analytics2"/>
    <w:uiPriority w:val="4"/>
    <w:rsid w:val="00AC360D"/>
    <w:rPr>
      <w:rFonts w:ascii="Calibri" w:hAnsi="Calibri" w:cs="Calibri"/>
    </w:rPr>
  </w:style>
  <w:style w:type="character" w:customStyle="1" w:styleId="m-5656160106981872817gmail-style13ptbold">
    <w:name w:val="m_-5656160106981872817gmail-style13ptbold"/>
    <w:basedOn w:val="DefaultParagraphFont"/>
    <w:rsid w:val="00AC360D"/>
  </w:style>
  <w:style w:type="character" w:customStyle="1" w:styleId="m-5656160106981872817gmail-styleunderline">
    <w:name w:val="m_-5656160106981872817gmail-styleunderline"/>
    <w:basedOn w:val="DefaultParagraphFont"/>
    <w:rsid w:val="00AC360D"/>
  </w:style>
  <w:style w:type="character" w:customStyle="1" w:styleId="UnderlineCharCharChar">
    <w:name w:val="Underline Char Char Char"/>
    <w:basedOn w:val="DefaultParagraphFont"/>
    <w:rsid w:val="00AC360D"/>
    <w:rPr>
      <w:noProof w:val="0"/>
      <w:u w:val="single"/>
      <w:lang w:val="en-US" w:eastAsia="en-US" w:bidi="ar-SA"/>
    </w:rPr>
  </w:style>
  <w:style w:type="character" w:customStyle="1" w:styleId="TagofCardChar">
    <w:name w:val="Tag of Card Char"/>
    <w:link w:val="TagofCard"/>
    <w:locked/>
    <w:rsid w:val="00AC360D"/>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AC360D"/>
    <w:pPr>
      <w:spacing w:after="0" w:line="240" w:lineRule="auto"/>
    </w:pPr>
    <w:rPr>
      <w:rFonts w:ascii="Georgia" w:eastAsia="SimSun" w:hAnsi="Georgia" w:cstheme="minorBidi"/>
      <w:b/>
      <w:color w:val="000000"/>
      <w:sz w:val="28"/>
      <w:lang w:val="x-none" w:eastAsia="x-none"/>
    </w:rPr>
  </w:style>
  <w:style w:type="character" w:customStyle="1" w:styleId="CardChar11">
    <w:name w:val="Card Char1"/>
    <w:rsid w:val="00AC360D"/>
    <w:rPr>
      <w:lang w:val="en-US" w:eastAsia="en-US" w:bidi="ar-SA"/>
    </w:rPr>
  </w:style>
  <w:style w:type="character" w:customStyle="1" w:styleId="BodytextItalic">
    <w:name w:val="Body text + Italic"/>
    <w:aliases w:val="Body text + CordiaUPC,12 pt,Body text + 9 pt"/>
    <w:uiPriority w:val="99"/>
    <w:rsid w:val="00AC360D"/>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10">
    <w:name w:val="1"/>
    <w:rsid w:val="00AC360D"/>
    <w:rPr>
      <w:rFonts w:ascii="Arial" w:hAnsi="Arial" w:cs="Arial" w:hint="default"/>
      <w:bCs/>
      <w:sz w:val="20"/>
      <w:u w:val="single"/>
      <w:lang w:val="en-US" w:eastAsia="en-US" w:bidi="ar-SA"/>
    </w:rPr>
  </w:style>
  <w:style w:type="character" w:customStyle="1" w:styleId="m-5498913268213319940gmail-styleunderline">
    <w:name w:val="m_-5498913268213319940gmail-styleunderline"/>
    <w:basedOn w:val="DefaultParagraphFont"/>
    <w:rsid w:val="00AC360D"/>
  </w:style>
  <w:style w:type="paragraph" w:customStyle="1" w:styleId="speakable">
    <w:name w:val="speakable"/>
    <w:basedOn w:val="Normal"/>
    <w:uiPriority w:val="99"/>
    <w:qFormat/>
    <w:rsid w:val="00AC360D"/>
    <w:pPr>
      <w:spacing w:before="100" w:beforeAutospacing="1" w:after="100" w:afterAutospacing="1" w:line="240" w:lineRule="auto"/>
    </w:pPr>
    <w:rPr>
      <w:rFonts w:ascii="Times New Roman" w:eastAsia="Times New Roman" w:hAnsi="Times New Roman" w:cs="Times New Roman"/>
    </w:rPr>
  </w:style>
  <w:style w:type="character" w:customStyle="1" w:styleId="overlay">
    <w:name w:val="overlay"/>
    <w:basedOn w:val="DefaultParagraphFont"/>
    <w:rsid w:val="00AC360D"/>
  </w:style>
  <w:style w:type="character" w:customStyle="1" w:styleId="TagCharCharCharChar">
    <w:name w:val="Tag Char Char Char Char"/>
    <w:basedOn w:val="DefaultParagraphFont"/>
    <w:rsid w:val="00AC360D"/>
    <w:rPr>
      <w:rFonts w:ascii="Calibri" w:hAnsi="Calibri" w:cs="Calibri"/>
      <w:b/>
      <w:sz w:val="24"/>
    </w:rPr>
  </w:style>
  <w:style w:type="paragraph" w:customStyle="1" w:styleId="g-body">
    <w:name w:val="g-body"/>
    <w:basedOn w:val="Normal"/>
    <w:uiPriority w:val="99"/>
    <w:qFormat/>
    <w:rsid w:val="00AC360D"/>
    <w:pPr>
      <w:spacing w:before="100" w:beforeAutospacing="1" w:after="100" w:afterAutospacing="1" w:line="240" w:lineRule="auto"/>
    </w:pPr>
    <w:rPr>
      <w:rFonts w:ascii="Times New Roman" w:eastAsia="Times New Roman" w:hAnsi="Times New Roman" w:cs="Times New Roman"/>
    </w:rPr>
  </w:style>
  <w:style w:type="paragraph" w:customStyle="1" w:styleId="g-pstyle0">
    <w:name w:val="g-pstyle0"/>
    <w:basedOn w:val="Normal"/>
    <w:uiPriority w:val="99"/>
    <w:qFormat/>
    <w:rsid w:val="00AC360D"/>
    <w:pPr>
      <w:spacing w:before="100" w:beforeAutospacing="1" w:after="100" w:afterAutospacing="1" w:line="240" w:lineRule="auto"/>
    </w:pPr>
    <w:rPr>
      <w:rFonts w:ascii="Times New Roman" w:eastAsia="Times New Roman" w:hAnsi="Times New Roman" w:cs="Times New Roman"/>
    </w:rPr>
  </w:style>
  <w:style w:type="paragraph" w:customStyle="1" w:styleId="g-pstyle1">
    <w:name w:val="g-pstyle1"/>
    <w:basedOn w:val="Normal"/>
    <w:uiPriority w:val="99"/>
    <w:qFormat/>
    <w:rsid w:val="00AC360D"/>
    <w:pPr>
      <w:spacing w:before="100" w:beforeAutospacing="1" w:after="100" w:afterAutospacing="1" w:line="240" w:lineRule="auto"/>
    </w:pPr>
    <w:rPr>
      <w:rFonts w:ascii="Times New Roman" w:eastAsia="Times New Roman" w:hAnsi="Times New Roman" w:cs="Times New Roman"/>
    </w:rPr>
  </w:style>
  <w:style w:type="paragraph" w:customStyle="1" w:styleId="g-asset-hed">
    <w:name w:val="g-asset-hed"/>
    <w:basedOn w:val="Normal"/>
    <w:uiPriority w:val="99"/>
    <w:qFormat/>
    <w:rsid w:val="00AC360D"/>
    <w:pPr>
      <w:spacing w:before="100" w:beforeAutospacing="1" w:after="100" w:afterAutospacing="1" w:line="240" w:lineRule="auto"/>
    </w:pPr>
    <w:rPr>
      <w:rFonts w:ascii="Times New Roman" w:eastAsia="Times New Roman" w:hAnsi="Times New Roman" w:cs="Times New Roman"/>
    </w:rPr>
  </w:style>
  <w:style w:type="paragraph" w:customStyle="1" w:styleId="js-tweet-text">
    <w:name w:val="js-tweet-text"/>
    <w:basedOn w:val="Normal"/>
    <w:uiPriority w:val="99"/>
    <w:qFormat/>
    <w:rsid w:val="00AC360D"/>
    <w:pPr>
      <w:spacing w:before="100" w:beforeAutospacing="1" w:after="100" w:afterAutospacing="1" w:line="240" w:lineRule="auto"/>
    </w:pPr>
  </w:style>
  <w:style w:type="paragraph" w:customStyle="1" w:styleId="style41">
    <w:name w:val="style4"/>
    <w:basedOn w:val="Normal"/>
    <w:uiPriority w:val="99"/>
    <w:qFormat/>
    <w:rsid w:val="00AC360D"/>
    <w:pPr>
      <w:spacing w:before="100" w:beforeAutospacing="1" w:after="100" w:afterAutospacing="1" w:line="240" w:lineRule="auto"/>
    </w:pPr>
    <w:rPr>
      <w:rFonts w:ascii="Times New Roman" w:hAnsi="Times New Roman"/>
    </w:rPr>
  </w:style>
  <w:style w:type="paragraph" w:customStyle="1" w:styleId="speech">
    <w:name w:val="speech"/>
    <w:basedOn w:val="Normal"/>
    <w:uiPriority w:val="99"/>
    <w:qFormat/>
    <w:rsid w:val="00AC360D"/>
    <w:pPr>
      <w:spacing w:before="100" w:beforeAutospacing="1" w:after="100" w:afterAutospacing="1" w:line="240" w:lineRule="auto"/>
    </w:pPr>
    <w:rPr>
      <w:rFonts w:ascii="Times New Roman" w:hAnsi="Times New Roman"/>
    </w:rPr>
  </w:style>
  <w:style w:type="character" w:customStyle="1" w:styleId="adtext">
    <w:name w:val="adtext"/>
    <w:basedOn w:val="DefaultParagraphFont"/>
    <w:rsid w:val="00AC360D"/>
  </w:style>
  <w:style w:type="character" w:customStyle="1" w:styleId="UL-Bold">
    <w:name w:val="UL-Bold"/>
    <w:basedOn w:val="DefaultParagraphFont"/>
    <w:rsid w:val="00AC360D"/>
    <w:rPr>
      <w:u w:val="thick"/>
    </w:rPr>
  </w:style>
  <w:style w:type="character" w:customStyle="1" w:styleId="UL-None">
    <w:name w:val="UL-None"/>
    <w:basedOn w:val="DefaultParagraphFont"/>
    <w:rsid w:val="00AC360D"/>
    <w:rPr>
      <w:strike w:val="0"/>
      <w:dstrike w:val="0"/>
      <w:u w:val="none"/>
      <w:effect w:val="none"/>
    </w:rPr>
  </w:style>
  <w:style w:type="character" w:customStyle="1" w:styleId="gl">
    <w:name w:val="gl"/>
    <w:basedOn w:val="DefaultParagraphFont"/>
    <w:rsid w:val="00AC360D"/>
  </w:style>
  <w:style w:type="character" w:customStyle="1" w:styleId="qu730rj69h">
    <w:name w:val="qu730rj69h"/>
    <w:basedOn w:val="DefaultParagraphFont"/>
    <w:rsid w:val="00AC360D"/>
  </w:style>
  <w:style w:type="paragraph" w:customStyle="1" w:styleId="optext">
    <w:name w:val="optext"/>
    <w:basedOn w:val="Normal"/>
    <w:uiPriority w:val="99"/>
    <w:qFormat/>
    <w:rsid w:val="00AC360D"/>
    <w:pPr>
      <w:spacing w:before="100" w:beforeAutospacing="1" w:after="100" w:afterAutospacing="1" w:line="240" w:lineRule="auto"/>
    </w:pPr>
    <w:rPr>
      <w:rFonts w:ascii="Times New Roman" w:hAnsi="Times New Roman"/>
    </w:rPr>
  </w:style>
  <w:style w:type="character" w:customStyle="1" w:styleId="lmy74qr12z">
    <w:name w:val="lmy74qr12z"/>
    <w:basedOn w:val="DefaultParagraphFont"/>
    <w:rsid w:val="00AC360D"/>
  </w:style>
  <w:style w:type="character" w:customStyle="1" w:styleId="icr880">
    <w:name w:val="icr880"/>
    <w:basedOn w:val="DefaultParagraphFont"/>
    <w:rsid w:val="00AC360D"/>
  </w:style>
  <w:style w:type="character" w:customStyle="1" w:styleId="hx23q54">
    <w:name w:val="hx23q54"/>
    <w:basedOn w:val="DefaultParagraphFont"/>
    <w:rsid w:val="00AC360D"/>
  </w:style>
  <w:style w:type="character" w:customStyle="1" w:styleId="m-5348258726587825636gmail-style13ptbold">
    <w:name w:val="m_-5348258726587825636gmail-style13ptbold"/>
    <w:basedOn w:val="DefaultParagraphFont"/>
    <w:rsid w:val="00AC360D"/>
  </w:style>
  <w:style w:type="character" w:customStyle="1" w:styleId="m-5348258726587825636gmail-styleunderline">
    <w:name w:val="m_-5348258726587825636gmail-styleunderline"/>
    <w:basedOn w:val="DefaultParagraphFont"/>
    <w:rsid w:val="00AC360D"/>
  </w:style>
  <w:style w:type="character" w:customStyle="1" w:styleId="m4385445901877740177gmail-styleunderline">
    <w:name w:val="m_4385445901877740177gmail-styleunderline"/>
    <w:basedOn w:val="DefaultParagraphFont"/>
    <w:rsid w:val="00AC360D"/>
  </w:style>
  <w:style w:type="paragraph" w:customStyle="1" w:styleId="useless">
    <w:name w:val="useless"/>
    <w:basedOn w:val="Normal"/>
    <w:uiPriority w:val="99"/>
    <w:qFormat/>
    <w:rsid w:val="00AC360D"/>
    <w:pPr>
      <w:spacing w:after="0" w:line="240" w:lineRule="auto"/>
    </w:pPr>
    <w:rPr>
      <w:rFonts w:ascii="Times New Roman" w:eastAsia="Times New Roman" w:hAnsi="Times New Roman"/>
      <w:sz w:val="12"/>
    </w:rPr>
  </w:style>
  <w:style w:type="character" w:customStyle="1" w:styleId="DDIUnderline">
    <w:name w:val="DDI Underline"/>
    <w:qFormat/>
    <w:rsid w:val="00AC360D"/>
    <w:rPr>
      <w:rFonts w:ascii="Times New Roman" w:hAnsi="Times New Roman"/>
      <w:sz w:val="24"/>
      <w:u w:val="single"/>
    </w:rPr>
  </w:style>
  <w:style w:type="paragraph" w:customStyle="1" w:styleId="ALLCAPS">
    <w:name w:val="ALL CAPS"/>
    <w:basedOn w:val="Normal"/>
    <w:link w:val="ALLCAPSChar"/>
    <w:qFormat/>
    <w:rsid w:val="00AC360D"/>
    <w:pPr>
      <w:spacing w:after="0" w:line="240" w:lineRule="auto"/>
    </w:pPr>
    <w:rPr>
      <w:rFonts w:ascii="Times New Roman" w:eastAsia="Times New Roman" w:hAnsi="Times New Roman"/>
      <w:b/>
      <w:caps/>
      <w:sz w:val="16"/>
    </w:rPr>
  </w:style>
  <w:style w:type="character" w:customStyle="1" w:styleId="ALLCAPSChar">
    <w:name w:val="ALL CAPS Char"/>
    <w:basedOn w:val="DefaultParagraphFont"/>
    <w:link w:val="ALLCAPS"/>
    <w:rsid w:val="00AC360D"/>
    <w:rPr>
      <w:rFonts w:ascii="Times New Roman" w:eastAsia="Times New Roman" w:hAnsi="Times New Roman" w:cs="Calibri"/>
      <w:b/>
      <w:caps/>
      <w:sz w:val="16"/>
    </w:rPr>
  </w:style>
  <w:style w:type="paragraph" w:customStyle="1" w:styleId="TagCharCharCharCharCharCharChar0">
    <w:name w:val="Tag Char Char Char Char Char Char Char"/>
    <w:basedOn w:val="Normal"/>
    <w:link w:val="TagCharCharCharCharCharCharCharChar"/>
    <w:qFormat/>
    <w:rsid w:val="00AC360D"/>
    <w:pPr>
      <w:spacing w:after="0" w:line="240" w:lineRule="auto"/>
    </w:pPr>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AC360D"/>
    <w:rPr>
      <w:rFonts w:ascii="Times New Roman" w:eastAsia="Times New Roman" w:hAnsi="Times New Roman" w:cs="Calibri"/>
      <w:b/>
    </w:rPr>
  </w:style>
  <w:style w:type="paragraph" w:customStyle="1" w:styleId="CiteTag">
    <w:name w:val="Cite/Tag"/>
    <w:basedOn w:val="Normal"/>
    <w:uiPriority w:val="99"/>
    <w:qFormat/>
    <w:rsid w:val="00AC360D"/>
    <w:pPr>
      <w:spacing w:after="0" w:line="240" w:lineRule="auto"/>
    </w:pPr>
    <w:rPr>
      <w:rFonts w:ascii="Times New Roman" w:eastAsia="Cambria" w:hAnsi="Times New Roman"/>
      <w:b/>
      <w:sz w:val="16"/>
    </w:rPr>
  </w:style>
  <w:style w:type="character" w:customStyle="1" w:styleId="m489902567989944824gmail-style13ptbold">
    <w:name w:val="m_489902567989944824gmail-style13ptbold"/>
    <w:basedOn w:val="DefaultParagraphFont"/>
    <w:rsid w:val="00AC360D"/>
  </w:style>
  <w:style w:type="character" w:customStyle="1" w:styleId="m489902567989944824gmail-styleunderline">
    <w:name w:val="m_489902567989944824gmail-styleunderline"/>
    <w:basedOn w:val="DefaultParagraphFont"/>
    <w:rsid w:val="00AC360D"/>
  </w:style>
  <w:style w:type="character" w:customStyle="1" w:styleId="tl8wme">
    <w:name w:val="tl8wme"/>
    <w:basedOn w:val="DefaultParagraphFont"/>
    <w:rsid w:val="00AC360D"/>
  </w:style>
  <w:style w:type="character" w:customStyle="1" w:styleId="Mention3">
    <w:name w:val="Mention3"/>
    <w:basedOn w:val="DefaultParagraphFont"/>
    <w:uiPriority w:val="99"/>
    <w:semiHidden/>
    <w:unhideWhenUsed/>
    <w:rsid w:val="00AC360D"/>
    <w:rPr>
      <w:color w:val="2B579A"/>
      <w:shd w:val="clear" w:color="auto" w:fill="E6E6E6"/>
    </w:rPr>
  </w:style>
  <w:style w:type="character" w:customStyle="1" w:styleId="m-5251091010484660064gmail-style13ptbold">
    <w:name w:val="m_-5251091010484660064gmail-style13ptbold"/>
    <w:basedOn w:val="DefaultParagraphFont"/>
    <w:rsid w:val="00AC360D"/>
  </w:style>
  <w:style w:type="character" w:customStyle="1" w:styleId="m-5251091010484660064gmail-styleunderline">
    <w:name w:val="m_-5251091010484660064gmail-styleunderline"/>
    <w:basedOn w:val="DefaultParagraphFont"/>
    <w:rsid w:val="00AC360D"/>
  </w:style>
  <w:style w:type="character" w:customStyle="1" w:styleId="tablecaption1">
    <w:name w:val="tablecaption"/>
    <w:basedOn w:val="DefaultParagraphFont"/>
    <w:rsid w:val="00AC360D"/>
  </w:style>
  <w:style w:type="character" w:customStyle="1" w:styleId="StyleLatinHelvetica105ptBlack">
    <w:name w:val="Style (Latin) Helvetica 10.5 pt Black"/>
    <w:basedOn w:val="DefaultParagraphFont"/>
    <w:rsid w:val="00AC360D"/>
    <w:rPr>
      <w:rFonts w:ascii="Times New Roman" w:hAnsi="Times New Roman"/>
      <w:color w:val="000000"/>
      <w:sz w:val="21"/>
    </w:rPr>
  </w:style>
  <w:style w:type="character" w:customStyle="1" w:styleId="m-413333960618644972gmail-style13ptbold">
    <w:name w:val="m_-413333960618644972gmail-style13ptbold"/>
    <w:basedOn w:val="DefaultParagraphFont"/>
    <w:rsid w:val="00AC360D"/>
  </w:style>
  <w:style w:type="character" w:customStyle="1" w:styleId="m-413333960618644972gmail-styleunderline">
    <w:name w:val="m_-413333960618644972gmail-styleunderline"/>
    <w:basedOn w:val="DefaultParagraphFont"/>
    <w:rsid w:val="00AC360D"/>
  </w:style>
  <w:style w:type="character" w:customStyle="1" w:styleId="m8314098763611656848gmail-stylestylebold12pt">
    <w:name w:val="m_8314098763611656848gmail-stylestylebold12pt"/>
    <w:basedOn w:val="DefaultParagraphFont"/>
    <w:rsid w:val="00AC360D"/>
  </w:style>
  <w:style w:type="character" w:customStyle="1" w:styleId="m8314098763611656848gmail-styleboldunderline">
    <w:name w:val="m_8314098763611656848gmail-styleboldunderline"/>
    <w:basedOn w:val="DefaultParagraphFont"/>
    <w:rsid w:val="00AC360D"/>
  </w:style>
  <w:style w:type="paragraph" w:customStyle="1" w:styleId="Spacer">
    <w:name w:val="Spacer"/>
    <w:basedOn w:val="Heading1"/>
    <w:link w:val="SpacerChar"/>
    <w:autoRedefine/>
    <w:uiPriority w:val="4"/>
    <w:qFormat/>
    <w:rsid w:val="00AC360D"/>
    <w:pPr>
      <w:pBdr>
        <w:top w:val="none" w:sz="0" w:space="0" w:color="auto"/>
        <w:left w:val="none" w:sz="0" w:space="0" w:color="auto"/>
        <w:bottom w:val="none" w:sz="0" w:space="0" w:color="auto"/>
        <w:right w:val="none" w:sz="0" w:space="0" w:color="auto"/>
      </w:pBdr>
      <w:spacing w:before="480" w:line="240" w:lineRule="auto"/>
    </w:pPr>
    <w:rPr>
      <w:sz w:val="24"/>
    </w:rPr>
  </w:style>
  <w:style w:type="character" w:customStyle="1" w:styleId="SpacerChar">
    <w:name w:val="Spacer Char"/>
    <w:basedOn w:val="DefaultParagraphFont"/>
    <w:link w:val="Spacer"/>
    <w:uiPriority w:val="4"/>
    <w:rsid w:val="00AC360D"/>
    <w:rPr>
      <w:rFonts w:ascii="Calibri" w:eastAsiaTheme="majorEastAsia" w:hAnsi="Calibri" w:cstheme="majorBidi"/>
      <w:b/>
      <w:sz w:val="24"/>
      <w:szCs w:val="32"/>
    </w:rPr>
  </w:style>
  <w:style w:type="character" w:customStyle="1" w:styleId="SmallChar0">
    <w:name w:val="Small Char"/>
    <w:aliases w:val="Read stuff Char,Dont use Char,No Spacing3 Char,CD - Cite Char,Debate Text Char1,No Spacing2 Char1,No Spacing11 Char1,Very Small Text Char"/>
    <w:qFormat/>
    <w:rsid w:val="00AC360D"/>
    <w:rPr>
      <w:rFonts w:ascii="Arial Narrow" w:hAnsi="Arial Narrow" w:cs="Times New Roman"/>
      <w:color w:val="000000"/>
      <w:sz w:val="16"/>
    </w:rPr>
  </w:style>
  <w:style w:type="paragraph" w:customStyle="1" w:styleId="Shrink6">
    <w:name w:val="Shrink 6"/>
    <w:basedOn w:val="Normal"/>
    <w:qFormat/>
    <w:rsid w:val="00AC360D"/>
    <w:pPr>
      <w:spacing w:after="0" w:line="240" w:lineRule="auto"/>
    </w:pPr>
    <w:rPr>
      <w:rFonts w:eastAsia="Calibri" w:cs="Times New Roman"/>
      <w:sz w:val="12"/>
    </w:rPr>
  </w:style>
  <w:style w:type="paragraph" w:customStyle="1" w:styleId="BriefTitleWorks">
    <w:name w:val="Brief Title Works"/>
    <w:basedOn w:val="Heading1"/>
    <w:link w:val="BriefTitleWorksChar"/>
    <w:rsid w:val="00AC360D"/>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AC360D"/>
    <w:rPr>
      <w:rFonts w:ascii="Calibri" w:eastAsia="Times New Roman" w:hAnsi="Calibri" w:cs="Arial"/>
      <w:b/>
      <w:kern w:val="32"/>
      <w:sz w:val="24"/>
      <w:szCs w:val="32"/>
      <w:u w:val="single"/>
    </w:rPr>
  </w:style>
  <w:style w:type="character" w:customStyle="1" w:styleId="twelptblackblack1">
    <w:name w:val="twelptblackblack1"/>
    <w:basedOn w:val="DefaultParagraphFont"/>
    <w:rsid w:val="00AC360D"/>
    <w:rPr>
      <w:rFonts w:ascii="Verdana" w:hAnsi="Verdana" w:hint="default"/>
      <w:color w:val="000000"/>
      <w:sz w:val="16"/>
      <w:szCs w:val="16"/>
    </w:rPr>
  </w:style>
  <w:style w:type="paragraph" w:customStyle="1" w:styleId="conintrotext">
    <w:name w:val="conintrotext"/>
    <w:basedOn w:val="Normal"/>
    <w:uiPriority w:val="99"/>
    <w:rsid w:val="00AC360D"/>
    <w:pPr>
      <w:spacing w:before="100" w:beforeAutospacing="1" w:after="100" w:afterAutospacing="1" w:line="240" w:lineRule="auto"/>
    </w:pPr>
    <w:rPr>
      <w:rFonts w:eastAsia="Times New Roman"/>
    </w:rPr>
  </w:style>
  <w:style w:type="character" w:customStyle="1" w:styleId="comment-body">
    <w:name w:val="comment-body"/>
    <w:rsid w:val="00AC360D"/>
  </w:style>
  <w:style w:type="character" w:customStyle="1" w:styleId="flagicon">
    <w:name w:val="flagicon"/>
    <w:rsid w:val="00AC360D"/>
  </w:style>
  <w:style w:type="paragraph" w:customStyle="1" w:styleId="assert">
    <w:name w:val="assert"/>
    <w:basedOn w:val="Normal"/>
    <w:uiPriority w:val="99"/>
    <w:rsid w:val="00AC360D"/>
    <w:pPr>
      <w:spacing w:before="100" w:beforeAutospacing="1" w:after="100" w:afterAutospacing="1" w:line="240" w:lineRule="auto"/>
    </w:pPr>
    <w:rPr>
      <w:rFonts w:eastAsia="Times New Roman"/>
    </w:rPr>
  </w:style>
  <w:style w:type="character" w:customStyle="1" w:styleId="apturelink">
    <w:name w:val="apturelink"/>
    <w:rsid w:val="00AC360D"/>
  </w:style>
  <w:style w:type="character" w:customStyle="1" w:styleId="apturelinkicon">
    <w:name w:val="apturelinkicon"/>
    <w:rsid w:val="00AC360D"/>
  </w:style>
  <w:style w:type="paragraph" w:customStyle="1" w:styleId="Default1">
    <w:name w:val="Default1"/>
    <w:basedOn w:val="Default"/>
    <w:next w:val="Default"/>
    <w:uiPriority w:val="99"/>
    <w:rsid w:val="00AC360D"/>
    <w:pPr>
      <w:spacing w:after="0" w:line="240" w:lineRule="auto"/>
    </w:pPr>
    <w:rPr>
      <w:rFonts w:ascii="Times New Roman" w:eastAsia="Times New Roman" w:hAnsi="Times New Roman" w:cs="Times New Roman"/>
      <w:sz w:val="24"/>
      <w:szCs w:val="24"/>
    </w:rPr>
  </w:style>
  <w:style w:type="paragraph" w:customStyle="1" w:styleId="Indentation">
    <w:name w:val="Indentation"/>
    <w:basedOn w:val="Normal"/>
    <w:uiPriority w:val="99"/>
    <w:rsid w:val="00AC360D"/>
    <w:pPr>
      <w:spacing w:after="0" w:line="240" w:lineRule="auto"/>
      <w:ind w:left="288" w:right="288"/>
    </w:pPr>
    <w:rPr>
      <w:sz w:val="16"/>
    </w:rPr>
  </w:style>
  <w:style w:type="character" w:customStyle="1" w:styleId="StyleUnderlineCharChar9ptBold">
    <w:name w:val="Style Underline Char Char + 9 pt Bold"/>
    <w:rsid w:val="00AC360D"/>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AC360D"/>
    <w:pPr>
      <w:spacing w:after="0" w:line="240" w:lineRule="auto"/>
    </w:pPr>
    <w:rPr>
      <w:rFonts w:eastAsia="Times New Roman"/>
      <w:sz w:val="16"/>
      <w:u w:val="single"/>
    </w:rPr>
  </w:style>
  <w:style w:type="character" w:customStyle="1" w:styleId="StyleStyle4ArialNarrow9ptChar">
    <w:name w:val="Style Style4 + Arial Narrow 9 pt Char"/>
    <w:link w:val="StyleStyle4ArialNarrow9pt"/>
    <w:rsid w:val="00AC360D"/>
    <w:rPr>
      <w:rFonts w:ascii="Calibri" w:eastAsia="Times New Roman" w:hAnsi="Calibri" w:cs="Calibri"/>
      <w:sz w:val="16"/>
      <w:u w:val="single"/>
    </w:rPr>
  </w:style>
  <w:style w:type="paragraph" w:customStyle="1" w:styleId="StyleStyle4ArialNarrow9ptBold">
    <w:name w:val="Style Style4 + Arial Narrow 9 pt Bold"/>
    <w:basedOn w:val="Normal"/>
    <w:link w:val="StyleStyle4ArialNarrow9ptBoldChar"/>
    <w:rsid w:val="00AC360D"/>
    <w:pPr>
      <w:spacing w:after="0" w:line="240" w:lineRule="auto"/>
    </w:pPr>
    <w:rPr>
      <w:rFonts w:eastAsia="Times New Roman"/>
      <w:b/>
      <w:bCs/>
      <w:sz w:val="16"/>
      <w:u w:val="single"/>
    </w:rPr>
  </w:style>
  <w:style w:type="character" w:customStyle="1" w:styleId="StyleStyle4ArialNarrow9ptBoldChar">
    <w:name w:val="Style Style4 + Arial Narrow 9 pt Bold Char"/>
    <w:link w:val="StyleStyle4ArialNarrow9ptBold"/>
    <w:rsid w:val="00AC360D"/>
    <w:rPr>
      <w:rFonts w:ascii="Calibri" w:eastAsia="Times New Roman" w:hAnsi="Calibri" w:cs="Calibri"/>
      <w:b/>
      <w:bCs/>
      <w:sz w:val="16"/>
      <w:u w:val="single"/>
    </w:rPr>
  </w:style>
  <w:style w:type="character" w:customStyle="1" w:styleId="StyleBoldandUnderlineCharChar29pt">
    <w:name w:val="Style Bold and Underline Char Char2 + 9 pt"/>
    <w:rsid w:val="00AC360D"/>
    <w:rPr>
      <w:rFonts w:ascii="Times New Roman" w:hAnsi="Times New Roman"/>
      <w:b/>
      <w:bCs/>
      <w:noProof w:val="0"/>
      <w:sz w:val="20"/>
      <w:u w:val="single"/>
    </w:rPr>
  </w:style>
  <w:style w:type="character" w:customStyle="1" w:styleId="StyleUnderlineCharChar19pt">
    <w:name w:val="Style Underline Char Char1 + 9 pt"/>
    <w:rsid w:val="00AC360D"/>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C360D"/>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C360D"/>
    <w:rPr>
      <w:rFonts w:ascii="Georgia" w:eastAsia="Times New Roman" w:hAnsi="Georgia"/>
      <w:b/>
      <w:smallCaps/>
      <w:sz w:val="24"/>
      <w:szCs w:val="24"/>
      <w:u w:val="single"/>
    </w:rPr>
  </w:style>
  <w:style w:type="character" w:customStyle="1" w:styleId="HiddenBlockHeaderChar">
    <w:name w:val="Hidden Block Header Char"/>
    <w:link w:val="HiddenBlockHeader"/>
    <w:rsid w:val="00AC360D"/>
    <w:rPr>
      <w:rFonts w:ascii="Calibri" w:hAnsi="Calibri" w:cs="Calibri"/>
      <w:b/>
      <w:caps/>
      <w:szCs w:val="20"/>
    </w:rPr>
  </w:style>
  <w:style w:type="character" w:customStyle="1" w:styleId="FifthChar">
    <w:name w:val="Fifth Char"/>
    <w:link w:val="Fifth"/>
    <w:rsid w:val="00AC360D"/>
    <w:rPr>
      <w:rFonts w:ascii="Calibri" w:eastAsia="Calibri" w:hAnsi="Calibri" w:cs="Calibri"/>
    </w:rPr>
  </w:style>
  <w:style w:type="paragraph" w:customStyle="1" w:styleId="Third">
    <w:name w:val="Third"/>
    <w:basedOn w:val="Normal"/>
    <w:link w:val="ThirdChar"/>
    <w:rsid w:val="00AC360D"/>
    <w:pPr>
      <w:spacing w:after="0" w:line="240" w:lineRule="auto"/>
    </w:pPr>
    <w:rPr>
      <w:rFonts w:eastAsia="Times New Roman"/>
      <w:b/>
      <w:sz w:val="16"/>
      <w:u w:val="single"/>
      <w:lang w:val="x-none" w:eastAsia="x-none"/>
    </w:rPr>
  </w:style>
  <w:style w:type="character" w:customStyle="1" w:styleId="ThirdChar">
    <w:name w:val="Third Char"/>
    <w:link w:val="Third"/>
    <w:rsid w:val="00AC360D"/>
    <w:rPr>
      <w:rFonts w:ascii="Calibri" w:eastAsia="Times New Roman" w:hAnsi="Calibri" w:cs="Calibri"/>
      <w:b/>
      <w:sz w:val="16"/>
      <w:u w:val="single"/>
      <w:lang w:val="x-none" w:eastAsia="x-none"/>
    </w:rPr>
  </w:style>
  <w:style w:type="paragraph" w:customStyle="1" w:styleId="CharCharCharCharCharChar1CharCharCharCharChar">
    <w:name w:val="Char Char Char Char Char Char1 Char Char Char Char Char"/>
    <w:next w:val="Normal"/>
    <w:rsid w:val="00AC360D"/>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AC360D"/>
  </w:style>
  <w:style w:type="character" w:customStyle="1" w:styleId="NothingCharChar">
    <w:name w:val="Nothing Char Char"/>
    <w:link w:val="NothingCharCharChar"/>
    <w:rsid w:val="00AC360D"/>
  </w:style>
  <w:style w:type="paragraph" w:customStyle="1" w:styleId="DebateUnderlineBoldChar">
    <w:name w:val="Debate Underline Bold Char"/>
    <w:basedOn w:val="Normal"/>
    <w:link w:val="DebateUnderlineBoldCharChar"/>
    <w:rsid w:val="00AC360D"/>
    <w:pPr>
      <w:spacing w:after="0" w:line="240" w:lineRule="auto"/>
      <w:jc w:val="both"/>
    </w:pPr>
    <w:rPr>
      <w:rFonts w:eastAsia="Times New Roman"/>
      <w:b/>
      <w:sz w:val="16"/>
      <w:u w:val="thick"/>
    </w:rPr>
  </w:style>
  <w:style w:type="character" w:customStyle="1" w:styleId="DebateUnderlineBoldCharChar">
    <w:name w:val="Debate Underline Bold Char Char"/>
    <w:link w:val="DebateUnderlineBoldChar"/>
    <w:rsid w:val="00AC360D"/>
    <w:rPr>
      <w:rFonts w:ascii="Calibri" w:eastAsia="Times New Roman" w:hAnsi="Calibri" w:cs="Calibri"/>
      <w:b/>
      <w:sz w:val="16"/>
      <w:u w:val="thick"/>
    </w:rPr>
  </w:style>
  <w:style w:type="paragraph" w:customStyle="1" w:styleId="CiteSmallText">
    <w:name w:val="Cite Small Text"/>
    <w:basedOn w:val="Normal"/>
    <w:uiPriority w:val="99"/>
    <w:rsid w:val="00AC360D"/>
    <w:pPr>
      <w:widowControl w:val="0"/>
      <w:spacing w:after="200" w:line="240" w:lineRule="auto"/>
    </w:pPr>
    <w:rPr>
      <w:rFonts w:ascii="Helvetica Neue" w:hAnsi="Helvetica Neue"/>
      <w:b/>
      <w:sz w:val="18"/>
    </w:rPr>
  </w:style>
  <w:style w:type="paragraph" w:customStyle="1" w:styleId="Cards1CharChar">
    <w:name w:val="Cards1 Char Char"/>
    <w:basedOn w:val="Normal"/>
    <w:link w:val="Cards1CharCharChar"/>
    <w:rsid w:val="00AC360D"/>
    <w:pPr>
      <w:autoSpaceDE w:val="0"/>
      <w:autoSpaceDN w:val="0"/>
      <w:adjustRightInd w:val="0"/>
      <w:spacing w:after="0" w:line="240" w:lineRule="auto"/>
      <w:ind w:left="432" w:right="432"/>
      <w:jc w:val="both"/>
    </w:pPr>
    <w:rPr>
      <w:sz w:val="16"/>
      <w:lang w:val="x-none"/>
    </w:rPr>
  </w:style>
  <w:style w:type="character" w:customStyle="1" w:styleId="Cards1CharCharChar">
    <w:name w:val="Cards1 Char Char Char"/>
    <w:link w:val="Cards1CharChar"/>
    <w:rsid w:val="00AC360D"/>
    <w:rPr>
      <w:rFonts w:ascii="Calibri" w:hAnsi="Calibri" w:cs="Calibri"/>
      <w:sz w:val="16"/>
      <w:lang w:val="x-none"/>
    </w:rPr>
  </w:style>
  <w:style w:type="paragraph" w:customStyle="1" w:styleId="UnderlineCharCharCharCharCharCharChar">
    <w:name w:val="Underline Char Char Char Char Char Char Char"/>
    <w:basedOn w:val="Normal"/>
    <w:link w:val="UnderlineCharCharCharCharCharCharCharChar"/>
    <w:rsid w:val="00AC360D"/>
    <w:pPr>
      <w:spacing w:after="0" w:line="240" w:lineRule="auto"/>
    </w:pPr>
    <w:rPr>
      <w:rFonts w:asciiTheme="minorHAnsi" w:hAnsiTheme="minorHAnsi" w:cstheme="minorBidi"/>
      <w:szCs w:val="24"/>
      <w:u w:val="single"/>
    </w:rPr>
  </w:style>
  <w:style w:type="paragraph" w:customStyle="1" w:styleId="Swag">
    <w:name w:val="Swag"/>
    <w:basedOn w:val="Normal"/>
    <w:link w:val="SwagChar"/>
    <w:qFormat/>
    <w:rsid w:val="00AC360D"/>
    <w:pPr>
      <w:spacing w:after="0" w:line="240" w:lineRule="auto"/>
    </w:pPr>
    <w:rPr>
      <w:color w:val="0000FF"/>
      <w:sz w:val="12"/>
      <w:u w:val="single"/>
    </w:rPr>
  </w:style>
  <w:style w:type="character" w:customStyle="1" w:styleId="SwagChar">
    <w:name w:val="Swag Char"/>
    <w:link w:val="Swag"/>
    <w:rsid w:val="00AC360D"/>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AC360D"/>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AC360D"/>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AC360D"/>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AC360D"/>
    <w:rPr>
      <w:rFonts w:ascii="Calibri" w:eastAsia="Times New Roman" w:hAnsi="Calibri" w:cs="Times New Roman"/>
      <w:b/>
      <w:bCs/>
      <w:szCs w:val="24"/>
      <w:u w:val="single"/>
    </w:rPr>
  </w:style>
  <w:style w:type="character" w:customStyle="1" w:styleId="CharChar61">
    <w:name w:val="Char Char61"/>
    <w:rsid w:val="00AC360D"/>
    <w:rPr>
      <w:rFonts w:cs="Arial"/>
      <w:bCs/>
      <w:sz w:val="16"/>
      <w:szCs w:val="26"/>
      <w:lang w:val="en-US" w:eastAsia="en-US" w:bidi="ar-SA"/>
    </w:rPr>
  </w:style>
  <w:style w:type="character" w:customStyle="1" w:styleId="ListBulletChar">
    <w:name w:val="List Bullet Char"/>
    <w:link w:val="ListBullet"/>
    <w:uiPriority w:val="99"/>
    <w:rsid w:val="00AC360D"/>
    <w:rPr>
      <w:rFonts w:ascii="Calibri" w:eastAsia="Calibri" w:hAnsi="Calibri" w:cs="Calibri"/>
    </w:rPr>
  </w:style>
  <w:style w:type="paragraph" w:customStyle="1" w:styleId="subhead10">
    <w:name w:val="subhead1"/>
    <w:basedOn w:val="Normal"/>
    <w:uiPriority w:val="99"/>
    <w:rsid w:val="00AC360D"/>
    <w:pPr>
      <w:spacing w:before="100" w:beforeAutospacing="1" w:after="100" w:afterAutospacing="1" w:line="240" w:lineRule="auto"/>
    </w:pPr>
    <w:rPr>
      <w:rFonts w:eastAsia="Times New Roman"/>
    </w:rPr>
  </w:style>
  <w:style w:type="character" w:customStyle="1" w:styleId="styledate">
    <w:name w:val="styledate"/>
    <w:rsid w:val="00AC360D"/>
  </w:style>
  <w:style w:type="character" w:customStyle="1" w:styleId="BoldandUnderlineChar1">
    <w:name w:val="Bold and Underline Char1"/>
    <w:rsid w:val="00AC360D"/>
    <w:rPr>
      <w:b/>
      <w:szCs w:val="24"/>
      <w:u w:val="single"/>
      <w:lang w:val="en-US" w:eastAsia="en-US" w:bidi="ar-SA"/>
    </w:rPr>
  </w:style>
  <w:style w:type="character" w:customStyle="1" w:styleId="BoldandUnderlineChar1Char2">
    <w:name w:val="Bold and Underline Char1 Char2"/>
    <w:rsid w:val="00AC360D"/>
    <w:rPr>
      <w:b/>
      <w:szCs w:val="24"/>
      <w:u w:val="single"/>
      <w:lang w:val="en-US" w:eastAsia="en-US" w:bidi="ar-SA"/>
    </w:rPr>
  </w:style>
  <w:style w:type="character" w:customStyle="1" w:styleId="BoldandUnderlineCharChar1">
    <w:name w:val="Bold and Underline Char Char1"/>
    <w:rsid w:val="00AC360D"/>
    <w:rPr>
      <w:b/>
      <w:szCs w:val="24"/>
      <w:u w:val="single"/>
      <w:lang w:val="en-US" w:eastAsia="en-US" w:bidi="ar-SA"/>
    </w:rPr>
  </w:style>
  <w:style w:type="character" w:customStyle="1" w:styleId="BoldandUnderlineChar6">
    <w:name w:val="Bold and Underline Char6"/>
    <w:rsid w:val="00AC360D"/>
    <w:rPr>
      <w:b/>
      <w:szCs w:val="24"/>
      <w:u w:val="single"/>
      <w:lang w:val="en-US" w:eastAsia="en-US" w:bidi="ar-SA"/>
    </w:rPr>
  </w:style>
  <w:style w:type="character" w:customStyle="1" w:styleId="title-link-wrapper">
    <w:name w:val="title-link-wrapper"/>
    <w:rsid w:val="00AC360D"/>
  </w:style>
  <w:style w:type="character" w:customStyle="1" w:styleId="medium-font">
    <w:name w:val="medium-font"/>
    <w:rsid w:val="00AC360D"/>
  </w:style>
  <w:style w:type="paragraph" w:customStyle="1" w:styleId="abstract">
    <w:name w:val="abstract"/>
    <w:basedOn w:val="Normal"/>
    <w:uiPriority w:val="99"/>
    <w:rsid w:val="00AC360D"/>
    <w:pPr>
      <w:spacing w:before="100" w:beforeAutospacing="1" w:after="100" w:afterAutospacing="1" w:line="240" w:lineRule="auto"/>
    </w:pPr>
    <w:rPr>
      <w:rFonts w:eastAsia="Times New Roman"/>
    </w:rPr>
  </w:style>
  <w:style w:type="character" w:customStyle="1" w:styleId="ReallySamllTextChar">
    <w:name w:val="ReallySamllText Char"/>
    <w:rsid w:val="00AC360D"/>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AC360D"/>
    <w:pPr>
      <w:spacing w:after="0" w:line="240" w:lineRule="auto"/>
    </w:pPr>
    <w:rPr>
      <w:rFonts w:eastAsia="Times New Roman"/>
      <w:sz w:val="16"/>
      <w:u w:val="single"/>
    </w:rPr>
  </w:style>
  <w:style w:type="character" w:customStyle="1" w:styleId="StyleStyleUnderlineTimesNewRoman11ptChar">
    <w:name w:val="Style Style Underline + Times New Roman + 11 pt Char"/>
    <w:link w:val="StyleStyleUnderlineTimesNewRoman11pt"/>
    <w:rsid w:val="00AC360D"/>
    <w:rPr>
      <w:rFonts w:ascii="Calibri" w:eastAsia="Times New Roman" w:hAnsi="Calibri" w:cs="Calibri"/>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AC360D"/>
    <w:pPr>
      <w:spacing w:after="0" w:line="240" w:lineRule="auto"/>
    </w:pPr>
    <w:rPr>
      <w:rFonts w:eastAsia="Times New Roman"/>
      <w:sz w:val="16"/>
      <w:u w:val="single"/>
    </w:rPr>
  </w:style>
  <w:style w:type="character" w:customStyle="1" w:styleId="StyleStyleUnderlineTimesNewRomanBold11ptNotBoldChar">
    <w:name w:val="Style Style Underline + Times New Roman Bold + 11 pt Not Bold Char"/>
    <w:link w:val="StyleStyleUnderlineTimesNewRomanBold11ptNotBold"/>
    <w:rsid w:val="00AC360D"/>
    <w:rPr>
      <w:rFonts w:ascii="Calibri" w:eastAsia="Times New Roman" w:hAnsi="Calibri" w:cs="Calibri"/>
      <w:sz w:val="16"/>
      <w:u w:val="single"/>
    </w:rPr>
  </w:style>
  <w:style w:type="character" w:customStyle="1" w:styleId="23">
    <w:name w:val="23"/>
    <w:rsid w:val="00AC360D"/>
    <w:rPr>
      <w:rFonts w:ascii="Times New Roman" w:hAnsi="Times New Roman" w:cs="Arial"/>
      <w:bCs/>
      <w:sz w:val="20"/>
      <w:u w:val="single"/>
      <w:lang w:val="en-US" w:eastAsia="en-US" w:bidi="ar-SA"/>
    </w:rPr>
  </w:style>
  <w:style w:type="character" w:customStyle="1" w:styleId="33">
    <w:name w:val="33"/>
    <w:rsid w:val="00AC360D"/>
    <w:rPr>
      <w:rFonts w:ascii="Times New Roman" w:hAnsi="Times New Roman" w:cs="Arial"/>
      <w:b/>
      <w:bCs/>
      <w:sz w:val="20"/>
      <w:u w:val="single"/>
      <w:lang w:val="en-US" w:eastAsia="en-US" w:bidi="ar-SA"/>
    </w:rPr>
  </w:style>
  <w:style w:type="character" w:customStyle="1" w:styleId="55">
    <w:name w:val="55"/>
    <w:rsid w:val="00AC360D"/>
    <w:rPr>
      <w:rFonts w:cs="Arial"/>
      <w:bCs/>
      <w:sz w:val="20"/>
      <w:u w:val="single"/>
      <w:lang w:val="en-US" w:eastAsia="en-US" w:bidi="ar-SA"/>
    </w:rPr>
  </w:style>
  <w:style w:type="character" w:customStyle="1" w:styleId="authoraffil">
    <w:name w:val="authoraffil"/>
    <w:rsid w:val="00AC360D"/>
  </w:style>
  <w:style w:type="character" w:customStyle="1" w:styleId="FontStyle13">
    <w:name w:val="Font Style13"/>
    <w:uiPriority w:val="99"/>
    <w:rsid w:val="00AC360D"/>
    <w:rPr>
      <w:rFonts w:ascii="Constantia" w:hAnsi="Constantia" w:cs="Constantia"/>
      <w:sz w:val="18"/>
      <w:szCs w:val="18"/>
    </w:rPr>
  </w:style>
  <w:style w:type="character" w:customStyle="1" w:styleId="TagsCharCharCharChar">
    <w:name w:val="Tags Char Char Char Char"/>
    <w:rsid w:val="00AC360D"/>
    <w:rPr>
      <w:rFonts w:ascii="Times New Roman" w:eastAsia="Times New Roman" w:hAnsi="Times New Roman" w:cs="Times New Roman"/>
      <w:b/>
      <w:sz w:val="24"/>
      <w:szCs w:val="24"/>
    </w:rPr>
  </w:style>
  <w:style w:type="character" w:customStyle="1" w:styleId="Citation1Char">
    <w:name w:val="Citation1 Char"/>
    <w:link w:val="Citation10"/>
    <w:locked/>
    <w:rsid w:val="00AC360D"/>
    <w:rPr>
      <w:rFonts w:ascii="Georgia" w:hAnsi="Georgia"/>
      <w:b/>
      <w:u w:val="single"/>
    </w:rPr>
  </w:style>
  <w:style w:type="paragraph" w:customStyle="1" w:styleId="Citation10">
    <w:name w:val="Citation1"/>
    <w:basedOn w:val="Normal"/>
    <w:link w:val="Citation1Char"/>
    <w:qFormat/>
    <w:rsid w:val="00AC360D"/>
    <w:pPr>
      <w:spacing w:after="0" w:line="240" w:lineRule="auto"/>
    </w:pPr>
    <w:rPr>
      <w:rFonts w:ascii="Georgia" w:hAnsi="Georgia" w:cstheme="minorBidi"/>
      <w:b/>
      <w:u w:val="single"/>
    </w:rPr>
  </w:style>
  <w:style w:type="character" w:customStyle="1" w:styleId="TaglineChar">
    <w:name w:val="Tagline Char"/>
    <w:link w:val="Tagline0"/>
    <w:locked/>
    <w:rsid w:val="00AC360D"/>
    <w:rPr>
      <w:rFonts w:ascii="Calibri" w:hAnsi="Calibri" w:cs="Calibri"/>
      <w:b/>
    </w:rPr>
  </w:style>
  <w:style w:type="paragraph" w:customStyle="1" w:styleId="NothingCharCharChar">
    <w:name w:val="Nothing Char Char Char"/>
    <w:link w:val="NothingCharChar"/>
    <w:rsid w:val="00AC360D"/>
    <w:pPr>
      <w:spacing w:after="0" w:line="240" w:lineRule="auto"/>
      <w:jc w:val="both"/>
    </w:pPr>
  </w:style>
  <w:style w:type="paragraph" w:customStyle="1" w:styleId="StyleLeft021">
    <w:name w:val="Style Left:  0.2&quot;1"/>
    <w:basedOn w:val="Normal"/>
    <w:uiPriority w:val="99"/>
    <w:rsid w:val="00AC360D"/>
    <w:pPr>
      <w:spacing w:after="0" w:line="240" w:lineRule="auto"/>
      <w:ind w:left="288"/>
    </w:pPr>
    <w:rPr>
      <w:rFonts w:eastAsia="SimSun"/>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AC360D"/>
    <w:pPr>
      <w:spacing w:after="0" w:line="240" w:lineRule="auto"/>
    </w:pPr>
    <w:rPr>
      <w:rFonts w:eastAsia="Times New Roman"/>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C360D"/>
    <w:rPr>
      <w:rFonts w:ascii="Calibri" w:eastAsia="Times New Roman" w:hAnsi="Calibri" w:cs="Calibri"/>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AC360D"/>
    <w:pPr>
      <w:spacing w:after="0" w:line="240" w:lineRule="auto"/>
    </w:pPr>
    <w:rPr>
      <w:rFonts w:eastAsia="Times New Roman"/>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C360D"/>
    <w:rPr>
      <w:rFonts w:ascii="Calibri" w:eastAsia="Times New Roman" w:hAnsi="Calibri" w:cs="Calibri"/>
      <w:sz w:val="16"/>
      <w:u w:val="single"/>
      <w:bdr w:val="single" w:sz="4" w:space="0" w:color="auto"/>
    </w:rPr>
  </w:style>
  <w:style w:type="character" w:customStyle="1" w:styleId="boldcitationChar">
    <w:name w:val="bold citation Char"/>
    <w:rsid w:val="00AC360D"/>
    <w:rPr>
      <w:rFonts w:ascii="Arial" w:hAnsi="Arial"/>
      <w:b/>
      <w:sz w:val="28"/>
      <w:szCs w:val="24"/>
      <w:u w:val="thick"/>
      <w:lang w:val="en-US" w:eastAsia="en-US" w:bidi="ar-SA"/>
    </w:rPr>
  </w:style>
  <w:style w:type="character" w:customStyle="1" w:styleId="underlinetextchar0">
    <w:name w:val="underlinetextchar"/>
    <w:rsid w:val="00AC360D"/>
  </w:style>
  <w:style w:type="character" w:customStyle="1" w:styleId="tagCharCharChar1">
    <w:name w:val="tag Char Char Char1"/>
    <w:rsid w:val="00AC360D"/>
    <w:rPr>
      <w:b/>
      <w:sz w:val="24"/>
      <w:lang w:val="en-US" w:eastAsia="en-US" w:bidi="ar-SA"/>
    </w:rPr>
  </w:style>
  <w:style w:type="paragraph" w:customStyle="1" w:styleId="date-comments">
    <w:name w:val="date-comments"/>
    <w:basedOn w:val="Normal"/>
    <w:uiPriority w:val="99"/>
    <w:rsid w:val="00AC360D"/>
    <w:pPr>
      <w:spacing w:before="100" w:beforeAutospacing="1" w:after="100" w:afterAutospacing="1" w:line="240" w:lineRule="auto"/>
    </w:pPr>
    <w:rPr>
      <w:rFonts w:ascii="Times" w:hAnsi="Times"/>
      <w:sz w:val="16"/>
      <w:szCs w:val="20"/>
    </w:rPr>
  </w:style>
  <w:style w:type="character" w:customStyle="1" w:styleId="articleauthor0">
    <w:name w:val="articleauthor"/>
    <w:rsid w:val="00AC360D"/>
  </w:style>
  <w:style w:type="character" w:customStyle="1" w:styleId="bodysubtoc">
    <w:name w:val="bodysubtoc"/>
    <w:rsid w:val="00AC360D"/>
  </w:style>
  <w:style w:type="character" w:customStyle="1" w:styleId="lefttitlesmaller">
    <w:name w:val="lefttitlesmaller"/>
    <w:rsid w:val="00AC360D"/>
  </w:style>
  <w:style w:type="character" w:customStyle="1" w:styleId="mb">
    <w:name w:val="mb"/>
    <w:rsid w:val="00AC360D"/>
  </w:style>
  <w:style w:type="character" w:customStyle="1" w:styleId="submitted-date">
    <w:name w:val="submitted-date"/>
    <w:rsid w:val="00AC360D"/>
  </w:style>
  <w:style w:type="character" w:customStyle="1" w:styleId="submitted-time">
    <w:name w:val="submitted-time"/>
    <w:rsid w:val="00AC360D"/>
  </w:style>
  <w:style w:type="paragraph" w:customStyle="1" w:styleId="Heading2Char2CharChar12">
    <w:name w:val="Heading 2 Char2 Char Char12"/>
    <w:aliases w:val="Char Char Char Char Char Char1 Char Char Char Char Char1,Char Char22"/>
    <w:next w:val="Normal"/>
    <w:uiPriority w:val="99"/>
    <w:rsid w:val="00AC360D"/>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bylines">
    <w:name w:val="bylines"/>
    <w:basedOn w:val="DefaultParagraphFont"/>
    <w:rsid w:val="00AC360D"/>
  </w:style>
  <w:style w:type="character" w:customStyle="1" w:styleId="FontStyle89">
    <w:name w:val="Font Style89"/>
    <w:rsid w:val="00AC360D"/>
    <w:rPr>
      <w:rFonts w:ascii="Times New Roman" w:hAnsi="Times New Roman" w:cs="Times New Roman"/>
      <w:b/>
      <w:bCs/>
      <w:smallCaps/>
      <w:spacing w:val="40"/>
      <w:sz w:val="16"/>
      <w:szCs w:val="16"/>
    </w:rPr>
  </w:style>
  <w:style w:type="paragraph" w:customStyle="1" w:styleId="003Cite">
    <w:name w:val="003Cite"/>
    <w:basedOn w:val="Normal"/>
    <w:qFormat/>
    <w:rsid w:val="00AC360D"/>
    <w:pPr>
      <w:spacing w:after="0" w:line="240" w:lineRule="auto"/>
    </w:pPr>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AC360D"/>
    <w:pPr>
      <w:spacing w:after="0" w:line="240" w:lineRule="auto"/>
      <w:jc w:val="both"/>
    </w:pPr>
    <w:rPr>
      <w:b/>
      <w:color w:val="000000"/>
      <w:sz w:val="16"/>
      <w:u w:val="single"/>
    </w:rPr>
  </w:style>
  <w:style w:type="character" w:customStyle="1" w:styleId="NormalBoldChar">
    <w:name w:val="Normal + Bold Char"/>
    <w:aliases w:val="Double Underline Char"/>
    <w:basedOn w:val="DefaultParagraphFont"/>
    <w:link w:val="NormalBold"/>
    <w:rsid w:val="00AC360D"/>
    <w:rPr>
      <w:rFonts w:ascii="Calibri" w:hAnsi="Calibri" w:cs="Calibri"/>
      <w:b/>
      <w:color w:val="000000"/>
      <w:sz w:val="16"/>
      <w:u w:val="single"/>
    </w:rPr>
  </w:style>
  <w:style w:type="paragraph" w:customStyle="1" w:styleId="StyleCards12ptThickunderline">
    <w:name w:val="Style Cards + 12 pt Thick underline"/>
    <w:basedOn w:val="Normal"/>
    <w:link w:val="StyleCards12ptThickunderlineChar2"/>
    <w:rsid w:val="00AC360D"/>
    <w:pPr>
      <w:autoSpaceDE w:val="0"/>
      <w:autoSpaceDN w:val="0"/>
      <w:adjustRightInd w:val="0"/>
      <w:spacing w:after="0" w:line="240" w:lineRule="auto"/>
      <w:ind w:left="432" w:right="432"/>
      <w:jc w:val="both"/>
    </w:pPr>
    <w:rPr>
      <w:rFonts w:ascii="Times New Roman" w:eastAsia="Times New Roman" w:hAnsi="Times New Roman" w:cs="Times New Roman"/>
      <w:u w:val="thick"/>
      <w:lang w:val="x-none" w:eastAsia="x-none"/>
    </w:rPr>
  </w:style>
  <w:style w:type="character" w:customStyle="1" w:styleId="StyleCards12ptThickunderlineChar2">
    <w:name w:val="Style Cards + 12 pt Thick underline Char2"/>
    <w:link w:val="StyleCards12ptThickunderline"/>
    <w:rsid w:val="00AC360D"/>
    <w:rPr>
      <w:rFonts w:ascii="Times New Roman" w:eastAsia="Times New Roman" w:hAnsi="Times New Roman" w:cs="Times New Roman"/>
      <w:u w:val="thick"/>
      <w:lang w:val="x-none" w:eastAsia="x-none"/>
    </w:rPr>
  </w:style>
  <w:style w:type="character" w:customStyle="1" w:styleId="BlockHeadingsChar1">
    <w:name w:val="Block Headings Char1"/>
    <w:rsid w:val="00AC360D"/>
    <w:rPr>
      <w:b/>
      <w:caps/>
    </w:rPr>
  </w:style>
  <w:style w:type="character" w:customStyle="1" w:styleId="FontStyle170">
    <w:name w:val="Font Style170"/>
    <w:uiPriority w:val="99"/>
    <w:rsid w:val="00AC360D"/>
    <w:rPr>
      <w:rFonts w:ascii="Bookman Old Style" w:hAnsi="Bookman Old Style" w:cs="Bookman Old Style"/>
      <w:sz w:val="16"/>
      <w:szCs w:val="16"/>
    </w:rPr>
  </w:style>
  <w:style w:type="character" w:customStyle="1" w:styleId="FontStyle17">
    <w:name w:val="Font Style17"/>
    <w:uiPriority w:val="99"/>
    <w:rsid w:val="00AC360D"/>
    <w:rPr>
      <w:rFonts w:ascii="Book Antiqua" w:hAnsi="Book Antiqua" w:cs="Book Antiqua"/>
      <w:i/>
      <w:iCs/>
      <w:spacing w:val="10"/>
      <w:sz w:val="22"/>
      <w:szCs w:val="22"/>
    </w:rPr>
  </w:style>
  <w:style w:type="character" w:customStyle="1" w:styleId="FontStyle329">
    <w:name w:val="Font Style329"/>
    <w:basedOn w:val="DefaultParagraphFont"/>
    <w:uiPriority w:val="99"/>
    <w:rsid w:val="00AC360D"/>
    <w:rPr>
      <w:rFonts w:ascii="Times New Roman" w:hAnsi="Times New Roman" w:cs="Times New Roman" w:hint="default"/>
      <w:b/>
      <w:bCs/>
      <w:spacing w:val="-10"/>
      <w:sz w:val="18"/>
      <w:szCs w:val="18"/>
    </w:rPr>
  </w:style>
  <w:style w:type="character" w:customStyle="1" w:styleId="ur">
    <w:name w:val="ur"/>
    <w:basedOn w:val="DefaultParagraphFont"/>
    <w:rsid w:val="00AC360D"/>
  </w:style>
  <w:style w:type="character" w:customStyle="1" w:styleId="vpqmgb">
    <w:name w:val="vpqmgb"/>
    <w:basedOn w:val="DefaultParagraphFont"/>
    <w:rsid w:val="00AC360D"/>
  </w:style>
  <w:style w:type="character" w:customStyle="1" w:styleId="sv">
    <w:name w:val="sv"/>
    <w:basedOn w:val="DefaultParagraphFont"/>
    <w:rsid w:val="00AC360D"/>
  </w:style>
  <w:style w:type="paragraph" w:customStyle="1" w:styleId="Debate">
    <w:name w:val="Debate"/>
    <w:basedOn w:val="Normal"/>
    <w:rsid w:val="00AC360D"/>
    <w:pPr>
      <w:widowControl w:val="0"/>
      <w:tabs>
        <w:tab w:val="left" w:pos="9450"/>
      </w:tabs>
      <w:autoSpaceDE w:val="0"/>
      <w:autoSpaceDN w:val="0"/>
      <w:adjustRightInd w:val="0"/>
    </w:pPr>
    <w:rPr>
      <w:rFonts w:eastAsia="SimSun" w:cs="Courier"/>
      <w:lang w:eastAsia="zh-CN"/>
    </w:rPr>
  </w:style>
  <w:style w:type="character" w:customStyle="1" w:styleId="m7344698851747429110gmail-styleunderline">
    <w:name w:val="m_7344698851747429110gmail-styleunderline"/>
    <w:basedOn w:val="DefaultParagraphFont"/>
    <w:rsid w:val="00AC360D"/>
  </w:style>
  <w:style w:type="character" w:customStyle="1" w:styleId="figpopup-sensitive-area">
    <w:name w:val="figpopup-sensitive-area"/>
    <w:basedOn w:val="DefaultParagraphFont"/>
    <w:rsid w:val="00AC360D"/>
  </w:style>
  <w:style w:type="paragraph" w:customStyle="1" w:styleId="Emphasis0">
    <w:name w:val="!!_Emphasis"/>
    <w:basedOn w:val="Normal"/>
    <w:uiPriority w:val="7"/>
    <w:qFormat/>
    <w:rsid w:val="00AC360D"/>
    <w:pPr>
      <w:pBdr>
        <w:top w:val="single" w:sz="4" w:space="0" w:color="auto"/>
        <w:left w:val="single" w:sz="4" w:space="0" w:color="auto"/>
        <w:bottom w:val="single" w:sz="4" w:space="0" w:color="auto"/>
        <w:right w:val="single" w:sz="4" w:space="0" w:color="auto"/>
      </w:pBdr>
      <w:spacing w:line="254"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121208">
      <w:bodyDiv w:val="1"/>
      <w:marLeft w:val="0"/>
      <w:marRight w:val="0"/>
      <w:marTop w:val="0"/>
      <w:marBottom w:val="0"/>
      <w:divBdr>
        <w:top w:val="none" w:sz="0" w:space="0" w:color="auto"/>
        <w:left w:val="none" w:sz="0" w:space="0" w:color="auto"/>
        <w:bottom w:val="none" w:sz="0" w:space="0" w:color="auto"/>
        <w:right w:val="none" w:sz="0" w:space="0" w:color="auto"/>
      </w:divBdr>
    </w:div>
    <w:div w:id="75497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ovic.ch/zipar/" TargetMode="External"/><Relationship Id="rId13" Type="http://schemas.openxmlformats.org/officeDocument/2006/relationships/hyperlink" Target="https://cisac.fsi.stanford.edu/news/deterrence-space-key-us-securit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link.springer.com/journal/42398/2/1/page/1" TargetMode="External"/><Relationship Id="rId12" Type="http://schemas.openxmlformats.org/officeDocument/2006/relationships/hyperlink" Target="http://www.thespacereview.com/article/2433/1" TargetMode="External"/><Relationship Id="rId17" Type="http://schemas.openxmlformats.org/officeDocument/2006/relationships/hyperlink" Target="https://archive.is/UcWor" TargetMode="External"/><Relationship Id="rId2" Type="http://schemas.openxmlformats.org/officeDocument/2006/relationships/numbering" Target="numbering.xml"/><Relationship Id="rId16" Type="http://schemas.openxmlformats.org/officeDocument/2006/relationships/hyperlink" Target="http://cisac.fsi.stanford.edu/events/us-strategic-command-perspectives-deterrence-and-assurance"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businessinsider.com/5-undeniable-reasons-why-humans-should-go-to-mars-2015-4" TargetMode="External"/><Relationship Id="rId5" Type="http://schemas.openxmlformats.org/officeDocument/2006/relationships/webSettings" Target="webSettings.xml"/><Relationship Id="rId15" Type="http://schemas.openxmlformats.org/officeDocument/2006/relationships/hyperlink" Target="http://cisac.fsi.stanford.edu/" TargetMode="External"/><Relationship Id="rId10" Type="http://schemas.openxmlformats.org/officeDocument/2006/relationships/hyperlink" Target="https://nickbostrom.com/astronomical/waste.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kovic.ch/consulting-ars-cognitionis/" TargetMode="External"/><Relationship Id="rId14" Type="http://schemas.openxmlformats.org/officeDocument/2006/relationships/hyperlink" Target="http://www.af.mil/AboutUs/Biographies/Display/tabid/225/Article/108115/general-john-e-hyten.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hu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64668-4BD5-48B1-83E0-7806BB56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11535</Words>
  <Characters>65753</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dc:creator>
  <cp:keywords>5.1.1</cp:keywords>
  <dc:description/>
  <cp:lastModifiedBy>rahul penu</cp:lastModifiedBy>
  <cp:revision>2</cp:revision>
  <dcterms:created xsi:type="dcterms:W3CDTF">2022-02-19T16:44:00Z</dcterms:created>
  <dcterms:modified xsi:type="dcterms:W3CDTF">2022-02-19T16:44:00Z</dcterms:modified>
</cp:coreProperties>
</file>