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D6F98" w14:textId="173B5349" w:rsidR="000D0758" w:rsidRDefault="000D0758" w:rsidP="000D0758">
      <w:pPr>
        <w:pStyle w:val="Heading2"/>
      </w:pPr>
      <w:r>
        <w:t>1AC---UPS</w:t>
      </w:r>
    </w:p>
    <w:p w14:paraId="59F6C6A6" w14:textId="502EA2E1" w:rsidR="000D0758" w:rsidRPr="000D0758" w:rsidRDefault="000D0758" w:rsidP="000D0758">
      <w:pPr>
        <w:pStyle w:val="Heading3"/>
      </w:pPr>
      <w:r>
        <w:t>1AC---Plan</w:t>
      </w:r>
    </w:p>
    <w:p w14:paraId="693EE6DE" w14:textId="77777777" w:rsidR="000D0758" w:rsidRDefault="000D0758" w:rsidP="000D0758">
      <w:pPr>
        <w:pStyle w:val="Heading4"/>
      </w:pPr>
      <w:r>
        <w:t>Plan – States ought to expand the Public Trust Doctrine to reduce private actor appropriation of Outer Space.</w:t>
      </w:r>
    </w:p>
    <w:p w14:paraId="2D2BCBE2" w14:textId="77777777" w:rsidR="000D0758" w:rsidRPr="00072948" w:rsidRDefault="000D0758" w:rsidP="000D0758">
      <w:pPr>
        <w:pStyle w:val="Heading4"/>
      </w:pPr>
      <w:r>
        <w:t xml:space="preserve">Plan reduces appropriation and ensures sustainable development. </w:t>
      </w:r>
    </w:p>
    <w:p w14:paraId="043972E6" w14:textId="77777777" w:rsidR="000D0758" w:rsidRDefault="000D0758" w:rsidP="000D0758">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2AF99435" w14:textId="751FFEB8" w:rsidR="000D0758" w:rsidRDefault="000D0758" w:rsidP="000D0758">
      <w:pPr>
        <w:rPr>
          <w:sz w:val="16"/>
        </w:rPr>
      </w:pPr>
      <w:r w:rsidRPr="004B2102">
        <w:rPr>
          <w:sz w:val="16"/>
          <w:szCs w:val="16"/>
        </w:rPr>
        <w:t xml:space="preserve">INTRODUCTION </w:t>
      </w:r>
      <w:r w:rsidRPr="004B2102">
        <w:rPr>
          <w:rStyle w:val="Emphasis"/>
        </w:rPr>
        <w:t>Space</w:t>
      </w:r>
      <w:r w:rsidRPr="004B2102">
        <w:rPr>
          <w:u w:val="single"/>
        </w:rPr>
        <w:t xml:space="preserve"> exploration is </w:t>
      </w:r>
      <w:r w:rsidRPr="004B2102">
        <w:rPr>
          <w:rStyle w:val="Emphasis"/>
        </w:rPr>
        <w:t>heating up</w:t>
      </w:r>
      <w:r w:rsidRPr="00182C42">
        <w:rPr>
          <w:sz w:val="16"/>
        </w:rPr>
        <w:t xml:space="preserve">. Governments and </w:t>
      </w:r>
      <w:r w:rsidRPr="00280F6C">
        <w:rPr>
          <w:rStyle w:val="Emphasis"/>
          <w:highlight w:val="green"/>
        </w:rPr>
        <w:t>private interests</w:t>
      </w:r>
      <w:r w:rsidRPr="00182C42">
        <w:rPr>
          <w:sz w:val="16"/>
        </w:rPr>
        <w:t xml:space="preserve"> are on </w:t>
      </w:r>
      <w:r w:rsidRPr="004B2102">
        <w:rPr>
          <w:sz w:val="16"/>
        </w:rPr>
        <w:t xml:space="preserve">a </w:t>
      </w:r>
      <w:r w:rsidRPr="004B2102">
        <w:rPr>
          <w:rStyle w:val="Emphasis"/>
        </w:rPr>
        <w:t xml:space="preserve">fast track to </w:t>
      </w:r>
      <w:r w:rsidRPr="00280F6C">
        <w:rPr>
          <w:rStyle w:val="Emphasis"/>
          <w:highlight w:val="green"/>
        </w:rPr>
        <w:t>develop tech</w:t>
      </w:r>
      <w:r w:rsidRPr="00182C42">
        <w:rPr>
          <w:sz w:val="16"/>
        </w:rPr>
        <w:t xml:space="preserve">nologies to </w:t>
      </w:r>
      <w:r w:rsidRPr="00182C42">
        <w:rPr>
          <w:u w:val="single"/>
        </w:rPr>
        <w:t xml:space="preserve">send people and equipment to </w:t>
      </w:r>
      <w:r w:rsidRPr="004B2102">
        <w:rPr>
          <w:u w:val="single"/>
        </w:rPr>
        <w:t>celestial bodies</w:t>
      </w:r>
      <w:r w:rsidRPr="004B2102">
        <w:rPr>
          <w:sz w:val="16"/>
        </w:rPr>
        <w:t>, like</w:t>
      </w:r>
      <w:r w:rsidRPr="00182C42">
        <w:rPr>
          <w:sz w:val="16"/>
        </w:rPr>
        <w:t xml:space="preserve"> the moon and asteroids, to extract their untapped resources.1 Near-space is rapidly filling up with public and private satellites, causing electromagnetic interference problems and dangerous space debris from collisions and earlier launches.2 </w:t>
      </w:r>
      <w:r w:rsidRPr="004B2102">
        <w:rPr>
          <w:sz w:val="16"/>
        </w:rPr>
        <w:t xml:space="preserve">The </w:t>
      </w:r>
      <w:r w:rsidRPr="004B2102">
        <w:rPr>
          <w:rStyle w:val="Emphasis"/>
        </w:rPr>
        <w:t>absence of</w:t>
      </w:r>
      <w:r w:rsidRPr="004B2102">
        <w:rPr>
          <w:u w:val="single"/>
        </w:rPr>
        <w:t xml:space="preserve"> a global </w:t>
      </w:r>
      <w:r w:rsidRPr="004B2102">
        <w:rPr>
          <w:rStyle w:val="Emphasis"/>
        </w:rPr>
        <w:t>management</w:t>
      </w:r>
      <w:r w:rsidRPr="004B2102">
        <w:rPr>
          <w:u w:val="single"/>
        </w:rPr>
        <w:t xml:space="preserve"> system</w:t>
      </w:r>
      <w:r w:rsidRPr="004B2102">
        <w:rPr>
          <w:sz w:val="16"/>
        </w:rPr>
        <w:t xml:space="preserve"> </w:t>
      </w:r>
      <w:r w:rsidRPr="004B2102">
        <w:rPr>
          <w:u w:val="single"/>
        </w:rPr>
        <w:t>for</w:t>
      </w:r>
      <w:r w:rsidRPr="004B2102">
        <w:rPr>
          <w:sz w:val="16"/>
        </w:rPr>
        <w:t xml:space="preserve"> the </w:t>
      </w:r>
      <w:r w:rsidRPr="004B2102">
        <w:rPr>
          <w:u w:val="single"/>
        </w:rPr>
        <w:t>private commercial development</w:t>
      </w:r>
      <w:r w:rsidRPr="004B2102">
        <w:rPr>
          <w:sz w:val="16"/>
        </w:rPr>
        <w:t xml:space="preserve"> </w:t>
      </w:r>
      <w:r w:rsidRPr="004B2102">
        <w:rPr>
          <w:u w:val="single"/>
        </w:rPr>
        <w:t>of outer space resources will allow these near space</w:t>
      </w:r>
      <w:r w:rsidRPr="00182C42">
        <w:rPr>
          <w:u w:val="single"/>
        </w:rPr>
        <w:t xml:space="preserve"> problems to be exported further into the galaxy</w:t>
      </w:r>
      <w:r w:rsidRPr="00182C42">
        <w:rPr>
          <w:sz w:val="16"/>
        </w:rPr>
        <w:t xml:space="preserve">.3 Moreover, </w:t>
      </w:r>
      <w:r w:rsidRPr="00280F6C">
        <w:rPr>
          <w:rStyle w:val="Emphasis"/>
          <w:highlight w:val="green"/>
        </w:rPr>
        <w:t>without</w:t>
      </w:r>
      <w:r w:rsidRPr="00182C42">
        <w:rPr>
          <w:sz w:val="16"/>
        </w:rPr>
        <w:t xml:space="preserve"> a governing authority or </w:t>
      </w:r>
      <w:r w:rsidRPr="00280F6C">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280F6C">
        <w:rPr>
          <w:rStyle w:val="Emphasis"/>
          <w:highlight w:val="green"/>
        </w:rPr>
        <w:t>or limiting</w:t>
      </w:r>
      <w:r w:rsidRPr="00182C42">
        <w:rPr>
          <w:sz w:val="16"/>
        </w:rPr>
        <w:t xml:space="preserve"> despoliation, </w:t>
      </w:r>
      <w:r w:rsidRPr="00280F6C">
        <w:rPr>
          <w:rStyle w:val="Emphasis"/>
          <w:highlight w:val="green"/>
          <w:bdr w:val="single" w:sz="18" w:space="0" w:color="auto"/>
        </w:rPr>
        <w:t xml:space="preserve">outer space could turn into </w:t>
      </w:r>
      <w:r w:rsidRPr="004B2102">
        <w:rPr>
          <w:rStyle w:val="Emphasis"/>
          <w:bdr w:val="single" w:sz="18" w:space="0" w:color="auto"/>
        </w:rPr>
        <w:t xml:space="preserve">the </w:t>
      </w:r>
      <w:r w:rsidRPr="00280F6C">
        <w:rPr>
          <w:rStyle w:val="Emphasis"/>
          <w:highlight w:val="green"/>
          <w:bdr w:val="single" w:sz="18" w:space="0" w:color="auto"/>
        </w:rPr>
        <w:t>“Wild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w:t>
      </w:r>
      <w:r w:rsidRPr="004B2102">
        <w:rPr>
          <w:rStyle w:val="StyleUnderline"/>
        </w:rPr>
        <w:t xml:space="preserve">explores </w:t>
      </w:r>
      <w:r w:rsidRPr="004B2102">
        <w:rPr>
          <w:rStyle w:val="Emphasis"/>
        </w:rPr>
        <w:t>an alternative concept</w:t>
      </w:r>
      <w:r w:rsidRPr="00280F6C">
        <w:rPr>
          <w:rStyle w:val="Emphasis"/>
          <w:highlight w:val="green"/>
        </w:rPr>
        <w:t>, the commons</w:t>
      </w:r>
      <w:r w:rsidRPr="00C45866">
        <w:rPr>
          <w:rStyle w:val="StyleUnderline"/>
        </w:rPr>
        <w:t xml:space="preserve">, in </w:t>
      </w:r>
      <w:r w:rsidRPr="00280F6C">
        <w:rPr>
          <w:rStyle w:val="Emphasis"/>
          <w:highlight w:val="green"/>
          <w:bdr w:val="single" w:sz="18" w:space="0" w:color="auto"/>
        </w:rPr>
        <w:t xml:space="preserve">which no individual owns </w:t>
      </w:r>
      <w:r w:rsidRPr="004B2102">
        <w:rPr>
          <w:rStyle w:val="Emphasis"/>
          <w:bdr w:val="single" w:sz="18" w:space="0" w:color="auto"/>
        </w:rPr>
        <w:t xml:space="preserve">the </w:t>
      </w:r>
      <w:r w:rsidRPr="00280F6C">
        <w:rPr>
          <w:rStyle w:val="Emphasis"/>
          <w:highlight w:val="green"/>
          <w:bdr w:val="single" w:sz="18" w:space="0" w:color="auto"/>
        </w:rPr>
        <w:t>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280F6C">
        <w:rPr>
          <w:rStyle w:val="Emphasis"/>
          <w:highlight w:val="green"/>
        </w:rPr>
        <w:t xml:space="preserve">offers a </w:t>
      </w:r>
      <w:r w:rsidRPr="004B2102">
        <w:rPr>
          <w:rStyle w:val="Emphasis"/>
        </w:rPr>
        <w:t xml:space="preserve">workable </w:t>
      </w:r>
      <w:r w:rsidRPr="00280F6C">
        <w:rPr>
          <w:rStyle w:val="Emphasis"/>
          <w:highlight w:val="green"/>
        </w:rPr>
        <w:t>property regime</w:t>
      </w:r>
      <w:r w:rsidRPr="00C45866">
        <w:rPr>
          <w:rStyle w:val="StyleUnderline"/>
        </w:rPr>
        <w:t xml:space="preserve">. This Article demonstrates these conclusions by showing similarities between a large, Earth-bound commons, like the ocean and outer space, and how various </w:t>
      </w:r>
      <w:r w:rsidRPr="00280F6C">
        <w:rPr>
          <w:rStyle w:val="Emphasis"/>
          <w:highlight w:val="green"/>
        </w:rPr>
        <w:t>commons management</w:t>
      </w:r>
      <w:r w:rsidRPr="00C45866">
        <w:rPr>
          <w:rStyle w:val="StyleUnderline"/>
        </w:rPr>
        <w:t xml:space="preserve"> scenarios </w:t>
      </w:r>
      <w:r w:rsidRPr="00280F6C">
        <w:rPr>
          <w:rStyle w:val="Emphasis"/>
          <w:highlight w:val="green"/>
        </w:rPr>
        <w:t xml:space="preserve">allow equitable use </w:t>
      </w:r>
      <w:r w:rsidRPr="004B2102">
        <w:rPr>
          <w:rStyle w:val="Emphasis"/>
        </w:rPr>
        <w:t>of resources</w:t>
      </w:r>
      <w:r w:rsidRPr="004B2102">
        <w:rPr>
          <w:rStyle w:val="StyleUnderline"/>
        </w:rPr>
        <w:t xml:space="preserve">, </w:t>
      </w:r>
      <w:r w:rsidRPr="004B2102">
        <w:rPr>
          <w:rStyle w:val="Emphasis"/>
        </w:rPr>
        <w:t xml:space="preserve">while </w:t>
      </w:r>
      <w:r w:rsidRPr="00280F6C">
        <w:rPr>
          <w:rStyle w:val="Emphasis"/>
          <w:highlight w:val="green"/>
          <w:bdr w:val="single" w:sz="18" w:space="0" w:color="auto"/>
        </w:rPr>
        <w:t>preventing</w:t>
      </w:r>
      <w:r w:rsidRPr="00C45866">
        <w:rPr>
          <w:rStyle w:val="StyleUnderline"/>
          <w:bdr w:val="single" w:sz="18" w:space="0" w:color="auto"/>
        </w:rPr>
        <w:t xml:space="preserve"> their </w:t>
      </w:r>
      <w:r w:rsidRPr="004B2102">
        <w:rPr>
          <w:rStyle w:val="Emphasis"/>
          <w:bdr w:val="single" w:sz="18" w:space="0" w:color="auto"/>
        </w:rPr>
        <w:t>despoliation</w:t>
      </w:r>
      <w:r w:rsidRPr="004B2102">
        <w:rPr>
          <w:rStyle w:val="StyleUnderline"/>
          <w:bdr w:val="single" w:sz="18" w:space="0" w:color="auto"/>
        </w:rPr>
        <w:t xml:space="preserve"> </w:t>
      </w:r>
      <w:r w:rsidRPr="004B2102">
        <w:rPr>
          <w:rStyle w:val="Emphasis"/>
          <w:bdr w:val="single" w:sz="18" w:space="0" w:color="auto"/>
        </w:rPr>
        <w:t xml:space="preserve">and </w:t>
      </w:r>
      <w:r w:rsidRPr="00280F6C">
        <w:rPr>
          <w:rStyle w:val="Emphasis"/>
          <w:highlight w:val="green"/>
          <w:bdr w:val="single" w:sz="18" w:space="0" w:color="auto"/>
        </w:rPr>
        <w:t>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280F6C">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280F6C">
        <w:rPr>
          <w:rStyle w:val="Emphasis"/>
          <w:highlight w:val="green"/>
        </w:rPr>
        <w:t>used</w:t>
      </w:r>
      <w:r w:rsidRPr="00072948">
        <w:rPr>
          <w:rStyle w:val="Emphasis"/>
        </w:rPr>
        <w:t xml:space="preserve"> </w:t>
      </w:r>
      <w:r w:rsidRPr="004B2102">
        <w:rPr>
          <w:rStyle w:val="Emphasis"/>
        </w:rPr>
        <w:t xml:space="preserve">effectively for </w:t>
      </w:r>
      <w:r w:rsidRPr="00280F6C">
        <w:rPr>
          <w:rStyle w:val="Emphasis"/>
          <w:highlight w:val="green"/>
        </w:rPr>
        <w:t>centuries</w:t>
      </w:r>
      <w:r w:rsidRPr="00182C42">
        <w:rPr>
          <w:u w:val="single"/>
        </w:rPr>
        <w:t xml:space="preserve"> to </w:t>
      </w:r>
      <w:r w:rsidRPr="00280F6C">
        <w:rPr>
          <w:rStyle w:val="Emphasis"/>
          <w:highlight w:val="green"/>
        </w:rPr>
        <w:t>protect</w:t>
      </w:r>
      <w:r w:rsidRPr="00072948">
        <w:rPr>
          <w:rStyle w:val="Emphasis"/>
        </w:rPr>
        <w:t xml:space="preserve"> the </w:t>
      </w:r>
      <w:r w:rsidRPr="004B2102">
        <w:rPr>
          <w:rStyle w:val="Emphasis"/>
        </w:rPr>
        <w:t>public’s</w:t>
      </w:r>
      <w:r w:rsidRPr="00072948">
        <w:rPr>
          <w:rStyle w:val="Emphasis"/>
        </w:rPr>
        <w:t xml:space="preserve"> </w:t>
      </w:r>
      <w:r w:rsidRPr="00280F6C">
        <w:rPr>
          <w:rStyle w:val="Emphasis"/>
          <w:highlight w:val="green"/>
        </w:rPr>
        <w:t>interests</w:t>
      </w:r>
      <w:r w:rsidRPr="00182C42">
        <w:rPr>
          <w:u w:val="single"/>
        </w:rPr>
        <w:t xml:space="preserve"> in terrestrial </w:t>
      </w:r>
      <w:r w:rsidRPr="00D9212A">
        <w:rPr>
          <w:sz w:val="16"/>
        </w:rPr>
        <w:t>common pool resources (</w:t>
      </w:r>
      <w:r w:rsidRPr="00280F6C">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280F6C">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4B2102">
        <w:rPr>
          <w:rStyle w:val="Emphasis"/>
        </w:rPr>
        <w:t>private</w:t>
      </w:r>
      <w:r w:rsidRPr="004B2102">
        <w:rPr>
          <w:u w:val="single"/>
        </w:rPr>
        <w:t xml:space="preserve"> commercial </w:t>
      </w:r>
      <w:r w:rsidRPr="004B2102">
        <w:rPr>
          <w:rStyle w:val="Emphasis"/>
        </w:rPr>
        <w:t>interests</w:t>
      </w:r>
      <w:r w:rsidRPr="004B2102">
        <w:rPr>
          <w:sz w:val="16"/>
        </w:rPr>
        <w:t xml:space="preserve"> to </w:t>
      </w:r>
      <w:r w:rsidRPr="004B2102">
        <w:rPr>
          <w:rStyle w:val="Emphasis"/>
        </w:rPr>
        <w:t>invade</w:t>
      </w:r>
      <w:r w:rsidRPr="004B2102">
        <w:rPr>
          <w:u w:val="single"/>
        </w:rPr>
        <w:t xml:space="preserve"> outer </w:t>
      </w:r>
      <w:r w:rsidRPr="004B2102">
        <w:rPr>
          <w:rStyle w:val="Emphasis"/>
        </w:rPr>
        <w:t>space</w:t>
      </w:r>
      <w:r w:rsidRPr="004B2102">
        <w:rPr>
          <w:u w:val="single"/>
        </w:rPr>
        <w:t xml:space="preserve"> with </w:t>
      </w:r>
      <w:r w:rsidRPr="004B2102">
        <w:rPr>
          <w:sz w:val="16"/>
        </w:rPr>
        <w:t xml:space="preserve">the </w:t>
      </w:r>
      <w:r w:rsidRPr="004B2102">
        <w:rPr>
          <w:u w:val="single"/>
        </w:rPr>
        <w:t xml:space="preserve">potential for </w:t>
      </w:r>
      <w:r w:rsidRPr="004B2102">
        <w:rPr>
          <w:sz w:val="16"/>
        </w:rPr>
        <w:t xml:space="preserve">similar </w:t>
      </w:r>
      <w:r w:rsidRPr="004B2102">
        <w:rPr>
          <w:rStyle w:val="Emphasis"/>
        </w:rPr>
        <w:t>adverse impacts</w:t>
      </w:r>
      <w:r w:rsidRPr="004B2102">
        <w:rPr>
          <w:sz w:val="16"/>
        </w:rPr>
        <w:t xml:space="preserve">.15 Part II examines the international legal framework governing those activities and finds it lacks any capacity to regulate activities in outer space, in part because it is riddled with </w:t>
      </w:r>
      <w:r w:rsidRPr="004B2102">
        <w:rPr>
          <w:u w:val="single"/>
        </w:rPr>
        <w:t>ambiguities and contradictions when it comes to ownership of outer space and its resources</w:t>
      </w:r>
      <w:r w:rsidRPr="004B2102">
        <w:rPr>
          <w:sz w:val="16"/>
        </w:rPr>
        <w:t xml:space="preserve">. </w:t>
      </w:r>
      <w:r w:rsidRPr="004B2102">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w:t>
      </w:r>
      <w:r w:rsidRPr="00D9212A">
        <w:rPr>
          <w:sz w:val="16"/>
          <w:szCs w:val="16"/>
        </w:rPr>
        <w:t>,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280F6C">
        <w:rPr>
          <w:rStyle w:val="Emphasis"/>
          <w:highlight w:val="green"/>
        </w:rPr>
        <w:t>Only</w:t>
      </w:r>
      <w:r w:rsidRPr="00D9212A">
        <w:rPr>
          <w:u w:val="single"/>
        </w:rPr>
        <w:t xml:space="preserve"> the </w:t>
      </w:r>
      <w:r w:rsidRPr="00280F6C">
        <w:rPr>
          <w:rStyle w:val="Emphasis"/>
          <w:highlight w:val="green"/>
        </w:rPr>
        <w:t>PTD</w:t>
      </w:r>
      <w:r w:rsidRPr="00D9212A">
        <w:rPr>
          <w:sz w:val="16"/>
        </w:rPr>
        <w:t xml:space="preserve">, which has been used for centuries to protect the public’s interests in CPRs and has </w:t>
      </w:r>
      <w:r w:rsidRPr="00280F6C">
        <w:rPr>
          <w:rStyle w:val="Emphasis"/>
          <w:highlight w:val="green"/>
        </w:rPr>
        <w:t>demonstrated</w:t>
      </w:r>
      <w:r w:rsidRPr="00D9212A">
        <w:rPr>
          <w:u w:val="single"/>
        </w:rPr>
        <w:t xml:space="preserve"> its </w:t>
      </w:r>
      <w:r w:rsidRPr="00280F6C">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280F6C">
        <w:rPr>
          <w:rStyle w:val="Emphasis"/>
          <w:highlight w:val="green"/>
        </w:rPr>
        <w:t>meet</w:t>
      </w:r>
      <w:r w:rsidRPr="00D9212A">
        <w:rPr>
          <w:u w:val="single"/>
        </w:rPr>
        <w:t xml:space="preserve"> these </w:t>
      </w:r>
      <w:r w:rsidRPr="00280F6C">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280F6C">
        <w:rPr>
          <w:rStyle w:val="Emphasis"/>
          <w:highlight w:val="green"/>
        </w:rPr>
        <w:t>open access</w:t>
      </w:r>
      <w:r w:rsidRPr="00D9212A">
        <w:rPr>
          <w:u w:val="single"/>
        </w:rPr>
        <w:t xml:space="preserve"> purpose </w:t>
      </w:r>
      <w:r w:rsidRPr="00280F6C">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280F6C">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280F6C">
        <w:rPr>
          <w:rStyle w:val="Emphasis"/>
          <w:highlight w:val="green"/>
        </w:rPr>
        <w:t>using</w:t>
      </w:r>
      <w:r w:rsidRPr="00D9212A">
        <w:rPr>
          <w:u w:val="single"/>
        </w:rPr>
        <w:t xml:space="preserve"> the </w:t>
      </w:r>
      <w:r w:rsidRPr="00280F6C">
        <w:rPr>
          <w:rStyle w:val="Emphasis"/>
          <w:highlight w:val="green"/>
        </w:rPr>
        <w:t>PTD</w:t>
      </w:r>
      <w:r w:rsidRPr="00D9212A">
        <w:rPr>
          <w:u w:val="single"/>
        </w:rPr>
        <w:t xml:space="preserve"> will </w:t>
      </w:r>
      <w:r w:rsidRPr="00280F6C">
        <w:rPr>
          <w:rStyle w:val="Emphasis"/>
          <w:highlight w:val="green"/>
        </w:rPr>
        <w:t>lead to</w:t>
      </w:r>
      <w:r w:rsidRPr="00D9212A">
        <w:rPr>
          <w:u w:val="single"/>
        </w:rPr>
        <w:t xml:space="preserve"> a </w:t>
      </w:r>
      <w:r w:rsidRPr="00280F6C">
        <w:rPr>
          <w:rStyle w:val="Emphasis"/>
          <w:highlight w:val="green"/>
          <w:bdr w:val="single" w:sz="18" w:space="0" w:color="auto"/>
        </w:rPr>
        <w:t>durable</w:t>
      </w:r>
      <w:r w:rsidRPr="00072948">
        <w:rPr>
          <w:rStyle w:val="Emphasis"/>
          <w:bdr w:val="single" w:sz="18" w:space="0" w:color="auto"/>
        </w:rPr>
        <w:t xml:space="preserve">, </w:t>
      </w:r>
      <w:r w:rsidRPr="00280F6C">
        <w:rPr>
          <w:rStyle w:val="Emphasis"/>
          <w:highlight w:val="green"/>
          <w:bdr w:val="single" w:sz="18" w:space="0" w:color="auto"/>
        </w:rPr>
        <w:t>equitable</w:t>
      </w:r>
      <w:r w:rsidRPr="00072948">
        <w:rPr>
          <w:rStyle w:val="Emphasis"/>
          <w:bdr w:val="single" w:sz="18" w:space="0" w:color="auto"/>
        </w:rPr>
        <w:t xml:space="preserve"> </w:t>
      </w:r>
      <w:r w:rsidRPr="00280F6C">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677BC736" w14:textId="77777777" w:rsidR="00511989" w:rsidRDefault="00511989" w:rsidP="000D0758">
      <w:pPr>
        <w:rPr>
          <w:sz w:val="16"/>
        </w:rPr>
      </w:pPr>
    </w:p>
    <w:p w14:paraId="43B78700" w14:textId="77777777" w:rsidR="000D0758" w:rsidRPr="00F2365A" w:rsidRDefault="000D0758" w:rsidP="000D0758">
      <w:pPr>
        <w:pStyle w:val="Heading4"/>
      </w:pPr>
      <w:r>
        <w:t xml:space="preserve">Exemptions </w:t>
      </w:r>
      <w:r>
        <w:rPr>
          <w:u w:val="single"/>
        </w:rPr>
        <w:t>devastate</w:t>
      </w:r>
      <w:r>
        <w:t xml:space="preserve"> Regulation Credibility – OST </w:t>
      </w:r>
      <w:r>
        <w:rPr>
          <w:u w:val="single"/>
        </w:rPr>
        <w:t>proves</w:t>
      </w:r>
      <w:r>
        <w:t>.</w:t>
      </w:r>
    </w:p>
    <w:p w14:paraId="72C2EB5B" w14:textId="77777777" w:rsidR="000D0758" w:rsidRPr="00893DBD" w:rsidRDefault="000D0758" w:rsidP="000D0758">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3ACBF287" w14:textId="77777777" w:rsidR="000D0758" w:rsidRPr="00893DBD" w:rsidRDefault="000D0758" w:rsidP="000D0758">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xml:space="preserve">. </w:t>
      </w:r>
      <w:r w:rsidRPr="004B2102">
        <w:rPr>
          <w:rStyle w:val="Emphasis"/>
        </w:rPr>
        <w:t xml:space="preserve">Yet, the decision of an </w:t>
      </w:r>
      <w:r w:rsidRPr="00280F6C">
        <w:rPr>
          <w:rStyle w:val="Emphasis"/>
          <w:highlight w:val="green"/>
        </w:rPr>
        <w:t xml:space="preserve">important state not </w:t>
      </w:r>
      <w:r w:rsidRPr="004B2102">
        <w:rPr>
          <w:rStyle w:val="Emphasis"/>
        </w:rPr>
        <w:t xml:space="preserve">to be </w:t>
      </w:r>
      <w:r w:rsidRPr="00280F6C">
        <w:rPr>
          <w:rStyle w:val="Emphasis"/>
          <w:highlight w:val="green"/>
        </w:rPr>
        <w:t>bound by</w:t>
      </w:r>
      <w:r w:rsidRPr="004B2102">
        <w:rPr>
          <w:rStyle w:val="Emphasis"/>
        </w:rPr>
        <w:t xml:space="preserve"> a regime–creating </w:t>
      </w:r>
      <w:r w:rsidRPr="00280F6C">
        <w:rPr>
          <w:rStyle w:val="Emphasis"/>
          <w:highlight w:val="green"/>
        </w:rPr>
        <w:t>treaty</w:t>
      </w:r>
      <w:r w:rsidRPr="00893DBD">
        <w:rPr>
          <w:rStyle w:val="Emphasis"/>
        </w:rPr>
        <w:t xml:space="preserve"> obviously </w:t>
      </w:r>
      <w:r w:rsidRPr="00280F6C">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w:t>
      </w:r>
      <w:r w:rsidRPr="004B2102">
        <w:rPr>
          <w:sz w:val="16"/>
        </w:rPr>
        <w:t>implications for the survival of the international space regime than the same decision by Bangladesh, Burkina Faso, or Papua New Guinea—the equality</w:t>
      </w:r>
      <w:r w:rsidRPr="00893DBD">
        <w:rPr>
          <w:sz w:val="16"/>
        </w:rPr>
        <w:t xml:space="preserve"> of states under international law remains nothing more than a useful fiction. </w:t>
      </w:r>
      <w:r w:rsidRPr="004B2102">
        <w:rPr>
          <w:rStyle w:val="Emphasis"/>
        </w:rPr>
        <w:t xml:space="preserve">For the </w:t>
      </w:r>
      <w:r w:rsidRPr="00280F6C">
        <w:rPr>
          <w:rStyle w:val="Emphasis"/>
          <w:highlight w:val="green"/>
        </w:rPr>
        <w:t xml:space="preserve">OST </w:t>
      </w:r>
      <w:r w:rsidRPr="004B2102">
        <w:rPr>
          <w:rStyle w:val="Emphasis"/>
        </w:rPr>
        <w:t xml:space="preserve">to remain good international law, it </w:t>
      </w:r>
      <w:r w:rsidRPr="00280F6C">
        <w:rPr>
          <w:rStyle w:val="Emphasis"/>
          <w:highlight w:val="green"/>
        </w:rPr>
        <w:t>must be accepted</w:t>
      </w:r>
      <w:r w:rsidRPr="004B2102">
        <w:rPr>
          <w:rStyle w:val="Emphasis"/>
        </w:rPr>
        <w:t xml:space="preserve"> as such </w:t>
      </w:r>
      <w:r w:rsidRPr="00280F6C">
        <w:rPr>
          <w:rStyle w:val="Emphasis"/>
          <w:highlight w:val="green"/>
        </w:rPr>
        <w:t xml:space="preserve">by </w:t>
      </w:r>
      <w:r w:rsidRPr="004B2102">
        <w:rPr>
          <w:rStyle w:val="Emphasis"/>
        </w:rPr>
        <w:t xml:space="preserve">the </w:t>
      </w:r>
      <w:r w:rsidRPr="00280F6C">
        <w:rPr>
          <w:rStyle w:val="Emphasis"/>
          <w:highlight w:val="green"/>
        </w:rPr>
        <w:t xml:space="preserve">major </w:t>
      </w:r>
      <w:r w:rsidRPr="004B2102">
        <w:rPr>
          <w:rStyle w:val="Emphasis"/>
        </w:rPr>
        <w:t xml:space="preserve">space faring </w:t>
      </w:r>
      <w:r w:rsidRPr="00280F6C">
        <w:rPr>
          <w:rStyle w:val="Emphasis"/>
          <w:highlight w:val="green"/>
        </w:rPr>
        <w:t xml:space="preserve">states </w:t>
      </w:r>
      <w:r w:rsidRPr="004B2102">
        <w:rPr>
          <w:rStyle w:val="Emphasis"/>
        </w:rPr>
        <w:t>of the 21st Century</w:t>
      </w:r>
      <w:r w:rsidRPr="004B2102">
        <w:rPr>
          <w:sz w:val="16"/>
        </w:rPr>
        <w:t xml:space="preserve">: </w:t>
      </w:r>
      <w:proofErr w:type="gramStart"/>
      <w:r w:rsidRPr="004B2102">
        <w:rPr>
          <w:rStyle w:val="StyleUnderline"/>
        </w:rPr>
        <w:t>the</w:t>
      </w:r>
      <w:proofErr w:type="gramEnd"/>
      <w:r w:rsidRPr="004B2102">
        <w:rPr>
          <w:rStyle w:val="StyleUnderline"/>
        </w:rPr>
        <w:t xml:space="preserve"> United States</w:t>
      </w:r>
      <w:r w:rsidRPr="00893DBD">
        <w:rPr>
          <w:rStyle w:val="StyleUnderline"/>
        </w:rPr>
        <w:t xml:space="preserve">, Russia, the European Union, Japan, and China. </w:t>
      </w:r>
      <w:r w:rsidRPr="00280F6C">
        <w:rPr>
          <w:rStyle w:val="Emphasis"/>
          <w:highlight w:val="green"/>
        </w:rPr>
        <w:t>One defection</w:t>
      </w:r>
      <w:r w:rsidRPr="00893DBD">
        <w:rPr>
          <w:rStyle w:val="StyleUnderline"/>
        </w:rPr>
        <w:t xml:space="preserve"> from the regime by a member of this group </w:t>
      </w:r>
      <w:r w:rsidRPr="00280F6C">
        <w:rPr>
          <w:rStyle w:val="Emphasis"/>
          <w:highlight w:val="green"/>
        </w:rPr>
        <w:t>would</w:t>
      </w:r>
      <w:r w:rsidRPr="00893DBD">
        <w:rPr>
          <w:rStyle w:val="StyleUnderline"/>
        </w:rPr>
        <w:t xml:space="preserve"> no doubt </w:t>
      </w:r>
      <w:r w:rsidRPr="00280F6C">
        <w:rPr>
          <w:rStyle w:val="Emphasis"/>
          <w:highlight w:val="green"/>
        </w:rPr>
        <w:t xml:space="preserve">lead to </w:t>
      </w:r>
      <w:r w:rsidRPr="004B2102">
        <w:rPr>
          <w:rStyle w:val="Emphasis"/>
        </w:rPr>
        <w:t xml:space="preserve">its effective </w:t>
      </w:r>
      <w:r w:rsidRPr="00280F6C">
        <w:rPr>
          <w:rStyle w:val="Emphasis"/>
          <w:highlight w:val="green"/>
        </w:rPr>
        <w:t>collapse</w:t>
      </w:r>
      <w:r w:rsidRPr="00893DBD">
        <w:rPr>
          <w:rStyle w:val="StyleUnderline"/>
        </w:rPr>
        <w:t xml:space="preserve">, </w:t>
      </w:r>
      <w:r w:rsidRPr="004B2102">
        <w:rPr>
          <w:rStyle w:val="Emphasis"/>
        </w:rPr>
        <w:t xml:space="preserve">as the </w:t>
      </w:r>
      <w:r w:rsidRPr="00280F6C">
        <w:rPr>
          <w:rStyle w:val="Emphasis"/>
          <w:highlight w:val="green"/>
        </w:rPr>
        <w:t xml:space="preserve">remaining </w:t>
      </w:r>
      <w:r w:rsidRPr="004B2102">
        <w:rPr>
          <w:rStyle w:val="Emphasis"/>
        </w:rPr>
        <w:t xml:space="preserve">space faring </w:t>
      </w:r>
      <w:r w:rsidRPr="00280F6C">
        <w:rPr>
          <w:rStyle w:val="Emphasis"/>
          <w:highlight w:val="green"/>
        </w:rPr>
        <w:t xml:space="preserve">states </w:t>
      </w:r>
      <w:r w:rsidRPr="004B2102">
        <w:rPr>
          <w:rStyle w:val="Emphasis"/>
        </w:rPr>
        <w:t xml:space="preserve">are </w:t>
      </w:r>
      <w:r w:rsidRPr="00280F6C">
        <w:rPr>
          <w:rStyle w:val="Emphasis"/>
          <w:highlight w:val="green"/>
        </w:rPr>
        <w:t xml:space="preserve">unlikely </w:t>
      </w:r>
      <w:r w:rsidRPr="004B2102">
        <w:rPr>
          <w:rStyle w:val="Emphasis"/>
        </w:rPr>
        <w:t>to use</w:t>
      </w:r>
      <w:r w:rsidRPr="004B2102">
        <w:rPr>
          <w:rStyle w:val="StyleUnderline"/>
        </w:rPr>
        <w:t xml:space="preserve"> the kind of </w:t>
      </w:r>
      <w:r w:rsidRPr="004B2102">
        <w:rPr>
          <w:rStyle w:val="Emphasis"/>
          <w:bdr w:val="single" w:sz="18" w:space="0" w:color="auto"/>
        </w:rPr>
        <w:t xml:space="preserve">coercion necessary </w:t>
      </w:r>
      <w:r w:rsidRPr="00280F6C">
        <w:rPr>
          <w:rStyle w:val="Emphasis"/>
          <w:highlight w:val="green"/>
          <w:bdr w:val="single" w:sz="18" w:space="0" w:color="auto"/>
        </w:rPr>
        <w:t xml:space="preserve">to enforce </w:t>
      </w:r>
      <w:r w:rsidRPr="004B2102">
        <w:rPr>
          <w:rStyle w:val="Emphasis"/>
          <w:bdr w:val="single" w:sz="18" w:space="0" w:color="auto"/>
        </w:rPr>
        <w:t xml:space="preserve">the </w:t>
      </w:r>
      <w:r w:rsidRPr="00280F6C">
        <w:rPr>
          <w:rStyle w:val="Emphasis"/>
          <w:highlight w:val="green"/>
          <w:bdr w:val="single" w:sz="18" w:space="0" w:color="auto"/>
        </w:rPr>
        <w:t>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3D23F13F" w14:textId="77777777" w:rsidR="000D0758" w:rsidRPr="00F103DB" w:rsidRDefault="000D0758" w:rsidP="000D0758"/>
    <w:p w14:paraId="26EACD50" w14:textId="33A8FDDE" w:rsidR="000D0758" w:rsidRPr="00F103DB" w:rsidRDefault="000D0758" w:rsidP="000D0758">
      <w:pPr>
        <w:pStyle w:val="Heading3"/>
      </w:pPr>
      <w:r>
        <w:t>1AC---</w:t>
      </w:r>
      <w:r w:rsidR="00511989">
        <w:t>Sustainability</w:t>
      </w:r>
    </w:p>
    <w:p w14:paraId="18D33E39" w14:textId="77777777" w:rsidR="000D0758" w:rsidRDefault="000D0758" w:rsidP="000D0758">
      <w:pPr>
        <w:pStyle w:val="Heading4"/>
      </w:pPr>
      <w:r>
        <w:t xml:space="preserve">The Advantage is </w:t>
      </w:r>
      <w:r>
        <w:rPr>
          <w:u w:val="single"/>
        </w:rPr>
        <w:t>Sustainable Space Development</w:t>
      </w:r>
      <w:r>
        <w:t>:</w:t>
      </w:r>
    </w:p>
    <w:p w14:paraId="7B06C11C" w14:textId="77777777" w:rsidR="000D0758" w:rsidRPr="00CF6D80" w:rsidRDefault="000D0758" w:rsidP="000D0758">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4D2B360C" w14:textId="77777777" w:rsidR="000D0758" w:rsidRDefault="000D0758" w:rsidP="000D0758">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0DC55356" w14:textId="77777777" w:rsidR="000D0758" w:rsidRPr="00A86525" w:rsidRDefault="000D0758" w:rsidP="000D0758">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280F6C">
        <w:rPr>
          <w:rStyle w:val="Emphasis"/>
          <w:highlight w:val="green"/>
        </w:rPr>
        <w:t>PTD</w:t>
      </w:r>
      <w:r w:rsidRPr="00B57841">
        <w:rPr>
          <w:sz w:val="14"/>
        </w:rPr>
        <w:t xml:space="preserve"> </w:t>
      </w:r>
      <w:r w:rsidRPr="004B2102">
        <w:rPr>
          <w:rStyle w:val="Emphasis"/>
        </w:rPr>
        <w:t>offers</w:t>
      </w:r>
      <w:r w:rsidRPr="004B2102">
        <w:rPr>
          <w:sz w:val="14"/>
        </w:rPr>
        <w:t xml:space="preserve"> both an </w:t>
      </w:r>
      <w:r w:rsidRPr="004B2102">
        <w:rPr>
          <w:rStyle w:val="Emphasis"/>
        </w:rPr>
        <w:t xml:space="preserve">approach for </w:t>
      </w:r>
      <w:r w:rsidRPr="00280F6C">
        <w:rPr>
          <w:rStyle w:val="Emphasis"/>
          <w:highlight w:val="green"/>
        </w:rPr>
        <w:t>managing</w:t>
      </w:r>
      <w:r w:rsidRPr="00B57841">
        <w:rPr>
          <w:sz w:val="14"/>
        </w:rPr>
        <w:t xml:space="preserve"> </w:t>
      </w:r>
      <w:r w:rsidRPr="00280F6C">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w:t>
      </w:r>
      <w:r w:rsidRPr="004B2102">
        <w:rPr>
          <w:u w:val="single"/>
        </w:rPr>
        <w:t xml:space="preserve">is </w:t>
      </w:r>
      <w:r w:rsidRPr="004B2102">
        <w:rPr>
          <w:rStyle w:val="Emphasis"/>
        </w:rPr>
        <w:t>based on</w:t>
      </w:r>
      <w:r w:rsidRPr="00D9212A">
        <w:rPr>
          <w:u w:val="single"/>
        </w:rPr>
        <w:t xml:space="preserve"> the idea that the</w:t>
      </w:r>
      <w:r w:rsidRPr="00B57841">
        <w:rPr>
          <w:sz w:val="14"/>
        </w:rPr>
        <w:t xml:space="preserve"> “</w:t>
      </w:r>
      <w:r w:rsidRPr="00280F6C">
        <w:rPr>
          <w:rStyle w:val="Emphasis"/>
          <w:highlight w:val="green"/>
          <w:bdr w:val="single" w:sz="18" w:space="0" w:color="auto"/>
        </w:rPr>
        <w:t>sovereign</w:t>
      </w:r>
      <w:r w:rsidRPr="00EF2372">
        <w:rPr>
          <w:rStyle w:val="Emphasis"/>
          <w:bdr w:val="single" w:sz="18" w:space="0" w:color="auto"/>
        </w:rPr>
        <w:t xml:space="preserve"> </w:t>
      </w:r>
      <w:r w:rsidRPr="00280F6C">
        <w:rPr>
          <w:rStyle w:val="Emphasis"/>
          <w:highlight w:val="green"/>
          <w:bdr w:val="single" w:sz="18" w:space="0" w:color="auto"/>
        </w:rPr>
        <w:t>holds</w:t>
      </w:r>
      <w:r w:rsidRPr="00EF2372">
        <w:rPr>
          <w:rStyle w:val="Emphasis"/>
          <w:bdr w:val="single" w:sz="18" w:space="0" w:color="auto"/>
        </w:rPr>
        <w:t xml:space="preserve"> certain </w:t>
      </w:r>
      <w:r w:rsidRPr="00280F6C">
        <w:rPr>
          <w:rStyle w:val="Emphasis"/>
          <w:highlight w:val="green"/>
          <w:bdr w:val="single" w:sz="18" w:space="0" w:color="auto"/>
        </w:rPr>
        <w:t>common properties</w:t>
      </w:r>
      <w:r w:rsidRPr="00EF2372">
        <w:rPr>
          <w:rStyle w:val="Emphasis"/>
          <w:bdr w:val="single" w:sz="18" w:space="0" w:color="auto"/>
        </w:rPr>
        <w:t xml:space="preserve"> </w:t>
      </w:r>
      <w:r w:rsidRPr="00280F6C">
        <w:rPr>
          <w:rStyle w:val="Emphasis"/>
          <w:highlight w:val="green"/>
          <w:bdr w:val="single" w:sz="18" w:space="0" w:color="auto"/>
        </w:rPr>
        <w:t>in</w:t>
      </w:r>
      <w:r w:rsidRPr="00EF2372">
        <w:rPr>
          <w:rStyle w:val="Emphasis"/>
          <w:bdr w:val="single" w:sz="18" w:space="0" w:color="auto"/>
        </w:rPr>
        <w:t xml:space="preserve"> </w:t>
      </w:r>
      <w:r w:rsidRPr="00280F6C">
        <w:rPr>
          <w:rStyle w:val="Emphasis"/>
          <w:highlight w:val="green"/>
          <w:bdr w:val="single" w:sz="18" w:space="0" w:color="auto"/>
        </w:rPr>
        <w:t>trust</w:t>
      </w:r>
      <w:r w:rsidRPr="00D9212A">
        <w:rPr>
          <w:u w:val="single"/>
        </w:rPr>
        <w:t xml:space="preserve"> in perpetuity </w:t>
      </w:r>
      <w:r w:rsidRPr="00280F6C">
        <w:rPr>
          <w:rStyle w:val="Emphasis"/>
          <w:highlight w:val="green"/>
          <w:bdr w:val="single" w:sz="18" w:space="0" w:color="auto"/>
        </w:rPr>
        <w:t>for</w:t>
      </w:r>
      <w:r w:rsidRPr="00EF2372">
        <w:rPr>
          <w:rStyle w:val="Emphasis"/>
          <w:bdr w:val="single" w:sz="18" w:space="0" w:color="auto"/>
        </w:rPr>
        <w:t xml:space="preserve"> the </w:t>
      </w:r>
      <w:r w:rsidRPr="00280F6C">
        <w:rPr>
          <w:rStyle w:val="Emphasis"/>
          <w:highlight w:val="green"/>
          <w:bdr w:val="single" w:sz="18" w:space="0" w:color="auto"/>
        </w:rPr>
        <w:t>free</w:t>
      </w:r>
      <w:r w:rsidRPr="00EF2372">
        <w:rPr>
          <w:rStyle w:val="Emphasis"/>
          <w:bdr w:val="single" w:sz="18" w:space="0" w:color="auto"/>
        </w:rPr>
        <w:t xml:space="preserve"> and unimpeded </w:t>
      </w:r>
      <w:r w:rsidRPr="00280F6C">
        <w:rPr>
          <w:rStyle w:val="Emphasis"/>
          <w:highlight w:val="green"/>
          <w:bdr w:val="single" w:sz="18" w:space="0" w:color="auto"/>
        </w:rPr>
        <w:t>use</w:t>
      </w:r>
      <w:r w:rsidRPr="00EF2372">
        <w:rPr>
          <w:rStyle w:val="Emphasis"/>
          <w:bdr w:val="single" w:sz="18" w:space="0" w:color="auto"/>
        </w:rPr>
        <w:t xml:space="preserve"> </w:t>
      </w:r>
      <w:r w:rsidRPr="004B2102">
        <w:rPr>
          <w:rStyle w:val="Emphasis"/>
          <w:bdr w:val="single" w:sz="18" w:space="0" w:color="auto"/>
        </w:rPr>
        <w:t>of</w:t>
      </w:r>
      <w:r w:rsidRPr="00EF2372">
        <w:rPr>
          <w:rStyle w:val="Emphasis"/>
          <w:bdr w:val="single" w:sz="18" w:space="0" w:color="auto"/>
        </w:rPr>
        <w:t xml:space="preserve"> the general </w:t>
      </w:r>
      <w:r w:rsidRPr="00280F6C">
        <w:rPr>
          <w:rStyle w:val="Emphasis"/>
          <w:highlight w:val="green"/>
          <w:bdr w:val="single" w:sz="18" w:space="0" w:color="auto"/>
        </w:rPr>
        <w:t>public</w:t>
      </w:r>
      <w:r w:rsidRPr="00B57841">
        <w:rPr>
          <w:sz w:val="14"/>
        </w:rPr>
        <w:t xml:space="preserve">.”508 The </w:t>
      </w:r>
      <w:r w:rsidRPr="00D9212A">
        <w:rPr>
          <w:u w:val="single"/>
        </w:rPr>
        <w:t xml:space="preserve">public’s </w:t>
      </w:r>
      <w:r w:rsidRPr="00280F6C">
        <w:rPr>
          <w:rStyle w:val="Emphasis"/>
          <w:highlight w:val="green"/>
        </w:rPr>
        <w:t>r</w:t>
      </w:r>
      <w:r w:rsidRPr="00D9212A">
        <w:rPr>
          <w:u w:val="single"/>
        </w:rPr>
        <w:t xml:space="preserve">ight </w:t>
      </w:r>
      <w:r w:rsidRPr="00280F6C">
        <w:rPr>
          <w:rStyle w:val="Emphasis"/>
          <w:highlight w:val="green"/>
        </w:rPr>
        <w:t>t</w:t>
      </w:r>
      <w:r w:rsidRPr="00D9212A">
        <w:rPr>
          <w:u w:val="single"/>
        </w:rPr>
        <w:t xml:space="preserve">o </w:t>
      </w:r>
      <w:r w:rsidRPr="00280F6C">
        <w:rPr>
          <w:rStyle w:val="Emphasis"/>
          <w:highlight w:val="green"/>
        </w:rPr>
        <w:t>a</w:t>
      </w:r>
      <w:r w:rsidRPr="00D9212A">
        <w:rPr>
          <w:u w:val="single"/>
        </w:rPr>
        <w:t xml:space="preserve">ccess and use trust resources is </w:t>
      </w:r>
      <w:r w:rsidRPr="00280F6C">
        <w:rPr>
          <w:rStyle w:val="Emphasis"/>
          <w:highlight w:val="green"/>
          <w:bdr w:val="single" w:sz="18" w:space="0" w:color="auto"/>
        </w:rPr>
        <w:t>never lost</w:t>
      </w:r>
      <w:r w:rsidRPr="00B57841">
        <w:rPr>
          <w:sz w:val="14"/>
        </w:rPr>
        <w:t xml:space="preserve">, and </w:t>
      </w:r>
      <w:r w:rsidRPr="00280F6C">
        <w:rPr>
          <w:rStyle w:val="Emphasis"/>
          <w:highlight w:val="green"/>
        </w:rPr>
        <w:t>neither</w:t>
      </w:r>
      <w:r w:rsidRPr="00B57841">
        <w:rPr>
          <w:sz w:val="14"/>
        </w:rPr>
        <w:t xml:space="preserve"> the </w:t>
      </w:r>
      <w:r w:rsidRPr="00280F6C">
        <w:rPr>
          <w:rStyle w:val="Emphasis"/>
          <w:highlight w:val="green"/>
        </w:rPr>
        <w:t xml:space="preserve">government nor private </w:t>
      </w:r>
      <w:r w:rsidRPr="004B2102">
        <w:rPr>
          <w:rStyle w:val="Emphasis"/>
        </w:rPr>
        <w:t xml:space="preserve">individuals </w:t>
      </w:r>
      <w:r w:rsidRPr="00280F6C">
        <w:rPr>
          <w:rStyle w:val="Emphasis"/>
          <w:highlight w:val="green"/>
        </w:rPr>
        <w:t>can alienate</w:t>
      </w:r>
      <w:r w:rsidRPr="00D9212A">
        <w:rPr>
          <w:u w:val="single"/>
        </w:rPr>
        <w:t xml:space="preserve"> or</w:t>
      </w:r>
      <w:r w:rsidRPr="00B57841">
        <w:rPr>
          <w:sz w:val="14"/>
        </w:rPr>
        <w:t xml:space="preserve"> otherwise adversely </w:t>
      </w:r>
      <w:r w:rsidRPr="00D9212A">
        <w:rPr>
          <w:u w:val="single"/>
        </w:rPr>
        <w:t xml:space="preserve">affect </w:t>
      </w:r>
      <w:r w:rsidRPr="004B2102">
        <w:rPr>
          <w:rStyle w:val="Emphasis"/>
        </w:rPr>
        <w:t xml:space="preserve">those </w:t>
      </w:r>
      <w:r w:rsidRPr="00280F6C">
        <w:rPr>
          <w:rStyle w:val="Emphasis"/>
          <w:highlight w:val="green"/>
        </w:rPr>
        <w:t>resources</w:t>
      </w:r>
      <w:r w:rsidRPr="00D9212A">
        <w:rPr>
          <w:u w:val="single"/>
        </w:rPr>
        <w:t xml:space="preserve"> </w:t>
      </w:r>
      <w:r w:rsidRPr="00280F6C">
        <w:rPr>
          <w:rStyle w:val="Emphasis"/>
          <w:highlight w:val="green"/>
          <w:bdr w:val="single" w:sz="18" w:space="0" w:color="auto"/>
        </w:rPr>
        <w:t xml:space="preserve">unless for a </w:t>
      </w:r>
      <w:r w:rsidRPr="004B2102">
        <w:rPr>
          <w:rStyle w:val="Emphasis"/>
          <w:bdr w:val="single" w:sz="18" w:space="0" w:color="auto"/>
        </w:rPr>
        <w:t xml:space="preserve">comparable </w:t>
      </w:r>
      <w:r w:rsidRPr="00280F6C">
        <w:rPr>
          <w:rStyle w:val="Emphasis"/>
          <w:highlight w:val="green"/>
          <w:bdr w:val="single" w:sz="18" w:space="0" w:color="auto"/>
        </w:rPr>
        <w:t>public purpose</w:t>
      </w:r>
      <w:r w:rsidRPr="00B57841">
        <w:rPr>
          <w:sz w:val="14"/>
        </w:rPr>
        <w:t xml:space="preserve">.509 The </w:t>
      </w:r>
      <w:r w:rsidRPr="00280F6C">
        <w:rPr>
          <w:rStyle w:val="Emphasis"/>
          <w:highlight w:val="green"/>
        </w:rPr>
        <w:t>resources</w:t>
      </w:r>
      <w:r w:rsidRPr="00D9212A">
        <w:rPr>
          <w:u w:val="single"/>
        </w:rPr>
        <w:t xml:space="preserve"> the doctrine protects</w:t>
      </w:r>
      <w:r w:rsidRPr="00B57841">
        <w:rPr>
          <w:sz w:val="14"/>
        </w:rPr>
        <w:t xml:space="preserve"> “have long </w:t>
      </w:r>
      <w:r w:rsidRPr="00220C32">
        <w:rPr>
          <w:sz w:val="14"/>
        </w:rPr>
        <w:t xml:space="preserve">been </w:t>
      </w:r>
      <w:r w:rsidRPr="00220C32">
        <w:rPr>
          <w:rStyle w:val="Emphasis"/>
        </w:rPr>
        <w:t>part of</w:t>
      </w:r>
      <w:r w:rsidRPr="00220C32">
        <w:rPr>
          <w:sz w:val="14"/>
        </w:rPr>
        <w:t xml:space="preserve"> a ‘</w:t>
      </w:r>
      <w:r w:rsidRPr="00220C32">
        <w:rPr>
          <w:rStyle w:val="Emphasis"/>
          <w:bdr w:val="single" w:sz="18" w:space="0" w:color="auto"/>
        </w:rPr>
        <w:t>taxonomy of property’</w:t>
      </w:r>
      <w:r w:rsidRPr="00220C32">
        <w:rPr>
          <w:sz w:val="14"/>
        </w:rPr>
        <w:t xml:space="preserve"> [that </w:t>
      </w:r>
      <w:r w:rsidRPr="00220C32">
        <w:rPr>
          <w:u w:val="single"/>
        </w:rPr>
        <w:t>recognizes</w:t>
      </w:r>
      <w:r w:rsidRPr="00220C32">
        <w:rPr>
          <w:sz w:val="14"/>
        </w:rPr>
        <w:t xml:space="preserve">] </w:t>
      </w:r>
      <w:r w:rsidRPr="00220C32">
        <w:rPr>
          <w:u w:val="single"/>
        </w:rPr>
        <w:t>the division of natural wealth into private and public property</w:t>
      </w:r>
      <w:r w:rsidRPr="00220C32">
        <w:rPr>
          <w:sz w:val="14"/>
        </w:rPr>
        <w:t>.</w:t>
      </w:r>
      <w:r w:rsidRPr="00B57841">
        <w:rPr>
          <w:sz w:val="14"/>
        </w:rPr>
        <w:t xml:space="preserve">”510 “The </w:t>
      </w:r>
      <w:r w:rsidRPr="00280F6C">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280F6C">
        <w:rPr>
          <w:rStyle w:val="Emphasis"/>
          <w:highlight w:val="green"/>
        </w:rPr>
        <w:t>affirmative</w:t>
      </w:r>
      <w:r w:rsidRPr="00B57841">
        <w:rPr>
          <w:sz w:val="14"/>
        </w:rPr>
        <w:t xml:space="preserve">, </w:t>
      </w:r>
      <w:r w:rsidRPr="00CF2839">
        <w:rPr>
          <w:u w:val="single"/>
        </w:rPr>
        <w:t xml:space="preserve">ongoing </w:t>
      </w:r>
      <w:r w:rsidRPr="00280F6C">
        <w:rPr>
          <w:rStyle w:val="Emphasis"/>
          <w:highlight w:val="green"/>
        </w:rPr>
        <w:t>duty to safeguard</w:t>
      </w:r>
      <w:r w:rsidRPr="00732FB1">
        <w:rPr>
          <w:u w:val="single"/>
        </w:rPr>
        <w:t xml:space="preserve"> the </w:t>
      </w:r>
      <w:r w:rsidRPr="00280F6C">
        <w:rPr>
          <w:rStyle w:val="Emphasis"/>
          <w:highlight w:val="green"/>
        </w:rPr>
        <w:t>long-term preservation of</w:t>
      </w:r>
      <w:r w:rsidRPr="00732FB1">
        <w:rPr>
          <w:u w:val="single"/>
        </w:rPr>
        <w:t xml:space="preserve"> those </w:t>
      </w:r>
      <w:r w:rsidRPr="00280F6C">
        <w:rPr>
          <w:rStyle w:val="Emphasis"/>
          <w:highlight w:val="green"/>
        </w:rPr>
        <w:t xml:space="preserve">resources for </w:t>
      </w:r>
      <w:r w:rsidRPr="00220C32">
        <w:rPr>
          <w:rStyle w:val="Emphasis"/>
        </w:rPr>
        <w:t xml:space="preserve">the </w:t>
      </w:r>
      <w:r w:rsidRPr="00220C32">
        <w:rPr>
          <w:rStyle w:val="Emphasis"/>
          <w:bdr w:val="single" w:sz="18" w:space="0" w:color="auto"/>
        </w:rPr>
        <w:t xml:space="preserve">benefit of </w:t>
      </w:r>
      <w:r w:rsidRPr="00280F6C">
        <w:rPr>
          <w:rStyle w:val="Emphasis"/>
          <w:highlight w:val="green"/>
          <w:bdr w:val="single" w:sz="18" w:space="0" w:color="auto"/>
        </w:rPr>
        <w:t>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220C32">
        <w:rPr>
          <w:sz w:val="14"/>
        </w:rPr>
        <w:t xml:space="preserve">The </w:t>
      </w:r>
      <w:r w:rsidRPr="00220C32">
        <w:rPr>
          <w:rStyle w:val="Emphasis"/>
        </w:rPr>
        <w:t>PTD</w:t>
      </w:r>
      <w:r w:rsidRPr="00220C32">
        <w:rPr>
          <w:sz w:val="14"/>
        </w:rPr>
        <w:t xml:space="preserve">, therefore, </w:t>
      </w:r>
      <w:r w:rsidRPr="00220C32">
        <w:rPr>
          <w:rStyle w:val="Emphasis"/>
        </w:rPr>
        <w:t>protects</w:t>
      </w:r>
      <w:r w:rsidRPr="00220C32">
        <w:rPr>
          <w:u w:val="single"/>
        </w:rPr>
        <w:t xml:space="preserve"> the “</w:t>
      </w:r>
      <w:r w:rsidRPr="00220C32">
        <w:rPr>
          <w:rStyle w:val="Emphasis"/>
        </w:rPr>
        <w:t>people’s common heritage</w:t>
      </w:r>
      <w:r w:rsidRPr="00220C32">
        <w:rPr>
          <w:u w:val="single"/>
        </w:rPr>
        <w:t>,”</w:t>
      </w:r>
      <w:r w:rsidRPr="00220C32">
        <w:rPr>
          <w:sz w:val="14"/>
        </w:rPr>
        <w:t xml:space="preserve">518 just as </w:t>
      </w:r>
      <w:r w:rsidRPr="00220C32">
        <w:rPr>
          <w:u w:val="single"/>
        </w:rPr>
        <w:t>Article 11 of</w:t>
      </w:r>
      <w:r w:rsidRPr="00220C32">
        <w:rPr>
          <w:sz w:val="14"/>
        </w:rPr>
        <w:t xml:space="preserve"> the </w:t>
      </w:r>
      <w:r w:rsidRPr="00220C32">
        <w:rPr>
          <w:u w:val="single"/>
        </w:rPr>
        <w:t>Moon Treaty</w:t>
      </w:r>
      <w:r w:rsidRPr="00220C32">
        <w:rPr>
          <w:sz w:val="14"/>
        </w:rPr>
        <w:t xml:space="preserve"> protects </w:t>
      </w:r>
      <w:r w:rsidRPr="00220C32">
        <w:rPr>
          <w:u w:val="single"/>
        </w:rPr>
        <w:t>outer space as part of the common heritage of mankind</w:t>
      </w:r>
      <w:r w:rsidRPr="00220C32">
        <w:rPr>
          <w:sz w:val="14"/>
        </w:rPr>
        <w:t xml:space="preserve">.519 The </w:t>
      </w:r>
      <w:r w:rsidRPr="00220C32">
        <w:rPr>
          <w:u w:val="single"/>
        </w:rPr>
        <w:t>doctrine</w:t>
      </w:r>
      <w:r w:rsidRPr="00220C32">
        <w:rPr>
          <w:sz w:val="14"/>
        </w:rPr>
        <w:t xml:space="preserve"> also appears to</w:t>
      </w:r>
      <w:r w:rsidRPr="00B57841">
        <w:rPr>
          <w:sz w:val="14"/>
        </w:rPr>
        <w:t xml:space="preserve">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220C32">
        <w:rPr>
          <w:u w:val="single"/>
        </w:rPr>
        <w:t>Over time</w:t>
      </w:r>
      <w:r w:rsidRPr="00220C32">
        <w:rPr>
          <w:sz w:val="14"/>
        </w:rPr>
        <w:t xml:space="preserve">, the </w:t>
      </w:r>
      <w:r w:rsidRPr="00220C32">
        <w:rPr>
          <w:rStyle w:val="Emphasis"/>
        </w:rPr>
        <w:t>scope</w:t>
      </w:r>
      <w:r w:rsidRPr="00220C32">
        <w:rPr>
          <w:sz w:val="14"/>
        </w:rPr>
        <w:t xml:space="preserve"> and </w:t>
      </w:r>
      <w:r w:rsidRPr="00220C32">
        <w:rPr>
          <w:rStyle w:val="Emphasis"/>
        </w:rPr>
        <w:t>application of</w:t>
      </w:r>
      <w:r w:rsidRPr="00732FB1">
        <w:rPr>
          <w:u w:val="single"/>
        </w:rPr>
        <w:t xml:space="preserve"> the </w:t>
      </w:r>
      <w:r w:rsidRPr="00280F6C">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280F6C">
        <w:rPr>
          <w:rStyle w:val="Emphasis"/>
          <w:highlight w:val="green"/>
        </w:rPr>
        <w:t>to protect new</w:t>
      </w:r>
      <w:r w:rsidRPr="00732FB1">
        <w:rPr>
          <w:u w:val="single"/>
        </w:rPr>
        <w:t xml:space="preserve"> trust </w:t>
      </w:r>
      <w:r w:rsidRPr="00280F6C">
        <w:rPr>
          <w:rStyle w:val="Emphasis"/>
          <w:highlight w:val="green"/>
        </w:rPr>
        <w:t>resources</w:t>
      </w:r>
      <w:r w:rsidRPr="00B57841">
        <w:rPr>
          <w:sz w:val="14"/>
        </w:rPr>
        <w:t xml:space="preserve">, such as dry sand beaches, inland lakes, groundwater, dry riverbeds, and wildlife,523 </w:t>
      </w:r>
      <w:r w:rsidRPr="00280F6C">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w:t>
      </w:r>
      <w:r w:rsidRPr="00220C32">
        <w:rPr>
          <w:u w:val="single"/>
        </w:rPr>
        <w:t>imposes a perpetual duty on the sovereign to preserve trust resources</w:t>
      </w:r>
      <w:r w:rsidRPr="00220C32">
        <w:rPr>
          <w:sz w:val="14"/>
        </w:rPr>
        <w:t xml:space="preserve">, </w:t>
      </w:r>
      <w:r w:rsidRPr="00220C32">
        <w:rPr>
          <w:u w:val="single"/>
        </w:rPr>
        <w:t>prevents</w:t>
      </w:r>
      <w:r w:rsidRPr="00220C32">
        <w:rPr>
          <w:sz w:val="14"/>
        </w:rPr>
        <w:t xml:space="preserve"> their </w:t>
      </w:r>
      <w:r w:rsidRPr="00220C32">
        <w:rPr>
          <w:u w:val="single"/>
        </w:rPr>
        <w:t>alienation for private benefit</w:t>
      </w:r>
      <w:r w:rsidRPr="00220C32">
        <w:rPr>
          <w:sz w:val="14"/>
        </w:rPr>
        <w:t xml:space="preserve">, </w:t>
      </w:r>
      <w:r w:rsidRPr="00220C32">
        <w:rPr>
          <w:rStyle w:val="Emphasis"/>
        </w:rPr>
        <w:t>assures public access</w:t>
      </w:r>
      <w:r w:rsidRPr="00B57841">
        <w:rPr>
          <w:sz w:val="14"/>
        </w:rPr>
        <w:t xml:space="preserve"> to them, </w:t>
      </w:r>
      <w:r w:rsidRPr="00220C32">
        <w:rPr>
          <w:rStyle w:val="Emphasis"/>
          <w:bdr w:val="single" w:sz="18" w:space="0" w:color="auto"/>
        </w:rPr>
        <w:t xml:space="preserve">and </w:t>
      </w:r>
      <w:r w:rsidRPr="00280F6C">
        <w:rPr>
          <w:rStyle w:val="Emphasis"/>
          <w:highlight w:val="green"/>
          <w:bdr w:val="single" w:sz="18" w:space="0" w:color="auto"/>
        </w:rPr>
        <w:t xml:space="preserve">can be </w:t>
      </w:r>
      <w:r w:rsidRPr="00220C32">
        <w:rPr>
          <w:rStyle w:val="Emphasis"/>
          <w:bdr w:val="single" w:sz="18" w:space="0" w:color="auto"/>
        </w:rPr>
        <w:t>invoked by anyone</w:t>
      </w:r>
      <w:r w:rsidRPr="00220C32">
        <w:rPr>
          <w:sz w:val="14"/>
        </w:rPr>
        <w:t xml:space="preserve"> seems</w:t>
      </w:r>
      <w:r w:rsidRPr="00B57841">
        <w:rPr>
          <w:sz w:val="14"/>
        </w:rPr>
        <w:t xml:space="preserve"> </w:t>
      </w:r>
      <w:r w:rsidRPr="00732FB1">
        <w:rPr>
          <w:u w:val="single"/>
        </w:rPr>
        <w:t xml:space="preserve">particularly </w:t>
      </w:r>
      <w:r w:rsidRPr="00280F6C">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w:t>
      </w:r>
      <w:r w:rsidRPr="00220C32">
        <w:rPr>
          <w:b/>
          <w:bCs/>
          <w:u w:val="single"/>
        </w:rPr>
        <w:t>c</w:t>
      </w:r>
      <w:r w:rsidRPr="00D7274A">
        <w:rPr>
          <w:b/>
          <w:bCs/>
          <w:u w:val="single"/>
        </w:rPr>
        <w:t>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280F6C">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280F6C">
        <w:rPr>
          <w:rStyle w:val="Emphasis"/>
          <w:highlight w:val="green"/>
        </w:rPr>
        <w:t>highly adaptable</w:t>
      </w:r>
      <w:r w:rsidRPr="00B57841">
        <w:rPr>
          <w:sz w:val="14"/>
        </w:rPr>
        <w:t xml:space="preserve"> and </w:t>
      </w:r>
      <w:r w:rsidRPr="00280F6C">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w:t>
      </w:r>
      <w:r w:rsidRPr="00220C32">
        <w:rPr>
          <w:sz w:val="14"/>
        </w:rPr>
        <w:t xml:space="preserve">here, the </w:t>
      </w:r>
      <w:r w:rsidRPr="00220C32">
        <w:rPr>
          <w:rStyle w:val="Emphasis"/>
        </w:rPr>
        <w:t>PTD</w:t>
      </w:r>
      <w:r w:rsidRPr="00220C32">
        <w:rPr>
          <w:sz w:val="14"/>
        </w:rPr>
        <w:t xml:space="preserve"> seems the </w:t>
      </w:r>
      <w:r w:rsidRPr="00220C32">
        <w:rPr>
          <w:rStyle w:val="Emphasis"/>
          <w:bdr w:val="single" w:sz="18" w:space="0" w:color="auto"/>
        </w:rPr>
        <w:t>most suited to keep order in space</w:t>
      </w:r>
      <w:r w:rsidRPr="00220C32">
        <w:rPr>
          <w:sz w:val="14"/>
        </w:rPr>
        <w:t xml:space="preserve"> until a regulatory regime is imposed. </w:t>
      </w:r>
      <w:r w:rsidRPr="00220C32">
        <w:rPr>
          <w:sz w:val="14"/>
          <w:szCs w:val="16"/>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w:t>
      </w:r>
      <w:r w:rsidRPr="00B57841">
        <w:rPr>
          <w:sz w:val="14"/>
          <w:szCs w:val="16"/>
        </w:rPr>
        <w:t xml:space="preserv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280F6C">
        <w:rPr>
          <w:rStyle w:val="Emphasis"/>
          <w:highlight w:val="green"/>
        </w:rPr>
        <w:t>the PTD</w:t>
      </w:r>
      <w:r w:rsidRPr="00A86525">
        <w:rPr>
          <w:rStyle w:val="StyleUnderline"/>
        </w:rPr>
        <w:t xml:space="preserve"> to allow the application of private property management tools, like tradable development rights, </w:t>
      </w:r>
      <w:r w:rsidRPr="00280F6C">
        <w:rPr>
          <w:rStyle w:val="Emphasis"/>
          <w:highlight w:val="green"/>
        </w:rPr>
        <w:t>will</w:t>
      </w:r>
      <w:r w:rsidRPr="00A86525">
        <w:rPr>
          <w:rStyle w:val="StyleUnderline"/>
        </w:rPr>
        <w:t xml:space="preserve"> not only </w:t>
      </w:r>
      <w:r w:rsidRPr="00280F6C">
        <w:rPr>
          <w:rStyle w:val="Emphasis"/>
          <w:highlight w:val="green"/>
        </w:rPr>
        <w:t>allow development</w:t>
      </w:r>
      <w:r w:rsidRPr="00A86525">
        <w:rPr>
          <w:rStyle w:val="StyleUnderline"/>
        </w:rPr>
        <w:t xml:space="preserve">, but also will </w:t>
      </w:r>
      <w:r w:rsidRPr="00280F6C">
        <w:rPr>
          <w:rStyle w:val="Emphasis"/>
          <w:highlight w:val="green"/>
        </w:rPr>
        <w:t>assure</w:t>
      </w:r>
      <w:r w:rsidRPr="00A86525">
        <w:rPr>
          <w:rStyle w:val="StyleUnderline"/>
        </w:rPr>
        <w:t xml:space="preserve"> that when it happens, </w:t>
      </w:r>
      <w:r w:rsidRPr="00280F6C">
        <w:rPr>
          <w:rStyle w:val="Emphasis"/>
          <w:highlight w:val="green"/>
        </w:rPr>
        <w:t xml:space="preserve">it will </w:t>
      </w:r>
      <w:r w:rsidRPr="007813B8">
        <w:rPr>
          <w:rStyle w:val="Emphasis"/>
        </w:rPr>
        <w:t>not</w:t>
      </w:r>
      <w:r w:rsidRPr="00280F6C">
        <w:rPr>
          <w:rStyle w:val="Emphasis"/>
          <w:highlight w:val="green"/>
        </w:rPr>
        <w:t xml:space="preserve"> be</w:t>
      </w:r>
      <w:r w:rsidRPr="00A86525">
        <w:rPr>
          <w:rStyle w:val="StyleUnderline"/>
        </w:rPr>
        <w:t xml:space="preserve"> just </w:t>
      </w:r>
      <w:r w:rsidRPr="00280F6C">
        <w:rPr>
          <w:rStyle w:val="Emphasis"/>
          <w:highlight w:val="green"/>
        </w:rPr>
        <w:t xml:space="preserve">profitable </w:t>
      </w:r>
      <w:r w:rsidRPr="007813B8">
        <w:rPr>
          <w:rStyle w:val="Emphasis"/>
        </w:rPr>
        <w:t>for a few</w:t>
      </w:r>
      <w:r w:rsidRPr="00A86525">
        <w:rPr>
          <w:rStyle w:val="StyleUnderline"/>
        </w:rPr>
        <w:t xml:space="preserve">, </w:t>
      </w:r>
      <w:r w:rsidRPr="007813B8">
        <w:rPr>
          <w:rStyle w:val="Emphasis"/>
          <w:bdr w:val="single" w:sz="18" w:space="0" w:color="auto"/>
        </w:rPr>
        <w:t xml:space="preserve">but will also be </w:t>
      </w:r>
      <w:r w:rsidRPr="00280F6C">
        <w:rPr>
          <w:rStyle w:val="Emphasis"/>
          <w:highlight w:val="green"/>
          <w:bdr w:val="single" w:sz="18" w:space="0" w:color="auto"/>
        </w:rPr>
        <w:t>sustainable and equitable</w:t>
      </w:r>
      <w:r w:rsidRPr="00A86525">
        <w:rPr>
          <w:rStyle w:val="StyleUnderline"/>
        </w:rPr>
        <w:t>.</w:t>
      </w:r>
    </w:p>
    <w:p w14:paraId="661AD013" w14:textId="77777777" w:rsidR="000D0758" w:rsidRDefault="000D0758" w:rsidP="000D0758">
      <w:pPr>
        <w:pStyle w:val="Heading4"/>
      </w:pPr>
      <w:r>
        <w:t>Sustainable development embedded in law solves security, debris, traffic and SSA.</w:t>
      </w:r>
    </w:p>
    <w:p w14:paraId="2DAD4DD5" w14:textId="77777777" w:rsidR="000D0758" w:rsidRDefault="000D0758" w:rsidP="000D0758">
      <w:pPr>
        <w:rPr>
          <w:sz w:val="18"/>
          <w:szCs w:val="18"/>
        </w:rPr>
      </w:pPr>
      <w:proofErr w:type="spellStart"/>
      <w:r w:rsidRPr="00EE53B2">
        <w:rPr>
          <w:rStyle w:val="Style13ptBold"/>
        </w:rPr>
        <w:t>Aganaba</w:t>
      </w:r>
      <w:proofErr w:type="spellEnd"/>
      <w:r w:rsidRPr="00EE53B2">
        <w:rPr>
          <w:rStyle w:val="Style13ptBold"/>
        </w:rPr>
        <w:t>-Jeanty</w:t>
      </w:r>
      <w:r>
        <w:rPr>
          <w:rStyle w:val="Style13ptBold"/>
        </w:rPr>
        <w:t xml:space="preserve"> 16 </w:t>
      </w:r>
      <w:r w:rsidRPr="00EE53B2">
        <w:rPr>
          <w:rStyle w:val="Style13ptBold"/>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6C8FB18D" w14:textId="77777777" w:rsidR="000D0758" w:rsidRDefault="000D0758" w:rsidP="000D0758">
      <w:pPr>
        <w:rPr>
          <w:sz w:val="18"/>
          <w:szCs w:val="18"/>
        </w:rPr>
      </w:pPr>
      <w:r>
        <w:rPr>
          <w:sz w:val="18"/>
          <w:szCs w:val="18"/>
        </w:rPr>
        <w:t>---Critique of status quo polices for space sustainability</w:t>
      </w:r>
    </w:p>
    <w:p w14:paraId="5F9B71DF" w14:textId="77777777" w:rsidR="000D0758" w:rsidRDefault="000D0758" w:rsidP="000D0758">
      <w:pPr>
        <w:rPr>
          <w:sz w:val="18"/>
          <w:szCs w:val="18"/>
        </w:rPr>
      </w:pPr>
      <w:r>
        <w:rPr>
          <w:sz w:val="18"/>
          <w:szCs w:val="18"/>
        </w:rPr>
        <w:t>---New regimes key</w:t>
      </w:r>
    </w:p>
    <w:p w14:paraId="696C5765" w14:textId="77777777" w:rsidR="000D0758" w:rsidRDefault="000D0758" w:rsidP="000D0758">
      <w:pPr>
        <w:rPr>
          <w:sz w:val="18"/>
          <w:szCs w:val="18"/>
        </w:rPr>
      </w:pPr>
      <w:r>
        <w:rPr>
          <w:sz w:val="18"/>
          <w:szCs w:val="18"/>
        </w:rPr>
        <w:t>---Sustainability needs to be in law</w:t>
      </w:r>
    </w:p>
    <w:p w14:paraId="7C61A04B" w14:textId="77777777" w:rsidR="000D0758" w:rsidRPr="00EE53B2" w:rsidRDefault="000D0758" w:rsidP="000D0758">
      <w:pPr>
        <w:rPr>
          <w:sz w:val="18"/>
          <w:szCs w:val="18"/>
        </w:rPr>
      </w:pPr>
      <w:r>
        <w:rPr>
          <w:sz w:val="18"/>
          <w:szCs w:val="18"/>
        </w:rPr>
        <w:t>---Perm VS Global South Ks</w:t>
      </w:r>
    </w:p>
    <w:p w14:paraId="484F5EF2" w14:textId="77777777" w:rsidR="000D0758" w:rsidRPr="00B57841" w:rsidRDefault="000D0758" w:rsidP="000D0758">
      <w:pPr>
        <w:rPr>
          <w:sz w:val="16"/>
        </w:rPr>
      </w:pPr>
      <w:r w:rsidRPr="00220C32">
        <w:rPr>
          <w:sz w:val="16"/>
        </w:rPr>
        <w:t xml:space="preserve">Definitions of space sustainability </w:t>
      </w:r>
      <w:r w:rsidRPr="00220C32">
        <w:rPr>
          <w:rStyle w:val="StyleUnderline"/>
          <w:sz w:val="16"/>
        </w:rPr>
        <w:t xml:space="preserve">The Secure World Foundation defines </w:t>
      </w:r>
      <w:r w:rsidRPr="00220C32">
        <w:rPr>
          <w:rStyle w:val="StyleUnderline"/>
        </w:rPr>
        <w:t xml:space="preserve">space sustainability </w:t>
      </w:r>
      <w:r w:rsidRPr="00220C32">
        <w:rPr>
          <w:rStyle w:val="StyleUnderline"/>
          <w:sz w:val="16"/>
        </w:rPr>
        <w:t>as</w:t>
      </w:r>
      <w:r w:rsidRPr="00220C32">
        <w:rPr>
          <w:rStyle w:val="StyleUnderline"/>
        </w:rPr>
        <w:t xml:space="preserve"> “ensuring that all humanity can continue to use outer space for peaceful purposes and </w:t>
      </w:r>
      <w:r w:rsidRPr="00220C32">
        <w:rPr>
          <w:rStyle w:val="StyleUnderline"/>
          <w:sz w:val="16"/>
        </w:rPr>
        <w:t>socioeconomic</w:t>
      </w:r>
      <w:r w:rsidRPr="00220C32">
        <w:rPr>
          <w:rStyle w:val="StyleUnderline"/>
        </w:rPr>
        <w:t xml:space="preserve"> benefit</w:t>
      </w:r>
      <w:r w:rsidRPr="00220C32">
        <w:rPr>
          <w:sz w:val="16"/>
        </w:rPr>
        <w:t xml:space="preserve">.”39 </w:t>
      </w:r>
      <w:r w:rsidRPr="00220C32">
        <w:rPr>
          <w:rStyle w:val="StyleUnderline"/>
          <w:sz w:val="16"/>
        </w:rPr>
        <w:t>It is also described as “the</w:t>
      </w:r>
      <w:r w:rsidRPr="00EE53B2">
        <w:rPr>
          <w:rStyle w:val="StyleUnderline"/>
          <w:sz w:val="16"/>
        </w:rPr>
        <w:t xml:space="preserve"> ability of all humanity to</w:t>
      </w:r>
      <w:r w:rsidRPr="00EE53B2">
        <w:rPr>
          <w:sz w:val="16"/>
        </w:rPr>
        <w:t xml:space="preserve"> </w:t>
      </w:r>
      <w:r w:rsidRPr="00EE53B2">
        <w:rPr>
          <w:rStyle w:val="Emphasis"/>
          <w:bCs/>
          <w:sz w:val="16"/>
        </w:rPr>
        <w:t>continue to use outer space for peaceful purposes</w:t>
      </w:r>
      <w:r w:rsidRPr="00EE53B2">
        <w:rPr>
          <w:sz w:val="16"/>
        </w:rPr>
        <w:t xml:space="preserve"> </w:t>
      </w:r>
      <w:r w:rsidRPr="00EE53B2">
        <w:rPr>
          <w:rStyle w:val="StyleUnderline"/>
          <w:sz w:val="16"/>
        </w:rPr>
        <w:t>and socioeconomic benefit</w:t>
      </w:r>
      <w:r w:rsidRPr="006372A0">
        <w:rPr>
          <w:rStyle w:val="StyleUnderline"/>
        </w:rPr>
        <w:t xml:space="preserve"> </w:t>
      </w:r>
      <w:r w:rsidRPr="00220C32">
        <w:rPr>
          <w:rStyle w:val="StyleUnderline"/>
        </w:rPr>
        <w:t>over the long term</w:t>
      </w:r>
      <w:r w:rsidRPr="00220C32">
        <w:rPr>
          <w:sz w:val="16"/>
        </w:rPr>
        <w:t>.” It</w:t>
      </w:r>
      <w:r w:rsidRPr="00EE53B2">
        <w:rPr>
          <w:sz w:val="16"/>
        </w:rPr>
        <w:t xml:space="preserve"> is proposed that, </w:t>
      </w:r>
      <w:r w:rsidRPr="00EE53B2">
        <w:rPr>
          <w:rStyle w:val="StyleUnderline"/>
          <w:sz w:val="16"/>
        </w:rPr>
        <w:t>read together, these broad definitions take as thei</w:t>
      </w:r>
      <w:r w:rsidRPr="00220C32">
        <w:rPr>
          <w:rStyle w:val="StyleUnderline"/>
          <w:sz w:val="16"/>
        </w:rPr>
        <w:t xml:space="preserve">r premise that: </w:t>
      </w:r>
      <w:r w:rsidRPr="00220C32">
        <w:rPr>
          <w:rStyle w:val="StyleUnderline"/>
        </w:rPr>
        <w:t xml:space="preserve">(1) all </w:t>
      </w:r>
      <w:r w:rsidRPr="00220C32">
        <w:rPr>
          <w:rStyle w:val="Emphasis"/>
        </w:rPr>
        <w:t xml:space="preserve">humanity </w:t>
      </w:r>
      <w:r w:rsidRPr="00220C32">
        <w:rPr>
          <w:rStyle w:val="Emphasis"/>
          <w:bCs/>
        </w:rPr>
        <w:t xml:space="preserve">thus far is </w:t>
      </w:r>
      <w:r w:rsidRPr="00220C32">
        <w:rPr>
          <w:rStyle w:val="Emphasis"/>
        </w:rPr>
        <w:t>using space for peaceful purposes</w:t>
      </w:r>
      <w:r w:rsidRPr="00220C32">
        <w:rPr>
          <w:rStyle w:val="StyleUnderline"/>
        </w:rPr>
        <w:t xml:space="preserve"> </w:t>
      </w:r>
      <w:r w:rsidRPr="00220C32">
        <w:rPr>
          <w:rStyle w:val="StyleUnderline"/>
          <w:sz w:val="16"/>
        </w:rPr>
        <w:t xml:space="preserve">and for socioeconomic benefit; </w:t>
      </w:r>
      <w:r w:rsidRPr="00220C32">
        <w:rPr>
          <w:rStyle w:val="StyleUnderline"/>
        </w:rPr>
        <w:t>(2) this use is</w:t>
      </w:r>
      <w:r w:rsidRPr="00220C32">
        <w:rPr>
          <w:sz w:val="16"/>
        </w:rPr>
        <w:t xml:space="preserve"> </w:t>
      </w:r>
      <w:r w:rsidRPr="00220C32">
        <w:rPr>
          <w:rStyle w:val="Emphasis"/>
        </w:rPr>
        <w:t>threatened</w:t>
      </w:r>
      <w:r w:rsidRPr="00220C32">
        <w:rPr>
          <w:rStyle w:val="StyleUnderline"/>
          <w:sz w:val="16"/>
        </w:rPr>
        <w:t>;</w:t>
      </w:r>
      <w:r w:rsidRPr="00EE53B2">
        <w:rPr>
          <w:rStyle w:val="StyleUnderline"/>
          <w:sz w:val="16"/>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rPr>
        <w:t xml:space="preserve">; and </w:t>
      </w:r>
      <w:r w:rsidRPr="006372A0">
        <w:rPr>
          <w:rStyle w:val="StyleUnderline"/>
        </w:rPr>
        <w:t xml:space="preserve">(4) all </w:t>
      </w:r>
      <w:r w:rsidRPr="00280F6C">
        <w:rPr>
          <w:rStyle w:val="StyleUnderline"/>
          <w:highlight w:val="green"/>
        </w:rPr>
        <w:t>humanity</w:t>
      </w:r>
      <w:r w:rsidRPr="006372A0">
        <w:rPr>
          <w:rStyle w:val="StyleUnderline"/>
        </w:rPr>
        <w:t xml:space="preserve"> currently </w:t>
      </w:r>
      <w:r w:rsidRPr="00280F6C">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rPr>
        <w:t>, in the sense of having a skill or the</w:t>
      </w:r>
      <w:r w:rsidRPr="006372A0">
        <w:rPr>
          <w:rStyle w:val="StyleUnderline"/>
        </w:rPr>
        <w:t xml:space="preserve"> </w:t>
      </w:r>
      <w:r w:rsidRPr="00280F6C">
        <w:rPr>
          <w:rStyle w:val="StyleUnderline"/>
          <w:highlight w:val="green"/>
        </w:rPr>
        <w:t>capacity</w:t>
      </w:r>
      <w:r w:rsidRPr="00EE53B2">
        <w:rPr>
          <w:rStyle w:val="StyleUnderline"/>
          <w:sz w:val="16"/>
        </w:rPr>
        <w:t>,</w:t>
      </w:r>
      <w:r w:rsidRPr="006372A0">
        <w:rPr>
          <w:rStyle w:val="StyleUnderline"/>
        </w:rPr>
        <w:t xml:space="preserve"> </w:t>
      </w:r>
      <w:r w:rsidRPr="00280F6C">
        <w:rPr>
          <w:rStyle w:val="StyleUnderline"/>
          <w:highlight w:val="green"/>
        </w:rPr>
        <w:t>to</w:t>
      </w:r>
      <w:r w:rsidRPr="006372A0">
        <w:rPr>
          <w:rStyle w:val="StyleUnderline"/>
        </w:rPr>
        <w:t xml:space="preserve"> </w:t>
      </w:r>
      <w:r w:rsidRPr="00280F6C">
        <w:rPr>
          <w:rStyle w:val="StyleUnderline"/>
          <w:highlight w:val="green"/>
        </w:rPr>
        <w:t>ensure</w:t>
      </w:r>
      <w:r w:rsidRPr="006372A0">
        <w:rPr>
          <w:rStyle w:val="StyleUnderline"/>
        </w:rPr>
        <w:t xml:space="preserve"> space </w:t>
      </w:r>
      <w:r w:rsidRPr="00280F6C">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rPr>
        <w:t xml:space="preserve">Under this conceptualization, the </w:t>
      </w:r>
      <w:r w:rsidRPr="00EE53B2">
        <w:rPr>
          <w:rStyle w:val="Emphasis"/>
          <w:bCs/>
          <w:sz w:val="16"/>
        </w:rPr>
        <w:t>negative effect</w:t>
      </w:r>
      <w:r w:rsidRPr="00EE53B2">
        <w:rPr>
          <w:sz w:val="16"/>
        </w:rPr>
        <w:t xml:space="preserve"> </w:t>
      </w:r>
      <w:r w:rsidRPr="00EE53B2">
        <w:rPr>
          <w:rStyle w:val="StyleUnderline"/>
          <w:sz w:val="16"/>
        </w:rPr>
        <w:t xml:space="preserve">of not using space sustainably is primarily </w:t>
      </w:r>
      <w:r w:rsidRPr="00EE53B2">
        <w:rPr>
          <w:rStyle w:val="Emphasis"/>
          <w:bCs/>
          <w:sz w:val="16"/>
        </w:rPr>
        <w:t>economic</w:t>
      </w:r>
      <w:r w:rsidRPr="00EE53B2">
        <w:rPr>
          <w:sz w:val="16"/>
        </w:rPr>
        <w:t xml:space="preserve">.40 </w:t>
      </w:r>
      <w:r w:rsidRPr="00EE53B2">
        <w:rPr>
          <w:rStyle w:val="StyleUnderline"/>
          <w:sz w:val="16"/>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280F6C">
        <w:rPr>
          <w:rStyle w:val="StyleUnderline"/>
          <w:highlight w:val="green"/>
        </w:rPr>
        <w:t>sustainability</w:t>
      </w:r>
      <w:r w:rsidRPr="006C7949">
        <w:rPr>
          <w:rStyle w:val="StyleUnderline"/>
        </w:rPr>
        <w:t xml:space="preserve"> is also conceptualized as </w:t>
      </w:r>
      <w:r w:rsidRPr="00280F6C">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rPr>
        <w:t xml:space="preserve">its </w:t>
      </w:r>
      <w:r w:rsidRPr="00EE53B2">
        <w:rPr>
          <w:rStyle w:val="Emphasis"/>
          <w:bCs/>
          <w:sz w:val="16"/>
        </w:rPr>
        <w:t>boundaries</w:t>
      </w:r>
      <w:r w:rsidRPr="00EE53B2">
        <w:rPr>
          <w:rStyle w:val="StyleUnderline"/>
          <w:sz w:val="16"/>
        </w:rPr>
        <w:t xml:space="preserve">, </w:t>
      </w:r>
      <w:r w:rsidRPr="00280F6C">
        <w:rPr>
          <w:rStyle w:val="StyleUnderline"/>
          <w:highlight w:val="green"/>
        </w:rPr>
        <w:t>and</w:t>
      </w:r>
      <w:r w:rsidRPr="00CF72AF">
        <w:rPr>
          <w:rStyle w:val="StyleUnderline"/>
        </w:rPr>
        <w:t xml:space="preserve"> </w:t>
      </w:r>
      <w:r w:rsidRPr="00280F6C">
        <w:rPr>
          <w:rStyle w:val="Emphasis"/>
          <w:highlight w:val="green"/>
        </w:rPr>
        <w:t>disincentives</w:t>
      </w:r>
      <w:r w:rsidRPr="00CF72AF">
        <w:rPr>
          <w:rStyle w:val="Emphasis"/>
        </w:rPr>
        <w:t xml:space="preserve"> for </w:t>
      </w:r>
      <w:r w:rsidRPr="00280F6C">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rPr>
        <w:t xml:space="preserve">Space sustainability then becomes a much more </w:t>
      </w:r>
      <w:r w:rsidRPr="00EE53B2">
        <w:rPr>
          <w:rStyle w:val="Emphasis"/>
          <w:bCs/>
          <w:sz w:val="16"/>
        </w:rPr>
        <w:t>limited political concept</w:t>
      </w:r>
      <w:r w:rsidRPr="00EE53B2">
        <w:rPr>
          <w:sz w:val="16"/>
        </w:rPr>
        <w:t xml:space="preserve"> </w:t>
      </w:r>
      <w:r w:rsidRPr="00EE53B2">
        <w:rPr>
          <w:rStyle w:val="StyleUnderline"/>
          <w:sz w:val="16"/>
        </w:rPr>
        <w:t xml:space="preserve">calling for specific measures to </w:t>
      </w:r>
      <w:r w:rsidRPr="00EE53B2">
        <w:rPr>
          <w:rStyle w:val="Emphasis"/>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280F6C">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280F6C">
        <w:rPr>
          <w:rStyle w:val="Emphasis"/>
          <w:highlight w:val="green"/>
        </w:rPr>
        <w:t>interchangeab</w:t>
      </w:r>
      <w:r w:rsidRPr="00EE53B2">
        <w:rPr>
          <w:rStyle w:val="Emphasis"/>
          <w:bCs/>
        </w:rPr>
        <w:t>ly</w:t>
      </w:r>
      <w:r w:rsidRPr="00281F95">
        <w:rPr>
          <w:sz w:val="16"/>
        </w:rPr>
        <w:t xml:space="preserve"> </w:t>
      </w:r>
      <w:r w:rsidRPr="00280F6C">
        <w:rPr>
          <w:rStyle w:val="StyleUnderline"/>
          <w:highlight w:val="green"/>
        </w:rPr>
        <w:t>with</w:t>
      </w:r>
      <w:r w:rsidRPr="00CF72AF">
        <w:rPr>
          <w:rStyle w:val="StyleUnderline"/>
        </w:rPr>
        <w:t xml:space="preserve"> </w:t>
      </w:r>
      <w:r w:rsidRPr="00281F95">
        <w:rPr>
          <w:rStyle w:val="StyleUnderline"/>
          <w:sz w:val="16"/>
        </w:rPr>
        <w:t>the following:</w:t>
      </w:r>
      <w:r w:rsidRPr="00CF72AF">
        <w:rPr>
          <w:rStyle w:val="StyleUnderline"/>
        </w:rPr>
        <w:t xml:space="preserve"> (1) </w:t>
      </w:r>
      <w:r w:rsidRPr="00712DB9">
        <w:rPr>
          <w:rStyle w:val="Emphasis"/>
        </w:rPr>
        <w:t xml:space="preserve">space </w:t>
      </w:r>
      <w:r w:rsidRPr="00280F6C">
        <w:rPr>
          <w:rStyle w:val="Emphasis"/>
          <w:highlight w:val="green"/>
        </w:rPr>
        <w:t>security</w:t>
      </w:r>
      <w:r w:rsidRPr="00281F95">
        <w:rPr>
          <w:rStyle w:val="StyleUnderline"/>
          <w:sz w:val="16"/>
        </w:rPr>
        <w:t>, which entails</w:t>
      </w:r>
      <w:r w:rsidRPr="00CF72AF">
        <w:rPr>
          <w:rStyle w:val="StyleUnderline"/>
        </w:rPr>
        <w:t xml:space="preserve"> </w:t>
      </w:r>
      <w:r w:rsidRPr="00280F6C">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Cs/>
        </w:rPr>
        <w:t>from threats</w:t>
      </w:r>
      <w:r w:rsidRPr="00281F95">
        <w:rPr>
          <w:sz w:val="16"/>
        </w:rPr>
        <w:t xml:space="preserve">;46 </w:t>
      </w:r>
      <w:r w:rsidRPr="00CF72AF">
        <w:rPr>
          <w:rStyle w:val="StyleUnderline"/>
        </w:rPr>
        <w:t xml:space="preserve">(2) space stability addressing </w:t>
      </w:r>
      <w:r w:rsidRPr="00280F6C">
        <w:rPr>
          <w:rStyle w:val="Emphasis"/>
          <w:highlight w:val="green"/>
        </w:rPr>
        <w:t>s</w:t>
      </w:r>
      <w:r w:rsidRPr="00CF72AF">
        <w:rPr>
          <w:rStyle w:val="StyleUnderline"/>
        </w:rPr>
        <w:t xml:space="preserve">pace </w:t>
      </w:r>
      <w:r w:rsidRPr="00280F6C">
        <w:rPr>
          <w:rStyle w:val="Emphasis"/>
          <w:highlight w:val="green"/>
        </w:rPr>
        <w:t>s</w:t>
      </w:r>
      <w:r w:rsidRPr="00CF72AF">
        <w:rPr>
          <w:rStyle w:val="StyleUnderline"/>
        </w:rPr>
        <w:t xml:space="preserve">ituational </w:t>
      </w:r>
      <w:r w:rsidRPr="00280F6C">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rPr>
        <w:t>safety</w:t>
      </w:r>
      <w:r w:rsidRPr="00712DB9">
        <w:rPr>
          <w:rStyle w:val="StyleUnderline"/>
        </w:rPr>
        <w:t xml:space="preserve">, which is </w:t>
      </w:r>
      <w:r w:rsidRPr="00280F6C">
        <w:rPr>
          <w:rStyle w:val="StyleUnderline"/>
          <w:highlight w:val="green"/>
        </w:rPr>
        <w:t>protection</w:t>
      </w:r>
      <w:r w:rsidRPr="00712DB9">
        <w:rPr>
          <w:rStyle w:val="StyleUnderline"/>
        </w:rPr>
        <w:t xml:space="preserve"> </w:t>
      </w:r>
      <w:r w:rsidRPr="00AB7CB0">
        <w:rPr>
          <w:rStyle w:val="StyleUnderline"/>
        </w:rPr>
        <w:t>from</w:t>
      </w:r>
      <w:r w:rsidRPr="00712DB9">
        <w:rPr>
          <w:rStyle w:val="StyleUnderline"/>
        </w:rPr>
        <w:t xml:space="preserve"> all unreasonable levels of </w:t>
      </w:r>
      <w:r w:rsidRPr="00AB7CB0">
        <w:rPr>
          <w:rStyle w:val="StyleUnderline"/>
        </w:rPr>
        <w:t>risk</w:t>
      </w:r>
      <w:r w:rsidRPr="00281F95">
        <w:rPr>
          <w:sz w:val="16"/>
        </w:rPr>
        <w:t xml:space="preserve"> (primarily protection of humans or human activities);48 </w:t>
      </w:r>
      <w:r w:rsidRPr="00281F95">
        <w:rPr>
          <w:rStyle w:val="StyleUnderline"/>
          <w:sz w:val="16"/>
          <w:szCs w:val="16"/>
        </w:rPr>
        <w:t>and</w:t>
      </w:r>
      <w:r w:rsidRPr="00AB7CB0">
        <w:rPr>
          <w:rStyle w:val="StyleUnderline"/>
          <w:sz w:val="16"/>
          <w:szCs w:val="16"/>
        </w:rPr>
        <w:t xml:space="preserve"> </w:t>
      </w:r>
      <w:r w:rsidRPr="00CF72AF">
        <w:rPr>
          <w:rStyle w:val="StyleUnderline"/>
        </w:rPr>
        <w:t xml:space="preserve">(4) </w:t>
      </w:r>
      <w:r w:rsidRPr="00280F6C">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electromagnetic and physical crowding and congestion, </w:t>
      </w:r>
      <w:r w:rsidRPr="007813B8">
        <w:rPr>
          <w:sz w:val="16"/>
        </w:rPr>
        <w:t>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w:t>
      </w:r>
      <w:r w:rsidRPr="00AB7CB0">
        <w:rPr>
          <w:sz w:val="16"/>
        </w:rPr>
        <w:t xml:space="preserve">tect space assets from all hazards; and to derive maximum value from space for security, economic, civil, and environmental ends.”51 Based on this understanding, </w:t>
      </w:r>
      <w:r w:rsidRPr="00AB7CB0">
        <w:rPr>
          <w:rStyle w:val="StyleUnderline"/>
          <w:sz w:val="16"/>
        </w:rPr>
        <w:t>the current conception of and rationale for space sustainability ties more clearly to</w:t>
      </w:r>
      <w:r w:rsidRPr="00AB7CB0">
        <w:rPr>
          <w:sz w:val="16"/>
        </w:rPr>
        <w:t xml:space="preserve"> </w:t>
      </w:r>
      <w:r w:rsidRPr="00AB7CB0">
        <w:rPr>
          <w:rStyle w:val="Emphasis"/>
          <w:bCs/>
          <w:sz w:val="16"/>
        </w:rPr>
        <w:t>global security</w:t>
      </w:r>
      <w:r w:rsidRPr="00AB7CB0">
        <w:rPr>
          <w:sz w:val="16"/>
        </w:rPr>
        <w:t xml:space="preserve"> </w:t>
      </w:r>
      <w:r w:rsidRPr="00AB7CB0">
        <w:rPr>
          <w:rStyle w:val="StyleUnderline"/>
          <w:sz w:val="16"/>
        </w:rPr>
        <w:t xml:space="preserve">than to </w:t>
      </w:r>
      <w:r w:rsidRPr="00AB7CB0">
        <w:rPr>
          <w:rStyle w:val="Emphasis"/>
          <w:bCs/>
          <w:sz w:val="16"/>
        </w:rPr>
        <w:t>sustainable development</w:t>
      </w:r>
      <w:r w:rsidRPr="00AB7CB0">
        <w:rPr>
          <w:rStyle w:val="StyleUnderline"/>
          <w:sz w:val="16"/>
        </w:rPr>
        <w:t>. This logic emphasizes that “</w:t>
      </w:r>
      <w:r w:rsidRPr="007813B8">
        <w:rPr>
          <w:rStyle w:val="StyleUnderline"/>
        </w:rPr>
        <w:t>the more different</w:t>
      </w:r>
      <w:r w:rsidRPr="00AB7CB0">
        <w:rPr>
          <w:rStyle w:val="StyleUnderline"/>
        </w:rPr>
        <w:t xml:space="preserve"> countries, </w:t>
      </w:r>
      <w:r w:rsidRPr="00280F6C">
        <w:rPr>
          <w:rStyle w:val="StyleUnderline"/>
          <w:highlight w:val="green"/>
        </w:rPr>
        <w:t>companies</w:t>
      </w:r>
      <w:r w:rsidRPr="00AB7CB0">
        <w:rPr>
          <w:rStyle w:val="StyleUnderline"/>
        </w:rPr>
        <w:t xml:space="preserve">, and individuals </w:t>
      </w:r>
      <w:r w:rsidRPr="007813B8">
        <w:rPr>
          <w:rStyle w:val="StyleUnderline"/>
        </w:rPr>
        <w:t>depend on space</w:t>
      </w:r>
      <w:r w:rsidRPr="00AB7CB0">
        <w:rPr>
          <w:rStyle w:val="StyleUnderline"/>
        </w:rPr>
        <w:t xml:space="preserve"> for a growing array of purposes</w:t>
      </w:r>
      <w:r w:rsidRPr="00AB7CB0">
        <w:rPr>
          <w:rStyle w:val="StyleUnderline"/>
          <w:sz w:val="16"/>
        </w:rPr>
        <w:t>, the</w:t>
      </w:r>
      <w:r w:rsidRPr="00AB7CB0">
        <w:rPr>
          <w:rStyle w:val="StyleUnderline"/>
        </w:rPr>
        <w:t xml:space="preserve"> </w:t>
      </w:r>
      <w:r w:rsidRPr="007813B8">
        <w:rPr>
          <w:rStyle w:val="StyleUnderline"/>
        </w:rPr>
        <w:t>more</w:t>
      </w:r>
      <w:r w:rsidRPr="00AB7CB0">
        <w:rPr>
          <w:rStyle w:val="StyleUnderline"/>
        </w:rPr>
        <w:t xml:space="preserve"> </w:t>
      </w:r>
      <w:r w:rsidRPr="007813B8">
        <w:rPr>
          <w:rStyle w:val="StyleUnderline"/>
        </w:rPr>
        <w:t>they</w:t>
      </w:r>
      <w:r w:rsidRPr="00AB7CB0">
        <w:rPr>
          <w:rStyle w:val="StyleUnderline"/>
        </w:rPr>
        <w:t xml:space="preserve"> </w:t>
      </w:r>
      <w:r w:rsidRPr="00280F6C">
        <w:rPr>
          <w:rStyle w:val="StyleUnderline"/>
          <w:highlight w:val="green"/>
        </w:rPr>
        <w:t>need</w:t>
      </w:r>
      <w:r w:rsidRPr="00AB7CB0">
        <w:rPr>
          <w:sz w:val="16"/>
        </w:rPr>
        <w:t xml:space="preserve"> </w:t>
      </w:r>
      <w:r w:rsidRPr="00AB7CB0">
        <w:rPr>
          <w:rStyle w:val="Emphasis"/>
          <w:bCs/>
        </w:rPr>
        <w:t>equitable</w:t>
      </w:r>
      <w:r w:rsidRPr="00AB7CB0">
        <w:rPr>
          <w:rStyle w:val="Emphasis"/>
        </w:rPr>
        <w:t xml:space="preserve"> </w:t>
      </w:r>
      <w:r w:rsidRPr="00280F6C">
        <w:rPr>
          <w:rStyle w:val="Emphasis"/>
          <w:highlight w:val="green"/>
        </w:rPr>
        <w:t>rules</w:t>
      </w:r>
      <w:r w:rsidRPr="00AB7CB0">
        <w:rPr>
          <w:rStyle w:val="StyleUnderline"/>
        </w:rPr>
        <w:t xml:space="preserve">, </w:t>
      </w:r>
      <w:r w:rsidRPr="00AB7CB0">
        <w:rPr>
          <w:rStyle w:val="Emphasis"/>
          <w:bCs/>
        </w:rPr>
        <w:t>shared decision-making</w:t>
      </w:r>
      <w:r w:rsidRPr="00AB7CB0">
        <w:rPr>
          <w:rStyle w:val="Emphasis"/>
        </w:rPr>
        <w:t xml:space="preserve"> </w:t>
      </w:r>
      <w:r w:rsidRPr="007813B8">
        <w:rPr>
          <w:rStyle w:val="Emphasis"/>
        </w:rPr>
        <w:t>procedures</w:t>
      </w:r>
      <w:r w:rsidRPr="007813B8">
        <w:rPr>
          <w:sz w:val="16"/>
        </w:rPr>
        <w:t xml:space="preserve">, </w:t>
      </w:r>
      <w:r w:rsidRPr="007813B8">
        <w:rPr>
          <w:rStyle w:val="StyleUnderline"/>
        </w:rPr>
        <w:t xml:space="preserve">and </w:t>
      </w:r>
      <w:r w:rsidRPr="007813B8">
        <w:rPr>
          <w:rStyle w:val="Emphasis"/>
          <w:bCs/>
        </w:rPr>
        <w:t>effective</w:t>
      </w:r>
      <w:r w:rsidRPr="007813B8">
        <w:rPr>
          <w:rStyle w:val="Emphasis"/>
        </w:rPr>
        <w:t xml:space="preserve"> compliance mechanisms</w:t>
      </w:r>
      <w:r w:rsidRPr="007813B8">
        <w:rPr>
          <w:sz w:val="16"/>
        </w:rPr>
        <w:t xml:space="preserve"> </w:t>
      </w:r>
      <w:r w:rsidRPr="007813B8">
        <w:rPr>
          <w:rStyle w:val="StyleUnderline"/>
        </w:rPr>
        <w:t>to</w:t>
      </w:r>
      <w:r w:rsidRPr="00AB7CB0">
        <w:rPr>
          <w:rStyle w:val="StyleUnderline"/>
        </w:rPr>
        <w:t xml:space="preserve"> maximize the benefits that they all can gain from space, while </w:t>
      </w:r>
      <w:r w:rsidRPr="00280F6C">
        <w:rPr>
          <w:rStyle w:val="StyleUnderline"/>
          <w:highlight w:val="green"/>
        </w:rPr>
        <w:t>minimizing risks</w:t>
      </w:r>
      <w:r w:rsidRPr="00AB7CB0">
        <w:rPr>
          <w:rStyle w:val="StyleUnderline"/>
        </w:rPr>
        <w:t xml:space="preserve"> </w:t>
      </w:r>
      <w:r w:rsidRPr="00280F6C">
        <w:rPr>
          <w:rStyle w:val="Emphasis"/>
          <w:highlight w:val="green"/>
          <w:bdr w:val="single" w:sz="18" w:space="0" w:color="auto"/>
        </w:rPr>
        <w:t xml:space="preserve">from </w:t>
      </w:r>
      <w:r w:rsidRPr="007813B8">
        <w:rPr>
          <w:rStyle w:val="Emphasis"/>
          <w:bdr w:val="single" w:sz="18" w:space="0" w:color="auto"/>
        </w:rPr>
        <w:t xml:space="preserve">irresponsible </w:t>
      </w:r>
      <w:r w:rsidRPr="00280F6C">
        <w:rPr>
          <w:rStyle w:val="Emphasis"/>
          <w:highlight w:val="green"/>
          <w:bdr w:val="single" w:sz="18" w:space="0" w:color="auto"/>
        </w:rPr>
        <w:t xml:space="preserve">space </w:t>
      </w:r>
      <w:r w:rsidRPr="007813B8">
        <w:rPr>
          <w:rStyle w:val="Emphasis"/>
          <w:bdr w:val="single" w:sz="18" w:space="0" w:color="auto"/>
        </w:rPr>
        <w:t>behaviors or deliberate interference</w:t>
      </w:r>
      <w:r w:rsidRPr="007813B8">
        <w:rPr>
          <w:sz w:val="16"/>
        </w:rPr>
        <w:t xml:space="preserve"> with</w:t>
      </w:r>
      <w:r w:rsidRPr="00AB7CB0">
        <w:rPr>
          <w:sz w:val="16"/>
        </w:rPr>
        <w:t xml:space="preserve"> legitimate space activities.”52</w:t>
      </w:r>
      <w:r>
        <w:rPr>
          <w:sz w:val="16"/>
        </w:rPr>
        <w:t xml:space="preserve"> </w:t>
      </w:r>
      <w:r w:rsidRPr="00AB7CB0">
        <w:rPr>
          <w:sz w:val="16"/>
        </w:rPr>
        <w:t xml:space="preserve">While it is acknowledged that such a need exists, </w:t>
      </w:r>
      <w:r w:rsidRPr="00AB7CB0">
        <w:rPr>
          <w:rStyle w:val="StyleUnderline"/>
          <w:sz w:val="16"/>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rPr>
        <w:t>some of the</w:t>
      </w:r>
      <w:r w:rsidRPr="00AB7CB0">
        <w:rPr>
          <w:rStyle w:val="StyleUnderline"/>
        </w:rPr>
        <w:t xml:space="preserve"> risks of non-sustainable space use</w:t>
      </w:r>
      <w:r w:rsidRPr="00AB7CB0">
        <w:rPr>
          <w:rStyle w:val="StyleUnderline"/>
          <w:sz w:val="16"/>
        </w:rPr>
        <w:t>, Weeden</w:t>
      </w:r>
      <w:r w:rsidRPr="00AB7CB0">
        <w:rPr>
          <w:sz w:val="16"/>
        </w:rPr>
        <w:t xml:space="preserve">53 </w:t>
      </w:r>
      <w:r w:rsidRPr="00AB7CB0">
        <w:rPr>
          <w:rStyle w:val="StyleUnderline"/>
          <w:sz w:val="16"/>
        </w:rPr>
        <w:t>proposes</w:t>
      </w:r>
      <w:r w:rsidRPr="00AB7CB0">
        <w:rPr>
          <w:sz w:val="16"/>
        </w:rPr>
        <w:t xml:space="preserve"> a three-pillar technical approach to space sustainability: </w:t>
      </w:r>
      <w:r w:rsidRPr="00AB7CB0">
        <w:rPr>
          <w:u w:val="single"/>
        </w:rPr>
        <w:t xml:space="preserve">(1) </w:t>
      </w:r>
      <w:r w:rsidRPr="00280F6C">
        <w:rPr>
          <w:rStyle w:val="Emphasis"/>
          <w:highlight w:val="green"/>
        </w:rPr>
        <w:t>debris</w:t>
      </w:r>
      <w:r w:rsidRPr="00AB7CB0">
        <w:rPr>
          <w:rStyle w:val="Emphasis"/>
        </w:rPr>
        <w:t xml:space="preserve"> </w:t>
      </w:r>
      <w:r w:rsidRPr="00280F6C">
        <w:rPr>
          <w:rStyle w:val="Emphasis"/>
          <w:highlight w:val="green"/>
        </w:rPr>
        <w:t>mitigation</w:t>
      </w:r>
      <w:r w:rsidRPr="00AB7CB0">
        <w:rPr>
          <w:sz w:val="16"/>
        </w:rPr>
        <w:t xml:space="preserve">; </w:t>
      </w:r>
      <w:r w:rsidRPr="00AB7CB0">
        <w:rPr>
          <w:u w:val="single"/>
        </w:rPr>
        <w:t xml:space="preserve">(2) </w:t>
      </w:r>
      <w:r w:rsidRPr="00AB7CB0">
        <w:rPr>
          <w:rStyle w:val="Emphasis"/>
          <w:bCs/>
        </w:rPr>
        <w:t>debris</w:t>
      </w:r>
      <w:r w:rsidRPr="00AB7CB0">
        <w:rPr>
          <w:rStyle w:val="Emphasis"/>
        </w:rPr>
        <w:t xml:space="preserve"> </w:t>
      </w:r>
      <w:r w:rsidRPr="00280F6C">
        <w:rPr>
          <w:rStyle w:val="Emphasis"/>
          <w:highlight w:val="green"/>
        </w:rPr>
        <w:t>removal</w:t>
      </w:r>
      <w:r w:rsidRPr="00AB7CB0">
        <w:rPr>
          <w:rStyle w:val="StyleUnderline"/>
          <w:sz w:val="16"/>
        </w:rPr>
        <w:t>; and</w:t>
      </w:r>
      <w:r w:rsidRPr="00AB7CB0">
        <w:rPr>
          <w:sz w:val="16"/>
        </w:rPr>
        <w:t xml:space="preserve"> </w:t>
      </w:r>
      <w:r w:rsidRPr="00AB7CB0">
        <w:rPr>
          <w:u w:val="single"/>
        </w:rPr>
        <w:t xml:space="preserve">(3) </w:t>
      </w:r>
      <w:r w:rsidRPr="00AB7CB0">
        <w:rPr>
          <w:rStyle w:val="Emphasis"/>
          <w:bCs/>
        </w:rPr>
        <w:t>space</w:t>
      </w:r>
      <w:r w:rsidRPr="00AB7CB0">
        <w:rPr>
          <w:rStyle w:val="Emphasis"/>
        </w:rPr>
        <w:t xml:space="preserve"> </w:t>
      </w:r>
      <w:r w:rsidRPr="00280F6C">
        <w:rPr>
          <w:rStyle w:val="Emphasis"/>
          <w:highlight w:val="green"/>
        </w:rPr>
        <w:t>traffic</w:t>
      </w:r>
      <w:r w:rsidRPr="00AB7CB0">
        <w:rPr>
          <w:rStyle w:val="Emphasis"/>
        </w:rPr>
        <w:t xml:space="preserve"> </w:t>
      </w:r>
      <w:r w:rsidRPr="00280F6C">
        <w:rPr>
          <w:rStyle w:val="Emphasis"/>
          <w:highlight w:val="green"/>
        </w:rPr>
        <w:t>management</w:t>
      </w:r>
      <w:r w:rsidRPr="00AB7CB0">
        <w:rPr>
          <w:rStyle w:val="StyleUnderline"/>
        </w:rPr>
        <w:t xml:space="preserve">. </w:t>
      </w:r>
      <w:r w:rsidRPr="00AB7CB0">
        <w:rPr>
          <w:rStyle w:val="StyleUnderline"/>
          <w:sz w:val="16"/>
        </w:rPr>
        <w:t>This is</w:t>
      </w:r>
      <w:r w:rsidRPr="00AB7CB0">
        <w:rPr>
          <w:rStyle w:val="StyleUnderline"/>
        </w:rPr>
        <w:t xml:space="preserve"> conjoined with </w:t>
      </w:r>
      <w:r w:rsidRPr="00AB7CB0">
        <w:rPr>
          <w:rStyle w:val="StyleUnderline"/>
          <w:sz w:val="16"/>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rPr>
        <w:t>This</w:t>
      </w:r>
      <w:r w:rsidRPr="00AB7CB0">
        <w:rPr>
          <w:rStyle w:val="StyleUnderline"/>
        </w:rPr>
        <w:t xml:space="preserve"> emphasis on </w:t>
      </w:r>
      <w:r w:rsidRPr="00AB7CB0">
        <w:rPr>
          <w:rStyle w:val="StyleUnderline"/>
          <w:sz w:val="16"/>
        </w:rPr>
        <w:t xml:space="preserve">data sharing/collection includes enabling research into potential solutions to the problem of space </w:t>
      </w:r>
      <w:proofErr w:type="gramStart"/>
      <w:r w:rsidRPr="00AB7CB0">
        <w:rPr>
          <w:rStyle w:val="StyleUnderline"/>
          <w:sz w:val="16"/>
        </w:rPr>
        <w:t>debris, and</w:t>
      </w:r>
      <w:proofErr w:type="gramEnd"/>
      <w:r w:rsidRPr="00AB7CB0">
        <w:rPr>
          <w:rStyle w:val="StyleUnderline"/>
        </w:rPr>
        <w:t xml:space="preserve"> </w:t>
      </w:r>
      <w:r w:rsidRPr="00280F6C">
        <w:rPr>
          <w:rStyle w:val="Emphasis"/>
          <w:highlight w:val="green"/>
        </w:rPr>
        <w:t>enhancing</w:t>
      </w:r>
      <w:r w:rsidRPr="00AB7CB0">
        <w:rPr>
          <w:rStyle w:val="Emphasis"/>
        </w:rPr>
        <w:t xml:space="preserve"> </w:t>
      </w:r>
      <w:r w:rsidRPr="00280F6C">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Cs/>
        </w:rPr>
        <w:t xml:space="preserve">These </w:t>
      </w:r>
      <w:r w:rsidRPr="007813B8">
        <w:rPr>
          <w:rStyle w:val="Emphasis"/>
          <w:bCs/>
        </w:rPr>
        <w:t>proposals follow the logic of sustainability for global security</w:t>
      </w:r>
      <w:r w:rsidRPr="007813B8">
        <w:rPr>
          <w:rStyle w:val="StyleUnderline"/>
        </w:rPr>
        <w:t xml:space="preserve">. </w:t>
      </w:r>
      <w:r w:rsidRPr="007813B8">
        <w:rPr>
          <w:rStyle w:val="StyleUnderline"/>
          <w:sz w:val="16"/>
        </w:rPr>
        <w:t>While this logic is in line with the dominant conceptualization of benefit sharing and freedom of outer space,</w:t>
      </w:r>
      <w:r w:rsidRPr="007813B8">
        <w:rPr>
          <w:sz w:val="16"/>
        </w:rPr>
        <w:t xml:space="preserve"> the position taken</w:t>
      </w:r>
      <w:r w:rsidRPr="00281F95">
        <w:rPr>
          <w:sz w:val="16"/>
        </w:rPr>
        <w:t xml:space="preserve"> in this article </w:t>
      </w:r>
      <w:r w:rsidRPr="007813B8">
        <w:rPr>
          <w:sz w:val="16"/>
        </w:rPr>
        <w:t xml:space="preserve">is that </w:t>
      </w:r>
      <w:r w:rsidRPr="007813B8">
        <w:rPr>
          <w:rStyle w:val="Emphasis"/>
          <w:bCs/>
        </w:rPr>
        <w:t>it</w:t>
      </w:r>
      <w:r w:rsidRPr="007813B8">
        <w:rPr>
          <w:rStyle w:val="Emphasis"/>
        </w:rPr>
        <w:t xml:space="preserve"> does not </w:t>
      </w:r>
      <w:r w:rsidRPr="007813B8">
        <w:rPr>
          <w:rStyle w:val="Emphasis"/>
          <w:bCs/>
        </w:rPr>
        <w:t>adequately</w:t>
      </w:r>
      <w:r w:rsidRPr="007813B8">
        <w:rPr>
          <w:rStyle w:val="Emphasis"/>
        </w:rPr>
        <w:t xml:space="preserve"> speak to sustainability</w:t>
      </w:r>
      <w:r w:rsidRPr="007813B8">
        <w:rPr>
          <w:sz w:val="16"/>
        </w:rPr>
        <w:t xml:space="preserve"> </w:t>
      </w:r>
      <w:r w:rsidRPr="007813B8">
        <w:rPr>
          <w:rStyle w:val="StyleUnderline"/>
          <w:sz w:val="16"/>
        </w:rPr>
        <w:t xml:space="preserve">from the perspective of </w:t>
      </w:r>
      <w:r w:rsidRPr="007813B8">
        <w:rPr>
          <w:rStyle w:val="Emphasis"/>
          <w:bCs/>
          <w:sz w:val="16"/>
        </w:rPr>
        <w:t>aspirant</w:t>
      </w:r>
      <w:r w:rsidRPr="00281F95">
        <w:rPr>
          <w:rStyle w:val="Emphasis"/>
          <w:bCs/>
          <w:sz w:val="16"/>
        </w:rPr>
        <w:t xml:space="preserve"> space </w:t>
      </w:r>
      <w:r w:rsidRPr="007813B8">
        <w:rPr>
          <w:rStyle w:val="Emphasis"/>
          <w:bCs/>
          <w:sz w:val="16"/>
        </w:rPr>
        <w:t>states</w:t>
      </w:r>
      <w:r w:rsidRPr="007813B8">
        <w:rPr>
          <w:rStyle w:val="StyleUnderline"/>
          <w:sz w:val="16"/>
        </w:rPr>
        <w:t xml:space="preserve">. </w:t>
      </w:r>
      <w:r w:rsidRPr="007813B8">
        <w:rPr>
          <w:rStyle w:val="StyleUnderline"/>
        </w:rPr>
        <w:t>To do so requires</w:t>
      </w:r>
      <w:r w:rsidRPr="00281F95">
        <w:rPr>
          <w:rStyle w:val="StyleUnderline"/>
        </w:rPr>
        <w:t xml:space="preserve"> a</w:t>
      </w:r>
      <w:r w:rsidRPr="00281F95">
        <w:rPr>
          <w:sz w:val="16"/>
        </w:rPr>
        <w:t xml:space="preserve"> </w:t>
      </w:r>
      <w:r w:rsidRPr="00281F95">
        <w:rPr>
          <w:rStyle w:val="Emphasis"/>
          <w:bCs/>
        </w:rPr>
        <w:t>significantly broader discussion</w:t>
      </w:r>
      <w:r w:rsidRPr="00281F95">
        <w:rPr>
          <w:sz w:val="16"/>
        </w:rPr>
        <w:t xml:space="preserve"> </w:t>
      </w:r>
      <w:r w:rsidRPr="00281F95">
        <w:rPr>
          <w:rStyle w:val="StyleUnderline"/>
          <w:sz w:val="16"/>
        </w:rPr>
        <w:t>and</w:t>
      </w:r>
      <w:r w:rsidRPr="00281F95">
        <w:rPr>
          <w:rStyle w:val="StyleUnderline"/>
        </w:rPr>
        <w:t xml:space="preserve"> solutions aimed towards </w:t>
      </w:r>
      <w:r w:rsidRPr="00280F6C">
        <w:rPr>
          <w:rStyle w:val="Emphasis"/>
          <w:highlight w:val="green"/>
        </w:rPr>
        <w:t>aligning</w:t>
      </w:r>
      <w:r w:rsidRPr="00281F95">
        <w:rPr>
          <w:rStyle w:val="Emphasis"/>
        </w:rPr>
        <w:t xml:space="preserve"> </w:t>
      </w:r>
      <w:r w:rsidRPr="00280F6C">
        <w:rPr>
          <w:rStyle w:val="Emphasis"/>
          <w:highlight w:val="green"/>
        </w:rPr>
        <w:t>space law</w:t>
      </w:r>
      <w:r w:rsidRPr="00281F95">
        <w:rPr>
          <w:rStyle w:val="Emphasis"/>
        </w:rPr>
        <w:t xml:space="preserve"> </w:t>
      </w:r>
      <w:r w:rsidRPr="00281F95">
        <w:rPr>
          <w:rStyle w:val="Emphasis"/>
          <w:bCs/>
          <w:sz w:val="16"/>
        </w:rPr>
        <w:t>and policy</w:t>
      </w:r>
      <w:r w:rsidRPr="00281F95">
        <w:rPr>
          <w:rStyle w:val="Emphasis"/>
        </w:rPr>
        <w:t xml:space="preserve"> </w:t>
      </w:r>
      <w:r w:rsidRPr="00280F6C">
        <w:rPr>
          <w:rStyle w:val="Emphasis"/>
          <w:highlight w:val="green"/>
        </w:rPr>
        <w:t>with</w:t>
      </w:r>
      <w:r w:rsidRPr="00281F95">
        <w:rPr>
          <w:rStyle w:val="Emphasis"/>
        </w:rPr>
        <w:t xml:space="preserve"> </w:t>
      </w:r>
      <w:r w:rsidRPr="00281F95">
        <w:rPr>
          <w:rStyle w:val="Emphasis"/>
          <w:bCs/>
          <w:sz w:val="16"/>
        </w:rPr>
        <w:t>the</w:t>
      </w:r>
      <w:r w:rsidRPr="00281F95">
        <w:rPr>
          <w:rStyle w:val="Emphasis"/>
        </w:rPr>
        <w:t xml:space="preserve"> </w:t>
      </w:r>
      <w:r w:rsidRPr="00280F6C">
        <w:rPr>
          <w:rStyle w:val="Emphasis"/>
          <w:highlight w:val="green"/>
        </w:rPr>
        <w:t>sustainable development paradigm</w:t>
      </w:r>
      <w:r w:rsidRPr="00281F95">
        <w:rPr>
          <w:rStyle w:val="StyleUnderline"/>
          <w:sz w:val="16"/>
        </w:rPr>
        <w:t>, if understood as being an</w:t>
      </w:r>
      <w:r w:rsidRPr="00281F95">
        <w:rPr>
          <w:rStyle w:val="StyleUnderline"/>
        </w:rPr>
        <w:t xml:space="preserve"> </w:t>
      </w:r>
      <w:r w:rsidRPr="00281F95">
        <w:rPr>
          <w:rStyle w:val="Emphasis"/>
          <w:bCs/>
        </w:rPr>
        <w:t>inclusive paradigm</w:t>
      </w:r>
      <w:r w:rsidRPr="00281F95">
        <w:rPr>
          <w:sz w:val="16"/>
        </w:rPr>
        <w:t xml:space="preserve"> </w:t>
      </w:r>
      <w:r w:rsidRPr="00281F95">
        <w:rPr>
          <w:rStyle w:val="StyleUnderline"/>
          <w:sz w:val="16"/>
        </w:rPr>
        <w:t>and</w:t>
      </w:r>
      <w:r w:rsidRPr="00281F95">
        <w:rPr>
          <w:rStyle w:val="StyleUnderline"/>
        </w:rPr>
        <w:t xml:space="preserve"> not focused on the </w:t>
      </w:r>
      <w:r w:rsidRPr="00281F95">
        <w:rPr>
          <w:rStyle w:val="Emphasis"/>
        </w:rPr>
        <w:t>individualistic</w:t>
      </w:r>
      <w:r w:rsidRPr="00281F95">
        <w:rPr>
          <w:rStyle w:val="Emphasis"/>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w:t>
      </w:r>
      <w:r w:rsidRPr="007813B8">
        <w:rPr>
          <w:rStyle w:val="StyleUnderline"/>
        </w:rPr>
        <w:t xml:space="preserve">systemic, sustainable development law approach calls for a </w:t>
      </w:r>
      <w:r w:rsidRPr="007813B8">
        <w:rPr>
          <w:rStyle w:val="Emphasis"/>
        </w:rPr>
        <w:t>conscious engagement</w:t>
      </w:r>
      <w:r w:rsidRPr="007813B8">
        <w:rPr>
          <w:sz w:val="16"/>
        </w:rPr>
        <w:t xml:space="preserve"> </w:t>
      </w:r>
      <w:r w:rsidRPr="007813B8">
        <w:rPr>
          <w:rStyle w:val="StyleUnderline"/>
        </w:rPr>
        <w:t xml:space="preserve">with the web of overlapping social, environmental, cultural, and legal frameworks, </w:t>
      </w:r>
      <w:r w:rsidRPr="007813B8">
        <w:rPr>
          <w:rStyle w:val="StyleUnderline"/>
          <w:sz w:val="16"/>
        </w:rPr>
        <w:t>as well as</w:t>
      </w:r>
      <w:r w:rsidRPr="007813B8">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rPr>
        <w:t xml:space="preserve">the </w:t>
      </w:r>
      <w:r w:rsidRPr="00281F95">
        <w:rPr>
          <w:rStyle w:val="Emphasis"/>
          <w:bCs/>
          <w:sz w:val="16"/>
          <w:szCs w:val="16"/>
        </w:rPr>
        <w:t>dominant conceptualization</w:t>
      </w:r>
      <w:r w:rsidRPr="00281F95">
        <w:rPr>
          <w:rStyle w:val="StyleUnderline"/>
          <w:sz w:val="16"/>
          <w:szCs w:val="16"/>
        </w:rPr>
        <w:t xml:space="preserve"> of space sustainability removes any </w:t>
      </w:r>
      <w:r w:rsidRPr="00281F95">
        <w:rPr>
          <w:rStyle w:val="Emphasis"/>
          <w:bCs/>
          <w:sz w:val="16"/>
          <w:szCs w:val="16"/>
        </w:rPr>
        <w:t>focus</w:t>
      </w:r>
      <w:r w:rsidRPr="00281F95">
        <w:rPr>
          <w:rStyle w:val="StyleUnderline"/>
          <w:sz w:val="16"/>
          <w:szCs w:val="16"/>
        </w:rPr>
        <w:t xml:space="preserve"> upon providing for the </w:t>
      </w:r>
      <w:r w:rsidRPr="00281F95">
        <w:rPr>
          <w:rStyle w:val="Emphasis"/>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rPr>
        <w:t>Sustainable space activities can be seen as activities</w:t>
      </w:r>
      <w:r w:rsidRPr="00281F95">
        <w:rPr>
          <w:sz w:val="16"/>
          <w:szCs w:val="16"/>
        </w:rPr>
        <w:t xml:space="preserve"> (in space, from space, through space and towards space) </w:t>
      </w:r>
      <w:r w:rsidRPr="00281F95">
        <w:rPr>
          <w:rStyle w:val="StyleUnderline"/>
          <w:sz w:val="16"/>
          <w:szCs w:val="16"/>
        </w:rPr>
        <w:t>that meet the needs of the</w:t>
      </w:r>
      <w:r w:rsidRPr="00281F95">
        <w:rPr>
          <w:sz w:val="16"/>
          <w:szCs w:val="16"/>
        </w:rPr>
        <w:t xml:space="preserve"> </w:t>
      </w:r>
      <w:r w:rsidRPr="00281F95">
        <w:rPr>
          <w:rStyle w:val="Emphasis"/>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rPr>
        <w:t xml:space="preserve">the emergence of </w:t>
      </w:r>
      <w:r w:rsidRPr="00531C5A">
        <w:rPr>
          <w:rStyle w:val="Emphasis"/>
          <w:bCs/>
          <w:sz w:val="16"/>
          <w:szCs w:val="16"/>
        </w:rPr>
        <w:t>new institutional space actors</w:t>
      </w:r>
      <w:r w:rsidRPr="00531C5A">
        <w:rPr>
          <w:sz w:val="16"/>
          <w:szCs w:val="16"/>
        </w:rPr>
        <w:t xml:space="preserve">, particularly from the south, </w:t>
      </w:r>
      <w:r w:rsidRPr="00531C5A">
        <w:rPr>
          <w:rStyle w:val="StyleUnderline"/>
          <w:sz w:val="16"/>
          <w:szCs w:val="16"/>
        </w:rPr>
        <w:t xml:space="preserve">is putting a greater pressure on the space environment and that the participation of the south in space sustainability efforts is </w:t>
      </w:r>
      <w:r w:rsidRPr="00531C5A">
        <w:rPr>
          <w:rStyle w:val="Emphasis"/>
          <w:bCs/>
          <w:sz w:val="16"/>
          <w:szCs w:val="16"/>
        </w:rPr>
        <w:t>unsatisfactory</w:t>
      </w:r>
      <w:r w:rsidRPr="00531C5A">
        <w:rPr>
          <w:sz w:val="16"/>
          <w:szCs w:val="16"/>
        </w:rPr>
        <w:t xml:space="preserve">.58 </w:t>
      </w:r>
      <w:r w:rsidRPr="00531C5A">
        <w:rPr>
          <w:rStyle w:val="StyleUnderline"/>
          <w:sz w:val="16"/>
          <w:szCs w:val="16"/>
        </w:rPr>
        <w:t xml:space="preserve">Yet, the role of </w:t>
      </w:r>
      <w:r w:rsidRPr="00531C5A">
        <w:rPr>
          <w:rStyle w:val="Emphasis"/>
          <w:bCs/>
          <w:sz w:val="16"/>
          <w:szCs w:val="16"/>
        </w:rPr>
        <w:t>less-advanced nations</w:t>
      </w:r>
      <w:r w:rsidRPr="00531C5A">
        <w:rPr>
          <w:sz w:val="16"/>
          <w:szCs w:val="16"/>
        </w:rPr>
        <w:t xml:space="preserve"> </w:t>
      </w:r>
      <w:r w:rsidRPr="00531C5A">
        <w:rPr>
          <w:rStyle w:val="StyleUnderline"/>
          <w:sz w:val="16"/>
          <w:szCs w:val="16"/>
        </w:rPr>
        <w:t xml:space="preserve">in sustainability initiatives is more so on the </w:t>
      </w:r>
      <w:r w:rsidRPr="00531C5A">
        <w:rPr>
          <w:rStyle w:val="Emphasis"/>
          <w:bCs/>
          <w:sz w:val="16"/>
          <w:szCs w:val="16"/>
        </w:rPr>
        <w:t>receiving</w:t>
      </w:r>
      <w:r w:rsidRPr="00531C5A">
        <w:rPr>
          <w:rStyle w:val="Emphasis"/>
          <w:sz w:val="16"/>
          <w:szCs w:val="16"/>
        </w:rPr>
        <w:t xml:space="preserve"> </w:t>
      </w:r>
      <w:r w:rsidRPr="00531C5A">
        <w:rPr>
          <w:rStyle w:val="Emphasis"/>
          <w:bCs/>
          <w:sz w:val="16"/>
          <w:szCs w:val="16"/>
        </w:rPr>
        <w:t>end</w:t>
      </w:r>
      <w:r w:rsidRPr="00531C5A">
        <w:rPr>
          <w:sz w:val="16"/>
          <w:szCs w:val="16"/>
        </w:rPr>
        <w:t xml:space="preserve"> </w:t>
      </w:r>
      <w:r w:rsidRPr="00531C5A">
        <w:rPr>
          <w:rStyle w:val="StyleUnderline"/>
          <w:sz w:val="16"/>
          <w:szCs w:val="16"/>
        </w:rPr>
        <w:t xml:space="preserve">in that advanced nations seek to engage newcomers to space during the early phase of the development of </w:t>
      </w:r>
      <w:r w:rsidRPr="00531C5A">
        <w:rPr>
          <w:rStyle w:val="Emphasis"/>
          <w:bCs/>
          <w:sz w:val="16"/>
          <w:szCs w:val="16"/>
        </w:rPr>
        <w:t>future directives</w:t>
      </w:r>
      <w:r w:rsidRPr="00531C5A">
        <w:rPr>
          <w:sz w:val="16"/>
          <w:szCs w:val="16"/>
        </w:rPr>
        <w:t xml:space="preserve"> </w:t>
      </w:r>
      <w:r w:rsidRPr="00531C5A">
        <w:rPr>
          <w:rStyle w:val="StyleUnderline"/>
          <w:sz w:val="16"/>
          <w:szCs w:val="16"/>
        </w:rPr>
        <w:t xml:space="preserve">and </w:t>
      </w:r>
      <w:r w:rsidRPr="00531C5A">
        <w:rPr>
          <w:rStyle w:val="Emphasis"/>
          <w:bCs/>
          <w:sz w:val="16"/>
          <w:szCs w:val="16"/>
        </w:rPr>
        <w:t>codes of conduct</w:t>
      </w:r>
      <w:r w:rsidRPr="00531C5A">
        <w:rPr>
          <w:sz w:val="16"/>
          <w:szCs w:val="16"/>
        </w:rPr>
        <w:t xml:space="preserve"> </w:t>
      </w:r>
      <w:r w:rsidRPr="00531C5A">
        <w:rPr>
          <w:rStyle w:val="StyleUnderline"/>
          <w:sz w:val="16"/>
          <w:szCs w:val="16"/>
        </w:rPr>
        <w:t>for sustainable space activities; that is,</w:t>
      </w:r>
      <w:r w:rsidRPr="00531C5A">
        <w:rPr>
          <w:b/>
          <w:bCs/>
          <w:sz w:val="16"/>
          <w:szCs w:val="16"/>
        </w:rPr>
        <w:t xml:space="preserve"> </w:t>
      </w:r>
      <w:r w:rsidRPr="00531C5A">
        <w:rPr>
          <w:rStyle w:val="Emphasis"/>
          <w:bCs/>
          <w:sz w:val="16"/>
          <w:szCs w:val="16"/>
        </w:rPr>
        <w:t>not really to seek their input</w:t>
      </w:r>
      <w:r w:rsidRPr="00531C5A">
        <w:rPr>
          <w:rStyle w:val="StyleUnderline"/>
          <w:sz w:val="16"/>
          <w:szCs w:val="16"/>
        </w:rPr>
        <w:t xml:space="preserve">, but to </w:t>
      </w:r>
      <w:r w:rsidRPr="00531C5A">
        <w:rPr>
          <w:rStyle w:val="Emphasis"/>
          <w:bCs/>
          <w:sz w:val="16"/>
          <w:szCs w:val="16"/>
        </w:rPr>
        <w:t>ensure compliance</w:t>
      </w:r>
      <w:r w:rsidRPr="00531C5A">
        <w:rPr>
          <w:sz w:val="16"/>
          <w:szCs w:val="16"/>
        </w:rPr>
        <w:t xml:space="preserve"> </w:t>
      </w:r>
      <w:r w:rsidRPr="00531C5A">
        <w:rPr>
          <w:rStyle w:val="StyleUnderline"/>
          <w:sz w:val="16"/>
          <w:szCs w:val="16"/>
        </w:rPr>
        <w:t>by the less-advanced nations</w:t>
      </w:r>
      <w:r w:rsidRPr="00531C5A">
        <w:rPr>
          <w:sz w:val="16"/>
          <w:szCs w:val="16"/>
        </w:rPr>
        <w:t xml:space="preserve">.59 </w:t>
      </w:r>
      <w:r w:rsidRPr="00531C5A">
        <w:rPr>
          <w:rStyle w:val="StyleUnderline"/>
          <w:sz w:val="16"/>
          <w:szCs w:val="16"/>
        </w:rPr>
        <w:t xml:space="preserve">Their space activities are judged as either </w:t>
      </w:r>
      <w:r w:rsidRPr="00531C5A">
        <w:rPr>
          <w:rStyle w:val="Emphasis"/>
          <w:bCs/>
          <w:sz w:val="16"/>
          <w:szCs w:val="16"/>
        </w:rPr>
        <w:t>threats</w:t>
      </w:r>
      <w:r w:rsidRPr="00531C5A">
        <w:rPr>
          <w:rStyle w:val="StyleUnderline"/>
          <w:sz w:val="16"/>
          <w:szCs w:val="16"/>
        </w:rPr>
        <w:t xml:space="preserve"> to or consistent with space sustainability, rather than as </w:t>
      </w:r>
      <w:r w:rsidRPr="00531C5A">
        <w:rPr>
          <w:rStyle w:val="Emphasis"/>
          <w:bCs/>
          <w:sz w:val="16"/>
          <w:szCs w:val="16"/>
        </w:rPr>
        <w:t>part of articulating the content of space sustainability</w:t>
      </w:r>
      <w:r w:rsidRPr="00531C5A">
        <w:rPr>
          <w:sz w:val="16"/>
          <w:szCs w:val="16"/>
        </w:rPr>
        <w:t xml:space="preserve">.60 </w:t>
      </w:r>
      <w:r w:rsidRPr="00531C5A">
        <w:rPr>
          <w:rStyle w:val="StyleUnderline"/>
          <w:sz w:val="16"/>
          <w:szCs w:val="16"/>
        </w:rPr>
        <w:t xml:space="preserve">This indicates that, for national space programs of established space nations, </w:t>
      </w:r>
      <w:r w:rsidRPr="00531C5A">
        <w:rPr>
          <w:rStyle w:val="Emphasis"/>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27FA53F0" w14:textId="77777777" w:rsidR="000D0758" w:rsidRPr="009C412A" w:rsidRDefault="000D0758" w:rsidP="000D0758">
      <w:pPr>
        <w:pStyle w:val="Heading4"/>
      </w:pPr>
      <w:r>
        <w:t xml:space="preserve">Congestion creates </w:t>
      </w:r>
      <w:r>
        <w:rPr>
          <w:u w:val="single"/>
        </w:rPr>
        <w:t>rivalrous</w:t>
      </w:r>
      <w:r>
        <w:t xml:space="preserve"> orbits. </w:t>
      </w:r>
    </w:p>
    <w:p w14:paraId="4972F8DA" w14:textId="77777777" w:rsidR="000D0758" w:rsidRPr="006A7B40" w:rsidRDefault="000D0758" w:rsidP="000D0758">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5AC194CA" w14:textId="77777777" w:rsidR="000D0758" w:rsidRPr="00561197" w:rsidRDefault="000D0758" w:rsidP="000D0758">
      <w:pPr>
        <w:rPr>
          <w:sz w:val="16"/>
        </w:rPr>
      </w:pPr>
      <w:r w:rsidRPr="00561197">
        <w:rPr>
          <w:sz w:val="16"/>
        </w:rPr>
        <w:t xml:space="preserve">b. Defect/Defect </w:t>
      </w:r>
      <w:r w:rsidRPr="007813B8">
        <w:rPr>
          <w:rStyle w:val="StyleUnderline"/>
        </w:rPr>
        <w:t xml:space="preserve">The </w:t>
      </w:r>
      <w:r w:rsidRPr="007813B8">
        <w:rPr>
          <w:rStyle w:val="Emphasis"/>
        </w:rPr>
        <w:t>ubiquity</w:t>
      </w:r>
      <w:r w:rsidRPr="007813B8">
        <w:rPr>
          <w:rStyle w:val="StyleUnderline"/>
        </w:rPr>
        <w:t xml:space="preserve"> of space technology</w:t>
      </w:r>
      <w:r w:rsidRPr="007813B8">
        <w:rPr>
          <w:sz w:val="16"/>
        </w:rPr>
        <w:t xml:space="preserve"> has also </w:t>
      </w:r>
      <w:r w:rsidRPr="007813B8">
        <w:rPr>
          <w:rStyle w:val="StyleUnderline"/>
        </w:rPr>
        <w:t xml:space="preserve">yielded the </w:t>
      </w:r>
      <w:r w:rsidRPr="007813B8">
        <w:rPr>
          <w:rStyle w:val="Emphasis"/>
        </w:rPr>
        <w:t>negative externality</w:t>
      </w:r>
      <w:r w:rsidRPr="007813B8">
        <w:rPr>
          <w:rStyle w:val="StyleUnderline"/>
        </w:rPr>
        <w:t xml:space="preserve"> of </w:t>
      </w:r>
      <w:r w:rsidRPr="007813B8">
        <w:rPr>
          <w:rStyle w:val="Emphasis"/>
        </w:rPr>
        <w:t>overcrowding</w:t>
      </w:r>
      <w:r w:rsidRPr="007813B8">
        <w:rPr>
          <w:rStyle w:val="StyleUnderline"/>
        </w:rPr>
        <w:t xml:space="preserve"> th</w:t>
      </w:r>
      <w:r w:rsidRPr="00561197">
        <w:rPr>
          <w:rStyle w:val="StyleUnderline"/>
        </w:rPr>
        <w:t>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280F6C">
        <w:rPr>
          <w:rStyle w:val="StyleUnderline"/>
          <w:highlight w:val="green"/>
        </w:rPr>
        <w:t>there are</w:t>
      </w:r>
      <w:r w:rsidRPr="00561197">
        <w:rPr>
          <w:rStyle w:val="StyleUnderline"/>
        </w:rPr>
        <w:t xml:space="preserve"> over </w:t>
      </w:r>
      <w:r w:rsidRPr="00280F6C">
        <w:rPr>
          <w:rStyle w:val="Emphasis"/>
          <w:highlight w:val="green"/>
        </w:rPr>
        <w:t>300,000</w:t>
      </w:r>
      <w:r w:rsidRPr="00561197">
        <w:rPr>
          <w:rStyle w:val="StyleUnderline"/>
        </w:rPr>
        <w:t xml:space="preserve"> medium</w:t>
      </w:r>
      <w:r w:rsidRPr="00561197">
        <w:rPr>
          <w:sz w:val="16"/>
        </w:rPr>
        <w:t xml:space="preserve"> sized </w:t>
      </w:r>
      <w:r w:rsidRPr="00280F6C">
        <w:rPr>
          <w:rStyle w:val="StyleUnderline"/>
          <w:highlight w:val="green"/>
        </w:rPr>
        <w:t>objects capable of</w:t>
      </w:r>
      <w:r w:rsidRPr="00561197">
        <w:rPr>
          <w:rStyle w:val="StyleUnderline"/>
        </w:rPr>
        <w:t xml:space="preserve"> causing </w:t>
      </w:r>
      <w:r w:rsidRPr="00561197">
        <w:rPr>
          <w:rStyle w:val="Emphasis"/>
        </w:rPr>
        <w:t xml:space="preserve">catastrophic </w:t>
      </w:r>
      <w:r w:rsidRPr="00280F6C">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280F6C">
        <w:rPr>
          <w:rStyle w:val="Emphasis"/>
          <w:highlight w:val="green"/>
        </w:rPr>
        <w:t>congestion</w:t>
      </w:r>
      <w:r w:rsidRPr="00280F6C">
        <w:rPr>
          <w:rStyle w:val="StyleUnderline"/>
          <w:highlight w:val="green"/>
        </w:rPr>
        <w:t xml:space="preserve"> will</w:t>
      </w:r>
      <w:r w:rsidRPr="00561197">
        <w:rPr>
          <w:rStyle w:val="StyleUnderline"/>
        </w:rPr>
        <w:t xml:space="preserve"> only </w:t>
      </w:r>
      <w:r w:rsidRPr="00280F6C">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w:t>
      </w:r>
      <w:r w:rsidRPr="007813B8">
        <w:rPr>
          <w:sz w:val="16"/>
        </w:rPr>
        <w:t xml:space="preserve">161 </w:t>
      </w:r>
      <w:r w:rsidRPr="007813B8">
        <w:rPr>
          <w:rStyle w:val="StyleUnderline"/>
        </w:rPr>
        <w:t>This is evidenced by</w:t>
      </w:r>
      <w:r w:rsidRPr="00561197">
        <w:rPr>
          <w:sz w:val="16"/>
        </w:rPr>
        <w:t xml:space="preserve"> the </w:t>
      </w:r>
      <w:r w:rsidRPr="00561197">
        <w:rPr>
          <w:rStyle w:val="Emphasis"/>
        </w:rPr>
        <w:t xml:space="preserve">near </w:t>
      </w:r>
      <w:r w:rsidRPr="00280F6C">
        <w:rPr>
          <w:rStyle w:val="Emphasis"/>
          <w:highlight w:val="green"/>
        </w:rPr>
        <w:t>doubling</w:t>
      </w:r>
      <w:r w:rsidRPr="00280F6C">
        <w:rPr>
          <w:rStyle w:val="StyleUnderline"/>
          <w:highlight w:val="green"/>
        </w:rPr>
        <w:t xml:space="preserve"> of</w:t>
      </w:r>
      <w:r w:rsidRPr="00561197">
        <w:rPr>
          <w:rStyle w:val="StyleUnderline"/>
        </w:rPr>
        <w:t xml:space="preserve"> state</w:t>
      </w:r>
      <w:r w:rsidRPr="00561197">
        <w:rPr>
          <w:sz w:val="16"/>
        </w:rPr>
        <w:t xml:space="preserve"> operated </w:t>
      </w:r>
      <w:r w:rsidRPr="00280F6C">
        <w:rPr>
          <w:rStyle w:val="StyleUnderline"/>
          <w:highlight w:val="green"/>
        </w:rPr>
        <w:t>sat</w:t>
      </w:r>
      <w:r w:rsidRPr="00704237">
        <w:rPr>
          <w:rStyle w:val="StyleUnderline"/>
        </w:rPr>
        <w:t>ellite</w:t>
      </w:r>
      <w:r w:rsidRPr="00280F6C">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w:t>
      </w:r>
      <w:r w:rsidRPr="007813B8">
        <w:rPr>
          <w:sz w:val="16"/>
        </w:rPr>
        <w:t xml:space="preserve">This </w:t>
      </w:r>
      <w:r w:rsidRPr="007813B8">
        <w:rPr>
          <w:rStyle w:val="StyleUnderline"/>
        </w:rPr>
        <w:t xml:space="preserve">increase in </w:t>
      </w:r>
      <w:r w:rsidRPr="007813B8">
        <w:rPr>
          <w:rStyle w:val="Emphasis"/>
        </w:rPr>
        <w:t>collision</w:t>
      </w:r>
      <w:r w:rsidRPr="007813B8">
        <w:rPr>
          <w:sz w:val="16"/>
        </w:rPr>
        <w:t xml:space="preserve"> probability </w:t>
      </w:r>
      <w:r w:rsidRPr="007813B8">
        <w:rPr>
          <w:rStyle w:val="StyleUnderline"/>
        </w:rPr>
        <w:t xml:space="preserve">occurs </w:t>
      </w:r>
      <w:r w:rsidRPr="007813B8">
        <w:rPr>
          <w:rStyle w:val="Emphasis"/>
        </w:rPr>
        <w:t>proportionally</w:t>
      </w:r>
      <w:r w:rsidRPr="007813B8">
        <w:rPr>
          <w:rStyle w:val="StyleUnderline"/>
        </w:rPr>
        <w:t xml:space="preserve"> to the number of objects </w:t>
      </w:r>
      <w:proofErr w:type="gramStart"/>
      <w:r w:rsidRPr="007813B8">
        <w:rPr>
          <w:rStyle w:val="StyleUnderline"/>
        </w:rPr>
        <w:t>in</w:t>
      </w:r>
      <w:r w:rsidRPr="007813B8">
        <w:rPr>
          <w:sz w:val="16"/>
        </w:rPr>
        <w:t xml:space="preserve"> a given</w:t>
      </w:r>
      <w:proofErr w:type="gramEnd"/>
      <w:r w:rsidRPr="007813B8">
        <w:rPr>
          <w:sz w:val="16"/>
        </w:rPr>
        <w:t xml:space="preserve"> </w:t>
      </w:r>
      <w:r w:rsidRPr="007813B8">
        <w:rPr>
          <w:rStyle w:val="StyleUnderline"/>
        </w:rPr>
        <w:t>orbital doma</w:t>
      </w:r>
      <w:r w:rsidRPr="00561197">
        <w:rPr>
          <w:rStyle w:val="StyleUnderline"/>
        </w:rPr>
        <w:t xml:space="preserve">in. The </w:t>
      </w:r>
      <w:r w:rsidRPr="00280F6C">
        <w:rPr>
          <w:rStyle w:val="Emphasis"/>
          <w:highlight w:val="green"/>
        </w:rPr>
        <w:t>tripling</w:t>
      </w:r>
      <w:r w:rsidRPr="00280F6C">
        <w:rPr>
          <w:rStyle w:val="StyleUnderline"/>
          <w:highlight w:val="green"/>
        </w:rPr>
        <w:t xml:space="preserve"> of</w:t>
      </w:r>
      <w:r w:rsidRPr="00561197">
        <w:rPr>
          <w:sz w:val="16"/>
        </w:rPr>
        <w:t xml:space="preserve"> orbital </w:t>
      </w:r>
      <w:r w:rsidRPr="00280F6C">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280F6C">
        <w:rPr>
          <w:rStyle w:val="StyleUnderline"/>
          <w:highlight w:val="green"/>
        </w:rPr>
        <w:t>would</w:t>
      </w:r>
      <w:r w:rsidRPr="00704237">
        <w:rPr>
          <w:rStyle w:val="StyleUnderline"/>
        </w:rPr>
        <w:t xml:space="preserve"> cause a </w:t>
      </w:r>
      <w:r w:rsidRPr="00280F6C">
        <w:rPr>
          <w:rStyle w:val="Emphasis"/>
          <w:highlight w:val="green"/>
        </w:rPr>
        <w:t xml:space="preserve">tenfold </w:t>
      </w:r>
      <w:r w:rsidRPr="007813B8">
        <w:rPr>
          <w:rStyle w:val="Emphasis"/>
          <w:highlight w:val="green"/>
        </w:rPr>
        <w:t>increase</w:t>
      </w:r>
      <w:r w:rsidRPr="007813B8">
        <w:rPr>
          <w:rStyle w:val="StyleUnderline"/>
          <w:highlight w:val="green"/>
        </w:rPr>
        <w:t xml:space="preserve"> in</w:t>
      </w:r>
      <w:r w:rsidRPr="00561197">
        <w:rPr>
          <w:sz w:val="16"/>
        </w:rPr>
        <w:t xml:space="preserve"> the probability of </w:t>
      </w:r>
      <w:r w:rsidRPr="007813B8">
        <w:rPr>
          <w:rStyle w:val="StyleUnderline"/>
          <w:highlight w:val="green"/>
        </w:rPr>
        <w:t>collision</w:t>
      </w:r>
      <w:r w:rsidRPr="00561197">
        <w:rPr>
          <w:rStyle w:val="StyleUnderline"/>
        </w:rPr>
        <w:t>. In the event of</w:t>
      </w:r>
      <w:r w:rsidRPr="00561197">
        <w:rPr>
          <w:sz w:val="16"/>
        </w:rPr>
        <w:t xml:space="preserve"> a catastrophic </w:t>
      </w:r>
      <w:r w:rsidRPr="00561197">
        <w:rPr>
          <w:rStyle w:val="StyleUnderline"/>
        </w:rPr>
        <w:t>collision between</w:t>
      </w:r>
      <w:r w:rsidRPr="00561197">
        <w:rPr>
          <w:sz w:val="16"/>
        </w:rPr>
        <w:t xml:space="preserve"> two </w:t>
      </w:r>
      <w:r w:rsidRPr="007813B8">
        <w:rPr>
          <w:rStyle w:val="StyleUnderline"/>
        </w:rPr>
        <w:t xml:space="preserve">objects, the resulting </w:t>
      </w:r>
      <w:r w:rsidRPr="007813B8">
        <w:rPr>
          <w:rStyle w:val="Emphasis"/>
        </w:rPr>
        <w:t>debris cloud</w:t>
      </w:r>
      <w:r w:rsidRPr="007813B8">
        <w:rPr>
          <w:rStyle w:val="StyleUnderline"/>
        </w:rPr>
        <w:t xml:space="preserve"> could cause a </w:t>
      </w:r>
      <w:r w:rsidRPr="007813B8">
        <w:rPr>
          <w:rStyle w:val="Emphasis"/>
        </w:rPr>
        <w:t>cascading effect</w:t>
      </w:r>
      <w:r w:rsidRPr="007813B8">
        <w:rPr>
          <w:rStyle w:val="StyleUnderline"/>
        </w:rPr>
        <w:t xml:space="preserve">. Each </w:t>
      </w:r>
      <w:r w:rsidRPr="007813B8">
        <w:rPr>
          <w:rStyle w:val="Emphasis"/>
        </w:rPr>
        <w:t>successive collision</w:t>
      </w:r>
      <w:r w:rsidRPr="007813B8">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280F6C">
        <w:rPr>
          <w:rStyle w:val="StyleUnderline"/>
          <w:highlight w:val="green"/>
        </w:rPr>
        <w:t>until a</w:t>
      </w:r>
      <w:r w:rsidRPr="00561197">
        <w:rPr>
          <w:rStyle w:val="StyleUnderline"/>
        </w:rPr>
        <w:t xml:space="preserve">n </w:t>
      </w:r>
      <w:r w:rsidRPr="00561197">
        <w:rPr>
          <w:rStyle w:val="Emphasis"/>
        </w:rPr>
        <w:t xml:space="preserve">instability </w:t>
      </w:r>
      <w:r w:rsidRPr="00280F6C">
        <w:rPr>
          <w:rStyle w:val="Emphasis"/>
          <w:highlight w:val="green"/>
        </w:rPr>
        <w:t>threshold</w:t>
      </w:r>
      <w:r w:rsidRPr="00280F6C">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280F6C">
        <w:rPr>
          <w:rStyle w:val="StyleUnderline"/>
          <w:highlight w:val="green"/>
        </w:rPr>
        <w:t>cost of</w:t>
      </w:r>
      <w:r w:rsidRPr="00561197">
        <w:rPr>
          <w:sz w:val="16"/>
        </w:rPr>
        <w:t xml:space="preserve"> launching </w:t>
      </w:r>
      <w:r w:rsidRPr="00280F6C">
        <w:rPr>
          <w:rStyle w:val="StyleUnderline"/>
          <w:highlight w:val="green"/>
        </w:rPr>
        <w:t>a sat</w:t>
      </w:r>
      <w:r w:rsidRPr="00704237">
        <w:rPr>
          <w:rStyle w:val="StyleUnderline"/>
        </w:rPr>
        <w:t xml:space="preserve">ellite </w:t>
      </w:r>
      <w:r w:rsidRPr="00280F6C">
        <w:rPr>
          <w:rStyle w:val="StyleUnderline"/>
          <w:highlight w:val="green"/>
        </w:rPr>
        <w:t>would</w:t>
      </w:r>
      <w:r w:rsidRPr="00561197">
        <w:rPr>
          <w:sz w:val="16"/>
        </w:rPr>
        <w:t xml:space="preserve"> eventually </w:t>
      </w:r>
      <w:r w:rsidRPr="00280F6C">
        <w:rPr>
          <w:rStyle w:val="Emphasis"/>
          <w:highlight w:val="green"/>
        </w:rPr>
        <w:t>outweigh</w:t>
      </w:r>
      <w:r w:rsidRPr="00561197">
        <w:rPr>
          <w:rStyle w:val="Emphasis"/>
        </w:rPr>
        <w:t xml:space="preserve"> the </w:t>
      </w:r>
      <w:r w:rsidRPr="00280F6C">
        <w:rPr>
          <w:rStyle w:val="Emphasis"/>
          <w:highlight w:val="green"/>
        </w:rPr>
        <w:t>benefits</w:t>
      </w:r>
      <w:r w:rsidRPr="00561197">
        <w:rPr>
          <w:sz w:val="16"/>
        </w:rPr>
        <w:t xml:space="preserve"> received </w:t>
      </w:r>
      <w:r w:rsidRPr="00280F6C">
        <w:rPr>
          <w:rStyle w:val="StyleUnderline"/>
          <w:highlight w:val="green"/>
        </w:rPr>
        <w:t>due to</w:t>
      </w:r>
      <w:r w:rsidRPr="00561197">
        <w:rPr>
          <w:rStyle w:val="StyleUnderline"/>
        </w:rPr>
        <w:t xml:space="preserve"> </w:t>
      </w:r>
      <w:r w:rsidRPr="007813B8">
        <w:rPr>
          <w:rStyle w:val="StyleUnderline"/>
          <w:highlight w:val="green"/>
        </w:rPr>
        <w:t>the probability of</w:t>
      </w:r>
      <w:r w:rsidRPr="00561197">
        <w:rPr>
          <w:rStyle w:val="StyleUnderline"/>
        </w:rPr>
        <w:t xml:space="preserve"> that asset </w:t>
      </w:r>
      <w:r w:rsidRPr="00280F6C">
        <w:rPr>
          <w:rStyle w:val="StyleUnderline"/>
          <w:highlight w:val="green"/>
        </w:rPr>
        <w:t xml:space="preserve">being </w:t>
      </w:r>
      <w:r w:rsidRPr="00280F6C">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280F6C">
        <w:rPr>
          <w:rStyle w:val="StyleUnderline"/>
          <w:highlight w:val="green"/>
        </w:rPr>
        <w:t>accumulation will render</w:t>
      </w:r>
      <w:r w:rsidRPr="00561197">
        <w:rPr>
          <w:rStyle w:val="StyleUnderline"/>
        </w:rPr>
        <w:t xml:space="preserve"> critical </w:t>
      </w:r>
      <w:r w:rsidRPr="00280F6C">
        <w:rPr>
          <w:rStyle w:val="StyleUnderline"/>
          <w:highlight w:val="green"/>
        </w:rPr>
        <w:t xml:space="preserve">orbits </w:t>
      </w:r>
      <w:r w:rsidRPr="00280F6C">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7813B8">
        <w:rPr>
          <w:rStyle w:val="StyleUnderline"/>
        </w:rPr>
        <w:t xml:space="preserve">orbits </w:t>
      </w:r>
      <w:r w:rsidRPr="007813B8">
        <w:rPr>
          <w:rStyle w:val="Emphasis"/>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4F76022B" w14:textId="77777777" w:rsidR="000D0758" w:rsidRPr="009C412A" w:rsidRDefault="000D0758" w:rsidP="000D0758">
      <w:pPr>
        <w:pStyle w:val="Heading4"/>
      </w:pPr>
      <w:r>
        <w:t xml:space="preserve">That triggers </w:t>
      </w:r>
      <w:r>
        <w:rPr>
          <w:u w:val="single"/>
        </w:rPr>
        <w:t>missile radars</w:t>
      </w:r>
      <w:r>
        <w:t xml:space="preserve">. </w:t>
      </w:r>
    </w:p>
    <w:p w14:paraId="7D3DFDF7" w14:textId="77777777" w:rsidR="000D0758" w:rsidRPr="001A09D0" w:rsidRDefault="000D0758" w:rsidP="000D0758">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4E44DE79" w14:textId="77777777" w:rsidR="000D0758" w:rsidRPr="00F95F28" w:rsidRDefault="000D0758" w:rsidP="000D0758">
      <w:pPr>
        <w:rPr>
          <w:sz w:val="10"/>
        </w:rPr>
      </w:pPr>
      <w:proofErr w:type="gramStart"/>
      <w:r w:rsidRPr="00F95F28">
        <w:rPr>
          <w:sz w:val="10"/>
        </w:rPr>
        <w:t>The launch of Sputnik on October 4, 1957,</w:t>
      </w:r>
      <w:proofErr w:type="gramEnd"/>
      <w:r w:rsidRPr="00F95F28">
        <w:rPr>
          <w:sz w:val="10"/>
        </w:rPr>
        <w:t xml:space="preserve"> marked the beginning of </w:t>
      </w:r>
      <w:r w:rsidRPr="00561197">
        <w:rPr>
          <w:rStyle w:val="StyleUnderline"/>
        </w:rPr>
        <w:t>the Space Age</w:t>
      </w:r>
      <w:r w:rsidRPr="00F95F28">
        <w:rPr>
          <w:sz w:val="10"/>
        </w:rPr>
        <w:t xml:space="preserve">. It also </w:t>
      </w:r>
      <w:r w:rsidRPr="00561197">
        <w:rPr>
          <w:rStyle w:val="StyleUnderline"/>
        </w:rPr>
        <w:t>marked the beginning of an intense</w:t>
      </w:r>
      <w:r w:rsidRPr="00F95F28">
        <w:rPr>
          <w:sz w:val="10"/>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280F6C">
        <w:rPr>
          <w:rStyle w:val="Emphasis"/>
          <w:highlight w:val="green"/>
        </w:rPr>
        <w:t>objects</w:t>
      </w:r>
      <w:r w:rsidRPr="00704237">
        <w:rPr>
          <w:rStyle w:val="StyleUnderline"/>
        </w:rPr>
        <w:t xml:space="preserve"> in orbit </w:t>
      </w:r>
      <w:r w:rsidRPr="007813B8">
        <w:rPr>
          <w:rStyle w:val="Emphasis"/>
          <w:highlight w:val="green"/>
        </w:rPr>
        <w:t>grew dramatically</w:t>
      </w:r>
      <w:r w:rsidRPr="00704237">
        <w:rPr>
          <w:rStyle w:val="StyleUnderline"/>
        </w:rPr>
        <w:t xml:space="preserve">. This created a host of </w:t>
      </w:r>
      <w:r w:rsidRPr="007813B8">
        <w:rPr>
          <w:rStyle w:val="Emphasis"/>
          <w:highlight w:val="green"/>
        </w:rPr>
        <w:t>strategic challenges</w:t>
      </w:r>
      <w:r w:rsidRPr="00561197">
        <w:rPr>
          <w:rStyle w:val="StyleUnderline"/>
        </w:rPr>
        <w:t>, including</w:t>
      </w:r>
      <w:r w:rsidRPr="00F95F28">
        <w:rPr>
          <w:sz w:val="10"/>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7813B8">
        <w:rPr>
          <w:rStyle w:val="Emphasis"/>
        </w:rPr>
        <w:t>surveillance</w:t>
      </w:r>
      <w:r w:rsidRPr="00F95F28">
        <w:rPr>
          <w:sz w:val="10"/>
        </w:rPr>
        <w:t xml:space="preserve">. In particular, </w:t>
      </w:r>
      <w:r w:rsidRPr="00561197">
        <w:rPr>
          <w:rStyle w:val="StyleUnderline"/>
        </w:rPr>
        <w:t xml:space="preserve">the Air Force needed a way </w:t>
      </w:r>
      <w:r w:rsidRPr="00280F6C">
        <w:rPr>
          <w:rStyle w:val="StyleUnderline"/>
          <w:highlight w:val="green"/>
        </w:rPr>
        <w:t xml:space="preserve">to </w:t>
      </w:r>
      <w:r w:rsidRPr="00280F6C">
        <w:rPr>
          <w:rStyle w:val="Emphasis"/>
          <w:highlight w:val="green"/>
        </w:rPr>
        <w:t>prevent false alarms</w:t>
      </w:r>
      <w:r w:rsidRPr="00280F6C">
        <w:rPr>
          <w:rStyle w:val="StyleUnderline"/>
          <w:highlight w:val="green"/>
        </w:rPr>
        <w:t xml:space="preserve"> as sat</w:t>
      </w:r>
      <w:r w:rsidRPr="00704237">
        <w:rPr>
          <w:rStyle w:val="StyleUnderline"/>
        </w:rPr>
        <w:t>ellite</w:t>
      </w:r>
      <w:r w:rsidRPr="00280F6C">
        <w:rPr>
          <w:rStyle w:val="StyleUnderline"/>
          <w:highlight w:val="green"/>
        </w:rPr>
        <w:t>s came</w:t>
      </w:r>
      <w:r w:rsidRPr="00704237">
        <w:rPr>
          <w:rStyle w:val="StyleUnderline"/>
        </w:rPr>
        <w:t xml:space="preserve"> with</w:t>
      </w:r>
      <w:r w:rsidRPr="00280F6C">
        <w:rPr>
          <w:rStyle w:val="StyleUnderline"/>
          <w:highlight w:val="green"/>
        </w:rPr>
        <w:t>in</w:t>
      </w:r>
      <w:r w:rsidRPr="00561197">
        <w:rPr>
          <w:rStyle w:val="StyleUnderline"/>
        </w:rPr>
        <w:t xml:space="preserve"> view of </w:t>
      </w:r>
      <w:r w:rsidRPr="00280F6C">
        <w:rPr>
          <w:rStyle w:val="Emphasis"/>
          <w:highlight w:val="green"/>
        </w:rPr>
        <w:t>missile</w:t>
      </w:r>
      <w:r w:rsidRPr="00561197">
        <w:rPr>
          <w:rStyle w:val="Emphasis"/>
        </w:rPr>
        <w:t xml:space="preserve">-warning </w:t>
      </w:r>
      <w:r w:rsidRPr="00280F6C">
        <w:rPr>
          <w:rStyle w:val="Emphasis"/>
          <w:highlight w:val="green"/>
        </w:rPr>
        <w:t>radars</w:t>
      </w:r>
      <w:r w:rsidRPr="00561197">
        <w:rPr>
          <w:rStyle w:val="StyleUnderline"/>
        </w:rPr>
        <w:t xml:space="preserve">, </w:t>
      </w:r>
      <w:r w:rsidRPr="00F95F28">
        <w:rPr>
          <w:sz w:val="10"/>
        </w:rPr>
        <w:t xml:space="preserve">while the Navy needed a way to alert deployed units of possible reconnaissance by satellites overhead. These needs led to the establishment of a military mission to maintain a catalog of all Earth-orbiting objects—active payloads, rocket bodies, and debris—along with detailed information about trajectory and point of origin. Such a catalog could be used to filter normal orbital passages from potential incoming missiles and predict the passage of suspected spy satellites.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F95F28">
        <w:rPr>
          <w:sz w:val="10"/>
        </w:rPr>
        <w:t>The</w:t>
      </w:r>
      <w:proofErr w:type="gramEnd"/>
      <w:r w:rsidRPr="00F95F28">
        <w:rPr>
          <w:sz w:val="10"/>
        </w:rPr>
        <w:t xml:space="preserve"> Space Catalog is maintained by the Joint Space Operations Center (</w:t>
      </w:r>
      <w:proofErr w:type="spellStart"/>
      <w:r w:rsidRPr="00F95F28">
        <w:rPr>
          <w:sz w:val="10"/>
        </w:rPr>
        <w:t>JSpOC</w:t>
      </w:r>
      <w:proofErr w:type="spellEnd"/>
      <w:r w:rsidRPr="00F95F28">
        <w:rPr>
          <w:sz w:val="10"/>
        </w:rPr>
        <w:t xml:space="preserve">) at Vandenberg Air Force Base, part of U.S. Strategic Command. One of the missions of </w:t>
      </w:r>
      <w:proofErr w:type="spellStart"/>
      <w:r w:rsidRPr="00F95F28">
        <w:rPr>
          <w:sz w:val="10"/>
        </w:rPr>
        <w:t>JSpOC</w:t>
      </w:r>
      <w:proofErr w:type="spellEnd"/>
      <w:r w:rsidRPr="00F95F28">
        <w:rPr>
          <w:sz w:val="10"/>
        </w:rPr>
        <w:t xml:space="preserve"> is to detect, track, and identify all artificial objects in Earth orbit.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F95F28">
        <w:rPr>
          <w:sz w:val="10"/>
        </w:rPr>
        <w:t>JSpOC</w:t>
      </w:r>
      <w:proofErr w:type="spellEnd"/>
      <w:r w:rsidRPr="00F95F28">
        <w:rPr>
          <w:sz w:val="10"/>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The dynamic models used for predicting satellite motion are not perfect; factors such as atmospheric density variation caused by unmodeled solar activity can cause the predicted position to gradually stray from the true position. The observations are used to correct the predicted trajectory so the network can continue to track the satellite. This process of using observations to correct and refine an orbit in an ongoing feedback loop is called catalog maintenance, and it continues </w:t>
      </w:r>
      <w:proofErr w:type="gramStart"/>
      <w:r w:rsidRPr="00F95F28">
        <w:rPr>
          <w:sz w:val="10"/>
        </w:rPr>
        <w:t>as long as</w:t>
      </w:r>
      <w:proofErr w:type="gramEnd"/>
      <w:r w:rsidRPr="00F95F28">
        <w:rPr>
          <w:sz w:val="10"/>
        </w:rPr>
        <w:t xml:space="preserve"> the satellite remains in orbit. Ideally, the process is automatic, with manual inter </w:t>
      </w:r>
      <w:proofErr w:type="spellStart"/>
      <w:r w:rsidRPr="00F95F28">
        <w:rPr>
          <w:sz w:val="10"/>
        </w:rPr>
        <w:t>vention</w:t>
      </w:r>
      <w:proofErr w:type="spellEnd"/>
      <w:r w:rsidRPr="00F95F28">
        <w:rPr>
          <w:sz w:val="10"/>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if the satellite cannot be matched to a partially correlated or uncorrelated track, the satellite information continues to age. If it reaches 30 days without a match, the satellite is placed on the lost list. Risk Prediction 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 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 Collisions and spontaneous breakups do happen. The first satellite breakup occurred on June 29, 1961, when </w:t>
      </w:r>
      <w:r w:rsidRPr="00561197">
        <w:rPr>
          <w:rStyle w:val="StyleUnderline"/>
        </w:rPr>
        <w:t xml:space="preserve">residual </w:t>
      </w:r>
      <w:r w:rsidRPr="00F95F28">
        <w:rPr>
          <w:rStyle w:val="StyleUnderline"/>
        </w:rPr>
        <w:t>fuel</w:t>
      </w:r>
      <w:r w:rsidRPr="00561197">
        <w:rPr>
          <w:rStyle w:val="StyleUnderline"/>
        </w:rPr>
        <w:t xml:space="preserve"> in an </w:t>
      </w:r>
      <w:proofErr w:type="spellStart"/>
      <w:r w:rsidRPr="00F95F28">
        <w:rPr>
          <w:rStyle w:val="StyleUnderline"/>
          <w:highlight w:val="green"/>
        </w:rPr>
        <w:t>Ablestar</w:t>
      </w:r>
      <w:proofErr w:type="spellEnd"/>
      <w:r w:rsidRPr="00F95F28">
        <w:rPr>
          <w:sz w:val="10"/>
        </w:rPr>
        <w:t xml:space="preserve"> rocket </w:t>
      </w:r>
      <w:r w:rsidRPr="00561197">
        <w:rPr>
          <w:rStyle w:val="StyleUnderline"/>
        </w:rPr>
        <w:t xml:space="preserve">body </w:t>
      </w:r>
      <w:r w:rsidRPr="00280F6C">
        <w:rPr>
          <w:rStyle w:val="Emphasis"/>
          <w:highlight w:val="green"/>
        </w:rPr>
        <w:t>exploded</w:t>
      </w:r>
      <w:r w:rsidRPr="00561197">
        <w:rPr>
          <w:rStyle w:val="StyleUnderline"/>
        </w:rPr>
        <w:t>, creating</w:t>
      </w:r>
      <w:r w:rsidRPr="00F95F28">
        <w:rPr>
          <w:sz w:val="10"/>
        </w:rPr>
        <w:t xml:space="preserve"> 296 </w:t>
      </w:r>
      <w:r w:rsidRPr="00561197">
        <w:rPr>
          <w:rStyle w:val="StyleUnderline"/>
        </w:rPr>
        <w:t>trackable</w:t>
      </w:r>
      <w:r w:rsidRPr="00F95F28">
        <w:rPr>
          <w:sz w:val="10"/>
        </w:rPr>
        <w:t xml:space="preserve"> pieces of </w:t>
      </w:r>
      <w:r w:rsidRPr="00561197">
        <w:rPr>
          <w:rStyle w:val="StyleUnderline"/>
        </w:rPr>
        <w:t>debris</w:t>
      </w:r>
      <w:r w:rsidRPr="00F95F28">
        <w:rPr>
          <w:sz w:val="10"/>
        </w:rPr>
        <w:t xml:space="preserve">. Since that time, </w:t>
      </w:r>
      <w:r w:rsidRPr="00561197">
        <w:rPr>
          <w:rStyle w:val="StyleUnderline"/>
        </w:rPr>
        <w:t xml:space="preserve">there have been </w:t>
      </w:r>
      <w:r w:rsidRPr="00280F6C">
        <w:rPr>
          <w:rStyle w:val="Emphasis"/>
          <w:highlight w:val="green"/>
        </w:rPr>
        <w:t>more than 200</w:t>
      </w:r>
      <w:r w:rsidRPr="00561197">
        <w:rPr>
          <w:rStyle w:val="StyleUnderline"/>
        </w:rPr>
        <w:t xml:space="preserve"> satellite </w:t>
      </w:r>
      <w:r w:rsidRPr="00280F6C">
        <w:rPr>
          <w:rStyle w:val="StyleUnderline"/>
          <w:highlight w:val="green"/>
        </w:rPr>
        <w:t>breakups</w:t>
      </w:r>
      <w:r w:rsidRPr="00561197">
        <w:rPr>
          <w:rStyle w:val="StyleUnderline"/>
        </w:rPr>
        <w:t xml:space="preserve">, the most notable being the </w:t>
      </w:r>
      <w:r w:rsidRPr="00561197">
        <w:rPr>
          <w:rStyle w:val="Emphasis"/>
        </w:rPr>
        <w:t>missile intercept</w:t>
      </w:r>
      <w:r w:rsidRPr="00F95F28">
        <w:rPr>
          <w:sz w:val="10"/>
        </w:rPr>
        <w:t xml:space="preserve"> </w:t>
      </w:r>
      <w:r w:rsidRPr="00F95F28">
        <w:rPr>
          <w:rStyle w:val="StyleUnderline"/>
        </w:rPr>
        <w:t xml:space="preserve">of the </w:t>
      </w:r>
      <w:r w:rsidRPr="00F95F28">
        <w:rPr>
          <w:rStyle w:val="StyleUnderline"/>
          <w:highlight w:val="green"/>
        </w:rPr>
        <w:t>Fengyun-1C</w:t>
      </w:r>
      <w:r w:rsidRPr="00F95F28">
        <w:rPr>
          <w:rStyle w:val="StyleUnderline"/>
        </w:rPr>
        <w:t xml:space="preserve"> satellite</w:t>
      </w:r>
      <w:r w:rsidRPr="00F95F28">
        <w:rPr>
          <w:sz w:val="10"/>
        </w:rPr>
        <w:t xml:space="preserve">, </w:t>
      </w:r>
      <w:r w:rsidRPr="00561197">
        <w:rPr>
          <w:rStyle w:val="StyleUnderline"/>
        </w:rPr>
        <w:t xml:space="preserve">which </w:t>
      </w:r>
      <w:r w:rsidRPr="00F95F28">
        <w:rPr>
          <w:rStyle w:val="StyleUnderline"/>
          <w:highlight w:val="green"/>
        </w:rPr>
        <w:t>created</w:t>
      </w:r>
      <w:r w:rsidRPr="00F95F28">
        <w:rPr>
          <w:sz w:val="10"/>
        </w:rPr>
        <w:t xml:space="preserve"> more than </w:t>
      </w:r>
      <w:r w:rsidRPr="00F95F28">
        <w:rPr>
          <w:rStyle w:val="StyleUnderline"/>
          <w:highlight w:val="green"/>
        </w:rPr>
        <w:t xml:space="preserve">3300 </w:t>
      </w:r>
      <w:r w:rsidRPr="00F95F28">
        <w:rPr>
          <w:rStyle w:val="StyleUnderline"/>
        </w:rPr>
        <w:t>trackable</w:t>
      </w:r>
      <w:r w:rsidRPr="00561197">
        <w:rPr>
          <w:rStyle w:val="StyleUnderline"/>
        </w:rPr>
        <w:t xml:space="preserve"> </w:t>
      </w:r>
      <w:r w:rsidRPr="00F95F28">
        <w:rPr>
          <w:rStyle w:val="StyleUnderline"/>
        </w:rPr>
        <w:t>fragments</w:t>
      </w:r>
      <w:r w:rsidRPr="00F95F28">
        <w:rPr>
          <w:sz w:val="10"/>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F95F28">
        <w:rPr>
          <w:sz w:val="10"/>
        </w:rPr>
        <w:t>JSpOC</w:t>
      </w:r>
      <w:proofErr w:type="spellEnd"/>
      <w:r w:rsidRPr="00F95F28">
        <w:rPr>
          <w:sz w:val="10"/>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F95F28">
        <w:rPr>
          <w:sz w:val="10"/>
        </w:rPr>
        <w:t xml:space="preserve"> the </w:t>
      </w:r>
      <w:r w:rsidRPr="00561197">
        <w:rPr>
          <w:rStyle w:val="StyleUnderline"/>
        </w:rPr>
        <w:t>orbit to the point that the object can be named</w:t>
      </w:r>
      <w:r w:rsidRPr="00F95F28">
        <w:rPr>
          <w:sz w:val="10"/>
        </w:rPr>
        <w:t xml:space="preserve"> and </w:t>
      </w:r>
      <w:r w:rsidRPr="00561197">
        <w:rPr>
          <w:rStyle w:val="StyleUnderline"/>
        </w:rPr>
        <w:t>numbered and moved into the catalog</w:t>
      </w:r>
      <w:r w:rsidRPr="00F95F28">
        <w:rPr>
          <w:sz w:val="10"/>
        </w:rPr>
        <w:t xml:space="preserve"> for automatic maintenance.</w:t>
      </w:r>
    </w:p>
    <w:p w14:paraId="4317979B" w14:textId="77777777" w:rsidR="000D0758" w:rsidRPr="00561197" w:rsidRDefault="000D0758" w:rsidP="000D0758">
      <w:pPr>
        <w:rPr>
          <w:sz w:val="16"/>
        </w:rPr>
      </w:pPr>
    </w:p>
    <w:p w14:paraId="7B1FF25E" w14:textId="77777777" w:rsidR="000D0758" w:rsidRDefault="000D0758" w:rsidP="000D0758">
      <w:pPr>
        <w:pStyle w:val="Heading4"/>
      </w:pPr>
      <w:r w:rsidRPr="00AD0655">
        <w:rPr>
          <w:u w:val="single"/>
        </w:rPr>
        <w:t>Nuclear war</w:t>
      </w:r>
      <w:r>
        <w:t xml:space="preserve">. </w:t>
      </w:r>
    </w:p>
    <w:p w14:paraId="13A1F0EB" w14:textId="77777777" w:rsidR="000D0758" w:rsidRDefault="000D0758" w:rsidP="000D0758">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1" w:history="1">
        <w:r w:rsidRPr="00D92BE6">
          <w:rPr>
            <w:rStyle w:val="Hyperlink"/>
          </w:rPr>
          <w:t>https://foxtrotalpha.jalopnik.com/these-are-the-doomsday-satellites-that-detected-the-exp-1737434876</w:t>
        </w:r>
      </w:hyperlink>
      <w:r>
        <w:t>)</w:t>
      </w:r>
    </w:p>
    <w:p w14:paraId="46A42915" w14:textId="755ED386" w:rsidR="000D0758" w:rsidRDefault="000D0758" w:rsidP="000D0758">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F95F28">
        <w:rPr>
          <w:rStyle w:val="StyleUnderline"/>
        </w:rPr>
        <w:t xml:space="preserve">early </w:t>
      </w:r>
      <w:r w:rsidRPr="00F95F28">
        <w:rPr>
          <w:rStyle w:val="Emphasis"/>
        </w:rPr>
        <w:t>warning</w:t>
      </w:r>
      <w:r w:rsidRPr="0010289E">
        <w:rPr>
          <w:rStyle w:val="Emphasis"/>
        </w:rPr>
        <w:t xml:space="preserve"> </w:t>
      </w:r>
      <w:r w:rsidRPr="00F95F28">
        <w:rPr>
          <w:rStyle w:val="Emphasis"/>
        </w:rPr>
        <w:t>satellites</w:t>
      </w:r>
      <w:r w:rsidRPr="0010289E">
        <w:rPr>
          <w:rStyle w:val="StyleUnderline"/>
        </w:rPr>
        <w:t xml:space="preserve"> in orbit</w:t>
      </w:r>
      <w:r w:rsidRPr="00561197">
        <w:rPr>
          <w:rStyle w:val="StyleUnderline"/>
        </w:rPr>
        <w:t xml:space="preserve"> aimed at </w:t>
      </w:r>
      <w:r w:rsidRPr="00F95F28">
        <w:rPr>
          <w:rStyle w:val="Emphasis"/>
        </w:rPr>
        <w:t>spotting</w:t>
      </w:r>
      <w:r w:rsidRPr="00561197">
        <w:rPr>
          <w:rStyle w:val="Emphasis"/>
        </w:rPr>
        <w:t xml:space="preserve"> </w:t>
      </w:r>
      <w:r w:rsidRPr="00F95F28">
        <w:rPr>
          <w:rStyle w:val="Emphasis"/>
        </w:rPr>
        <w:t>launches</w:t>
      </w:r>
      <w:r w:rsidRPr="00F95F28">
        <w:rPr>
          <w:rStyle w:val="StyleUnderline"/>
        </w:rPr>
        <w:t xml:space="preserve"> of</w:t>
      </w:r>
      <w:r w:rsidRPr="00561197">
        <w:rPr>
          <w:rStyle w:val="StyleUnderline"/>
        </w:rPr>
        <w:t xml:space="preserve"> ballistic </w:t>
      </w:r>
      <w:r w:rsidRPr="00F95F28">
        <w:rPr>
          <w:rStyle w:val="StyleUnderline"/>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F95F28">
        <w:rPr>
          <w:rStyle w:val="StyleUnderline"/>
        </w:rPr>
        <w:t>that</w:t>
      </w:r>
      <w:r w:rsidRPr="00561197">
        <w:rPr>
          <w:rStyle w:val="StyleUnderline"/>
        </w:rPr>
        <w:t xml:space="preserve"> can fly around the globe in less than 30 minutes and </w:t>
      </w:r>
      <w:r w:rsidRPr="00F95F28">
        <w:rPr>
          <w:rStyle w:val="StyleUnderline"/>
        </w:rPr>
        <w:t>bring</w:t>
      </w:r>
      <w:r w:rsidRPr="00561197">
        <w:rPr>
          <w:sz w:val="16"/>
        </w:rPr>
        <w:t xml:space="preserve"> about </w:t>
      </w:r>
      <w:r w:rsidRPr="00561197">
        <w:rPr>
          <w:rStyle w:val="Emphasis"/>
        </w:rPr>
        <w:t xml:space="preserve">nuclear </w:t>
      </w:r>
      <w:r w:rsidRPr="00F95F28">
        <w:rPr>
          <w:rStyle w:val="Emphasis"/>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F95F28">
        <w:rPr>
          <w:rStyle w:val="StyleUnderline"/>
        </w:rPr>
        <w:t>there was a constellation</w:t>
      </w:r>
      <w:r w:rsidRPr="00F95F28">
        <w:rPr>
          <w:sz w:val="16"/>
        </w:rPr>
        <w:t xml:space="preserve"> of nine of these satellites roaming the heavens, each </w:t>
      </w:r>
      <w:r w:rsidRPr="00F95F28">
        <w:rPr>
          <w:rStyle w:val="StyleUnderline"/>
        </w:rPr>
        <w:t>scanning the Soviet Union for</w:t>
      </w:r>
      <w:r w:rsidRPr="00F95F28">
        <w:rPr>
          <w:sz w:val="16"/>
        </w:rPr>
        <w:t xml:space="preserve"> large infrared plumes, </w:t>
      </w:r>
      <w:r w:rsidRPr="00F95F28">
        <w:rPr>
          <w:rStyle w:val="StyleUnderline"/>
        </w:rPr>
        <w:t xml:space="preserve">the tell-tale sign of a </w:t>
      </w:r>
      <w:r w:rsidRPr="00F95F28">
        <w:rPr>
          <w:rStyle w:val="Emphasis"/>
        </w:rPr>
        <w:t>ballistic missile</w:t>
      </w:r>
      <w:r w:rsidRPr="00F95F28">
        <w:rPr>
          <w:rStyle w:val="StyleUnderline"/>
        </w:rPr>
        <w:t xml:space="preserve"> or </w:t>
      </w:r>
      <w:r w:rsidRPr="00F95F28">
        <w:rPr>
          <w:rStyle w:val="Emphasis"/>
        </w:rPr>
        <w:t>rocket launch</w:t>
      </w:r>
      <w:r w:rsidRPr="00F95F28">
        <w:rPr>
          <w:rStyle w:val="StyleUnderline"/>
        </w:rPr>
        <w:t>. These</w:t>
      </w:r>
      <w:r w:rsidRPr="00F95F28">
        <w:rPr>
          <w:sz w:val="16"/>
        </w:rPr>
        <w:t xml:space="preserve"> </w:t>
      </w:r>
      <w:proofErr w:type="gramStart"/>
      <w:r w:rsidRPr="00F95F28">
        <w:rPr>
          <w:sz w:val="16"/>
        </w:rPr>
        <w:t>fairly crude</w:t>
      </w:r>
      <w:proofErr w:type="gramEnd"/>
      <w:r w:rsidRPr="00F95F28">
        <w:rPr>
          <w:sz w:val="16"/>
        </w:rPr>
        <w:t xml:space="preserve">, low-earth orbit </w:t>
      </w:r>
      <w:r w:rsidRPr="00F95F28">
        <w:rPr>
          <w:rStyle w:val="StyleUnderline"/>
        </w:rPr>
        <w:t>satellites</w:t>
      </w:r>
      <w:r w:rsidRPr="00F95F28">
        <w:rPr>
          <w:sz w:val="16"/>
        </w:rPr>
        <w:t xml:space="preserve">, along with the radar-based Ballistic Missile Early Warning System, </w:t>
      </w:r>
      <w:r w:rsidRPr="00F95F28">
        <w:rPr>
          <w:rStyle w:val="StyleUnderline"/>
        </w:rPr>
        <w:t>would be the basis for a</w:t>
      </w:r>
      <w:r w:rsidRPr="00F95F28">
        <w:rPr>
          <w:sz w:val="16"/>
        </w:rPr>
        <w:t xml:space="preserve"> Cold War ballistic </w:t>
      </w:r>
      <w:r w:rsidRPr="00F95F28">
        <w:rPr>
          <w:rStyle w:val="StyleUnderline"/>
          <w:highlight w:val="green"/>
        </w:rPr>
        <w:t>missile surveillance system</w:t>
      </w:r>
      <w:r w:rsidRPr="00561197">
        <w:rPr>
          <w:rStyle w:val="StyleUnderline"/>
        </w:rPr>
        <w:t xml:space="preserve"> that would become</w:t>
      </w:r>
      <w:r w:rsidRPr="00561197">
        <w:rPr>
          <w:sz w:val="16"/>
        </w:rPr>
        <w:t xml:space="preserve"> ever </w:t>
      </w:r>
      <w:r w:rsidRPr="00F95F28">
        <w:rPr>
          <w:rStyle w:val="StyleUnderline"/>
          <w:highlight w:val="green"/>
        </w:rPr>
        <w:t>more complex</w:t>
      </w:r>
      <w:r w:rsidRPr="00561197">
        <w:rPr>
          <w:rStyle w:val="StyleUnderline"/>
        </w:rPr>
        <w:t xml:space="preserve"> and capable as the years went by. </w:t>
      </w:r>
      <w:r w:rsidRPr="00280F6C">
        <w:rPr>
          <w:rStyle w:val="StyleUnderline"/>
          <w:highlight w:val="green"/>
        </w:rPr>
        <w:t>If</w:t>
      </w:r>
      <w:r w:rsidRPr="00561197">
        <w:rPr>
          <w:sz w:val="16"/>
        </w:rPr>
        <w:t xml:space="preserve"> ballistic </w:t>
      </w:r>
      <w:r w:rsidRPr="00561197">
        <w:rPr>
          <w:rStyle w:val="StyleUnderline"/>
        </w:rPr>
        <w:t xml:space="preserve">missile </w:t>
      </w:r>
      <w:r w:rsidRPr="00280F6C">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280F6C">
        <w:rPr>
          <w:rStyle w:val="StyleUnderline"/>
          <w:highlight w:val="green"/>
        </w:rPr>
        <w:t xml:space="preserve">the </w:t>
      </w:r>
      <w:r w:rsidRPr="00280F6C">
        <w:rPr>
          <w:rStyle w:val="Emphasis"/>
          <w:highlight w:val="green"/>
        </w:rPr>
        <w:t>decision to retaliate</w:t>
      </w:r>
      <w:r w:rsidRPr="00280F6C">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280F6C">
        <w:rPr>
          <w:rStyle w:val="StyleUnderline"/>
          <w:highlight w:val="green"/>
        </w:rPr>
        <w:t>call</w:t>
      </w:r>
      <w:r w:rsidRPr="00561197">
        <w:rPr>
          <w:rStyle w:val="StyleUnderline"/>
        </w:rPr>
        <w:t xml:space="preserve"> to do so </w:t>
      </w:r>
      <w:r w:rsidRPr="00F95F28">
        <w:rPr>
          <w:rStyle w:val="Emphasis"/>
          <w:highlight w:val="green"/>
        </w:rPr>
        <w:t xml:space="preserve">within </w:t>
      </w:r>
      <w:r w:rsidRPr="00280F6C">
        <w:rPr>
          <w:rStyle w:val="Emphasis"/>
          <w:highlight w:val="green"/>
        </w:rPr>
        <w:t>half an hour</w:t>
      </w:r>
      <w:r w:rsidRPr="00561197">
        <w:rPr>
          <w:rStyle w:val="StyleUnderline"/>
        </w:rPr>
        <w:t xml:space="preserve">, an act </w:t>
      </w:r>
      <w:r w:rsidRPr="00280F6C">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280F6C">
        <w:rPr>
          <w:rStyle w:val="Emphasis"/>
          <w:highlight w:val="green"/>
        </w:rPr>
        <w:t>end</w:t>
      </w:r>
      <w:r w:rsidRPr="00561197">
        <w:rPr>
          <w:rStyle w:val="Emphasis"/>
        </w:rPr>
        <w:t xml:space="preserve"> of </w:t>
      </w:r>
      <w:r w:rsidRPr="00280F6C">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280F6C">
        <w:rPr>
          <w:rStyle w:val="StyleUnderline"/>
          <w:highlight w:val="green"/>
        </w:rPr>
        <w:t>info</w:t>
      </w:r>
      <w:r w:rsidRPr="00561197">
        <w:rPr>
          <w:rStyle w:val="StyleUnderline"/>
        </w:rPr>
        <w:t xml:space="preserve">rmation </w:t>
      </w:r>
      <w:r w:rsidRPr="00280F6C">
        <w:rPr>
          <w:rStyle w:val="StyleUnderline"/>
          <w:highlight w:val="green"/>
        </w:rPr>
        <w:t xml:space="preserve">would </w:t>
      </w:r>
      <w:r w:rsidRPr="00280F6C">
        <w:rPr>
          <w:rStyle w:val="Emphasis"/>
          <w:highlight w:val="green"/>
        </w:rPr>
        <w:t>immediately</w:t>
      </w:r>
      <w:r w:rsidRPr="00280F6C">
        <w:rPr>
          <w:rStyle w:val="StyleUnderline"/>
          <w:highlight w:val="green"/>
        </w:rPr>
        <w:t xml:space="preserve"> be </w:t>
      </w:r>
      <w:r w:rsidRPr="00280F6C">
        <w:rPr>
          <w:rStyle w:val="Emphasis"/>
          <w:highlight w:val="green"/>
        </w:rPr>
        <w:t>data-linked</w:t>
      </w:r>
      <w:r w:rsidRPr="00280F6C">
        <w:rPr>
          <w:rStyle w:val="StyleUnderline"/>
          <w:highlight w:val="green"/>
        </w:rPr>
        <w:t xml:space="preserve"> to</w:t>
      </w:r>
      <w:r w:rsidRPr="00561197">
        <w:rPr>
          <w:rStyle w:val="StyleUnderline"/>
        </w:rPr>
        <w:t xml:space="preserve"> controllers on </w:t>
      </w:r>
      <w:r w:rsidRPr="00280F6C">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51E5BD3B" w14:textId="77777777" w:rsidR="001B2927" w:rsidRPr="001F1EF8" w:rsidRDefault="001B2927" w:rsidP="000D0758">
      <w:pPr>
        <w:rPr>
          <w:sz w:val="16"/>
        </w:rPr>
      </w:pPr>
    </w:p>
    <w:p w14:paraId="43625803" w14:textId="77777777" w:rsidR="000D0758" w:rsidRDefault="000D0758" w:rsidP="000D0758">
      <w:pPr>
        <w:pStyle w:val="Heading4"/>
      </w:pPr>
      <w:r>
        <w:t xml:space="preserve">Nuke war causes extinction AND outweighs </w:t>
      </w:r>
      <w:r w:rsidRPr="00C339DB">
        <w:rPr>
          <w:u w:val="single"/>
        </w:rPr>
        <w:t>other</w:t>
      </w:r>
      <w:r>
        <w:t xml:space="preserve"> existential risks</w:t>
      </w:r>
    </w:p>
    <w:p w14:paraId="2ED73100" w14:textId="77777777" w:rsidR="000D0758" w:rsidRPr="005E50AE" w:rsidRDefault="000D0758" w:rsidP="000D0758">
      <w:pPr>
        <w:pStyle w:val="ListParagraph"/>
        <w:numPr>
          <w:ilvl w:val="0"/>
          <w:numId w:val="12"/>
        </w:numPr>
      </w:pPr>
      <w:r>
        <w:t>Checked</w:t>
      </w:r>
    </w:p>
    <w:p w14:paraId="107F9289" w14:textId="77777777" w:rsidR="000D0758" w:rsidRPr="00E530E8" w:rsidRDefault="000D0758" w:rsidP="000D075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791635">
          <w:rPr>
            <w:rStyle w:val="Hyperlink"/>
          </w:rPr>
          <w:t>http://www.reachingcriticalwill.org/images/documents/Disarmament-fora/OEWG/2016/Documents/NGO13.pdf</w:t>
        </w:r>
      </w:hyperlink>
      <w:r>
        <w:t xml:space="preserve"> //Re-cut by Elmer</w:t>
      </w:r>
    </w:p>
    <w:p w14:paraId="09255AD4" w14:textId="77777777" w:rsidR="000D0758" w:rsidRDefault="000D0758" w:rsidP="000D0758">
      <w:pPr>
        <w:rPr>
          <w:sz w:val="16"/>
        </w:rPr>
      </w:pPr>
      <w:r w:rsidRPr="00055D8B">
        <w:rPr>
          <w:sz w:val="16"/>
        </w:rPr>
        <w:t xml:space="preserve">Consequences human survival 12. </w:t>
      </w:r>
      <w:r w:rsidRPr="00280F6C">
        <w:rPr>
          <w:rStyle w:val="StyleUnderline"/>
          <w:sz w:val="24"/>
          <w:highlight w:val="green"/>
        </w:rPr>
        <w:t>Even if the 'other'</w:t>
      </w:r>
      <w:r w:rsidRPr="00055D8B">
        <w:rPr>
          <w:rStyle w:val="StyleUnderline"/>
          <w:sz w:val="24"/>
        </w:rPr>
        <w:t xml:space="preserve"> side </w:t>
      </w:r>
      <w:r w:rsidRPr="00280F6C">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280F6C">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280F6C">
        <w:rPr>
          <w:rStyle w:val="StyleUnderline"/>
          <w:sz w:val="24"/>
          <w:highlight w:val="green"/>
        </w:rPr>
        <w:t>the world</w:t>
      </w:r>
      <w:r w:rsidRPr="00391E10">
        <w:rPr>
          <w:sz w:val="16"/>
        </w:rPr>
        <w:t xml:space="preserve">) </w:t>
      </w:r>
      <w:r w:rsidRPr="00280F6C">
        <w:rPr>
          <w:rStyle w:val="Emphasis"/>
          <w:sz w:val="24"/>
          <w:highlight w:val="green"/>
        </w:rPr>
        <w:t>uninhabitable</w:t>
      </w:r>
      <w:r w:rsidRPr="00391E10">
        <w:rPr>
          <w:sz w:val="16"/>
        </w:rPr>
        <w:t xml:space="preserve">, potentially </w:t>
      </w:r>
      <w:r w:rsidRPr="00280F6C">
        <w:rPr>
          <w:rStyle w:val="StyleUnderline"/>
          <w:sz w:val="24"/>
          <w:highlight w:val="green"/>
        </w:rPr>
        <w:t xml:space="preserve">inducing global famine </w:t>
      </w:r>
      <w:r w:rsidRPr="00AA3BC4">
        <w:rPr>
          <w:rStyle w:val="StyleUnderline"/>
          <w:sz w:val="24"/>
        </w:rPr>
        <w:t>lasting</w:t>
      </w:r>
      <w:r w:rsidRPr="00391E10">
        <w:rPr>
          <w:sz w:val="16"/>
        </w:rPr>
        <w:t xml:space="preserve"> up to </w:t>
      </w:r>
      <w:r w:rsidRPr="00AA3BC4">
        <w:rPr>
          <w:rStyle w:val="Emphasis"/>
          <w:sz w:val="24"/>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AA3BC4">
        <w:rPr>
          <w:u w:val="single"/>
        </w:rPr>
        <w:t>A nuclear war</w:t>
      </w:r>
      <w:r w:rsidRPr="00280F6C">
        <w:rPr>
          <w:highlight w:val="green"/>
          <w:u w:val="single"/>
        </w:rPr>
        <w:t xml:space="preserve"> </w:t>
      </w:r>
      <w:r w:rsidRPr="00AA3BC4">
        <w:rPr>
          <w:u w:val="single"/>
        </w:rPr>
        <w:t xml:space="preserve">between Russia and the United States, even after the arsenal reductions planned under New START, could produce a </w:t>
      </w:r>
      <w:r w:rsidRPr="00280F6C">
        <w:rPr>
          <w:highlight w:val="green"/>
          <w:u w:val="single"/>
        </w:rPr>
        <w:t>nuclear winter</w:t>
      </w:r>
      <w:r w:rsidRPr="00391E10">
        <w:rPr>
          <w:sz w:val="16"/>
        </w:rPr>
        <w:t xml:space="preserve">. Hence, an attack by either side could be suicidal, </w:t>
      </w:r>
      <w:r w:rsidRPr="00AA3BC4">
        <w:rPr>
          <w:rStyle w:val="StyleUnderline"/>
          <w:sz w:val="24"/>
        </w:rPr>
        <w:t xml:space="preserve">resulting in </w:t>
      </w:r>
      <w:proofErr w:type="spellStart"/>
      <w:r w:rsidRPr="00280F6C">
        <w:rPr>
          <w:rStyle w:val="Emphasis"/>
          <w:sz w:val="24"/>
          <w:highlight w:val="green"/>
        </w:rPr>
        <w:t>self assured</w:t>
      </w:r>
      <w:proofErr w:type="spellEnd"/>
      <w:r w:rsidRPr="00280F6C">
        <w:rPr>
          <w:rStyle w:val="Emphasis"/>
          <w:sz w:val="24"/>
          <w:highlight w:val="green"/>
        </w:rPr>
        <w:t xml:space="preserve"> destruction</w:t>
      </w:r>
      <w:r w:rsidRPr="00280F6C">
        <w:rPr>
          <w:rStyle w:val="StyleUnderline"/>
          <w:sz w:val="24"/>
          <w:highlight w:val="green"/>
        </w:rPr>
        <w:t xml:space="preserve">. </w:t>
      </w:r>
      <w:r w:rsidRPr="00391E10">
        <w:rPr>
          <w:rStyle w:val="StyleUnderline"/>
          <w:sz w:val="24"/>
        </w:rPr>
        <w:t xml:space="preserve">Even </w:t>
      </w:r>
      <w:r w:rsidRPr="00AA3BC4">
        <w:rPr>
          <w:rStyle w:val="StyleUnderline"/>
          <w:sz w:val="24"/>
        </w:rPr>
        <w:t>a</w:t>
      </w:r>
      <w:r w:rsidRPr="00280F6C">
        <w:rPr>
          <w:rStyle w:val="StyleUnderline"/>
          <w:sz w:val="24"/>
          <w:highlight w:val="green"/>
        </w:rPr>
        <w:t xml:space="preserve"> </w:t>
      </w:r>
      <w:r w:rsidRPr="00AA3BC4">
        <w:rPr>
          <w:rStyle w:val="StyleUnderline"/>
          <w:sz w:val="24"/>
        </w:rPr>
        <w:t xml:space="preserve">'small'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280F6C">
        <w:rPr>
          <w:rStyle w:val="StyleUnderline"/>
          <w:sz w:val="24"/>
          <w:highlight w:val="green"/>
        </w:rPr>
        <w:t>produce</w:t>
      </w:r>
      <w:r w:rsidRPr="00391E10">
        <w:rPr>
          <w:rStyle w:val="StyleUnderline"/>
          <w:sz w:val="24"/>
        </w:rPr>
        <w:t xml:space="preserve"> so much </w:t>
      </w:r>
      <w:r w:rsidRPr="00280F6C">
        <w:rPr>
          <w:rStyle w:val="StyleUnderline"/>
          <w:sz w:val="24"/>
          <w:highlight w:val="green"/>
        </w:rPr>
        <w:t>smoke</w:t>
      </w:r>
      <w:r w:rsidRPr="00391E10">
        <w:rPr>
          <w:rStyle w:val="StyleUnderline"/>
          <w:sz w:val="24"/>
        </w:rPr>
        <w:t xml:space="preserve"> that temperatures would fall below those </w:t>
      </w:r>
      <w:r w:rsidRPr="00280F6C">
        <w:rPr>
          <w:rStyle w:val="StyleUnderline"/>
          <w:sz w:val="24"/>
          <w:highlight w:val="green"/>
        </w:rPr>
        <w:t xml:space="preserve">of the </w:t>
      </w:r>
      <w:r w:rsidRPr="00391E10">
        <w:rPr>
          <w:rStyle w:val="StyleUnderline"/>
          <w:sz w:val="24"/>
        </w:rPr>
        <w:t xml:space="preserve">Little </w:t>
      </w:r>
      <w:r w:rsidRPr="00280F6C">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AA3BC4">
        <w:rPr>
          <w:rStyle w:val="StyleUnderline"/>
          <w:sz w:val="24"/>
        </w:rPr>
        <w:t xml:space="preserve">allowing more </w:t>
      </w:r>
      <w:r w:rsidRPr="00AA3BC4">
        <w:rPr>
          <w:rStyle w:val="Emphasis"/>
          <w:sz w:val="24"/>
        </w:rPr>
        <w:t>ultraviolet</w:t>
      </w:r>
      <w:r w:rsidRPr="00AA3BC4">
        <w:rPr>
          <w:rStyle w:val="StyleUnderline"/>
          <w:sz w:val="24"/>
        </w:rPr>
        <w:t xml:space="preserve"> radiation</w:t>
      </w:r>
      <w:r w:rsidRPr="00AA3BC4">
        <w:rPr>
          <w:sz w:val="16"/>
        </w:rPr>
        <w:t xml:space="preserve"> to reach Earth's surface. </w:t>
      </w:r>
      <w:r w:rsidRPr="00AA3BC4">
        <w:rPr>
          <w:rStyle w:val="Emphasis"/>
          <w:sz w:val="24"/>
        </w:rPr>
        <w:t>Recent studies</w:t>
      </w:r>
      <w:r w:rsidRPr="00AA3BC4">
        <w:rPr>
          <w:rStyle w:val="StyleUnderline"/>
          <w:sz w:val="24"/>
        </w:rPr>
        <w:t xml:space="preserve"> predict </w:t>
      </w:r>
      <w:r w:rsidRPr="00391E10">
        <w:rPr>
          <w:rStyle w:val="StyleUnderline"/>
          <w:sz w:val="24"/>
        </w:rPr>
        <w:t xml:space="preserve">that </w:t>
      </w:r>
      <w:r w:rsidRPr="00AA3BC4">
        <w:rPr>
          <w:rStyle w:val="StyleUnderline"/>
          <w:sz w:val="24"/>
        </w:rPr>
        <w:t xml:space="preserve">agricultural production in parts of the </w:t>
      </w:r>
      <w:r w:rsidRPr="00AA3BC4">
        <w:rPr>
          <w:rStyle w:val="Emphasis"/>
          <w:sz w:val="24"/>
        </w:rPr>
        <w:t>U</w:t>
      </w:r>
      <w:r w:rsidRPr="00AA3BC4">
        <w:rPr>
          <w:sz w:val="16"/>
        </w:rPr>
        <w:t xml:space="preserve">nited </w:t>
      </w:r>
      <w:r w:rsidRPr="00AA3BC4">
        <w:rPr>
          <w:rStyle w:val="Emphasis"/>
          <w:sz w:val="24"/>
        </w:rPr>
        <w:t>S</w:t>
      </w:r>
      <w:r w:rsidRPr="00AA3BC4">
        <w:rPr>
          <w:sz w:val="16"/>
        </w:rPr>
        <w:t xml:space="preserve">tates </w:t>
      </w:r>
      <w:r w:rsidRPr="00AA3BC4">
        <w:rPr>
          <w:rStyle w:val="StyleUnderline"/>
          <w:sz w:val="24"/>
        </w:rPr>
        <w:t xml:space="preserve">and </w:t>
      </w:r>
      <w:r w:rsidRPr="00AA3BC4">
        <w:rPr>
          <w:rStyle w:val="Emphasis"/>
          <w:sz w:val="24"/>
        </w:rPr>
        <w:t>China</w:t>
      </w:r>
      <w:r w:rsidRPr="00AA3BC4">
        <w:rPr>
          <w:rStyle w:val="StyleUnderline"/>
          <w:sz w:val="24"/>
        </w:rPr>
        <w:t xml:space="preserve"> would decline</w:t>
      </w:r>
      <w:r w:rsidRPr="00AA3BC4">
        <w:rPr>
          <w:u w:val="single"/>
        </w:rPr>
        <w:t xml:space="preserve"> by about </w:t>
      </w:r>
      <w:r w:rsidRPr="00AA3BC4">
        <w:rPr>
          <w:b/>
          <w:bCs/>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280F6C">
        <w:rPr>
          <w:rStyle w:val="StyleUnderline"/>
          <w:sz w:val="24"/>
          <w:highlight w:val="green"/>
        </w:rPr>
        <w:t xml:space="preserve">cause </w:t>
      </w:r>
      <w:r w:rsidRPr="00AA3BC4">
        <w:rPr>
          <w:rStyle w:val="StyleUnderline"/>
          <w:sz w:val="24"/>
        </w:rPr>
        <w:t xml:space="preserve">the </w:t>
      </w:r>
      <w:r w:rsidRPr="00280F6C">
        <w:rPr>
          <w:rStyle w:val="StyleUnderline"/>
          <w:sz w:val="24"/>
          <w:highlight w:val="green"/>
        </w:rPr>
        <w:t>deaths of</w:t>
      </w:r>
      <w:r w:rsidRPr="00391E10">
        <w:rPr>
          <w:rStyle w:val="StyleUnderline"/>
          <w:sz w:val="24"/>
        </w:rPr>
        <w:t xml:space="preserve"> most/nearly all/</w:t>
      </w:r>
      <w:r w:rsidRPr="00280F6C">
        <w:rPr>
          <w:rStyle w:val="Emphasis"/>
          <w:sz w:val="24"/>
          <w:highlight w:val="green"/>
        </w:rPr>
        <w:t>all humans</w:t>
      </w:r>
      <w:r w:rsidRPr="00391E10">
        <w:rPr>
          <w:rStyle w:val="StyleUnderline"/>
          <w:sz w:val="24"/>
        </w:rPr>
        <w:t xml:space="preserve"> (</w:t>
      </w:r>
      <w:r w:rsidRPr="00AA3BC4">
        <w:rPr>
          <w:rStyle w:val="StyleUnderline"/>
          <w:sz w:val="24"/>
        </w:rPr>
        <w:t xml:space="preserve">and severely impact/extinguish </w:t>
      </w:r>
      <w:r w:rsidRPr="00AA3BC4">
        <w:rPr>
          <w:rStyle w:val="Emphasis"/>
          <w:sz w:val="24"/>
        </w:rPr>
        <w:t>other species</w:t>
      </w:r>
      <w:r w:rsidRPr="00AA3BC4">
        <w:rPr>
          <w:rStyle w:val="StyleUnderline"/>
          <w:sz w:val="24"/>
        </w:rPr>
        <w:t>) as well as destroying the delicate interwoven</w:t>
      </w:r>
      <w:r w:rsidRPr="00391E10">
        <w:rPr>
          <w:rStyle w:val="StyleUnderline"/>
          <w:sz w:val="24"/>
        </w:rPr>
        <w:t xml:space="preserve">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280F6C">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280F6C">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69D3900" w14:textId="502A2E45" w:rsidR="000D0758" w:rsidRDefault="000D0758" w:rsidP="000D0758">
      <w:pPr>
        <w:pStyle w:val="Heading3"/>
        <w:rPr>
          <w:rFonts w:eastAsia="MS Gothic"/>
        </w:rPr>
      </w:pPr>
      <w:r>
        <w:rPr>
          <w:rFonts w:eastAsia="MS Gothic"/>
        </w:rPr>
        <w:t>Framework</w:t>
      </w:r>
    </w:p>
    <w:p w14:paraId="1EFB6D25" w14:textId="566A49C7" w:rsidR="000D0758" w:rsidRPr="000D0758" w:rsidRDefault="000D0758" w:rsidP="000D0758">
      <w:pPr>
        <w:keepNext/>
        <w:keepLines/>
        <w:spacing w:before="40" w:after="0"/>
        <w:outlineLvl w:val="3"/>
        <w:rPr>
          <w:rFonts w:eastAsia="MS Gothic"/>
          <w:b/>
          <w:iCs/>
          <w:sz w:val="26"/>
        </w:rPr>
      </w:pPr>
      <w:r w:rsidRPr="000D0758">
        <w:rPr>
          <w:rFonts w:eastAsia="MS Gothic"/>
          <w:b/>
          <w:iCs/>
          <w:sz w:val="26"/>
        </w:rPr>
        <w:t>The standard is maximizing expected well-being. – we will spec – Hedonistic act Utilitarianism</w:t>
      </w:r>
    </w:p>
    <w:p w14:paraId="2E96F990" w14:textId="77777777" w:rsidR="000D0758" w:rsidRPr="000D0758" w:rsidRDefault="000D0758" w:rsidP="000D0758">
      <w:pPr>
        <w:keepNext/>
        <w:keepLines/>
        <w:spacing w:before="40" w:after="0"/>
        <w:outlineLvl w:val="3"/>
        <w:rPr>
          <w:rFonts w:eastAsia="MS Gothic"/>
          <w:b/>
          <w:iCs/>
          <w:sz w:val="26"/>
        </w:rPr>
      </w:pPr>
      <w:r w:rsidRPr="000D0758">
        <w:rPr>
          <w:rFonts w:eastAsia="MS Gothic"/>
          <w:b/>
          <w:iCs/>
          <w:sz w:val="26"/>
        </w:rPr>
        <w:t>Prefer:</w:t>
      </w:r>
    </w:p>
    <w:p w14:paraId="70F0C9F9" w14:textId="77777777" w:rsidR="000D0758" w:rsidRPr="000D0758" w:rsidRDefault="000D0758" w:rsidP="000D0758">
      <w:pPr>
        <w:keepNext/>
        <w:keepLines/>
        <w:spacing w:before="40" w:after="0"/>
        <w:outlineLvl w:val="3"/>
        <w:rPr>
          <w:rFonts w:eastAsia="MS Gothic"/>
          <w:b/>
          <w:iCs/>
          <w:sz w:val="26"/>
        </w:rPr>
      </w:pPr>
      <w:r w:rsidRPr="000D0758">
        <w:rPr>
          <w:rFonts w:eastAsia="MS Gothic"/>
          <w:b/>
          <w:iCs/>
          <w:sz w:val="26"/>
        </w:rPr>
        <w:t xml:space="preserve">1] Pleasure and pain are </w:t>
      </w:r>
      <w:r w:rsidRPr="000D0758">
        <w:rPr>
          <w:rFonts w:eastAsia="MS Gothic"/>
          <w:b/>
          <w:iCs/>
          <w:sz w:val="26"/>
          <w:u w:val="single"/>
        </w:rPr>
        <w:t>intrinsic value</w:t>
      </w:r>
      <w:r w:rsidRPr="000D0758">
        <w:rPr>
          <w:rFonts w:eastAsia="MS Gothic"/>
          <w:b/>
          <w:iCs/>
          <w:sz w:val="26"/>
        </w:rPr>
        <w:t xml:space="preserve"> and </w:t>
      </w:r>
      <w:r w:rsidRPr="000D0758">
        <w:rPr>
          <w:rFonts w:eastAsia="MS Gothic"/>
          <w:b/>
          <w:iCs/>
          <w:sz w:val="26"/>
          <w:u w:val="single"/>
        </w:rPr>
        <w:t>disvalue</w:t>
      </w:r>
    </w:p>
    <w:p w14:paraId="60814C4B" w14:textId="77777777" w:rsidR="000D0758" w:rsidRPr="000D0758" w:rsidRDefault="000D0758" w:rsidP="000D0758">
      <w:pPr>
        <w:rPr>
          <w:rFonts w:eastAsia="Cambria"/>
          <w:b/>
          <w:bCs/>
          <w:sz w:val="26"/>
        </w:rPr>
      </w:pPr>
      <w:r w:rsidRPr="000D0758">
        <w:rPr>
          <w:rFonts w:eastAsia="Cambria"/>
          <w:b/>
          <w:bCs/>
          <w:sz w:val="26"/>
        </w:rPr>
        <w:t>Blum et al. 18</w:t>
      </w:r>
    </w:p>
    <w:p w14:paraId="5B58B661" w14:textId="77777777" w:rsidR="000D0758" w:rsidRPr="000D0758" w:rsidRDefault="000D0758" w:rsidP="000D0758">
      <w:pPr>
        <w:rPr>
          <w:rFonts w:eastAsia="Cambria"/>
          <w:sz w:val="16"/>
          <w:szCs w:val="16"/>
        </w:rPr>
      </w:pPr>
      <w:r w:rsidRPr="000D0758">
        <w:rPr>
          <w:rFonts w:eastAsia="Cambria"/>
          <w:sz w:val="16"/>
          <w:szCs w:val="16"/>
        </w:rPr>
        <w:t xml:space="preserve">Kenneth Blum, 1Department of Psychiatry, </w:t>
      </w:r>
      <w:proofErr w:type="spellStart"/>
      <w:r w:rsidRPr="000D0758">
        <w:rPr>
          <w:rFonts w:eastAsia="Cambria"/>
          <w:sz w:val="16"/>
          <w:szCs w:val="16"/>
        </w:rPr>
        <w:t>Boonshoft</w:t>
      </w:r>
      <w:proofErr w:type="spellEnd"/>
      <w:r w:rsidRPr="000D0758">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0D0758">
        <w:rPr>
          <w:rFonts w:eastAsia="Cambria"/>
          <w:sz w:val="16"/>
          <w:szCs w:val="16"/>
        </w:rPr>
        <w:t>Nupathways</w:t>
      </w:r>
      <w:proofErr w:type="spellEnd"/>
      <w:r w:rsidRPr="000D0758">
        <w:rPr>
          <w:rFonts w:eastAsia="Cambria"/>
          <w:sz w:val="16"/>
          <w:szCs w:val="16"/>
        </w:rPr>
        <w:t xml:space="preserve"> Inc., </w:t>
      </w:r>
      <w:proofErr w:type="spellStart"/>
      <w:r w:rsidRPr="000D0758">
        <w:rPr>
          <w:rFonts w:eastAsia="Cambria"/>
          <w:sz w:val="16"/>
          <w:szCs w:val="16"/>
        </w:rPr>
        <w:t>Innsbrook</w:t>
      </w:r>
      <w:proofErr w:type="spellEnd"/>
      <w:r w:rsidRPr="000D0758">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0D0758">
        <w:rPr>
          <w:rFonts w:eastAsia="Cambria"/>
          <w:sz w:val="16"/>
          <w:szCs w:val="16"/>
        </w:rPr>
        <w:t>Lederach</w:t>
      </w:r>
      <w:proofErr w:type="spellEnd"/>
      <w:r w:rsidRPr="000D0758">
        <w:rPr>
          <w:rFonts w:eastAsia="Cambria"/>
          <w:sz w:val="16"/>
          <w:szCs w:val="16"/>
        </w:rPr>
        <w:t xml:space="preserve">, PA., USA 12National Human Genome Center at Howard University, Washington, DC., USA, Marjorie </w:t>
      </w:r>
      <w:proofErr w:type="spellStart"/>
      <w:r w:rsidRPr="000D0758">
        <w:rPr>
          <w:rFonts w:eastAsia="Cambria"/>
          <w:sz w:val="16"/>
          <w:szCs w:val="16"/>
        </w:rPr>
        <w:t>Gondré</w:t>
      </w:r>
      <w:proofErr w:type="spellEnd"/>
      <w:r w:rsidRPr="000D0758">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D0758">
        <w:rPr>
          <w:rFonts w:eastAsia="Cambria"/>
          <w:sz w:val="16"/>
          <w:szCs w:val="16"/>
        </w:rPr>
        <w:t>Modestino</w:t>
      </w:r>
      <w:proofErr w:type="spellEnd"/>
      <w:r w:rsidRPr="000D0758">
        <w:rPr>
          <w:rFonts w:eastAsia="Cambria"/>
          <w:sz w:val="16"/>
          <w:szCs w:val="16"/>
        </w:rPr>
        <w:t xml:space="preserve">, 14Department of Psychology, Curry College, Milton, MA, USA, Rajendra D </w:t>
      </w:r>
      <w:proofErr w:type="spellStart"/>
      <w:r w:rsidRPr="000D0758">
        <w:rPr>
          <w:rFonts w:eastAsia="Cambria"/>
          <w:sz w:val="16"/>
          <w:szCs w:val="16"/>
        </w:rPr>
        <w:t>Badgaiyan</w:t>
      </w:r>
      <w:proofErr w:type="spellEnd"/>
      <w:r w:rsidRPr="000D0758">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0D0758">
          <w:rPr>
            <w:rFonts w:eastAsia="Cambria"/>
            <w:sz w:val="16"/>
            <w:szCs w:val="16"/>
          </w:rPr>
          <w:t>https://www.ncbi.nlm.nih.gov/pmc/articles/PMC6446569/</w:t>
        </w:r>
      </w:hyperlink>
      <w:r w:rsidRPr="000D0758">
        <w:rPr>
          <w:rFonts w:eastAsia="Cambria"/>
          <w:sz w:val="16"/>
          <w:szCs w:val="16"/>
        </w:rPr>
        <w:t>, R.S.</w:t>
      </w:r>
    </w:p>
    <w:p w14:paraId="75599EF9" w14:textId="77777777" w:rsidR="000D0758" w:rsidRPr="000D0758" w:rsidRDefault="000D0758" w:rsidP="000D0758">
      <w:pPr>
        <w:rPr>
          <w:rFonts w:eastAsia="Cambria"/>
          <w:sz w:val="16"/>
        </w:rPr>
      </w:pPr>
      <w:r w:rsidRPr="000D0758">
        <w:rPr>
          <w:rFonts w:eastAsia="Cambria"/>
          <w:b/>
          <w:bCs/>
          <w:highlight w:val="green"/>
          <w:u w:val="single"/>
        </w:rPr>
        <w:t>Pleasure</w:t>
      </w:r>
      <w:r w:rsidRPr="000D0758">
        <w:rPr>
          <w:rFonts w:eastAsia="Cambria"/>
          <w:u w:val="single"/>
        </w:rPr>
        <w:t xml:space="preserve"> is not only</w:t>
      </w:r>
      <w:r w:rsidRPr="000D0758">
        <w:rPr>
          <w:rFonts w:eastAsia="Cambria"/>
          <w:sz w:val="16"/>
        </w:rPr>
        <w:t xml:space="preserve"> one of the three </w:t>
      </w:r>
      <w:r w:rsidRPr="000D0758">
        <w:rPr>
          <w:rFonts w:eastAsia="Cambria"/>
          <w:u w:val="single"/>
        </w:rPr>
        <w:t xml:space="preserve">primary reward </w:t>
      </w:r>
      <w:proofErr w:type="gramStart"/>
      <w:r w:rsidRPr="000D0758">
        <w:rPr>
          <w:rFonts w:eastAsia="Cambria"/>
          <w:u w:val="single"/>
        </w:rPr>
        <w:t>functions</w:t>
      </w:r>
      <w:proofErr w:type="gramEnd"/>
      <w:r w:rsidRPr="000D0758">
        <w:rPr>
          <w:rFonts w:eastAsia="Cambria"/>
          <w:sz w:val="16"/>
        </w:rPr>
        <w:t xml:space="preserve"> but </w:t>
      </w:r>
      <w:r w:rsidRPr="000D0758">
        <w:rPr>
          <w:rFonts w:eastAsia="Cambria"/>
          <w:u w:val="single"/>
        </w:rPr>
        <w:t xml:space="preserve">it also </w:t>
      </w:r>
      <w:r w:rsidRPr="000D0758">
        <w:rPr>
          <w:rFonts w:eastAsia="Cambria"/>
          <w:b/>
          <w:bCs/>
          <w:highlight w:val="green"/>
          <w:u w:val="single"/>
        </w:rPr>
        <w:t>defines reward.</w:t>
      </w:r>
      <w:r w:rsidRPr="000D0758">
        <w:rPr>
          <w:rFonts w:eastAsia="Cambria"/>
          <w:sz w:val="16"/>
        </w:rPr>
        <w:t xml:space="preserve"> As homeostasis explains the </w:t>
      </w:r>
      <w:r w:rsidRPr="000D0758">
        <w:rPr>
          <w:rFonts w:eastAsia="Cambria"/>
          <w:u w:val="single"/>
        </w:rPr>
        <w:t>functions of</w:t>
      </w:r>
      <w:r w:rsidRPr="000D0758">
        <w:rPr>
          <w:rFonts w:eastAsia="Cambria"/>
          <w:sz w:val="16"/>
        </w:rPr>
        <w:t xml:space="preserve"> only a limited number of </w:t>
      </w:r>
      <w:r w:rsidRPr="000D0758">
        <w:rPr>
          <w:rFonts w:eastAsia="Cambria"/>
          <w:u w:val="single"/>
        </w:rPr>
        <w:t>rewards, the</w:t>
      </w:r>
      <w:r w:rsidRPr="000D0758">
        <w:rPr>
          <w:rFonts w:eastAsia="Cambria"/>
          <w:sz w:val="16"/>
        </w:rPr>
        <w:t xml:space="preserve"> principal </w:t>
      </w:r>
      <w:r w:rsidRPr="000D0758">
        <w:rPr>
          <w:rFonts w:eastAsia="Cambria"/>
          <w:highlight w:val="green"/>
          <w:u w:val="single"/>
        </w:rPr>
        <w:t>reason why particular stimuli</w:t>
      </w:r>
      <w:r w:rsidRPr="000D0758">
        <w:rPr>
          <w:rFonts w:eastAsia="Cambria"/>
          <w:u w:val="single"/>
        </w:rPr>
        <w:t xml:space="preserve">, objects, events, situations, and activities </w:t>
      </w:r>
      <w:r w:rsidRPr="000D0758">
        <w:rPr>
          <w:rFonts w:eastAsia="Cambria"/>
          <w:highlight w:val="green"/>
          <w:u w:val="single"/>
        </w:rPr>
        <w:t>are rewarding</w:t>
      </w:r>
      <w:r w:rsidRPr="000D0758">
        <w:rPr>
          <w:rFonts w:eastAsia="Cambria"/>
          <w:sz w:val="16"/>
        </w:rPr>
        <w:t xml:space="preserve"> may be </w:t>
      </w:r>
      <w:r w:rsidRPr="000D0758">
        <w:rPr>
          <w:rFonts w:eastAsia="Cambria"/>
          <w:highlight w:val="green"/>
          <w:u w:val="single"/>
        </w:rPr>
        <w:t>due to pleasure.</w:t>
      </w:r>
      <w:r w:rsidRPr="000D0758">
        <w:rPr>
          <w:rFonts w:eastAsia="Cambria"/>
          <w:sz w:val="16"/>
        </w:rPr>
        <w:t xml:space="preserve"> This applies </w:t>
      </w:r>
      <w:proofErr w:type="gramStart"/>
      <w:r w:rsidRPr="000D0758">
        <w:rPr>
          <w:rFonts w:eastAsia="Cambria"/>
          <w:sz w:val="16"/>
        </w:rPr>
        <w:t>first of all</w:t>
      </w:r>
      <w:proofErr w:type="gramEnd"/>
      <w:r w:rsidRPr="000D0758">
        <w:rPr>
          <w:rFonts w:eastAsia="Cambria"/>
          <w:sz w:val="16"/>
        </w:rPr>
        <w:t xml:space="preserve"> to sex and to the primary homeostatic rewards of food and liquid and extends to money, taste, beauty, social encounters and nonmaterial, internally set, and intrinsic rewards. </w:t>
      </w:r>
      <w:r w:rsidRPr="000D0758">
        <w:rPr>
          <w:rFonts w:eastAsia="Cambria"/>
          <w:highlight w:val="green"/>
          <w:u w:val="single"/>
        </w:rPr>
        <w:t>Pleasure</w:t>
      </w:r>
      <w:r w:rsidRPr="000D0758">
        <w:rPr>
          <w:rFonts w:eastAsia="Cambria"/>
          <w:u w:val="single"/>
        </w:rPr>
        <w:t>, as the primary effect of rewards</w:t>
      </w:r>
      <w:r w:rsidRPr="000D0758">
        <w:rPr>
          <w:rFonts w:eastAsia="Cambria"/>
          <w:sz w:val="16"/>
        </w:rPr>
        <w:t xml:space="preserve">, drives the prime reward functions of learning, approach behavior, and decision making and </w:t>
      </w:r>
      <w:r w:rsidRPr="000D0758">
        <w:rPr>
          <w:rFonts w:eastAsia="Cambria"/>
          <w:highlight w:val="green"/>
          <w:u w:val="single"/>
        </w:rPr>
        <w:t xml:space="preserve">provides the </w:t>
      </w:r>
      <w:r w:rsidRPr="000D0758">
        <w:rPr>
          <w:rFonts w:eastAsia="Cambria"/>
          <w:b/>
          <w:bCs/>
          <w:highlight w:val="green"/>
          <w:u w:val="single"/>
        </w:rPr>
        <w:t>basis for hedonic theories</w:t>
      </w:r>
      <w:r w:rsidRPr="000D0758">
        <w:rPr>
          <w:rFonts w:eastAsia="Cambria"/>
          <w:u w:val="single"/>
        </w:rPr>
        <w:t xml:space="preserve"> of reward function. </w:t>
      </w:r>
      <w:r w:rsidRPr="000D0758">
        <w:rPr>
          <w:rFonts w:eastAsia="Cambria"/>
          <w:highlight w:val="green"/>
          <w:u w:val="single"/>
        </w:rPr>
        <w:t>We are attracted by</w:t>
      </w:r>
      <w:r w:rsidRPr="000D0758">
        <w:rPr>
          <w:rFonts w:eastAsia="Cambria"/>
          <w:sz w:val="16"/>
        </w:rPr>
        <w:t xml:space="preserve"> most </w:t>
      </w:r>
      <w:r w:rsidRPr="000D0758">
        <w:rPr>
          <w:rFonts w:eastAsia="Cambria"/>
          <w:highlight w:val="green"/>
          <w:u w:val="single"/>
        </w:rPr>
        <w:t>rewards</w:t>
      </w:r>
      <w:r w:rsidRPr="000D0758">
        <w:rPr>
          <w:rFonts w:eastAsia="Cambria"/>
          <w:u w:val="single"/>
        </w:rPr>
        <w:t xml:space="preserve"> and exert intense efforts to obtain them</w:t>
      </w:r>
      <w:r w:rsidRPr="000D0758">
        <w:rPr>
          <w:rFonts w:eastAsia="Cambria"/>
          <w:sz w:val="16"/>
        </w:rPr>
        <w:t xml:space="preserve">, just </w:t>
      </w:r>
      <w:r w:rsidRPr="000D0758">
        <w:rPr>
          <w:rFonts w:eastAsia="Cambria"/>
          <w:highlight w:val="green"/>
          <w:u w:val="single"/>
        </w:rPr>
        <w:t>because they are enjoyable</w:t>
      </w:r>
      <w:r w:rsidRPr="000D0758">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D0758">
        <w:rPr>
          <w:rFonts w:eastAsia="Cambria"/>
          <w:u w:val="single"/>
        </w:rPr>
        <w:t>using both humans and detailed invasive brain analysis of animals has discovered some critical ways that the brain processes pleasure</w:t>
      </w:r>
      <w:r w:rsidRPr="000D0758">
        <w:rPr>
          <w:rFonts w:eastAsia="Cambria"/>
          <w:sz w:val="16"/>
        </w:rPr>
        <w:t xml:space="preserve"> [14]. </w:t>
      </w:r>
      <w:r w:rsidRPr="000D0758">
        <w:rPr>
          <w:rFonts w:eastAsia="Cambria"/>
          <w:u w:val="single"/>
        </w:rPr>
        <w:t>Pleasure as a hallmark of reward is sufficient for defining a reward</w:t>
      </w:r>
      <w:r w:rsidRPr="000D0758">
        <w:rPr>
          <w:rFonts w:eastAsia="Cambria"/>
          <w:sz w:val="16"/>
        </w:rPr>
        <w:t xml:space="preserve">, but it may not be necessary. </w:t>
      </w:r>
      <w:r w:rsidRPr="000D0758">
        <w:rPr>
          <w:rFonts w:eastAsia="Cambria"/>
          <w:u w:val="single"/>
        </w:rPr>
        <w:t>A reward may generate positive</w:t>
      </w:r>
      <w:r w:rsidRPr="000D0758">
        <w:rPr>
          <w:rFonts w:eastAsia="Cambria"/>
          <w:sz w:val="16"/>
        </w:rPr>
        <w:t xml:space="preserve"> learning and approach </w:t>
      </w:r>
      <w:r w:rsidRPr="000D0758">
        <w:rPr>
          <w:rFonts w:eastAsia="Cambria"/>
          <w:u w:val="single"/>
        </w:rPr>
        <w:t>behavior</w:t>
      </w:r>
      <w:r w:rsidRPr="000D0758">
        <w:rPr>
          <w:rFonts w:eastAsia="Cambria"/>
          <w:sz w:val="16"/>
        </w:rPr>
        <w:t xml:space="preserve"> simply </w:t>
      </w:r>
      <w:r w:rsidRPr="000D0758">
        <w:rPr>
          <w:rFonts w:eastAsia="Cambria"/>
          <w:u w:val="single"/>
        </w:rPr>
        <w:t>because it contains substances that are essential for body function.</w:t>
      </w:r>
      <w:r w:rsidRPr="000D0758">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D0758">
        <w:rPr>
          <w:rFonts w:eastAsia="Cambria"/>
          <w:u w:val="single"/>
        </w:rPr>
        <w:t>evolution and its basic principles found</w:t>
      </w:r>
      <w:r w:rsidRPr="000D0758">
        <w:rPr>
          <w:rFonts w:eastAsia="Cambria"/>
          <w:sz w:val="16"/>
        </w:rPr>
        <w:t xml:space="preserve"> various </w:t>
      </w:r>
      <w:r w:rsidRPr="000D0758">
        <w:rPr>
          <w:rFonts w:eastAsia="Cambria"/>
          <w:u w:val="single"/>
        </w:rPr>
        <w:t>mechanisms that steer behavior and biological development.</w:t>
      </w:r>
      <w:r w:rsidRPr="000D0758">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D0758">
        <w:rPr>
          <w:rFonts w:eastAsia="Cambria"/>
          <w:b/>
          <w:bCs/>
          <w:highlight w:val="green"/>
          <w:u w:val="single"/>
        </w:rPr>
        <w:t>organisms are</w:t>
      </w:r>
      <w:r w:rsidRPr="000D0758">
        <w:rPr>
          <w:rFonts w:eastAsia="Cambria"/>
          <w:u w:val="single"/>
        </w:rPr>
        <w:t xml:space="preserve"> the </w:t>
      </w:r>
      <w:r w:rsidRPr="000D0758">
        <w:rPr>
          <w:rFonts w:eastAsia="Cambria"/>
          <w:b/>
          <w:bCs/>
          <w:highlight w:val="green"/>
          <w:u w:val="single"/>
        </w:rPr>
        <w:t>result of evolutionary competition.</w:t>
      </w:r>
      <w:r w:rsidRPr="000D0758">
        <w:rPr>
          <w:rFonts w:eastAsia="Cambria"/>
          <w:sz w:val="16"/>
        </w:rPr>
        <w:t xml:space="preserve"> In fact, Richard </w:t>
      </w:r>
      <w:r w:rsidRPr="000D0758">
        <w:rPr>
          <w:rFonts w:eastAsia="Cambria"/>
          <w:u w:val="single"/>
        </w:rPr>
        <w:t>Dawkins stresses gene survival and propagation as the basic mechanism of life</w:t>
      </w:r>
      <w:r w:rsidRPr="000D0758">
        <w:rPr>
          <w:rFonts w:eastAsia="Cambria"/>
          <w:sz w:val="16"/>
        </w:rPr>
        <w:t xml:space="preserve"> [20]. Only genes that lead to </w:t>
      </w:r>
      <w:r w:rsidRPr="000D0758">
        <w:rPr>
          <w:rFonts w:eastAsia="Cambria"/>
          <w:u w:val="single"/>
        </w:rPr>
        <w:t>the fittest phenotype will make it.</w:t>
      </w:r>
      <w:r w:rsidRPr="000D0758">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0D0758">
        <w:rPr>
          <w:rFonts w:eastAsia="Cambria"/>
          <w:u w:val="single"/>
        </w:rPr>
        <w:t xml:space="preserve">the ultimate, distal function of </w:t>
      </w:r>
      <w:r w:rsidRPr="000D0758">
        <w:rPr>
          <w:rFonts w:eastAsia="Cambria"/>
          <w:highlight w:val="green"/>
          <w:u w:val="single"/>
        </w:rPr>
        <w:t>rewards</w:t>
      </w:r>
      <w:r w:rsidRPr="000D0758">
        <w:rPr>
          <w:rFonts w:eastAsia="Cambria"/>
          <w:u w:val="single"/>
        </w:rPr>
        <w:t xml:space="preserve"> is to </w:t>
      </w:r>
      <w:r w:rsidRPr="000D0758">
        <w:rPr>
          <w:rFonts w:eastAsia="Cambria"/>
          <w:highlight w:val="green"/>
          <w:u w:val="single"/>
        </w:rPr>
        <w:t>increase evolutionary fitness</w:t>
      </w:r>
      <w:r w:rsidRPr="000D0758">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D0758">
        <w:rPr>
          <w:rFonts w:eastAsia="Cambria"/>
          <w:u w:val="single"/>
        </w:rPr>
        <w:t>Behavioral reward functions have evolved to help individuals to survive and propagate their genes</w:t>
      </w:r>
      <w:r w:rsidRPr="000D0758">
        <w:rPr>
          <w:rFonts w:eastAsia="Cambria"/>
          <w:sz w:val="16"/>
        </w:rPr>
        <w:t xml:space="preserve">. Apparently, </w:t>
      </w:r>
      <w:r w:rsidRPr="000D0758">
        <w:rPr>
          <w:rFonts w:eastAsia="Cambria"/>
          <w:u w:val="single"/>
        </w:rPr>
        <w:t>people need to live well and long enough to reproduce.</w:t>
      </w:r>
      <w:r w:rsidRPr="000D0758">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D0758">
        <w:rPr>
          <w:rFonts w:eastAsia="Cambria"/>
          <w:u w:val="single"/>
        </w:rPr>
        <w:t>any small edge will ultimately result in evolutionary advantage</w:t>
      </w:r>
      <w:r w:rsidRPr="000D0758">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D0758">
        <w:rPr>
          <w:rFonts w:eastAsia="Cambria"/>
          <w:u w:val="single"/>
        </w:rPr>
        <w:t>Thus</w:t>
      </w:r>
      <w:proofErr w:type="gramEnd"/>
      <w:r w:rsidRPr="000D0758">
        <w:rPr>
          <w:rFonts w:eastAsia="Cambria"/>
          <w:u w:val="single"/>
        </w:rPr>
        <w:t xml:space="preserve"> the distal reward function in gene propagation and evolutionary fitness defines the proximal reward functions that we see</w:t>
      </w:r>
      <w:r w:rsidRPr="000D0758">
        <w:rPr>
          <w:rFonts w:eastAsia="Cambria"/>
          <w:sz w:val="16"/>
        </w:rPr>
        <w:t xml:space="preserve"> in everyday behavior. </w:t>
      </w:r>
      <w:r w:rsidRPr="000D0758">
        <w:rPr>
          <w:rFonts w:eastAsia="Cambria"/>
          <w:highlight w:val="green"/>
          <w:u w:val="single"/>
        </w:rPr>
        <w:t>That is why foods, drinks, mates, and offspring are rewarding.</w:t>
      </w:r>
      <w:r w:rsidRPr="000D0758">
        <w:rPr>
          <w:rFonts w:eastAsia="Cambria"/>
          <w:u w:val="single"/>
        </w:rPr>
        <w:t xml:space="preserve"> </w:t>
      </w:r>
      <w:r w:rsidRPr="000D0758">
        <w:rPr>
          <w:rFonts w:eastAsia="Cambria"/>
          <w:sz w:val="16"/>
        </w:rPr>
        <w:t xml:space="preserve">There have been theories linking pleasure as a required component of health benefits </w:t>
      </w:r>
      <w:proofErr w:type="spellStart"/>
      <w:r w:rsidRPr="000D0758">
        <w:rPr>
          <w:rFonts w:eastAsia="Cambria"/>
          <w:sz w:val="16"/>
        </w:rPr>
        <w:t>salutogenesis</w:t>
      </w:r>
      <w:proofErr w:type="spellEnd"/>
      <w:r w:rsidRPr="000D0758">
        <w:rPr>
          <w:rFonts w:eastAsia="Cambria"/>
          <w:sz w:val="16"/>
        </w:rPr>
        <w:t>, (</w:t>
      </w:r>
      <w:proofErr w:type="spellStart"/>
      <w:r w:rsidRPr="000D0758">
        <w:rPr>
          <w:rFonts w:eastAsia="Cambria"/>
          <w:sz w:val="16"/>
        </w:rPr>
        <w:t>salugenesis</w:t>
      </w:r>
      <w:proofErr w:type="spellEnd"/>
      <w:r w:rsidRPr="000D0758">
        <w:rPr>
          <w:rFonts w:eastAsia="Cambria"/>
          <w:sz w:val="16"/>
        </w:rPr>
        <w:t xml:space="preserve">). In essence, under these terms, </w:t>
      </w:r>
      <w:r w:rsidRPr="000D0758">
        <w:rPr>
          <w:rFonts w:eastAsia="Cambria"/>
          <w:u w:val="single"/>
        </w:rPr>
        <w:t>pleasure is described as a state or feeling of happiness and satisfaction resulting from an experience that one enjoys.</w:t>
      </w:r>
      <w:r w:rsidRPr="000D0758">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D0758">
        <w:rPr>
          <w:rFonts w:eastAsia="Cambria"/>
          <w:sz w:val="16"/>
        </w:rPr>
        <w:t>morphinergic</w:t>
      </w:r>
      <w:proofErr w:type="spellEnd"/>
      <w:r w:rsidRPr="000D0758">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D0758">
        <w:rPr>
          <w:rFonts w:eastAsia="Cambria"/>
          <w:sz w:val="16"/>
        </w:rPr>
        <w:t>hypodopaminergia</w:t>
      </w:r>
      <w:proofErr w:type="spellEnd"/>
      <w:r w:rsidRPr="000D0758">
        <w:rPr>
          <w:rFonts w:eastAsia="Cambria"/>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D0758">
        <w:rPr>
          <w:rFonts w:eastAsia="Cambria"/>
          <w:sz w:val="16"/>
        </w:rPr>
        <w:t>As</w:t>
      </w:r>
      <w:proofErr w:type="gramEnd"/>
      <w:r w:rsidRPr="000D0758">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D0758">
        <w:rPr>
          <w:rFonts w:eastAsia="Cambria"/>
          <w:sz w:val="16"/>
        </w:rPr>
        <w:t>all of</w:t>
      </w:r>
      <w:proofErr w:type="gramEnd"/>
      <w:r w:rsidRPr="000D0758">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D0758">
        <w:rPr>
          <w:rFonts w:eastAsia="Cambria"/>
          <w:u w:val="single"/>
        </w:rPr>
        <w:t>pathways for ordinary liking and pleasure</w:t>
      </w:r>
      <w:r w:rsidRPr="000D0758">
        <w:rPr>
          <w:rFonts w:eastAsia="Cambria"/>
          <w:sz w:val="16"/>
        </w:rPr>
        <w:t xml:space="preserve">, which </w:t>
      </w:r>
      <w:r w:rsidRPr="000D0758">
        <w:rPr>
          <w:rFonts w:eastAsia="Cambria"/>
          <w:u w:val="single"/>
        </w:rPr>
        <w:t>are limited in scope</w:t>
      </w:r>
      <w:r w:rsidRPr="000D0758">
        <w:rPr>
          <w:rFonts w:eastAsia="Cambria"/>
          <w:sz w:val="16"/>
        </w:rPr>
        <w:t xml:space="preserve"> as described above in this commentary. However, </w:t>
      </w:r>
      <w:r w:rsidRPr="000D0758">
        <w:rPr>
          <w:rFonts w:eastAsia="Cambria"/>
          <w:u w:val="single"/>
        </w:rPr>
        <w:t xml:space="preserve">there are </w:t>
      </w:r>
      <w:r w:rsidRPr="000D0758">
        <w:rPr>
          <w:rFonts w:eastAsia="Cambria"/>
          <w:b/>
          <w:bCs/>
          <w:highlight w:val="green"/>
          <w:u w:val="single"/>
        </w:rPr>
        <w:t>many brain regions</w:t>
      </w:r>
      <w:r w:rsidRPr="000D0758">
        <w:rPr>
          <w:rFonts w:eastAsia="Cambria"/>
          <w:sz w:val="16"/>
        </w:rPr>
        <w:t xml:space="preserve">, often termed hot and cold spots, </w:t>
      </w:r>
      <w:r w:rsidRPr="000D0758">
        <w:rPr>
          <w:rFonts w:eastAsia="Cambria"/>
          <w:u w:val="single"/>
        </w:rPr>
        <w:t xml:space="preserve">that significantly </w:t>
      </w:r>
      <w:r w:rsidRPr="000D0758">
        <w:rPr>
          <w:rFonts w:eastAsia="Cambria"/>
          <w:b/>
          <w:bCs/>
          <w:highlight w:val="green"/>
          <w:u w:val="single"/>
        </w:rPr>
        <w:t>modulate</w:t>
      </w:r>
      <w:r w:rsidRPr="000D0758">
        <w:rPr>
          <w:rFonts w:eastAsia="Cambria"/>
          <w:sz w:val="16"/>
        </w:rPr>
        <w:t xml:space="preserve"> (increase or decrease) </w:t>
      </w:r>
      <w:r w:rsidRPr="000D0758">
        <w:rPr>
          <w:rFonts w:eastAsia="Cambria"/>
          <w:u w:val="single"/>
        </w:rPr>
        <w:t xml:space="preserve">our </w:t>
      </w:r>
      <w:r w:rsidRPr="000D0758">
        <w:rPr>
          <w:rFonts w:eastAsia="Cambria"/>
          <w:b/>
          <w:bCs/>
          <w:highlight w:val="green"/>
          <w:u w:val="single"/>
        </w:rPr>
        <w:t>pleasure or</w:t>
      </w:r>
      <w:r w:rsidRPr="000D0758">
        <w:rPr>
          <w:rFonts w:eastAsia="Cambria"/>
          <w:u w:val="single"/>
        </w:rPr>
        <w:t xml:space="preserve"> even </w:t>
      </w:r>
      <w:r w:rsidRPr="000D0758">
        <w:rPr>
          <w:rFonts w:eastAsia="Cambria"/>
          <w:b/>
          <w:bCs/>
          <w:highlight w:val="green"/>
          <w:u w:val="single"/>
        </w:rPr>
        <w:t>produce the opposite</w:t>
      </w:r>
      <w:r w:rsidRPr="000D0758">
        <w:rPr>
          <w:rFonts w:eastAsia="Cambria"/>
          <w:sz w:val="16"/>
        </w:rPr>
        <w:t xml:space="preserve"> of pleasure— that is </w:t>
      </w:r>
      <w:r w:rsidRPr="000D0758">
        <w:rPr>
          <w:rFonts w:eastAsia="Cambria"/>
          <w:u w:val="single"/>
        </w:rPr>
        <w:t>disgust and fear</w:t>
      </w:r>
      <w:r w:rsidRPr="000D0758">
        <w:rPr>
          <w:rFonts w:eastAsia="Cambria"/>
          <w:sz w:val="16"/>
        </w:rPr>
        <w:t xml:space="preserve"> [39]. </w:t>
      </w:r>
      <w:r w:rsidRPr="000D0758">
        <w:rPr>
          <w:rFonts w:eastAsia="Cambria"/>
          <w:u w:val="single"/>
        </w:rPr>
        <w:t>One</w:t>
      </w:r>
      <w:r w:rsidRPr="000D0758">
        <w:rPr>
          <w:rFonts w:eastAsia="Cambria"/>
          <w:sz w:val="16"/>
        </w:rPr>
        <w:t xml:space="preserve"> specific </w:t>
      </w:r>
      <w:r w:rsidRPr="000D0758">
        <w:rPr>
          <w:rFonts w:eastAsia="Cambria"/>
          <w:u w:val="single"/>
        </w:rPr>
        <w:t>region</w:t>
      </w:r>
      <w:r w:rsidRPr="000D0758">
        <w:rPr>
          <w:rFonts w:eastAsia="Cambria"/>
          <w:sz w:val="16"/>
        </w:rPr>
        <w:t xml:space="preserve"> of the nucleus </w:t>
      </w:r>
      <w:proofErr w:type="spellStart"/>
      <w:r w:rsidRPr="000D0758">
        <w:rPr>
          <w:rFonts w:eastAsia="Cambria"/>
          <w:sz w:val="16"/>
        </w:rPr>
        <w:t>accumbens</w:t>
      </w:r>
      <w:proofErr w:type="spellEnd"/>
      <w:r w:rsidRPr="000D0758">
        <w:rPr>
          <w:rFonts w:eastAsia="Cambria"/>
          <w:sz w:val="16"/>
        </w:rPr>
        <w:t xml:space="preserve"> </w:t>
      </w:r>
      <w:r w:rsidRPr="000D0758">
        <w:rPr>
          <w:rFonts w:eastAsia="Cambria"/>
          <w:u w:val="single"/>
        </w:rPr>
        <w:t xml:space="preserve">is organized like a computer keyboard, with </w:t>
      </w:r>
      <w:proofErr w:type="gramStart"/>
      <w:r w:rsidRPr="000D0758">
        <w:rPr>
          <w:rFonts w:eastAsia="Cambria"/>
          <w:u w:val="single"/>
        </w:rPr>
        <w:t>particular stimulus</w:t>
      </w:r>
      <w:proofErr w:type="gramEnd"/>
      <w:r w:rsidRPr="000D0758">
        <w:rPr>
          <w:rFonts w:eastAsia="Cambria"/>
          <w:u w:val="single"/>
        </w:rPr>
        <w:t xml:space="preserve"> triggers in rows</w:t>
      </w:r>
      <w:r w:rsidRPr="000D0758">
        <w:rPr>
          <w:rFonts w:eastAsia="Cambria"/>
          <w:sz w:val="16"/>
        </w:rPr>
        <w:t xml:space="preserve">— producing an increase and decrease of pleasure and disgust. Moreover, </w:t>
      </w:r>
      <w:r w:rsidRPr="000D0758">
        <w:rPr>
          <w:rFonts w:eastAsia="Cambria"/>
          <w:u w:val="single"/>
        </w:rPr>
        <w:t>the cortex has unique roles in the cognitive evaluation of our feelings of pleasure</w:t>
      </w:r>
      <w:r w:rsidRPr="000D0758">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0D0758">
        <w:rPr>
          <w:rFonts w:eastAsia="Cambria"/>
          <w:sz w:val="16"/>
        </w:rPr>
        <w:t>is</w:t>
      </w:r>
      <w:proofErr w:type="gramEnd"/>
      <w:r w:rsidRPr="000D0758">
        <w:rPr>
          <w:rFonts w:eastAsia="Cambria"/>
          <w:sz w:val="16"/>
        </w:rPr>
        <w:t xml:space="preserve"> surprising that many different sources of pleasure activate the same circuits between the </w:t>
      </w:r>
      <w:proofErr w:type="spellStart"/>
      <w:r w:rsidRPr="000D0758">
        <w:rPr>
          <w:rFonts w:eastAsia="Cambria"/>
          <w:sz w:val="16"/>
        </w:rPr>
        <w:t>mesocorticolimbic</w:t>
      </w:r>
      <w:proofErr w:type="spellEnd"/>
      <w:r w:rsidRPr="000D0758">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D0758">
        <w:rPr>
          <w:rFonts w:eastAsia="Cambria"/>
          <w:sz w:val="16"/>
        </w:rPr>
        <w:t>accumbens</w:t>
      </w:r>
      <w:proofErr w:type="spellEnd"/>
      <w:r w:rsidRPr="000D0758">
        <w:rPr>
          <w:rFonts w:eastAsia="Cambria"/>
          <w:sz w:val="16"/>
        </w:rPr>
        <w:t xml:space="preserve"> (Figure 2). It is the cornerstone target to all addictions. The VTA is encompassed with neurons using glutamate, GABA, and dopamine. The nucleus </w:t>
      </w:r>
      <w:proofErr w:type="spellStart"/>
      <w:r w:rsidRPr="000D0758">
        <w:rPr>
          <w:rFonts w:eastAsia="Cambria"/>
          <w:sz w:val="16"/>
        </w:rPr>
        <w:t>accumbens</w:t>
      </w:r>
      <w:proofErr w:type="spellEnd"/>
      <w:r w:rsidRPr="000D0758">
        <w:rPr>
          <w:rFonts w:eastAsia="Cambria"/>
          <w:sz w:val="16"/>
        </w:rPr>
        <w:t xml:space="preserve"> (</w:t>
      </w:r>
      <w:proofErr w:type="spellStart"/>
      <w:r w:rsidRPr="000D0758">
        <w:rPr>
          <w:rFonts w:eastAsia="Cambria"/>
          <w:sz w:val="16"/>
        </w:rPr>
        <w:t>NAc</w:t>
      </w:r>
      <w:proofErr w:type="spellEnd"/>
      <w:r w:rsidRPr="000D0758">
        <w:rPr>
          <w:rFonts w:eastAsia="Cambria"/>
          <w:sz w:val="16"/>
        </w:rPr>
        <w:t xml:space="preserve">) is located within the ventral striatum and is divided into two sub-regions—the motor and limbic regions associated with its core and shell, respectively. The </w:t>
      </w:r>
      <w:proofErr w:type="spellStart"/>
      <w:r w:rsidRPr="000D0758">
        <w:rPr>
          <w:rFonts w:eastAsia="Cambria"/>
          <w:sz w:val="16"/>
        </w:rPr>
        <w:t>NAc</w:t>
      </w:r>
      <w:proofErr w:type="spellEnd"/>
      <w:r w:rsidRPr="000D0758">
        <w:rPr>
          <w:rFonts w:eastAsia="Cambria"/>
          <w:sz w:val="16"/>
        </w:rPr>
        <w:t xml:space="preserve"> has spiny neurons that receive dopamine from the VTA and glutamate (a dopamine driver) from the hippocampus, </w:t>
      </w:r>
      <w:proofErr w:type="gramStart"/>
      <w:r w:rsidRPr="000D0758">
        <w:rPr>
          <w:rFonts w:eastAsia="Cambria"/>
          <w:sz w:val="16"/>
        </w:rPr>
        <w:t>amygdala</w:t>
      </w:r>
      <w:proofErr w:type="gramEnd"/>
      <w:r w:rsidRPr="000D0758">
        <w:rPr>
          <w:rFonts w:eastAsia="Cambria"/>
          <w:sz w:val="16"/>
        </w:rPr>
        <w:t xml:space="preserve"> and medial prefrontal cortex. Subsequently, the </w:t>
      </w:r>
      <w:proofErr w:type="spellStart"/>
      <w:r w:rsidRPr="000D0758">
        <w:rPr>
          <w:rFonts w:eastAsia="Cambria"/>
          <w:sz w:val="16"/>
        </w:rPr>
        <w:t>NAc</w:t>
      </w:r>
      <w:proofErr w:type="spellEnd"/>
      <w:r w:rsidRPr="000D0758">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D0758">
        <w:rPr>
          <w:rFonts w:eastAsia="Cambria"/>
          <w:sz w:val="16"/>
        </w:rPr>
        <w:t>hypodopaminergia</w:t>
      </w:r>
      <w:proofErr w:type="spellEnd"/>
      <w:r w:rsidRPr="000D0758">
        <w:rPr>
          <w:rFonts w:eastAsia="Cambria"/>
          <w:sz w:val="16"/>
        </w:rPr>
        <w:t xml:space="preserve"> in the “Brain Reward Cascade” that contribute to addiction and compulsive behaviors [3,6,41]. Furthermore, ordinary </w:t>
      </w:r>
      <w:r w:rsidRPr="000D0758">
        <w:rPr>
          <w:rFonts w:eastAsia="Cambria"/>
          <w:u w:val="single"/>
        </w:rPr>
        <w:t>“</w:t>
      </w:r>
      <w:r w:rsidRPr="000D0758">
        <w:rPr>
          <w:rFonts w:eastAsia="Cambria"/>
          <w:highlight w:val="green"/>
          <w:u w:val="single"/>
        </w:rPr>
        <w:t>liking</w:t>
      </w:r>
      <w:r w:rsidRPr="000D0758">
        <w:rPr>
          <w:rFonts w:eastAsia="Cambria"/>
          <w:u w:val="single"/>
        </w:rPr>
        <w:t xml:space="preserve">” of </w:t>
      </w:r>
      <w:r w:rsidRPr="000D0758">
        <w:rPr>
          <w:rFonts w:eastAsia="Cambria"/>
          <w:highlight w:val="green"/>
          <w:u w:val="single"/>
        </w:rPr>
        <w:t>something</w:t>
      </w:r>
      <w:r w:rsidRPr="000D0758">
        <w:rPr>
          <w:rFonts w:eastAsia="Cambria"/>
          <w:u w:val="single"/>
        </w:rPr>
        <w:t xml:space="preserve">, or pure pleasure, is </w:t>
      </w:r>
      <w:r w:rsidRPr="000D0758">
        <w:rPr>
          <w:rFonts w:eastAsia="Cambria"/>
          <w:highlight w:val="green"/>
          <w:u w:val="single"/>
        </w:rPr>
        <w:t>represented by</w:t>
      </w:r>
      <w:r w:rsidRPr="000D0758">
        <w:rPr>
          <w:rFonts w:eastAsia="Cambria"/>
          <w:sz w:val="16"/>
        </w:rPr>
        <w:t xml:space="preserve"> small </w:t>
      </w:r>
      <w:r w:rsidRPr="000D0758">
        <w:rPr>
          <w:rFonts w:eastAsia="Cambria"/>
          <w:highlight w:val="green"/>
          <w:u w:val="single"/>
        </w:rPr>
        <w:t>regions</w:t>
      </w:r>
      <w:r w:rsidRPr="000D0758">
        <w:rPr>
          <w:rFonts w:eastAsia="Cambria"/>
          <w:sz w:val="16"/>
        </w:rPr>
        <w:t xml:space="preserve"> mainly </w:t>
      </w:r>
      <w:r w:rsidRPr="000D0758">
        <w:rPr>
          <w:rFonts w:eastAsia="Cambria"/>
          <w:highlight w:val="green"/>
          <w:u w:val="single"/>
        </w:rPr>
        <w:t>in the limbic system</w:t>
      </w:r>
      <w:r w:rsidRPr="000D0758">
        <w:rPr>
          <w:rFonts w:eastAsia="Cambria"/>
          <w:sz w:val="16"/>
        </w:rPr>
        <w:t xml:space="preserve"> (old reptilian part of the brain). These may be </w:t>
      </w:r>
      <w:r w:rsidRPr="000D0758">
        <w:rPr>
          <w:rFonts w:eastAsia="Cambria"/>
          <w:u w:val="single"/>
        </w:rPr>
        <w:t>part of larger neural circuits.</w:t>
      </w:r>
      <w:r w:rsidRPr="000D0758">
        <w:rPr>
          <w:rFonts w:eastAsia="Cambria"/>
          <w:sz w:val="16"/>
        </w:rPr>
        <w:t xml:space="preserve"> In Latin, </w:t>
      </w:r>
      <w:proofErr w:type="spellStart"/>
      <w:r w:rsidRPr="000D0758">
        <w:rPr>
          <w:rFonts w:eastAsia="Cambria"/>
          <w:sz w:val="16"/>
        </w:rPr>
        <w:t>hedus</w:t>
      </w:r>
      <w:proofErr w:type="spellEnd"/>
      <w:r w:rsidRPr="000D0758">
        <w:rPr>
          <w:rFonts w:eastAsia="Cambria"/>
          <w:sz w:val="16"/>
        </w:rPr>
        <w:t xml:space="preserve"> is the term for “sweet”; and in Greek, </w:t>
      </w:r>
      <w:proofErr w:type="spellStart"/>
      <w:r w:rsidRPr="000D0758">
        <w:rPr>
          <w:rFonts w:eastAsia="Cambria"/>
          <w:sz w:val="16"/>
        </w:rPr>
        <w:t>hodone</w:t>
      </w:r>
      <w:proofErr w:type="spellEnd"/>
      <w:r w:rsidRPr="000D0758">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D0758">
        <w:rPr>
          <w:rFonts w:eastAsia="Cambria"/>
          <w:sz w:val="16"/>
        </w:rPr>
        <w:t>In an attempt to</w:t>
      </w:r>
      <w:proofErr w:type="gramEnd"/>
      <w:r w:rsidRPr="000D0758">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D0758">
        <w:rPr>
          <w:rFonts w:eastAsia="Cambria"/>
          <w:sz w:val="16"/>
        </w:rPr>
        <w:t>a majority of</w:t>
      </w:r>
      <w:proofErr w:type="gramEnd"/>
      <w:r w:rsidRPr="000D0758">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0D0758">
        <w:rPr>
          <w:rFonts w:eastAsia="Cambria"/>
          <w:sz w:val="16"/>
        </w:rPr>
        <w:t>networks, and</w:t>
      </w:r>
      <w:proofErr w:type="gramEnd"/>
      <w:r w:rsidRPr="000D0758">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D0758">
        <w:rPr>
          <w:rFonts w:eastAsia="Cambria"/>
          <w:sz w:val="16"/>
        </w:rPr>
        <w:t>NAc</w:t>
      </w:r>
      <w:proofErr w:type="spellEnd"/>
      <w:r w:rsidRPr="000D0758">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0D0758">
        <w:rPr>
          <w:rFonts w:eastAsia="Cambria"/>
          <w:sz w:val="16"/>
        </w:rPr>
        <w:t>being considered to be</w:t>
      </w:r>
      <w:proofErr w:type="gramEnd"/>
      <w:r w:rsidRPr="000D0758">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D0758">
        <w:rPr>
          <w:rFonts w:eastAsia="Cambria"/>
          <w:sz w:val="16"/>
        </w:rPr>
        <w:t>), and</w:t>
      </w:r>
      <w:proofErr w:type="gramEnd"/>
      <w:r w:rsidRPr="000D0758">
        <w:rPr>
          <w:rFonts w:eastAsia="Cambria"/>
          <w:sz w:val="16"/>
        </w:rPr>
        <w:t xml:space="preserve"> may have an additive effect on vulnerability to various addictions [48]. In this regard, </w:t>
      </w:r>
      <w:proofErr w:type="spellStart"/>
      <w:r w:rsidRPr="000D0758">
        <w:rPr>
          <w:rFonts w:eastAsia="Cambria"/>
          <w:sz w:val="16"/>
        </w:rPr>
        <w:t>Vanyukov</w:t>
      </w:r>
      <w:proofErr w:type="spellEnd"/>
      <w:r w:rsidRPr="000D0758">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D0758">
        <w:rPr>
          <w:rFonts w:eastAsia="Cambria"/>
          <w:sz w:val="16"/>
        </w:rPr>
        <w:t>similar to</w:t>
      </w:r>
      <w:proofErr w:type="gramEnd"/>
      <w:r w:rsidRPr="000D0758">
        <w:rPr>
          <w:rFonts w:eastAsia="Cambria"/>
          <w:sz w:val="16"/>
        </w:rPr>
        <w:t xml:space="preserve"> our own, the disparity between other primates and those of human cognitive abilities tells us that surface similarity is not the whole story. </w:t>
      </w:r>
      <w:r w:rsidRPr="000D0758">
        <w:rPr>
          <w:rFonts w:eastAsia="Cambria"/>
          <w:u w:val="single"/>
        </w:rPr>
        <w:t>Sousa et al.</w:t>
      </w:r>
      <w:r w:rsidRPr="000D0758">
        <w:rPr>
          <w:rFonts w:eastAsia="Cambria"/>
          <w:sz w:val="16"/>
        </w:rPr>
        <w:t xml:space="preserve"> [50] small case </w:t>
      </w:r>
      <w:r w:rsidRPr="000D0758">
        <w:rPr>
          <w:rFonts w:eastAsia="Cambria"/>
          <w:u w:val="single"/>
        </w:rPr>
        <w:t xml:space="preserve">found various </w:t>
      </w:r>
      <w:r w:rsidRPr="000D0758">
        <w:rPr>
          <w:rFonts w:eastAsia="Cambria"/>
          <w:highlight w:val="green"/>
          <w:u w:val="single"/>
        </w:rPr>
        <w:t>differentially expressed genes</w:t>
      </w:r>
      <w:r w:rsidRPr="000D0758">
        <w:rPr>
          <w:rFonts w:eastAsia="Cambria"/>
          <w:u w:val="single"/>
        </w:rPr>
        <w:t xml:space="preserve">, to </w:t>
      </w:r>
      <w:r w:rsidRPr="000D0758">
        <w:rPr>
          <w:rFonts w:eastAsia="Cambria"/>
          <w:highlight w:val="green"/>
          <w:u w:val="single"/>
        </w:rPr>
        <w:t>associate with pleasure</w:t>
      </w:r>
      <w:r w:rsidRPr="000D0758">
        <w:rPr>
          <w:rFonts w:eastAsia="Cambria"/>
          <w:u w:val="single"/>
        </w:rPr>
        <w:t xml:space="preserve"> related </w:t>
      </w:r>
      <w:r w:rsidRPr="000D0758">
        <w:rPr>
          <w:rFonts w:eastAsia="Cambria"/>
          <w:highlight w:val="green"/>
          <w:u w:val="single"/>
        </w:rPr>
        <w:t>systems.</w:t>
      </w:r>
      <w:r w:rsidRPr="000D0758">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0D0758">
        <w:rPr>
          <w:rFonts w:eastAsia="Cambria"/>
          <w:sz w:val="16"/>
        </w:rPr>
        <w:t>Sestan</w:t>
      </w:r>
      <w:proofErr w:type="spellEnd"/>
      <w:r w:rsidRPr="000D0758">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D0758">
        <w:rPr>
          <w:rFonts w:eastAsia="Cambria"/>
          <w:sz w:val="16"/>
        </w:rPr>
        <w:t>Sestan</w:t>
      </w:r>
      <w:proofErr w:type="spellEnd"/>
      <w:r w:rsidRPr="000D0758">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D0758">
        <w:rPr>
          <w:rFonts w:eastAsia="Cambria"/>
          <w:highlight w:val="green"/>
          <w:u w:val="single"/>
        </w:rPr>
        <w:t>researchers examined</w:t>
      </w:r>
      <w:r w:rsidRPr="000D0758">
        <w:rPr>
          <w:rFonts w:eastAsia="Cambria"/>
          <w:u w:val="single"/>
        </w:rPr>
        <w:t xml:space="preserve"> 247 specimens of </w:t>
      </w:r>
      <w:r w:rsidRPr="000D0758">
        <w:rPr>
          <w:rFonts w:eastAsia="Cambria"/>
          <w:highlight w:val="green"/>
          <w:u w:val="single"/>
        </w:rPr>
        <w:t>neural tissue</w:t>
      </w:r>
      <w:r w:rsidRPr="000D0758">
        <w:rPr>
          <w:rFonts w:eastAsia="Cambria"/>
          <w:u w:val="single"/>
        </w:rPr>
        <w:t xml:space="preserve"> from six humans, five chimpanzees, and five macaque monkeys.</w:t>
      </w:r>
      <w:r w:rsidRPr="000D0758">
        <w:rPr>
          <w:rFonts w:eastAsia="Cambria"/>
          <w:sz w:val="16"/>
        </w:rPr>
        <w:t xml:space="preserve"> Moreover, these </w:t>
      </w:r>
      <w:r w:rsidRPr="000D0758">
        <w:rPr>
          <w:rFonts w:eastAsia="Cambria"/>
          <w:u w:val="single"/>
        </w:rPr>
        <w:t>investigators analyzed which genes were turned on or off in 16 regions of the brain.</w:t>
      </w:r>
      <w:r w:rsidRPr="000D0758">
        <w:rPr>
          <w:rFonts w:eastAsia="Cambria"/>
          <w:sz w:val="16"/>
        </w:rPr>
        <w:t xml:space="preserve"> While </w:t>
      </w:r>
      <w:r w:rsidRPr="000D0758">
        <w:rPr>
          <w:rFonts w:eastAsia="Cambria"/>
          <w:u w:val="single"/>
        </w:rPr>
        <w:t xml:space="preserve">the differences among species were subtle, </w:t>
      </w:r>
      <w:r w:rsidRPr="000D0758">
        <w:rPr>
          <w:rFonts w:eastAsia="Cambria"/>
          <w:b/>
          <w:bCs/>
          <w:highlight w:val="green"/>
          <w:u w:val="single"/>
        </w:rPr>
        <w:t>there was</w:t>
      </w:r>
      <w:r w:rsidRPr="000D0758">
        <w:rPr>
          <w:rFonts w:eastAsia="Cambria"/>
          <w:u w:val="single"/>
        </w:rPr>
        <w:t xml:space="preserve"> a </w:t>
      </w:r>
      <w:r w:rsidRPr="000D0758">
        <w:rPr>
          <w:rFonts w:eastAsia="Cambria"/>
          <w:b/>
          <w:bCs/>
          <w:highlight w:val="green"/>
          <w:u w:val="single"/>
        </w:rPr>
        <w:t>remarkable contrast in</w:t>
      </w:r>
      <w:r w:rsidRPr="000D0758">
        <w:rPr>
          <w:rFonts w:eastAsia="Cambria"/>
          <w:u w:val="single"/>
        </w:rPr>
        <w:t xml:space="preserve"> the</w:t>
      </w:r>
      <w:r w:rsidRPr="000D0758">
        <w:rPr>
          <w:rFonts w:eastAsia="Cambria"/>
          <w:b/>
          <w:bCs/>
          <w:u w:val="single"/>
        </w:rPr>
        <w:t xml:space="preserve"> </w:t>
      </w:r>
      <w:r w:rsidRPr="000D0758">
        <w:rPr>
          <w:rFonts w:eastAsia="Cambria"/>
          <w:b/>
          <w:bCs/>
          <w:highlight w:val="green"/>
          <w:u w:val="single"/>
        </w:rPr>
        <w:t>neocortices</w:t>
      </w:r>
      <w:r w:rsidRPr="000D0758">
        <w:rPr>
          <w:rFonts w:eastAsia="Cambria"/>
          <w:sz w:val="16"/>
        </w:rPr>
        <w:t xml:space="preserve">, specifically </w:t>
      </w:r>
      <w:r w:rsidRPr="000D0758">
        <w:rPr>
          <w:rFonts w:eastAsia="Cambria"/>
          <w:u w:val="single"/>
        </w:rPr>
        <w:t xml:space="preserve">in an </w:t>
      </w:r>
      <w:r w:rsidRPr="000D0758">
        <w:rPr>
          <w:rFonts w:eastAsia="Cambria"/>
          <w:highlight w:val="green"/>
          <w:u w:val="single"/>
        </w:rPr>
        <w:t>area of the brain</w:t>
      </w:r>
      <w:r w:rsidRPr="000D0758">
        <w:rPr>
          <w:rFonts w:eastAsia="Cambria"/>
          <w:u w:val="single"/>
        </w:rPr>
        <w:t xml:space="preserve"> that is much </w:t>
      </w:r>
      <w:r w:rsidRPr="000D0758">
        <w:rPr>
          <w:rFonts w:eastAsia="Cambria"/>
          <w:highlight w:val="green"/>
          <w:u w:val="single"/>
        </w:rPr>
        <w:t>more developed in humans</w:t>
      </w:r>
      <w:r w:rsidRPr="000D0758">
        <w:rPr>
          <w:rFonts w:eastAsia="Cambria"/>
          <w:u w:val="single"/>
        </w:rPr>
        <w:t xml:space="preserve"> than in chimpanzees.</w:t>
      </w:r>
      <w:r w:rsidRPr="000D0758">
        <w:rPr>
          <w:rFonts w:eastAsia="Cambria"/>
          <w:sz w:val="16"/>
        </w:rPr>
        <w:t xml:space="preserve"> In fact, these researchers found that a gene called </w:t>
      </w:r>
      <w:r w:rsidRPr="000D0758">
        <w:rPr>
          <w:rFonts w:eastAsia="Cambria"/>
          <w:u w:val="single"/>
        </w:rPr>
        <w:t>tyrosine hydroxylase (</w:t>
      </w:r>
      <w:r w:rsidRPr="000D0758">
        <w:rPr>
          <w:rFonts w:eastAsia="Cambria"/>
          <w:highlight w:val="green"/>
          <w:u w:val="single"/>
        </w:rPr>
        <w:t>TH</w:t>
      </w:r>
      <w:r w:rsidRPr="000D0758">
        <w:rPr>
          <w:rFonts w:eastAsia="Cambria"/>
          <w:u w:val="single"/>
        </w:rPr>
        <w:t xml:space="preserve">) for the enzyme, </w:t>
      </w:r>
      <w:r w:rsidRPr="000D0758">
        <w:rPr>
          <w:rFonts w:eastAsia="Cambria"/>
          <w:highlight w:val="green"/>
          <w:u w:val="single"/>
        </w:rPr>
        <w:t xml:space="preserve">responsible </w:t>
      </w:r>
      <w:proofErr w:type="gramStart"/>
      <w:r w:rsidRPr="000D0758">
        <w:rPr>
          <w:rFonts w:eastAsia="Cambria"/>
          <w:highlight w:val="green"/>
          <w:u w:val="single"/>
        </w:rPr>
        <w:t>for</w:t>
      </w:r>
      <w:r w:rsidRPr="000D0758">
        <w:rPr>
          <w:rFonts w:eastAsia="Cambria"/>
          <w:u w:val="single"/>
        </w:rPr>
        <w:t xml:space="preserve"> the </w:t>
      </w:r>
      <w:r w:rsidRPr="000D0758">
        <w:rPr>
          <w:rFonts w:eastAsia="Cambria"/>
          <w:highlight w:val="green"/>
          <w:u w:val="single"/>
        </w:rPr>
        <w:t>production of</w:t>
      </w:r>
      <w:proofErr w:type="gramEnd"/>
      <w:r w:rsidRPr="000D0758">
        <w:rPr>
          <w:rFonts w:eastAsia="Cambria"/>
          <w:highlight w:val="green"/>
          <w:u w:val="single"/>
        </w:rPr>
        <w:t xml:space="preserve"> dopamine</w:t>
      </w:r>
      <w:r w:rsidRPr="000D0758">
        <w:rPr>
          <w:rFonts w:eastAsia="Cambria"/>
          <w:sz w:val="16"/>
        </w:rPr>
        <w:t xml:space="preserve">, was </w:t>
      </w:r>
      <w:r w:rsidRPr="000D0758">
        <w:rPr>
          <w:rFonts w:eastAsia="Cambria"/>
          <w:u w:val="single"/>
        </w:rPr>
        <w:t>expressed in the neocortex of humans, but not chimpanzees.</w:t>
      </w:r>
      <w:r w:rsidRPr="000D0758">
        <w:rPr>
          <w:rFonts w:eastAsia="Cambria"/>
          <w:sz w:val="16"/>
        </w:rPr>
        <w:t xml:space="preserve"> As discussed earlier, </w:t>
      </w:r>
      <w:r w:rsidRPr="000D0758">
        <w:rPr>
          <w:rFonts w:eastAsia="Cambria"/>
          <w:u w:val="single"/>
        </w:rPr>
        <w:t>dopamine is</w:t>
      </w:r>
      <w:r w:rsidRPr="000D0758">
        <w:rPr>
          <w:rFonts w:eastAsia="Cambria"/>
          <w:sz w:val="16"/>
        </w:rPr>
        <w:t xml:space="preserve"> best </w:t>
      </w:r>
      <w:r w:rsidRPr="000D0758">
        <w:rPr>
          <w:rFonts w:eastAsia="Cambria"/>
          <w:u w:val="single"/>
        </w:rPr>
        <w:t>known for its</w:t>
      </w:r>
      <w:r w:rsidRPr="000D0758">
        <w:rPr>
          <w:rFonts w:eastAsia="Cambria"/>
          <w:sz w:val="16"/>
        </w:rPr>
        <w:t xml:space="preserve"> essential </w:t>
      </w:r>
      <w:r w:rsidRPr="000D0758">
        <w:rPr>
          <w:rFonts w:eastAsia="Cambria"/>
          <w:u w:val="single"/>
        </w:rPr>
        <w:t>role within the brain’s reward system; the</w:t>
      </w:r>
      <w:r w:rsidRPr="000D0758">
        <w:rPr>
          <w:rFonts w:eastAsia="Cambria"/>
          <w:sz w:val="16"/>
        </w:rPr>
        <w:t xml:space="preserve"> very </w:t>
      </w:r>
      <w:r w:rsidRPr="000D0758">
        <w:rPr>
          <w:rFonts w:eastAsia="Cambria"/>
          <w:u w:val="single"/>
        </w:rPr>
        <w:t>system that responds to everything from sex, to gambling, to food, and to addictive drugs.</w:t>
      </w:r>
      <w:r w:rsidRPr="000D0758">
        <w:rPr>
          <w:rFonts w:eastAsia="Cambria"/>
          <w:sz w:val="16"/>
        </w:rPr>
        <w:t xml:space="preserve"> However, dopamine also assists in regulating emotional responses, memory, and movement. Notably, abnormal dopamine levels have been linked to disorders including Parkinson’s, </w:t>
      </w:r>
      <w:proofErr w:type="gramStart"/>
      <w:r w:rsidRPr="000D0758">
        <w:rPr>
          <w:rFonts w:eastAsia="Cambria"/>
          <w:sz w:val="16"/>
        </w:rPr>
        <w:t>schizophrenia</w:t>
      </w:r>
      <w:proofErr w:type="gramEnd"/>
      <w:r w:rsidRPr="000D0758">
        <w:rPr>
          <w:rFonts w:eastAsia="Cambria"/>
          <w:sz w:val="16"/>
        </w:rPr>
        <w:t xml:space="preserve"> and spectrum disorders such as autism and addiction or RDS. Nora Volkow, the director of NIDA, pointed out that one alluring possibility is that the neurotransmitter </w:t>
      </w:r>
      <w:r w:rsidRPr="000D0758">
        <w:rPr>
          <w:rFonts w:eastAsia="Cambria"/>
          <w:highlight w:val="green"/>
          <w:u w:val="single"/>
        </w:rPr>
        <w:t>dopamine plays</w:t>
      </w:r>
      <w:r w:rsidRPr="000D0758">
        <w:rPr>
          <w:rFonts w:eastAsia="Cambria"/>
          <w:u w:val="single"/>
        </w:rPr>
        <w:t xml:space="preserve"> a substantial </w:t>
      </w:r>
      <w:r w:rsidRPr="000D0758">
        <w:rPr>
          <w:rFonts w:eastAsia="Cambria"/>
          <w:highlight w:val="green"/>
          <w:u w:val="single"/>
        </w:rPr>
        <w:t>role in</w:t>
      </w:r>
      <w:r w:rsidRPr="000D0758">
        <w:rPr>
          <w:rFonts w:eastAsia="Cambria"/>
          <w:u w:val="single"/>
        </w:rPr>
        <w:t xml:space="preserve"> humans’ </w:t>
      </w:r>
      <w:r w:rsidRPr="000D0758">
        <w:rPr>
          <w:rFonts w:eastAsia="Cambria"/>
          <w:highlight w:val="green"/>
          <w:u w:val="single"/>
        </w:rPr>
        <w:t>ability to pursue</w:t>
      </w:r>
      <w:r w:rsidRPr="000D0758">
        <w:rPr>
          <w:rFonts w:eastAsia="Cambria"/>
          <w:u w:val="single"/>
        </w:rPr>
        <w:t xml:space="preserve"> various </w:t>
      </w:r>
      <w:r w:rsidRPr="000D0758">
        <w:rPr>
          <w:rFonts w:eastAsia="Cambria"/>
          <w:highlight w:val="green"/>
          <w:u w:val="single"/>
        </w:rPr>
        <w:t>rewards that are</w:t>
      </w:r>
      <w:r w:rsidRPr="000D0758">
        <w:rPr>
          <w:rFonts w:eastAsia="Cambria"/>
          <w:u w:val="single"/>
        </w:rPr>
        <w:t xml:space="preserve"> perhaps months or even </w:t>
      </w:r>
      <w:r w:rsidRPr="000D0758">
        <w:rPr>
          <w:rFonts w:eastAsia="Cambria"/>
          <w:highlight w:val="green"/>
          <w:u w:val="single"/>
        </w:rPr>
        <w:t>years away</w:t>
      </w:r>
      <w:r w:rsidRPr="000D0758">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D0758">
        <w:rPr>
          <w:rFonts w:eastAsia="Cambria"/>
          <w:sz w:val="16"/>
        </w:rPr>
        <w:t>alterlife</w:t>
      </w:r>
      <w:proofErr w:type="spellEnd"/>
      <w:r w:rsidRPr="000D0758">
        <w:rPr>
          <w:rFonts w:eastAsia="Cambria"/>
          <w:sz w:val="16"/>
        </w:rPr>
        <w:t xml:space="preserve">. </w:t>
      </w:r>
      <w:r w:rsidRPr="000D0758">
        <w:rPr>
          <w:rFonts w:eastAsia="Cambria"/>
          <w:u w:val="single"/>
        </w:rPr>
        <w:t>This may explain what often motivates people to work for things that have no apparent short-term benefit</w:t>
      </w:r>
      <w:r w:rsidRPr="000D0758">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D0758">
        <w:rPr>
          <w:rFonts w:eastAsia="Cambria"/>
          <w:sz w:val="16"/>
        </w:rPr>
        <w:t>shilting</w:t>
      </w:r>
      <w:proofErr w:type="spellEnd"/>
      <w:r w:rsidRPr="000D0758">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A349A57" w14:textId="77777777" w:rsidR="000D0758" w:rsidRPr="000D0758" w:rsidRDefault="000D0758" w:rsidP="000D0758">
      <w:pPr>
        <w:keepNext/>
        <w:keepLines/>
        <w:spacing w:before="40" w:after="0"/>
        <w:outlineLvl w:val="3"/>
        <w:rPr>
          <w:rFonts w:eastAsia="MS Gothic" w:cs="Times New Roman"/>
          <w:b/>
          <w:iCs/>
          <w:sz w:val="26"/>
        </w:rPr>
      </w:pPr>
      <w:r w:rsidRPr="000D0758">
        <w:rPr>
          <w:rFonts w:eastAsia="MS Gothic" w:cs="Times New Roman"/>
          <w:b/>
          <w:iCs/>
          <w:sz w:val="26"/>
        </w:rPr>
        <w:t xml:space="preserve">2] These are important consequences—disregarding the destruction of the planet is </w:t>
      </w:r>
      <w:r w:rsidRPr="000D0758">
        <w:rPr>
          <w:rFonts w:eastAsia="MS Gothic" w:cs="Times New Roman"/>
          <w:b/>
          <w:iCs/>
          <w:sz w:val="26"/>
          <w:u w:val="single"/>
        </w:rPr>
        <w:t>antithetical</w:t>
      </w:r>
      <w:r w:rsidRPr="000D0758">
        <w:rPr>
          <w:rFonts w:eastAsia="MS Gothic" w:cs="Times New Roman"/>
          <w:b/>
          <w:iCs/>
          <w:sz w:val="26"/>
        </w:rPr>
        <w:t xml:space="preserve"> to the purpose of radical resistance</w:t>
      </w:r>
    </w:p>
    <w:p w14:paraId="1F11B407" w14:textId="77777777" w:rsidR="000D0758" w:rsidRPr="000D0758" w:rsidRDefault="000D0758" w:rsidP="000D0758">
      <w:pPr>
        <w:rPr>
          <w:rFonts w:eastAsia="Cambria"/>
        </w:rPr>
      </w:pPr>
      <w:r w:rsidRPr="000D0758">
        <w:rPr>
          <w:rFonts w:eastAsia="Cambria"/>
          <w:b/>
          <w:bCs/>
          <w:sz w:val="26"/>
        </w:rPr>
        <w:t>Moten and Kelley, 17</w:t>
      </w:r>
      <w:r w:rsidRPr="000D0758">
        <w:rPr>
          <w:rFonts w:eastAsia="Cambria"/>
        </w:rPr>
        <w:t xml:space="preserve">—professor of Performance Studies at New York University AND Gary B. Nash Professor of American History at UCLA (Fred and Robin D.G., “Robin D.G. Kelley &amp; Fred Moten In Conversation,” transcribed from </w:t>
      </w:r>
      <w:hyperlink r:id="rId14" w:history="1">
        <w:r w:rsidRPr="000D0758">
          <w:rPr>
            <w:rFonts w:eastAsia="Cambria"/>
          </w:rPr>
          <w:t>https://www.youtube.com/watch?v=fP-2F9MXjRE</w:t>
        </w:r>
      </w:hyperlink>
      <w:r w:rsidRPr="000D0758">
        <w:rPr>
          <w:rFonts w:eastAsia="Cambria"/>
        </w:rPr>
        <w:t xml:space="preserve">, 31:49-55:57, </w:t>
      </w:r>
      <w:proofErr w:type="spellStart"/>
      <w:r w:rsidRPr="000D0758">
        <w:rPr>
          <w:rFonts w:eastAsia="Cambria"/>
        </w:rPr>
        <w:t>dml</w:t>
      </w:r>
      <w:proofErr w:type="spellEnd"/>
      <w:r w:rsidRPr="000D0758">
        <w:rPr>
          <w:rFonts w:eastAsia="Cambria"/>
        </w:rPr>
        <w:t>)</w:t>
      </w:r>
    </w:p>
    <w:p w14:paraId="2B9A9687" w14:textId="77777777" w:rsidR="00396B33" w:rsidRDefault="000D0758" w:rsidP="000D0758">
      <w:pPr>
        <w:rPr>
          <w:rFonts w:eastAsia="Cambria"/>
          <w:b/>
          <w:iCs/>
          <w:u w:val="single"/>
        </w:rPr>
      </w:pPr>
      <w:r w:rsidRPr="000D0758">
        <w:rPr>
          <w:rFonts w:eastAsia="Cambria"/>
          <w:sz w:val="16"/>
        </w:rPr>
        <w:t xml:space="preserve">MOTEN: Well, </w:t>
      </w:r>
      <w:proofErr w:type="gramStart"/>
      <w:r w:rsidRPr="000D0758">
        <w:rPr>
          <w:rFonts w:eastAsia="Cambria"/>
          <w:sz w:val="16"/>
        </w:rPr>
        <w:t>first of all</w:t>
      </w:r>
      <w:proofErr w:type="gramEnd"/>
      <w:r w:rsidRPr="000D0758">
        <w:rPr>
          <w:rFonts w:eastAsia="Cambria"/>
          <w:sz w:val="16"/>
        </w:rPr>
        <w:t xml:space="preserve">, I just want to say how much I appreciate having a chance to be here with all of you tonight, and thank you, Rinaldo, and, uh, Alicia, and Afua, of course. Robin, as always, uh, an honor to be, have a chance to hang out with you, and uh, and to learn from you, and um, let me see. Um, well, I tend to think of </w:t>
      </w:r>
      <w:r w:rsidRPr="000D0758">
        <w:rPr>
          <w:rFonts w:eastAsia="Cambria"/>
          <w:highlight w:val="green"/>
          <w:u w:val="single"/>
        </w:rPr>
        <w:t>Black studies</w:t>
      </w:r>
      <w:r w:rsidRPr="000D0758">
        <w:rPr>
          <w:rFonts w:eastAsia="Cambria"/>
          <w:sz w:val="16"/>
        </w:rPr>
        <w:t xml:space="preserve"> not so much as an academic discipline or confluence of disciplines but as the atmosphere in which I grew up, and so, and I love that, that atmosphere. I love the way that it felt, and I love the way that it smelled, and I love the flavors, and I love the sounds, and I love the movements. Um, and so, it is, again, something that I think </w:t>
      </w:r>
      <w:r w:rsidRPr="000D0758">
        <w:rPr>
          <w:rFonts w:eastAsia="Cambria"/>
          <w:highlight w:val="green"/>
          <w:u w:val="single"/>
        </w:rPr>
        <w:t xml:space="preserve">has a </w:t>
      </w:r>
      <w:r w:rsidRPr="000D0758">
        <w:rPr>
          <w:rFonts w:eastAsia="Cambria"/>
          <w:b/>
          <w:iCs/>
          <w:highlight w:val="green"/>
          <w:u w:val="single"/>
        </w:rPr>
        <w:t>certain place</w:t>
      </w:r>
      <w:r w:rsidRPr="000D0758">
        <w:rPr>
          <w:rFonts w:eastAsia="Cambria"/>
          <w:sz w:val="16"/>
        </w:rPr>
        <w:t xml:space="preserve">, maybe, </w:t>
      </w:r>
      <w:r w:rsidRPr="000D0758">
        <w:rPr>
          <w:rFonts w:eastAsia="Cambria"/>
          <w:b/>
          <w:iCs/>
          <w:highlight w:val="green"/>
          <w:u w:val="single"/>
        </w:rPr>
        <w:t>in the university</w:t>
      </w:r>
      <w:r w:rsidRPr="000D0758">
        <w:rPr>
          <w:rFonts w:eastAsia="Cambria"/>
          <w:sz w:val="16"/>
        </w:rPr>
        <w:t xml:space="preserve">, and what it meant, what it has meant for Black studies to take that place in the university has had both, has been both good and bad. I think </w:t>
      </w:r>
      <w:r w:rsidRPr="000D0758">
        <w:rPr>
          <w:rFonts w:eastAsia="Cambria"/>
          <w:u w:val="single"/>
        </w:rPr>
        <w:t>it’s probably done much more for the university than it has for Black studies</w:t>
      </w:r>
      <w:r w:rsidRPr="000D0758">
        <w:rPr>
          <w:rFonts w:eastAsia="Cambria"/>
          <w:sz w:val="16"/>
        </w:rPr>
        <w:t xml:space="preserve">, and, and that’s something worth thinking about. And </w:t>
      </w:r>
      <w:r w:rsidRPr="000D0758">
        <w:rPr>
          <w:rFonts w:eastAsia="Cambria"/>
          <w:u w:val="single"/>
        </w:rPr>
        <w:t xml:space="preserve">I </w:t>
      </w:r>
      <w:r w:rsidRPr="000D0758">
        <w:rPr>
          <w:rFonts w:eastAsia="Cambria"/>
          <w:b/>
          <w:iCs/>
          <w:highlight w:val="green"/>
          <w:u w:val="single"/>
        </w:rPr>
        <w:t>don’t say that because I’m trying to advocate</w:t>
      </w:r>
      <w:r w:rsidRPr="000D0758">
        <w:rPr>
          <w:rFonts w:eastAsia="Cambria"/>
          <w:b/>
          <w:iCs/>
          <w:u w:val="single"/>
        </w:rPr>
        <w:t xml:space="preserve"> some </w:t>
      </w:r>
      <w:r w:rsidRPr="000D0758">
        <w:rPr>
          <w:rFonts w:eastAsia="Cambria"/>
          <w:b/>
          <w:iCs/>
          <w:highlight w:val="green"/>
          <w:u w:val="single"/>
        </w:rPr>
        <w:t>withdrawal</w:t>
      </w:r>
      <w:r w:rsidRPr="000D0758">
        <w:rPr>
          <w:rFonts w:eastAsia="Cambria"/>
          <w:b/>
          <w:iCs/>
          <w:u w:val="single"/>
        </w:rPr>
        <w:t xml:space="preserve"> from the university of Black studies</w:t>
      </w:r>
      <w:r w:rsidRPr="000D0758">
        <w:rPr>
          <w:rFonts w:eastAsia="Cambria"/>
          <w:u w:val="single"/>
        </w:rPr>
        <w:t>, but</w:t>
      </w:r>
      <w:r w:rsidRPr="000D0758">
        <w:rPr>
          <w:rFonts w:eastAsia="Cambria"/>
          <w:sz w:val="16"/>
        </w:rPr>
        <w:t xml:space="preserve"> I’m thinking that, you know, that </w:t>
      </w:r>
      <w:r w:rsidRPr="000D0758">
        <w:rPr>
          <w:rFonts w:eastAsia="Cambria"/>
          <w:u w:val="single"/>
        </w:rPr>
        <w:t xml:space="preserve">at this stage of the game in </w:t>
      </w:r>
      <w:r w:rsidRPr="000D0758">
        <w:rPr>
          <w:rFonts w:eastAsia="Cambria"/>
          <w:highlight w:val="green"/>
          <w:u w:val="single"/>
        </w:rPr>
        <w:t>having done the work of attempting to</w:t>
      </w:r>
      <w:r w:rsidRPr="000D0758">
        <w:rPr>
          <w:rFonts w:eastAsia="Cambria"/>
          <w:sz w:val="16"/>
        </w:rPr>
        <w:t xml:space="preserve"> actually </w:t>
      </w:r>
      <w:r w:rsidRPr="000D0758">
        <w:rPr>
          <w:rFonts w:eastAsia="Cambria"/>
          <w:b/>
          <w:iCs/>
          <w:highlight w:val="green"/>
          <w:u w:val="single"/>
        </w:rPr>
        <w:t>bring</w:t>
      </w:r>
      <w:r w:rsidRPr="000D0758">
        <w:rPr>
          <w:rFonts w:eastAsia="Cambria"/>
          <w:sz w:val="16"/>
        </w:rPr>
        <w:t xml:space="preserve">, um, </w:t>
      </w:r>
      <w:r w:rsidRPr="000D0758">
        <w:rPr>
          <w:rFonts w:eastAsia="Cambria"/>
          <w:b/>
          <w:iCs/>
          <w:highlight w:val="green"/>
          <w:u w:val="single"/>
        </w:rPr>
        <w:t>the university into</w:t>
      </w:r>
      <w:r w:rsidRPr="000D0758">
        <w:rPr>
          <w:rFonts w:eastAsia="Cambria"/>
          <w:sz w:val="16"/>
        </w:rPr>
        <w:t xml:space="preserve"> some sense of its own, of what ought to be </w:t>
      </w:r>
      <w:r w:rsidRPr="000D0758">
        <w:rPr>
          <w:rFonts w:eastAsia="Cambria"/>
          <w:b/>
          <w:iCs/>
          <w:highlight w:val="green"/>
          <w:u w:val="single"/>
        </w:rPr>
        <w:t>its own intellectual mission</w:t>
      </w:r>
      <w:r w:rsidRPr="000D0758">
        <w:rPr>
          <w:rFonts w:eastAsia="Cambria"/>
          <w:u w:val="single"/>
        </w:rPr>
        <w:t xml:space="preserve">, Black studies has the right to </w:t>
      </w:r>
      <w:r w:rsidRPr="000D0758">
        <w:rPr>
          <w:rFonts w:eastAsia="Cambria"/>
          <w:b/>
          <w:iCs/>
          <w:u w:val="single"/>
        </w:rPr>
        <w:t>look out for itself now</w:t>
      </w:r>
      <w:r w:rsidRPr="000D0758">
        <w:rPr>
          <w:rFonts w:eastAsia="Cambria"/>
          <w:sz w:val="16"/>
        </w:rPr>
        <w:t xml:space="preserve">, for a little bit, um, and I think it’s worth it to do that. </w:t>
      </w:r>
      <w:r w:rsidRPr="000D0758">
        <w:rPr>
          <w:rFonts w:eastAsia="Cambria"/>
          <w:u w:val="single"/>
        </w:rPr>
        <w:t>And insofar as Black studies has earned a right to look out for itself, what that really means</w:t>
      </w:r>
      <w:r w:rsidRPr="000D0758">
        <w:rPr>
          <w:rFonts w:eastAsia="Cambria"/>
          <w:sz w:val="16"/>
        </w:rPr>
        <w:t xml:space="preserve">, I think, </w:t>
      </w:r>
      <w:r w:rsidRPr="000D0758">
        <w:rPr>
          <w:rFonts w:eastAsia="Cambria"/>
          <w:u w:val="single"/>
        </w:rPr>
        <w:t xml:space="preserve">is that Black studies has earned the right to try again to take its </w:t>
      </w:r>
      <w:r w:rsidRPr="000D0758">
        <w:rPr>
          <w:rFonts w:eastAsia="Cambria"/>
          <w:b/>
          <w:iCs/>
          <w:u w:val="single"/>
        </w:rPr>
        <w:t>fundamental responsibility</w:t>
      </w:r>
      <w:r w:rsidRPr="000D0758">
        <w:rPr>
          <w:rFonts w:eastAsia="Cambria"/>
          <w:u w:val="single"/>
        </w:rPr>
        <w:t>, which is to be</w:t>
      </w:r>
      <w:r w:rsidRPr="000D0758">
        <w:rPr>
          <w:rFonts w:eastAsia="Cambria"/>
          <w:sz w:val="16"/>
        </w:rPr>
        <w:t xml:space="preserve">, uh, </w:t>
      </w:r>
      <w:r w:rsidRPr="000D0758">
        <w:rPr>
          <w:rFonts w:eastAsia="Cambria"/>
          <w:u w:val="single"/>
        </w:rPr>
        <w:t xml:space="preserve">a place where we can </w:t>
      </w:r>
      <w:r w:rsidRPr="000D0758">
        <w:rPr>
          <w:rFonts w:eastAsia="Cambria"/>
          <w:b/>
          <w:iCs/>
          <w:u w:val="single"/>
        </w:rPr>
        <w:t>look out for the Earth</w:t>
      </w:r>
      <w:r w:rsidRPr="000D0758">
        <w:rPr>
          <w:rFonts w:eastAsia="Cambria"/>
          <w:sz w:val="16"/>
        </w:rPr>
        <w:t xml:space="preserve">. Um, I think that </w:t>
      </w:r>
      <w:r w:rsidRPr="000D0758">
        <w:rPr>
          <w:rFonts w:eastAsia="Cambria"/>
          <w:highlight w:val="green"/>
          <w:u w:val="single"/>
        </w:rPr>
        <w:t xml:space="preserve">Black studies has a </w:t>
      </w:r>
      <w:r w:rsidRPr="000D0758">
        <w:rPr>
          <w:rFonts w:eastAsia="Cambria"/>
          <w:b/>
          <w:iCs/>
          <w:highlight w:val="green"/>
          <w:u w:val="single"/>
        </w:rPr>
        <w:t>fundamental</w:t>
      </w:r>
      <w:r w:rsidRPr="000D0758">
        <w:rPr>
          <w:rFonts w:eastAsia="Cambria"/>
          <w:highlight w:val="green"/>
          <w:u w:val="single"/>
        </w:rPr>
        <w:t xml:space="preserve"> and </w:t>
      </w:r>
      <w:r w:rsidRPr="000D0758">
        <w:rPr>
          <w:rFonts w:eastAsia="Cambria"/>
          <w:b/>
          <w:iCs/>
          <w:highlight w:val="green"/>
          <w:u w:val="single"/>
        </w:rPr>
        <w:t>specific</w:t>
      </w:r>
      <w:r w:rsidRPr="000D0758">
        <w:rPr>
          <w:rFonts w:eastAsia="Cambria"/>
          <w:u w:val="single"/>
        </w:rPr>
        <w:t xml:space="preserve">, though </w:t>
      </w:r>
      <w:r w:rsidRPr="000D0758">
        <w:rPr>
          <w:rFonts w:eastAsia="Cambria"/>
          <w:b/>
          <w:iCs/>
          <w:u w:val="single"/>
        </w:rPr>
        <w:t xml:space="preserve">not necessarily exclusive </w:t>
      </w:r>
      <w:r w:rsidRPr="000D0758">
        <w:rPr>
          <w:rFonts w:eastAsia="Cambria"/>
          <w:b/>
          <w:iCs/>
          <w:highlight w:val="green"/>
          <w:u w:val="single"/>
        </w:rPr>
        <w:t>mission</w:t>
      </w:r>
      <w:r w:rsidRPr="000D0758">
        <w:rPr>
          <w:rFonts w:eastAsia="Cambria"/>
          <w:u w:val="single"/>
        </w:rPr>
        <w:t xml:space="preserve">, and that mission is to </w:t>
      </w:r>
      <w:r w:rsidRPr="000D0758">
        <w:rPr>
          <w:rFonts w:eastAsia="Cambria"/>
          <w:b/>
          <w:iCs/>
          <w:u w:val="single"/>
        </w:rPr>
        <w:t>try to save the Earth</w:t>
      </w:r>
      <w:r w:rsidRPr="000D0758">
        <w:rPr>
          <w:rFonts w:eastAsia="Cambria"/>
          <w:u w:val="single"/>
        </w:rPr>
        <w:t>, or at least</w:t>
      </w:r>
      <w:r w:rsidRPr="000D0758">
        <w:rPr>
          <w:rFonts w:eastAsia="Cambria"/>
          <w:sz w:val="16"/>
        </w:rPr>
        <w:t xml:space="preserve"> to try to save, not, well, </w:t>
      </w:r>
      <w:r w:rsidRPr="000D0758">
        <w:rPr>
          <w:rFonts w:eastAsia="Cambria"/>
          <w:u w:val="single"/>
        </w:rPr>
        <w:t xml:space="preserve">on the </w:t>
      </w:r>
      <w:r w:rsidRPr="000D0758">
        <w:rPr>
          <w:rFonts w:eastAsia="Cambria"/>
          <w:b/>
          <w:iCs/>
          <w:u w:val="single"/>
        </w:rPr>
        <w:t>most fundamental level</w:t>
      </w:r>
      <w:r w:rsidRPr="000D0758">
        <w:rPr>
          <w:rFonts w:eastAsia="Cambria"/>
          <w:u w:val="single"/>
        </w:rPr>
        <w:t xml:space="preserve"> to </w:t>
      </w:r>
      <w:r w:rsidRPr="000D0758">
        <w:rPr>
          <w:rFonts w:eastAsia="Cambria"/>
          <w:b/>
          <w:iCs/>
          <w:u w:val="single"/>
        </w:rPr>
        <w:t>save the Earth</w:t>
      </w:r>
      <w:r w:rsidRPr="000D0758">
        <w:rPr>
          <w:rFonts w:eastAsia="Cambria"/>
          <w:u w:val="single"/>
        </w:rPr>
        <w:t xml:space="preserve">, and on a secondary level, to try </w:t>
      </w:r>
      <w:r w:rsidRPr="000D0758">
        <w:rPr>
          <w:rFonts w:eastAsia="Cambria"/>
          <w:highlight w:val="green"/>
          <w:u w:val="single"/>
        </w:rPr>
        <w:t xml:space="preserve">to </w:t>
      </w:r>
      <w:r w:rsidRPr="000D0758">
        <w:rPr>
          <w:rFonts w:eastAsia="Cambria"/>
          <w:b/>
          <w:iCs/>
          <w:highlight w:val="green"/>
          <w:u w:val="single"/>
        </w:rPr>
        <w:t>save the possibility of human existence</w:t>
      </w:r>
    </w:p>
    <w:p w14:paraId="2562C41F" w14:textId="77777777" w:rsidR="00396B33" w:rsidRDefault="00396B33" w:rsidP="000D0758">
      <w:pPr>
        <w:rPr>
          <w:rFonts w:eastAsia="Cambria"/>
          <w:b/>
          <w:iCs/>
          <w:u w:val="single"/>
        </w:rPr>
      </w:pPr>
    </w:p>
    <w:p w14:paraId="053441C5" w14:textId="648D8CE3" w:rsidR="000D0758" w:rsidRPr="000D0758" w:rsidRDefault="000D0758" w:rsidP="000D0758">
      <w:pPr>
        <w:rPr>
          <w:rFonts w:eastAsia="Cambria"/>
          <w:sz w:val="16"/>
        </w:rPr>
      </w:pPr>
      <w:r w:rsidRPr="000D0758">
        <w:rPr>
          <w:rFonts w:eastAsia="Cambria"/>
          <w:b/>
          <w:iCs/>
          <w:u w:val="single"/>
        </w:rPr>
        <w:t xml:space="preserve"> on the Earth</w:t>
      </w:r>
      <w:r w:rsidRPr="000D0758">
        <w:rPr>
          <w:rFonts w:eastAsia="Cambria"/>
          <w:sz w:val="16"/>
        </w:rPr>
        <w:t xml:space="preserve">. Um, and I know that’s a big statement, and I don’t </w:t>
      </w:r>
      <w:proofErr w:type="spellStart"/>
      <w:r w:rsidRPr="000D0758">
        <w:rPr>
          <w:rFonts w:eastAsia="Cambria"/>
          <w:sz w:val="16"/>
        </w:rPr>
        <w:t>wanna</w:t>
      </w:r>
      <w:proofErr w:type="spellEnd"/>
      <w:r w:rsidRPr="000D0758">
        <w:rPr>
          <w:rFonts w:eastAsia="Cambria"/>
          <w:sz w:val="16"/>
        </w:rPr>
        <w:t xml:space="preserve"> take up all the time, but I’m happy to try to say more about what I think I mean by that later on, but, um, but I think maybe it’s important just to leave that big statement out there for a minute, and just to make sure that you know that I knew that I said it when I said it. </w:t>
      </w:r>
    </w:p>
    <w:p w14:paraId="40CBD225" w14:textId="77777777" w:rsidR="000D0758" w:rsidRPr="000D0758" w:rsidRDefault="000D0758" w:rsidP="000D0758">
      <w:pPr>
        <w:rPr>
          <w:rFonts w:eastAsia="Cambria"/>
          <w:sz w:val="16"/>
        </w:rPr>
      </w:pPr>
      <w:r w:rsidRPr="000D0758">
        <w:rPr>
          <w:rFonts w:eastAsia="Cambria"/>
          <w:sz w:val="16"/>
        </w:rPr>
        <w:t xml:space="preserve">KELLEY: Okay, well, </w:t>
      </w:r>
      <w:proofErr w:type="gramStart"/>
      <w:r w:rsidRPr="000D0758">
        <w:rPr>
          <w:rFonts w:eastAsia="Cambria"/>
          <w:sz w:val="16"/>
        </w:rPr>
        <w:t>actually I</w:t>
      </w:r>
      <w:proofErr w:type="gramEnd"/>
      <w:r w:rsidRPr="000D0758">
        <w:rPr>
          <w:rFonts w:eastAsia="Cambria"/>
          <w:sz w:val="16"/>
        </w:rPr>
        <w:t xml:space="preserve"> </w:t>
      </w:r>
      <w:proofErr w:type="spellStart"/>
      <w:r w:rsidRPr="000D0758">
        <w:rPr>
          <w:rFonts w:eastAsia="Cambria"/>
          <w:sz w:val="16"/>
        </w:rPr>
        <w:t>wanna</w:t>
      </w:r>
      <w:proofErr w:type="spellEnd"/>
      <w:r w:rsidRPr="000D0758">
        <w:rPr>
          <w:rFonts w:eastAsia="Cambria"/>
          <w:sz w:val="16"/>
        </w:rPr>
        <w:t xml:space="preserve"> echo, uh, Fred’s sentiments, that it’s really an honor to be here, in this space. Um, this is the second time that we’ve had kind of a public conversation, and it’s always packed, you know, and it’s always a lot of people, and expectations are always high, and one of my favorite things on the planet, besides just talking to my daughters, talking to Fred Moten, um, you know, and it’s just really, you know, I learn so much from it, and in fact, let me just begin by saying that one of the pieces that Rinaldo was referring to was an essay I wrote called, uh, “Black Study, Black Struggle,” which was entirely inspired by, uh, Fred Moten and Stefano Harney’s, uh, book, “The </w:t>
      </w:r>
      <w:proofErr w:type="spellStart"/>
      <w:r w:rsidRPr="000D0758">
        <w:rPr>
          <w:rFonts w:eastAsia="Cambria"/>
          <w:sz w:val="16"/>
        </w:rPr>
        <w:t>Undercommons</w:t>
      </w:r>
      <w:proofErr w:type="spellEnd"/>
      <w:r w:rsidRPr="000D0758">
        <w:rPr>
          <w:rFonts w:eastAsia="Cambria"/>
          <w:sz w:val="16"/>
        </w:rPr>
        <w:t xml:space="preserve">.” It was a way of the application of the notion of the </w:t>
      </w:r>
      <w:proofErr w:type="spellStart"/>
      <w:r w:rsidRPr="000D0758">
        <w:rPr>
          <w:rFonts w:eastAsia="Cambria"/>
          <w:sz w:val="16"/>
        </w:rPr>
        <w:t>undercommons</w:t>
      </w:r>
      <w:proofErr w:type="spellEnd"/>
      <w:r w:rsidRPr="000D0758">
        <w:rPr>
          <w:rFonts w:eastAsia="Cambria"/>
          <w:sz w:val="16"/>
        </w:rPr>
        <w:t xml:space="preserve"> to understanding what was happening at that moment, which in, in the fall of 2015, there was like an explosion of, um, Black protests on, on campus, and, you know, I won’t repeat what’s in the article, uh, but it, it’s not an accident that some of those struggles, uh, were products of what was happening in the streets. In other words, what happened in Ferguson, and what happened in Baltimore, what happened all over the country, and what happened in places like here in Toronto, were the catalyst for, um, a kind of explosion on campuses, where, uh, students were trying to figure out their place in the university. They’re dealing with racism, and microaggressions on university campuses, uh, they’re dealing with a, a kind of deracinated, you know, curriculum where ethnic studies </w:t>
      </w:r>
      <w:proofErr w:type="gramStart"/>
      <w:r w:rsidRPr="000D0758">
        <w:rPr>
          <w:rFonts w:eastAsia="Cambria"/>
          <w:sz w:val="16"/>
        </w:rPr>
        <w:t>wasn’t</w:t>
      </w:r>
      <w:proofErr w:type="gramEnd"/>
      <w:r w:rsidRPr="000D0758">
        <w:rPr>
          <w:rFonts w:eastAsia="Cambria"/>
          <w:sz w:val="16"/>
        </w:rPr>
        <w:t xml:space="preserve"> what it was, in its inception. Um, and, I was also dealing with, or </w:t>
      </w:r>
      <w:r w:rsidRPr="000D0758">
        <w:rPr>
          <w:rFonts w:eastAsia="Cambria"/>
          <w:u w:val="single"/>
        </w:rPr>
        <w:t>many of us were</w:t>
      </w:r>
      <w:r w:rsidRPr="000D0758">
        <w:rPr>
          <w:rFonts w:eastAsia="Cambria"/>
          <w:sz w:val="16"/>
        </w:rPr>
        <w:t xml:space="preserve"> also </w:t>
      </w:r>
      <w:r w:rsidRPr="000D0758">
        <w:rPr>
          <w:rFonts w:eastAsia="Cambria"/>
          <w:u w:val="single"/>
        </w:rPr>
        <w:t>dealing with</w:t>
      </w:r>
      <w:r w:rsidRPr="000D0758">
        <w:rPr>
          <w:rFonts w:eastAsia="Cambria"/>
          <w:sz w:val="16"/>
        </w:rPr>
        <w:t xml:space="preserve">, uh, a culture of, and I hate to put it this way, but </w:t>
      </w:r>
      <w:r w:rsidRPr="000D0758">
        <w:rPr>
          <w:rFonts w:eastAsia="Cambria"/>
          <w:u w:val="single"/>
        </w:rPr>
        <w:t xml:space="preserve">a </w:t>
      </w:r>
      <w:r w:rsidRPr="000D0758">
        <w:rPr>
          <w:rFonts w:eastAsia="Cambria"/>
          <w:b/>
          <w:iCs/>
          <w:u w:val="single"/>
        </w:rPr>
        <w:t>culture of anti-intellectualism</w:t>
      </w:r>
      <w:r w:rsidRPr="000D0758">
        <w:rPr>
          <w:rFonts w:eastAsia="Cambria"/>
          <w:sz w:val="16"/>
        </w:rPr>
        <w:t xml:space="preserve"> in, in a different sort of way. I mean, </w:t>
      </w:r>
      <w:r w:rsidRPr="000D0758">
        <w:rPr>
          <w:rFonts w:eastAsia="Cambria"/>
          <w:highlight w:val="green"/>
          <w:u w:val="single"/>
        </w:rPr>
        <w:t>universities are often anti-intellectual, in that they</w:t>
      </w:r>
      <w:r w:rsidRPr="000D0758">
        <w:rPr>
          <w:rFonts w:eastAsia="Cambria"/>
          <w:sz w:val="16"/>
        </w:rPr>
        <w:t xml:space="preserve"> </w:t>
      </w:r>
      <w:proofErr w:type="gramStart"/>
      <w:r w:rsidRPr="000D0758">
        <w:rPr>
          <w:rFonts w:eastAsia="Cambria"/>
          <w:sz w:val="16"/>
        </w:rPr>
        <w:t xml:space="preserve">actually </w:t>
      </w:r>
      <w:r w:rsidRPr="000D0758">
        <w:rPr>
          <w:rFonts w:eastAsia="Cambria"/>
          <w:b/>
          <w:iCs/>
          <w:highlight w:val="green"/>
          <w:u w:val="single"/>
        </w:rPr>
        <w:t>disavow</w:t>
      </w:r>
      <w:proofErr w:type="gramEnd"/>
      <w:r w:rsidRPr="000D0758">
        <w:rPr>
          <w:rFonts w:eastAsia="Cambria"/>
          <w:b/>
          <w:iCs/>
          <w:u w:val="single"/>
        </w:rPr>
        <w:t xml:space="preserve"> </w:t>
      </w:r>
      <w:r w:rsidRPr="000D0758">
        <w:rPr>
          <w:rFonts w:eastAsia="Cambria"/>
          <w:b/>
          <w:iCs/>
          <w:highlight w:val="green"/>
          <w:u w:val="single"/>
        </w:rPr>
        <w:t>certain forms of knowledge</w:t>
      </w:r>
      <w:r w:rsidRPr="000D0758">
        <w:rPr>
          <w:rFonts w:eastAsia="Cambria"/>
          <w:u w:val="single"/>
        </w:rPr>
        <w:t xml:space="preserve"> and put other knowledge above that</w:t>
      </w:r>
      <w:r w:rsidRPr="000D0758">
        <w:rPr>
          <w:rFonts w:eastAsia="Cambria"/>
          <w:sz w:val="16"/>
        </w:rPr>
        <w:t xml:space="preserve">, which is an anti-intellectual position by the way. Um, </w:t>
      </w:r>
      <w:r w:rsidRPr="000D0758">
        <w:rPr>
          <w:rFonts w:eastAsia="Cambria"/>
          <w:u w:val="single"/>
        </w:rPr>
        <w:t>but then when you’re assaulted by that all the time</w:t>
      </w:r>
      <w:r w:rsidRPr="000D0758">
        <w:rPr>
          <w:rFonts w:eastAsia="Cambria"/>
          <w:sz w:val="16"/>
        </w:rPr>
        <w:t xml:space="preserve">, uh, </w:t>
      </w:r>
      <w:r w:rsidRPr="000D0758">
        <w:rPr>
          <w:rFonts w:eastAsia="Cambria"/>
          <w:u w:val="single"/>
        </w:rPr>
        <w:t xml:space="preserve">sometimes </w:t>
      </w:r>
      <w:r w:rsidRPr="000D0758">
        <w:rPr>
          <w:rFonts w:eastAsia="Cambria"/>
          <w:highlight w:val="green"/>
          <w:u w:val="single"/>
        </w:rPr>
        <w:t>you</w:t>
      </w:r>
      <w:r w:rsidRPr="000D0758">
        <w:rPr>
          <w:rFonts w:eastAsia="Cambria"/>
          <w:u w:val="single"/>
        </w:rPr>
        <w:t xml:space="preserve"> </w:t>
      </w:r>
      <w:r w:rsidRPr="000D0758">
        <w:rPr>
          <w:rFonts w:eastAsia="Cambria"/>
          <w:highlight w:val="green"/>
          <w:u w:val="single"/>
        </w:rPr>
        <w:t xml:space="preserve">end up </w:t>
      </w:r>
      <w:r w:rsidRPr="000D0758">
        <w:rPr>
          <w:rFonts w:eastAsia="Cambria"/>
          <w:b/>
          <w:iCs/>
          <w:highlight w:val="green"/>
          <w:u w:val="single"/>
        </w:rPr>
        <w:t>mirroring that culture</w:t>
      </w:r>
      <w:r w:rsidRPr="000D0758">
        <w:rPr>
          <w:rFonts w:eastAsia="Cambria"/>
          <w:u w:val="single"/>
        </w:rPr>
        <w:t xml:space="preserve">. And you’re saying “well I’m not </w:t>
      </w:r>
      <w:proofErr w:type="spellStart"/>
      <w:r w:rsidRPr="000D0758">
        <w:rPr>
          <w:rFonts w:eastAsia="Cambria"/>
          <w:u w:val="single"/>
        </w:rPr>
        <w:t>gonna</w:t>
      </w:r>
      <w:proofErr w:type="spellEnd"/>
      <w:r w:rsidRPr="000D0758">
        <w:rPr>
          <w:rFonts w:eastAsia="Cambria"/>
          <w:u w:val="single"/>
        </w:rPr>
        <w:t xml:space="preserve"> read this, I’m not </w:t>
      </w:r>
      <w:proofErr w:type="spellStart"/>
      <w:r w:rsidRPr="000D0758">
        <w:rPr>
          <w:rFonts w:eastAsia="Cambria"/>
          <w:u w:val="single"/>
        </w:rPr>
        <w:t>gonna</w:t>
      </w:r>
      <w:proofErr w:type="spellEnd"/>
      <w:r w:rsidRPr="000D0758">
        <w:rPr>
          <w:rFonts w:eastAsia="Cambria"/>
          <w:u w:val="single"/>
        </w:rPr>
        <w:t xml:space="preserve"> read that, because so-and-so wrote it,” as opposed to saying that there’s </w:t>
      </w:r>
      <w:r w:rsidRPr="000D0758">
        <w:rPr>
          <w:rFonts w:eastAsia="Cambria"/>
          <w:b/>
          <w:iCs/>
          <w:u w:val="single"/>
        </w:rPr>
        <w:t>nothing off the table</w:t>
      </w:r>
      <w:r w:rsidRPr="000D0758">
        <w:rPr>
          <w:rFonts w:eastAsia="Cambria"/>
          <w:sz w:val="16"/>
        </w:rPr>
        <w:t xml:space="preserve">, uh, </w:t>
      </w:r>
      <w:r w:rsidRPr="000D0758">
        <w:rPr>
          <w:rFonts w:eastAsia="Cambria"/>
          <w:u w:val="single"/>
        </w:rPr>
        <w:t xml:space="preserve">that </w:t>
      </w:r>
      <w:r w:rsidRPr="000D0758">
        <w:rPr>
          <w:rFonts w:eastAsia="Cambria"/>
          <w:highlight w:val="green"/>
          <w:u w:val="single"/>
        </w:rPr>
        <w:t>Black studies</w:t>
      </w:r>
      <w:r w:rsidRPr="000D0758">
        <w:rPr>
          <w:rFonts w:eastAsia="Cambria"/>
          <w:sz w:val="16"/>
        </w:rPr>
        <w:t xml:space="preserve">, and Fred knows this </w:t>
      </w:r>
      <w:proofErr w:type="spellStart"/>
      <w:r w:rsidRPr="000D0758">
        <w:rPr>
          <w:rFonts w:eastAsia="Cambria"/>
          <w:sz w:val="16"/>
        </w:rPr>
        <w:t>‘cause</w:t>
      </w:r>
      <w:proofErr w:type="spellEnd"/>
      <w:r w:rsidRPr="000D0758">
        <w:rPr>
          <w:rFonts w:eastAsia="Cambria"/>
          <w:sz w:val="16"/>
        </w:rPr>
        <w:t xml:space="preserve"> he repeats it more than I do, that our mutual, uh, teacher, Cedric Robinson, who paraphrased C. L. R. James, said you know, Black studies </w:t>
      </w:r>
      <w:r w:rsidRPr="000D0758">
        <w:rPr>
          <w:rFonts w:eastAsia="Cambria"/>
          <w:highlight w:val="green"/>
          <w:u w:val="single"/>
        </w:rPr>
        <w:t xml:space="preserve">is a </w:t>
      </w:r>
      <w:r w:rsidRPr="000D0758">
        <w:rPr>
          <w:rFonts w:eastAsia="Cambria"/>
          <w:b/>
          <w:iCs/>
          <w:highlight w:val="green"/>
          <w:u w:val="single"/>
        </w:rPr>
        <w:t>critique of Western civilization</w:t>
      </w:r>
      <w:r w:rsidRPr="000D0758">
        <w:rPr>
          <w:rFonts w:eastAsia="Cambria"/>
          <w:u w:val="single"/>
        </w:rPr>
        <w:t xml:space="preserve">, and if that is the case, then </w:t>
      </w:r>
      <w:r w:rsidRPr="000D0758">
        <w:rPr>
          <w:rFonts w:eastAsia="Cambria"/>
          <w:highlight w:val="green"/>
          <w:u w:val="single"/>
        </w:rPr>
        <w:t xml:space="preserve">we </w:t>
      </w:r>
      <w:r w:rsidRPr="000D0758">
        <w:rPr>
          <w:rFonts w:eastAsia="Cambria"/>
          <w:b/>
          <w:iCs/>
          <w:highlight w:val="green"/>
          <w:u w:val="single"/>
        </w:rPr>
        <w:t>both</w:t>
      </w:r>
      <w:r w:rsidRPr="000D0758">
        <w:rPr>
          <w:rFonts w:eastAsia="Cambria"/>
          <w:highlight w:val="green"/>
          <w:u w:val="single"/>
        </w:rPr>
        <w:t xml:space="preserve"> have to </w:t>
      </w:r>
      <w:r w:rsidRPr="000D0758">
        <w:rPr>
          <w:rFonts w:eastAsia="Cambria"/>
          <w:b/>
          <w:iCs/>
          <w:highlight w:val="green"/>
          <w:u w:val="single"/>
        </w:rPr>
        <w:t>dismantle it</w:t>
      </w:r>
      <w:r w:rsidRPr="000D0758">
        <w:rPr>
          <w:rFonts w:eastAsia="Cambria"/>
          <w:u w:val="single"/>
        </w:rPr>
        <w:t xml:space="preserve">, </w:t>
      </w:r>
      <w:r w:rsidRPr="000D0758">
        <w:rPr>
          <w:rFonts w:eastAsia="Cambria"/>
          <w:b/>
          <w:iCs/>
          <w:u w:val="single"/>
        </w:rPr>
        <w:t>recognize the weak edifice</w:t>
      </w:r>
      <w:r w:rsidRPr="000D0758">
        <w:rPr>
          <w:rFonts w:eastAsia="Cambria"/>
          <w:u w:val="single"/>
        </w:rPr>
        <w:t xml:space="preserve"> upon which it’s built, </w:t>
      </w:r>
      <w:r w:rsidRPr="000D0758">
        <w:rPr>
          <w:rFonts w:eastAsia="Cambria"/>
          <w:highlight w:val="green"/>
          <w:u w:val="single"/>
        </w:rPr>
        <w:t xml:space="preserve">but also </w:t>
      </w:r>
      <w:r w:rsidRPr="000D0758">
        <w:rPr>
          <w:rFonts w:eastAsia="Cambria"/>
          <w:b/>
          <w:iCs/>
          <w:highlight w:val="green"/>
          <w:u w:val="single"/>
        </w:rPr>
        <w:t>know everything that’s happening within it</w:t>
      </w:r>
      <w:r w:rsidRPr="000D0758">
        <w:rPr>
          <w:rFonts w:eastAsia="Cambria"/>
          <w:sz w:val="16"/>
        </w:rPr>
        <w:t xml:space="preserve">. But anyway, let me just back up, um, so, I just, so the three points I </w:t>
      </w:r>
      <w:proofErr w:type="spellStart"/>
      <w:r w:rsidRPr="000D0758">
        <w:rPr>
          <w:rFonts w:eastAsia="Cambria"/>
          <w:sz w:val="16"/>
        </w:rPr>
        <w:t>wanna</w:t>
      </w:r>
      <w:proofErr w:type="spellEnd"/>
      <w:r w:rsidRPr="000D0758">
        <w:rPr>
          <w:rFonts w:eastAsia="Cambria"/>
          <w:sz w:val="16"/>
        </w:rPr>
        <w:t xml:space="preserve"> make </w:t>
      </w:r>
      <w:proofErr w:type="gramStart"/>
      <w:r w:rsidRPr="000D0758">
        <w:rPr>
          <w:rFonts w:eastAsia="Cambria"/>
          <w:sz w:val="16"/>
        </w:rPr>
        <w:t>in reference to</w:t>
      </w:r>
      <w:proofErr w:type="gramEnd"/>
      <w:r w:rsidRPr="000D0758">
        <w:rPr>
          <w:rFonts w:eastAsia="Cambria"/>
          <w:sz w:val="16"/>
        </w:rPr>
        <w:t xml:space="preserve"> the question, one is that, uh, social movements have always been the catalyst for Black studies. When Fred was talking about, you know, Black studies as, as, uh, </w:t>
      </w:r>
      <w:proofErr w:type="spellStart"/>
      <w:r w:rsidRPr="000D0758">
        <w:rPr>
          <w:rFonts w:eastAsia="Cambria"/>
          <w:sz w:val="16"/>
        </w:rPr>
        <w:t>kinda</w:t>
      </w:r>
      <w:proofErr w:type="spellEnd"/>
      <w:r w:rsidRPr="000D0758">
        <w:rPr>
          <w:rFonts w:eastAsia="Cambria"/>
          <w:sz w:val="16"/>
        </w:rPr>
        <w:t xml:space="preserve">, </w:t>
      </w:r>
      <w:proofErr w:type="spellStart"/>
      <w:r w:rsidRPr="000D0758">
        <w:rPr>
          <w:rFonts w:eastAsia="Cambria"/>
          <w:sz w:val="16"/>
        </w:rPr>
        <w:t>kinda</w:t>
      </w:r>
      <w:proofErr w:type="spellEnd"/>
      <w:r w:rsidRPr="000D0758">
        <w:rPr>
          <w:rFonts w:eastAsia="Cambria"/>
          <w:sz w:val="16"/>
        </w:rPr>
        <w:t xml:space="preserve"> like a way of life, as an atmosphere in which he grew up and which I grew up and many of us grew up, that’s so true. I never thought about it that way, but, you know, that’s so true. And in fact, um, if anything, Black Studies is not a multidiscipline but a project, a project for liberation, whatever that means, and </w:t>
      </w:r>
      <w:r w:rsidRPr="000D0758">
        <w:rPr>
          <w:rFonts w:eastAsia="Cambria"/>
          <w:highlight w:val="green"/>
          <w:u w:val="single"/>
        </w:rPr>
        <w:t xml:space="preserve">liberation is an </w:t>
      </w:r>
      <w:r w:rsidRPr="000D0758">
        <w:rPr>
          <w:rFonts w:eastAsia="Cambria"/>
          <w:b/>
          <w:iCs/>
          <w:highlight w:val="green"/>
          <w:u w:val="single"/>
        </w:rPr>
        <w:t>ongoing project</w:t>
      </w:r>
      <w:r w:rsidRPr="000D0758">
        <w:rPr>
          <w:rFonts w:eastAsia="Cambria"/>
          <w:sz w:val="16"/>
        </w:rPr>
        <w:t xml:space="preserve">. Um, Ruthie Gilmore, uh, who was at USC, uh, with me and Fred, had come up with this idea of renaming ethnic studies “liberation studies.” And, you know, we were </w:t>
      </w:r>
      <w:proofErr w:type="gramStart"/>
      <w:r w:rsidRPr="000D0758">
        <w:rPr>
          <w:rFonts w:eastAsia="Cambria"/>
          <w:sz w:val="16"/>
        </w:rPr>
        <w:t>actually serious</w:t>
      </w:r>
      <w:proofErr w:type="gramEnd"/>
      <w:r w:rsidRPr="000D0758">
        <w:rPr>
          <w:rFonts w:eastAsia="Cambria"/>
          <w:sz w:val="16"/>
        </w:rPr>
        <w:t xml:space="preserve"> about that, we were like, trying to figure out how to do that, and never filled it, but </w:t>
      </w:r>
      <w:r w:rsidRPr="000D0758">
        <w:rPr>
          <w:rFonts w:eastAsia="Cambria"/>
          <w:u w:val="single"/>
        </w:rPr>
        <w:t>it reminds us that</w:t>
      </w:r>
      <w:r w:rsidRPr="000D0758">
        <w:rPr>
          <w:rFonts w:eastAsia="Cambria"/>
          <w:sz w:val="16"/>
        </w:rPr>
        <w:t xml:space="preserve">, you know, it’s not about, um, </w:t>
      </w:r>
      <w:r w:rsidRPr="000D0758">
        <w:rPr>
          <w:rFonts w:eastAsia="Cambria"/>
          <w:u w:val="single"/>
        </w:rPr>
        <w:t xml:space="preserve">it’s </w:t>
      </w:r>
      <w:r w:rsidRPr="000D0758">
        <w:rPr>
          <w:rFonts w:eastAsia="Cambria"/>
          <w:b/>
          <w:iCs/>
          <w:u w:val="single"/>
        </w:rPr>
        <w:t>not about a body</w:t>
      </w:r>
      <w:r w:rsidRPr="000D0758">
        <w:rPr>
          <w:rFonts w:eastAsia="Cambria"/>
          <w:u w:val="single"/>
        </w:rPr>
        <w:t xml:space="preserve">. It’s </w:t>
      </w:r>
      <w:r w:rsidRPr="000D0758">
        <w:rPr>
          <w:rFonts w:eastAsia="Cambria"/>
          <w:b/>
          <w:iCs/>
          <w:u w:val="single"/>
        </w:rPr>
        <w:t>not about bodies</w:t>
      </w:r>
      <w:r w:rsidRPr="000D0758">
        <w:rPr>
          <w:rFonts w:eastAsia="Cambria"/>
          <w:u w:val="single"/>
        </w:rPr>
        <w:t xml:space="preserve">. It’s about </w:t>
      </w:r>
      <w:r w:rsidRPr="000D0758">
        <w:rPr>
          <w:rFonts w:eastAsia="Cambria"/>
          <w:b/>
          <w:iCs/>
          <w:u w:val="single"/>
        </w:rPr>
        <w:t>ideas</w:t>
      </w:r>
      <w:r w:rsidRPr="000D0758">
        <w:rPr>
          <w:rFonts w:eastAsia="Cambria"/>
          <w:u w:val="single"/>
        </w:rPr>
        <w:t xml:space="preserve">, and </w:t>
      </w:r>
      <w:r w:rsidRPr="000D0758">
        <w:rPr>
          <w:rFonts w:eastAsia="Cambria"/>
          <w:highlight w:val="green"/>
          <w:u w:val="single"/>
        </w:rPr>
        <w:t xml:space="preserve">about the </w:t>
      </w:r>
      <w:r w:rsidRPr="000D0758">
        <w:rPr>
          <w:rFonts w:eastAsia="Cambria"/>
          <w:b/>
          <w:iCs/>
          <w:highlight w:val="green"/>
          <w:u w:val="single"/>
        </w:rPr>
        <w:t>future</w:t>
      </w:r>
      <w:r w:rsidRPr="000D0758">
        <w:rPr>
          <w:rFonts w:eastAsia="Cambria"/>
          <w:sz w:val="16"/>
        </w:rPr>
        <w:t xml:space="preserve">, you know. </w:t>
      </w:r>
      <w:r w:rsidRPr="000D0758">
        <w:rPr>
          <w:rFonts w:eastAsia="Cambria"/>
          <w:u w:val="single"/>
        </w:rPr>
        <w:t xml:space="preserve">It’s about </w:t>
      </w:r>
      <w:r w:rsidRPr="000D0758">
        <w:rPr>
          <w:rFonts w:eastAsia="Cambria"/>
          <w:b/>
          <w:iCs/>
          <w:u w:val="single"/>
        </w:rPr>
        <w:t>recognizing the past</w:t>
      </w:r>
      <w:r w:rsidRPr="000D0758">
        <w:rPr>
          <w:rFonts w:eastAsia="Cambria"/>
          <w:u w:val="single"/>
        </w:rPr>
        <w:t xml:space="preserve"> and the </w:t>
      </w:r>
      <w:r w:rsidRPr="000D0758">
        <w:rPr>
          <w:rFonts w:eastAsia="Cambria"/>
          <w:b/>
          <w:iCs/>
          <w:u w:val="single"/>
        </w:rPr>
        <w:t>construction of a new future</w:t>
      </w:r>
      <w:r w:rsidRPr="000D0758">
        <w:rPr>
          <w:rFonts w:eastAsia="Cambria"/>
          <w:sz w:val="16"/>
        </w:rPr>
        <w:t xml:space="preserve">. And </w:t>
      </w:r>
      <w:proofErr w:type="gramStart"/>
      <w:r w:rsidRPr="000D0758">
        <w:rPr>
          <w:rFonts w:eastAsia="Cambria"/>
          <w:sz w:val="16"/>
        </w:rPr>
        <w:t>so</w:t>
      </w:r>
      <w:proofErr w:type="gramEnd"/>
      <w:r w:rsidRPr="000D0758">
        <w:rPr>
          <w:rFonts w:eastAsia="Cambria"/>
          <w:sz w:val="16"/>
        </w:rPr>
        <w:t xml:space="preserve"> I think, in that respect, in order to understand the future of Black studies, we </w:t>
      </w:r>
      <w:proofErr w:type="spellStart"/>
      <w:r w:rsidRPr="000D0758">
        <w:rPr>
          <w:rFonts w:eastAsia="Cambria"/>
          <w:sz w:val="16"/>
        </w:rPr>
        <w:t>gotta</w:t>
      </w:r>
      <w:proofErr w:type="spellEnd"/>
      <w:r w:rsidRPr="000D0758">
        <w:rPr>
          <w:rFonts w:eastAsia="Cambria"/>
          <w:sz w:val="16"/>
        </w:rPr>
        <w:t xml:space="preserve"> understand the movements that produced it—that, that the Movement for Black Lives, that, um, uh, We Charge Genocide, that Black Youth Projects 100—all these struggles that erupted have, in fact, uh, pointed the way for Black Studies. The problem is, is that what gets constituted as the institutional space of Black studies, in many cases, isn’t really that. And I hate to bring people </w:t>
      </w:r>
      <w:proofErr w:type="gramStart"/>
      <w:r w:rsidRPr="000D0758">
        <w:rPr>
          <w:rFonts w:eastAsia="Cambria"/>
          <w:sz w:val="16"/>
        </w:rPr>
        <w:t>down, because</w:t>
      </w:r>
      <w:proofErr w:type="gramEnd"/>
      <w:r w:rsidRPr="000D0758">
        <w:rPr>
          <w:rFonts w:eastAsia="Cambria"/>
          <w:sz w:val="16"/>
        </w:rPr>
        <w:t xml:space="preserve"> we’re supposed to be up, right? But there are a lot of departments that I wouldn't call Black studies departments that have that name, you know, there are a lot of, </w:t>
      </w:r>
      <w:r w:rsidRPr="000D0758">
        <w:rPr>
          <w:rFonts w:eastAsia="Cambria"/>
          <w:highlight w:val="green"/>
          <w:u w:val="single"/>
        </w:rPr>
        <w:t>there's a lot of scholarship that</w:t>
      </w:r>
      <w:r w:rsidRPr="000D0758">
        <w:rPr>
          <w:rFonts w:eastAsia="Cambria"/>
          <w:u w:val="single"/>
        </w:rPr>
        <w:t xml:space="preserve"> goes on that </w:t>
      </w:r>
      <w:r w:rsidRPr="000D0758">
        <w:rPr>
          <w:rFonts w:eastAsia="Cambria"/>
          <w:highlight w:val="green"/>
          <w:u w:val="single"/>
        </w:rPr>
        <w:t xml:space="preserve">has </w:t>
      </w:r>
      <w:r w:rsidRPr="000D0758">
        <w:rPr>
          <w:rFonts w:eastAsia="Cambria"/>
          <w:b/>
          <w:iCs/>
          <w:highlight w:val="green"/>
          <w:u w:val="single"/>
        </w:rPr>
        <w:t>no relationship at all</w:t>
      </w:r>
      <w:r w:rsidRPr="000D0758">
        <w:rPr>
          <w:rFonts w:eastAsia="Cambria"/>
          <w:highlight w:val="green"/>
          <w:u w:val="single"/>
        </w:rPr>
        <w:t xml:space="preserve"> to</w:t>
      </w:r>
      <w:r w:rsidRPr="000D0758">
        <w:rPr>
          <w:rFonts w:eastAsia="Cambria"/>
          <w:u w:val="single"/>
        </w:rPr>
        <w:t xml:space="preserve"> the </w:t>
      </w:r>
      <w:r w:rsidRPr="000D0758">
        <w:rPr>
          <w:rFonts w:eastAsia="Cambria"/>
          <w:b/>
          <w:iCs/>
          <w:u w:val="single"/>
        </w:rPr>
        <w:t xml:space="preserve">project of </w:t>
      </w:r>
      <w:r w:rsidRPr="000D0758">
        <w:rPr>
          <w:rFonts w:eastAsia="Cambria"/>
          <w:b/>
          <w:iCs/>
          <w:highlight w:val="green"/>
          <w:u w:val="single"/>
        </w:rPr>
        <w:t>transformation</w:t>
      </w:r>
      <w:r w:rsidRPr="000D0758">
        <w:rPr>
          <w:rFonts w:eastAsia="Cambria"/>
          <w:u w:val="single"/>
        </w:rPr>
        <w:t xml:space="preserve">, or to </w:t>
      </w:r>
      <w:r w:rsidRPr="000D0758">
        <w:rPr>
          <w:rFonts w:eastAsia="Cambria"/>
          <w:b/>
          <w:iCs/>
          <w:u w:val="single"/>
        </w:rPr>
        <w:t>people</w:t>
      </w:r>
      <w:r w:rsidRPr="000D0758">
        <w:rPr>
          <w:rFonts w:eastAsia="Cambria"/>
          <w:u w:val="single"/>
        </w:rPr>
        <w:t xml:space="preserve">, </w:t>
      </w:r>
      <w:r w:rsidRPr="000D0758">
        <w:rPr>
          <w:rFonts w:eastAsia="Cambria"/>
          <w:highlight w:val="green"/>
          <w:u w:val="single"/>
        </w:rPr>
        <w:t xml:space="preserve">to </w:t>
      </w:r>
      <w:r w:rsidRPr="000D0758">
        <w:rPr>
          <w:rFonts w:eastAsia="Cambria"/>
          <w:b/>
          <w:iCs/>
          <w:highlight w:val="green"/>
          <w:u w:val="single"/>
        </w:rPr>
        <w:t>actual people in community</w:t>
      </w:r>
      <w:r w:rsidRPr="000D0758">
        <w:rPr>
          <w:rFonts w:eastAsia="Cambria"/>
          <w:sz w:val="16"/>
        </w:rPr>
        <w:t xml:space="preserve">. And one of the important things to always remember is that, um, we wouldn't have Black studies if it wasn't—in the United States, that is, I'm talking about the US—if it wasn't for Watts, if it wasn't for Detroit in 67, and if it wasn't for those kinds of urban rebellions, if it wasn't for the struggles in the South, that's where </w:t>
      </w:r>
      <w:r w:rsidRPr="000D0758">
        <w:rPr>
          <w:rFonts w:eastAsia="Cambria"/>
          <w:u w:val="single"/>
        </w:rPr>
        <w:t>Black studies</w:t>
      </w:r>
      <w:r w:rsidRPr="000D0758">
        <w:rPr>
          <w:rFonts w:eastAsia="Cambria"/>
          <w:sz w:val="16"/>
        </w:rPr>
        <w:t xml:space="preserve"> comes from. Uh, and so it </w:t>
      </w:r>
      <w:r w:rsidRPr="000D0758">
        <w:rPr>
          <w:rFonts w:eastAsia="Cambria"/>
          <w:u w:val="single"/>
        </w:rPr>
        <w:t>moves into the university</w:t>
      </w:r>
      <w:r w:rsidRPr="000D0758">
        <w:rPr>
          <w:rFonts w:eastAsia="Cambria"/>
          <w:sz w:val="16"/>
        </w:rPr>
        <w:t xml:space="preserve"> as a, </w:t>
      </w:r>
      <w:r w:rsidRPr="000D0758">
        <w:rPr>
          <w:rFonts w:eastAsia="Cambria"/>
          <w:u w:val="single"/>
        </w:rPr>
        <w:t xml:space="preserve">as a </w:t>
      </w:r>
      <w:r w:rsidRPr="000D0758">
        <w:rPr>
          <w:rFonts w:eastAsia="Cambria"/>
          <w:b/>
          <w:iCs/>
          <w:u w:val="single"/>
        </w:rPr>
        <w:t>transformative project</w:t>
      </w:r>
      <w:r w:rsidRPr="000D0758">
        <w:rPr>
          <w:rFonts w:eastAsia="Cambria"/>
          <w:sz w:val="16"/>
        </w:rPr>
        <w:t>. Um, it's not—</w:t>
      </w:r>
      <w:r w:rsidRPr="000D0758">
        <w:rPr>
          <w:rFonts w:eastAsia="Cambria"/>
          <w:u w:val="single"/>
        </w:rPr>
        <w:t>and that's why</w:t>
      </w:r>
      <w:r w:rsidRPr="000D0758">
        <w:rPr>
          <w:rFonts w:eastAsia="Cambria"/>
          <w:sz w:val="16"/>
        </w:rPr>
        <w:t xml:space="preserve"> I think </w:t>
      </w:r>
      <w:r w:rsidRPr="000D0758">
        <w:rPr>
          <w:rFonts w:eastAsia="Cambria"/>
          <w:u w:val="single"/>
        </w:rPr>
        <w:t xml:space="preserve">there was a </w:t>
      </w:r>
      <w:r w:rsidRPr="000D0758">
        <w:rPr>
          <w:rFonts w:eastAsia="Cambria"/>
          <w:b/>
          <w:iCs/>
          <w:u w:val="single"/>
        </w:rPr>
        <w:t>disconnect</w:t>
      </w:r>
      <w:r w:rsidRPr="000D0758">
        <w:rPr>
          <w:rFonts w:eastAsia="Cambria"/>
          <w:u w:val="single"/>
        </w:rPr>
        <w:t xml:space="preserve"> between</w:t>
      </w:r>
      <w:r w:rsidRPr="000D0758">
        <w:rPr>
          <w:rFonts w:eastAsia="Cambria"/>
          <w:sz w:val="16"/>
        </w:rPr>
        <w:t xml:space="preserve"> some of the, the </w:t>
      </w:r>
      <w:r w:rsidRPr="000D0758">
        <w:rPr>
          <w:rFonts w:eastAsia="Cambria"/>
          <w:u w:val="single"/>
        </w:rPr>
        <w:t>protests and what was happening in the academy</w:t>
      </w:r>
      <w:r w:rsidRPr="000D0758">
        <w:rPr>
          <w:rFonts w:eastAsia="Cambria"/>
          <w:sz w:val="16"/>
        </w:rPr>
        <w:t xml:space="preserve">. Finally, there’s this question of, of ethnic studies versus, or against, or for, or within or bedded in Black studies. And one of the things that, that I think a lot of us are trying to figure out is to deepen the relationship between indigenous studies and Black studies. Um, to understand that this was what I call second wave ethnic studies in the 1990s was itself a project that was, believe it or not, in a, a response to neoliberalism. And I think we don't always see that because we, we tend to read backwards in the 1990s and 1980s as, like, ethnic studies as identity politics in the narrowest sense of the word, that somehow this was about producing a sense of, of pride and a sense of identity devoid of the question of power. But if you </w:t>
      </w:r>
      <w:proofErr w:type="gramStart"/>
      <w:r w:rsidRPr="000D0758">
        <w:rPr>
          <w:rFonts w:eastAsia="Cambria"/>
          <w:sz w:val="16"/>
        </w:rPr>
        <w:t>actually look</w:t>
      </w:r>
      <w:proofErr w:type="gramEnd"/>
      <w:r w:rsidRPr="000D0758">
        <w:rPr>
          <w:rFonts w:eastAsia="Cambria"/>
          <w:sz w:val="16"/>
        </w:rPr>
        <w:t xml:space="preserve"> at the struggles for ethnic studies in the 80s and 90s, it was all about power. That, that what we think of as comparative or critical ethnic studies was, wasn't about the celebration of difference. It wasn't liberal multiculturalism. It was an assault on a neoliberal turn. And we, we sometimes forget that and, and, and then we write the history. And </w:t>
      </w:r>
      <w:proofErr w:type="gramStart"/>
      <w:r w:rsidRPr="000D0758">
        <w:rPr>
          <w:rFonts w:eastAsia="Cambria"/>
          <w:sz w:val="16"/>
        </w:rPr>
        <w:t>so</w:t>
      </w:r>
      <w:proofErr w:type="gramEnd"/>
      <w:r w:rsidRPr="000D0758">
        <w:rPr>
          <w:rFonts w:eastAsia="Cambria"/>
          <w:sz w:val="16"/>
        </w:rPr>
        <w:t xml:space="preserve"> I think I want to at some point talk more about that, but I think that's something to remember, because, right now, </w:t>
      </w:r>
      <w:r w:rsidRPr="000D0758">
        <w:rPr>
          <w:rFonts w:eastAsia="Cambria"/>
          <w:u w:val="single"/>
        </w:rPr>
        <w:t xml:space="preserve">if we don't have Black studies as a </w:t>
      </w:r>
      <w:r w:rsidRPr="000D0758">
        <w:rPr>
          <w:rFonts w:eastAsia="Cambria"/>
          <w:b/>
          <w:iCs/>
          <w:u w:val="single"/>
        </w:rPr>
        <w:t>critique in response to the neoliberal neofascist turn</w:t>
      </w:r>
      <w:r w:rsidRPr="000D0758">
        <w:rPr>
          <w:rFonts w:eastAsia="Cambria"/>
          <w:u w:val="single"/>
        </w:rPr>
        <w:t>, then it's</w:t>
      </w:r>
      <w:r w:rsidRPr="000D0758">
        <w:rPr>
          <w:rFonts w:eastAsia="Cambria"/>
          <w:sz w:val="16"/>
        </w:rPr>
        <w:t xml:space="preserve"> sort of </w:t>
      </w:r>
      <w:r w:rsidRPr="000D0758">
        <w:rPr>
          <w:rFonts w:eastAsia="Cambria"/>
          <w:b/>
          <w:iCs/>
          <w:u w:val="single"/>
        </w:rPr>
        <w:t>worthless</w:t>
      </w:r>
      <w:r w:rsidRPr="000D0758">
        <w:rPr>
          <w:rFonts w:eastAsia="Cambria"/>
          <w:sz w:val="16"/>
        </w:rPr>
        <w:t xml:space="preserve">. You know, </w:t>
      </w:r>
      <w:r w:rsidRPr="000D0758">
        <w:rPr>
          <w:rFonts w:eastAsia="Cambria"/>
          <w:u w:val="single"/>
        </w:rPr>
        <w:t>it's going to continue to exist. Maybe not in the academy though</w:t>
      </w:r>
      <w:r w:rsidRPr="000D0758">
        <w:rPr>
          <w:rFonts w:eastAsia="Cambria"/>
          <w:sz w:val="16"/>
        </w:rPr>
        <w:t xml:space="preserve">. </w:t>
      </w:r>
      <w:proofErr w:type="gramStart"/>
      <w:r w:rsidRPr="000D0758">
        <w:rPr>
          <w:rFonts w:eastAsia="Cambria"/>
          <w:sz w:val="16"/>
        </w:rPr>
        <w:t>So</w:t>
      </w:r>
      <w:proofErr w:type="gramEnd"/>
      <w:r w:rsidRPr="000D0758">
        <w:rPr>
          <w:rFonts w:eastAsia="Cambria"/>
          <w:sz w:val="16"/>
        </w:rPr>
        <w:t xml:space="preserve"> I'll just stop there. </w:t>
      </w:r>
    </w:p>
    <w:p w14:paraId="6649BC64" w14:textId="77777777" w:rsidR="000D0758" w:rsidRPr="000D0758" w:rsidRDefault="000D0758" w:rsidP="000D0758">
      <w:pPr>
        <w:rPr>
          <w:rFonts w:eastAsia="Cambria"/>
          <w:sz w:val="16"/>
        </w:rPr>
      </w:pPr>
      <w:r w:rsidRPr="000D0758">
        <w:rPr>
          <w:rFonts w:eastAsia="Cambria"/>
          <w:sz w:val="16"/>
        </w:rPr>
        <w:t xml:space="preserve">WALCOTT: So, um, Robin, where you ended, and, and where Fred began, it’s a, is a good segue into getting you, both of you, to talk about the work that you've been doing around questions of Palestinian struggle and freedom. Fred, the work that, the tremendous work that you did in the ASA, um, American Studies Association, for which the Association is still living true, and, and Robin the work that you continue to do with um, um, with faculty for Palestine. But I'm thinking about Fred's provocation here that Black studies about saving the Earth and if Black studies is indeed about saving the Earth, which I'm very willing to fall right into right now, you know, first to kind of maybe think about this relationship between the struggle and, and freedom of Palestine and the relationship between ongoing settler colonialisms globally, because it seems to me that one of the most powerful things that, um, the kind of Black studies that has taken to the streets recently has done is to make those kinds of concerns present, right? BLM visits to Palestine, BLM in Toronto, always making sure that the invocation of the politics of settler colonialism is a part of a political organizing, and, um, their intimate relations with indigenous communities. So maybe this is a way for us to begin to talk about what's really at stake in this contemporary political moment where, um, or, or a radical politics, a politics that wants to think a different kind of future formation, is grappling with, um, settler colonialism in various kinds of ways. But Palestine being central to that, given that we know as we sit in this university is that often, um, what we call our senior administrators have an entirely different relationship with the question of freedom for Palestine. </w:t>
      </w:r>
    </w:p>
    <w:p w14:paraId="35CD3832" w14:textId="77777777" w:rsidR="000D0758" w:rsidRPr="000D0758" w:rsidRDefault="000D0758" w:rsidP="000D0758">
      <w:pPr>
        <w:rPr>
          <w:rFonts w:eastAsia="Cambria"/>
          <w:sz w:val="16"/>
        </w:rPr>
      </w:pPr>
      <w:r w:rsidRPr="000D0758">
        <w:rPr>
          <w:rFonts w:eastAsia="Cambria"/>
          <w:sz w:val="16"/>
        </w:rPr>
        <w:t xml:space="preserve">MOTEN: Well, um, first, I mean, the work I did around, um, you know, the ASA’s, um, you know, decision to endorse the academic and cultural boycott of Israel was </w:t>
      </w:r>
      <w:proofErr w:type="gramStart"/>
      <w:r w:rsidRPr="000D0758">
        <w:rPr>
          <w:rFonts w:eastAsia="Cambria"/>
          <w:sz w:val="16"/>
        </w:rPr>
        <w:t>really minimal</w:t>
      </w:r>
      <w:proofErr w:type="gramEnd"/>
      <w:r w:rsidRPr="000D0758">
        <w:rPr>
          <w:rFonts w:eastAsia="Cambria"/>
          <w:sz w:val="16"/>
        </w:rPr>
        <w:t xml:space="preserve"> and minor compared to a lot of other people who were really out front, um, and, and have been working tirelessly for that for many, many years. Um, and I think, you know, the, my contribution was more, you know, rhetorical in many ways in, in, in, and, and maybe, maybe theoretical only in the most minimal sense, in the sense that what I wanted to do was a couple of things. First, to recognize that, um, you know, let's say that </w:t>
      </w:r>
      <w:r w:rsidRPr="000D0758">
        <w:rPr>
          <w:rFonts w:eastAsia="Cambria"/>
          <w:u w:val="single"/>
        </w:rPr>
        <w:t xml:space="preserve">the conditions of what people call </w:t>
      </w:r>
      <w:r w:rsidRPr="000D0758">
        <w:rPr>
          <w:rFonts w:eastAsia="Cambria"/>
          <w:b/>
          <w:iCs/>
          <w:u w:val="single"/>
        </w:rPr>
        <w:t>modernity</w:t>
      </w:r>
      <w:r w:rsidRPr="000D0758">
        <w:rPr>
          <w:rFonts w:eastAsia="Cambria"/>
          <w:sz w:val="16"/>
        </w:rPr>
        <w:t xml:space="preserve">, um, in, in, in, in, or global modernity, that </w:t>
      </w:r>
      <w:r w:rsidRPr="000D0758">
        <w:rPr>
          <w:rFonts w:eastAsia="Cambria"/>
          <w:u w:val="single"/>
        </w:rPr>
        <w:t xml:space="preserve">the </w:t>
      </w:r>
      <w:r w:rsidRPr="000D0758">
        <w:rPr>
          <w:rFonts w:eastAsia="Cambria"/>
          <w:b/>
          <w:iCs/>
          <w:u w:val="single"/>
        </w:rPr>
        <w:t>fundamental conditions</w:t>
      </w:r>
      <w:r w:rsidRPr="000D0758">
        <w:rPr>
          <w:rFonts w:eastAsia="Cambria"/>
          <w:u w:val="single"/>
        </w:rPr>
        <w:t xml:space="preserve"> that make that up are</w:t>
      </w:r>
      <w:r w:rsidRPr="000D0758">
        <w:rPr>
          <w:rFonts w:eastAsia="Cambria"/>
          <w:sz w:val="16"/>
        </w:rPr>
        <w:t xml:space="preserve">, you know, </w:t>
      </w:r>
      <w:r w:rsidRPr="000D0758">
        <w:rPr>
          <w:rFonts w:eastAsia="Cambria"/>
          <w:b/>
          <w:iCs/>
          <w:u w:val="single"/>
        </w:rPr>
        <w:t>settler colonialism</w:t>
      </w:r>
      <w:r w:rsidRPr="000D0758">
        <w:rPr>
          <w:rFonts w:eastAsia="Cambria"/>
          <w:u w:val="single"/>
        </w:rPr>
        <w:t>. And</w:t>
      </w:r>
      <w:r w:rsidRPr="000D0758">
        <w:rPr>
          <w:rFonts w:eastAsia="Cambria"/>
          <w:sz w:val="16"/>
        </w:rPr>
        <w:t xml:space="preserve"> I think </w:t>
      </w:r>
      <w:r w:rsidRPr="000D0758">
        <w:rPr>
          <w:rFonts w:eastAsia="Cambria"/>
          <w:u w:val="single"/>
        </w:rPr>
        <w:t xml:space="preserve">we can talk about settler colonialism in ways that are </w:t>
      </w:r>
      <w:r w:rsidRPr="000D0758">
        <w:rPr>
          <w:rFonts w:eastAsia="Cambria"/>
          <w:b/>
          <w:iCs/>
          <w:u w:val="single"/>
        </w:rPr>
        <w:t>broader</w:t>
      </w:r>
      <w:r w:rsidRPr="000D0758">
        <w:rPr>
          <w:rFonts w:eastAsia="Cambria"/>
          <w:u w:val="single"/>
        </w:rPr>
        <w:t xml:space="preserve"> than the normal way that we usually think of them as a </w:t>
      </w:r>
      <w:r w:rsidRPr="000D0758">
        <w:rPr>
          <w:rFonts w:eastAsia="Cambria"/>
          <w:b/>
          <w:iCs/>
          <w:u w:val="single"/>
        </w:rPr>
        <w:t>set of violent</w:t>
      </w:r>
      <w:r w:rsidRPr="000D0758">
        <w:rPr>
          <w:rFonts w:eastAsia="Cambria"/>
          <w:u w:val="single"/>
        </w:rPr>
        <w:t xml:space="preserve"> and </w:t>
      </w:r>
      <w:r w:rsidRPr="000D0758">
        <w:rPr>
          <w:rFonts w:eastAsia="Cambria"/>
          <w:b/>
          <w:iCs/>
          <w:u w:val="single"/>
        </w:rPr>
        <w:t>brutal relations</w:t>
      </w:r>
      <w:r w:rsidRPr="000D0758">
        <w:rPr>
          <w:rFonts w:eastAsia="Cambria"/>
          <w:u w:val="single"/>
        </w:rPr>
        <w:t xml:space="preserve"> between Europe and the rest of the world</w:t>
      </w:r>
      <w:r w:rsidRPr="000D0758">
        <w:rPr>
          <w:rFonts w:eastAsia="Cambria"/>
          <w:sz w:val="16"/>
        </w:rPr>
        <w:t xml:space="preserve">. Because I think it's </w:t>
      </w:r>
      <w:proofErr w:type="gramStart"/>
      <w:r w:rsidRPr="000D0758">
        <w:rPr>
          <w:rFonts w:eastAsia="Cambria"/>
          <w:sz w:val="16"/>
        </w:rPr>
        <w:t>really important</w:t>
      </w:r>
      <w:proofErr w:type="gramEnd"/>
      <w:r w:rsidRPr="000D0758">
        <w:rPr>
          <w:rFonts w:eastAsia="Cambria"/>
          <w:sz w:val="16"/>
        </w:rPr>
        <w:t xml:space="preserve">.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 But if we understand that </w:t>
      </w:r>
      <w:r w:rsidRPr="000D0758">
        <w:rPr>
          <w:rFonts w:eastAsia="Cambria"/>
          <w:b/>
          <w:iCs/>
          <w:highlight w:val="green"/>
          <w:u w:val="single"/>
        </w:rPr>
        <w:t>settler colonialism</w:t>
      </w:r>
      <w:r w:rsidRPr="000D0758">
        <w:rPr>
          <w:rFonts w:eastAsia="Cambria"/>
          <w:u w:val="single"/>
        </w:rPr>
        <w:t xml:space="preserve">, that </w:t>
      </w:r>
      <w:r w:rsidRPr="000D0758">
        <w:rPr>
          <w:rFonts w:eastAsia="Cambria"/>
          <w:highlight w:val="green"/>
          <w:u w:val="single"/>
        </w:rPr>
        <w:t xml:space="preserve">the </w:t>
      </w:r>
      <w:r w:rsidRPr="000D0758">
        <w:rPr>
          <w:rFonts w:eastAsia="Cambria"/>
          <w:b/>
          <w:iCs/>
          <w:highlight w:val="green"/>
          <w:u w:val="single"/>
        </w:rPr>
        <w:t>transatlantic slave</w:t>
      </w:r>
      <w:r w:rsidRPr="000D0758">
        <w:rPr>
          <w:rFonts w:eastAsia="Cambria"/>
          <w:b/>
          <w:iCs/>
          <w:u w:val="single"/>
        </w:rPr>
        <w:t xml:space="preserve"> </w:t>
      </w:r>
      <w:r w:rsidRPr="000D0758">
        <w:rPr>
          <w:rFonts w:eastAsia="Cambria"/>
          <w:b/>
          <w:iCs/>
          <w:highlight w:val="green"/>
          <w:u w:val="single"/>
        </w:rPr>
        <w:t>trade</w:t>
      </w:r>
      <w:r w:rsidRPr="000D0758">
        <w:rPr>
          <w:rFonts w:eastAsia="Cambria"/>
          <w:sz w:val="16"/>
        </w:rPr>
        <w:t xml:space="preserve">, um, </w:t>
      </w:r>
      <w:r w:rsidRPr="000D0758">
        <w:rPr>
          <w:rFonts w:eastAsia="Cambria"/>
          <w:highlight w:val="green"/>
          <w:u w:val="single"/>
        </w:rPr>
        <w:t>and</w:t>
      </w:r>
      <w:r w:rsidRPr="000D0758">
        <w:rPr>
          <w:rFonts w:eastAsia="Cambria"/>
          <w:sz w:val="16"/>
        </w:rPr>
        <w:t xml:space="preserve"> that, you know, </w:t>
      </w:r>
      <w:r w:rsidRPr="000D0758">
        <w:rPr>
          <w:rFonts w:eastAsia="Cambria"/>
          <w:u w:val="single"/>
        </w:rPr>
        <w:t xml:space="preserve">the </w:t>
      </w:r>
      <w:r w:rsidRPr="000D0758">
        <w:rPr>
          <w:rFonts w:eastAsia="Cambria"/>
          <w:highlight w:val="green"/>
          <w:u w:val="single"/>
        </w:rPr>
        <w:t>emergence of</w:t>
      </w:r>
      <w:r w:rsidRPr="000D0758">
        <w:rPr>
          <w:rFonts w:eastAsia="Cambria"/>
          <w:u w:val="single"/>
        </w:rPr>
        <w:t xml:space="preserve"> a </w:t>
      </w:r>
      <w:r w:rsidRPr="000D0758">
        <w:rPr>
          <w:rFonts w:eastAsia="Cambria"/>
          <w:b/>
          <w:iCs/>
          <w:u w:val="single"/>
        </w:rPr>
        <w:t xml:space="preserve">set of </w:t>
      </w:r>
      <w:r w:rsidRPr="000D0758">
        <w:rPr>
          <w:rFonts w:eastAsia="Cambria"/>
          <w:b/>
          <w:iCs/>
          <w:highlight w:val="green"/>
          <w:u w:val="single"/>
        </w:rPr>
        <w:t>philosophical formulations</w:t>
      </w:r>
      <w:r w:rsidRPr="000D0758">
        <w:rPr>
          <w:rFonts w:eastAsia="Cambria"/>
          <w:sz w:val="16"/>
        </w:rPr>
        <w:t xml:space="preserve"> that </w:t>
      </w:r>
      <w:r w:rsidRPr="000D0758">
        <w:rPr>
          <w:rFonts w:eastAsia="Cambria"/>
          <w:u w:val="single"/>
        </w:rPr>
        <w:t xml:space="preserve">essentially </w:t>
      </w:r>
      <w:r w:rsidRPr="000D0758">
        <w:rPr>
          <w:rFonts w:eastAsia="Cambria"/>
          <w:highlight w:val="green"/>
          <w:u w:val="single"/>
        </w:rPr>
        <w:t xml:space="preserve">provide for us </w:t>
      </w:r>
      <w:r w:rsidRPr="000D0758">
        <w:rPr>
          <w:rFonts w:eastAsia="Cambria"/>
          <w:b/>
          <w:iCs/>
          <w:highlight w:val="green"/>
          <w:u w:val="single"/>
        </w:rPr>
        <w:t>some modern conception of self</w:t>
      </w:r>
      <w:r w:rsidRPr="000D0758">
        <w:rPr>
          <w:rFonts w:eastAsia="Cambria"/>
          <w:u w:val="single"/>
        </w:rPr>
        <w:t xml:space="preserve"> that has as its basis a kind of </w:t>
      </w:r>
      <w:r w:rsidRPr="000D0758">
        <w:rPr>
          <w:rFonts w:eastAsia="Cambria"/>
          <w:b/>
          <w:iCs/>
          <w:u w:val="single"/>
        </w:rPr>
        <w:t>possessive</w:t>
      </w:r>
      <w:r w:rsidRPr="000D0758">
        <w:rPr>
          <w:rFonts w:eastAsia="Cambria"/>
          <w:u w:val="single"/>
        </w:rPr>
        <w:t xml:space="preserve">, </w:t>
      </w:r>
      <w:r w:rsidRPr="000D0758">
        <w:rPr>
          <w:rFonts w:eastAsia="Cambria"/>
          <w:b/>
          <w:iCs/>
          <w:u w:val="single"/>
        </w:rPr>
        <w:t>heteronormative</w:t>
      </w:r>
      <w:r w:rsidRPr="000D0758">
        <w:rPr>
          <w:rFonts w:eastAsia="Cambria"/>
          <w:u w:val="single"/>
        </w:rPr>
        <w:t xml:space="preserve">, </w:t>
      </w:r>
      <w:r w:rsidRPr="000D0758">
        <w:rPr>
          <w:rFonts w:eastAsia="Cambria"/>
          <w:b/>
          <w:iCs/>
          <w:u w:val="single"/>
        </w:rPr>
        <w:t>patriarchal individuation</w:t>
      </w:r>
      <w:r w:rsidRPr="000D0758">
        <w:rPr>
          <w:rFonts w:eastAsia="Cambria"/>
          <w:u w:val="single"/>
        </w:rPr>
        <w:t xml:space="preserve">, right? That's </w:t>
      </w:r>
      <w:r w:rsidRPr="000D0758">
        <w:rPr>
          <w:rFonts w:eastAsia="Cambria"/>
          <w:b/>
          <w:iCs/>
          <w:u w:val="single"/>
        </w:rPr>
        <w:t>what it is to be yourself</w:t>
      </w:r>
      <w:r w:rsidRPr="000D0758">
        <w:rPr>
          <w:rFonts w:eastAsia="Cambria"/>
          <w:u w:val="single"/>
        </w:rPr>
        <w:t xml:space="preserve"> on the </w:t>
      </w:r>
      <w:r w:rsidRPr="000D0758">
        <w:rPr>
          <w:rFonts w:eastAsia="Cambria"/>
          <w:b/>
          <w:iCs/>
          <w:u w:val="single"/>
        </w:rPr>
        <w:t>most fundamental level</w:t>
      </w:r>
      <w:r w:rsidRPr="000D0758">
        <w:rPr>
          <w:rFonts w:eastAsia="Cambria"/>
          <w:sz w:val="16"/>
        </w:rPr>
        <w:t xml:space="preserve">. You know, and if you ask anybody in the philosophy department, they'll tell you that that's true, you know, and they won’t be joking, right, that, um, that, these, that these constitute the basis of, of our modernity. But for most of the people who live in the world, </w:t>
      </w:r>
      <w:proofErr w:type="gramStart"/>
      <w:r w:rsidRPr="000D0758">
        <w:rPr>
          <w:rFonts w:eastAsia="Cambria"/>
          <w:sz w:val="16"/>
        </w:rPr>
        <w:t xml:space="preserve">actually </w:t>
      </w:r>
      <w:r w:rsidRPr="000D0758">
        <w:rPr>
          <w:rFonts w:eastAsia="Cambria"/>
          <w:highlight w:val="green"/>
          <w:u w:val="single"/>
        </w:rPr>
        <w:t>for</w:t>
      </w:r>
      <w:proofErr w:type="gramEnd"/>
      <w:r w:rsidRPr="000D0758">
        <w:rPr>
          <w:rFonts w:eastAsia="Cambria"/>
          <w:highlight w:val="green"/>
          <w:u w:val="single"/>
        </w:rPr>
        <w:t xml:space="preserve"> </w:t>
      </w:r>
      <w:r w:rsidRPr="000D0758">
        <w:rPr>
          <w:rFonts w:eastAsia="Cambria"/>
          <w:b/>
          <w:iCs/>
          <w:highlight w:val="green"/>
          <w:u w:val="single"/>
        </w:rPr>
        <w:t>everybody</w:t>
      </w:r>
      <w:r w:rsidRPr="000D0758">
        <w:rPr>
          <w:rFonts w:eastAsia="Cambria"/>
          <w:b/>
          <w:iCs/>
          <w:u w:val="single"/>
        </w:rPr>
        <w:t xml:space="preserve"> who lives in the world</w:t>
      </w:r>
      <w:r w:rsidRPr="000D0758">
        <w:rPr>
          <w:rFonts w:eastAsia="Cambria"/>
          <w:u w:val="single"/>
        </w:rPr>
        <w:t xml:space="preserve">, although most of the people in live in the world are actually able to both recognize this and say this, </w:t>
      </w:r>
      <w:r w:rsidRPr="000D0758">
        <w:rPr>
          <w:rFonts w:eastAsia="Cambria"/>
          <w:highlight w:val="green"/>
          <w:u w:val="single"/>
        </w:rPr>
        <w:t>that</w:t>
      </w:r>
      <w:r w:rsidRPr="000D0758">
        <w:rPr>
          <w:rFonts w:eastAsia="Cambria"/>
          <w:u w:val="single"/>
        </w:rPr>
        <w:t xml:space="preserve"> modernity </w:t>
      </w:r>
      <w:r w:rsidRPr="000D0758">
        <w:rPr>
          <w:rFonts w:eastAsia="Cambria"/>
          <w:highlight w:val="green"/>
          <w:u w:val="single"/>
        </w:rPr>
        <w:t xml:space="preserve">is a </w:t>
      </w:r>
      <w:r w:rsidRPr="000D0758">
        <w:rPr>
          <w:rFonts w:eastAsia="Cambria"/>
          <w:b/>
          <w:iCs/>
          <w:highlight w:val="green"/>
          <w:u w:val="single"/>
        </w:rPr>
        <w:t>social</w:t>
      </w:r>
      <w:r w:rsidRPr="000D0758">
        <w:rPr>
          <w:rFonts w:eastAsia="Cambria"/>
          <w:highlight w:val="green"/>
          <w:u w:val="single"/>
        </w:rPr>
        <w:t xml:space="preserve"> and </w:t>
      </w:r>
      <w:r w:rsidRPr="000D0758">
        <w:rPr>
          <w:rFonts w:eastAsia="Cambria"/>
          <w:b/>
          <w:iCs/>
          <w:highlight w:val="green"/>
          <w:u w:val="single"/>
        </w:rPr>
        <w:t>ecological disaster</w:t>
      </w:r>
      <w:r w:rsidRPr="000D0758">
        <w:rPr>
          <w:rFonts w:eastAsia="Cambria"/>
          <w:u w:val="single"/>
        </w:rPr>
        <w:t xml:space="preserve"> that we live, that we now </w:t>
      </w:r>
      <w:r w:rsidRPr="000D0758">
        <w:rPr>
          <w:rFonts w:eastAsia="Cambria"/>
          <w:b/>
          <w:iCs/>
          <w:u w:val="single"/>
        </w:rPr>
        <w:t>attempt to survive</w:t>
      </w:r>
      <w:r w:rsidRPr="000D0758">
        <w:rPr>
          <w:rFonts w:eastAsia="Cambria"/>
          <w:sz w:val="16"/>
        </w:rPr>
        <w:t xml:space="preserve">. Okay? And if we take that up, then </w:t>
      </w:r>
      <w:r w:rsidRPr="000D0758">
        <w:rPr>
          <w:rFonts w:eastAsia="Cambria"/>
          <w:highlight w:val="green"/>
          <w:u w:val="single"/>
        </w:rPr>
        <w:t>part of what's at stake is</w:t>
      </w:r>
      <w:r w:rsidRPr="000D0758">
        <w:rPr>
          <w:rFonts w:eastAsia="Cambria"/>
          <w:u w:val="single"/>
        </w:rPr>
        <w:t xml:space="preserve"> that we recognize that </w:t>
      </w:r>
      <w:r w:rsidRPr="000D0758">
        <w:rPr>
          <w:rFonts w:eastAsia="Cambria"/>
          <w:b/>
          <w:iCs/>
          <w:highlight w:val="green"/>
          <w:u w:val="single"/>
        </w:rPr>
        <w:t>feminist</w:t>
      </w:r>
      <w:r w:rsidRPr="000D0758">
        <w:rPr>
          <w:rFonts w:eastAsia="Cambria"/>
          <w:highlight w:val="green"/>
          <w:u w:val="single"/>
        </w:rPr>
        <w:t xml:space="preserve"> and </w:t>
      </w:r>
      <w:r w:rsidRPr="000D0758">
        <w:rPr>
          <w:rFonts w:eastAsia="Cambria"/>
          <w:b/>
          <w:iCs/>
          <w:highlight w:val="green"/>
          <w:u w:val="single"/>
        </w:rPr>
        <w:t>queer interventions against heteronormative patriarchy</w:t>
      </w:r>
      <w:r w:rsidRPr="000D0758">
        <w:rPr>
          <w:rFonts w:eastAsia="Cambria"/>
          <w:highlight w:val="green"/>
          <w:u w:val="single"/>
        </w:rPr>
        <w:t>,</w:t>
      </w:r>
      <w:r w:rsidRPr="000D0758">
        <w:rPr>
          <w:rFonts w:eastAsia="Cambria"/>
          <w:u w:val="single"/>
        </w:rPr>
        <w:t xml:space="preserve"> that </w:t>
      </w:r>
      <w:r w:rsidRPr="000D0758">
        <w:rPr>
          <w:rFonts w:eastAsia="Cambria"/>
          <w:b/>
          <w:iCs/>
          <w:highlight w:val="green"/>
          <w:u w:val="single"/>
        </w:rPr>
        <w:t>Black interventions against</w:t>
      </w:r>
      <w:r w:rsidRPr="000D0758">
        <w:rPr>
          <w:rFonts w:eastAsia="Cambria"/>
          <w:b/>
          <w:iCs/>
          <w:u w:val="single"/>
        </w:rPr>
        <w:t xml:space="preserve"> the theory</w:t>
      </w:r>
      <w:r w:rsidRPr="000D0758">
        <w:rPr>
          <w:rFonts w:eastAsia="Cambria"/>
          <w:u w:val="single"/>
        </w:rPr>
        <w:t xml:space="preserve"> and </w:t>
      </w:r>
      <w:r w:rsidRPr="000D0758">
        <w:rPr>
          <w:rFonts w:eastAsia="Cambria"/>
          <w:b/>
          <w:iCs/>
          <w:u w:val="single"/>
        </w:rPr>
        <w:t xml:space="preserve">practice of </w:t>
      </w:r>
      <w:r w:rsidRPr="000D0758">
        <w:rPr>
          <w:rFonts w:eastAsia="Cambria"/>
          <w:b/>
          <w:iCs/>
          <w:highlight w:val="green"/>
          <w:u w:val="single"/>
        </w:rPr>
        <w:t>slavery</w:t>
      </w:r>
      <w:r w:rsidRPr="000D0758">
        <w:rPr>
          <w:rFonts w:eastAsia="Cambria"/>
          <w:u w:val="single"/>
        </w:rPr>
        <w:t xml:space="preserve">, which is </w:t>
      </w:r>
      <w:r w:rsidRPr="000D0758">
        <w:rPr>
          <w:rFonts w:eastAsia="Cambria"/>
          <w:b/>
          <w:iCs/>
          <w:u w:val="single"/>
        </w:rPr>
        <w:t>ongoing</w:t>
      </w:r>
      <w:r w:rsidRPr="000D0758">
        <w:rPr>
          <w:rFonts w:eastAsia="Cambria"/>
          <w:u w:val="single"/>
        </w:rPr>
        <w:t xml:space="preserve">, that </w:t>
      </w:r>
      <w:r w:rsidRPr="000D0758">
        <w:rPr>
          <w:rFonts w:eastAsia="Cambria"/>
          <w:b/>
          <w:iCs/>
          <w:highlight w:val="green"/>
          <w:u w:val="single"/>
        </w:rPr>
        <w:t>indigenous interventions against settler colonialism</w:t>
      </w:r>
      <w:r w:rsidRPr="000D0758">
        <w:rPr>
          <w:rFonts w:eastAsia="Cambria"/>
          <w:u w:val="single"/>
        </w:rPr>
        <w:t xml:space="preserve"> constitute the general both </w:t>
      </w:r>
      <w:r w:rsidRPr="000D0758">
        <w:rPr>
          <w:rFonts w:eastAsia="Cambria"/>
          <w:b/>
          <w:iCs/>
          <w:highlight w:val="green"/>
          <w:u w:val="single"/>
        </w:rPr>
        <w:t>practical</w:t>
      </w:r>
      <w:r w:rsidRPr="000D0758">
        <w:rPr>
          <w:rFonts w:eastAsia="Cambria"/>
          <w:highlight w:val="green"/>
          <w:u w:val="single"/>
        </w:rPr>
        <w:t xml:space="preserve"> and </w:t>
      </w:r>
      <w:r w:rsidRPr="000D0758">
        <w:rPr>
          <w:rFonts w:eastAsia="Cambria"/>
          <w:b/>
          <w:iCs/>
          <w:highlight w:val="green"/>
          <w:u w:val="single"/>
        </w:rPr>
        <w:t>intellectual basis</w:t>
      </w:r>
      <w:r w:rsidRPr="000D0758">
        <w:rPr>
          <w:rFonts w:eastAsia="Cambria"/>
          <w:highlight w:val="green"/>
          <w:u w:val="single"/>
        </w:rPr>
        <w:t xml:space="preserve"> for</w:t>
      </w:r>
      <w:r w:rsidRPr="000D0758">
        <w:rPr>
          <w:rFonts w:eastAsia="Cambria"/>
          <w:u w:val="single"/>
        </w:rPr>
        <w:t xml:space="preserve"> not only our </w:t>
      </w:r>
      <w:r w:rsidRPr="000D0758">
        <w:rPr>
          <w:rFonts w:eastAsia="Cambria"/>
          <w:b/>
          <w:iCs/>
          <w:highlight w:val="green"/>
          <w:u w:val="single"/>
        </w:rPr>
        <w:t>attempts to survive</w:t>
      </w:r>
      <w:r w:rsidRPr="000D0758">
        <w:rPr>
          <w:rFonts w:eastAsia="Cambria"/>
          <w:u w:val="single"/>
        </w:rPr>
        <w:t>, but also our attempts to</w:t>
      </w:r>
      <w:r w:rsidRPr="000D0758">
        <w:rPr>
          <w:rFonts w:eastAsia="Cambria"/>
          <w:sz w:val="16"/>
        </w:rPr>
        <w:t xml:space="preserve">, as I said before, </w:t>
      </w:r>
      <w:r w:rsidRPr="000D0758">
        <w:rPr>
          <w:rFonts w:eastAsia="Cambria"/>
          <w:b/>
          <w:iCs/>
          <w:u w:val="single"/>
        </w:rPr>
        <w:t>save the Earth</w:t>
      </w:r>
      <w:r w:rsidRPr="000D0758">
        <w:rPr>
          <w:rFonts w:eastAsia="Cambria"/>
          <w:u w:val="single"/>
        </w:rPr>
        <w:t>.</w:t>
      </w:r>
      <w:r w:rsidRPr="000D0758">
        <w:rPr>
          <w:rFonts w:eastAsia="Cambria"/>
          <w:sz w:val="16"/>
        </w:rPr>
        <w:t xml:space="preserve"> And, and I put it in terms that the great poet Ed Roberson puts it; </w:t>
      </w:r>
      <w:r w:rsidRPr="000D0758">
        <w:rPr>
          <w:rFonts w:eastAsia="Cambria"/>
          <w:b/>
          <w:iCs/>
          <w:u w:val="single"/>
        </w:rPr>
        <w:t>not just to save the Earth</w:t>
      </w:r>
      <w:r w:rsidRPr="000D0758">
        <w:rPr>
          <w:rFonts w:eastAsia="Cambria"/>
          <w:u w:val="single"/>
        </w:rPr>
        <w:t xml:space="preserve">, but to </w:t>
      </w:r>
      <w:r w:rsidRPr="000D0758">
        <w:rPr>
          <w:rFonts w:eastAsia="Cambria"/>
          <w:b/>
          <w:iCs/>
          <w:u w:val="single"/>
        </w:rPr>
        <w:t>see the Earth before the end of the world</w:t>
      </w:r>
      <w:r w:rsidRPr="000D0758">
        <w:rPr>
          <w:rFonts w:eastAsia="Cambria"/>
          <w:sz w:val="16"/>
        </w:rPr>
        <w:t xml:space="preserve">. And </w:t>
      </w:r>
      <w:r w:rsidRPr="000D0758">
        <w:rPr>
          <w:rFonts w:eastAsia="Cambria"/>
          <w:highlight w:val="green"/>
          <w:u w:val="single"/>
        </w:rPr>
        <w:t xml:space="preserve">this is an </w:t>
      </w:r>
      <w:r w:rsidRPr="000D0758">
        <w:rPr>
          <w:rFonts w:eastAsia="Cambria"/>
          <w:b/>
          <w:iCs/>
          <w:highlight w:val="green"/>
          <w:u w:val="single"/>
        </w:rPr>
        <w:t>emergency</w:t>
      </w:r>
      <w:r w:rsidRPr="000D0758">
        <w:rPr>
          <w:rFonts w:eastAsia="Cambria"/>
          <w:u w:val="single"/>
        </w:rPr>
        <w:t xml:space="preserve"> that we're in </w:t>
      </w:r>
      <w:r w:rsidRPr="000D0758">
        <w:rPr>
          <w:rFonts w:eastAsia="Cambria"/>
          <w:b/>
          <w:iCs/>
          <w:u w:val="single"/>
        </w:rPr>
        <w:t>now</w:t>
      </w:r>
      <w:r w:rsidRPr="000D0758">
        <w:rPr>
          <w:rFonts w:eastAsia="Cambria"/>
          <w:u w:val="single"/>
        </w:rPr>
        <w:t xml:space="preserve"> and </w:t>
      </w:r>
      <w:r w:rsidRPr="000D0758">
        <w:rPr>
          <w:rFonts w:eastAsia="Cambria"/>
          <w:highlight w:val="green"/>
          <w:u w:val="single"/>
        </w:rPr>
        <w:t xml:space="preserve">it's </w:t>
      </w:r>
      <w:r w:rsidRPr="000D0758">
        <w:rPr>
          <w:rFonts w:eastAsia="Cambria"/>
          <w:b/>
          <w:iCs/>
          <w:highlight w:val="green"/>
          <w:u w:val="single"/>
        </w:rPr>
        <w:t>urgent</w:t>
      </w:r>
      <w:r w:rsidRPr="000D0758">
        <w:rPr>
          <w:rFonts w:eastAsia="Cambria"/>
          <w:sz w:val="16"/>
        </w:rPr>
        <w:t xml:space="preserve">. Um, and I believe that </w:t>
      </w:r>
      <w:r w:rsidRPr="000D0758">
        <w:rPr>
          <w:rFonts w:eastAsia="Cambria"/>
          <w:u w:val="single"/>
        </w:rPr>
        <w:t xml:space="preserve">there’s a </w:t>
      </w:r>
      <w:r w:rsidRPr="000D0758">
        <w:rPr>
          <w:rFonts w:eastAsia="Cambria"/>
          <w:b/>
          <w:iCs/>
          <w:u w:val="single"/>
        </w:rPr>
        <w:t>specific convergence</w:t>
      </w:r>
      <w:r w:rsidRPr="000D0758">
        <w:rPr>
          <w:rFonts w:eastAsia="Cambria"/>
          <w:u w:val="single"/>
        </w:rPr>
        <w:t xml:space="preserve"> of black thought and indigenous thought that situates itself </w:t>
      </w:r>
      <w:r w:rsidRPr="000D0758">
        <w:rPr>
          <w:rFonts w:eastAsia="Cambria"/>
          <w:b/>
          <w:iCs/>
          <w:u w:val="single"/>
        </w:rPr>
        <w:t>precisely in relation to</w:t>
      </w:r>
      <w:r w:rsidRPr="000D0758">
        <w:rPr>
          <w:rFonts w:eastAsia="Cambria"/>
          <w:u w:val="single"/>
        </w:rPr>
        <w:t xml:space="preserve">, and is </w:t>
      </w:r>
      <w:r w:rsidRPr="000D0758">
        <w:rPr>
          <w:rFonts w:eastAsia="Cambria"/>
          <w:b/>
          <w:iCs/>
          <w:u w:val="single"/>
        </w:rPr>
        <w:t>articulated through</w:t>
      </w:r>
      <w:r w:rsidRPr="000D0758">
        <w:rPr>
          <w:rFonts w:eastAsia="Cambria"/>
          <w:u w:val="single"/>
        </w:rPr>
        <w:t xml:space="preserve">, the </w:t>
      </w:r>
      <w:r w:rsidRPr="000D0758">
        <w:rPr>
          <w:rFonts w:eastAsia="Cambria"/>
          <w:b/>
          <w:iCs/>
          <w:u w:val="single"/>
        </w:rPr>
        <w:t>interventions of queer thought</w:t>
      </w:r>
      <w:r w:rsidRPr="000D0758">
        <w:rPr>
          <w:rFonts w:eastAsia="Cambria"/>
          <w:u w:val="single"/>
        </w:rPr>
        <w:t xml:space="preserve"> and </w:t>
      </w:r>
      <w:r w:rsidRPr="000D0758">
        <w:rPr>
          <w:rFonts w:eastAsia="Cambria"/>
          <w:b/>
          <w:iCs/>
          <w:u w:val="single"/>
        </w:rPr>
        <w:t>feminist thought</w:t>
      </w:r>
      <w:r w:rsidRPr="000D0758">
        <w:rPr>
          <w:rFonts w:eastAsia="Cambria"/>
          <w:u w:val="single"/>
        </w:rPr>
        <w:t xml:space="preserve"> that we want to take up</w:t>
      </w:r>
      <w:r w:rsidRPr="000D0758">
        <w:rPr>
          <w:rFonts w:eastAsia="Cambria"/>
          <w:sz w:val="16"/>
        </w:rPr>
        <w:t xml:space="preserve">. And, and it, and it strikes me as, for me at least, it's, it's a way of taking up a kind an—it's, </w:t>
      </w:r>
      <w:r w:rsidRPr="000D0758">
        <w:rPr>
          <w:rFonts w:eastAsia="Cambria"/>
          <w:u w:val="single"/>
        </w:rPr>
        <w:t>it’s a way of imagining</w:t>
      </w:r>
      <w:r w:rsidRPr="000D0758">
        <w:rPr>
          <w:rFonts w:eastAsia="Cambria"/>
          <w:sz w:val="16"/>
        </w:rPr>
        <w:t xml:space="preserve"> how one might be able to, </w:t>
      </w:r>
      <w:r w:rsidRPr="000D0758">
        <w:rPr>
          <w:rFonts w:eastAsia="Cambria"/>
          <w:u w:val="single"/>
        </w:rPr>
        <w:t xml:space="preserve">how we might be able to </w:t>
      </w:r>
      <w:r w:rsidRPr="000D0758">
        <w:rPr>
          <w:rFonts w:eastAsia="Cambria"/>
          <w:b/>
          <w:iCs/>
          <w:u w:val="single"/>
        </w:rPr>
        <w:t>walk more lightly on the Earth</w:t>
      </w:r>
      <w:r w:rsidRPr="000D0758">
        <w:rPr>
          <w:rFonts w:eastAsia="Cambria"/>
          <w:u w:val="single"/>
        </w:rPr>
        <w:t xml:space="preserve">. To </w:t>
      </w:r>
      <w:r w:rsidRPr="000D0758">
        <w:rPr>
          <w:rFonts w:eastAsia="Cambria"/>
          <w:b/>
          <w:iCs/>
          <w:u w:val="single"/>
        </w:rPr>
        <w:t>honor the Earth</w:t>
      </w:r>
      <w:r w:rsidRPr="000D0758">
        <w:rPr>
          <w:rFonts w:eastAsia="Cambria"/>
          <w:u w:val="single"/>
        </w:rPr>
        <w:t xml:space="preserve"> as we walk on it, as we stand on it. To </w:t>
      </w:r>
      <w:r w:rsidRPr="000D0758">
        <w:rPr>
          <w:rFonts w:eastAsia="Cambria"/>
          <w:b/>
          <w:iCs/>
          <w:u w:val="single"/>
        </w:rPr>
        <w:t>not stomp on it</w:t>
      </w:r>
      <w:r w:rsidRPr="000D0758">
        <w:rPr>
          <w:rFonts w:eastAsia="Cambria"/>
          <w:u w:val="single"/>
        </w:rPr>
        <w:t xml:space="preserve">, to </w:t>
      </w:r>
      <w:r w:rsidRPr="000D0758">
        <w:rPr>
          <w:rFonts w:eastAsia="Cambria"/>
          <w:b/>
          <w:iCs/>
          <w:u w:val="single"/>
        </w:rPr>
        <w:t>not stomp all over it</w:t>
      </w:r>
      <w:r w:rsidRPr="000D0758">
        <w:rPr>
          <w:rFonts w:eastAsia="Cambria"/>
          <w:u w:val="single"/>
        </w:rPr>
        <w:t xml:space="preserve">, where </w:t>
      </w:r>
      <w:r w:rsidRPr="000D0758">
        <w:rPr>
          <w:rFonts w:eastAsia="Cambria"/>
          <w:b/>
          <w:iCs/>
          <w:u w:val="single"/>
        </w:rPr>
        <w:t>every step you take is a claim of ownership</w:t>
      </w:r>
      <w:r w:rsidRPr="000D0758">
        <w:rPr>
          <w:rFonts w:eastAsia="Cambria"/>
          <w:sz w:val="16"/>
        </w:rPr>
        <w:t xml:space="preserve">. And, and this is one way to put it, would be to not so presumptuously imagine that the Earth can be reduced to something so paltry and so viciously understood as what we usually call home. This is part of the reason why the queer and the feminist critique </w:t>
      </w:r>
      <w:proofErr w:type="gramStart"/>
      <w:r w:rsidRPr="000D0758">
        <w:rPr>
          <w:rFonts w:eastAsia="Cambria"/>
          <w:sz w:val="16"/>
        </w:rPr>
        <w:t>is</w:t>
      </w:r>
      <w:proofErr w:type="gramEnd"/>
      <w:r w:rsidRPr="000D0758">
        <w:rPr>
          <w:rFonts w:eastAsia="Cambria"/>
          <w:sz w:val="16"/>
        </w:rPr>
        <w:t xml:space="preserve"> so important. It's a critique of a general problematic notion of domesticity. </w:t>
      </w:r>
      <w:r w:rsidRPr="000D0758">
        <w:rPr>
          <w:rFonts w:eastAsia="Cambria"/>
          <w:u w:val="single"/>
        </w:rPr>
        <w:t xml:space="preserve">It's like </w:t>
      </w:r>
      <w:r w:rsidRPr="000D0758">
        <w:rPr>
          <w:rFonts w:eastAsia="Cambria"/>
          <w:b/>
          <w:iCs/>
          <w:u w:val="single"/>
        </w:rPr>
        <w:t>another way of being on the Earth</w:t>
      </w:r>
      <w:r w:rsidRPr="000D0758">
        <w:rPr>
          <w:rFonts w:eastAsia="Cambria"/>
          <w:u w:val="single"/>
        </w:rPr>
        <w:t xml:space="preserve"> that </w:t>
      </w:r>
      <w:r w:rsidRPr="000D0758">
        <w:rPr>
          <w:rFonts w:eastAsia="Cambria"/>
          <w:b/>
          <w:iCs/>
          <w:u w:val="single"/>
        </w:rPr>
        <w:t>doesn't allow you</w:t>
      </w:r>
      <w:r w:rsidRPr="000D0758">
        <w:rPr>
          <w:rFonts w:eastAsia="Cambria"/>
          <w:u w:val="single"/>
        </w:rPr>
        <w:t xml:space="preserve"> in some </w:t>
      </w:r>
      <w:r w:rsidRPr="000D0758">
        <w:rPr>
          <w:rFonts w:eastAsia="Cambria"/>
          <w:b/>
          <w:iCs/>
          <w:u w:val="single"/>
        </w:rPr>
        <w:t>vicious</w:t>
      </w:r>
      <w:r w:rsidRPr="000D0758">
        <w:rPr>
          <w:rFonts w:eastAsia="Cambria"/>
          <w:u w:val="single"/>
        </w:rPr>
        <w:t xml:space="preserve"> and </w:t>
      </w:r>
      <w:r w:rsidRPr="000D0758">
        <w:rPr>
          <w:rFonts w:eastAsia="Cambria"/>
          <w:b/>
          <w:iCs/>
          <w:u w:val="single"/>
        </w:rPr>
        <w:t>brutal way</w:t>
      </w:r>
      <w:r w:rsidRPr="000D0758">
        <w:rPr>
          <w:rFonts w:eastAsia="Cambria"/>
          <w:u w:val="single"/>
        </w:rPr>
        <w:t xml:space="preserve"> to claim that it is yours</w:t>
      </w:r>
      <w:r w:rsidRPr="000D0758">
        <w:rPr>
          <w:rFonts w:eastAsia="Cambria"/>
          <w:sz w:val="16"/>
        </w:rPr>
        <w:t xml:space="preserve">, right? Um, this is </w:t>
      </w:r>
      <w:proofErr w:type="gramStart"/>
      <w:r w:rsidRPr="000D0758">
        <w:rPr>
          <w:rFonts w:eastAsia="Cambria"/>
          <w:sz w:val="16"/>
        </w:rPr>
        <w:t>important</w:t>
      </w:r>
      <w:proofErr w:type="gramEnd"/>
      <w:r w:rsidRPr="000D0758">
        <w:rPr>
          <w:rFonts w:eastAsia="Cambria"/>
          <w:sz w:val="16"/>
        </w:rPr>
        <w:t xml:space="preserve">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w:t>
      </w:r>
      <w:proofErr w:type="gramStart"/>
      <w:r w:rsidRPr="000D0758">
        <w:rPr>
          <w:rFonts w:eastAsia="Cambria"/>
          <w:sz w:val="16"/>
        </w:rPr>
        <w:t>are</w:t>
      </w:r>
      <w:proofErr w:type="gramEnd"/>
      <w:r w:rsidRPr="000D0758">
        <w:rPr>
          <w:rFonts w:eastAsia="Cambria"/>
          <w:sz w:val="16"/>
        </w:rPr>
        <w:t xml:space="preserve"> mechanisms to protect the rights of the people who live in them, and that has almost never been the case, and to the extent that they do protect the rights of the people who live in them, it's in the expense, it's at the expense of the people who don't, okay. </w:t>
      </w:r>
      <w:proofErr w:type="gramStart"/>
      <w:r w:rsidRPr="000D0758">
        <w:rPr>
          <w:rFonts w:eastAsia="Cambria"/>
          <w:sz w:val="16"/>
        </w:rPr>
        <w:t>So</w:t>
      </w:r>
      <w:proofErr w:type="gramEnd"/>
      <w:r w:rsidRPr="000D0758">
        <w:rPr>
          <w:rFonts w:eastAsia="Cambria"/>
          <w:sz w:val="16"/>
        </w:rPr>
        <w:t xml:space="preserve"> part of what's at stake, one of the reasons why it's at, it's important to pay particular attention to this issue, why 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w:t>
      </w:r>
    </w:p>
    <w:p w14:paraId="1CF1B746" w14:textId="77777777" w:rsidR="000D0758" w:rsidRPr="000D0758" w:rsidRDefault="000D0758" w:rsidP="000D0758">
      <w:pPr>
        <w:keepNext/>
        <w:keepLines/>
        <w:spacing w:before="40" w:after="0"/>
        <w:outlineLvl w:val="3"/>
        <w:rPr>
          <w:rFonts w:eastAsia="MS Gothic"/>
          <w:b/>
          <w:iCs/>
          <w:sz w:val="26"/>
        </w:rPr>
      </w:pPr>
      <w:bookmarkStart w:id="0" w:name="_Hlk92451017"/>
      <w:r w:rsidRPr="000D0758">
        <w:rPr>
          <w:rFonts w:eastAsia="MS Gothic"/>
          <w:b/>
          <w:iCs/>
          <w:sz w:val="26"/>
        </w:rPr>
        <w:t>Extinction first –</w:t>
      </w:r>
    </w:p>
    <w:p w14:paraId="0010BB7F" w14:textId="77777777" w:rsidR="000D0758" w:rsidRPr="000D0758" w:rsidRDefault="000D0758" w:rsidP="000D0758">
      <w:pPr>
        <w:keepNext/>
        <w:keepLines/>
        <w:spacing w:before="40" w:after="0"/>
        <w:ind w:firstLine="720"/>
        <w:outlineLvl w:val="3"/>
        <w:rPr>
          <w:rFonts w:eastAsia="MS Gothic"/>
          <w:b/>
          <w:iCs/>
          <w:sz w:val="26"/>
        </w:rPr>
      </w:pPr>
      <w:r w:rsidRPr="000D0758">
        <w:rPr>
          <w:rFonts w:eastAsia="MS Gothic"/>
          <w:b/>
          <w:iCs/>
          <w:sz w:val="26"/>
        </w:rPr>
        <w:t>1 – Forecloses future improvement – we can never improve society because our impact is irreversible</w:t>
      </w:r>
    </w:p>
    <w:p w14:paraId="1CF59A0E" w14:textId="77777777" w:rsidR="000D0758" w:rsidRPr="000D0758" w:rsidRDefault="000D0758" w:rsidP="000D0758">
      <w:pPr>
        <w:keepNext/>
        <w:keepLines/>
        <w:spacing w:before="40" w:after="0"/>
        <w:ind w:firstLine="720"/>
        <w:outlineLvl w:val="3"/>
        <w:rPr>
          <w:rFonts w:eastAsia="MS Gothic"/>
          <w:b/>
          <w:iCs/>
          <w:sz w:val="26"/>
        </w:rPr>
      </w:pPr>
      <w:r w:rsidRPr="000D0758">
        <w:rPr>
          <w:rFonts w:eastAsia="MS Gothic"/>
          <w:b/>
          <w:iCs/>
          <w:sz w:val="26"/>
        </w:rPr>
        <w:t xml:space="preserve">2 – Turns suffering – mass death causes suffering because people can’t get access to resources and </w:t>
      </w:r>
      <w:proofErr w:type="gramStart"/>
      <w:r w:rsidRPr="000D0758">
        <w:rPr>
          <w:rFonts w:eastAsia="MS Gothic"/>
          <w:b/>
          <w:iCs/>
          <w:sz w:val="26"/>
        </w:rPr>
        <w:t>basic necessities</w:t>
      </w:r>
      <w:proofErr w:type="gramEnd"/>
    </w:p>
    <w:p w14:paraId="1523D74B" w14:textId="77777777" w:rsidR="000D0758" w:rsidRPr="000D0758" w:rsidRDefault="000D0758" w:rsidP="000D0758">
      <w:pPr>
        <w:keepNext/>
        <w:keepLines/>
        <w:spacing w:before="40" w:after="0"/>
        <w:ind w:left="720"/>
        <w:outlineLvl w:val="3"/>
        <w:rPr>
          <w:rFonts w:eastAsia="MS Gothic"/>
          <w:b/>
          <w:iCs/>
          <w:sz w:val="26"/>
        </w:rPr>
      </w:pPr>
      <w:r w:rsidRPr="000D0758">
        <w:rPr>
          <w:rFonts w:eastAsia="MS Gothic"/>
          <w:b/>
          <w:iCs/>
          <w:sz w:val="26"/>
        </w:rPr>
        <w:t>3 – Moral obligation – allowing people to die is unethical and should be prevented because it creates ethics towards other people</w:t>
      </w:r>
    </w:p>
    <w:p w14:paraId="1B070EF2" w14:textId="77777777" w:rsidR="000D0758" w:rsidRPr="000D0758" w:rsidRDefault="000D0758" w:rsidP="000D0758">
      <w:pPr>
        <w:keepNext/>
        <w:keepLines/>
        <w:spacing w:before="40" w:after="0"/>
        <w:ind w:firstLine="720"/>
        <w:outlineLvl w:val="3"/>
        <w:rPr>
          <w:rFonts w:eastAsia="MS Gothic"/>
          <w:b/>
          <w:iCs/>
          <w:sz w:val="26"/>
        </w:rPr>
      </w:pPr>
      <w:r w:rsidRPr="000D0758">
        <w:rPr>
          <w:rFonts w:eastAsia="MS Gothic"/>
          <w:b/>
          <w:iCs/>
          <w:sz w:val="26"/>
        </w:rPr>
        <w:t>4 – Objectivity – body count is the most objective way to calculate impacts because comparing suffering is unethical</w:t>
      </w:r>
    </w:p>
    <w:p w14:paraId="78D52451" w14:textId="77777777" w:rsidR="000D0758" w:rsidRPr="000D0758" w:rsidRDefault="000D0758" w:rsidP="000D0758">
      <w:pPr>
        <w:keepNext/>
        <w:keepLines/>
        <w:spacing w:before="40" w:after="0"/>
        <w:ind w:left="720"/>
        <w:outlineLvl w:val="3"/>
        <w:rPr>
          <w:rFonts w:eastAsia="MS Gothic" w:cs="Times New Roman"/>
          <w:b/>
          <w:iCs/>
          <w:sz w:val="26"/>
        </w:rPr>
      </w:pPr>
      <w:r w:rsidRPr="000D0758">
        <w:rPr>
          <w:rFonts w:eastAsia="MS Gothic" w:cs="Times New Roman"/>
          <w:b/>
          <w:iCs/>
          <w:sz w:val="26"/>
        </w:rPr>
        <w:t>5 – Moral uncertainty – if we’re unsure about which interpretation of the world is true – we ought to preserve the world to keep debating about it</w:t>
      </w:r>
    </w:p>
    <w:bookmarkEnd w:id="0"/>
    <w:p w14:paraId="7AEB9039" w14:textId="368C5F03" w:rsidR="00A95652" w:rsidRDefault="000D0758" w:rsidP="000D0758">
      <w:pPr>
        <w:pStyle w:val="Heading3"/>
      </w:pPr>
      <w:proofErr w:type="spellStart"/>
      <w:r>
        <w:t>Underview</w:t>
      </w:r>
      <w:proofErr w:type="spellEnd"/>
    </w:p>
    <w:p w14:paraId="032E4FE6" w14:textId="77777777" w:rsidR="000D0758" w:rsidRPr="00422322" w:rsidRDefault="000D0758" w:rsidP="000D0758">
      <w:pPr>
        <w:pStyle w:val="Heading4"/>
      </w:pPr>
      <w:r w:rsidRPr="004B5C9E">
        <w:t>Making</w:t>
      </w:r>
      <w:r>
        <w:t xml:space="preserve"> impactful contributions demands </w:t>
      </w:r>
      <w:r>
        <w:rPr>
          <w:u w:val="single"/>
        </w:rPr>
        <w:t>causal policy relevance</w:t>
      </w:r>
      <w:r>
        <w:t xml:space="preserve"> AND </w:t>
      </w:r>
      <w:r>
        <w:rPr>
          <w:u w:val="single"/>
        </w:rPr>
        <w:t>methodological pluralism</w:t>
      </w:r>
      <w:r>
        <w:t xml:space="preserve">---that is the only way to draw accurate contextual conclusions and prevent violent, imprecise reification. </w:t>
      </w:r>
    </w:p>
    <w:p w14:paraId="22BBDB7C" w14:textId="77777777" w:rsidR="000D0758" w:rsidRPr="002B31DF" w:rsidRDefault="000D0758" w:rsidP="000D0758">
      <w:r w:rsidRPr="002B31DF">
        <w:t xml:space="preserve">Michael C. </w:t>
      </w:r>
      <w:r w:rsidRPr="00864FFC">
        <w:rPr>
          <w:rStyle w:val="Style13ptBold"/>
        </w:rPr>
        <w:t>Desch 19</w:t>
      </w:r>
      <w:r w:rsidRPr="002B31DF">
        <w:t>. Packey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24DE8012" w14:textId="77777777" w:rsidR="00396B33" w:rsidRDefault="000D0758" w:rsidP="000D0758">
      <w:pPr>
        <w:rPr>
          <w:sz w:val="16"/>
        </w:rPr>
      </w:pPr>
      <w:r w:rsidRPr="002B31DF">
        <w:rPr>
          <w:sz w:val="16"/>
        </w:rPr>
        <w:t xml:space="preserve">I want to reiterate that </w:t>
      </w:r>
      <w:r w:rsidRPr="002B31DF">
        <w:rPr>
          <w:rStyle w:val="StyleUnderline"/>
        </w:rPr>
        <w:t xml:space="preserve">I am not arguing that scholarship that is formal or quantitative is </w:t>
      </w:r>
      <w:proofErr w:type="gramStart"/>
      <w:r w:rsidRPr="002B31DF">
        <w:rPr>
          <w:rStyle w:val="StyleUnderline"/>
        </w:rPr>
        <w:t xml:space="preserve">by definition </w:t>
      </w:r>
      <w:r w:rsidRPr="002B31DF">
        <w:rPr>
          <w:rStyle w:val="Emphasis"/>
        </w:rPr>
        <w:t>irrelevant</w:t>
      </w:r>
      <w:proofErr w:type="gramEnd"/>
      <w:r w:rsidRPr="002B31DF">
        <w:rPr>
          <w:sz w:val="16"/>
        </w:rPr>
        <w:t xml:space="preserve">. Indeed, one can point to examples of </w:t>
      </w:r>
      <w:proofErr w:type="gramStart"/>
      <w:r w:rsidRPr="002B31DF">
        <w:rPr>
          <w:sz w:val="16"/>
        </w:rPr>
        <w:t>both that</w:t>
      </w:r>
      <w:proofErr w:type="gramEnd"/>
      <w:r w:rsidRPr="002B31DF">
        <w:rPr>
          <w:sz w:val="16"/>
        </w:rPr>
        <w:t xml:space="preserve"> are. </w:t>
      </w:r>
      <w:r w:rsidRPr="002B31DF">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B31DF">
        <w:rPr>
          <w:sz w:val="16"/>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w:t>
      </w:r>
      <w:proofErr w:type="gramStart"/>
      <w:r w:rsidRPr="002B31DF">
        <w:rPr>
          <w:sz w:val="16"/>
        </w:rPr>
        <w:t>managed</w:t>
      </w:r>
      <w:proofErr w:type="gramEnd"/>
      <w:r w:rsidRPr="002B31DF">
        <w:rPr>
          <w:sz w:val="16"/>
        </w:rPr>
        <w:t xml:space="preserve"> rather than assumed away. </w:t>
      </w:r>
      <w:r w:rsidRPr="002B31DF">
        <w:rPr>
          <w:rStyle w:val="StyleUnderline"/>
        </w:rPr>
        <w:t xml:space="preserve">Nor is this in any way a brief </w:t>
      </w:r>
      <w:r w:rsidRPr="002B31DF">
        <w:rPr>
          <w:rStyle w:val="Emphasis"/>
        </w:rPr>
        <w:t>against theory</w:t>
      </w:r>
      <w:r w:rsidRPr="002B31DF">
        <w:rPr>
          <w:sz w:val="16"/>
        </w:rPr>
        <w:t xml:space="preserve">. Former State Department official Roger Hilsman reminded us that </w:t>
      </w:r>
      <w:r w:rsidRPr="002B31DF">
        <w:rPr>
          <w:rStyle w:val="Emphasis"/>
        </w:rPr>
        <w:t>everyone</w:t>
      </w:r>
      <w:r w:rsidRPr="002B31DF">
        <w:rPr>
          <w:sz w:val="16"/>
        </w:rPr>
        <w:t xml:space="preserve">, including policymakers, </w:t>
      </w:r>
      <w:r w:rsidRPr="002B31DF">
        <w:rPr>
          <w:rStyle w:val="StyleUnderline"/>
        </w:rPr>
        <w:t>uses theory</w:t>
      </w:r>
      <w:r w:rsidRPr="002B31DF">
        <w:rPr>
          <w:sz w:val="16"/>
        </w:rPr>
        <w:t xml:space="preserve">. Paraphrasing John Maynard Keynes, he concluded that </w:t>
      </w:r>
      <w:r w:rsidRPr="002B31DF">
        <w:rPr>
          <w:rStyle w:val="StyleUnderline"/>
        </w:rPr>
        <w:t xml:space="preserve">“it seems obvious that all thinking involves notions of how and why things happen. </w:t>
      </w:r>
      <w:r w:rsidRPr="002B31DF">
        <w:rPr>
          <w:sz w:val="16"/>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2B31DF">
        <w:rPr>
          <w:rStyle w:val="Emphasis"/>
        </w:rPr>
        <w:t>Instead</w:t>
      </w:r>
      <w:r w:rsidRPr="002B31DF">
        <w:rPr>
          <w:sz w:val="16"/>
        </w:rPr>
        <w:t xml:space="preserve">, what </w:t>
      </w:r>
      <w:r w:rsidRPr="002B6288">
        <w:rPr>
          <w:rStyle w:val="StyleUnderline"/>
          <w:highlight w:val="green"/>
        </w:rPr>
        <w:t>I</w:t>
      </w:r>
      <w:r w:rsidRPr="002B31DF">
        <w:rPr>
          <w:rStyle w:val="StyleUnderline"/>
        </w:rPr>
        <w:t xml:space="preserve"> offer</w:t>
      </w:r>
      <w:r w:rsidRPr="002B31DF">
        <w:rPr>
          <w:sz w:val="16"/>
        </w:rPr>
        <w:t xml:space="preserve"> is </w:t>
      </w:r>
      <w:r w:rsidRPr="002B31DF">
        <w:rPr>
          <w:rStyle w:val="StyleUnderline"/>
        </w:rPr>
        <w:t xml:space="preserve">simply a </w:t>
      </w:r>
      <w:r w:rsidRPr="002B6288">
        <w:rPr>
          <w:rStyle w:val="StyleUnderline"/>
          <w:highlight w:val="green"/>
        </w:rPr>
        <w:t>critique</w:t>
      </w:r>
      <w:r w:rsidRPr="002B31DF">
        <w:rPr>
          <w:rStyle w:val="StyleUnderline"/>
        </w:rPr>
        <w:t xml:space="preserve"> of </w:t>
      </w:r>
      <w:r w:rsidRPr="002B6288">
        <w:rPr>
          <w:rStyle w:val="StyleUnderline"/>
          <w:highlight w:val="green"/>
        </w:rPr>
        <w:t>the</w:t>
      </w:r>
      <w:r w:rsidRPr="002B31DF">
        <w:rPr>
          <w:rStyle w:val="StyleUnderline"/>
        </w:rPr>
        <w:t xml:space="preserve"> increasing </w:t>
      </w:r>
      <w:r w:rsidRPr="002B6288">
        <w:rPr>
          <w:rStyle w:val="StyleUnderline"/>
          <w:highlight w:val="green"/>
        </w:rPr>
        <w:t>tendency</w:t>
      </w:r>
      <w:r w:rsidRPr="002B31DF">
        <w:rPr>
          <w:sz w:val="16"/>
        </w:rPr>
        <w:t xml:space="preserve"> of many social scientists </w:t>
      </w:r>
      <w:r w:rsidRPr="002B6288">
        <w:rPr>
          <w:rStyle w:val="StyleUnderline"/>
          <w:highlight w:val="green"/>
        </w:rPr>
        <w:t>to embrace</w:t>
      </w:r>
      <w:r w:rsidRPr="002B6288">
        <w:rPr>
          <w:sz w:val="16"/>
          <w:highlight w:val="green"/>
        </w:rPr>
        <w:t xml:space="preserve"> </w:t>
      </w:r>
      <w:r w:rsidRPr="002B6288">
        <w:rPr>
          <w:rStyle w:val="Emphasis"/>
          <w:highlight w:val="green"/>
        </w:rPr>
        <w:t>methods</w:t>
      </w:r>
      <w:r w:rsidRPr="002B31DF">
        <w:rPr>
          <w:sz w:val="16"/>
        </w:rPr>
        <w:t xml:space="preserve"> and models </w:t>
      </w:r>
      <w:r w:rsidRPr="002B6288">
        <w:rPr>
          <w:rStyle w:val="Emphasis"/>
          <w:highlight w:val="green"/>
        </w:rPr>
        <w:t>for their own sake</w:t>
      </w:r>
      <w:r w:rsidRPr="002B6288">
        <w:rPr>
          <w:rStyle w:val="StyleUnderline"/>
          <w:highlight w:val="green"/>
        </w:rPr>
        <w:t xml:space="preserve"> rather than because they</w:t>
      </w:r>
      <w:r w:rsidRPr="002B31DF">
        <w:rPr>
          <w:rStyle w:val="StyleUnderline"/>
        </w:rPr>
        <w:t xml:space="preserve"> can </w:t>
      </w:r>
      <w:r w:rsidRPr="002B6288">
        <w:rPr>
          <w:rStyle w:val="Emphasis"/>
          <w:highlight w:val="green"/>
        </w:rPr>
        <w:t>help</w:t>
      </w:r>
      <w:r w:rsidRPr="002B31DF">
        <w:rPr>
          <w:rStyle w:val="Emphasis"/>
        </w:rPr>
        <w:t xml:space="preserve"> us </w:t>
      </w:r>
      <w:r w:rsidRPr="002B6288">
        <w:rPr>
          <w:rStyle w:val="Emphasis"/>
          <w:highlight w:val="green"/>
        </w:rPr>
        <w:t>answer</w:t>
      </w:r>
      <w:r w:rsidRPr="002B31DF">
        <w:rPr>
          <w:sz w:val="16"/>
        </w:rPr>
        <w:t xml:space="preserve"> substantively important </w:t>
      </w:r>
      <w:r w:rsidRPr="002B6288">
        <w:rPr>
          <w:rStyle w:val="Emphasis"/>
          <w:highlight w:val="green"/>
        </w:rPr>
        <w:t>questions</w:t>
      </w:r>
      <w:r w:rsidRPr="00422322">
        <w:rPr>
          <w:sz w:val="16"/>
        </w:rPr>
        <w:t xml:space="preserve">. </w:t>
      </w:r>
      <w:r w:rsidRPr="00422322">
        <w:rPr>
          <w:rStyle w:val="StyleUnderline"/>
        </w:rPr>
        <w:t>This</w:t>
      </w:r>
      <w:r w:rsidRPr="002B31DF">
        <w:rPr>
          <w:rStyle w:val="StyleUnderline"/>
        </w:rPr>
        <w:t xml:space="preserve"> inclination is</w:t>
      </w:r>
      <w:r w:rsidRPr="002B31DF">
        <w:rPr>
          <w:sz w:val="16"/>
        </w:rPr>
        <w:t xml:space="preserve"> in part the result of the otherwise normal and productive workings of </w:t>
      </w:r>
      <w:proofErr w:type="gramStart"/>
      <w:r w:rsidRPr="002B31DF">
        <w:rPr>
          <w:sz w:val="16"/>
        </w:rPr>
        <w:t>science, but</w:t>
      </w:r>
      <w:proofErr w:type="gramEnd"/>
      <w:r w:rsidRPr="002B31DF">
        <w:rPr>
          <w:sz w:val="16"/>
        </w:rPr>
        <w:t xml:space="preserve"> is also </w:t>
      </w:r>
      <w:r w:rsidRPr="002B31DF">
        <w:rPr>
          <w:rStyle w:val="Emphasis"/>
        </w:rPr>
        <w:t>reinforced</w:t>
      </w:r>
      <w:r w:rsidRPr="002B31DF">
        <w:rPr>
          <w:sz w:val="16"/>
        </w:rPr>
        <w:t xml:space="preserve"> </w:t>
      </w:r>
      <w:r w:rsidRPr="002B31DF">
        <w:rPr>
          <w:rStyle w:val="StyleUnderline"/>
        </w:rPr>
        <w:t>by</w:t>
      </w:r>
      <w:r w:rsidRPr="002B31DF">
        <w:rPr>
          <w:sz w:val="16"/>
        </w:rPr>
        <w:t xml:space="preserve"> less positive factors such as organizational self-interest and </w:t>
      </w:r>
      <w:r w:rsidRPr="002B6288">
        <w:rPr>
          <w:rStyle w:val="Emphasis"/>
          <w:highlight w:val="green"/>
        </w:rPr>
        <w:t>intellectual culture</w:t>
      </w:r>
      <w:r w:rsidRPr="002B31DF">
        <w:rPr>
          <w:rStyle w:val="StyleUnderline"/>
        </w:rPr>
        <w:t>. As a result</w:t>
      </w:r>
      <w:r w:rsidRPr="002B31DF">
        <w:rPr>
          <w:sz w:val="16"/>
        </w:rPr>
        <w:t xml:space="preserve"> of the latter, many </w:t>
      </w:r>
      <w:r w:rsidRPr="002B31DF">
        <w:rPr>
          <w:rStyle w:val="StyleUnderline"/>
        </w:rPr>
        <w:t xml:space="preserve">political scientists </w:t>
      </w:r>
      <w:r w:rsidRPr="002B6288">
        <w:rPr>
          <w:rStyle w:val="StyleUnderline"/>
          <w:highlight w:val="green"/>
        </w:rPr>
        <w:t>have committed</w:t>
      </w:r>
      <w:r w:rsidRPr="002B31DF">
        <w:rPr>
          <w:rStyle w:val="StyleUnderline"/>
        </w:rPr>
        <w:t xml:space="preserve"> themselves </w:t>
      </w:r>
      <w:r w:rsidRPr="002B6288">
        <w:rPr>
          <w:rStyle w:val="StyleUnderline"/>
          <w:highlight w:val="green"/>
        </w:rPr>
        <w:t>to</w:t>
      </w:r>
      <w:r w:rsidRPr="002B31DF">
        <w:rPr>
          <w:sz w:val="16"/>
        </w:rPr>
        <w:t xml:space="preserve"> </w:t>
      </w:r>
      <w:r w:rsidRPr="002B31DF">
        <w:rPr>
          <w:rStyle w:val="Emphasis"/>
        </w:rPr>
        <w:t>particular</w:t>
      </w:r>
      <w:r w:rsidRPr="002B31DF">
        <w:rPr>
          <w:sz w:val="16"/>
        </w:rPr>
        <w:t xml:space="preserve"> social science </w:t>
      </w:r>
      <w:r w:rsidRPr="002B6288">
        <w:rPr>
          <w:rStyle w:val="Emphasis"/>
          <w:highlight w:val="green"/>
        </w:rPr>
        <w:t>methods</w:t>
      </w:r>
      <w:r w:rsidRPr="002B6288">
        <w:rPr>
          <w:sz w:val="16"/>
          <w:highlight w:val="green"/>
        </w:rPr>
        <w:t xml:space="preserve"> </w:t>
      </w:r>
      <w:r w:rsidRPr="002B6288">
        <w:rPr>
          <w:rStyle w:val="StyleUnderline"/>
          <w:highlight w:val="green"/>
        </w:rPr>
        <w:t>not</w:t>
      </w:r>
      <w:r w:rsidRPr="002B31DF">
        <w:rPr>
          <w:rStyle w:val="StyleUnderline"/>
        </w:rPr>
        <w:t xml:space="preserve"> so much because they </w:t>
      </w:r>
      <w:r w:rsidRPr="002B6288">
        <w:rPr>
          <w:rStyle w:val="StyleUnderline"/>
          <w:highlight w:val="green"/>
        </w:rPr>
        <w:t>believe they</w:t>
      </w:r>
      <w:r w:rsidRPr="002B31DF">
        <w:rPr>
          <w:rStyle w:val="StyleUnderline"/>
        </w:rPr>
        <w:t xml:space="preserve"> will</w:t>
      </w:r>
      <w:r w:rsidRPr="002B31DF">
        <w:rPr>
          <w:sz w:val="16"/>
        </w:rPr>
        <w:t xml:space="preserve"> </w:t>
      </w:r>
      <w:r w:rsidRPr="002B6288">
        <w:rPr>
          <w:rStyle w:val="Emphasis"/>
          <w:highlight w:val="green"/>
        </w:rPr>
        <w:t>illuminate</w:t>
      </w:r>
      <w:r w:rsidRPr="002B31DF">
        <w:rPr>
          <w:sz w:val="16"/>
        </w:rPr>
        <w:t xml:space="preserve"> </w:t>
      </w:r>
      <w:r w:rsidRPr="002B31DF">
        <w:rPr>
          <w:rStyle w:val="Emphasis"/>
        </w:rPr>
        <w:t xml:space="preserve">real-world </w:t>
      </w:r>
      <w:r w:rsidRPr="002B6288">
        <w:rPr>
          <w:rStyle w:val="Emphasis"/>
          <w:highlight w:val="green"/>
        </w:rPr>
        <w:t>policy problems</w:t>
      </w:r>
      <w:r w:rsidRPr="002B6288">
        <w:rPr>
          <w:sz w:val="16"/>
          <w:highlight w:val="green"/>
        </w:rPr>
        <w:t xml:space="preserve"> </w:t>
      </w:r>
      <w:r w:rsidRPr="002B6288">
        <w:rPr>
          <w:rStyle w:val="StyleUnderline"/>
          <w:highlight w:val="green"/>
        </w:rPr>
        <w:t>but because they</w:t>
      </w:r>
      <w:r w:rsidRPr="002B31DF">
        <w:rPr>
          <w:sz w:val="16"/>
        </w:rPr>
        <w:t xml:space="preserve"> serve a vested interest in disciplinary autonomy and </w:t>
      </w:r>
      <w:r w:rsidRPr="002B6288">
        <w:rPr>
          <w:rStyle w:val="Emphasis"/>
          <w:highlight w:val="green"/>
        </w:rPr>
        <w:t>dovetail</w:t>
      </w:r>
      <w:r w:rsidRPr="002B6288">
        <w:rPr>
          <w:sz w:val="16"/>
          <w:highlight w:val="green"/>
        </w:rPr>
        <w:t xml:space="preserve"> </w:t>
      </w:r>
      <w:r w:rsidRPr="002B6288">
        <w:rPr>
          <w:rStyle w:val="StyleUnderline"/>
          <w:highlight w:val="green"/>
        </w:rPr>
        <w:t>with a</w:t>
      </w:r>
      <w:r w:rsidRPr="002B6288">
        <w:rPr>
          <w:sz w:val="16"/>
          <w:highlight w:val="green"/>
        </w:rPr>
        <w:t xml:space="preserve"> </w:t>
      </w:r>
      <w:r w:rsidRPr="002B6288">
        <w:rPr>
          <w:rStyle w:val="Emphasis"/>
          <w:highlight w:val="green"/>
        </w:rPr>
        <w:t>particular image</w:t>
      </w:r>
      <w:r w:rsidRPr="002B31DF">
        <w:rPr>
          <w:sz w:val="16"/>
        </w:rPr>
        <w:t xml:space="preserve"> (mathematized and model-based) of what a “science” of politics should look like. In other words, the professionalization of social science is the root of the enduring relevance question. </w:t>
      </w:r>
      <w:r w:rsidRPr="002B6288">
        <w:rPr>
          <w:rStyle w:val="StyleUnderline"/>
          <w:highlight w:val="green"/>
        </w:rPr>
        <w:t>This</w:t>
      </w:r>
      <w:r w:rsidRPr="002B31DF">
        <w:rPr>
          <w:sz w:val="16"/>
        </w:rPr>
        <w:t xml:space="preserve"> tendency to equate rigor with technique </w:t>
      </w:r>
      <w:r w:rsidRPr="002B31DF">
        <w:rPr>
          <w:rStyle w:val="StyleUnderline"/>
        </w:rPr>
        <w:t xml:space="preserve">imposes </w:t>
      </w:r>
      <w:r w:rsidRPr="002B6288">
        <w:rPr>
          <w:rStyle w:val="Emphasis"/>
          <w:highlight w:val="green"/>
        </w:rPr>
        <w:t>costs</w:t>
      </w:r>
      <w:r w:rsidRPr="002B31DF">
        <w:rPr>
          <w:rStyle w:val="Emphasis"/>
        </w:rPr>
        <w:t xml:space="preserve"> on</w:t>
      </w:r>
      <w:r w:rsidRPr="002B31DF">
        <w:rPr>
          <w:sz w:val="16"/>
        </w:rPr>
        <w:t xml:space="preserve"> the rest of </w:t>
      </w:r>
      <w:r w:rsidRPr="002B6288">
        <w:rPr>
          <w:rStyle w:val="Emphasis"/>
          <w:highlight w:val="green"/>
        </w:rPr>
        <w:t>society</w:t>
      </w:r>
      <w:r w:rsidRPr="002B31DF">
        <w:rPr>
          <w:sz w:val="16"/>
        </w:rPr>
        <w:t xml:space="preserve"> as well as the discipline, especially </w:t>
      </w:r>
      <w:r w:rsidRPr="002B31DF">
        <w:rPr>
          <w:rStyle w:val="StyleUnderline"/>
        </w:rPr>
        <w:t xml:space="preserve">when it excludes a more balanced approach to rigor and relevance of the sort that characterized the subfield of security studies in the </w:t>
      </w:r>
      <w:r w:rsidRPr="002B31DF">
        <w:rPr>
          <w:rStyle w:val="Emphasis"/>
        </w:rPr>
        <w:t>past</w:t>
      </w:r>
      <w:r w:rsidRPr="002B31DF">
        <w:rPr>
          <w:sz w:val="16"/>
        </w:rPr>
        <w:t xml:space="preserve">. On the former, as diplomat George Kennan rightly observed, </w:t>
      </w:r>
      <w:r w:rsidRPr="002B31DF">
        <w:rPr>
          <w:rStyle w:val="StyleUnderline"/>
        </w:rPr>
        <w:t>policymakers</w:t>
      </w:r>
      <w:r w:rsidRPr="002B31DF">
        <w:rPr>
          <w:sz w:val="16"/>
        </w:rPr>
        <w:t xml:space="preserve"> </w:t>
      </w:r>
      <w:r w:rsidRPr="002B31DF">
        <w:rPr>
          <w:rStyle w:val="Emphasis"/>
        </w:rPr>
        <w:t xml:space="preserve">need </w:t>
      </w:r>
      <w:r w:rsidRPr="002B6288">
        <w:rPr>
          <w:rStyle w:val="Emphasis"/>
          <w:highlight w:val="green"/>
        </w:rPr>
        <w:t>academic expertise</w:t>
      </w:r>
      <w:r w:rsidRPr="002B31DF">
        <w:rPr>
          <w:sz w:val="16"/>
        </w:rPr>
        <w:t xml:space="preserve"> </w:t>
      </w:r>
    </w:p>
    <w:p w14:paraId="743D681C" w14:textId="77777777" w:rsidR="00396B33" w:rsidRDefault="00396B33" w:rsidP="000D0758">
      <w:pPr>
        <w:rPr>
          <w:sz w:val="16"/>
        </w:rPr>
      </w:pPr>
    </w:p>
    <w:p w14:paraId="741E2D30" w14:textId="06E4026B" w:rsidR="000D0758" w:rsidRPr="000D0758" w:rsidRDefault="000D0758" w:rsidP="000D0758">
      <w:pPr>
        <w:rPr>
          <w:b/>
          <w:iCs/>
          <w:u w:val="single"/>
        </w:rPr>
      </w:pPr>
      <w:r w:rsidRPr="002B31DF">
        <w:rPr>
          <w:rStyle w:val="StyleUnderline"/>
        </w:rPr>
        <w:t xml:space="preserve">because they </w:t>
      </w:r>
      <w:proofErr w:type="gramStart"/>
      <w:r w:rsidRPr="002B31DF">
        <w:rPr>
          <w:rStyle w:val="StyleUnderline"/>
        </w:rPr>
        <w:t xml:space="preserve">have </w:t>
      </w:r>
      <w:r w:rsidRPr="002B6288">
        <w:rPr>
          <w:rStyle w:val="StyleUnderline"/>
          <w:highlight w:val="green"/>
        </w:rPr>
        <w:t>to</w:t>
      </w:r>
      <w:proofErr w:type="gramEnd"/>
      <w:r w:rsidRPr="002B6288">
        <w:rPr>
          <w:rStyle w:val="StyleUnderline"/>
          <w:highlight w:val="green"/>
        </w:rPr>
        <w:t xml:space="preserve"> make decisions</w:t>
      </w:r>
      <w:r w:rsidRPr="002B31DF">
        <w:rPr>
          <w:rStyle w:val="StyleUnderline"/>
        </w:rPr>
        <w:t xml:space="preserve"> about issues and areas of the world “about which they </w:t>
      </w:r>
      <w:r w:rsidRPr="002B31DF">
        <w:rPr>
          <w:rStyle w:val="Emphasis"/>
        </w:rPr>
        <w:t>cannot be expert and learned</w:t>
      </w:r>
      <w:r w:rsidRPr="002B31DF">
        <w:rPr>
          <w:rStyle w:val="StyleUnderline"/>
        </w:rPr>
        <w:t>.”</w:t>
      </w:r>
      <w:r w:rsidRPr="002B31DF">
        <w:rPr>
          <w:sz w:val="16"/>
        </w:rPr>
        <w:t xml:space="preserve">5 </w:t>
      </w:r>
      <w:r w:rsidRPr="002B31DF">
        <w:rPr>
          <w:rStyle w:val="StyleUnderline"/>
        </w:rPr>
        <w:t>They</w:t>
      </w:r>
      <w:r w:rsidRPr="002B31DF">
        <w:rPr>
          <w:sz w:val="16"/>
        </w:rPr>
        <w:t xml:space="preserve"> </w:t>
      </w:r>
      <w:r w:rsidRPr="002B31DF">
        <w:rPr>
          <w:rStyle w:val="Emphasis"/>
        </w:rPr>
        <w:t>depend on the academy</w:t>
      </w:r>
      <w:r w:rsidRPr="002B31DF">
        <w:rPr>
          <w:sz w:val="16"/>
        </w:rPr>
        <w:t xml:space="preserve"> </w:t>
      </w:r>
      <w:r w:rsidRPr="002B31DF">
        <w:rPr>
          <w:rStyle w:val="StyleUnderline"/>
        </w:rPr>
        <w:t xml:space="preserve">for the raw data—whether quantitative or historical—that they use in decision making. They also rely on the social sciences for the theories they use to analyze and make sense of </w:t>
      </w:r>
      <w:r w:rsidRPr="004B5C9E">
        <w:rPr>
          <w:rStyle w:val="StyleUnderline"/>
        </w:rPr>
        <w:t xml:space="preserve">this data. The </w:t>
      </w:r>
      <w:r w:rsidRPr="00855BE5">
        <w:rPr>
          <w:rStyle w:val="StyleUnderline"/>
        </w:rPr>
        <w:t xml:space="preserve">problem with relying </w:t>
      </w:r>
      <w:r w:rsidRPr="00855BE5">
        <w:rPr>
          <w:rStyle w:val="Emphasis"/>
        </w:rPr>
        <w:t>exclusively</w:t>
      </w:r>
      <w:r w:rsidRPr="00855BE5">
        <w:rPr>
          <w:sz w:val="16"/>
        </w:rPr>
        <w:t xml:space="preserve"> </w:t>
      </w:r>
      <w:r w:rsidRPr="00855BE5">
        <w:rPr>
          <w:rStyle w:val="StyleUnderline"/>
        </w:rPr>
        <w:t xml:space="preserve">on in-house government research to make up for the lack of policy-relevant academic research is that it is </w:t>
      </w:r>
      <w:r w:rsidRPr="00855BE5">
        <w:rPr>
          <w:rStyle w:val="Emphasis"/>
        </w:rPr>
        <w:t>often of low quality</w:t>
      </w:r>
      <w:r w:rsidRPr="00855BE5">
        <w:rPr>
          <w:rStyle w:val="StyleUnderline"/>
        </w:rPr>
        <w:t xml:space="preserve">. The role of the “independent policy analyst” is </w:t>
      </w:r>
      <w:r w:rsidRPr="00855BE5">
        <w:rPr>
          <w:rStyle w:val="Emphasis"/>
        </w:rPr>
        <w:t xml:space="preserve">essential for three reasons: </w:t>
      </w:r>
      <w:r w:rsidRPr="00855BE5">
        <w:rPr>
          <w:sz w:val="16"/>
        </w:rPr>
        <w:t xml:space="preserve">6 He or she </w:t>
      </w:r>
      <w:r w:rsidRPr="00855BE5">
        <w:rPr>
          <w:rStyle w:val="StyleUnderline"/>
        </w:rPr>
        <w:t xml:space="preserve">can </w:t>
      </w:r>
      <w:r w:rsidRPr="00855BE5">
        <w:rPr>
          <w:rStyle w:val="Emphasis"/>
        </w:rPr>
        <w:t>challenge basic policy assumptions</w:t>
      </w:r>
      <w:r w:rsidRPr="00855BE5">
        <w:rPr>
          <w:sz w:val="16"/>
        </w:rPr>
        <w:t xml:space="preserve">. As RAND’s Hans Spier put it, they can </w:t>
      </w:r>
      <w:r w:rsidRPr="00855BE5">
        <w:rPr>
          <w:rStyle w:val="StyleUnderline"/>
        </w:rPr>
        <w:t xml:space="preserve">undertake “research which does </w:t>
      </w:r>
      <w:r w:rsidRPr="00855BE5">
        <w:rPr>
          <w:rStyle w:val="Emphasis"/>
        </w:rPr>
        <w:t>not necessarily take the mission of the military for granted</w:t>
      </w:r>
      <w:r w:rsidRPr="00855BE5">
        <w:rPr>
          <w:sz w:val="16"/>
        </w:rPr>
        <w:t xml:space="preserve"> </w:t>
      </w:r>
      <w:r w:rsidRPr="00855BE5">
        <w:rPr>
          <w:rStyle w:val="StyleUnderline"/>
        </w:rPr>
        <w:t xml:space="preserve">and admits the possibility U.S. </w:t>
      </w:r>
      <w:r w:rsidRPr="00855BE5">
        <w:rPr>
          <w:rStyle w:val="Emphasis"/>
        </w:rPr>
        <w:t>may be wrong”</w:t>
      </w:r>
      <w:r w:rsidRPr="00855BE5">
        <w:rPr>
          <w:sz w:val="16"/>
        </w:rPr>
        <w:t xml:space="preserve">7 </w:t>
      </w:r>
      <w:r w:rsidRPr="00855BE5">
        <w:rPr>
          <w:rStyle w:val="StyleUnderline"/>
        </w:rPr>
        <w:t xml:space="preserve">And </w:t>
      </w:r>
      <w:r w:rsidRPr="00855BE5">
        <w:rPr>
          <w:rStyle w:val="Emphasis"/>
        </w:rPr>
        <w:t>academic</w:t>
      </w:r>
      <w:r w:rsidRPr="00855BE5">
        <w:rPr>
          <w:rStyle w:val="StyleUnderline"/>
        </w:rPr>
        <w:t xml:space="preserve"> social scientists are particularly well suited to this role </w:t>
      </w:r>
      <w:proofErr w:type="gramStart"/>
      <w:r w:rsidRPr="00855BE5">
        <w:rPr>
          <w:rStyle w:val="StyleUnderline"/>
        </w:rPr>
        <w:t>by virtue of the fact that</w:t>
      </w:r>
      <w:proofErr w:type="gramEnd"/>
      <w:r w:rsidRPr="00855BE5">
        <w:rPr>
          <w:rStyle w:val="StyleUnderline"/>
        </w:rPr>
        <w:t xml:space="preserve"> they both </w:t>
      </w:r>
      <w:r w:rsidRPr="00855BE5">
        <w:rPr>
          <w:rStyle w:val="Emphasis"/>
        </w:rPr>
        <w:t>conduct research</w:t>
      </w:r>
      <w:r w:rsidRPr="00855BE5">
        <w:rPr>
          <w:rStyle w:val="StyleUnderline"/>
        </w:rPr>
        <w:t xml:space="preserve"> and </w:t>
      </w:r>
      <w:r w:rsidRPr="00855BE5">
        <w:rPr>
          <w:rStyle w:val="Emphasis"/>
        </w:rPr>
        <w:t xml:space="preserve">also teach future policymakers. </w:t>
      </w:r>
      <w:r w:rsidRPr="00855BE5">
        <w:rPr>
          <w:sz w:val="16"/>
        </w:rPr>
        <w:t xml:space="preserve">Academics have some other advantages over policymakers. </w:t>
      </w:r>
      <w:r w:rsidRPr="00855BE5">
        <w:rPr>
          <w:rStyle w:val="StyleUnderline"/>
        </w:rPr>
        <w:t xml:space="preserve">They have the </w:t>
      </w:r>
      <w:r w:rsidRPr="00855BE5">
        <w:rPr>
          <w:rStyle w:val="Emphasis"/>
        </w:rPr>
        <w:t>time</w:t>
      </w:r>
      <w:r w:rsidRPr="00855BE5">
        <w:rPr>
          <w:rStyle w:val="StyleUnderline"/>
        </w:rPr>
        <w:t xml:space="preserve"> to develop greater</w:t>
      </w:r>
      <w:r w:rsidRPr="00855BE5">
        <w:rPr>
          <w:sz w:val="16"/>
        </w:rPr>
        <w:t xml:space="preserve"> </w:t>
      </w:r>
      <w:r w:rsidRPr="00855BE5">
        <w:rPr>
          <w:rStyle w:val="Emphasis"/>
        </w:rPr>
        <w:t>depth of knowledge</w:t>
      </w:r>
      <w:r w:rsidRPr="00855BE5">
        <w:rPr>
          <w:sz w:val="16"/>
        </w:rPr>
        <w:t xml:space="preserve"> on issues and regions than most policymakers can. </w:t>
      </w:r>
      <w:r w:rsidRPr="00855BE5">
        <w:rPr>
          <w:rStyle w:val="StyleUnderline"/>
        </w:rPr>
        <w:t xml:space="preserve">The institution of </w:t>
      </w:r>
      <w:r w:rsidRPr="00855BE5">
        <w:rPr>
          <w:rStyle w:val="Emphasis"/>
        </w:rPr>
        <w:t>tenure</w:t>
      </w:r>
      <w:r w:rsidRPr="00855BE5">
        <w:rPr>
          <w:rStyle w:val="StyleUnderline"/>
        </w:rPr>
        <w:t xml:space="preserve"> also gives them</w:t>
      </w:r>
      <w:r w:rsidRPr="00855BE5">
        <w:rPr>
          <w:sz w:val="16"/>
        </w:rPr>
        <w:t xml:space="preserve">, at least in theory, </w:t>
      </w:r>
      <w:r w:rsidRPr="00855BE5">
        <w:rPr>
          <w:rStyle w:val="StyleUnderline"/>
        </w:rPr>
        <w:t xml:space="preserve">the freedom to explore </w:t>
      </w:r>
      <w:r w:rsidRPr="00855BE5">
        <w:rPr>
          <w:rStyle w:val="Emphasis"/>
        </w:rPr>
        <w:t>controversial issues</w:t>
      </w:r>
      <w:r w:rsidRPr="00855BE5">
        <w:rPr>
          <w:sz w:val="16"/>
        </w:rPr>
        <w:t xml:space="preserve"> </w:t>
      </w:r>
      <w:r w:rsidRPr="00855BE5">
        <w:rPr>
          <w:rStyle w:val="StyleUnderline"/>
        </w:rPr>
        <w:t xml:space="preserve">and take </w:t>
      </w:r>
      <w:r w:rsidRPr="00855BE5">
        <w:rPr>
          <w:rStyle w:val="Emphasis"/>
        </w:rPr>
        <w:t>unpopular stands</w:t>
      </w:r>
      <w:r w:rsidRPr="00855BE5">
        <w:rPr>
          <w:sz w:val="16"/>
        </w:rPr>
        <w:t xml:space="preserve">. </w:t>
      </w:r>
      <w:r w:rsidRPr="00855BE5">
        <w:rPr>
          <w:rStyle w:val="StyleUnderline"/>
        </w:rPr>
        <w:t xml:space="preserve">And while peer review can homogenize and narrow scholarship, it also plays an indisputably positive role in advancing it. Finally, university-based scholars have less of a vested interest in certain </w:t>
      </w:r>
      <w:r w:rsidRPr="00855BE5">
        <w:rPr>
          <w:rStyle w:val="Emphasis"/>
        </w:rPr>
        <w:t>policies and programs</w:t>
      </w:r>
      <w:r w:rsidRPr="00855BE5">
        <w:rPr>
          <w:sz w:val="16"/>
        </w:rPr>
        <w:t xml:space="preserve"> than do policymakers, though of course that is not to deny that they have their own institutional interests and biases.9 </w:t>
      </w:r>
      <w:r w:rsidRPr="00855BE5">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855BE5">
        <w:rPr>
          <w:sz w:val="16"/>
        </w:rPr>
        <w:t xml:space="preserve">10 They also come to policy issues with a markedly different intellectual orientation than policymakers.11 </w:t>
      </w:r>
      <w:r w:rsidRPr="00855BE5">
        <w:rPr>
          <w:rStyle w:val="StyleUnderline"/>
        </w:rPr>
        <w:t>Rather</w:t>
      </w:r>
      <w:r w:rsidRPr="00855BE5">
        <w:rPr>
          <w:sz w:val="16"/>
        </w:rPr>
        <w:t xml:space="preserve">, my point is simply that </w:t>
      </w:r>
      <w:r w:rsidRPr="00855BE5">
        <w:rPr>
          <w:rStyle w:val="StyleUnderline"/>
        </w:rPr>
        <w:t xml:space="preserve">our democratic political system </w:t>
      </w:r>
      <w:r w:rsidRPr="00855BE5">
        <w:rPr>
          <w:rStyle w:val="Emphasis"/>
        </w:rPr>
        <w:t>depends</w:t>
      </w:r>
      <w:r w:rsidRPr="00855BE5">
        <w:rPr>
          <w:rStyle w:val="StyleUnderline"/>
        </w:rPr>
        <w:t xml:space="preserve"> on</w:t>
      </w:r>
      <w:r w:rsidRPr="00855BE5">
        <w:rPr>
          <w:sz w:val="16"/>
        </w:rPr>
        <w:t xml:space="preserve"> the s</w:t>
      </w:r>
      <w:r w:rsidRPr="002B31DF">
        <w:rPr>
          <w:sz w:val="16"/>
        </w:rPr>
        <w:t xml:space="preserve">uccessful functioning of the marketplace of ideas and checks and balances in which individuals and </w:t>
      </w:r>
      <w:r w:rsidRPr="002B6288">
        <w:rPr>
          <w:rStyle w:val="StyleUnderline"/>
          <w:highlight w:val="green"/>
        </w:rPr>
        <w:t>groups</w:t>
      </w:r>
      <w:r w:rsidRPr="002B31DF">
        <w:rPr>
          <w:rStyle w:val="StyleUnderline"/>
        </w:rPr>
        <w:t xml:space="preserve"> with various strengths and weaknesses</w:t>
      </w:r>
      <w:r w:rsidRPr="002B31DF">
        <w:rPr>
          <w:sz w:val="16"/>
        </w:rPr>
        <w:t xml:space="preserve"> and </w:t>
      </w:r>
      <w:r w:rsidRPr="002B6288">
        <w:rPr>
          <w:rStyle w:val="Emphasis"/>
          <w:highlight w:val="green"/>
        </w:rPr>
        <w:t>offsetting</w:t>
      </w:r>
      <w:r w:rsidRPr="002B31DF">
        <w:rPr>
          <w:sz w:val="16"/>
        </w:rPr>
        <w:t xml:space="preserve"> biases participate in the larger policy debate, thereby compensating for </w:t>
      </w:r>
      <w:r w:rsidRPr="002B6288">
        <w:rPr>
          <w:rStyle w:val="Emphasis"/>
          <w:highlight w:val="green"/>
        </w:rPr>
        <w:t>each other’s limitations</w:t>
      </w:r>
      <w:r w:rsidRPr="002B31DF">
        <w:rPr>
          <w:sz w:val="16"/>
        </w:rPr>
        <w:t xml:space="preserve">.12 </w:t>
      </w:r>
      <w:r w:rsidRPr="002B31DF">
        <w:rPr>
          <w:rStyle w:val="StyleUnderline"/>
        </w:rPr>
        <w:t>We run into trouble when we lack one of these perspectives in policy debates. Indeed</w:t>
      </w:r>
      <w:r w:rsidRPr="002B31DF">
        <w:rPr>
          <w:sz w:val="16"/>
        </w:rPr>
        <w:t xml:space="preserve">, there are instances—the war </w:t>
      </w:r>
      <w:r w:rsidRPr="002B6288">
        <w:rPr>
          <w:rStyle w:val="StyleUnderline"/>
          <w:highlight w:val="green"/>
        </w:rPr>
        <w:t>in</w:t>
      </w:r>
      <w:r w:rsidRPr="002B6288">
        <w:rPr>
          <w:sz w:val="16"/>
          <w:highlight w:val="green"/>
        </w:rPr>
        <w:t xml:space="preserve"> </w:t>
      </w:r>
      <w:r w:rsidRPr="002B6288">
        <w:rPr>
          <w:rStyle w:val="Emphasis"/>
          <w:highlight w:val="green"/>
        </w:rPr>
        <w:t>Vietnam</w:t>
      </w:r>
      <w:r w:rsidRPr="002B6288">
        <w:rPr>
          <w:sz w:val="16"/>
          <w:highlight w:val="green"/>
        </w:rPr>
        <w:t xml:space="preserve"> </w:t>
      </w:r>
      <w:r w:rsidRPr="002B6288">
        <w:rPr>
          <w:rStyle w:val="StyleUnderline"/>
          <w:highlight w:val="green"/>
        </w:rPr>
        <w:t>and</w:t>
      </w:r>
      <w:r w:rsidRPr="002B31DF">
        <w:rPr>
          <w:sz w:val="16"/>
        </w:rPr>
        <w:t xml:space="preserve"> the recent </w:t>
      </w:r>
      <w:r w:rsidRPr="002B6288">
        <w:rPr>
          <w:rStyle w:val="Emphasis"/>
          <w:highlight w:val="green"/>
        </w:rPr>
        <w:t>Iraq</w:t>
      </w:r>
      <w:r w:rsidRPr="002B31DF">
        <w:rPr>
          <w:sz w:val="16"/>
        </w:rPr>
        <w:t xml:space="preserve"> War—in which </w:t>
      </w:r>
      <w:r w:rsidRPr="002B6288">
        <w:rPr>
          <w:rStyle w:val="StyleUnderline"/>
          <w:highlight w:val="green"/>
        </w:rPr>
        <w:t>had</w:t>
      </w:r>
      <w:r w:rsidRPr="00422322">
        <w:rPr>
          <w:rStyle w:val="StyleUnderline"/>
        </w:rPr>
        <w:t xml:space="preserve"> the majority</w:t>
      </w:r>
      <w:r w:rsidRPr="002B31DF">
        <w:rPr>
          <w:rStyle w:val="StyleUnderline"/>
        </w:rPr>
        <w:t xml:space="preserve"> consensus of </w:t>
      </w:r>
      <w:r w:rsidRPr="002B6288">
        <w:rPr>
          <w:rStyle w:val="Emphasis"/>
          <w:highlight w:val="green"/>
        </w:rPr>
        <w:t>scholars</w:t>
      </w:r>
      <w:r w:rsidRPr="002B31DF">
        <w:rPr>
          <w:sz w:val="16"/>
        </w:rPr>
        <w:t xml:space="preserve"> in academia </w:t>
      </w:r>
      <w:r w:rsidRPr="002B6288">
        <w:rPr>
          <w:rStyle w:val="Emphasis"/>
          <w:highlight w:val="green"/>
        </w:rPr>
        <w:t>influenced policy</w:t>
      </w:r>
      <w:r w:rsidRPr="002B31DF">
        <w:rPr>
          <w:sz w:val="16"/>
        </w:rPr>
        <w:t xml:space="preserve">, the country’s </w:t>
      </w:r>
      <w:r w:rsidRPr="002B6288">
        <w:rPr>
          <w:rStyle w:val="StyleUnderline"/>
          <w:highlight w:val="green"/>
        </w:rPr>
        <w:t xml:space="preserve">national interest would have been </w:t>
      </w:r>
      <w:r w:rsidRPr="002B6288">
        <w:rPr>
          <w:rStyle w:val="Emphasis"/>
          <w:highlight w:val="green"/>
        </w:rPr>
        <w:t>better served</w:t>
      </w:r>
      <w:r w:rsidRPr="002B31DF">
        <w:rPr>
          <w:sz w:val="16"/>
        </w:rPr>
        <w:t xml:space="preserve">. As </w:t>
      </w:r>
      <w:r w:rsidRPr="002B31DF">
        <w:rPr>
          <w:rStyle w:val="StyleUnderline"/>
        </w:rPr>
        <w:t>the flawed Iraq War debate</w:t>
      </w:r>
      <w:r w:rsidRPr="002B31DF">
        <w:rPr>
          <w:sz w:val="16"/>
        </w:rPr>
        <w:t xml:space="preserve"> demonstrates, our nation’s marketplace of ideas is </w:t>
      </w:r>
      <w:r w:rsidRPr="002B31DF">
        <w:rPr>
          <w:rStyle w:val="Emphasis"/>
        </w:rPr>
        <w:t>bankrupt</w:t>
      </w:r>
      <w:r w:rsidRPr="002B31DF">
        <w:rPr>
          <w:sz w:val="16"/>
        </w:rPr>
        <w:t xml:space="preserve">, particularly </w:t>
      </w:r>
      <w:r w:rsidRPr="002B31DF">
        <w:rPr>
          <w:rStyle w:val="Emphasis"/>
        </w:rPr>
        <w:t>in national security affairs</w:t>
      </w:r>
      <w:r w:rsidRPr="002B31DF">
        <w:rPr>
          <w:sz w:val="16"/>
        </w:rPr>
        <w:t xml:space="preserve">.13 Of course, </w:t>
      </w:r>
      <w:r w:rsidRPr="002B31DF">
        <w:rPr>
          <w:rStyle w:val="StyleUnderline"/>
        </w:rPr>
        <w:t xml:space="preserve">our political problems run much deeper than just the Beltway/Ivory Tower </w:t>
      </w:r>
      <w:proofErr w:type="gramStart"/>
      <w:r w:rsidRPr="002B31DF">
        <w:rPr>
          <w:rStyle w:val="StyleUnderline"/>
        </w:rPr>
        <w:t>gap, but</w:t>
      </w:r>
      <w:proofErr w:type="gramEnd"/>
      <w:r w:rsidRPr="002B31DF">
        <w:rPr>
          <w:rStyle w:val="StyleUnderline"/>
        </w:rPr>
        <w:t xml:space="preserve"> closing it would represent an </w:t>
      </w:r>
      <w:r w:rsidRPr="002B31DF">
        <w:rPr>
          <w:rStyle w:val="Emphasis"/>
        </w:rPr>
        <w:t>important step in the country’s intellectual recapitalization</w:t>
      </w:r>
      <w:r w:rsidRPr="002B31DF">
        <w:rPr>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2B6288">
        <w:rPr>
          <w:rStyle w:val="StyleUnderline"/>
          <w:highlight w:val="green"/>
        </w:rPr>
        <w:t>No arrangement for</w:t>
      </w:r>
      <w:r w:rsidRPr="002B31DF">
        <w:rPr>
          <w:rStyle w:val="StyleUnderline"/>
        </w:rPr>
        <w:t xml:space="preserve"> the perpetuation of </w:t>
      </w:r>
      <w:r w:rsidRPr="002B6288">
        <w:rPr>
          <w:rStyle w:val="StyleUnderline"/>
          <w:highlight w:val="green"/>
        </w:rPr>
        <w:t xml:space="preserve">thought is </w:t>
      </w:r>
      <w:r w:rsidRPr="002B6288">
        <w:rPr>
          <w:rStyle w:val="Emphasis"/>
          <w:highlight w:val="green"/>
        </w:rPr>
        <w:t>secure</w:t>
      </w:r>
      <w:r w:rsidRPr="002B6288">
        <w:rPr>
          <w:rStyle w:val="StyleUnderline"/>
          <w:highlight w:val="green"/>
        </w:rPr>
        <w:t xml:space="preserve"> if</w:t>
      </w:r>
      <w:r w:rsidRPr="002B31DF">
        <w:rPr>
          <w:rStyle w:val="StyleUnderline"/>
        </w:rPr>
        <w:t xml:space="preserve"> that </w:t>
      </w:r>
      <w:r w:rsidRPr="002B6288">
        <w:rPr>
          <w:rStyle w:val="StyleUnderline"/>
          <w:highlight w:val="green"/>
        </w:rPr>
        <w:t>thought does not</w:t>
      </w:r>
      <w:r w:rsidRPr="002B31DF">
        <w:rPr>
          <w:rStyle w:val="StyleUnderline"/>
        </w:rPr>
        <w:t xml:space="preserve"> make </w:t>
      </w:r>
      <w:r w:rsidRPr="002B6288">
        <w:rPr>
          <w:rStyle w:val="Emphasis"/>
          <w:highlight w:val="green"/>
        </w:rPr>
        <w:t>contact</w:t>
      </w:r>
      <w:r w:rsidRPr="002B31DF">
        <w:rPr>
          <w:rStyle w:val="Emphasis"/>
        </w:rPr>
        <w:t xml:space="preserve"> with </w:t>
      </w:r>
      <w:r w:rsidRPr="002B6288">
        <w:rPr>
          <w:rStyle w:val="Emphasis"/>
          <w:highlight w:val="green"/>
        </w:rPr>
        <w:t>the problems</w:t>
      </w:r>
      <w:r w:rsidRPr="002B31DF">
        <w:rPr>
          <w:rStyle w:val="Emphasis"/>
        </w:rPr>
        <w:t xml:space="preserve"> that </w:t>
      </w:r>
      <w:r w:rsidRPr="002B6288">
        <w:rPr>
          <w:rStyle w:val="Emphasis"/>
          <w:highlight w:val="green"/>
        </w:rPr>
        <w:t>it is presumed to solve</w:t>
      </w:r>
      <w:r w:rsidRPr="002B31DF">
        <w:rPr>
          <w:sz w:val="16"/>
        </w:rPr>
        <w:t xml:space="preserve">.”15 Second, a focus on manipulatable variables makes it more likely that they are testable because the analyst can ensure variation on them. Also, </w:t>
      </w:r>
      <w:r w:rsidRPr="002B31DF">
        <w:rPr>
          <w:rStyle w:val="StyleUnderline"/>
        </w:rPr>
        <w:t>the</w:t>
      </w:r>
      <w:r w:rsidRPr="002B31DF">
        <w:rPr>
          <w:sz w:val="16"/>
        </w:rPr>
        <w:t xml:space="preserve"> </w:t>
      </w:r>
      <w:proofErr w:type="spellStart"/>
      <w:r w:rsidRPr="002B31DF">
        <w:rPr>
          <w:rStyle w:val="Emphasis"/>
        </w:rPr>
        <w:t>hyperspecialization</w:t>
      </w:r>
      <w:proofErr w:type="spellEnd"/>
      <w:r w:rsidRPr="002B31DF">
        <w:rPr>
          <w:sz w:val="16"/>
        </w:rPr>
        <w:t xml:space="preserve"> </w:t>
      </w:r>
      <w:r w:rsidRPr="002B31DF">
        <w:rPr>
          <w:rStyle w:val="StyleUnderline"/>
        </w:rPr>
        <w:t xml:space="preserve">of knowledge today makes it difficult for even scholars in related disciplines to understand </w:t>
      </w:r>
      <w:r w:rsidRPr="002B31DF">
        <w:rPr>
          <w:rStyle w:val="Emphasis"/>
        </w:rPr>
        <w:t>each other</w:t>
      </w:r>
      <w:r w:rsidRPr="002B31DF">
        <w:rPr>
          <w:rStyle w:val="StyleUnderline"/>
        </w:rPr>
        <w:t xml:space="preserve">, much less the </w:t>
      </w:r>
      <w:proofErr w:type="gramStart"/>
      <w:r w:rsidRPr="002B31DF">
        <w:rPr>
          <w:rStyle w:val="Emphasis"/>
        </w:rPr>
        <w:t>general public</w:t>
      </w:r>
      <w:proofErr w:type="gramEnd"/>
      <w:r w:rsidRPr="002B31DF">
        <w:rPr>
          <w:sz w:val="16"/>
        </w:rPr>
        <w:t xml:space="preserve">. </w:t>
      </w:r>
      <w:r w:rsidRPr="002B31DF">
        <w:rPr>
          <w:rStyle w:val="StyleUnderline"/>
        </w:rPr>
        <w:t>Such</w:t>
      </w:r>
      <w:r w:rsidRPr="002B31DF">
        <w:rPr>
          <w:sz w:val="16"/>
        </w:rPr>
        <w:t xml:space="preserve"> </w:t>
      </w:r>
      <w:r w:rsidRPr="002B31DF">
        <w:rPr>
          <w:rStyle w:val="Emphasis"/>
        </w:rPr>
        <w:t>intellectual fragmentation</w:t>
      </w:r>
      <w:r w:rsidRPr="002B31DF">
        <w:rPr>
          <w:sz w:val="16"/>
        </w:rPr>
        <w:t xml:space="preserve"> </w:t>
      </w:r>
      <w:r w:rsidRPr="002B31DF">
        <w:rPr>
          <w:rStyle w:val="StyleUnderline"/>
        </w:rPr>
        <w:t xml:space="preserve">makes the application of scholarly knowledge to </w:t>
      </w:r>
      <w:r w:rsidRPr="002B31DF">
        <w:rPr>
          <w:rStyle w:val="Emphasis"/>
        </w:rPr>
        <w:t>policymaking</w:t>
      </w:r>
      <w:r w:rsidRPr="002B31DF">
        <w:rPr>
          <w:rStyle w:val="StyleUnderline"/>
        </w:rPr>
        <w:t xml:space="preserve"> extremely </w:t>
      </w:r>
      <w:r w:rsidRPr="002B31DF">
        <w:rPr>
          <w:rStyle w:val="Emphasis"/>
        </w:rPr>
        <w:t>difficult</w:t>
      </w:r>
      <w:r w:rsidRPr="002B31DF">
        <w:rPr>
          <w:sz w:val="16"/>
        </w:rPr>
        <w:t xml:space="preserve">. </w:t>
      </w:r>
      <w:r w:rsidRPr="002B31DF">
        <w:rPr>
          <w:rStyle w:val="StyleUnderline"/>
        </w:rPr>
        <w:t xml:space="preserve">Therefore, a deeper and more </w:t>
      </w:r>
      <w:r w:rsidRPr="002B31DF">
        <w:rPr>
          <w:rStyle w:val="Emphasis"/>
        </w:rPr>
        <w:t>regular engagement</w:t>
      </w:r>
      <w:r w:rsidRPr="002B31DF">
        <w:rPr>
          <w:sz w:val="16"/>
        </w:rPr>
        <w:t xml:space="preserve"> </w:t>
      </w:r>
      <w:r w:rsidRPr="002B31DF">
        <w:rPr>
          <w:rStyle w:val="StyleUnderline"/>
        </w:rPr>
        <w:t xml:space="preserve">between the Ivory Tower and the Beltway will be </w:t>
      </w:r>
      <w:r w:rsidRPr="002B31DF">
        <w:rPr>
          <w:rStyle w:val="Emphasis"/>
        </w:rPr>
        <w:t>mutually beneficial</w:t>
      </w:r>
      <w:r w:rsidRPr="002B31DF">
        <w:rPr>
          <w:rStyle w:val="StyleUnderline"/>
        </w:rPr>
        <w:t xml:space="preserve"> </w:t>
      </w:r>
      <w:r w:rsidRPr="002B31DF">
        <w:rPr>
          <w:sz w:val="16"/>
        </w:rPr>
        <w:t xml:space="preserve">for both sides.16 Ultimately, </w:t>
      </w:r>
      <w:r w:rsidRPr="002B31DF">
        <w:rPr>
          <w:rStyle w:val="StyleUnderline"/>
        </w:rPr>
        <w:t xml:space="preserve">even the most sophisticated social science will be judged by </w:t>
      </w:r>
      <w:r w:rsidRPr="002B31DF">
        <w:rPr>
          <w:rStyle w:val="Emphasis"/>
        </w:rPr>
        <w:t>what it tells us about things that affect the lives of large numbers of people and which policymakers</w:t>
      </w:r>
      <w:r w:rsidRPr="002B31DF">
        <w:rPr>
          <w:sz w:val="16"/>
        </w:rPr>
        <w:t xml:space="preserve"> therefore </w:t>
      </w:r>
      <w:r w:rsidRPr="002B31DF">
        <w:rPr>
          <w:rStyle w:val="Emphasis"/>
        </w:rPr>
        <w:t>seek to influence</w:t>
      </w:r>
      <w:r w:rsidRPr="002B31DF">
        <w:rPr>
          <w:sz w:val="16"/>
        </w:rPr>
        <w:t xml:space="preserve"> and control.17 </w:t>
      </w:r>
      <w:r w:rsidRPr="002B31DF">
        <w:rPr>
          <w:rStyle w:val="StyleUnderline"/>
        </w:rPr>
        <w:t xml:space="preserve">The recurrent congressional debates about National Science Foundation funding for political science highlight the </w:t>
      </w:r>
      <w:r w:rsidRPr="002B31DF">
        <w:rPr>
          <w:rStyle w:val="Emphasis"/>
        </w:rPr>
        <w:t>direct costs to the discipline</w:t>
      </w:r>
      <w:r w:rsidRPr="002B31DF">
        <w:rPr>
          <w:sz w:val="16"/>
        </w:rPr>
        <w:t xml:space="preserve"> </w:t>
      </w:r>
      <w:r w:rsidRPr="002B31DF">
        <w:rPr>
          <w:rStyle w:val="StyleUnderline"/>
        </w:rPr>
        <w:t>of not being able to justify itself in terms of broader impact on the rest of society</w:t>
      </w:r>
      <w:r w:rsidRPr="002B31DF">
        <w:rPr>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2B31DF">
        <w:rPr>
          <w:rStyle w:val="StyleUnderline"/>
        </w:rPr>
        <w:t>When the academy fails</w:t>
      </w:r>
      <w:r w:rsidRPr="002B31DF">
        <w:rPr>
          <w:sz w:val="16"/>
        </w:rPr>
        <w:t xml:space="preserve"> on that score, </w:t>
      </w:r>
      <w:r w:rsidRPr="002B31DF">
        <w:rPr>
          <w:rStyle w:val="StyleUnderline"/>
        </w:rPr>
        <w:t xml:space="preserve">it can </w:t>
      </w:r>
      <w:r w:rsidRPr="002B31DF">
        <w:rPr>
          <w:rStyle w:val="Emphasis"/>
        </w:rPr>
        <w:t>undermine</w:t>
      </w:r>
      <w:r w:rsidRPr="002B31DF">
        <w:rPr>
          <w:sz w:val="16"/>
        </w:rPr>
        <w:t xml:space="preserve"> that </w:t>
      </w:r>
      <w:r w:rsidRPr="002B31DF">
        <w:rPr>
          <w:rStyle w:val="Emphasis"/>
        </w:rPr>
        <w:t>support</w:t>
      </w:r>
      <w:r w:rsidRPr="002B31DF">
        <w:rPr>
          <w:sz w:val="16"/>
        </w:rPr>
        <w:t xml:space="preserve">.19 </w:t>
      </w:r>
      <w:r w:rsidRPr="002B31DF">
        <w:rPr>
          <w:rStyle w:val="StyleUnderline"/>
        </w:rPr>
        <w:t xml:space="preserve">Political science’s subfield of international security studies can plausibly claim to save large amounts of money and even lives and so its </w:t>
      </w:r>
      <w:r w:rsidRPr="002B31DF">
        <w:rPr>
          <w:rStyle w:val="Emphasis"/>
        </w:rPr>
        <w:t xml:space="preserve">increasing </w:t>
      </w:r>
      <w:r w:rsidRPr="00475EFB">
        <w:rPr>
          <w:rStyle w:val="Emphasis"/>
        </w:rPr>
        <w:t>marginalization</w:t>
      </w:r>
      <w:r w:rsidRPr="002B31DF">
        <w:rPr>
          <w:rStyle w:val="StyleUnderline"/>
        </w:rPr>
        <w:t xml:space="preserve"> is a </w:t>
      </w:r>
      <w:r w:rsidRPr="002B31DF">
        <w:rPr>
          <w:rStyle w:val="Emphasis"/>
        </w:rPr>
        <w:t xml:space="preserve">self-inflicted wound on the discipline. </w:t>
      </w:r>
      <w:r w:rsidRPr="002B31DF">
        <w:rPr>
          <w:sz w:val="16"/>
        </w:rPr>
        <w:t xml:space="preserve">Response to Objections There </w:t>
      </w:r>
      <w:proofErr w:type="gramStart"/>
      <w:r w:rsidRPr="002B31DF">
        <w:rPr>
          <w:sz w:val="16"/>
        </w:rPr>
        <w:t>are</w:t>
      </w:r>
      <w:proofErr w:type="gramEnd"/>
      <w:r w:rsidRPr="002B31DF">
        <w:rPr>
          <w:sz w:val="16"/>
        </w:rPr>
        <w:t xml:space="preserv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Kruzel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Silvert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B31DF">
        <w:rPr>
          <w:sz w:val="16"/>
        </w:rPr>
        <w:t>triclde</w:t>
      </w:r>
      <w:proofErr w:type="spellEnd"/>
      <w:r w:rsidRPr="002B31DF">
        <w:rPr>
          <w:sz w:val="16"/>
        </w:rPr>
        <w:t xml:space="preserve"> down, even with better communication.45 In other words, it is not the medium that matters as much as the message. And the message must be made more intelligible and useful to policymakers and the </w:t>
      </w:r>
      <w:proofErr w:type="gramStart"/>
      <w:r w:rsidRPr="002B31DF">
        <w:rPr>
          <w:sz w:val="16"/>
        </w:rPr>
        <w:t>general public</w:t>
      </w:r>
      <w:proofErr w:type="gramEnd"/>
      <w:r w:rsidRPr="002B31DF">
        <w:rPr>
          <w:sz w:val="16"/>
        </w:rPr>
        <w:t xml:space="preserve">.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B31DF">
        <w:rPr>
          <w:sz w:val="16"/>
        </w:rPr>
        <w:t>evaluations</w:t>
      </w:r>
      <w:proofErr w:type="gramEnd"/>
      <w:r w:rsidRPr="002B31DF">
        <w:rPr>
          <w:sz w:val="16"/>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w:t>
      </w:r>
      <w:r w:rsidRPr="00475EFB">
        <w:rPr>
          <w:sz w:val="16"/>
        </w:rPr>
        <w:t xml:space="preserve">though policymakers did not find them so.56 As one CIA analyst warned, “Social scientists commonly define policy-relevant research far more broadly than the foreign policy community does.”57 </w:t>
      </w:r>
      <w:r w:rsidRPr="00475EFB">
        <w:rPr>
          <w:rStyle w:val="StyleUnderline"/>
        </w:rPr>
        <w:t>A</w:t>
      </w:r>
      <w:r w:rsidRPr="00475EFB">
        <w:rPr>
          <w:sz w:val="16"/>
        </w:rPr>
        <w:t xml:space="preserve"> seventh potential </w:t>
      </w:r>
      <w:r w:rsidRPr="00475EFB">
        <w:rPr>
          <w:rStyle w:val="Emphasis"/>
        </w:rPr>
        <w:t>criticism</w:t>
      </w:r>
      <w:r w:rsidRPr="00475EFB">
        <w:rPr>
          <w:sz w:val="16"/>
        </w:rPr>
        <w:t xml:space="preserve"> </w:t>
      </w:r>
      <w:r w:rsidRPr="00475EFB">
        <w:rPr>
          <w:rStyle w:val="StyleUnderline"/>
        </w:rPr>
        <w:t xml:space="preserve">of my argument is there are </w:t>
      </w:r>
      <w:r w:rsidRPr="00475EFB">
        <w:rPr>
          <w:rStyle w:val="Emphasis"/>
        </w:rPr>
        <w:t>other forms of “relevance”</w:t>
      </w:r>
      <w:r w:rsidRPr="00475EFB">
        <w:rPr>
          <w:sz w:val="16"/>
        </w:rPr>
        <w:t xml:space="preserve"> </w:t>
      </w:r>
      <w:r w:rsidRPr="00475EFB">
        <w:rPr>
          <w:rStyle w:val="StyleUnderline"/>
        </w:rPr>
        <w:t>beyond just influencing government policymakers by offering policy recommendations to which scholars should aspire.</w:t>
      </w:r>
      <w:r w:rsidRPr="00475EFB">
        <w:rPr>
          <w:sz w:val="16"/>
        </w:rPr>
        <w:t xml:space="preserve">58 Especially in a democratic political system, a scholar’s vocation for politics </w:t>
      </w:r>
      <w:r w:rsidRPr="00475EFB">
        <w:rPr>
          <w:rStyle w:val="StyleUnderline"/>
        </w:rPr>
        <w:t>can also involve</w:t>
      </w:r>
      <w:r w:rsidRPr="00475EFB">
        <w:rPr>
          <w:sz w:val="16"/>
        </w:rPr>
        <w:t xml:space="preserve"> </w:t>
      </w:r>
      <w:r w:rsidRPr="00475EFB">
        <w:rPr>
          <w:rStyle w:val="Emphasis"/>
        </w:rPr>
        <w:t>educating students</w:t>
      </w:r>
      <w:r w:rsidRPr="00475EFB">
        <w:rPr>
          <w:sz w:val="16"/>
        </w:rPr>
        <w:t xml:space="preserve"> </w:t>
      </w:r>
      <w:r w:rsidRPr="00475EFB">
        <w:rPr>
          <w:rStyle w:val="StyleUnderline"/>
        </w:rPr>
        <w:t xml:space="preserve">and </w:t>
      </w:r>
      <w:r w:rsidRPr="00475EFB">
        <w:rPr>
          <w:rStyle w:val="Emphasis"/>
        </w:rPr>
        <w:t>informing the</w:t>
      </w:r>
      <w:r w:rsidRPr="00475EFB">
        <w:rPr>
          <w:sz w:val="16"/>
        </w:rPr>
        <w:t xml:space="preserve"> wider </w:t>
      </w:r>
      <w:r w:rsidRPr="00475EFB">
        <w:rPr>
          <w:rStyle w:val="Emphasis"/>
        </w:rPr>
        <w:t>public</w:t>
      </w:r>
      <w:r w:rsidRPr="00475EFB">
        <w:rPr>
          <w:sz w:val="16"/>
        </w:rPr>
        <w:t xml:space="preserve"> </w:t>
      </w:r>
      <w:r w:rsidRPr="00475EFB">
        <w:rPr>
          <w:rStyle w:val="StyleUnderline"/>
        </w:rPr>
        <w:t>about</w:t>
      </w:r>
      <w:r w:rsidRPr="00475EFB">
        <w:rPr>
          <w:sz w:val="16"/>
        </w:rPr>
        <w:t xml:space="preserve"> </w:t>
      </w:r>
      <w:r w:rsidRPr="00475EFB">
        <w:rPr>
          <w:rStyle w:val="Emphasis"/>
        </w:rPr>
        <w:t>pressing issues</w:t>
      </w:r>
      <w:r w:rsidRPr="00475EFB">
        <w:rPr>
          <w:sz w:val="16"/>
        </w:rPr>
        <w:t xml:space="preserve"> of policy. </w:t>
      </w:r>
      <w:r w:rsidRPr="00475EFB">
        <w:rPr>
          <w:rStyle w:val="StyleUnderline"/>
        </w:rPr>
        <w:t>Moreover, an engaged scholar could serve with</w:t>
      </w:r>
      <w:r w:rsidRPr="00475EFB">
        <w:rPr>
          <w:sz w:val="16"/>
        </w:rPr>
        <w:t xml:space="preserve"> </w:t>
      </w:r>
      <w:r w:rsidRPr="00475EFB">
        <w:rPr>
          <w:rStyle w:val="Emphasis"/>
        </w:rPr>
        <w:t>n</w:t>
      </w:r>
      <w:r w:rsidRPr="00475EFB">
        <w:rPr>
          <w:sz w:val="16"/>
        </w:rPr>
        <w:t>on</w:t>
      </w:r>
      <w:r w:rsidRPr="00475EFB">
        <w:rPr>
          <w:rStyle w:val="Emphasis"/>
        </w:rPr>
        <w:t>g</w:t>
      </w:r>
      <w:r w:rsidRPr="00475EFB">
        <w:rPr>
          <w:sz w:val="16"/>
        </w:rPr>
        <w:t xml:space="preserve">overnmental and private </w:t>
      </w:r>
      <w:r w:rsidRPr="00475EFB">
        <w:rPr>
          <w:rStyle w:val="Emphasis"/>
        </w:rPr>
        <w:t>o</w:t>
      </w:r>
      <w:r w:rsidRPr="00475EFB">
        <w:rPr>
          <w:sz w:val="16"/>
        </w:rPr>
        <w:t>rganization</w:t>
      </w:r>
      <w:r w:rsidRPr="00475EFB">
        <w:rPr>
          <w:rStyle w:val="Emphasis"/>
        </w:rPr>
        <w:t>s</w:t>
      </w:r>
      <w:r w:rsidRPr="00475EFB">
        <w:rPr>
          <w:sz w:val="16"/>
        </w:rPr>
        <w:t xml:space="preserve"> </w:t>
      </w:r>
      <w:r w:rsidRPr="00475EFB">
        <w:rPr>
          <w:rStyle w:val="StyleUnderline"/>
        </w:rPr>
        <w:t>rather than just through government</w:t>
      </w:r>
      <w:r w:rsidRPr="00475EFB">
        <w:rPr>
          <w:sz w:val="16"/>
        </w:rPr>
        <w:t xml:space="preserve"> service. </w:t>
      </w:r>
      <w:r w:rsidRPr="00475EFB">
        <w:rPr>
          <w:rStyle w:val="StyleUnderline"/>
        </w:rPr>
        <w:t>While there is</w:t>
      </w:r>
      <w:r w:rsidRPr="00475EFB">
        <w:rPr>
          <w:sz w:val="16"/>
        </w:rPr>
        <w:t xml:space="preserve"> </w:t>
      </w:r>
      <w:r w:rsidRPr="00475EFB">
        <w:rPr>
          <w:rStyle w:val="Emphasis"/>
        </w:rPr>
        <w:t>no doubt</w:t>
      </w:r>
      <w:r w:rsidRPr="00475EFB">
        <w:rPr>
          <w:sz w:val="16"/>
        </w:rPr>
        <w:t xml:space="preserve"> </w:t>
      </w:r>
      <w:r w:rsidRPr="00475EFB">
        <w:rPr>
          <w:rStyle w:val="StyleUnderline"/>
        </w:rPr>
        <w:t xml:space="preserve">that policy influence is broader than just affecting </w:t>
      </w:r>
      <w:r w:rsidRPr="00475EFB">
        <w:rPr>
          <w:rStyle w:val="Emphasis"/>
        </w:rPr>
        <w:t>government policy</w:t>
      </w:r>
      <w:r w:rsidRPr="00475EFB">
        <w:rPr>
          <w:rStyle w:val="StyleUnderline"/>
        </w:rPr>
        <w:t xml:space="preserve">, that is </w:t>
      </w:r>
      <w:r w:rsidRPr="00475EFB">
        <w:rPr>
          <w:rStyle w:val="Emphasis"/>
        </w:rPr>
        <w:t>ultimately</w:t>
      </w:r>
      <w:r w:rsidRPr="00475EFB">
        <w:rPr>
          <w:rStyle w:val="StyleUnderline"/>
        </w:rPr>
        <w:t xml:space="preserve"> the</w:t>
      </w:r>
      <w:r w:rsidRPr="00475EFB">
        <w:rPr>
          <w:sz w:val="16"/>
        </w:rPr>
        <w:t xml:space="preserve"> </w:t>
      </w:r>
      <w:r w:rsidRPr="00475EFB">
        <w:rPr>
          <w:rStyle w:val="Emphasis"/>
        </w:rPr>
        <w:t>goal of the enterprise</w:t>
      </w:r>
      <w:r w:rsidRPr="00475EFB">
        <w:rPr>
          <w:rStyle w:val="StyleUnderline"/>
        </w:rPr>
        <w:t xml:space="preserve">, either directly through policymakers or indirectly through the media or the public. Moreover, it is the </w:t>
      </w:r>
      <w:r w:rsidRPr="00475EFB">
        <w:rPr>
          <w:rStyle w:val="Emphasis"/>
        </w:rPr>
        <w:t>clearest</w:t>
      </w:r>
      <w:r w:rsidRPr="002B31DF">
        <w:rPr>
          <w:rStyle w:val="Emphasis"/>
        </w:rPr>
        <w:t xml:space="preserve"> and most demanding standard of relevance available</w:t>
      </w:r>
      <w:r w:rsidRPr="002B31DF">
        <w:rPr>
          <w:rStyle w:val="StyleUnderline"/>
        </w:rPr>
        <w:t xml:space="preserve">. </w:t>
      </w:r>
      <w:proofErr w:type="gramStart"/>
      <w:r w:rsidRPr="002B31DF">
        <w:rPr>
          <w:rStyle w:val="StyleUnderline"/>
        </w:rPr>
        <w:t>So</w:t>
      </w:r>
      <w:proofErr w:type="gramEnd"/>
      <w:r w:rsidRPr="002B31DF">
        <w:rPr>
          <w:rStyle w:val="StyleUnderline"/>
        </w:rPr>
        <w:t xml:space="preserve"> if we want to</w:t>
      </w:r>
      <w:r w:rsidRPr="002B31DF">
        <w:rPr>
          <w:sz w:val="16"/>
        </w:rPr>
        <w:t xml:space="preserve"> </w:t>
      </w:r>
      <w:r w:rsidRPr="002B31DF">
        <w:rPr>
          <w:rStyle w:val="Emphasis"/>
        </w:rPr>
        <w:t>understand when and how</w:t>
      </w:r>
      <w:r w:rsidRPr="002B31DF">
        <w:rPr>
          <w:sz w:val="16"/>
        </w:rPr>
        <w:t xml:space="preserve"> </w:t>
      </w:r>
      <w:r w:rsidRPr="002B31DF">
        <w:rPr>
          <w:rStyle w:val="StyleUnderline"/>
        </w:rPr>
        <w:t xml:space="preserve">social science matters to policymakers that is the most </w:t>
      </w:r>
      <w:r w:rsidRPr="002B31DF">
        <w:rPr>
          <w:rStyle w:val="Emphasis"/>
        </w:rPr>
        <w:t>important</w:t>
      </w:r>
      <w:r w:rsidRPr="002B31DF">
        <w:rPr>
          <w:rStyle w:val="StyleUnderline"/>
        </w:rPr>
        <w:t xml:space="preserve">, if not the </w:t>
      </w:r>
      <w:r w:rsidRPr="002B31DF">
        <w:rPr>
          <w:rStyle w:val="Emphasis"/>
        </w:rPr>
        <w:t>only</w:t>
      </w:r>
      <w:r w:rsidRPr="002B31DF">
        <w:rPr>
          <w:rStyle w:val="StyleUnderline"/>
        </w:rPr>
        <w:t>, aspect of it to consider</w:t>
      </w:r>
      <w:r w:rsidRPr="002B31DF">
        <w:rPr>
          <w:sz w:val="16"/>
        </w:rPr>
        <w:t xml:space="preserve">.59 Finally, many political scientists share Daniel Drezner’s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B31DF">
        <w:rPr>
          <w:sz w:val="16"/>
        </w:rPr>
        <w:t>Talcing</w:t>
      </w:r>
      <w:proofErr w:type="spellEnd"/>
      <w:r w:rsidRPr="002B31DF">
        <w:rPr>
          <w:sz w:val="16"/>
        </w:rPr>
        <w:t xml:space="preserve"> an equally impractical tack, Hungarian physicist Leo Szilard wrote to </w:t>
      </w:r>
      <w:proofErr w:type="spellStart"/>
      <w:r w:rsidRPr="002B31DF">
        <w:rPr>
          <w:sz w:val="16"/>
        </w:rPr>
        <w:t>Franldin</w:t>
      </w:r>
      <w:proofErr w:type="spellEnd"/>
      <w:r w:rsidRPr="002B31DF">
        <w:rPr>
          <w:sz w:val="16"/>
        </w:rPr>
        <w:t xml:space="preserve"> Delano Roosevelt’s science adviser Vannevar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w:t>
      </w:r>
      <w:r w:rsidRPr="001B2927">
        <w:rPr>
          <w:sz w:val="16"/>
        </w:rPr>
        <w:t xml:space="preserve">Done? </w:t>
      </w:r>
      <w:r w:rsidRPr="001B2927">
        <w:rPr>
          <w:rStyle w:val="StyleUnderline"/>
        </w:rPr>
        <w:t>There are</w:t>
      </w:r>
      <w:r w:rsidRPr="001B2927">
        <w:rPr>
          <w:sz w:val="16"/>
        </w:rPr>
        <w:t xml:space="preserve">, of course, some </w:t>
      </w:r>
      <w:r w:rsidRPr="001B2927">
        <w:rPr>
          <w:rStyle w:val="Emphasis"/>
        </w:rPr>
        <w:t>nuts-and-bolts</w:t>
      </w:r>
      <w:r w:rsidRPr="001B2927">
        <w:rPr>
          <w:sz w:val="16"/>
        </w:rPr>
        <w:t xml:space="preserve"> </w:t>
      </w:r>
      <w:r w:rsidRPr="001B2927">
        <w:rPr>
          <w:rStyle w:val="StyleUnderline"/>
        </w:rPr>
        <w:t>issues that scholars should be mindful of if they want to participate in the broader policy debate</w:t>
      </w:r>
      <w:r w:rsidRPr="001B2927">
        <w:rPr>
          <w:sz w:val="16"/>
        </w:rPr>
        <w:t xml:space="preserve">. Since policymakers have short attention spans given the number and breadth of issues they </w:t>
      </w:r>
      <w:proofErr w:type="gramStart"/>
      <w:r w:rsidRPr="001B2927">
        <w:rPr>
          <w:sz w:val="16"/>
        </w:rPr>
        <w:t>have to</w:t>
      </w:r>
      <w:proofErr w:type="gramEnd"/>
      <w:r w:rsidRPr="001B2927">
        <w:rPr>
          <w:sz w:val="16"/>
        </w:rPr>
        <w:t xml:space="preserve"> deal with, scholarly efforts to engage them need to be brief in conveying their ideas.70 This explains why Op/Eds are particularly influential and why so many are optimistic that blogs could play a similar role. Moreover, </w:t>
      </w:r>
      <w:r w:rsidRPr="001B2927">
        <w:rPr>
          <w:rStyle w:val="StyleUnderline"/>
        </w:rPr>
        <w:t>policymakers find much current scholarly work</w:t>
      </w:r>
      <w:r w:rsidRPr="001B2927">
        <w:rPr>
          <w:sz w:val="16"/>
        </w:rPr>
        <w:t>—from across the methodological spectrum—</w:t>
      </w:r>
      <w:r w:rsidRPr="001B2927">
        <w:rPr>
          <w:rStyle w:val="Emphasis"/>
        </w:rPr>
        <w:t>inaccessible</w:t>
      </w:r>
      <w:r w:rsidRPr="001B2927">
        <w:rPr>
          <w:sz w:val="16"/>
        </w:rPr>
        <w:t xml:space="preserve">. The common sentiment animating their views is that </w:t>
      </w:r>
      <w:r w:rsidRPr="001B2927">
        <w:rPr>
          <w:rStyle w:val="StyleUnderline"/>
        </w:rPr>
        <w:t xml:space="preserve">scholars should </w:t>
      </w:r>
      <w:r w:rsidRPr="001B2927">
        <w:rPr>
          <w:rStyle w:val="Emphasis"/>
        </w:rPr>
        <w:t>cut</w:t>
      </w:r>
      <w:r w:rsidRPr="001B2927">
        <w:rPr>
          <w:sz w:val="16"/>
        </w:rPr>
        <w:t xml:space="preserve"> the </w:t>
      </w:r>
      <w:r w:rsidRPr="001B2927">
        <w:rPr>
          <w:rStyle w:val="Emphasis"/>
        </w:rPr>
        <w:t>jargon</w:t>
      </w:r>
      <w:r w:rsidRPr="001B2927">
        <w:rPr>
          <w:sz w:val="16"/>
        </w:rPr>
        <w:t xml:space="preserve">. Policymakers don’t want scholars to write in Greek or French, but rather just plain English.71 There are also some much bigger issues undergirding the relevance question.72 To begin with, </w:t>
      </w:r>
      <w:r w:rsidRPr="001B2927">
        <w:rPr>
          <w:rStyle w:val="StyleUnderline"/>
        </w:rPr>
        <w:t xml:space="preserve">political science needs to </w:t>
      </w:r>
      <w:r w:rsidRPr="001B2927">
        <w:rPr>
          <w:rStyle w:val="Emphasis"/>
        </w:rPr>
        <w:t>rethink how it balances</w:t>
      </w:r>
      <w:r w:rsidRPr="001B2927">
        <w:rPr>
          <w:sz w:val="16"/>
        </w:rPr>
        <w:t xml:space="preserve"> scholarly </w:t>
      </w:r>
      <w:r w:rsidRPr="001B2927">
        <w:rPr>
          <w:rStyle w:val="Emphasis"/>
        </w:rPr>
        <w:t>rigor with practical application</w:t>
      </w:r>
      <w:r w:rsidRPr="001B2927">
        <w:rPr>
          <w:rStyle w:val="StyleUnderline"/>
        </w:rPr>
        <w:t>. There is a</w:t>
      </w:r>
      <w:r w:rsidRPr="001B2927">
        <w:rPr>
          <w:sz w:val="16"/>
        </w:rPr>
        <w:t xml:space="preserve"> </w:t>
      </w:r>
      <w:r w:rsidRPr="001B2927">
        <w:rPr>
          <w:rStyle w:val="Emphasis"/>
        </w:rPr>
        <w:t>middle ground</w:t>
      </w:r>
      <w:r w:rsidRPr="001B2927">
        <w:rPr>
          <w:sz w:val="16"/>
        </w:rPr>
        <w:t xml:space="preserve"> </w:t>
      </w:r>
      <w:r w:rsidRPr="001B2927">
        <w:rPr>
          <w:rStyle w:val="StyleUnderline"/>
        </w:rPr>
        <w:t>between policy analysis and journalism</w:t>
      </w:r>
      <w:r w:rsidRPr="001B2927">
        <w:rPr>
          <w:sz w:val="16"/>
        </w:rPr>
        <w:t xml:space="preserve">, on one side, </w:t>
      </w:r>
      <w:r w:rsidRPr="001B2927">
        <w:rPr>
          <w:rStyle w:val="StyleUnderline"/>
        </w:rPr>
        <w:t>and</w:t>
      </w:r>
      <w:r w:rsidRPr="001B2927">
        <w:rPr>
          <w:sz w:val="16"/>
        </w:rPr>
        <w:t xml:space="preserve"> </w:t>
      </w:r>
      <w:r w:rsidRPr="001B2927">
        <w:rPr>
          <w:rStyle w:val="Emphasis"/>
        </w:rPr>
        <w:t>scholastic irrelevance</w:t>
      </w:r>
      <w:r w:rsidRPr="001B2927">
        <w:rPr>
          <w:sz w:val="16"/>
        </w:rPr>
        <w:t xml:space="preserve"> on the other.73 </w:t>
      </w:r>
      <w:r w:rsidRPr="001B2927">
        <w:rPr>
          <w:rStyle w:val="StyleUnderline"/>
        </w:rPr>
        <w:t>The</w:t>
      </w:r>
      <w:r w:rsidRPr="001B2927">
        <w:rPr>
          <w:sz w:val="16"/>
        </w:rPr>
        <w:t xml:space="preserve"> </w:t>
      </w:r>
      <w:r w:rsidRPr="001B2927">
        <w:rPr>
          <w:rStyle w:val="Emphasis"/>
        </w:rPr>
        <w:t>best approach</w:t>
      </w:r>
      <w:r w:rsidRPr="001B2927">
        <w:rPr>
          <w:sz w:val="16"/>
        </w:rPr>
        <w:t xml:space="preserve"> to balancing scholarly rigor with continuing policy relevance </w:t>
      </w:r>
      <w:r w:rsidRPr="001B2927">
        <w:rPr>
          <w:rStyle w:val="StyleUnderline"/>
        </w:rPr>
        <w:t>is</w:t>
      </w:r>
      <w:r w:rsidRPr="001B2927">
        <w:rPr>
          <w:sz w:val="16"/>
        </w:rPr>
        <w:t xml:space="preserve"> </w:t>
      </w:r>
      <w:r w:rsidRPr="001B2927">
        <w:rPr>
          <w:rStyle w:val="Emphasis"/>
        </w:rPr>
        <w:t>methodological pluralism</w:t>
      </w:r>
      <w:r w:rsidRPr="001B2927">
        <w:rPr>
          <w:rStyle w:val="StyleUnderline"/>
        </w:rPr>
        <w:t xml:space="preserve">, which includes a commitment to using not </w:t>
      </w:r>
      <w:r w:rsidRPr="001B2927">
        <w:rPr>
          <w:rStyle w:val="Emphasis"/>
        </w:rPr>
        <w:t xml:space="preserve">any </w:t>
      </w:r>
      <w:proofErr w:type="gramStart"/>
      <w:r w:rsidRPr="001B2927">
        <w:rPr>
          <w:rStyle w:val="Emphasis"/>
        </w:rPr>
        <w:t>particular method</w:t>
      </w:r>
      <w:proofErr w:type="gramEnd"/>
      <w:r w:rsidRPr="001B2927">
        <w:rPr>
          <w:sz w:val="16"/>
        </w:rPr>
        <w:t xml:space="preserve"> (</w:t>
      </w:r>
      <w:r w:rsidRPr="001B2927">
        <w:rPr>
          <w:rStyle w:val="StyleUnderline"/>
        </w:rPr>
        <w:t>or</w:t>
      </w:r>
      <w:r w:rsidRPr="001B2927">
        <w:rPr>
          <w:sz w:val="16"/>
        </w:rPr>
        <w:t xml:space="preserve"> </w:t>
      </w:r>
      <w:r w:rsidRPr="001B2927">
        <w:rPr>
          <w:rStyle w:val="Emphasis"/>
        </w:rPr>
        <w:t>all of them</w:t>
      </w:r>
      <w:r w:rsidRPr="001B2927">
        <w:rPr>
          <w:sz w:val="16"/>
        </w:rPr>
        <w:t xml:space="preserve">) </w:t>
      </w:r>
      <w:r w:rsidRPr="001B2927">
        <w:rPr>
          <w:rStyle w:val="StyleUnderline"/>
        </w:rPr>
        <w:t xml:space="preserve">but rather just the approach most </w:t>
      </w:r>
      <w:r w:rsidRPr="001B2927">
        <w:rPr>
          <w:rStyle w:val="Emphasis"/>
        </w:rPr>
        <w:t>appropriate for the question at hand</w:t>
      </w:r>
      <w:r w:rsidRPr="001B2927">
        <w:rPr>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w:t>
      </w:r>
      <w:proofErr w:type="gramStart"/>
      <w:r w:rsidRPr="001B2927">
        <w:rPr>
          <w:sz w:val="16"/>
        </w:rPr>
        <w:t>all of</w:t>
      </w:r>
      <w:proofErr w:type="gramEnd"/>
      <w:r w:rsidRPr="001B2927">
        <w:rPr>
          <w:sz w:val="16"/>
        </w:rPr>
        <w:t xml:space="preserve"> these methods simultaneously, it is potentially even more constraining in terms of the problems it can address because it has to be limited to those which can be quantified, modeled, and studied in depth at the same time.74 Therefore, </w:t>
      </w:r>
      <w:r w:rsidRPr="001B2927">
        <w:rPr>
          <w:rStyle w:val="Emphasis"/>
        </w:rPr>
        <w:t>reinforcing</w:t>
      </w:r>
      <w:r w:rsidRPr="001B2927">
        <w:rPr>
          <w:sz w:val="16"/>
        </w:rPr>
        <w:t xml:space="preserve"> </w:t>
      </w:r>
      <w:r w:rsidRPr="001B2927">
        <w:rPr>
          <w:rStyle w:val="StyleUnderline"/>
        </w:rPr>
        <w:t>methodological pluralism must also be a</w:t>
      </w:r>
      <w:r w:rsidRPr="001B2927">
        <w:rPr>
          <w:sz w:val="16"/>
        </w:rPr>
        <w:t xml:space="preserve"> </w:t>
      </w:r>
      <w:r w:rsidRPr="001B2927">
        <w:rPr>
          <w:rStyle w:val="Emphasis"/>
        </w:rPr>
        <w:t>commitment to problem-, rather than method-, driven research agendas</w:t>
      </w:r>
      <w:r w:rsidRPr="001B2927">
        <w:rPr>
          <w:rStyle w:val="StyleUnderline"/>
        </w:rPr>
        <w:t xml:space="preserve">. It is only the </w:t>
      </w:r>
      <w:r w:rsidRPr="001B2927">
        <w:rPr>
          <w:rStyle w:val="Emphasis"/>
        </w:rPr>
        <w:t>combination</w:t>
      </w:r>
      <w:r w:rsidRPr="001B2927">
        <w:rPr>
          <w:sz w:val="16"/>
        </w:rPr>
        <w:t xml:space="preserve"> </w:t>
      </w:r>
      <w:r w:rsidRPr="001B2927">
        <w:rPr>
          <w:rStyle w:val="StyleUnderline"/>
        </w:rPr>
        <w:t>of these</w:t>
      </w:r>
      <w:r w:rsidRPr="001B2927">
        <w:rPr>
          <w:sz w:val="16"/>
        </w:rPr>
        <w:t xml:space="preserve"> two </w:t>
      </w:r>
      <w:r w:rsidRPr="001B2927">
        <w:rPr>
          <w:rStyle w:val="StyleUnderline"/>
        </w:rPr>
        <w:t>principles that will ensure that policy-relevant security studies can</w:t>
      </w:r>
      <w:r w:rsidRPr="001B2927">
        <w:rPr>
          <w:sz w:val="16"/>
        </w:rPr>
        <w:t xml:space="preserve"> not only </w:t>
      </w:r>
      <w:r w:rsidRPr="001B2927">
        <w:rPr>
          <w:rStyle w:val="Emphasis"/>
        </w:rPr>
        <w:t>survive</w:t>
      </w:r>
      <w:r w:rsidRPr="001B2927">
        <w:rPr>
          <w:sz w:val="16"/>
        </w:rPr>
        <w:t xml:space="preserve">, but thrive, in political science.75 Scholars also need to think carefully about the role of theory in </w:t>
      </w:r>
      <w:proofErr w:type="spellStart"/>
      <w:r w:rsidRPr="001B2927">
        <w:rPr>
          <w:sz w:val="16"/>
        </w:rPr>
        <w:t>policyrelevant</w:t>
      </w:r>
      <w:proofErr w:type="spellEnd"/>
      <w:r w:rsidRPr="001B2927">
        <w:rPr>
          <w:sz w:val="16"/>
        </w:rPr>
        <w:t xml:space="preserve"> security studies scholarship. </w:t>
      </w:r>
      <w:r w:rsidRPr="001B2927">
        <w:rPr>
          <w:rStyle w:val="StyleUnderline"/>
        </w:rPr>
        <w:t xml:space="preserve">While there is no doubt that theory is important to policymakers, scholars need to be aware that as with many other things, </w:t>
      </w:r>
      <w:r w:rsidRPr="001B2927">
        <w:rPr>
          <w:rStyle w:val="Emphasis"/>
        </w:rPr>
        <w:t>too much</w:t>
      </w:r>
      <w:r w:rsidRPr="001B2927">
        <w:rPr>
          <w:sz w:val="16"/>
        </w:rPr>
        <w:t xml:space="preserve"> of it </w:t>
      </w:r>
      <w:r w:rsidRPr="001B2927">
        <w:rPr>
          <w:rStyle w:val="StyleUnderline"/>
        </w:rPr>
        <w:t>can be</w:t>
      </w:r>
      <w:r w:rsidRPr="001B2927">
        <w:rPr>
          <w:sz w:val="16"/>
        </w:rPr>
        <w:t xml:space="preserve"> a </w:t>
      </w:r>
      <w:r w:rsidRPr="001B2927">
        <w:rPr>
          <w:rStyle w:val="Emphasis"/>
        </w:rPr>
        <w:t>bad</w:t>
      </w:r>
      <w:r w:rsidRPr="001B2927">
        <w:rPr>
          <w:sz w:val="16"/>
        </w:rPr>
        <w:t xml:space="preserve"> thing. </w:t>
      </w:r>
      <w:r w:rsidRPr="001B2927">
        <w:rPr>
          <w:rStyle w:val="StyleUnderline"/>
        </w:rPr>
        <w:t>In particular, the effort to cram the</w:t>
      </w:r>
      <w:r w:rsidRPr="001B2927">
        <w:rPr>
          <w:sz w:val="16"/>
        </w:rPr>
        <w:t xml:space="preserve"> </w:t>
      </w:r>
      <w:r w:rsidRPr="001B2927">
        <w:rPr>
          <w:rStyle w:val="Emphasis"/>
        </w:rPr>
        <w:t>rich complexity of the social world into universal models</w:t>
      </w:r>
      <w:r w:rsidRPr="001B2927">
        <w:rPr>
          <w:sz w:val="16"/>
        </w:rPr>
        <w:t xml:space="preserve"> </w:t>
      </w:r>
      <w:r w:rsidRPr="001B2927">
        <w:rPr>
          <w:rStyle w:val="StyleUnderline"/>
        </w:rPr>
        <w:t xml:space="preserve">can do </w:t>
      </w:r>
      <w:r w:rsidRPr="001B2927">
        <w:rPr>
          <w:rStyle w:val="Emphasis"/>
        </w:rPr>
        <w:t>intellectual violence to the phenomenon under study</w:t>
      </w:r>
      <w:r w:rsidRPr="001B2927">
        <w:rPr>
          <w:sz w:val="16"/>
        </w:rPr>
        <w:t xml:space="preserve"> </w:t>
      </w:r>
      <w:r w:rsidRPr="001B2927">
        <w:rPr>
          <w:rStyle w:val="StyleUnderline"/>
        </w:rPr>
        <w:t xml:space="preserve">as well as produce </w:t>
      </w:r>
      <w:r w:rsidRPr="001B2927">
        <w:rPr>
          <w:rStyle w:val="Emphasis"/>
        </w:rPr>
        <w:t>suboptimal policy</w:t>
      </w:r>
      <w:r w:rsidRPr="001B2927">
        <w:rPr>
          <w:sz w:val="16"/>
        </w:rPr>
        <w:t>. Paul Nitze, then the director of the Secretary of State’s Policy Planning Staff, readily conceded policymakers’ need for theory but also noted that “there is the opposing consideration</w:t>
      </w:r>
      <w:proofErr w:type="gramStart"/>
      <w:r w:rsidRPr="001B2927">
        <w:rPr>
          <w:sz w:val="16"/>
        </w:rPr>
        <w:t xml:space="preserve"> ..</w:t>
      </w:r>
      <w:proofErr w:type="gramEnd"/>
      <w:r w:rsidRPr="001B2927">
        <w:rPr>
          <w:sz w:val="16"/>
        </w:rPr>
        <w:t xml:space="preserve"> . that </w:t>
      </w:r>
      <w:r w:rsidRPr="001B2927">
        <w:rPr>
          <w:rStyle w:val="StyleUnderline"/>
        </w:rPr>
        <w:t xml:space="preserve">[theoretical] oversimplification presents </w:t>
      </w:r>
      <w:r w:rsidRPr="001B2927">
        <w:rPr>
          <w:rStyle w:val="Emphasis"/>
        </w:rPr>
        <w:t>great dangers</w:t>
      </w:r>
      <w:r w:rsidRPr="001B2927">
        <w:rPr>
          <w:sz w:val="16"/>
        </w:rPr>
        <w:t xml:space="preserve">.”76 Albert </w:t>
      </w:r>
      <w:proofErr w:type="spellStart"/>
      <w:r w:rsidRPr="001B2927">
        <w:rPr>
          <w:sz w:val="16"/>
        </w:rPr>
        <w:t>Wohlstetter</w:t>
      </w:r>
      <w:proofErr w:type="spellEnd"/>
      <w:r w:rsidRPr="001B2927">
        <w:rPr>
          <w:sz w:val="16"/>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B2927">
        <w:rPr>
          <w:rStyle w:val="StyleUnderline"/>
        </w:rPr>
        <w:t>Theory is a powerful</w:t>
      </w:r>
      <w:r w:rsidRPr="001B2927">
        <w:rPr>
          <w:sz w:val="16"/>
        </w:rPr>
        <w:t xml:space="preserve"> </w:t>
      </w:r>
      <w:r w:rsidRPr="001B2927">
        <w:rPr>
          <w:rStyle w:val="Emphasis"/>
        </w:rPr>
        <w:t>tool</w:t>
      </w:r>
      <w:r w:rsidRPr="001B2927">
        <w:rPr>
          <w:sz w:val="16"/>
        </w:rPr>
        <w:t xml:space="preserve"> of statecraft, </w:t>
      </w:r>
      <w:r w:rsidRPr="001B2927">
        <w:rPr>
          <w:rStyle w:val="StyleUnderline"/>
        </w:rPr>
        <w:t>but when scholars embrace universal models they also</w:t>
      </w:r>
      <w:r w:rsidRPr="001B2927">
        <w:rPr>
          <w:sz w:val="16"/>
        </w:rPr>
        <w:t xml:space="preserve"> </w:t>
      </w:r>
      <w:r w:rsidRPr="001B2927">
        <w:rPr>
          <w:rStyle w:val="Emphasis"/>
        </w:rPr>
        <w:t>risk irrelevance or worse</w:t>
      </w:r>
      <w:r w:rsidRPr="001B2927">
        <w:rPr>
          <w:sz w:val="16"/>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1B2927">
        <w:rPr>
          <w:sz w:val="16"/>
        </w:rPr>
        <w:t>respects</w:t>
      </w:r>
      <w:proofErr w:type="gramEnd"/>
      <w:r w:rsidRPr="001B2927">
        <w:rPr>
          <w:sz w:val="16"/>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B2927">
        <w:rPr>
          <w:rStyle w:val="StyleUnderline"/>
        </w:rPr>
        <w:t xml:space="preserve">While </w:t>
      </w:r>
      <w:r w:rsidRPr="001B2927">
        <w:rPr>
          <w:rStyle w:val="Emphasis"/>
        </w:rPr>
        <w:t>nonacademic</w:t>
      </w:r>
      <w:r w:rsidRPr="001B2927">
        <w:rPr>
          <w:rStyle w:val="StyleUnderline"/>
        </w:rPr>
        <w:t xml:space="preserve"> transmission belts can mediate between the Ivory Tower and the Beltway, they are</w:t>
      </w:r>
      <w:r w:rsidRPr="001B2927">
        <w:rPr>
          <w:sz w:val="16"/>
        </w:rPr>
        <w:t xml:space="preserve"> </w:t>
      </w:r>
      <w:r w:rsidRPr="001B2927">
        <w:rPr>
          <w:rStyle w:val="Emphasis"/>
        </w:rPr>
        <w:t>no substitute</w:t>
      </w:r>
      <w:r w:rsidRPr="001B2927">
        <w:rPr>
          <w:sz w:val="16"/>
        </w:rPr>
        <w:t xml:space="preserve"> </w:t>
      </w:r>
      <w:r w:rsidRPr="001B2927">
        <w:rPr>
          <w:rStyle w:val="StyleUnderline"/>
        </w:rPr>
        <w:t>for the</w:t>
      </w:r>
      <w:r w:rsidRPr="001B2927">
        <w:rPr>
          <w:sz w:val="16"/>
        </w:rPr>
        <w:t xml:space="preserve"> </w:t>
      </w:r>
      <w:r w:rsidRPr="001B2927">
        <w:rPr>
          <w:rStyle w:val="Emphasis"/>
        </w:rPr>
        <w:t>scholars who produce knowledge to themselves serve as their own translators</w:t>
      </w:r>
      <w:r w:rsidRPr="001B2927">
        <w:rPr>
          <w:sz w:val="16"/>
        </w:rPr>
        <w:t xml:space="preserve"> </w:t>
      </w:r>
      <w:r w:rsidRPr="001B2927">
        <w:rPr>
          <w:rStyle w:val="StyleUnderline"/>
        </w:rPr>
        <w:t xml:space="preserve">of it </w:t>
      </w:r>
      <w:r w:rsidRPr="001B2927">
        <w:rPr>
          <w:rStyle w:val="Emphasis"/>
        </w:rPr>
        <w:t>into</w:t>
      </w:r>
      <w:r w:rsidRPr="001B2927">
        <w:rPr>
          <w:sz w:val="16"/>
        </w:rPr>
        <w:t xml:space="preserve"> </w:t>
      </w:r>
      <w:r w:rsidRPr="001B2927">
        <w:rPr>
          <w:rStyle w:val="StyleUnderline"/>
        </w:rPr>
        <w:t>policy. To be sure, scholars should not</w:t>
      </w:r>
      <w:r w:rsidRPr="001B2927">
        <w:rPr>
          <w:sz w:val="16"/>
        </w:rPr>
        <w:t xml:space="preserve"> </w:t>
      </w:r>
      <w:r w:rsidRPr="001B2927">
        <w:rPr>
          <w:rStyle w:val="Emphasis"/>
        </w:rPr>
        <w:t>stop</w:t>
      </w:r>
      <w:r w:rsidRPr="001B2927">
        <w:rPr>
          <w:sz w:val="16"/>
        </w:rPr>
        <w:t xml:space="preserve"> </w:t>
      </w:r>
      <w:r w:rsidRPr="001B2927">
        <w:rPr>
          <w:rStyle w:val="StyleUnderline"/>
        </w:rPr>
        <w:t>writing scholarly books and monographs</w:t>
      </w:r>
      <w:r w:rsidRPr="001B2927">
        <w:rPr>
          <w:sz w:val="16"/>
        </w:rPr>
        <w:t xml:space="preserve"> utilizing the most sophisticated techniques of their discipline, if appropriate. </w:t>
      </w:r>
      <w:r w:rsidRPr="001B2927">
        <w:rPr>
          <w:rStyle w:val="StyleUnderline"/>
        </w:rPr>
        <w:t xml:space="preserve">In </w:t>
      </w:r>
      <w:r w:rsidRPr="001B2927">
        <w:rPr>
          <w:rStyle w:val="Emphasis"/>
        </w:rPr>
        <w:t>addition</w:t>
      </w:r>
      <w:r w:rsidRPr="001B2927">
        <w:rPr>
          <w:sz w:val="16"/>
        </w:rPr>
        <w:t xml:space="preserve"> </w:t>
      </w:r>
      <w:r w:rsidRPr="001B2927">
        <w:rPr>
          <w:rStyle w:val="StyleUnderline"/>
        </w:rPr>
        <w:t>to doing these things, scholars should</w:t>
      </w:r>
      <w:r w:rsidRPr="001B2927">
        <w:rPr>
          <w:sz w:val="16"/>
        </w:rPr>
        <w:t xml:space="preserve"> </w:t>
      </w:r>
      <w:r w:rsidRPr="001B2927">
        <w:rPr>
          <w:rStyle w:val="Emphasis"/>
        </w:rPr>
        <w:t>address</w:t>
      </w:r>
      <w:r w:rsidRPr="001B2927">
        <w:rPr>
          <w:sz w:val="16"/>
        </w:rPr>
        <w:t xml:space="preserve"> pressing </w:t>
      </w:r>
      <w:r w:rsidRPr="001B2927">
        <w:rPr>
          <w:rStyle w:val="Emphasis"/>
        </w:rPr>
        <w:t>real world problems, not just chase after disciplinary fads.</w:t>
      </w:r>
      <w:r w:rsidRPr="001B2927">
        <w:rPr>
          <w:sz w:val="16"/>
        </w:rPr>
        <w:t xml:space="preserve"> </w:t>
      </w:r>
      <w:r w:rsidRPr="001B2927">
        <w:rPr>
          <w:rStyle w:val="Emphasis"/>
        </w:rPr>
        <w:t>No one</w:t>
      </w:r>
      <w:r w:rsidRPr="001B2927">
        <w:rPr>
          <w:sz w:val="16"/>
        </w:rPr>
        <w:t xml:space="preserve"> </w:t>
      </w:r>
      <w:r w:rsidRPr="001B2927">
        <w:rPr>
          <w:rStyle w:val="StyleUnderline"/>
        </w:rPr>
        <w:t xml:space="preserve">is in a better position to highlight the policy implications of a given piece of research than the </w:t>
      </w:r>
      <w:r w:rsidRPr="001B2927">
        <w:rPr>
          <w:rStyle w:val="Emphasis"/>
        </w:rPr>
        <w:t>individual who conducted it</w:t>
      </w:r>
      <w:r w:rsidRPr="001B2927">
        <w:rPr>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1B2927">
        <w:rPr>
          <w:rStyle w:val="StyleUnderline"/>
        </w:rPr>
        <w:t>Drawing on</w:t>
      </w:r>
      <w:r w:rsidRPr="001B2927">
        <w:rPr>
          <w:sz w:val="16"/>
        </w:rPr>
        <w:t xml:space="preserve"> </w:t>
      </w:r>
      <w:r w:rsidRPr="001B2927">
        <w:rPr>
          <w:rStyle w:val="Emphasis"/>
        </w:rPr>
        <w:t>DPT</w:t>
      </w:r>
      <w:r w:rsidRPr="001B2927">
        <w:rPr>
          <w:sz w:val="16"/>
        </w:rPr>
        <w:t xml:space="preserve">, some </w:t>
      </w:r>
      <w:r w:rsidRPr="001B2927">
        <w:rPr>
          <w:rStyle w:val="StyleUnderline"/>
        </w:rPr>
        <w:t>officials in the</w:t>
      </w:r>
      <w:r w:rsidRPr="001B2927">
        <w:rPr>
          <w:sz w:val="16"/>
        </w:rPr>
        <w:t xml:space="preserve"> George W. </w:t>
      </w:r>
      <w:r w:rsidRPr="001B2927">
        <w:rPr>
          <w:rStyle w:val="StyleUnderline"/>
        </w:rPr>
        <w:t>Bush administration justified the</w:t>
      </w:r>
      <w:r w:rsidRPr="001B2927">
        <w:rPr>
          <w:sz w:val="16"/>
        </w:rPr>
        <w:t xml:space="preserve"> </w:t>
      </w:r>
      <w:r w:rsidRPr="001B2927">
        <w:rPr>
          <w:rStyle w:val="Emphasis"/>
        </w:rPr>
        <w:t>invasion of Iraq</w:t>
      </w:r>
      <w:r w:rsidRPr="001B2927">
        <w:rPr>
          <w:sz w:val="16"/>
        </w:rPr>
        <w:t xml:space="preserve"> as part of a larger strategy to bring peace to the region by spreading</w:t>
      </w:r>
      <w:r w:rsidRPr="002B31DF">
        <w:rPr>
          <w:sz w:val="16"/>
        </w:rPr>
        <w:t xml:space="preserve"> democracy.82 Democratic Peace proponent Bruce </w:t>
      </w:r>
      <w:r w:rsidRPr="002B31DF">
        <w:rPr>
          <w:rStyle w:val="StyleUnderline"/>
        </w:rPr>
        <w:t>Russett</w:t>
      </w:r>
      <w:r w:rsidRPr="002B31DF">
        <w:rPr>
          <w:sz w:val="16"/>
        </w:rPr>
        <w:t xml:space="preserve"> </w:t>
      </w:r>
      <w:r w:rsidRPr="002B31DF">
        <w:rPr>
          <w:rStyle w:val="Emphasis"/>
        </w:rPr>
        <w:t>objected</w:t>
      </w:r>
      <w:r w:rsidRPr="002B31DF">
        <w:rPr>
          <w:sz w:val="16"/>
        </w:rPr>
        <w:t xml:space="preserve"> to this conclusion </w:t>
      </w:r>
      <w:r w:rsidRPr="002B31DF">
        <w:rPr>
          <w:rStyle w:val="Emphasis"/>
        </w:rPr>
        <w:t>after the fact</w:t>
      </w:r>
      <w:r w:rsidRPr="002B31DF">
        <w:rPr>
          <w:sz w:val="16"/>
        </w:rPr>
        <w:t xml:space="preserve"> though his voice had been largely mute in the run up to the war.83 </w:t>
      </w:r>
      <w:r w:rsidRPr="002B31DF">
        <w:rPr>
          <w:rStyle w:val="StyleUnderline"/>
        </w:rPr>
        <w:t>Had he and other democracy scholars participated</w:t>
      </w:r>
      <w:r w:rsidRPr="002B31DF">
        <w:rPr>
          <w:sz w:val="16"/>
        </w:rPr>
        <w:t xml:space="preserve"> more </w:t>
      </w:r>
      <w:r w:rsidRPr="002B31DF">
        <w:rPr>
          <w:rStyle w:val="Emphasis"/>
        </w:rPr>
        <w:t>actively</w:t>
      </w:r>
      <w:r w:rsidRPr="002B31DF">
        <w:rPr>
          <w:sz w:val="16"/>
        </w:rPr>
        <w:t xml:space="preserve"> </w:t>
      </w:r>
      <w:r w:rsidRPr="002B31DF">
        <w:rPr>
          <w:rStyle w:val="StyleUnderline"/>
        </w:rPr>
        <w:t>in the</w:t>
      </w:r>
      <w:r w:rsidRPr="002B31DF">
        <w:rPr>
          <w:sz w:val="16"/>
        </w:rPr>
        <w:t xml:space="preserve"> </w:t>
      </w:r>
      <w:r w:rsidRPr="002B31DF">
        <w:rPr>
          <w:rStyle w:val="Emphasis"/>
        </w:rPr>
        <w:t>prewar debate</w:t>
      </w:r>
      <w:r w:rsidRPr="002B31DF">
        <w:rPr>
          <w:sz w:val="16"/>
        </w:rPr>
        <w:t xml:space="preserve">, </w:t>
      </w:r>
      <w:r w:rsidRPr="002B31DF">
        <w:rPr>
          <w:rStyle w:val="StyleUnderline"/>
        </w:rPr>
        <w:t>this rationale may have been</w:t>
      </w:r>
      <w:r w:rsidRPr="002B31DF">
        <w:rPr>
          <w:sz w:val="16"/>
        </w:rPr>
        <w:t xml:space="preserve"> </w:t>
      </w:r>
      <w:r w:rsidRPr="002B31DF">
        <w:rPr>
          <w:rStyle w:val="Emphasis"/>
        </w:rPr>
        <w:t>less credible</w:t>
      </w:r>
      <w:r w:rsidRPr="002B31DF">
        <w:rPr>
          <w:sz w:val="16"/>
        </w:rPr>
        <w:t xml:space="preserve">. </w:t>
      </w:r>
      <w:r w:rsidRPr="002B6288">
        <w:rPr>
          <w:rStyle w:val="StyleUnderline"/>
          <w:highlight w:val="green"/>
        </w:rPr>
        <w:t>Academics</w:t>
      </w:r>
      <w:r w:rsidRPr="002B31DF">
        <w:rPr>
          <w:sz w:val="16"/>
        </w:rPr>
        <w:t xml:space="preserve"> also </w:t>
      </w:r>
      <w:r w:rsidRPr="002B6288">
        <w:rPr>
          <w:rStyle w:val="StyleUnderline"/>
          <w:highlight w:val="green"/>
        </w:rPr>
        <w:t>need to develop</w:t>
      </w:r>
      <w:r w:rsidRPr="002B31DF">
        <w:rPr>
          <w:rStyle w:val="StyleUnderline"/>
        </w:rPr>
        <w:t xml:space="preserve"> a</w:t>
      </w:r>
      <w:r w:rsidRPr="002B31DF">
        <w:rPr>
          <w:sz w:val="16"/>
        </w:rPr>
        <w:t xml:space="preserve"> more </w:t>
      </w:r>
      <w:r w:rsidRPr="002B6288">
        <w:rPr>
          <w:rStyle w:val="Emphasis"/>
          <w:highlight w:val="green"/>
        </w:rPr>
        <w:t>nuanced appreciation of the</w:t>
      </w:r>
      <w:r w:rsidRPr="002B31DF">
        <w:rPr>
          <w:sz w:val="16"/>
        </w:rPr>
        <w:t xml:space="preserve"> various </w:t>
      </w:r>
      <w:r w:rsidRPr="002B6288">
        <w:rPr>
          <w:rStyle w:val="Emphasis"/>
          <w:highlight w:val="green"/>
        </w:rPr>
        <w:t>influences on policy</w:t>
      </w:r>
      <w:r w:rsidRPr="002B31DF">
        <w:rPr>
          <w:rStyle w:val="StyleUnderline"/>
        </w:rPr>
        <w:t xml:space="preserve">. Many, even in democratic political systems, tend to have an </w:t>
      </w:r>
      <w:r w:rsidRPr="002B31DF">
        <w:rPr>
          <w:rStyle w:val="Emphasis"/>
        </w:rPr>
        <w:t>unrealistically “technocratic” attitude</w:t>
      </w:r>
      <w:r w:rsidRPr="002B31DF">
        <w:rPr>
          <w:sz w:val="16"/>
        </w:rPr>
        <w:t xml:space="preserve"> toward policymaking. 84 They often </w:t>
      </w:r>
      <w:r w:rsidRPr="002B31DF">
        <w:rPr>
          <w:rStyle w:val="StyleUnderline"/>
        </w:rPr>
        <w:t>underestimate the role of</w:t>
      </w:r>
      <w:r w:rsidRPr="002B31DF">
        <w:rPr>
          <w:sz w:val="16"/>
        </w:rPr>
        <w:t xml:space="preserve"> </w:t>
      </w:r>
      <w:r w:rsidRPr="002B31DF">
        <w:rPr>
          <w:rStyle w:val="Emphasis"/>
        </w:rPr>
        <w:t>politics</w:t>
      </w:r>
      <w:r w:rsidRPr="002B31DF">
        <w:rPr>
          <w:sz w:val="16"/>
        </w:rPr>
        <w:t xml:space="preserve"> in government decision making. </w:t>
      </w:r>
      <w:r w:rsidRPr="002B31DF">
        <w:rPr>
          <w:rStyle w:val="StyleUnderline"/>
        </w:rPr>
        <w:t>Scholars must therefore</w:t>
      </w:r>
      <w:r w:rsidRPr="002B31DF">
        <w:rPr>
          <w:sz w:val="16"/>
        </w:rPr>
        <w:t xml:space="preserve"> </w:t>
      </w:r>
      <w:r w:rsidRPr="002B31DF">
        <w:rPr>
          <w:rStyle w:val="Emphasis"/>
        </w:rPr>
        <w:t>understand that the policymaking process is inherently political</w:t>
      </w:r>
      <w:r w:rsidRPr="002B31DF">
        <w:rPr>
          <w:sz w:val="16"/>
        </w:rPr>
        <w:t xml:space="preserve"> </w:t>
      </w:r>
      <w:r w:rsidRPr="002B31DF">
        <w:rPr>
          <w:rStyle w:val="StyleUnderline"/>
        </w:rPr>
        <w:t>and that without such an appreciation of the political considerations associated with any policy choice, even a good one may not be implemented.</w:t>
      </w:r>
      <w:r w:rsidRPr="002B31DF">
        <w:rPr>
          <w:sz w:val="16"/>
        </w:rPr>
        <w:t>85</w:t>
      </w:r>
    </w:p>
    <w:p w14:paraId="2487A76A" w14:textId="23854642" w:rsidR="000D0758" w:rsidRDefault="000D0758" w:rsidP="000D0758"/>
    <w:p w14:paraId="3CBC96B2" w14:textId="77777777" w:rsidR="001B2927" w:rsidRPr="006D3B60" w:rsidRDefault="001B2927" w:rsidP="001B2927">
      <w:pPr>
        <w:pStyle w:val="Heading4"/>
        <w:rPr>
          <w:rStyle w:val="Style13ptBold"/>
          <w:b/>
          <w:bCs w:val="0"/>
        </w:rPr>
      </w:pPr>
      <w:bookmarkStart w:id="1" w:name="_Hlk88336881"/>
      <w:r w:rsidRPr="006D3B60">
        <w:rPr>
          <w:rStyle w:val="Style13ptBold"/>
          <w:b/>
          <w:bCs w:val="0"/>
        </w:rPr>
        <w:t>Realism is accurate---reps and morality can’t determine political action</w:t>
      </w:r>
    </w:p>
    <w:p w14:paraId="29EE034E" w14:textId="77777777" w:rsidR="001B2927" w:rsidRPr="009453B7" w:rsidRDefault="001B2927" w:rsidP="001B2927">
      <w:r w:rsidRPr="009453B7">
        <w:rPr>
          <w:rStyle w:val="Style13ptBold"/>
        </w:rPr>
        <w:t xml:space="preserve">de Araujo 14 </w:t>
      </w:r>
      <w:r w:rsidRPr="009453B7">
        <w:t xml:space="preserve">[Marcelo, professor for Ethics at </w:t>
      </w:r>
      <w:proofErr w:type="spellStart"/>
      <w:r w:rsidRPr="009453B7">
        <w:t>Universidade</w:t>
      </w:r>
      <w:proofErr w:type="spellEnd"/>
      <w:r w:rsidRPr="009453B7">
        <w:t xml:space="preserve"> do Estado do Rio de Janeiro, “Moral Enhancement and Political Realism,” Journal of Evolution and Technology  24(2): 29-43]</w:t>
      </w:r>
    </w:p>
    <w:p w14:paraId="2B019C9B" w14:textId="77777777" w:rsidR="001B2927" w:rsidRPr="002D462B" w:rsidRDefault="001B2927" w:rsidP="001B2927">
      <w:pPr>
        <w:rPr>
          <w:b/>
          <w:iCs/>
          <w:u w:val="single"/>
        </w:rPr>
      </w:pPr>
      <w:r w:rsidRPr="007F0F00">
        <w:rPr>
          <w:sz w:val="16"/>
        </w:rPr>
        <w:t xml:space="preserve">Some </w:t>
      </w:r>
      <w:r w:rsidRPr="007F0F00">
        <w:rPr>
          <w:rStyle w:val="StyleUnderline"/>
        </w:rPr>
        <w:t xml:space="preserve">moral enhancement theorists argue </w:t>
      </w:r>
      <w:r w:rsidRPr="007F0F00">
        <w:rPr>
          <w:sz w:val="16"/>
        </w:rPr>
        <w:t xml:space="preserve">that </w:t>
      </w:r>
      <w:r w:rsidRPr="007F0F00">
        <w:rPr>
          <w:rStyle w:val="StyleUnderline"/>
        </w:rPr>
        <w:t xml:space="preserve">a society of </w:t>
      </w:r>
      <w:r w:rsidRPr="007F0F00">
        <w:rPr>
          <w:rStyle w:val="Emphasis"/>
        </w:rPr>
        <w:t>morally enhanced individuals</w:t>
      </w:r>
      <w:r w:rsidRPr="007F0F00">
        <w:rPr>
          <w:sz w:val="16"/>
        </w:rPr>
        <w:t xml:space="preserve"> </w:t>
      </w:r>
      <w:r w:rsidRPr="007F0F00">
        <w:rPr>
          <w:rStyle w:val="StyleUnderline"/>
        </w:rPr>
        <w:t>would be in a better position to cope with important problems that humankind is likely to face in</w:t>
      </w:r>
      <w:r w:rsidRPr="007F0F00">
        <w:rPr>
          <w:sz w:val="16"/>
        </w:rPr>
        <w:t xml:space="preserve"> the future such as, for instance, the threats posed by </w:t>
      </w:r>
      <w:r w:rsidRPr="007F0F00">
        <w:rPr>
          <w:rStyle w:val="Emphasis"/>
        </w:rPr>
        <w:t>climate change</w:t>
      </w:r>
      <w:r w:rsidRPr="007F0F00">
        <w:rPr>
          <w:sz w:val="16"/>
        </w:rPr>
        <w:t xml:space="preserve">, grand scale </w:t>
      </w:r>
      <w:r w:rsidRPr="007F0F00">
        <w:rPr>
          <w:rStyle w:val="Emphasis"/>
        </w:rPr>
        <w:t>terrorist attacks</w:t>
      </w:r>
      <w:r w:rsidRPr="007F0F00">
        <w:rPr>
          <w:sz w:val="16"/>
        </w:rPr>
        <w:t xml:space="preserve">, or the risk of </w:t>
      </w:r>
      <w:r w:rsidRPr="007F0F00">
        <w:rPr>
          <w:rStyle w:val="Emphasis"/>
        </w:rPr>
        <w:t>catastrophic wars.</w:t>
      </w:r>
      <w:r w:rsidRPr="007F0F00">
        <w:rPr>
          <w:sz w:val="16"/>
        </w:rPr>
        <w:t xml:space="preserve"> </w:t>
      </w:r>
      <w:r w:rsidRPr="007F0F00">
        <w:rPr>
          <w:rStyle w:val="StyleUnderline"/>
        </w:rPr>
        <w:t>The assumption here is</w:t>
      </w:r>
      <w:r w:rsidRPr="007F0F00">
        <w:rPr>
          <w:sz w:val="16"/>
        </w:rPr>
        <w:t xml:space="preserve"> quite simple: </w:t>
      </w:r>
      <w:r w:rsidRPr="007F0F00">
        <w:rPr>
          <w:rStyle w:val="StyleUnderline"/>
        </w:rPr>
        <w:t xml:space="preserve">our inability to cope successfully with these problems stems mainly from a sort of deficit in human beings’ </w:t>
      </w:r>
      <w:r w:rsidRPr="007F0F00">
        <w:rPr>
          <w:rStyle w:val="Emphasis"/>
        </w:rPr>
        <w:t>moral motivation</w:t>
      </w:r>
      <w:r w:rsidRPr="007F0F00">
        <w:rPr>
          <w:sz w:val="16"/>
        </w:rPr>
        <w:t xml:space="preserve">. </w:t>
      </w:r>
      <w:r w:rsidRPr="006B5371">
        <w:rPr>
          <w:rStyle w:val="StyleUnderline"/>
          <w:highlight w:val="green"/>
        </w:rPr>
        <w:t>If human</w:t>
      </w:r>
      <w:r w:rsidRPr="007F0F00">
        <w:rPr>
          <w:rStyle w:val="StyleUnderline"/>
        </w:rPr>
        <w:t xml:space="preserve"> being</w:t>
      </w:r>
      <w:r w:rsidRPr="006B5371">
        <w:rPr>
          <w:rStyle w:val="StyleUnderline"/>
          <w:highlight w:val="green"/>
        </w:rPr>
        <w:t>s were morally better</w:t>
      </w:r>
      <w:r w:rsidRPr="007F0F00">
        <w:rPr>
          <w:sz w:val="16"/>
        </w:rPr>
        <w:t xml:space="preserve"> – if we had enhanced moral dispositions – </w:t>
      </w:r>
      <w:r w:rsidRPr="006B5371">
        <w:rPr>
          <w:rStyle w:val="StyleUnderline"/>
          <w:highlight w:val="green"/>
        </w:rPr>
        <w:t xml:space="preserve">there would be </w:t>
      </w:r>
      <w:r w:rsidRPr="006B5371">
        <w:rPr>
          <w:rStyle w:val="Emphasis"/>
          <w:highlight w:val="green"/>
        </w:rPr>
        <w:t>fewer wars</w:t>
      </w:r>
      <w:r w:rsidRPr="007F0F00">
        <w:rPr>
          <w:rStyle w:val="Emphasis"/>
        </w:rPr>
        <w:t>, less terrorism</w:t>
      </w:r>
      <w:r w:rsidRPr="007F0F00">
        <w:rPr>
          <w:rStyle w:val="StyleUnderline"/>
        </w:rPr>
        <w:t xml:space="preserve">, and more </w:t>
      </w:r>
      <w:r w:rsidRPr="007F0F00">
        <w:rPr>
          <w:rStyle w:val="Emphasis"/>
        </w:rPr>
        <w:t>willingness to save our environment</w:t>
      </w:r>
      <w:r w:rsidRPr="007F0F00">
        <w:rPr>
          <w:rStyle w:val="StyleUnderline"/>
        </w:rPr>
        <w:t xml:space="preserve">. </w:t>
      </w:r>
      <w:r w:rsidRPr="007F0F00">
        <w:rPr>
          <w:sz w:val="16"/>
        </w:rPr>
        <w:t xml:space="preserve">Although simple and attractive, </w:t>
      </w:r>
      <w:r w:rsidRPr="007F0F00">
        <w:rPr>
          <w:rStyle w:val="Emphasis"/>
        </w:rPr>
        <w:t xml:space="preserve">this </w:t>
      </w:r>
      <w:r w:rsidRPr="006B5371">
        <w:rPr>
          <w:rStyle w:val="Emphasis"/>
          <w:highlight w:val="green"/>
        </w:rPr>
        <w:t>assumption is</w:t>
      </w:r>
      <w:r w:rsidRPr="007F0F00">
        <w:rPr>
          <w:sz w:val="16"/>
        </w:rPr>
        <w:t xml:space="preserve">, as I intend to show, </w:t>
      </w:r>
      <w:r w:rsidRPr="006B5371">
        <w:rPr>
          <w:rStyle w:val="Emphasis"/>
          <w:highlight w:val="green"/>
        </w:rPr>
        <w:t>false</w:t>
      </w:r>
      <w:r w:rsidRPr="006B5371">
        <w:rPr>
          <w:szCs w:val="32"/>
          <w:highlight w:val="green"/>
          <w:u w:val="single"/>
        </w:rPr>
        <w:t xml:space="preserve">. </w:t>
      </w:r>
      <w:r w:rsidRPr="006B5371">
        <w:rPr>
          <w:rStyle w:val="StyleUnderline"/>
          <w:highlight w:val="green"/>
        </w:rPr>
        <w:t>At the root of threats to the survival of humankind</w:t>
      </w:r>
      <w:r w:rsidRPr="007F0F00">
        <w:rPr>
          <w:rStyle w:val="StyleUnderline"/>
        </w:rPr>
        <w:t xml:space="preserve"> in the future </w:t>
      </w:r>
      <w:r w:rsidRPr="006B5371">
        <w:rPr>
          <w:rStyle w:val="StyleUnderline"/>
          <w:highlight w:val="green"/>
        </w:rPr>
        <w:t>is not a deficit in</w:t>
      </w:r>
      <w:r w:rsidRPr="007F0F00">
        <w:rPr>
          <w:rStyle w:val="StyleUnderline"/>
        </w:rPr>
        <w:t xml:space="preserve"> our </w:t>
      </w:r>
      <w:r w:rsidRPr="006B5371">
        <w:rPr>
          <w:rStyle w:val="StyleUnderline"/>
          <w:highlight w:val="green"/>
        </w:rPr>
        <w:t>moral</w:t>
      </w:r>
      <w:r w:rsidRPr="007F0F00">
        <w:rPr>
          <w:rStyle w:val="StyleUnderline"/>
        </w:rPr>
        <w:t xml:space="preserve"> disposition</w:t>
      </w:r>
      <w:r w:rsidRPr="006B5371">
        <w:rPr>
          <w:rStyle w:val="StyleUnderline"/>
          <w:highlight w:val="green"/>
        </w:rPr>
        <w:t>s</w:t>
      </w:r>
      <w:r w:rsidRPr="006B5371">
        <w:rPr>
          <w:szCs w:val="32"/>
          <w:highlight w:val="green"/>
          <w:u w:val="single"/>
        </w:rPr>
        <w:t xml:space="preserve">, </w:t>
      </w:r>
      <w:r w:rsidRPr="006B5371">
        <w:rPr>
          <w:rStyle w:val="StyleUnderline"/>
          <w:highlight w:val="green"/>
        </w:rPr>
        <w:t>but</w:t>
      </w:r>
      <w:r w:rsidRPr="007F0F00">
        <w:rPr>
          <w:rStyle w:val="StyleUnderline"/>
        </w:rPr>
        <w:t xml:space="preserve"> the endurance of </w:t>
      </w:r>
      <w:r w:rsidRPr="006B5371">
        <w:rPr>
          <w:rStyle w:val="StyleUnderline"/>
          <w:highlight w:val="green"/>
        </w:rPr>
        <w:t xml:space="preserve">an </w:t>
      </w:r>
      <w:r w:rsidRPr="006B5371">
        <w:rPr>
          <w:rStyle w:val="Emphasis"/>
          <w:highlight w:val="green"/>
        </w:rPr>
        <w:t>old political arrangement</w:t>
      </w:r>
      <w:r w:rsidRPr="006B5371">
        <w:rPr>
          <w:rStyle w:val="StyleUnderline"/>
          <w:highlight w:val="green"/>
        </w:rPr>
        <w:t xml:space="preserve"> that prevents</w:t>
      </w:r>
      <w:r w:rsidRPr="007F0F00">
        <w:rPr>
          <w:rStyle w:val="StyleUnderline"/>
        </w:rPr>
        <w:t xml:space="preserve"> the pursuit of shared goals on </w:t>
      </w:r>
      <w:r w:rsidRPr="006B5371">
        <w:rPr>
          <w:rStyle w:val="StyleUnderline"/>
          <w:highlight w:val="green"/>
        </w:rPr>
        <w:t>a collective basis.</w:t>
      </w:r>
      <w:r w:rsidRPr="007F0F00">
        <w:rPr>
          <w:sz w:val="16"/>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w:t>
      </w:r>
      <w:proofErr w:type="gramStart"/>
      <w:r w:rsidRPr="007F0F00">
        <w:rPr>
          <w:sz w:val="16"/>
        </w:rPr>
        <w:t>in the course of</w:t>
      </w:r>
      <w:proofErr w:type="gramEnd"/>
      <w:r w:rsidRPr="007F0F00">
        <w:rPr>
          <w:sz w:val="16"/>
        </w:rPr>
        <w:t xml:space="preserve">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also Agar 2010, 74). Yet, it seems to me that this objection misses the point of the moral enhancement idea. </w:t>
      </w:r>
      <w:r w:rsidRPr="007F0F00">
        <w:rPr>
          <w:rStyle w:val="StyleUnderline"/>
        </w:rPr>
        <w:t>Many people, across different countries, already share moral beliefs relating</w:t>
      </w:r>
      <w:r w:rsidRPr="007F0F00">
        <w:rPr>
          <w:sz w:val="16"/>
        </w:rPr>
        <w:t xml:space="preserve">, for instance, </w:t>
      </w:r>
      <w:r w:rsidRPr="007F0F00">
        <w:rPr>
          <w:rStyle w:val="StyleUnderline"/>
        </w:rPr>
        <w:t>to the wrongness of harming or killing other people arbitrarily,</w:t>
      </w:r>
      <w:r w:rsidRPr="007F0F00">
        <w:rPr>
          <w:sz w:val="16"/>
        </w:rPr>
        <w:t xml:space="preserve">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w:t>
      </w:r>
      <w:proofErr w:type="spellStart"/>
      <w:r w:rsidRPr="007F0F00">
        <w:rPr>
          <w:sz w:val="16"/>
        </w:rPr>
        <w:t>Terbeck</w:t>
      </w:r>
      <w:proofErr w:type="spellEnd"/>
      <w:r w:rsidRPr="007F0F00">
        <w:rPr>
          <w:sz w:val="16"/>
        </w:rPr>
        <w:t xml:space="preserve"> et al. 2013). Another substance that is frequently mentioned in the moral enhancement literature is oxytocin. Some </w:t>
      </w:r>
      <w:r w:rsidRPr="007F0F00">
        <w:rPr>
          <w:rStyle w:val="StyleUnderline"/>
        </w:rPr>
        <w:t xml:space="preserve">studies suggest that willingness to cooperate with other </w:t>
      </w:r>
      <w:proofErr w:type="spellStart"/>
      <w:r w:rsidRPr="007F0F00">
        <w:rPr>
          <w:rStyle w:val="StyleUnderline"/>
        </w:rPr>
        <w:t>people</w:t>
      </w:r>
      <w:r w:rsidRPr="007F0F00">
        <w:rPr>
          <w:sz w:val="16"/>
        </w:rPr>
        <w:t>,and</w:t>
      </w:r>
      <w:proofErr w:type="spellEnd"/>
      <w:r w:rsidRPr="007F0F00">
        <w:rPr>
          <w:sz w:val="16"/>
        </w:rPr>
        <w:t xml:space="preserve"> to trust unknown prospective cooperators, </w:t>
      </w:r>
      <w:r w:rsidRPr="007F0F00">
        <w:rPr>
          <w:rStyle w:val="StyleUnderline"/>
        </w:rPr>
        <w:t>may be enhanced by an increase in the levels of oxytoci</w:t>
      </w:r>
      <w:r w:rsidRPr="007F0F00">
        <w:rPr>
          <w:sz w:val="16"/>
        </w:rPr>
        <w:t xml:space="preserve">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w:t>
      </w:r>
      <w:proofErr w:type="spellStart"/>
      <w:r w:rsidRPr="007F0F00">
        <w:rPr>
          <w:sz w:val="16"/>
        </w:rPr>
        <w:t>some day</w:t>
      </w:r>
      <w:proofErr w:type="spellEnd"/>
      <w:r w:rsidRPr="007F0F00">
        <w:rPr>
          <w:sz w:val="16"/>
        </w:rPr>
        <w:t xml:space="preserve">, it might become effective and safe – may also help us in coping with the threat of devastating wars in the future. </w:t>
      </w:r>
      <w:r w:rsidRPr="007F0F00">
        <w:rPr>
          <w:rStyle w:val="StyleUnderline"/>
        </w:rPr>
        <w:t>The assumption that there is a relationship between,</w:t>
      </w:r>
      <w:r w:rsidRPr="007F0F00">
        <w:rPr>
          <w:sz w:val="16"/>
        </w:rPr>
        <w:t xml:space="preserve"> on the one hand, </w:t>
      </w:r>
      <w:r w:rsidRPr="007F0F00">
        <w:rPr>
          <w:rStyle w:val="StyleUnderline"/>
        </w:rPr>
        <w:t>threats to the survival of humankind and</w:t>
      </w:r>
      <w:r w:rsidRPr="007F0F00">
        <w:rPr>
          <w:sz w:val="16"/>
        </w:rPr>
        <w:t xml:space="preserve">, on the other, </w:t>
      </w:r>
      <w:r w:rsidRPr="007F0F00">
        <w:rPr>
          <w:rStyle w:val="StyleUnderline"/>
        </w:rPr>
        <w:t>a sort of “deficit” in our moral dispositions is c</w:t>
      </w:r>
      <w:r w:rsidRPr="007F0F00">
        <w:rPr>
          <w:sz w:val="16"/>
        </w:rPr>
        <w:t xml:space="preserve">learly </w:t>
      </w:r>
      <w:r w:rsidRPr="007F0F00">
        <w:rPr>
          <w:rStyle w:val="StyleUnderline"/>
        </w:rPr>
        <w:t>made by</w:t>
      </w:r>
      <w:r w:rsidRPr="007F0F00">
        <w:rPr>
          <w:sz w:val="16"/>
        </w:rPr>
        <w:t xml:space="preserve"> some </w:t>
      </w:r>
      <w:r w:rsidRPr="007F0F00">
        <w:rPr>
          <w:rStyle w:val="StyleUnderline"/>
        </w:rPr>
        <w:t xml:space="preserve">moral </w:t>
      </w:r>
      <w:proofErr w:type="gramStart"/>
      <w:r w:rsidRPr="007F0F00">
        <w:rPr>
          <w:rStyle w:val="StyleUnderline"/>
        </w:rPr>
        <w:t>enhancements</w:t>
      </w:r>
      <w:proofErr w:type="gramEnd"/>
      <w:r w:rsidRPr="007F0F00">
        <w:rPr>
          <w:rStyle w:val="StyleUnderline"/>
        </w:rPr>
        <w:t xml:space="preserve"> theorists</w:t>
      </w:r>
      <w:r w:rsidRPr="007F0F00">
        <w:rPr>
          <w:sz w:val="16"/>
        </w:rPr>
        <w:t xml:space="preserve">.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w:t>
      </w:r>
      <w:proofErr w:type="gramStart"/>
      <w:r w:rsidRPr="007F0F00">
        <w:rPr>
          <w:sz w:val="16"/>
        </w:rPr>
        <w:t>free-riding</w:t>
      </w:r>
      <w:proofErr w:type="gramEnd"/>
      <w:r w:rsidRPr="007F0F00">
        <w:rPr>
          <w:sz w:val="16"/>
        </w:rPr>
        <w:t xml:space="preserve">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w:t>
      </w:r>
      <w:proofErr w:type="spellStart"/>
      <w:r w:rsidRPr="007F0F00">
        <w:rPr>
          <w:sz w:val="16"/>
        </w:rPr>
        <w:t>DeGrazie</w:t>
      </w:r>
      <w:proofErr w:type="spellEnd"/>
      <w:r w:rsidRPr="007F0F00">
        <w:rPr>
          <w:sz w:val="16"/>
        </w:rPr>
        <w:t xml:space="preserve"> 2012, 2; Rakić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w:t>
      </w:r>
      <w:r w:rsidRPr="007F0F00">
        <w:rPr>
          <w:rStyle w:val="StyleUnderline"/>
        </w:rPr>
        <w:t xml:space="preserve">both positions are correct in recognizing the </w:t>
      </w:r>
      <w:r w:rsidRPr="007F0F00">
        <w:rPr>
          <w:rStyle w:val="Emphasis"/>
        </w:rPr>
        <w:t>real possibility</w:t>
      </w:r>
      <w:r w:rsidRPr="007F0F00">
        <w:rPr>
          <w:rStyle w:val="StyleUnderline"/>
        </w:rPr>
        <w:t xml:space="preserve"> of global catastrophes resulting from the malevolent use of, for instance, </w:t>
      </w:r>
      <w:r w:rsidRPr="007F0F00">
        <w:rPr>
          <w:rStyle w:val="Emphasis"/>
        </w:rPr>
        <w:t>biotechnology or nuclear capabilities.</w:t>
      </w:r>
      <w:r w:rsidRPr="007F0F00">
        <w:rPr>
          <w:rStyle w:val="StyleUnderline"/>
        </w:rPr>
        <w:t xml:space="preserve"> </w:t>
      </w:r>
      <w:r w:rsidRPr="007F0F00">
        <w:rPr>
          <w:sz w:val="16"/>
        </w:rPr>
        <w:t xml:space="preserve">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main cause of wars is a human tendency to “hatred and destruction” (in German: </w:t>
      </w:r>
      <w:proofErr w:type="spellStart"/>
      <w:r w:rsidRPr="007F0F00">
        <w:rPr>
          <w:sz w:val="16"/>
        </w:rPr>
        <w:t>ein</w:t>
      </w:r>
      <w:proofErr w:type="spellEnd"/>
      <w:r w:rsidRPr="007F0F00">
        <w:rPr>
          <w:sz w:val="16"/>
        </w:rPr>
        <w:t xml:space="preserve"> Trieb </w:t>
      </w:r>
      <w:proofErr w:type="spellStart"/>
      <w:r w:rsidRPr="007F0F00">
        <w:rPr>
          <w:sz w:val="16"/>
        </w:rPr>
        <w:t>zum</w:t>
      </w:r>
      <w:proofErr w:type="spellEnd"/>
      <w:r w:rsidRPr="007F0F00">
        <w:rPr>
          <w:sz w:val="16"/>
        </w:rPr>
        <w:t xml:space="preserve"> Hassen und </w:t>
      </w:r>
      <w:proofErr w:type="spellStart"/>
      <w:r w:rsidRPr="007F0F00">
        <w:rPr>
          <w:sz w:val="16"/>
        </w:rPr>
        <w:t>Vernichtung</w:t>
      </w:r>
      <w:proofErr w:type="spellEnd"/>
      <w:r w:rsidRPr="007F0F00">
        <w:rPr>
          <w:sz w:val="16"/>
        </w:rPr>
        <w:t xml:space="preserve">). </w:t>
      </w:r>
      <w:r w:rsidRPr="007F0F00">
        <w:rPr>
          <w:rStyle w:val="StyleUnderline"/>
        </w:rPr>
        <w:t>Freud went as far as to suggest that human beings have an ingrained “inclination” to “aggression” and “destruction”</w:t>
      </w:r>
      <w:r w:rsidRPr="007F0F00">
        <w:rPr>
          <w:sz w:val="16"/>
        </w:rPr>
        <w:t xml:space="preserve"> (</w:t>
      </w:r>
      <w:proofErr w:type="spellStart"/>
      <w:r w:rsidRPr="007F0F00">
        <w:rPr>
          <w:sz w:val="16"/>
        </w:rPr>
        <w:t>Aggressionstrieb</w:t>
      </w:r>
      <w:proofErr w:type="spellEnd"/>
      <w:r w:rsidRPr="007F0F00">
        <w:rPr>
          <w:sz w:val="16"/>
        </w:rPr>
        <w:t xml:space="preserve">, </w:t>
      </w:r>
      <w:proofErr w:type="spellStart"/>
      <w:r w:rsidRPr="007F0F00">
        <w:rPr>
          <w:sz w:val="16"/>
        </w:rPr>
        <w:t>Aggressionsneigung</w:t>
      </w:r>
      <w:proofErr w:type="spellEnd"/>
      <w:r w:rsidRPr="007F0F00">
        <w:rPr>
          <w:sz w:val="16"/>
        </w:rPr>
        <w:t xml:space="preserve">, and </w:t>
      </w:r>
      <w:proofErr w:type="spellStart"/>
      <w:r w:rsidRPr="007F0F00">
        <w:rPr>
          <w:sz w:val="16"/>
        </w:rPr>
        <w:t>Destruktionstrieb</w:t>
      </w:r>
      <w:proofErr w:type="spellEnd"/>
      <w:r w:rsidRPr="007F0F00">
        <w:rPr>
          <w:sz w:val="16"/>
        </w:rPr>
        <w:t>), and that this inclination has a “good biological basis” (</w:t>
      </w:r>
      <w:proofErr w:type="spellStart"/>
      <w:r w:rsidRPr="007F0F00">
        <w:rPr>
          <w:sz w:val="16"/>
        </w:rPr>
        <w:t>biologisch</w:t>
      </w:r>
      <w:proofErr w:type="spellEnd"/>
      <w:r w:rsidRPr="007F0F00">
        <w:rPr>
          <w:sz w:val="16"/>
        </w:rPr>
        <w:t xml:space="preserve"> </w:t>
      </w:r>
      <w:proofErr w:type="spellStart"/>
      <w:r w:rsidRPr="007F0F00">
        <w:rPr>
          <w:sz w:val="16"/>
        </w:rPr>
        <w:t>wohl</w:t>
      </w:r>
      <w:proofErr w:type="spellEnd"/>
      <w:r w:rsidRPr="007F0F00">
        <w:rPr>
          <w:sz w:val="16"/>
        </w:rPr>
        <w:t xml:space="preserve"> </w:t>
      </w:r>
      <w:proofErr w:type="spellStart"/>
      <w:r w:rsidRPr="007F0F00">
        <w:rPr>
          <w:sz w:val="16"/>
        </w:rPr>
        <w:t>begründet</w:t>
      </w:r>
      <w:proofErr w:type="spellEnd"/>
      <w:r w:rsidRPr="007F0F00">
        <w:rPr>
          <w:sz w:val="16"/>
        </w:rPr>
        <w:t xml:space="preserve">) (Freud 1999, 20–24; see also Freud 1950; Forbes 1984; Pick 1993, 211–227; Medoff 2009). The </w:t>
      </w:r>
      <w:r w:rsidRPr="007F0F00">
        <w:rPr>
          <w:rStyle w:val="StyleUnderline"/>
        </w:rPr>
        <w:t>attempt to employ Freud’s conception of human nature in understanding international relations has recently been resumed</w:t>
      </w:r>
      <w:r w:rsidRPr="007F0F00">
        <w:rPr>
          <w:sz w:val="16"/>
        </w:rPr>
        <w:t>,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w:t>
      </w:r>
      <w:proofErr w:type="spellStart"/>
      <w:r w:rsidRPr="007F0F00">
        <w:rPr>
          <w:sz w:val="16"/>
        </w:rPr>
        <w:t>Über</w:t>
      </w:r>
      <w:proofErr w:type="spellEnd"/>
      <w:r w:rsidRPr="007F0F00">
        <w:rPr>
          <w:sz w:val="16"/>
        </w:rPr>
        <w:t xml:space="preserve"> die </w:t>
      </w:r>
      <w:proofErr w:type="spellStart"/>
      <w:r w:rsidRPr="007F0F00">
        <w:rPr>
          <w:sz w:val="16"/>
        </w:rPr>
        <w:t>Herkunft</w:t>
      </w:r>
      <w:proofErr w:type="spellEnd"/>
      <w:r w:rsidRPr="007F0F00">
        <w:rPr>
          <w:sz w:val="16"/>
        </w:rPr>
        <w:t xml:space="preserve"> des </w:t>
      </w:r>
      <w:proofErr w:type="spellStart"/>
      <w:r w:rsidRPr="007F0F00">
        <w:rPr>
          <w:sz w:val="16"/>
        </w:rPr>
        <w:t>Politischen</w:t>
      </w:r>
      <w:proofErr w:type="spellEnd"/>
      <w:r w:rsidRPr="007F0F00">
        <w:rPr>
          <w:sz w:val="16"/>
        </w:rPr>
        <w:t xml:space="preserve"> </w:t>
      </w:r>
      <w:proofErr w:type="spellStart"/>
      <w:r w:rsidRPr="007F0F00">
        <w:rPr>
          <w:sz w:val="16"/>
        </w:rPr>
        <w:t>aus</w:t>
      </w:r>
      <w:proofErr w:type="spellEnd"/>
      <w:r w:rsidRPr="007F0F00">
        <w:rPr>
          <w:sz w:val="16"/>
        </w:rPr>
        <w:t xml:space="preserve"> dem Wesen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 As Morgenthau put the problem in an article published in 1967: “The actions of states are determined not by moral principles and legal commitments but by considerations of interest and power”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Freyberg-Inan 2003; Kaufman 2006; Molloy 2006, 82–85; Craig 2007; Scheuerman 2007, 2010, 2012; Schuett 2007; </w:t>
      </w:r>
      <w:proofErr w:type="spellStart"/>
      <w:r w:rsidRPr="007F0F00">
        <w:rPr>
          <w:sz w:val="16"/>
        </w:rPr>
        <w:t>Neascu</w:t>
      </w:r>
      <w:proofErr w:type="spellEnd"/>
      <w:r w:rsidRPr="007F0F00">
        <w:rPr>
          <w:sz w:val="16"/>
        </w:rPr>
        <w:t xml:space="preserve"> 2009; Behr 2010, 210–225; Brown 2011; </w:t>
      </w:r>
      <w:proofErr w:type="spellStart"/>
      <w:r w:rsidRPr="007F0F00">
        <w:rPr>
          <w:sz w:val="16"/>
        </w:rPr>
        <w:t>Jütersonke</w:t>
      </w:r>
      <w:proofErr w:type="spellEnd"/>
      <w:r w:rsidRPr="007F0F00">
        <w:rPr>
          <w:sz w:val="16"/>
        </w:rPr>
        <w:t xml:space="preserve"> 2012). It is not my intention here to present a fully-fledged account of the tradition of human nature realism, but rather to emphasize the extent to which some moral enhancement theorists, in their description of some of the gloomy </w:t>
      </w:r>
      <w:proofErr w:type="gramStart"/>
      <w:r w:rsidRPr="007F0F00">
        <w:rPr>
          <w:sz w:val="16"/>
        </w:rPr>
        <w:t>scenarios</w:t>
      </w:r>
      <w:proofErr w:type="gramEnd"/>
      <w:r w:rsidRPr="007F0F00">
        <w:rPr>
          <w:sz w:val="16"/>
        </w:rPr>
        <w:t xml:space="preserve">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w:t>
      </w:r>
      <w:r w:rsidRPr="007F0F00">
        <w:rPr>
          <w:rStyle w:val="StyleUnderline"/>
        </w:rPr>
        <w:t xml:space="preserve">Sparrow correctly argues that </w:t>
      </w:r>
      <w:r w:rsidRPr="006B5371">
        <w:rPr>
          <w:rStyle w:val="Emphasis"/>
          <w:highlight w:val="green"/>
        </w:rPr>
        <w:t>“structural issues,”</w:t>
      </w:r>
      <w:r w:rsidRPr="006B5371">
        <w:rPr>
          <w:rStyle w:val="StyleUnderline"/>
          <w:highlight w:val="green"/>
        </w:rPr>
        <w:t xml:space="preserve"> rather than </w:t>
      </w:r>
      <w:r w:rsidRPr="006B5371">
        <w:rPr>
          <w:rStyle w:val="Emphasis"/>
          <w:highlight w:val="green"/>
        </w:rPr>
        <w:t>human nature</w:t>
      </w:r>
      <w:r w:rsidRPr="006B5371">
        <w:rPr>
          <w:rStyle w:val="StyleUnderline"/>
          <w:highlight w:val="green"/>
        </w:rPr>
        <w:t>, constitute the main factor underlying political conflicts</w:t>
      </w:r>
      <w:r w:rsidRPr="007F0F00">
        <w:rPr>
          <w:sz w:val="16"/>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(Freyberg-Inan 2003, 23–36). True, it might be objected that “human nature realism,” as it was defended by Morgenthau and earlier political philosophers, relied upon a metaphysical or psychoanalytical conception of human nature, a conception that</w:t>
      </w:r>
      <w:proofErr w:type="gramStart"/>
      <w:r w:rsidRPr="007F0F00">
        <w:rPr>
          <w:sz w:val="16"/>
        </w:rPr>
        <w:t>, actually, did</w:t>
      </w:r>
      <w:proofErr w:type="gramEnd"/>
      <w:r w:rsidRPr="007F0F00">
        <w:rPr>
          <w:sz w:val="16"/>
        </w:rPr>
        <w:t xml:space="preserve">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w:t>
      </w:r>
      <w:proofErr w:type="gramStart"/>
      <w:r w:rsidRPr="007F0F00">
        <w:rPr>
          <w:sz w:val="16"/>
        </w:rPr>
        <w:t>beings’</w:t>
      </w:r>
      <w:proofErr w:type="gramEnd"/>
      <w:r w:rsidRPr="007F0F00">
        <w:rPr>
          <w:sz w:val="16"/>
        </w:rPr>
        <w:t xml:space="preserve">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w:t>
      </w:r>
      <w:r w:rsidRPr="007F0F00">
        <w:rPr>
          <w:rStyle w:val="StyleUnderline"/>
        </w:rPr>
        <w:t>the question</w:t>
      </w:r>
      <w:r w:rsidRPr="007F0F00">
        <w:rPr>
          <w:sz w:val="16"/>
        </w:rPr>
        <w:t xml:space="preserve">, of course, is </w:t>
      </w:r>
      <w:r w:rsidRPr="007F0F00">
        <w:rPr>
          <w:rStyle w:val="StyleUnderline"/>
        </w:rPr>
        <w:t xml:space="preserve">whether moral enhancement will </w:t>
      </w:r>
      <w:r w:rsidRPr="007F0F00">
        <w:rPr>
          <w:sz w:val="16"/>
        </w:rPr>
        <w:t xml:space="preserve">also </w:t>
      </w:r>
      <w:r w:rsidRPr="007F0F00">
        <w:rPr>
          <w:rStyle w:val="StyleUnderline"/>
        </w:rPr>
        <w:t>improve the prospect of our coping successfully</w:t>
      </w:r>
      <w:r w:rsidRPr="007F0F00">
        <w:rPr>
          <w:sz w:val="16"/>
        </w:rPr>
        <w:t xml:space="preserve"> </w:t>
      </w:r>
      <w:r w:rsidRPr="007F0F00">
        <w:rPr>
          <w:rStyle w:val="StyleUnderline"/>
        </w:rPr>
        <w:t>with</w:t>
      </w:r>
      <w:r w:rsidRPr="007F0F00">
        <w:rPr>
          <w:sz w:val="16"/>
        </w:rPr>
        <w:t xml:space="preserve"> some major threats to the </w:t>
      </w:r>
      <w:r w:rsidRPr="007F0F00">
        <w:rPr>
          <w:rStyle w:val="Emphasis"/>
        </w:rPr>
        <w:t>survival of humankind</w:t>
      </w:r>
      <w:r w:rsidRPr="007F0F00">
        <w:rPr>
          <w:sz w:val="16"/>
        </w:rPr>
        <w:t xml:space="preserve">, as Savulescu and Persson propose, or </w:t>
      </w:r>
      <w:r w:rsidRPr="007F0F00">
        <w:rPr>
          <w:rStyle w:val="Emphasis"/>
        </w:rPr>
        <w:t>to reduce evil in the world</w:t>
      </w:r>
      <w:r w:rsidRPr="007F0F00">
        <w:rPr>
          <w:sz w:val="16"/>
        </w:rPr>
        <w:t xml:space="preserve">, as proposed by Walker. V. The point to which I would next like to call attention is that “human nature realism” – which is implicitly presupposed by some moral enhancement theorists – has been much criticized over the last decades within the tradition of political realism itself. “Structural realism,” unlike “human nature realism,” does not seek to derive a theory about conflicts and violence in the context of international relations from a theory of the moral shortcomings of human nature.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6B5371">
        <w:rPr>
          <w:rStyle w:val="StyleUnderline"/>
          <w:highlight w:val="green"/>
        </w:rPr>
        <w:t>states are the</w:t>
      </w:r>
      <w:r w:rsidRPr="007F0F00">
        <w:rPr>
          <w:sz w:val="16"/>
        </w:rPr>
        <w:t xml:space="preserve"> main, if not the </w:t>
      </w:r>
      <w:r w:rsidRPr="006B5371">
        <w:rPr>
          <w:rStyle w:val="Emphasis"/>
          <w:highlight w:val="green"/>
        </w:rPr>
        <w:t>only, relevant actors</w:t>
      </w:r>
      <w:r w:rsidRPr="007F0F00">
        <w:rPr>
          <w:rStyle w:val="Emphasis"/>
        </w:rPr>
        <w:t xml:space="preserve"> </w:t>
      </w:r>
      <w:r w:rsidRPr="007F0F00">
        <w:rPr>
          <w:sz w:val="16"/>
        </w:rPr>
        <w:t xml:space="preserve">in the context of international relations; </w:t>
      </w:r>
      <w:r w:rsidRPr="006B5371">
        <w:rPr>
          <w:rStyle w:val="StyleUnderline"/>
          <w:highlight w:val="green"/>
        </w:rPr>
        <w:t>and</w:t>
      </w:r>
      <w:r w:rsidRPr="007F0F00">
        <w:rPr>
          <w:sz w:val="16"/>
        </w:rPr>
        <w:t xml:space="preserve"> second, that states </w:t>
      </w:r>
      <w:r w:rsidRPr="006B5371">
        <w:rPr>
          <w:rStyle w:val="Emphasis"/>
          <w:highlight w:val="green"/>
        </w:rPr>
        <w:t>compete for power</w:t>
      </w:r>
      <w:r w:rsidRPr="007F0F00">
        <w:rPr>
          <w:rStyle w:val="Emphasis"/>
          <w:sz w:val="16"/>
          <w:u w:val="none"/>
        </w:rPr>
        <w:t xml:space="preserve"> </w:t>
      </w:r>
      <w:r w:rsidRPr="007F0F00">
        <w:rPr>
          <w:sz w:val="16"/>
        </w:rPr>
        <w:t xml:space="preserve">in the international arena. </w:t>
      </w:r>
      <w:r w:rsidRPr="006B5371">
        <w:rPr>
          <w:rStyle w:val="Emphasis"/>
          <w:highlight w:val="green"/>
        </w:rPr>
        <w:t>Moral considerations</w:t>
      </w:r>
      <w:r w:rsidRPr="007F0F00">
        <w:rPr>
          <w:sz w:val="16"/>
        </w:rPr>
        <w:t xml:space="preserve"> in international affairs, according to realists, </w:t>
      </w:r>
      <w:r w:rsidRPr="006B5371">
        <w:rPr>
          <w:rStyle w:val="StyleUnderline"/>
          <w:highlight w:val="green"/>
        </w:rPr>
        <w:t xml:space="preserve">are </w:t>
      </w:r>
      <w:r w:rsidRPr="006B5371">
        <w:rPr>
          <w:rStyle w:val="Emphasis"/>
          <w:highlight w:val="green"/>
        </w:rPr>
        <w:t>secondary</w:t>
      </w:r>
      <w:r w:rsidRPr="006B5371">
        <w:rPr>
          <w:szCs w:val="32"/>
          <w:highlight w:val="green"/>
          <w:u w:val="single"/>
        </w:rPr>
        <w:t xml:space="preserve"> </w:t>
      </w:r>
      <w:r w:rsidRPr="006B5371">
        <w:rPr>
          <w:rStyle w:val="StyleUnderline"/>
          <w:highlight w:val="green"/>
        </w:rPr>
        <w:t>when set against</w:t>
      </w:r>
      <w:r w:rsidRPr="000D6289">
        <w:rPr>
          <w:rStyle w:val="StyleUnderline"/>
        </w:rPr>
        <w:t xml:space="preserve"> </w:t>
      </w:r>
      <w:r w:rsidRPr="007F0F00">
        <w:rPr>
          <w:rStyle w:val="StyleUnderline"/>
        </w:rPr>
        <w:t>the state’s primary goal</w:t>
      </w:r>
      <w:r w:rsidRPr="007F0F00">
        <w:rPr>
          <w:sz w:val="16"/>
        </w:rPr>
        <w:t xml:space="preserve">, </w:t>
      </w:r>
      <w:r w:rsidRPr="007F0F00">
        <w:rPr>
          <w:rStyle w:val="Emphasis"/>
        </w:rPr>
        <w:t xml:space="preserve">namely its own </w:t>
      </w:r>
      <w:r w:rsidRPr="006B5371">
        <w:rPr>
          <w:rStyle w:val="Emphasis"/>
          <w:highlight w:val="green"/>
        </w:rPr>
        <w:t>security and survival</w:t>
      </w:r>
      <w:r w:rsidRPr="006B5371">
        <w:rPr>
          <w:szCs w:val="32"/>
          <w:highlight w:val="green"/>
          <w:u w:val="single"/>
        </w:rPr>
        <w:t>.</w:t>
      </w:r>
      <w:r w:rsidRPr="007F0F00">
        <w:rPr>
          <w:sz w:val="16"/>
        </w:rPr>
        <w:t xml:space="preserve"> But while human nature realists such as Morgenthau explain the struggle for power </w:t>
      </w:r>
      <w:proofErr w:type="gramStart"/>
      <w:r w:rsidRPr="007F0F00">
        <w:rPr>
          <w:sz w:val="16"/>
        </w:rPr>
        <w:t>as a result of</w:t>
      </w:r>
      <w:proofErr w:type="gramEnd"/>
      <w:r w:rsidRPr="007F0F00">
        <w:rPr>
          <w:sz w:val="16"/>
        </w:rPr>
        <w:t xml:space="preserve"> human beings’ natural inclinations, structural realists like Waltz and Mearsheimer argue that conflicts in the international arena do not stem from human nature, but from the very “structure” of the international system of states (Mearsheimer 2001, 18). According to Waltz and Mearsheimer, </w:t>
      </w:r>
      <w:r w:rsidRPr="007F0F00">
        <w:rPr>
          <w:rStyle w:val="StyleUnderline"/>
        </w:rPr>
        <w:t xml:space="preserve">it is this </w:t>
      </w:r>
      <w:r w:rsidRPr="007F0F00">
        <w:rPr>
          <w:rStyle w:val="Emphasis"/>
        </w:rPr>
        <w:t>structure</w:t>
      </w:r>
      <w:r w:rsidRPr="007F0F00">
        <w:rPr>
          <w:rStyle w:val="StyleUnderline"/>
        </w:rPr>
        <w:t xml:space="preserve"> that compels individuals to act as they do in the domain of international affairs.</w:t>
      </w:r>
      <w:r w:rsidRPr="000D6289">
        <w:rPr>
          <w:rStyle w:val="StyleUnderline"/>
          <w:sz w:val="16"/>
          <w:szCs w:val="16"/>
        </w:rPr>
        <w:t xml:space="preserve"> </w:t>
      </w:r>
      <w:r w:rsidRPr="007F0F00">
        <w:rPr>
          <w:sz w:val="16"/>
        </w:rPr>
        <w:t xml:space="preserve">And one distinguishing feature of the international system of states is </w:t>
      </w:r>
      <w:r w:rsidRPr="007F0F00">
        <w:rPr>
          <w:rStyle w:val="StyleUnderline"/>
        </w:rPr>
        <w:t>its “anarchical structure,”</w:t>
      </w:r>
      <w:r w:rsidRPr="007F0F00">
        <w:rPr>
          <w:sz w:val="16"/>
        </w:rPr>
        <w:t xml:space="preserve"> </w:t>
      </w:r>
      <w:proofErr w:type="gramStart"/>
      <w:r w:rsidRPr="007F0F00">
        <w:rPr>
          <w:sz w:val="16"/>
        </w:rPr>
        <w:t>i.e.</w:t>
      </w:r>
      <w:proofErr w:type="gramEnd"/>
      <w:r w:rsidRPr="007F0F00">
        <w:rPr>
          <w:sz w:val="16"/>
        </w:rPr>
        <w:t xml:space="preserve"> the lack of a central government analogous to the central governments that exist in the context of domestic politics. </w:t>
      </w:r>
      <w:r w:rsidRPr="007F0F00">
        <w:rPr>
          <w:rStyle w:val="StyleUnderline"/>
        </w:rPr>
        <w:t>It means that each individual state is responsible for its own integrity and survival</w:t>
      </w:r>
      <w:r w:rsidRPr="007F0F00">
        <w:rPr>
          <w:sz w:val="16"/>
        </w:rPr>
        <w:t xml:space="preserve">. </w:t>
      </w:r>
      <w:r w:rsidRPr="007F0F00">
        <w:rPr>
          <w:rStyle w:val="StyleUnderline"/>
        </w:rPr>
        <w:t>In the absence of a superior authority</w:t>
      </w:r>
      <w:r w:rsidRPr="007F0F00">
        <w:rPr>
          <w:sz w:val="16"/>
        </w:rPr>
        <w:t xml:space="preserve">, over and above the power of each sovereign state, </w:t>
      </w:r>
      <w:r w:rsidRPr="006B5371">
        <w:rPr>
          <w:rStyle w:val="StyleUnderline"/>
          <w:highlight w:val="green"/>
        </w:rPr>
        <w:t>political leaders</w:t>
      </w:r>
      <w:r w:rsidRPr="000D6289">
        <w:rPr>
          <w:rStyle w:val="StyleUnderline"/>
          <w:sz w:val="16"/>
          <w:szCs w:val="16"/>
        </w:rPr>
        <w:t xml:space="preserve"> </w:t>
      </w:r>
      <w:r w:rsidRPr="007F0F00">
        <w:rPr>
          <w:sz w:val="16"/>
        </w:rPr>
        <w:t xml:space="preserve">often </w:t>
      </w:r>
      <w:r w:rsidRPr="006B5371">
        <w:rPr>
          <w:rStyle w:val="StyleUnderline"/>
          <w:highlight w:val="green"/>
        </w:rPr>
        <w:t xml:space="preserve">feel compelled to favor </w:t>
      </w:r>
      <w:r w:rsidRPr="006B5371">
        <w:rPr>
          <w:rStyle w:val="Emphasis"/>
          <w:highlight w:val="green"/>
        </w:rPr>
        <w:t>security over morality</w:t>
      </w:r>
      <w:r w:rsidRPr="007F0F00">
        <w:rPr>
          <w:sz w:val="16"/>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6B5371">
        <w:rPr>
          <w:rStyle w:val="Emphasis"/>
          <w:highlight w:val="green"/>
        </w:rPr>
        <w:t>even if</w:t>
      </w:r>
      <w:r w:rsidRPr="006B5371">
        <w:rPr>
          <w:szCs w:val="32"/>
          <w:highlight w:val="green"/>
          <w:u w:val="single"/>
        </w:rPr>
        <w:t xml:space="preserve"> </w:t>
      </w:r>
      <w:r w:rsidRPr="006B5371">
        <w:rPr>
          <w:rStyle w:val="StyleUnderline"/>
          <w:highlight w:val="green"/>
        </w:rPr>
        <w:t>human</w:t>
      </w:r>
      <w:r w:rsidRPr="000D6289">
        <w:rPr>
          <w:rStyle w:val="StyleUnderline"/>
        </w:rPr>
        <w:t xml:space="preserve"> being</w:t>
      </w:r>
      <w:r w:rsidRPr="006B5371">
        <w:rPr>
          <w:rStyle w:val="StyleUnderline"/>
          <w:highlight w:val="green"/>
        </w:rPr>
        <w:t xml:space="preserve">s turn out to become </w:t>
      </w:r>
      <w:r w:rsidRPr="006B5371">
        <w:rPr>
          <w:rStyle w:val="Emphasis"/>
          <w:highlight w:val="green"/>
        </w:rPr>
        <w:t>morally enhanced</w:t>
      </w:r>
      <w:r w:rsidRPr="000D6289">
        <w:rPr>
          <w:rStyle w:val="StyleUnderline"/>
          <w:sz w:val="16"/>
          <w:szCs w:val="16"/>
        </w:rPr>
        <w:t xml:space="preserve"> </w:t>
      </w:r>
      <w:r w:rsidRPr="007F0F00">
        <w:rPr>
          <w:sz w:val="16"/>
        </w:rPr>
        <w:t xml:space="preserve">in the future, </w:t>
      </w:r>
      <w:r w:rsidRPr="006B5371">
        <w:rPr>
          <w:rStyle w:val="StyleUnderline"/>
          <w:highlight w:val="green"/>
        </w:rPr>
        <w:t xml:space="preserve">humankind may still have to face the same </w:t>
      </w:r>
      <w:r w:rsidRPr="006B5371">
        <w:rPr>
          <w:rStyle w:val="Emphasis"/>
          <w:highlight w:val="green"/>
        </w:rPr>
        <w:t>scary scenarios</w:t>
      </w:r>
      <w:r w:rsidRPr="000D6289">
        <w:rPr>
          <w:rStyle w:val="StyleUnderline"/>
          <w:sz w:val="16"/>
          <w:szCs w:val="16"/>
        </w:rPr>
        <w:t xml:space="preserve"> </w:t>
      </w:r>
      <w:r w:rsidRPr="007F0F00">
        <w:rPr>
          <w:sz w:val="16"/>
        </w:rPr>
        <w:t xml:space="preserve">described by some moral enhancement theorists. </w:t>
      </w:r>
      <w:r w:rsidRPr="007F0F00">
        <w:rPr>
          <w:rStyle w:val="StyleUnderline"/>
        </w:rPr>
        <w:t>This is likely to happen if, indeed</w:t>
      </w:r>
      <w:r w:rsidRPr="000D6289">
        <w:rPr>
          <w:szCs w:val="32"/>
          <w:u w:val="single"/>
        </w:rPr>
        <w:t xml:space="preserve">, </w:t>
      </w:r>
      <w:r w:rsidRPr="007F0F00">
        <w:rPr>
          <w:rStyle w:val="StyleUnderline"/>
        </w:rPr>
        <w:t xml:space="preserve">human beings remain compelled to cooperate </w:t>
      </w:r>
      <w:r w:rsidRPr="007F0F00">
        <w:rPr>
          <w:sz w:val="16"/>
        </w:rPr>
        <w:t xml:space="preserve">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(Cirincione 2008, 382).3 But </w:t>
      </w:r>
      <w:r w:rsidRPr="007F0F00">
        <w:rPr>
          <w:rStyle w:val="StyleUnderline"/>
        </w:rPr>
        <w:t>under the crushing pressure of having to decide in such a short time, and on the basis of unreliable information, whether or not to retaliate, even a morally enhanced Yeltsin might have given orders to launch a devastating nuclear response</w:t>
      </w:r>
      <w:r w:rsidRPr="007F0F00">
        <w:rPr>
          <w:sz w:val="16"/>
        </w:rPr>
        <w:t xml:space="preserve"> – and that </w:t>
      </w:r>
      <w:r w:rsidRPr="007F0F00">
        <w:rPr>
          <w:rStyle w:val="Emphasis"/>
        </w:rPr>
        <w:t xml:space="preserve">in spite of strong moral dispositions to the contrary. </w:t>
      </w:r>
      <w:r w:rsidRPr="007F0F00">
        <w:rPr>
          <w:sz w:val="16"/>
        </w:rPr>
        <w:t xml:space="preserve">Writing for The Guardian </w:t>
      </w:r>
      <w:proofErr w:type="gramStart"/>
      <w:r w:rsidRPr="007F0F00">
        <w:rPr>
          <w:sz w:val="16"/>
        </w:rPr>
        <w:t>on the basis of</w:t>
      </w:r>
      <w:proofErr w:type="gramEnd"/>
      <w:r w:rsidRPr="007F0F00">
        <w:rPr>
          <w:sz w:val="16"/>
        </w:rPr>
        <w:t xml:space="preserve"> recently declassified documents, Rupert Myers reports further incidents similar to the one of 1995. He suggests that as more states strive to acquire nuclear capability, the danger of a major nuclear accident is likely to increase (Myers 2014). </w:t>
      </w:r>
      <w:r w:rsidRPr="007F0F00">
        <w:rPr>
          <w:rStyle w:val="StyleUnderline"/>
        </w:rPr>
        <w:t xml:space="preserve">What </w:t>
      </w:r>
      <w:proofErr w:type="gramStart"/>
      <w:r w:rsidRPr="007F0F00">
        <w:rPr>
          <w:rStyle w:val="StyleUnderline"/>
        </w:rPr>
        <w:t>has to</w:t>
      </w:r>
      <w:proofErr w:type="gramEnd"/>
      <w:r w:rsidRPr="007F0F00">
        <w:rPr>
          <w:rStyle w:val="StyleUnderline"/>
        </w:rPr>
        <w:t xml:space="preserve"> be changed</w:t>
      </w:r>
      <w:r w:rsidRPr="007F0F00">
        <w:rPr>
          <w:sz w:val="16"/>
        </w:rPr>
        <w:t xml:space="preserve">, therefore, </w:t>
      </w:r>
      <w:r w:rsidRPr="007F0F00">
        <w:rPr>
          <w:rStyle w:val="StyleUnderline"/>
        </w:rPr>
        <w:t>is not human moral dispositions</w:t>
      </w:r>
      <w:r w:rsidRPr="007F0F00">
        <w:rPr>
          <w:sz w:val="16"/>
        </w:rPr>
        <w:t xml:space="preserve">, </w:t>
      </w:r>
      <w:r w:rsidRPr="007F0F00">
        <w:rPr>
          <w:rStyle w:val="Emphasis"/>
        </w:rPr>
        <w:t>but the very structure of the political international system of states</w:t>
      </w:r>
      <w:r w:rsidRPr="007F0F00">
        <w:rPr>
          <w:sz w:val="16"/>
        </w:rPr>
        <w:t xml:space="preserve">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7F0F00">
        <w:rPr>
          <w:rStyle w:val="StyleUnderline"/>
        </w:rPr>
        <w:t>moral enhancement</w:t>
      </w:r>
      <w:r w:rsidRPr="007F0F00">
        <w:rPr>
          <w:sz w:val="16"/>
        </w:rPr>
        <w:t xml:space="preserve"> may possibly have desirable results in some areas of human cooperation that do not badly threaten our security – such as donating food, medicine, and money to poorer countries – it </w:t>
      </w:r>
      <w:r w:rsidRPr="007F0F00">
        <w:rPr>
          <w:rStyle w:val="StyleUnderline"/>
        </w:rPr>
        <w:t xml:space="preserve">will not motivate political leaders to </w:t>
      </w:r>
      <w:r w:rsidRPr="007F0F00">
        <w:rPr>
          <w:rStyle w:val="Emphasis"/>
        </w:rPr>
        <w:t>dismantle their nuclear weapons</w:t>
      </w:r>
      <w:r w:rsidRPr="007F0F00">
        <w:rPr>
          <w:sz w:val="16"/>
        </w:rPr>
        <w:t xml:space="preserve">. </w:t>
      </w:r>
      <w:r w:rsidRPr="007F0F00">
        <w:rPr>
          <w:rStyle w:val="StyleUnderline"/>
        </w:rPr>
        <w:t>Neither will it deter other political leaders from pursuing nuclear capability</w:t>
      </w:r>
      <w:r w:rsidRPr="007F0F00">
        <w:rPr>
          <w:sz w:val="16"/>
        </w:rPr>
        <w:t xml:space="preserve">, </w:t>
      </w:r>
      <w:r w:rsidRPr="007F0F00">
        <w:rPr>
          <w:rStyle w:val="StyleUnderline"/>
        </w:rPr>
        <w:t xml:space="preserve">at any rate not </w:t>
      </w:r>
      <w:proofErr w:type="gramStart"/>
      <w:r w:rsidRPr="006B5371">
        <w:rPr>
          <w:rStyle w:val="StyleUnderline"/>
          <w:highlight w:val="green"/>
        </w:rPr>
        <w:t>as long as</w:t>
      </w:r>
      <w:proofErr w:type="gramEnd"/>
      <w:r w:rsidRPr="006B5371">
        <w:rPr>
          <w:rStyle w:val="StyleUnderline"/>
          <w:highlight w:val="green"/>
        </w:rPr>
        <w:t xml:space="preserve"> the structure of</w:t>
      </w:r>
      <w:r w:rsidRPr="007F0F00">
        <w:rPr>
          <w:rStyle w:val="StyleUnderline"/>
        </w:rPr>
        <w:t xml:space="preserve"> international </w:t>
      </w:r>
      <w:r w:rsidRPr="006B5371">
        <w:rPr>
          <w:rStyle w:val="StyleUnderline"/>
          <w:highlight w:val="green"/>
        </w:rPr>
        <w:t>politics compels them to see</w:t>
      </w:r>
      <w:r w:rsidRPr="000D6289">
        <w:rPr>
          <w:rStyle w:val="StyleUnderline"/>
        </w:rPr>
        <w:t xml:space="preserve"> </w:t>
      </w:r>
      <w:r w:rsidRPr="007F0F00">
        <w:rPr>
          <w:rStyle w:val="StyleUnderline"/>
        </w:rPr>
        <w:t xml:space="preserve">prospective </w:t>
      </w:r>
      <w:r w:rsidRPr="006B5371">
        <w:rPr>
          <w:rStyle w:val="StyleUnderline"/>
          <w:highlight w:val="green"/>
        </w:rPr>
        <w:t xml:space="preserve">cooperators </w:t>
      </w:r>
      <w:r w:rsidRPr="006B5371">
        <w:rPr>
          <w:rStyle w:val="Emphasis"/>
          <w:highlight w:val="green"/>
        </w:rPr>
        <w:t>in the present as possible enemies in the future.</w:t>
      </w:r>
      <w:r w:rsidRPr="000D6289">
        <w:rPr>
          <w:rStyle w:val="Emphasis"/>
          <w:b w:val="0"/>
          <w:bCs/>
          <w:sz w:val="16"/>
          <w:szCs w:val="16"/>
          <w:u w:val="none"/>
        </w:rPr>
        <w:t xml:space="preserve"> </w:t>
      </w:r>
      <w:r w:rsidRPr="007F0F00">
        <w:rPr>
          <w:sz w:val="16"/>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7F0F00">
        <w:rPr>
          <w:rStyle w:val="StyleUnderline"/>
        </w:rPr>
        <w:t>in the absence of the kind of security that law-enforcing institutions have the force to create</w:t>
      </w:r>
      <w:r w:rsidRPr="007F0F00">
        <w:rPr>
          <w:sz w:val="16"/>
        </w:rPr>
        <w:t xml:space="preserve">, </w:t>
      </w:r>
      <w:r w:rsidRPr="007F0F00">
        <w:rPr>
          <w:rStyle w:val="StyleUnderline"/>
        </w:rPr>
        <w:t xml:space="preserve">political </w:t>
      </w:r>
      <w:r w:rsidRPr="006B5371">
        <w:rPr>
          <w:rStyle w:val="StyleUnderline"/>
          <w:highlight w:val="green"/>
        </w:rPr>
        <w:t>leaders will</w:t>
      </w:r>
      <w:r w:rsidRPr="007F0F00">
        <w:rPr>
          <w:sz w:val="16"/>
        </w:rPr>
        <w:t xml:space="preserve"> often </w:t>
      </w:r>
      <w:r w:rsidRPr="006B5371">
        <w:rPr>
          <w:rStyle w:val="Emphasis"/>
          <w:highlight w:val="green"/>
        </w:rPr>
        <w:t>fail to cooperate,</w:t>
      </w:r>
      <w:r w:rsidRPr="006B5371">
        <w:rPr>
          <w:szCs w:val="32"/>
          <w:highlight w:val="green"/>
          <w:u w:val="single"/>
        </w:rPr>
        <w:t xml:space="preserve"> </w:t>
      </w:r>
      <w:r w:rsidRPr="006B5371">
        <w:rPr>
          <w:rStyle w:val="StyleUnderline"/>
          <w:highlight w:val="green"/>
        </w:rPr>
        <w:t>and</w:t>
      </w:r>
      <w:r w:rsidRPr="007F0F00">
        <w:rPr>
          <w:sz w:val="16"/>
        </w:rPr>
        <w:t xml:space="preserve"> occasionally </w:t>
      </w:r>
      <w:r w:rsidRPr="006B5371">
        <w:rPr>
          <w:rStyle w:val="StyleUnderline"/>
          <w:highlight w:val="green"/>
        </w:rPr>
        <w:t>engage in</w:t>
      </w:r>
      <w:r w:rsidRPr="007F0F00">
        <w:rPr>
          <w:sz w:val="16"/>
        </w:rPr>
        <w:t xml:space="preserve"> conflicts and </w:t>
      </w:r>
      <w:r w:rsidRPr="006B5371">
        <w:rPr>
          <w:rStyle w:val="StyleUnderline"/>
          <w:highlight w:val="green"/>
        </w:rPr>
        <w:t>wars</w:t>
      </w:r>
      <w:r w:rsidRPr="000D6289">
        <w:rPr>
          <w:sz w:val="16"/>
        </w:rPr>
        <w:t>,</w:t>
      </w:r>
      <w:r w:rsidRPr="007F0F00">
        <w:rPr>
          <w:sz w:val="16"/>
        </w:rPr>
        <w:t xml:space="preserve"> </w:t>
      </w:r>
      <w:r w:rsidRPr="007F0F00">
        <w:rPr>
          <w:rStyle w:val="StyleUnderline"/>
        </w:rPr>
        <w:t xml:space="preserve">in those areas that are critical to their </w:t>
      </w:r>
      <w:r w:rsidRPr="007F0F00">
        <w:rPr>
          <w:sz w:val="16"/>
        </w:rPr>
        <w:t xml:space="preserve">security and </w:t>
      </w:r>
      <w:r w:rsidRPr="007F0F00">
        <w:rPr>
          <w:rStyle w:val="StyleUnderline"/>
        </w:rPr>
        <w:t>survival</w:t>
      </w:r>
      <w:r w:rsidRPr="007F0F00">
        <w:rPr>
          <w:sz w:val="16"/>
        </w:rPr>
        <w:t xml:space="preserve">. Given the structure of international politics and the basic goal of survival, </w:t>
      </w:r>
      <w:r w:rsidRPr="007F0F00">
        <w:rPr>
          <w:rStyle w:val="StyleUnderline"/>
        </w:rPr>
        <w:t>this is likely to continue to happen</w:t>
      </w:r>
      <w:r w:rsidRPr="000D6289">
        <w:rPr>
          <w:szCs w:val="32"/>
          <w:u w:val="single"/>
        </w:rPr>
        <w:t xml:space="preserve">, </w:t>
      </w:r>
      <w:r w:rsidRPr="006B5371">
        <w:rPr>
          <w:rStyle w:val="Emphasis"/>
          <w:highlight w:val="green"/>
        </w:rPr>
        <w:t>even if</w:t>
      </w:r>
      <w:r w:rsidRPr="000D6289">
        <w:rPr>
          <w:rStyle w:val="Emphasis"/>
          <w:b w:val="0"/>
          <w:bCs/>
          <w:sz w:val="16"/>
          <w:szCs w:val="16"/>
          <w:u w:val="none"/>
        </w:rPr>
        <w:t>,</w:t>
      </w:r>
      <w:r w:rsidRPr="007F0F00">
        <w:rPr>
          <w:sz w:val="16"/>
        </w:rPr>
        <w:t xml:space="preserve"> in the future, political </w:t>
      </w:r>
      <w:r w:rsidRPr="006B5371">
        <w:rPr>
          <w:rStyle w:val="StyleUnderline"/>
          <w:highlight w:val="green"/>
        </w:rPr>
        <w:t xml:space="preserve">leaders become </w:t>
      </w:r>
      <w:r w:rsidRPr="006B5371">
        <w:rPr>
          <w:rStyle w:val="Emphasis"/>
          <w:highlight w:val="green"/>
        </w:rPr>
        <w:t>less egoistic and power-seeking</w:t>
      </w:r>
      <w:r w:rsidRPr="000D6289">
        <w:rPr>
          <w:rStyle w:val="StyleUnderline"/>
          <w:sz w:val="16"/>
          <w:szCs w:val="16"/>
        </w:rPr>
        <w:t xml:space="preserve"> </w:t>
      </w:r>
      <w:r w:rsidRPr="007F0F00">
        <w:rPr>
          <w:sz w:val="16"/>
        </w:rPr>
        <w:t xml:space="preserve">through moral enhancement. On the other hand, since the structure of the international system of states is itself another human institution, there is no reason to suppose that it cannot ever be changed. If people become morally enhanced in the </w:t>
      </w:r>
      <w:proofErr w:type="gramStart"/>
      <w:r w:rsidRPr="007F0F00">
        <w:rPr>
          <w:sz w:val="16"/>
        </w:rPr>
        <w:t>future</w:t>
      </w:r>
      <w:proofErr w:type="gramEnd"/>
      <w:r w:rsidRPr="007F0F00">
        <w:rPr>
          <w:sz w:val="16"/>
        </w:rPr>
        <w:t xml:space="preserve"> they may possibly feel more strongly motivated to change the structure of the system of states, or perhaps even feel inclined to abolish it altogether. In my view, however, </w:t>
      </w:r>
      <w:r w:rsidRPr="007F0F00">
        <w:rPr>
          <w:rStyle w:val="StyleUnderline"/>
        </w:rPr>
        <w:t xml:space="preserve">addressing major threats to the survival of humankind in the future by means of </w:t>
      </w:r>
      <w:r w:rsidRPr="007F0F00">
        <w:rPr>
          <w:rStyle w:val="Emphasis"/>
        </w:rPr>
        <w:t>bioengineering</w:t>
      </w:r>
      <w:r w:rsidRPr="007F0F00">
        <w:rPr>
          <w:sz w:val="16"/>
        </w:rPr>
        <w:t xml:space="preserve"> </w:t>
      </w:r>
      <w:r w:rsidRPr="007F0F00">
        <w:rPr>
          <w:rStyle w:val="StyleUnderline"/>
        </w:rPr>
        <w:t xml:space="preserve">is unlikely to yield the </w:t>
      </w:r>
      <w:r w:rsidRPr="007F0F00">
        <w:rPr>
          <w:rStyle w:val="Emphasis"/>
        </w:rPr>
        <w:t>expected results</w:t>
      </w:r>
      <w:r w:rsidRPr="007F0F00">
        <w:rPr>
          <w:rStyle w:val="StyleUnderline"/>
        </w:rPr>
        <w:t xml:space="preserve">, so long as moral enhancement is pursued </w:t>
      </w:r>
      <w:r w:rsidRPr="007F0F00">
        <w:rPr>
          <w:rStyle w:val="Emphasis"/>
        </w:rPr>
        <w:t>within the present framework of the international system of states.</w:t>
      </w:r>
    </w:p>
    <w:bookmarkEnd w:id="1"/>
    <w:p w14:paraId="4AE51FE7" w14:textId="77777777" w:rsidR="000D0758" w:rsidRPr="000D0758" w:rsidRDefault="000D0758" w:rsidP="000D0758"/>
    <w:sectPr w:rsidR="000D0758" w:rsidRPr="000D07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0D0758"/>
    <w:rsid w:val="000139A3"/>
    <w:rsid w:val="000C7EA9"/>
    <w:rsid w:val="000D0758"/>
    <w:rsid w:val="00100833"/>
    <w:rsid w:val="00104529"/>
    <w:rsid w:val="00105942"/>
    <w:rsid w:val="00107396"/>
    <w:rsid w:val="00144A4C"/>
    <w:rsid w:val="00176AB0"/>
    <w:rsid w:val="00177B7D"/>
    <w:rsid w:val="0018322D"/>
    <w:rsid w:val="001B2927"/>
    <w:rsid w:val="001B5776"/>
    <w:rsid w:val="001E527A"/>
    <w:rsid w:val="001F78CE"/>
    <w:rsid w:val="00251FC7"/>
    <w:rsid w:val="00280158"/>
    <w:rsid w:val="002855A7"/>
    <w:rsid w:val="002B146A"/>
    <w:rsid w:val="002B5E17"/>
    <w:rsid w:val="00315690"/>
    <w:rsid w:val="00316B75"/>
    <w:rsid w:val="00325646"/>
    <w:rsid w:val="003460F2"/>
    <w:rsid w:val="0038158C"/>
    <w:rsid w:val="003902BA"/>
    <w:rsid w:val="00396B33"/>
    <w:rsid w:val="003A09E2"/>
    <w:rsid w:val="00407037"/>
    <w:rsid w:val="004605D6"/>
    <w:rsid w:val="004C60E8"/>
    <w:rsid w:val="004E3579"/>
    <w:rsid w:val="004E728B"/>
    <w:rsid w:val="004F39E0"/>
    <w:rsid w:val="00511989"/>
    <w:rsid w:val="00537BD5"/>
    <w:rsid w:val="0057268A"/>
    <w:rsid w:val="005C5EE5"/>
    <w:rsid w:val="005D2912"/>
    <w:rsid w:val="00601208"/>
    <w:rsid w:val="006065BD"/>
    <w:rsid w:val="00645FA9"/>
    <w:rsid w:val="00647866"/>
    <w:rsid w:val="00665003"/>
    <w:rsid w:val="006A2AD0"/>
    <w:rsid w:val="006C2375"/>
    <w:rsid w:val="006D4ECC"/>
    <w:rsid w:val="00722258"/>
    <w:rsid w:val="007243E5"/>
    <w:rsid w:val="00766EA0"/>
    <w:rsid w:val="007929DE"/>
    <w:rsid w:val="007A2226"/>
    <w:rsid w:val="007F5B66"/>
    <w:rsid w:val="00823A1C"/>
    <w:rsid w:val="00845B9D"/>
    <w:rsid w:val="00860984"/>
    <w:rsid w:val="008B3ECB"/>
    <w:rsid w:val="008B4E85"/>
    <w:rsid w:val="008C1B2E"/>
    <w:rsid w:val="0091627E"/>
    <w:rsid w:val="0097032B"/>
    <w:rsid w:val="00982089"/>
    <w:rsid w:val="009A1BD2"/>
    <w:rsid w:val="009D2EAD"/>
    <w:rsid w:val="009D54B2"/>
    <w:rsid w:val="009E1922"/>
    <w:rsid w:val="009F7ED2"/>
    <w:rsid w:val="00A627BF"/>
    <w:rsid w:val="00A93661"/>
    <w:rsid w:val="00A95652"/>
    <w:rsid w:val="00AC0AB8"/>
    <w:rsid w:val="00B33C6D"/>
    <w:rsid w:val="00B4508F"/>
    <w:rsid w:val="00B520AE"/>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8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216BD"/>
  <w15:docId w15:val="{D7E6AFBB-6BE9-4D90-8787-E7423EB7A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20AE"/>
    <w:rPr>
      <w:rFonts w:ascii="Calibri" w:hAnsi="Calibri" w:cs="Calibri"/>
    </w:rPr>
  </w:style>
  <w:style w:type="paragraph" w:styleId="Heading1">
    <w:name w:val="heading 1"/>
    <w:aliases w:val="Pocket"/>
    <w:basedOn w:val="Normal"/>
    <w:next w:val="Normal"/>
    <w:link w:val="Heading1Char"/>
    <w:qFormat/>
    <w:rsid w:val="00B520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20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20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3"/>
    <w:unhideWhenUsed/>
    <w:qFormat/>
    <w:rsid w:val="00B520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20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20AE"/>
  </w:style>
  <w:style w:type="character" w:customStyle="1" w:styleId="Heading1Char">
    <w:name w:val="Heading 1 Char"/>
    <w:aliases w:val="Pocket Char"/>
    <w:basedOn w:val="DefaultParagraphFont"/>
    <w:link w:val="Heading1"/>
    <w:rsid w:val="00B520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20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520A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a Char"/>
    <w:basedOn w:val="DefaultParagraphFont"/>
    <w:link w:val="Heading4"/>
    <w:uiPriority w:val="3"/>
    <w:rsid w:val="00B520A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B520AE"/>
    <w:rPr>
      <w:rFonts w:ascii="Calibri" w:hAnsi="Calibri" w:cs="Calibri"/>
      <w:b/>
      <w:i w:val="0"/>
      <w:iCs/>
      <w:sz w:val="22"/>
      <w:u w:val="single"/>
      <w:bdr w:val="none" w:sz="0" w:space="0" w:color="auto"/>
    </w:rPr>
  </w:style>
  <w:style w:type="paragraph" w:customStyle="1" w:styleId="textbold">
    <w:name w:val="text bold"/>
    <w:basedOn w:val="Normal"/>
    <w:link w:val="Emphasis"/>
    <w:uiPriority w:val="7"/>
    <w:qFormat/>
    <w:rsid w:val="000D075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20A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B520A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B520AE"/>
    <w:rPr>
      <w:color w:val="auto"/>
      <w:u w:val="non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6"/>
    <w:qFormat/>
    <w:rsid w:val="000D075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FollowedHyperlink">
    <w:name w:val="FollowedHyperlink"/>
    <w:basedOn w:val="DefaultParagraphFont"/>
    <w:uiPriority w:val="99"/>
    <w:semiHidden/>
    <w:unhideWhenUsed/>
    <w:rsid w:val="00B520AE"/>
    <w:rPr>
      <w:color w:val="auto"/>
      <w:u w:val="none"/>
    </w:rPr>
  </w:style>
  <w:style w:type="character" w:customStyle="1" w:styleId="DocumentMapChar">
    <w:name w:val="Document Map Char"/>
    <w:basedOn w:val="DefaultParagraphFont"/>
    <w:link w:val="DocumentMap"/>
    <w:uiPriority w:val="99"/>
    <w:semiHidden/>
    <w:rsid w:val="000D0758"/>
    <w:rPr>
      <w:rFonts w:ascii="Lucida Grande" w:hAnsi="Lucida Grande" w:cs="Lucida Grande"/>
      <w:sz w:val="24"/>
    </w:rPr>
  </w:style>
  <w:style w:type="paragraph" w:styleId="DocumentMap">
    <w:name w:val="Document Map"/>
    <w:basedOn w:val="Normal"/>
    <w:link w:val="DocumentMapChar"/>
    <w:uiPriority w:val="99"/>
    <w:semiHidden/>
    <w:unhideWhenUsed/>
    <w:rsid w:val="000D0758"/>
    <w:pPr>
      <w:spacing w:after="0" w:line="240" w:lineRule="auto"/>
    </w:pPr>
    <w:rPr>
      <w:rFonts w:ascii="Lucida Grande" w:hAnsi="Lucida Grande" w:cs="Lucida Grande"/>
      <w:sz w:val="24"/>
    </w:rPr>
  </w:style>
  <w:style w:type="paragraph" w:styleId="ListParagraph">
    <w:name w:val="List Paragraph"/>
    <w:aliases w:val="6 font"/>
    <w:basedOn w:val="Normal"/>
    <w:uiPriority w:val="34"/>
    <w:unhideWhenUsed/>
    <w:qFormat/>
    <w:rsid w:val="000D0758"/>
    <w:pPr>
      <w:ind w:left="720"/>
      <w:contextualSpacing/>
    </w:pPr>
  </w:style>
  <w:style w:type="character" w:customStyle="1" w:styleId="UnderlineBold">
    <w:name w:val="Underline + Bold"/>
    <w:uiPriority w:val="1"/>
    <w:qFormat/>
    <w:rsid w:val="000D0758"/>
    <w:rPr>
      <w:b/>
      <w:sz w:val="20"/>
      <w:u w:val="single"/>
    </w:rPr>
  </w:style>
  <w:style w:type="character" w:styleId="UnresolvedMention">
    <w:name w:val="Unresolved Mention"/>
    <w:basedOn w:val="DefaultParagraphFont"/>
    <w:uiPriority w:val="99"/>
    <w:rsid w:val="000D0758"/>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D0758"/>
    <w:pPr>
      <w:spacing w:after="0" w:line="240" w:lineRule="auto"/>
    </w:pPr>
    <w:rPr>
      <w:rFonts w:eastAsiaTheme="minorEastAsia"/>
      <w:sz w:val="26"/>
      <w:szCs w:val="24"/>
      <w:u w:val="single"/>
    </w:rPr>
  </w:style>
  <w:style w:type="paragraph" w:customStyle="1" w:styleId="Emphasis1">
    <w:name w:val="Emphasis1"/>
    <w:basedOn w:val="Normal"/>
    <w:autoRedefine/>
    <w:uiPriority w:val="7"/>
    <w:qFormat/>
    <w:rsid w:val="000D0758"/>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D075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D0758"/>
    <w:rPr>
      <w:rFonts w:ascii="Times New Roman" w:eastAsia="Times New Roman" w:hAnsi="Times New Roman" w:cs="Times New Roman"/>
      <w:sz w:val="24"/>
    </w:rPr>
  </w:style>
  <w:style w:type="paragraph" w:styleId="Footer">
    <w:name w:val="footer"/>
    <w:basedOn w:val="Normal"/>
    <w:link w:val="FooterChar"/>
    <w:uiPriority w:val="99"/>
    <w:unhideWhenUsed/>
    <w:rsid w:val="000D07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0758"/>
    <w:rPr>
      <w:rFonts w:ascii="Calibri" w:hAnsi="Calibri" w:cs="Calibri"/>
    </w:rPr>
  </w:style>
  <w:style w:type="paragraph" w:styleId="Header">
    <w:name w:val="header"/>
    <w:basedOn w:val="Normal"/>
    <w:link w:val="HeaderChar"/>
    <w:uiPriority w:val="99"/>
    <w:unhideWhenUsed/>
    <w:rsid w:val="000D07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0758"/>
    <w:rPr>
      <w:rFonts w:ascii="Calibri" w:hAnsi="Calibri" w:cs="Calibri"/>
    </w:rPr>
  </w:style>
  <w:style w:type="paragraph" w:customStyle="1" w:styleId="Emphasize">
    <w:name w:val="Emphasize"/>
    <w:basedOn w:val="Normal"/>
    <w:uiPriority w:val="7"/>
    <w:qFormat/>
    <w:rsid w:val="000D0758"/>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s://www.youtube.com/watch?v=fP-2F9MXj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1C1CB21C5935845A5DD21C513B86E88" ma:contentTypeVersion="6" ma:contentTypeDescription="Create a new document." ma:contentTypeScope="" ma:versionID="eac9b122346fc93714412d6f169477cb">
  <xsd:schema xmlns:xsd="http://www.w3.org/2001/XMLSchema" xmlns:xs="http://www.w3.org/2001/XMLSchema" xmlns:p="http://schemas.microsoft.com/office/2006/metadata/properties" xmlns:ns3="39c3ace9-adaa-4b14-8c01-d0351652cf29" targetNamespace="http://schemas.microsoft.com/office/2006/metadata/properties" ma:root="true" ma:fieldsID="bdaf2f4c34db7bd37f3d27470a5e7357" ns3:_="">
    <xsd:import namespace="39c3ace9-adaa-4b14-8c01-d0351652cf29"/>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3ace9-adaa-4b14-8c01-d0351652c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customXml/itemProps2.xml><?xml version="1.0" encoding="utf-8"?>
<ds:datastoreItem xmlns:ds="http://schemas.openxmlformats.org/officeDocument/2006/customXml" ds:itemID="{D26788BC-9F69-4972-BA27-A4F160613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3ace9-adaa-4b14-8c01-d0351652c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19227F-A787-4001-A4D6-114A1F2A4FE8}">
  <ds:schemaRefs>
    <ds:schemaRef ds:uri="http://schemas.microsoft.com/sharepoint/v3/contenttype/forms"/>
  </ds:schemaRefs>
</ds:datastoreItem>
</file>

<file path=customXml/itemProps4.xml><?xml version="1.0" encoding="utf-8"?>
<ds:datastoreItem xmlns:ds="http://schemas.openxmlformats.org/officeDocument/2006/customXml" ds:itemID="{D7769A57-128E-4965-A99B-8963F45224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22922</Words>
  <Characters>130662</Characters>
  <Application>Microsoft Office Word</Application>
  <DocSecurity>0</DocSecurity>
  <Lines>1088</Lines>
  <Paragraphs>306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3</cp:revision>
  <dcterms:created xsi:type="dcterms:W3CDTF">2022-01-07T18:13:00Z</dcterms:created>
  <dcterms:modified xsi:type="dcterms:W3CDTF">2022-01-07T19:03:00Z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0x010100B1C1CB21C5935845A5DD21C513B86E88</vt:lpwstr>
  </property>
</Properties>
</file>