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90AA2" w14:textId="68A6AB0C" w:rsidR="003C72A3" w:rsidRDefault="003C72A3" w:rsidP="003C72A3">
      <w:pPr>
        <w:pStyle w:val="Heading2"/>
      </w:pPr>
      <w:r>
        <w:t>1AC---Policy</w:t>
      </w:r>
    </w:p>
    <w:p w14:paraId="5489C024" w14:textId="2BAB8BF7" w:rsidR="003C72A3" w:rsidRDefault="003C72A3" w:rsidP="003C72A3">
      <w:pPr>
        <w:pStyle w:val="Heading3"/>
      </w:pPr>
      <w:r>
        <w:t>1AC---Plan</w:t>
      </w:r>
    </w:p>
    <w:p w14:paraId="439D165F" w14:textId="77777777" w:rsidR="003C72A3" w:rsidRPr="007F3FA1" w:rsidRDefault="003C72A3" w:rsidP="003C72A3">
      <w:pPr>
        <w:pStyle w:val="Heading4"/>
      </w:pPr>
      <w:r>
        <w:t xml:space="preserve">Plan - </w:t>
      </w:r>
      <w:r w:rsidRPr="007F3FA1">
        <w:t>Private entities ought not appropriate lunar heritage sites</w:t>
      </w:r>
    </w:p>
    <w:p w14:paraId="7C700690" w14:textId="77777777" w:rsidR="003C72A3" w:rsidRDefault="003C72A3" w:rsidP="003C72A3">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70B8AA29" w14:textId="77777777" w:rsidR="003C72A3" w:rsidRPr="00701678" w:rsidRDefault="003C72A3" w:rsidP="003C72A3">
      <w:pPr>
        <w:rPr>
          <w:rStyle w:val="Emphasis"/>
          <w:highlight w:val="green"/>
        </w:rPr>
      </w:pPr>
      <w:r w:rsidRPr="008532F8">
        <w:rPr>
          <w:rStyle w:val="StyleUnderline"/>
        </w:rPr>
        <w:t xml:space="preserve">The </w:t>
      </w:r>
      <w:r w:rsidRPr="00701678">
        <w:rPr>
          <w:rStyle w:val="Emphasis"/>
          <w:highlight w:val="green"/>
        </w:rPr>
        <w:t>issue of</w:t>
      </w:r>
      <w:r w:rsidRPr="00AC61A7">
        <w:rPr>
          <w:rStyle w:val="Emphasis"/>
        </w:rPr>
        <w:t xml:space="preserve"> humanity’s cultural </w:t>
      </w:r>
      <w:r w:rsidRPr="00701678">
        <w:rPr>
          <w:rStyle w:val="Emphasis"/>
          <w:highlight w:val="green"/>
        </w:rPr>
        <w:t xml:space="preserve">heritage in space </w:t>
      </w:r>
      <w:r w:rsidRPr="00AC61A7">
        <w:rPr>
          <w:rStyle w:val="Emphasis"/>
          <w:bdr w:val="single" w:sz="18" w:space="0" w:color="auto"/>
        </w:rPr>
        <w:t xml:space="preserve">has </w:t>
      </w:r>
      <w:r w:rsidRPr="00701678">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701678">
        <w:rPr>
          <w:rStyle w:val="Emphasis"/>
          <w:highlight w:val="green"/>
        </w:rPr>
        <w:t>no international agreements</w:t>
      </w:r>
      <w:r w:rsidRPr="00AC61A7">
        <w:rPr>
          <w:rStyle w:val="StyleUnderline"/>
        </w:rPr>
        <w:t xml:space="preserve"> </w:t>
      </w:r>
      <w:r w:rsidRPr="00AC61A7">
        <w:rPr>
          <w:rStyle w:val="Emphasis"/>
        </w:rPr>
        <w:t xml:space="preserve">specifically </w:t>
      </w:r>
      <w:r w:rsidRPr="00701678">
        <w:rPr>
          <w:rStyle w:val="Emphasis"/>
          <w:highlight w:val="green"/>
        </w:rPr>
        <w:t>addressing it.</w:t>
      </w:r>
      <w:r w:rsidRPr="00701678">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701678">
        <w:rPr>
          <w:rStyle w:val="Emphasis"/>
          <w:highlight w:val="green"/>
        </w:rPr>
        <w:t>NASA</w:t>
      </w:r>
      <w:r w:rsidRPr="00701678">
        <w:rPr>
          <w:rStyle w:val="StyleUnderline"/>
          <w:highlight w:val="green"/>
        </w:rPr>
        <w:t xml:space="preserve"> </w:t>
      </w:r>
      <w:r w:rsidRPr="008532F8">
        <w:rPr>
          <w:rStyle w:val="StyleUnderline"/>
        </w:rPr>
        <w:t xml:space="preserve">has </w:t>
      </w:r>
      <w:r w:rsidRPr="00701678">
        <w:rPr>
          <w:rStyle w:val="Emphasis"/>
          <w:highlight w:val="green"/>
        </w:rPr>
        <w:t>promulgated</w:t>
      </w:r>
      <w:r w:rsidRPr="00701678">
        <w:rPr>
          <w:rStyle w:val="StyleUnderline"/>
          <w:highlight w:val="green"/>
        </w:rPr>
        <w:t xml:space="preserve"> </w:t>
      </w:r>
      <w:r w:rsidRPr="008532F8">
        <w:rPr>
          <w:rStyle w:val="StyleUnderline"/>
        </w:rPr>
        <w:t xml:space="preserve">their </w:t>
      </w:r>
      <w:r w:rsidRPr="00701678">
        <w:rPr>
          <w:rStyle w:val="Emphasis"/>
          <w:highlight w:val="green"/>
        </w:rPr>
        <w:t>recommendations</w:t>
      </w:r>
      <w:r w:rsidRPr="00701678">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701678">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701678">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701678">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701678">
        <w:rPr>
          <w:rStyle w:val="Emphasis"/>
          <w:highlight w:val="green"/>
        </w:rPr>
        <w:t>corporations</w:t>
      </w:r>
      <w:r w:rsidRPr="00701678">
        <w:rPr>
          <w:rStyle w:val="StyleUnderline"/>
          <w:highlight w:val="green"/>
        </w:rPr>
        <w:t xml:space="preserve"> </w:t>
      </w:r>
      <w:r w:rsidRPr="00701678">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701678">
        <w:rPr>
          <w:rStyle w:val="Emphasis"/>
          <w:highlight w:val="green"/>
        </w:rPr>
        <w:t xml:space="preserve">Tourists </w:t>
      </w:r>
      <w:r w:rsidRPr="00AC61A7">
        <w:rPr>
          <w:rStyle w:val="Emphasis"/>
        </w:rPr>
        <w:t xml:space="preserve">may </w:t>
      </w:r>
      <w:r w:rsidRPr="00701678">
        <w:rPr>
          <w:rStyle w:val="Emphasis"/>
          <w:highlight w:val="green"/>
        </w:rPr>
        <w:t>disrupt sites</w:t>
      </w:r>
      <w:r w:rsidRPr="00701678">
        <w:rPr>
          <w:rStyle w:val="StyleUnderline"/>
          <w:highlight w:val="green"/>
        </w:rPr>
        <w:t xml:space="preserve"> </w:t>
      </w:r>
      <w:r w:rsidRPr="008532F8">
        <w:rPr>
          <w:rStyle w:val="StyleUnderline"/>
        </w:rPr>
        <w:t xml:space="preserve">with careless expeditions and </w:t>
      </w:r>
      <w:r w:rsidRPr="00701678">
        <w:rPr>
          <w:rStyle w:val="Emphasis"/>
          <w:highlight w:val="green"/>
        </w:rPr>
        <w:t xml:space="preserve">landing sites may be desecrated so </w:t>
      </w:r>
      <w:r w:rsidRPr="00701678">
        <w:rPr>
          <w:rStyle w:val="Emphasis"/>
          <w:highlight w:val="gree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w:t>
      </w:r>
      <w:r w:rsidRPr="003C72A3">
        <w:rPr>
          <w:sz w:val="16"/>
        </w:rPr>
        <w:t xml:space="preserve">13 </w:t>
      </w:r>
      <w:r w:rsidRPr="003C72A3">
        <w:rPr>
          <w:rStyle w:val="Emphasis"/>
        </w:rPr>
        <w:t>While national heritage legislation can protect</w:t>
      </w:r>
      <w:r w:rsidRPr="003C72A3">
        <w:rPr>
          <w:rStyle w:val="StyleUnderline"/>
        </w:rPr>
        <w:t xml:space="preserve"> space artifacts </w:t>
      </w:r>
      <w:r w:rsidRPr="003C72A3">
        <w:rPr>
          <w:rStyle w:val="Emphasis"/>
        </w:rPr>
        <w:t>from citizens of their own countries</w:t>
      </w:r>
      <w:r w:rsidRPr="003C72A3">
        <w:rPr>
          <w:rStyle w:val="StyleUnderline"/>
        </w:rPr>
        <w:t>, there is currently</w:t>
      </w:r>
      <w:r w:rsidRPr="008532F8">
        <w:rPr>
          <w:rStyle w:val="StyleUnderline"/>
        </w:rPr>
        <w:t xml:space="preserve"> </w:t>
      </w:r>
      <w:r w:rsidRPr="00701678">
        <w:rPr>
          <w:rStyle w:val="Emphasis"/>
          <w:highlight w:val="green"/>
        </w:rPr>
        <w:t>no</w:t>
      </w:r>
      <w:r w:rsidRPr="00701678">
        <w:rPr>
          <w:rStyle w:val="StyleUnderline"/>
          <w:highlight w:val="green"/>
        </w:rPr>
        <w:t xml:space="preserve"> </w:t>
      </w:r>
      <w:r w:rsidRPr="008532F8">
        <w:rPr>
          <w:rStyle w:val="StyleUnderline"/>
        </w:rPr>
        <w:t xml:space="preserve">effective </w:t>
      </w:r>
      <w:r w:rsidRPr="00701678">
        <w:rPr>
          <w:rStyle w:val="Emphasis"/>
          <w:highlight w:val="green"/>
        </w:rPr>
        <w:t>means</w:t>
      </w:r>
      <w:r w:rsidRPr="00701678">
        <w:rPr>
          <w:rStyle w:val="StyleUnderline"/>
          <w:highlight w:val="green"/>
        </w:rPr>
        <w:t xml:space="preserve"> </w:t>
      </w:r>
      <w:r w:rsidRPr="008532F8">
        <w:rPr>
          <w:rStyle w:val="StyleUnderline"/>
        </w:rPr>
        <w:t xml:space="preserve">in the present space law regime by </w:t>
      </w:r>
      <w:r w:rsidRPr="00701678">
        <w:rPr>
          <w:rStyle w:val="Emphasis"/>
          <w:highlight w:val="green"/>
        </w:rPr>
        <w:t>which</w:t>
      </w:r>
      <w:r w:rsidRPr="00701678">
        <w:rPr>
          <w:rStyle w:val="StyleUnderline"/>
          <w:highlight w:val="green"/>
        </w:rPr>
        <w:t xml:space="preserve"> </w:t>
      </w:r>
      <w:r w:rsidRPr="008532F8">
        <w:rPr>
          <w:rStyle w:val="StyleUnderline"/>
        </w:rPr>
        <w:t xml:space="preserve">a </w:t>
      </w:r>
      <w:r w:rsidRPr="00701678">
        <w:rPr>
          <w:rStyle w:val="Emphasis"/>
          <w:highlight w:val="green"/>
        </w:rPr>
        <w:t xml:space="preserve">country can protect </w:t>
      </w:r>
      <w:r w:rsidRPr="00701678">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701678">
        <w:rPr>
          <w:rStyle w:val="Emphasis"/>
          <w:highlight w:val="green"/>
        </w:rPr>
        <w:t>solution</w:t>
      </w:r>
      <w:r w:rsidRPr="00701678">
        <w:rPr>
          <w:rStyle w:val="StyleUnderline"/>
          <w:highlight w:val="green"/>
        </w:rPr>
        <w:t xml:space="preserve"> </w:t>
      </w:r>
      <w:r w:rsidRPr="008532F8">
        <w:rPr>
          <w:rStyle w:val="StyleUnderline"/>
        </w:rPr>
        <w:t xml:space="preserve">is </w:t>
      </w:r>
      <w:r w:rsidRPr="00701678">
        <w:rPr>
          <w:rStyle w:val="Emphasis"/>
          <w:highlight w:val="green"/>
        </w:rPr>
        <w:t>needed to prevent</w:t>
      </w:r>
      <w:r w:rsidRPr="00701678">
        <w:rPr>
          <w:rStyle w:val="StyleUnderline"/>
          <w:highlight w:val="green"/>
        </w:rPr>
        <w:t xml:space="preserve"> </w:t>
      </w:r>
      <w:r w:rsidRPr="008532F8">
        <w:rPr>
          <w:rStyle w:val="StyleUnderline"/>
        </w:rPr>
        <w:t xml:space="preserve">the damage, destruction, loss, or </w:t>
      </w:r>
      <w:r w:rsidRPr="00701678">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701678">
        <w:rPr>
          <w:rStyle w:val="Emphasis"/>
          <w:highlight w:val="green"/>
          <w:bdr w:val="single" w:sz="18" w:space="0" w:color="auto"/>
        </w:rPr>
        <w:t>cultural heritage in space</w:t>
      </w:r>
      <w:r w:rsidRPr="00A818DB">
        <w:rPr>
          <w:rStyle w:val="Emphasis"/>
        </w:rPr>
        <w:t>.</w:t>
      </w:r>
    </w:p>
    <w:p w14:paraId="7764DDCD" w14:textId="77777777" w:rsidR="003C72A3" w:rsidRPr="00FE6C2C" w:rsidRDefault="003C72A3" w:rsidP="003C72A3"/>
    <w:p w14:paraId="739E0BDD" w14:textId="1F94D613" w:rsidR="003C72A3" w:rsidRDefault="003C72A3" w:rsidP="003C72A3">
      <w:pPr>
        <w:pStyle w:val="Heading3"/>
      </w:pPr>
      <w:r>
        <w:t>1AC---Lunar Heritage ADV</w:t>
      </w:r>
    </w:p>
    <w:p w14:paraId="113A0A02" w14:textId="77777777" w:rsidR="003C72A3" w:rsidRPr="00926B03" w:rsidRDefault="003C72A3" w:rsidP="003C72A3">
      <w:pPr>
        <w:pStyle w:val="Heading4"/>
      </w:pPr>
      <w:r>
        <w:t xml:space="preserve">The Advantage is </w:t>
      </w:r>
      <w:r>
        <w:rPr>
          <w:u w:val="single"/>
        </w:rPr>
        <w:t>Lunar Heritage</w:t>
      </w:r>
      <w:r>
        <w:t>:</w:t>
      </w:r>
    </w:p>
    <w:p w14:paraId="7A9EB7C7" w14:textId="32F11447" w:rsidR="003C72A3" w:rsidRDefault="007124D5" w:rsidP="003C72A3">
      <w:pPr>
        <w:pStyle w:val="Heading4"/>
      </w:pPr>
      <w:r>
        <w:t xml:space="preserve">Private moon rush now. </w:t>
      </w:r>
    </w:p>
    <w:p w14:paraId="35FD5151" w14:textId="77777777" w:rsidR="003C72A3" w:rsidRPr="00042143" w:rsidRDefault="003C72A3" w:rsidP="003C72A3">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52256C5D" w14:textId="77777777" w:rsidR="003C72A3" w:rsidRDefault="003C72A3" w:rsidP="003C72A3">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701678">
        <w:rPr>
          <w:rStyle w:val="Emphasis"/>
          <w:highlight w:val="green"/>
        </w:rPr>
        <w:t xml:space="preserve">private sector </w:t>
      </w:r>
      <w:r w:rsidRPr="00A818DB">
        <w:rPr>
          <w:rStyle w:val="Emphasis"/>
        </w:rPr>
        <w:t xml:space="preserve">is </w:t>
      </w:r>
      <w:r w:rsidRPr="00701678">
        <w:rPr>
          <w:rStyle w:val="Emphasis"/>
          <w:highlight w:val="green"/>
        </w:rPr>
        <w:t>eager</w:t>
      </w:r>
      <w:r w:rsidRPr="006D6898">
        <w:rPr>
          <w:rStyle w:val="StyleUnderline"/>
        </w:rPr>
        <w:t xml:space="preserve"> </w:t>
      </w:r>
      <w:r w:rsidRPr="00701678">
        <w:rPr>
          <w:rStyle w:val="Emphasis"/>
          <w:highlight w:val="green"/>
          <w:bdr w:val="single" w:sz="18" w:space="0" w:color="auto"/>
        </w:rPr>
        <w:t>to be involved</w:t>
      </w:r>
      <w:r w:rsidRPr="006D6898">
        <w:rPr>
          <w:rStyle w:val="StyleUnderline"/>
        </w:rPr>
        <w:t xml:space="preserve">. </w:t>
      </w:r>
      <w:r w:rsidRPr="00701678">
        <w:rPr>
          <w:rStyle w:val="Emphasis"/>
          <w:highlight w:val="green"/>
        </w:rPr>
        <w:t>Between now and 2024</w:t>
      </w:r>
      <w:r w:rsidRPr="00701678">
        <w:rPr>
          <w:rStyle w:val="StyleUnderline"/>
          <w:highlight w:val="green"/>
        </w:rPr>
        <w:t xml:space="preserve">, </w:t>
      </w:r>
      <w:r w:rsidRPr="00701678">
        <w:rPr>
          <w:rStyle w:val="Emphasis"/>
          <w:highlight w:val="green"/>
          <w:bdr w:val="single" w:sz="18" w:space="0" w:color="auto"/>
        </w:rPr>
        <w:t>at least five companies aim to launch lunar landers</w:t>
      </w:r>
      <w:r w:rsidRPr="00926B03">
        <w:rPr>
          <w:sz w:val="16"/>
        </w:rPr>
        <w:t xml:space="preserve">. In May, </w:t>
      </w:r>
      <w:r w:rsidRPr="00701678">
        <w:rPr>
          <w:rStyle w:val="Emphasis"/>
          <w:highlight w:val="green"/>
        </w:rPr>
        <w:t xml:space="preserve">Nasa selected three </w:t>
      </w:r>
      <w:r w:rsidRPr="003C72A3">
        <w:rPr>
          <w:rStyle w:val="Emphasis"/>
        </w:rPr>
        <w:t xml:space="preserve">companies </w:t>
      </w:r>
      <w:r w:rsidRPr="00701678">
        <w:rPr>
          <w:rStyle w:val="Emphasis"/>
          <w:highlight w:val="green"/>
        </w:rPr>
        <w:t>to</w:t>
      </w:r>
      <w:r w:rsidRPr="006D6898">
        <w:rPr>
          <w:rStyle w:val="StyleUnderline"/>
        </w:rPr>
        <w:t xml:space="preserve"> design, build and </w:t>
      </w:r>
      <w:r w:rsidRPr="00701678">
        <w:rPr>
          <w:rStyle w:val="Emphasis"/>
          <w:highlight w:val="green"/>
        </w:rPr>
        <w:t>operate</w:t>
      </w:r>
      <w:r w:rsidRPr="00701678">
        <w:rPr>
          <w:rStyle w:val="StyleUnderline"/>
          <w:highlight w:val="green"/>
        </w:rPr>
        <w:t xml:space="preserve"> </w:t>
      </w:r>
      <w:r w:rsidRPr="00701678">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701678">
        <w:rPr>
          <w:rStyle w:val="Emphasis"/>
          <w:highlight w:val="green"/>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701678">
        <w:rPr>
          <w:rStyle w:val="Emphasis"/>
          <w:highlight w:val="green"/>
        </w:rPr>
        <w:t xml:space="preserve">flurry of activity </w:t>
      </w:r>
      <w:r w:rsidRPr="00A818DB">
        <w:rPr>
          <w:rStyle w:val="Emphasis"/>
          <w:bdr w:val="single" w:sz="18" w:space="0" w:color="auto"/>
        </w:rPr>
        <w:t xml:space="preserve">may </w:t>
      </w:r>
      <w:r w:rsidRPr="00701678">
        <w:rPr>
          <w:rStyle w:val="Emphasis"/>
          <w:highlight w:val="green"/>
          <w:bdr w:val="single" w:sz="18" w:space="0" w:color="auto"/>
        </w:rPr>
        <w:t>make protection</w:t>
      </w:r>
      <w:r w:rsidRPr="00701678">
        <w:rPr>
          <w:rStyle w:val="StyleUnderline"/>
          <w:highlight w:val="green"/>
          <w:bdr w:val="single" w:sz="18" w:space="0" w:color="auto"/>
        </w:rPr>
        <w:t xml:space="preserve"> </w:t>
      </w:r>
      <w:r w:rsidRPr="00701678">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701678">
        <w:rPr>
          <w:rStyle w:val="Emphasis"/>
          <w:highlight w:val="green"/>
        </w:rPr>
        <w:t xml:space="preserve">We </w:t>
      </w:r>
      <w:proofErr w:type="gramStart"/>
      <w:r w:rsidRPr="00701678">
        <w:rPr>
          <w:rStyle w:val="Emphasis"/>
          <w:highlight w:val="green"/>
        </w:rPr>
        <w:t>have to</w:t>
      </w:r>
      <w:proofErr w:type="gramEnd"/>
      <w:r w:rsidRPr="00701678">
        <w:rPr>
          <w:rStyle w:val="Emphasis"/>
          <w:highlight w:val="green"/>
        </w:rPr>
        <w:t xml:space="preserve"> be prepared for the company </w:t>
      </w:r>
      <w:r w:rsidRPr="00926B03">
        <w:rPr>
          <w:rStyle w:val="StyleUnderline"/>
        </w:rPr>
        <w:t xml:space="preserve">or nation </w:t>
      </w:r>
      <w:r w:rsidRPr="00701678">
        <w:rPr>
          <w:rStyle w:val="Emphasis"/>
          <w:highlight w:val="green"/>
        </w:rPr>
        <w:t>that doesn’t care</w:t>
      </w:r>
      <w:r w:rsidRPr="00701678">
        <w:rPr>
          <w:rStyle w:val="StyleUnderline"/>
          <w:highlight w:val="green"/>
        </w:rPr>
        <w:t xml:space="preserve">. </w:t>
      </w:r>
      <w:r w:rsidRPr="00701678">
        <w:rPr>
          <w:rStyle w:val="Emphasis"/>
          <w:highlight w:val="green"/>
        </w:rPr>
        <w:t>Or</w:t>
      </w:r>
      <w:r w:rsidRPr="00701678">
        <w:rPr>
          <w:highlight w:val="green"/>
          <w:u w:val="single"/>
        </w:rPr>
        <w:t xml:space="preserve"> </w:t>
      </w:r>
      <w:r w:rsidRPr="00926B03">
        <w:rPr>
          <w:u w:val="single"/>
        </w:rPr>
        <w:t xml:space="preserve">worse, </w:t>
      </w:r>
      <w:r w:rsidRPr="00701678">
        <w:rPr>
          <w:rStyle w:val="StyleUnderline"/>
          <w:highlight w:val="green"/>
        </w:rPr>
        <w:t xml:space="preserve">that </w:t>
      </w:r>
      <w:r w:rsidRPr="00701678">
        <w:rPr>
          <w:rStyle w:val="Emphasis"/>
          <w:highlight w:val="green"/>
        </w:rPr>
        <w:t>seeks to return to the moon</w:t>
      </w:r>
      <w:r w:rsidRPr="00926B03">
        <w:rPr>
          <w:rStyle w:val="StyleUnderline"/>
        </w:rPr>
        <w:t xml:space="preserve"> primarily </w:t>
      </w:r>
      <w:r w:rsidRPr="00701678">
        <w:rPr>
          <w:rStyle w:val="Emphasis"/>
          <w:highlight w:val="green"/>
        </w:rPr>
        <w:t xml:space="preserve">to pillage </w:t>
      </w:r>
      <w:r w:rsidRPr="00A818DB">
        <w:rPr>
          <w:rStyle w:val="Emphasis"/>
        </w:rPr>
        <w:t xml:space="preserve">for </w:t>
      </w:r>
      <w:r w:rsidRPr="00701678">
        <w:rPr>
          <w:rStyle w:val="Emphasis"/>
          <w:highlight w:val="green"/>
        </w:rPr>
        <w:t>artefacts that will</w:t>
      </w:r>
      <w:r w:rsidRPr="00926B03">
        <w:rPr>
          <w:rStyle w:val="StyleUnderline"/>
        </w:rPr>
        <w:t xml:space="preserve"> undoubtedly </w:t>
      </w:r>
      <w:r w:rsidRPr="00701678">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00BB00C2" w14:textId="77777777" w:rsidR="003C72A3" w:rsidRDefault="003C72A3" w:rsidP="003C72A3">
      <w:pPr>
        <w:pStyle w:val="Heading4"/>
      </w:pPr>
      <w:r>
        <w:t xml:space="preserve">Corporate development, tourism, and looting will destroy </w:t>
      </w:r>
      <w:r w:rsidRPr="00D961AA">
        <w:rPr>
          <w:u w:val="single"/>
        </w:rPr>
        <w:t>scientifically rich</w:t>
      </w:r>
      <w:r>
        <w:t xml:space="preserve"> Tranquility base artifacts.</w:t>
      </w:r>
    </w:p>
    <w:p w14:paraId="2118C535" w14:textId="77777777" w:rsidR="003C72A3" w:rsidRPr="00380B2A" w:rsidRDefault="003C72A3" w:rsidP="003C72A3">
      <w:r w:rsidRPr="00FE7D12">
        <w:rPr>
          <w:rStyle w:val="Style13ptBold"/>
        </w:rPr>
        <w:t>Fessl 19</w:t>
      </w:r>
      <w:r>
        <w:t xml:space="preserve"> Sophie Fessl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4E52349B" w14:textId="77777777" w:rsidR="003C72A3" w:rsidRDefault="003C72A3" w:rsidP="003C72A3">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701678">
        <w:rPr>
          <w:rStyle w:val="Emphasis"/>
          <w:highlight w:val="green"/>
        </w:rPr>
        <w:t>Flags</w:t>
      </w:r>
      <w:r w:rsidRPr="006D6898">
        <w:rPr>
          <w:rStyle w:val="StyleUnderline"/>
        </w:rPr>
        <w:t xml:space="preserve">, rovers, laser-reflecting </w:t>
      </w:r>
      <w:r w:rsidRPr="00701678">
        <w:rPr>
          <w:rStyle w:val="Emphasis"/>
          <w:highlight w:val="green"/>
        </w:rPr>
        <w:t>mirrors, footprint</w:t>
      </w:r>
      <w:r w:rsidRPr="00F857A5">
        <w:rPr>
          <w:sz w:val="14"/>
        </w:rPr>
        <w:t>—</w:t>
      </w:r>
      <w:r w:rsidRPr="00FE7D12">
        <w:rPr>
          <w:rStyle w:val="StyleUnderline"/>
        </w:rPr>
        <w:t xml:space="preserve">these are </w:t>
      </w:r>
      <w:r w:rsidRPr="00701678">
        <w:rPr>
          <w:rStyle w:val="StyleUnderline"/>
          <w:highlight w:val="green"/>
        </w:rPr>
        <w:t xml:space="preserve">just a </w:t>
      </w:r>
      <w:r w:rsidRPr="00701678">
        <w:rPr>
          <w:rStyle w:val="Emphasis"/>
          <w:highlight w:val="green"/>
        </w:rPr>
        <w:t>few of</w:t>
      </w:r>
      <w:r w:rsidRPr="006D6898">
        <w:rPr>
          <w:rStyle w:val="Emphasis"/>
        </w:rPr>
        <w:t xml:space="preserve"> the </w:t>
      </w:r>
      <w:r w:rsidRPr="00701678">
        <w:rPr>
          <w:rStyle w:val="Emphasis"/>
          <w:highlight w:val="green"/>
        </w:rPr>
        <w:t>dozens</w:t>
      </w:r>
      <w:r w:rsidRPr="00701678">
        <w:rPr>
          <w:rStyle w:val="StyleUnderline"/>
          <w:highlight w:val="green"/>
        </w:rPr>
        <w:t xml:space="preserve"> of </w:t>
      </w:r>
      <w:r w:rsidRPr="00701678">
        <w:rPr>
          <w:rStyle w:val="Emphasis"/>
          <w:highlight w:val="green"/>
        </w:rPr>
        <w:t>artifacts</w:t>
      </w:r>
      <w:r w:rsidRPr="00701678">
        <w:rPr>
          <w:rStyle w:val="StyleUnderline"/>
          <w:highlight w:val="green"/>
        </w:rPr>
        <w:t xml:space="preserve"> </w:t>
      </w:r>
      <w:r w:rsidRPr="006D6898">
        <w:rPr>
          <w:rStyle w:val="StyleUnderline"/>
        </w:rPr>
        <w:t xml:space="preserve">and features that </w:t>
      </w:r>
      <w:r w:rsidRPr="00701678">
        <w:rPr>
          <w:rStyle w:val="Emphasis"/>
          <w:highlight w:val="green"/>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701678">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701678">
        <w:rPr>
          <w:rStyle w:val="Emphasis"/>
          <w:highlight w:val="green"/>
        </w:rPr>
        <w:t>at Tranquility Base</w:t>
      </w:r>
      <w:r w:rsidRPr="00701678">
        <w:rPr>
          <w:sz w:val="14"/>
          <w:highlight w:val="green"/>
        </w:rPr>
        <w:t xml:space="preserve"> </w:t>
      </w:r>
      <w:r w:rsidRPr="00701678">
        <w:rPr>
          <w:rStyle w:val="StyleUnderline"/>
          <w:highlight w:val="green"/>
        </w:rPr>
        <w:t xml:space="preserve">could be swept away with a </w:t>
      </w:r>
      <w:r w:rsidRPr="00701678">
        <w:rPr>
          <w:rStyle w:val="Emphasis"/>
          <w:highlight w:val="green"/>
        </w:rPr>
        <w:t>casual brush</w:t>
      </w:r>
      <w:r w:rsidRPr="006D6898">
        <w:rPr>
          <w:rStyle w:val="StyleUnderline"/>
        </w:rPr>
        <w:t xml:space="preserve"> </w:t>
      </w:r>
      <w:r w:rsidRPr="00701678">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701678">
        <w:rPr>
          <w:rStyle w:val="Emphasis"/>
          <w:highlight w:val="green"/>
        </w:rPr>
        <w:t>with</w:t>
      </w:r>
      <w:r w:rsidRPr="006D6898">
        <w:rPr>
          <w:rStyle w:val="StyleUnderline"/>
        </w:rPr>
        <w:t xml:space="preserve"> Jeff </w:t>
      </w:r>
      <w:r w:rsidRPr="00701678">
        <w:rPr>
          <w:rStyle w:val="Emphasis"/>
          <w:highlight w:val="green"/>
        </w:rPr>
        <w:t>Bezos’ recent unveiling of</w:t>
      </w:r>
      <w:r w:rsidRPr="00701678">
        <w:rPr>
          <w:rStyle w:val="StyleUnderline"/>
          <w:highlight w:val="green"/>
        </w:rPr>
        <w:t xml:space="preserve"> </w:t>
      </w:r>
      <w:r w:rsidRPr="003C617C">
        <w:rPr>
          <w:rStyle w:val="StyleUnderline"/>
        </w:rPr>
        <w:t>a mock-up</w:t>
      </w:r>
      <w:r w:rsidRPr="006D6898">
        <w:rPr>
          <w:rStyle w:val="StyleUnderline"/>
        </w:rPr>
        <w:t xml:space="preserve"> of the </w:t>
      </w:r>
      <w:r w:rsidRPr="00701678">
        <w:rPr>
          <w:rStyle w:val="Emphasis"/>
          <w:highlight w:val="green"/>
          <w:bdr w:val="single" w:sz="18" w:space="0" w:color="auto"/>
        </w:rPr>
        <w:t>lunar lander Blue Moon</w:t>
      </w:r>
      <w:r w:rsidRPr="00FE7D12">
        <w:rPr>
          <w:rStyle w:val="StyleUnderline"/>
        </w:rPr>
        <w:t xml:space="preserve">, it is </w:t>
      </w:r>
      <w:r w:rsidRPr="00701678">
        <w:rPr>
          <w:rStyle w:val="Emphasis"/>
          <w:highlight w:val="green"/>
        </w:rPr>
        <w:t>only a</w:t>
      </w:r>
      <w:r w:rsidRPr="00FE7D12">
        <w:rPr>
          <w:rStyle w:val="Emphasis"/>
        </w:rPr>
        <w:t xml:space="preserve"> </w:t>
      </w:r>
      <w:r w:rsidRPr="00701678">
        <w:rPr>
          <w:rStyle w:val="Emphasis"/>
          <w:highlight w:val="green"/>
        </w:rPr>
        <w:t xml:space="preserve">matter of time </w:t>
      </w:r>
      <w:r w:rsidRPr="00701678">
        <w:rPr>
          <w:rStyle w:val="Emphasis"/>
          <w:highlight w:val="green"/>
          <w:bdr w:val="single" w:sz="18" w:space="0" w:color="auto"/>
        </w:rPr>
        <w:t>before corporate adventurers</w:t>
      </w:r>
      <w:r w:rsidRPr="00FE7D12">
        <w:rPr>
          <w:rStyle w:val="StyleUnderline"/>
          <w:bdr w:val="single" w:sz="18" w:space="0" w:color="auto"/>
        </w:rPr>
        <w:t xml:space="preserve"> </w:t>
      </w:r>
      <w:r w:rsidRPr="00701678">
        <w:rPr>
          <w:rStyle w:val="Emphasis"/>
          <w:highlight w:val="green"/>
          <w:bdr w:val="single" w:sz="18" w:space="0" w:color="auto"/>
        </w:rPr>
        <w:t>and space tourists</w:t>
      </w:r>
      <w:r w:rsidRPr="00701678">
        <w:rPr>
          <w:rStyle w:val="StyleUnderline"/>
          <w:highlight w:val="green"/>
          <w:bdr w:val="single" w:sz="18" w:space="0" w:color="auto"/>
        </w:rPr>
        <w:t xml:space="preserve"> </w:t>
      </w:r>
      <w:r w:rsidRPr="00701678">
        <w:rPr>
          <w:rStyle w:val="Emphasis"/>
          <w:highlight w:val="green"/>
          <w:bdr w:val="single" w:sz="18" w:space="0" w:color="auto"/>
        </w:rPr>
        <w:t>reach the moon</w:t>
      </w:r>
      <w:r w:rsidRPr="00701678">
        <w:rPr>
          <w:rStyle w:val="StyleUnderline"/>
          <w:highlight w:val="green"/>
        </w:rPr>
        <w:t>.</w:t>
      </w:r>
      <w:r>
        <w:rPr>
          <w:rStyle w:val="StyleUnderline"/>
        </w:rPr>
        <w:t xml:space="preserve"> </w:t>
      </w:r>
      <w:r w:rsidRPr="00FE7D12">
        <w:rPr>
          <w:rStyle w:val="StyleUnderline"/>
        </w:rPr>
        <w:t xml:space="preserve">Historians and archaeologists are keen </w:t>
      </w:r>
      <w:r w:rsidRPr="00701678">
        <w:rPr>
          <w:rStyle w:val="StyleUnderline"/>
          <w:highlight w:val="green"/>
        </w:rPr>
        <w:t xml:space="preserve">to </w:t>
      </w:r>
      <w:r w:rsidRPr="00701678">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42B9060C" w14:textId="77777777" w:rsidR="003C72A3" w:rsidRDefault="003C72A3" w:rsidP="003C72A3">
      <w:pPr>
        <w:pStyle w:val="Heading4"/>
      </w:pPr>
      <w:r>
        <w:t xml:space="preserve">Private entities are a </w:t>
      </w:r>
      <w:r>
        <w:rPr>
          <w:u w:val="single"/>
        </w:rPr>
        <w:t>unique threat</w:t>
      </w:r>
      <w:r>
        <w:t>---universal rules key.</w:t>
      </w:r>
    </w:p>
    <w:p w14:paraId="4F29D386" w14:textId="77777777" w:rsidR="003C72A3" w:rsidRPr="00D82DE1" w:rsidRDefault="003C72A3" w:rsidP="003C72A3">
      <w:pPr>
        <w:pStyle w:val="ListParagraph"/>
        <w:numPr>
          <w:ilvl w:val="0"/>
          <w:numId w:val="11"/>
        </w:numPr>
      </w:pPr>
      <w:r>
        <w:t>Private Key Card – AT: Alt Causes</w:t>
      </w:r>
    </w:p>
    <w:p w14:paraId="12A49B5E" w14:textId="77777777" w:rsidR="003C72A3" w:rsidRDefault="003C72A3" w:rsidP="003C72A3">
      <w:pPr>
        <w:pStyle w:val="ListParagraph"/>
        <w:numPr>
          <w:ilvl w:val="0"/>
          <w:numId w:val="11"/>
        </w:numPr>
      </w:pPr>
      <w:r>
        <w:t xml:space="preserve">AT: </w:t>
      </w:r>
      <w:proofErr w:type="spellStart"/>
      <w:r>
        <w:t>Unilat</w:t>
      </w:r>
      <w:proofErr w:type="spellEnd"/>
      <w:r>
        <w:t xml:space="preserve"> CP</w:t>
      </w:r>
    </w:p>
    <w:p w14:paraId="4FE916E6" w14:textId="77777777" w:rsidR="003C72A3" w:rsidRDefault="003C72A3" w:rsidP="003C72A3">
      <w:pPr>
        <w:pStyle w:val="ListParagraph"/>
        <w:numPr>
          <w:ilvl w:val="0"/>
          <w:numId w:val="11"/>
        </w:numPr>
      </w:pPr>
      <w:r>
        <w:t>AT: Adv CP</w:t>
      </w:r>
    </w:p>
    <w:p w14:paraId="3C2066C6" w14:textId="77777777" w:rsidR="003C72A3" w:rsidRDefault="003C72A3" w:rsidP="003C72A3">
      <w:pPr>
        <w:pStyle w:val="ListParagraph"/>
        <w:numPr>
          <w:ilvl w:val="0"/>
          <w:numId w:val="11"/>
        </w:numPr>
      </w:pPr>
      <w:r>
        <w:t>AT: Generic DA</w:t>
      </w:r>
    </w:p>
    <w:p w14:paraId="42137F04" w14:textId="77777777" w:rsidR="003C72A3" w:rsidRDefault="003C72A3" w:rsidP="003C72A3">
      <w:pPr>
        <w:pStyle w:val="ListParagraph"/>
        <w:numPr>
          <w:ilvl w:val="0"/>
          <w:numId w:val="11"/>
        </w:numPr>
      </w:pPr>
      <w:r>
        <w:t>AT: OST DA</w:t>
      </w:r>
    </w:p>
    <w:p w14:paraId="00FC8211" w14:textId="77777777" w:rsidR="003C72A3" w:rsidRDefault="003C72A3" w:rsidP="003C72A3">
      <w:pPr>
        <w:pStyle w:val="ListParagraph"/>
        <w:numPr>
          <w:ilvl w:val="0"/>
          <w:numId w:val="11"/>
        </w:numPr>
      </w:pPr>
      <w:r>
        <w:t>Solvency Advocate</w:t>
      </w:r>
    </w:p>
    <w:p w14:paraId="72166FD5" w14:textId="77777777" w:rsidR="003C72A3" w:rsidRPr="00BE44DC" w:rsidRDefault="003C72A3" w:rsidP="003C72A3">
      <w:pPr>
        <w:rPr>
          <w:sz w:val="20"/>
          <w:szCs w:val="20"/>
        </w:rPr>
      </w:pPr>
      <w:r w:rsidRPr="00BE44DC">
        <w:rPr>
          <w:rStyle w:val="Style13ptBold"/>
        </w:rPr>
        <w:t>Hertzfeld</w:t>
      </w:r>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61CD3E48" w14:textId="77777777" w:rsidR="003C72A3" w:rsidRPr="00420B02" w:rsidRDefault="003C72A3" w:rsidP="003C72A3">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and </w:t>
      </w:r>
      <w:proofErr w:type="gramStart"/>
      <w:r w:rsidRPr="00701678">
        <w:rPr>
          <w:b/>
          <w:bCs/>
          <w:highlight w:val="green"/>
          <w:u w:val="single"/>
        </w:rPr>
        <w:t>private</w:t>
      </w:r>
      <w:r w:rsidRPr="00701678">
        <w:rPr>
          <w:highlight w:val="green"/>
          <w:u w:val="single"/>
        </w:rPr>
        <w:t>-</w:t>
      </w:r>
      <w:r w:rsidRPr="00701678">
        <w:rPr>
          <w:b/>
          <w:bCs/>
          <w:highlight w:val="green"/>
          <w:u w:val="single"/>
        </w:rPr>
        <w:t>sector</w:t>
      </w:r>
      <w:proofErr w:type="gramEnd"/>
      <w:r w:rsidRPr="00CB35C6">
        <w:rPr>
          <w:u w:val="single"/>
        </w:rPr>
        <w:t xml:space="preserve"> </w:t>
      </w:r>
      <w:r w:rsidRPr="00701678">
        <w:rPr>
          <w:b/>
          <w:bCs/>
          <w:highlight w:val="green"/>
          <w:u w:val="single"/>
        </w:rPr>
        <w:t>plans</w:t>
      </w:r>
      <w:r w:rsidRPr="00CB35C6">
        <w:rPr>
          <w:u w:val="single"/>
        </w:rPr>
        <w:t xml:space="preserve"> </w:t>
      </w:r>
      <w:r w:rsidRPr="00701678">
        <w:rPr>
          <w:highlight w:val="green"/>
          <w:u w:val="single"/>
        </w:rPr>
        <w:t>to</w:t>
      </w:r>
      <w:r w:rsidRPr="00CB35C6">
        <w:rPr>
          <w:u w:val="single"/>
        </w:rPr>
        <w:t xml:space="preserve"> </w:t>
      </w:r>
      <w:r w:rsidRPr="00701678">
        <w:rPr>
          <w:highlight w:val="green"/>
          <w:u w:val="single"/>
        </w:rPr>
        <w:t>explore</w:t>
      </w:r>
      <w:r w:rsidRPr="00CB35C6">
        <w:rPr>
          <w:u w:val="single"/>
        </w:rPr>
        <w:t xml:space="preserve"> </w:t>
      </w:r>
      <w:r w:rsidRPr="00701678">
        <w:rPr>
          <w:highlight w:val="green"/>
          <w:u w:val="single"/>
        </w:rPr>
        <w:t>and</w:t>
      </w:r>
      <w:r w:rsidRPr="00CB35C6">
        <w:rPr>
          <w:u w:val="single"/>
        </w:rPr>
        <w:t xml:space="preserve"> potentially </w:t>
      </w:r>
      <w:r w:rsidRPr="00701678">
        <w:rPr>
          <w:highlight w:val="green"/>
          <w:u w:val="single"/>
        </w:rPr>
        <w:t>use</w:t>
      </w:r>
      <w:r w:rsidRPr="00CB35C6">
        <w:rPr>
          <w:u w:val="single"/>
        </w:rPr>
        <w:t xml:space="preserve"> lunar </w:t>
      </w:r>
      <w:r w:rsidRPr="00701678">
        <w:rPr>
          <w:highlight w:val="green"/>
          <w:u w:val="single"/>
        </w:rPr>
        <w:t>resources</w:t>
      </w:r>
      <w:r w:rsidRPr="00CB35C6">
        <w:rPr>
          <w:u w:val="single"/>
        </w:rPr>
        <w:t xml:space="preserve"> </w:t>
      </w:r>
      <w:r w:rsidRPr="00701678">
        <w:rPr>
          <w:highlight w:val="green"/>
          <w:u w:val="single"/>
        </w:rPr>
        <w:t>for</w:t>
      </w:r>
      <w:r w:rsidRPr="00CB35C6">
        <w:rPr>
          <w:u w:val="single"/>
        </w:rPr>
        <w:t xml:space="preserve"> </w:t>
      </w:r>
      <w:r w:rsidRPr="00701678">
        <w:rPr>
          <w:highlight w:val="green"/>
          <w:u w:val="single"/>
        </w:rPr>
        <w:t>commercial</w:t>
      </w:r>
      <w:r w:rsidRPr="00CB35C6">
        <w:rPr>
          <w:u w:val="single"/>
        </w:rPr>
        <w:t xml:space="preserve"> </w:t>
      </w:r>
      <w:r w:rsidRPr="00701678">
        <w:rPr>
          <w:highlight w:val="green"/>
          <w:u w:val="single"/>
        </w:rPr>
        <w:t>activity</w:t>
      </w:r>
      <w:r w:rsidRPr="00CB35C6">
        <w:rPr>
          <w:u w:val="single"/>
        </w:rPr>
        <w:t xml:space="preserve"> </w:t>
      </w:r>
      <w:r w:rsidRPr="00701678">
        <w:rPr>
          <w:highlight w:val="green"/>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701678">
        <w:rPr>
          <w:highlight w:val="green"/>
          <w:u w:val="single"/>
        </w:rPr>
        <w:t>threats</w:t>
      </w:r>
      <w:r w:rsidRPr="00CB35C6">
        <w:rPr>
          <w:u w:val="single"/>
        </w:rPr>
        <w:t xml:space="preserve"> </w:t>
      </w:r>
      <w:r w:rsidRPr="00701678">
        <w:rPr>
          <w:highlight w:val="green"/>
          <w:u w:val="single"/>
        </w:rPr>
        <w:t>to</w:t>
      </w:r>
      <w:r w:rsidRPr="00CB35C6">
        <w:rPr>
          <w:u w:val="single"/>
        </w:rPr>
        <w:t xml:space="preserve"> the </w:t>
      </w:r>
      <w:r w:rsidRPr="00701678">
        <w:rPr>
          <w:highlight w:val="green"/>
          <w:u w:val="single"/>
        </w:rPr>
        <w:t>historic</w:t>
      </w:r>
      <w:r w:rsidRPr="00CB35C6">
        <w:rPr>
          <w:u w:val="single"/>
        </w:rPr>
        <w:t xml:space="preserve"> </w:t>
      </w:r>
      <w:r w:rsidRPr="00701678">
        <w:rPr>
          <w:highlight w:val="green"/>
          <w:u w:val="single"/>
        </w:rPr>
        <w:t>sites</w:t>
      </w:r>
      <w:r w:rsidRPr="00CB35C6">
        <w:rPr>
          <w:u w:val="single"/>
        </w:rPr>
        <w:t xml:space="preserve"> </w:t>
      </w:r>
      <w:r w:rsidRPr="00701678">
        <w:rPr>
          <w:highlight w:val="green"/>
          <w:u w:val="single"/>
        </w:rPr>
        <w:t>and</w:t>
      </w:r>
      <w:r w:rsidRPr="00CB35C6">
        <w:rPr>
          <w:u w:val="single"/>
        </w:rPr>
        <w:t xml:space="preserve"> scientific </w:t>
      </w:r>
      <w:r w:rsidRPr="00701678">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 ,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701678">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701678">
        <w:rPr>
          <w:highlight w:val="green"/>
          <w:u w:val="single"/>
        </w:rPr>
        <w:t>does not prohibit</w:t>
      </w:r>
      <w:r w:rsidRPr="009F303A">
        <w:rPr>
          <w:sz w:val="16"/>
        </w:rPr>
        <w:t xml:space="preserve"> the </w:t>
      </w:r>
      <w:r w:rsidRPr="00701678">
        <w:rPr>
          <w:highlight w:val="gree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701678">
        <w:rPr>
          <w:b/>
          <w:bCs/>
          <w:highlight w:val="green"/>
          <w:u w:val="single"/>
        </w:rPr>
        <w:t>Private</w:t>
      </w:r>
      <w:r w:rsidRPr="00701678">
        <w:rPr>
          <w:highlight w:val="green"/>
          <w:u w:val="single"/>
        </w:rPr>
        <w:t xml:space="preserve"> </w:t>
      </w:r>
      <w:r w:rsidRPr="00701678">
        <w:rPr>
          <w:b/>
          <w:bCs/>
          <w:highlight w:val="green"/>
          <w:u w:val="single"/>
        </w:rPr>
        <w:t>firms</w:t>
      </w:r>
      <w:r w:rsidRPr="009F303A">
        <w:rPr>
          <w:sz w:val="16"/>
        </w:rPr>
        <w:t xml:space="preserve"> are </w:t>
      </w:r>
      <w:r w:rsidRPr="00701678">
        <w:rPr>
          <w:highlight w:val="green"/>
          <w:u w:val="single"/>
        </w:rPr>
        <w:t>contemplating</w:t>
      </w:r>
      <w:r w:rsidRPr="00E47DE8">
        <w:rPr>
          <w:u w:val="single"/>
        </w:rPr>
        <w:t xml:space="preserve"> </w:t>
      </w:r>
      <w:r w:rsidRPr="00A818DB">
        <w:rPr>
          <w:u w:val="single"/>
        </w:rPr>
        <w:t xml:space="preserve">robotic </w:t>
      </w:r>
      <w:r w:rsidRPr="00701678">
        <w:rPr>
          <w:b/>
          <w:bCs/>
          <w:highlight w:val="green"/>
          <w:u w:val="single"/>
        </w:rPr>
        <w:t>missions</w:t>
      </w:r>
      <w:r w:rsidRPr="00E47DE8">
        <w:rPr>
          <w:u w:val="single"/>
        </w:rPr>
        <w:t xml:space="preserve"> that could </w:t>
      </w:r>
      <w:r w:rsidRPr="00701678">
        <w:rPr>
          <w:highlight w:val="green"/>
          <w:u w:val="single"/>
        </w:rPr>
        <w:t>land in</w:t>
      </w:r>
      <w:r w:rsidRPr="00E47DE8">
        <w:rPr>
          <w:u w:val="single"/>
        </w:rPr>
        <w:t xml:space="preserve"> the </w:t>
      </w:r>
      <w:r w:rsidRPr="00701678">
        <w:rPr>
          <w:highlight w:val="green"/>
          <w:u w:val="single"/>
        </w:rPr>
        <w:t>vicinity</w:t>
      </w:r>
      <w:r w:rsidRPr="00E47DE8">
        <w:rPr>
          <w:u w:val="single"/>
        </w:rPr>
        <w:t xml:space="preserve"> </w:t>
      </w:r>
      <w:r w:rsidRPr="00701678">
        <w:rPr>
          <w:highlight w:val="green"/>
          <w:u w:val="single"/>
        </w:rPr>
        <w:t>of</w:t>
      </w:r>
      <w:r w:rsidRPr="00E47DE8">
        <w:rPr>
          <w:u w:val="single"/>
        </w:rPr>
        <w:t xml:space="preserve"> the </w:t>
      </w:r>
      <w:r w:rsidRPr="00701678">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701678">
        <w:rPr>
          <w:b/>
          <w:bCs/>
          <w:highlight w:val="green"/>
          <w:u w:val="single"/>
        </w:rPr>
        <w:t>irreparably</w:t>
      </w:r>
      <w:r w:rsidRPr="00701678">
        <w:rPr>
          <w:highlight w:val="green"/>
          <w:u w:val="single"/>
        </w:rPr>
        <w:t xml:space="preserve"> </w:t>
      </w:r>
      <w:r w:rsidRPr="00701678">
        <w:rPr>
          <w:b/>
          <w:bCs/>
          <w:highlight w:val="green"/>
          <w:u w:val="single"/>
        </w:rPr>
        <w:t>disturb</w:t>
      </w:r>
      <w:r w:rsidRPr="00E47DE8">
        <w:rPr>
          <w:u w:val="single"/>
        </w:rPr>
        <w:t xml:space="preserve"> the </w:t>
      </w:r>
      <w:r w:rsidRPr="00701678">
        <w:rPr>
          <w:b/>
          <w:bCs/>
          <w:highlight w:val="green"/>
          <w:u w:val="single"/>
        </w:rPr>
        <w:t>traces</w:t>
      </w:r>
      <w:r w:rsidRPr="00701678">
        <w:rPr>
          <w:highlight w:val="green"/>
          <w:u w:val="single"/>
        </w:rPr>
        <w:t xml:space="preserve"> </w:t>
      </w:r>
      <w:r w:rsidRPr="00701678">
        <w:rPr>
          <w:b/>
          <w:bCs/>
          <w:highlight w:val="green"/>
          <w:u w:val="single"/>
        </w:rPr>
        <w:t>of</w:t>
      </w:r>
      <w:r w:rsidRPr="00701678">
        <w:rPr>
          <w:highlight w:val="green"/>
          <w:u w:val="single"/>
        </w:rPr>
        <w:t xml:space="preserve"> the first </w:t>
      </w:r>
      <w:r w:rsidRPr="00701678">
        <w:rPr>
          <w:b/>
          <w:bCs/>
          <w:highlight w:val="green"/>
          <w:u w:val="single"/>
        </w:rPr>
        <w:t>human</w:t>
      </w:r>
      <w:r w:rsidRPr="00701678">
        <w:rPr>
          <w:highlight w:val="green"/>
          <w:u w:val="single"/>
        </w:rPr>
        <w:t xml:space="preserve"> </w:t>
      </w:r>
      <w:r w:rsidRPr="00701678">
        <w:rPr>
          <w:b/>
          <w:bCs/>
          <w:highlight w:val="green"/>
          <w:u w:val="single"/>
        </w:rPr>
        <w:t>visits</w:t>
      </w:r>
      <w:r w:rsidRPr="00701678">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701678">
        <w:rPr>
          <w:highlight w:val="green"/>
          <w:u w:val="single"/>
        </w:rPr>
        <w:t>U</w:t>
      </w:r>
      <w:r w:rsidRPr="006D0707">
        <w:rPr>
          <w:sz w:val="16"/>
        </w:rPr>
        <w:t>n</w:t>
      </w:r>
      <w:r w:rsidRPr="009F303A">
        <w:rPr>
          <w:sz w:val="16"/>
        </w:rPr>
        <w:t xml:space="preserve">ited </w:t>
      </w:r>
      <w:r w:rsidRPr="00701678">
        <w:rPr>
          <w:highlight w:val="green"/>
          <w:u w:val="single"/>
        </w:rPr>
        <w:t>S</w:t>
      </w:r>
      <w:r w:rsidRPr="006D0707">
        <w:rPr>
          <w:sz w:val="16"/>
        </w:rPr>
        <w:t>t</w:t>
      </w:r>
      <w:r w:rsidRPr="009F303A">
        <w:rPr>
          <w:sz w:val="16"/>
        </w:rPr>
        <w:t xml:space="preserve">ates and </w:t>
      </w:r>
      <w:r w:rsidRPr="00701678">
        <w:rPr>
          <w:highlight w:val="green"/>
          <w:u w:val="single"/>
        </w:rPr>
        <w:t>Russia</w:t>
      </w:r>
      <w:r w:rsidRPr="009F303A">
        <w:rPr>
          <w:sz w:val="16"/>
        </w:rPr>
        <w:t xml:space="preserve">. </w:t>
      </w:r>
      <w:r w:rsidRPr="00701678">
        <w:rPr>
          <w:highlight w:val="green"/>
          <w:u w:val="single"/>
        </w:rPr>
        <w:t>China</w:t>
      </w:r>
      <w:r w:rsidRPr="009F303A">
        <w:rPr>
          <w:sz w:val="16"/>
        </w:rPr>
        <w:t xml:space="preserve"> has plans to soft-land Chang’e 3 on the Moon in December 2013. All three nations (and any others wishing to participate) </w:t>
      </w:r>
      <w:r w:rsidRPr="00701678">
        <w:rPr>
          <w:highlight w:val="green"/>
          <w:u w:val="single"/>
        </w:rPr>
        <w:t>have much to gain</w:t>
      </w:r>
      <w:r w:rsidRPr="009F303A">
        <w:rPr>
          <w:sz w:val="16"/>
        </w:rPr>
        <w:t xml:space="preserve"> and </w:t>
      </w:r>
      <w:r w:rsidRPr="00E47DE8">
        <w:rPr>
          <w:u w:val="single"/>
        </w:rPr>
        <w:t xml:space="preserve">little or </w:t>
      </w:r>
      <w:r w:rsidRPr="00701678">
        <w:rPr>
          <w:b/>
          <w:bCs/>
          <w:highlight w:val="green"/>
          <w:u w:val="single"/>
        </w:rPr>
        <w:t>nothing</w:t>
      </w:r>
      <w:r w:rsidRPr="00E47DE8">
        <w:rPr>
          <w:u w:val="single"/>
        </w:rPr>
        <w:t xml:space="preserve"> </w:t>
      </w:r>
      <w:r w:rsidRPr="00701678">
        <w:rPr>
          <w:b/>
          <w:bCs/>
          <w:highlight w:val="green"/>
          <w:u w:val="single"/>
        </w:rPr>
        <w:t>to</w:t>
      </w:r>
      <w:r w:rsidRPr="00E47DE8">
        <w:rPr>
          <w:u w:val="single"/>
        </w:rPr>
        <w:t xml:space="preserve"> </w:t>
      </w:r>
      <w:r w:rsidRPr="00701678">
        <w:rPr>
          <w:b/>
          <w:bCs/>
          <w:highlight w:val="green"/>
          <w:u w:val="single"/>
        </w:rPr>
        <w:t>lose</w:t>
      </w:r>
      <w:r w:rsidRPr="00E47DE8">
        <w:rPr>
          <w:u w:val="single"/>
        </w:rPr>
        <w:t xml:space="preserve"> </w:t>
      </w:r>
      <w:r w:rsidRPr="00701678">
        <w:rPr>
          <w:b/>
          <w:bCs/>
          <w:highlight w:val="green"/>
          <w:u w:val="single"/>
        </w:rPr>
        <w:t>from</w:t>
      </w:r>
      <w:r w:rsidRPr="00E47DE8">
        <w:rPr>
          <w:u w:val="single"/>
        </w:rPr>
        <w:t xml:space="preserve"> a </w:t>
      </w:r>
      <w:r w:rsidRPr="00701678">
        <w:rPr>
          <w:b/>
          <w:bCs/>
          <w:highlight w:val="green"/>
          <w:u w:val="single"/>
        </w:rPr>
        <w:t>multinational</w:t>
      </w:r>
      <w:r w:rsidRPr="00701678">
        <w:rPr>
          <w:highlight w:val="green"/>
          <w:u w:val="single"/>
        </w:rPr>
        <w:t xml:space="preserve"> </w:t>
      </w:r>
      <w:r w:rsidRPr="00701678">
        <w:rPr>
          <w:b/>
          <w:bCs/>
          <w:highlight w:val="green"/>
          <w:u w:val="single"/>
        </w:rPr>
        <w:t>agreement</w:t>
      </w:r>
      <w:r w:rsidRPr="009F303A">
        <w:rPr>
          <w:sz w:val="16"/>
        </w:rPr>
        <w:t xml:space="preserve"> </w:t>
      </w:r>
      <w:r w:rsidRPr="00701678">
        <w:rPr>
          <w:highlight w:val="green"/>
          <w:u w:val="single"/>
        </w:rPr>
        <w:t>based on</w:t>
      </w:r>
      <w:r w:rsidRPr="00E47DE8">
        <w:rPr>
          <w:u w:val="single"/>
        </w:rPr>
        <w:t xml:space="preserve"> </w:t>
      </w:r>
      <w:r w:rsidRPr="00701678">
        <w:rPr>
          <w:highlight w:val="green"/>
          <w:u w:val="single"/>
        </w:rPr>
        <w:t>mutual respect</w:t>
      </w:r>
      <w:r w:rsidRPr="00E47DE8">
        <w:rPr>
          <w:u w:val="single"/>
        </w:rPr>
        <w:t xml:space="preserve"> </w:t>
      </w:r>
      <w:r w:rsidRPr="00701678">
        <w:rPr>
          <w:highlight w:val="green"/>
          <w:u w:val="single"/>
        </w:rPr>
        <w:t>and</w:t>
      </w:r>
      <w:r w:rsidRPr="00E47DE8">
        <w:rPr>
          <w:u w:val="single"/>
        </w:rPr>
        <w:t xml:space="preserve"> mutual </w:t>
      </w:r>
      <w:r w:rsidRPr="00701678">
        <w:rPr>
          <w:highlight w:val="green"/>
          <w:u w:val="single"/>
        </w:rPr>
        <w:t>protection</w:t>
      </w:r>
      <w:r w:rsidRPr="00E47DE8">
        <w:rPr>
          <w:u w:val="single"/>
        </w:rPr>
        <w:t xml:space="preserve"> </w:t>
      </w:r>
      <w:r w:rsidRPr="00701678">
        <w:rPr>
          <w:highlight w:val="green"/>
          <w:u w:val="single"/>
        </w:rPr>
        <w:t>of</w:t>
      </w:r>
      <w:r w:rsidRPr="00E47DE8">
        <w:rPr>
          <w:u w:val="single"/>
        </w:rPr>
        <w:t xml:space="preserve"> </w:t>
      </w:r>
      <w:r w:rsidRPr="00701678">
        <w:rPr>
          <w:highlight w:val="green"/>
          <w:u w:val="single"/>
        </w:rPr>
        <w:t>each other’s historical 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( 6).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701678">
        <w:rPr>
          <w:b/>
          <w:bCs/>
          <w:szCs w:val="32"/>
          <w:highlight w:val="green"/>
          <w:u w:val="single"/>
        </w:rPr>
        <w:t>Unilat</w:t>
      </w:r>
      <w:r w:rsidRPr="00701678">
        <w:rPr>
          <w:b/>
          <w:bCs/>
          <w:highlight w:val="green"/>
          <w:u w:val="single"/>
        </w:rPr>
        <w:t>eral</w:t>
      </w:r>
      <w:r w:rsidRPr="00701678">
        <w:rPr>
          <w:highlight w:val="green"/>
          <w:u w:val="single"/>
        </w:rPr>
        <w:t xml:space="preserve"> </w:t>
      </w:r>
      <w:r w:rsidRPr="00701678">
        <w:rPr>
          <w:b/>
          <w:bCs/>
          <w:highlight w:val="green"/>
          <w:u w:val="single"/>
        </w:rPr>
        <w:t>granting</w:t>
      </w:r>
      <w:r w:rsidRPr="009F303A">
        <w:rPr>
          <w:u w:val="single"/>
        </w:rPr>
        <w:t xml:space="preserve"> </w:t>
      </w:r>
      <w:r w:rsidRPr="00701678">
        <w:rPr>
          <w:b/>
          <w:bCs/>
          <w:highlight w:val="green"/>
          <w:u w:val="single"/>
        </w:rPr>
        <w:t>of</w:t>
      </w:r>
      <w:r w:rsidRPr="009F303A">
        <w:rPr>
          <w:u w:val="single"/>
        </w:rPr>
        <w:t xml:space="preserve"> </w:t>
      </w:r>
      <w:r w:rsidRPr="00701678">
        <w:rPr>
          <w:highlight w:val="green"/>
          <w:u w:val="single"/>
        </w:rPr>
        <w:t>lunar</w:t>
      </w:r>
      <w:r w:rsidRPr="009F303A">
        <w:rPr>
          <w:u w:val="single"/>
        </w:rPr>
        <w:t xml:space="preserve"> territorial </w:t>
      </w:r>
      <w:r w:rsidRPr="00701678">
        <w:rPr>
          <w:b/>
          <w:bCs/>
          <w:highlight w:val="green"/>
          <w:u w:val="single"/>
        </w:rPr>
        <w:t>rights</w:t>
      </w:r>
      <w:r w:rsidRPr="009F303A">
        <w:rPr>
          <w:u w:val="single"/>
        </w:rPr>
        <w:t xml:space="preserve"> </w:t>
      </w:r>
      <w:r w:rsidRPr="00701678">
        <w:rPr>
          <w:highlight w:val="green"/>
          <w:u w:val="single"/>
        </w:rPr>
        <w:t>to</w:t>
      </w:r>
      <w:r w:rsidRPr="009F303A">
        <w:rPr>
          <w:u w:val="single"/>
        </w:rPr>
        <w:t xml:space="preserve"> </w:t>
      </w:r>
      <w:r w:rsidRPr="00701678">
        <w:rPr>
          <w:highlight w:val="green"/>
          <w:u w:val="single"/>
        </w:rPr>
        <w:t>private</w:t>
      </w:r>
      <w:r w:rsidRPr="009F303A">
        <w:rPr>
          <w:u w:val="single"/>
        </w:rPr>
        <w:t xml:space="preserve"> </w:t>
      </w:r>
      <w:r w:rsidRPr="00701678">
        <w:rPr>
          <w:highlight w:val="green"/>
          <w:u w:val="single"/>
        </w:rPr>
        <w:t>individuals</w:t>
      </w:r>
      <w:r w:rsidRPr="009F303A">
        <w:rPr>
          <w:u w:val="single"/>
        </w:rPr>
        <w:t xml:space="preserve"> </w:t>
      </w:r>
      <w:r w:rsidRPr="00701678">
        <w:rPr>
          <w:highlight w:val="green"/>
          <w:u w:val="single"/>
        </w:rPr>
        <w:t>and</w:t>
      </w:r>
      <w:r w:rsidRPr="009F303A">
        <w:rPr>
          <w:u w:val="single"/>
        </w:rPr>
        <w:t xml:space="preserve"> implicit </w:t>
      </w:r>
      <w:r w:rsidRPr="00701678">
        <w:rPr>
          <w:highlight w:val="green"/>
          <w:u w:val="single"/>
        </w:rPr>
        <w:t>sovereign protection</w:t>
      </w:r>
      <w:r w:rsidRPr="009F303A">
        <w:rPr>
          <w:u w:val="single"/>
        </w:rPr>
        <w:t xml:space="preserve"> of that territory </w:t>
      </w:r>
      <w:r w:rsidRPr="00701678">
        <w:rPr>
          <w:b/>
          <w:bCs/>
          <w:highlight w:val="green"/>
          <w:u w:val="single"/>
        </w:rPr>
        <w:t>violates</w:t>
      </w:r>
      <w:r w:rsidRPr="009F303A">
        <w:rPr>
          <w:u w:val="single"/>
        </w:rPr>
        <w:t xml:space="preserve"> the </w:t>
      </w:r>
      <w:r w:rsidRPr="00701678">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( 8).</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701678">
        <w:rPr>
          <w:b/>
          <w:bCs/>
          <w:highlight w:val="green"/>
          <w:u w:val="single"/>
        </w:rPr>
        <w:t>Any</w:t>
      </w:r>
      <w:r w:rsidRPr="00701678">
        <w:rPr>
          <w:highlight w:val="green"/>
          <w:u w:val="single"/>
        </w:rPr>
        <w:t xml:space="preserve"> </w:t>
      </w:r>
      <w:r w:rsidRPr="00701678">
        <w:rPr>
          <w:b/>
          <w:bCs/>
          <w:highlight w:val="green"/>
          <w:u w:val="single"/>
        </w:rPr>
        <w:t>nation</w:t>
      </w:r>
      <w:r w:rsidRPr="009F303A">
        <w:rPr>
          <w:u w:val="single"/>
        </w:rPr>
        <w:t xml:space="preserve"> </w:t>
      </w:r>
      <w:r w:rsidRPr="00701678">
        <w:rPr>
          <w:b/>
          <w:bCs/>
          <w:highlight w:val="green"/>
          <w:u w:val="single"/>
        </w:rPr>
        <w:t>with</w:t>
      </w:r>
      <w:r w:rsidRPr="009F303A">
        <w:rPr>
          <w:u w:val="single"/>
        </w:rPr>
        <w:t xml:space="preserve"> </w:t>
      </w:r>
      <w:r w:rsidRPr="00701678">
        <w:rPr>
          <w:b/>
          <w:bCs/>
          <w:highlight w:val="green"/>
          <w:u w:val="single"/>
        </w:rPr>
        <w:t>assets</w:t>
      </w:r>
      <w:r w:rsidRPr="009F303A">
        <w:rPr>
          <w:u w:val="single"/>
        </w:rPr>
        <w:t xml:space="preserve"> </w:t>
      </w:r>
      <w:r w:rsidRPr="00701678">
        <w:rPr>
          <w:highlight w:val="green"/>
          <w:u w:val="single"/>
        </w:rPr>
        <w:t>on</w:t>
      </w:r>
      <w:r w:rsidRPr="009F303A">
        <w:rPr>
          <w:u w:val="single"/>
        </w:rPr>
        <w:t xml:space="preserve"> </w:t>
      </w:r>
      <w:r w:rsidRPr="006D0707">
        <w:rPr>
          <w:u w:val="single"/>
        </w:rPr>
        <w:t xml:space="preserve">the </w:t>
      </w:r>
      <w:r w:rsidRPr="00701678">
        <w:rPr>
          <w:highlight w:val="green"/>
          <w:u w:val="single"/>
        </w:rPr>
        <w:t>lunar surface</w:t>
      </w:r>
      <w:r w:rsidRPr="009F303A">
        <w:rPr>
          <w:u w:val="single"/>
        </w:rPr>
        <w:t xml:space="preserve"> will </w:t>
      </w:r>
      <w:r w:rsidRPr="00701678">
        <w:rPr>
          <w:b/>
          <w:bCs/>
          <w:highlight w:val="green"/>
          <w:u w:val="single"/>
        </w:rPr>
        <w:t>endeavor</w:t>
      </w:r>
      <w:r w:rsidRPr="009F303A">
        <w:rPr>
          <w:u w:val="single"/>
        </w:rPr>
        <w:t xml:space="preserve"> </w:t>
      </w:r>
      <w:r w:rsidRPr="00701678">
        <w:rPr>
          <w:b/>
          <w:bCs/>
          <w:highlight w:val="green"/>
          <w:u w:val="single"/>
        </w:rPr>
        <w:t>to</w:t>
      </w:r>
      <w:r w:rsidRPr="00701678">
        <w:rPr>
          <w:highlight w:val="green"/>
          <w:u w:val="single"/>
        </w:rPr>
        <w:t xml:space="preserve"> </w:t>
      </w:r>
      <w:r w:rsidRPr="00701678">
        <w:rPr>
          <w:b/>
          <w:bCs/>
          <w:highlight w:val="green"/>
          <w:u w:val="single"/>
        </w:rPr>
        <w:t>protect</w:t>
      </w:r>
      <w:r w:rsidRPr="00701678">
        <w:rPr>
          <w:highlight w:val="green"/>
          <w:u w:val="single"/>
        </w:rPr>
        <w:t xml:space="preserve"> 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701678">
        <w:rPr>
          <w:highlight w:val="green"/>
          <w:u w:val="single"/>
        </w:rPr>
        <w:t>nations</w:t>
      </w:r>
      <w:r w:rsidRPr="009F303A">
        <w:rPr>
          <w:u w:val="single"/>
        </w:rPr>
        <w:t xml:space="preserve"> </w:t>
      </w:r>
      <w:r w:rsidRPr="00701678">
        <w:rPr>
          <w:highlight w:val="green"/>
          <w:u w:val="single"/>
        </w:rPr>
        <w:t>have</w:t>
      </w:r>
      <w:r w:rsidRPr="009F303A">
        <w:rPr>
          <w:u w:val="single"/>
        </w:rPr>
        <w:t xml:space="preserve"> a </w:t>
      </w:r>
      <w:r w:rsidRPr="00701678">
        <w:rPr>
          <w:b/>
          <w:bCs/>
          <w:highlight w:val="green"/>
          <w:u w:val="single"/>
        </w:rPr>
        <w:t>timely</w:t>
      </w:r>
      <w:r w:rsidRPr="009F303A">
        <w:rPr>
          <w:u w:val="single"/>
        </w:rPr>
        <w:t xml:space="preserve">, </w:t>
      </w:r>
      <w:r w:rsidRPr="00701678">
        <w:rPr>
          <w:b/>
          <w:bCs/>
          <w:highlight w:val="green"/>
          <w:u w:val="single"/>
        </w:rPr>
        <w:t>current</w:t>
      </w:r>
      <w:r w:rsidRPr="009F303A">
        <w:rPr>
          <w:u w:val="single"/>
        </w:rPr>
        <w:t xml:space="preserve">, and </w:t>
      </w:r>
      <w:r w:rsidRPr="00701678">
        <w:rPr>
          <w:b/>
          <w:bCs/>
          <w:highlight w:val="green"/>
          <w:u w:val="single"/>
        </w:rPr>
        <w:t>common</w:t>
      </w:r>
      <w:r w:rsidRPr="00701678">
        <w:rPr>
          <w:highlight w:val="green"/>
          <w:u w:val="single"/>
        </w:rPr>
        <w:t xml:space="preserve"> </w:t>
      </w:r>
      <w:r w:rsidRPr="00701678">
        <w:rPr>
          <w:b/>
          <w:bCs/>
          <w:highlight w:val="green"/>
          <w:u w:val="single"/>
        </w:rPr>
        <w:t>interest</w:t>
      </w:r>
      <w:r w:rsidRPr="009F303A">
        <w:rPr>
          <w:u w:val="single"/>
        </w:rPr>
        <w:t xml:space="preserve"> </w:t>
      </w:r>
      <w:r w:rsidRPr="00701678">
        <w:rPr>
          <w:highlight w:val="green"/>
          <w:u w:val="single"/>
        </w:rPr>
        <w:t>incorporating</w:t>
      </w:r>
      <w:r w:rsidRPr="009F303A">
        <w:rPr>
          <w:u w:val="single"/>
        </w:rPr>
        <w:t xml:space="preserve"> important </w:t>
      </w:r>
      <w:r w:rsidRPr="00701678">
        <w:rPr>
          <w:highlight w:val="green"/>
          <w:u w:val="single"/>
        </w:rPr>
        <w:t>implications</w:t>
      </w:r>
      <w:r w:rsidRPr="009F303A">
        <w:rPr>
          <w:u w:val="single"/>
        </w:rPr>
        <w:t xml:space="preserve"> </w:t>
      </w:r>
      <w:r w:rsidRPr="00701678">
        <w:rPr>
          <w:highlight w:val="green"/>
          <w:u w:val="single"/>
        </w:rPr>
        <w:t>for</w:t>
      </w:r>
      <w:r w:rsidRPr="009F303A">
        <w:rPr>
          <w:u w:val="single"/>
        </w:rPr>
        <w:t xml:space="preserve"> </w:t>
      </w:r>
      <w:r w:rsidRPr="00701678">
        <w:rPr>
          <w:highlight w:val="green"/>
          <w:u w:val="single"/>
        </w:rPr>
        <w:t>peaceful uses</w:t>
      </w:r>
      <w:r w:rsidRPr="009F303A">
        <w:rPr>
          <w:u w:val="single"/>
        </w:rPr>
        <w:t xml:space="preserve"> </w:t>
      </w:r>
      <w:r w:rsidRPr="00701678">
        <w:rPr>
          <w:highlight w:val="green"/>
          <w:u w:val="single"/>
        </w:rPr>
        <w:t>of</w:t>
      </w:r>
      <w:r w:rsidRPr="009F303A">
        <w:rPr>
          <w:u w:val="single"/>
        </w:rPr>
        <w:t xml:space="preserve"> outer </w:t>
      </w:r>
      <w:r w:rsidRPr="00701678">
        <w:rPr>
          <w:highlight w:val="green"/>
          <w:u w:val="single"/>
        </w:rPr>
        <w:t>space</w:t>
      </w:r>
      <w:r w:rsidRPr="009F303A">
        <w:rPr>
          <w:u w:val="single"/>
        </w:rPr>
        <w:t xml:space="preserve">; </w:t>
      </w:r>
      <w:r w:rsidRPr="00701678">
        <w:rPr>
          <w:b/>
          <w:bCs/>
          <w:highlight w:val="green"/>
          <w:u w:val="single"/>
        </w:rPr>
        <w:t>scientific</w:t>
      </w:r>
      <w:r w:rsidRPr="00701678">
        <w:rPr>
          <w:highlight w:val="green"/>
          <w:u w:val="single"/>
        </w:rPr>
        <w:t xml:space="preserve"> </w:t>
      </w:r>
      <w:r w:rsidRPr="00701678">
        <w:rPr>
          <w:b/>
          <w:bCs/>
          <w:highlight w:val="green"/>
          <w:u w:val="single"/>
        </w:rPr>
        <w:t>research</w:t>
      </w:r>
      <w:r w:rsidRPr="009F303A">
        <w:rPr>
          <w:u w:val="single"/>
        </w:rPr>
        <w:t xml:space="preserve"> and the advancement of </w:t>
      </w:r>
      <w:r w:rsidRPr="00701678">
        <w:rPr>
          <w:b/>
          <w:bCs/>
          <w:highlight w:val="green"/>
          <w:u w:val="single"/>
        </w:rPr>
        <w:t>knowledge</w:t>
      </w:r>
      <w:r w:rsidRPr="009F303A">
        <w:rPr>
          <w:u w:val="single"/>
        </w:rPr>
        <w:t xml:space="preserve">; and </w:t>
      </w:r>
      <w:r w:rsidRPr="00701678">
        <w:rPr>
          <w:b/>
          <w:bCs/>
          <w:highlight w:val="green"/>
          <w:u w:val="single"/>
        </w:rPr>
        <w:t>cultural</w:t>
      </w:r>
      <w:r w:rsidRPr="009F303A">
        <w:rPr>
          <w:u w:val="single"/>
        </w:rPr>
        <w:t xml:space="preserve"> </w:t>
      </w:r>
      <w:r w:rsidRPr="00701678">
        <w:rPr>
          <w:b/>
          <w:bCs/>
          <w:highlight w:val="green"/>
          <w:u w:val="single"/>
        </w:rPr>
        <w:t>and</w:t>
      </w:r>
      <w:r w:rsidRPr="009F303A">
        <w:rPr>
          <w:u w:val="single"/>
        </w:rPr>
        <w:t xml:space="preserve"> </w:t>
      </w:r>
      <w:r w:rsidRPr="00701678">
        <w:rPr>
          <w:b/>
          <w:bCs/>
          <w:highlight w:val="green"/>
          <w:u w:val="single"/>
        </w:rPr>
        <w:t>heritage</w:t>
      </w:r>
      <w:r w:rsidRPr="00701678">
        <w:rPr>
          <w:highlight w:val="green"/>
          <w:u w:val="single"/>
        </w:rPr>
        <w:t xml:space="preserve"> </w:t>
      </w:r>
      <w:r w:rsidRPr="00701678">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w:t>
      </w:r>
      <w:proofErr w:type="gramStart"/>
      <w:r w:rsidRPr="009F303A">
        <w:rPr>
          <w:sz w:val="16"/>
        </w:rPr>
        <w:t>In spite of</w:t>
      </w:r>
      <w:proofErr w:type="gramEnd"/>
      <w:r w:rsidRPr="009F303A">
        <w:rPr>
          <w:sz w:val="16"/>
        </w:rPr>
        <w:t xml:space="preserve">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w:t>
      </w:r>
      <w:proofErr w:type="gramStart"/>
      <w:r w:rsidRPr="00420B02">
        <w:rPr>
          <w:sz w:val="16"/>
        </w:rPr>
        <w:t>have the ability to</w:t>
      </w:r>
      <w:proofErr w:type="gramEnd"/>
      <w:r w:rsidRPr="00420B02">
        <w:rPr>
          <w:sz w:val="16"/>
        </w:rPr>
        <w:t xml:space="preserve"> access the Moon. </w:t>
      </w:r>
      <w:r w:rsidRPr="00701678">
        <w:rPr>
          <w:rStyle w:val="Emphasis"/>
          <w:highlight w:val="green"/>
        </w:rPr>
        <w:t>An important result would</w:t>
      </w:r>
      <w:r w:rsidRPr="00701678">
        <w:rPr>
          <w:highlight w:val="green"/>
          <w:u w:val="single"/>
        </w:rPr>
        <w:t xml:space="preserve"> </w:t>
      </w:r>
      <w:r w:rsidRPr="00701678">
        <w:rPr>
          <w:rStyle w:val="Emphasis"/>
          <w:highlight w:val="green"/>
        </w:rPr>
        <w:t>be to develop a new level of trust</w:t>
      </w:r>
      <w:r w:rsidRPr="00701678">
        <w:rPr>
          <w:highlight w:val="green"/>
          <w:u w:val="single"/>
        </w:rPr>
        <w:t xml:space="preserve"> </w:t>
      </w:r>
      <w:r w:rsidRPr="00420B02">
        <w:rPr>
          <w:u w:val="single"/>
        </w:rPr>
        <w:t xml:space="preserve">among nations that could </w:t>
      </w:r>
      <w:r w:rsidRPr="00701678">
        <w:rPr>
          <w:rStyle w:val="Emphasis"/>
          <w:highlight w:val="green"/>
        </w:rPr>
        <w:t>then lead to more</w:t>
      </w:r>
      <w:r w:rsidRPr="00701678">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701678">
        <w:rPr>
          <w:rStyle w:val="Emphasis"/>
          <w:highlight w:val="green"/>
        </w:rPr>
        <w:t>cooperative agreements</w:t>
      </w:r>
      <w:r w:rsidRPr="00701678">
        <w:rPr>
          <w:highlight w:val="green"/>
          <w:u w:val="single"/>
        </w:rPr>
        <w:t xml:space="preserve"> </w:t>
      </w:r>
      <w:r w:rsidRPr="00701678">
        <w:rPr>
          <w:rStyle w:val="Emphasis"/>
          <w:highlight w:val="green"/>
        </w:rPr>
        <w:t>on</w:t>
      </w:r>
      <w:r w:rsidRPr="00701678">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701678">
        <w:rPr>
          <w:rStyle w:val="Emphasis"/>
          <w:highlight w:val="green"/>
          <w:bdr w:val="single" w:sz="18" w:space="0" w:color="auto"/>
        </w:rPr>
        <w:t>the Moon</w:t>
      </w:r>
      <w:r w:rsidRPr="00701678">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19DB37EF" w14:textId="77777777" w:rsidR="003C72A3" w:rsidRDefault="003C72A3" w:rsidP="003C72A3">
      <w:pPr>
        <w:pStyle w:val="Heading4"/>
      </w:pPr>
      <w:r>
        <w:t xml:space="preserve">Heritage Sites </w:t>
      </w:r>
      <w:r>
        <w:rPr>
          <w:u w:val="single"/>
        </w:rPr>
        <w:t>are critical</w:t>
      </w:r>
      <w:r>
        <w:t xml:space="preserve"> for </w:t>
      </w:r>
      <w:r>
        <w:rPr>
          <w:u w:val="single"/>
        </w:rPr>
        <w:t>science research</w:t>
      </w:r>
      <w:r>
        <w:t xml:space="preserve"> around Dust. </w:t>
      </w:r>
    </w:p>
    <w:p w14:paraId="09FD9542" w14:textId="77777777" w:rsidR="003C72A3" w:rsidRPr="002C1327" w:rsidRDefault="003C72A3" w:rsidP="003C72A3">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6053B8C0" w14:textId="77777777" w:rsidR="003C72A3" w:rsidRPr="00300410" w:rsidRDefault="003C72A3" w:rsidP="003C72A3">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701678">
        <w:rPr>
          <w:rStyle w:val="Emphasis"/>
          <w:highlight w:val="green"/>
        </w:rPr>
        <w:t>Apollo 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701678">
        <w:rPr>
          <w:rStyle w:val="Emphasis"/>
          <w:highlight w:val="green"/>
        </w:rPr>
        <w:t>provide</w:t>
      </w:r>
      <w:r w:rsidRPr="00701678">
        <w:rPr>
          <w:rStyle w:val="StyleUnderline"/>
          <w:highlight w:val="green"/>
        </w:rPr>
        <w:t xml:space="preserve"> </w:t>
      </w:r>
      <w:r w:rsidRPr="002C1327">
        <w:rPr>
          <w:rStyle w:val="StyleUnderline"/>
        </w:rPr>
        <w:t xml:space="preserve">the </w:t>
      </w:r>
      <w:r w:rsidRPr="00701678">
        <w:rPr>
          <w:rStyle w:val="Emphasis"/>
          <w:highlight w:val="green"/>
        </w:rPr>
        <w:t>opportunity to learn about</w:t>
      </w:r>
      <w:r w:rsidRPr="00701678">
        <w:rPr>
          <w:rStyle w:val="StyleUnderline"/>
          <w:highlight w:val="green"/>
        </w:rPr>
        <w:t xml:space="preserve"> </w:t>
      </w:r>
      <w:r w:rsidRPr="002C1327">
        <w:rPr>
          <w:rStyle w:val="StyleUnderline"/>
        </w:rPr>
        <w:t xml:space="preserve">the </w:t>
      </w:r>
      <w:r w:rsidRPr="00701678">
        <w:rPr>
          <w:rStyle w:val="Emphasis"/>
          <w:highlight w:val="green"/>
        </w:rPr>
        <w:t>changes</w:t>
      </w:r>
      <w:r w:rsidRPr="00701678">
        <w:rPr>
          <w:rStyle w:val="StyleUnderline"/>
          <w:highlight w:val="green"/>
        </w:rPr>
        <w:t xml:space="preserve"> </w:t>
      </w:r>
      <w:r w:rsidRPr="00701678">
        <w:rPr>
          <w:rStyle w:val="Emphasis"/>
          <w:highlight w:val="green"/>
        </w:rPr>
        <w:t xml:space="preserve">associated </w:t>
      </w:r>
      <w:r w:rsidRPr="00701678">
        <w:rPr>
          <w:rStyle w:val="Emphasis"/>
          <w:highlight w:val="green"/>
          <w:bdr w:val="single" w:sz="18" w:space="0" w:color="auto"/>
        </w:rPr>
        <w:t>with long-term exposure of human-created systems</w:t>
      </w:r>
      <w:r w:rsidRPr="00701678">
        <w:rPr>
          <w:rStyle w:val="StyleUnderline"/>
          <w:highlight w:val="green"/>
        </w:rPr>
        <w:t xml:space="preserve"> </w:t>
      </w:r>
      <w:r w:rsidRPr="00701678">
        <w:rPr>
          <w:rStyle w:val="Emphasis"/>
          <w:highlight w:val="green"/>
        </w:rPr>
        <w:t>in</w:t>
      </w:r>
      <w:r w:rsidRPr="00701678">
        <w:rPr>
          <w:rStyle w:val="StyleUnderline"/>
          <w:highlight w:val="green"/>
        </w:rPr>
        <w:t xml:space="preserve"> </w:t>
      </w:r>
      <w:r w:rsidRPr="002C1327">
        <w:rPr>
          <w:rStyle w:val="StyleUnderline"/>
        </w:rPr>
        <w:t xml:space="preserve">the </w:t>
      </w:r>
      <w:r w:rsidRPr="008124B4">
        <w:rPr>
          <w:rStyle w:val="Emphasis"/>
        </w:rPr>
        <w:t xml:space="preserve">harsh </w:t>
      </w:r>
      <w:r w:rsidRPr="00701678">
        <w:rPr>
          <w:rStyle w:val="Emphasis"/>
          <w:highlight w:val="green"/>
        </w:rPr>
        <w:t>lunar environment</w:t>
      </w:r>
      <w:r w:rsidRPr="002C1327">
        <w:rPr>
          <w:rStyle w:val="StyleUnderline"/>
        </w:rPr>
        <w:t xml:space="preserve">. These sites offer </w:t>
      </w:r>
      <w:r w:rsidRPr="00701678">
        <w:rPr>
          <w:rStyle w:val="Emphasis"/>
          <w:highlight w:val="green"/>
        </w:rPr>
        <w:t>rich opportunities for</w:t>
      </w:r>
      <w:r w:rsidRPr="00701678">
        <w:rPr>
          <w:rStyle w:val="StyleUnderline"/>
          <w:highlight w:val="green"/>
        </w:rPr>
        <w:t xml:space="preserve"> </w:t>
      </w:r>
      <w:r w:rsidRPr="00701678">
        <w:rPr>
          <w:rStyle w:val="Emphasis"/>
          <w:highlight w:val="green"/>
          <w:bdr w:val="single" w:sz="18" w:space="0" w:color="auto"/>
        </w:rPr>
        <w:t>bio</w:t>
      </w:r>
      <w:r w:rsidRPr="008124B4">
        <w:rPr>
          <w:rStyle w:val="Emphasis"/>
          <w:bdr w:val="single" w:sz="18" w:space="0" w:color="auto"/>
        </w:rPr>
        <w:t xml:space="preserve">logical, </w:t>
      </w:r>
      <w:r w:rsidRPr="00701678">
        <w:rPr>
          <w:rStyle w:val="Emphasis"/>
          <w:highlight w:val="green"/>
          <w:bdr w:val="single" w:sz="18" w:space="0" w:color="auto"/>
        </w:rPr>
        <w:t>physical</w:t>
      </w:r>
      <w:r w:rsidRPr="008124B4">
        <w:rPr>
          <w:rStyle w:val="Emphasis"/>
          <w:bdr w:val="single" w:sz="18" w:space="0" w:color="auto"/>
        </w:rPr>
        <w:t xml:space="preserve">, and </w:t>
      </w:r>
      <w:r w:rsidRPr="00701678">
        <w:rPr>
          <w:rStyle w:val="Emphasis"/>
          <w:highlight w:val="green"/>
          <w:bdr w:val="single" w:sz="18" w:space="0" w:color="auto"/>
        </w:rPr>
        <w:t>material sciences.</w:t>
      </w:r>
      <w:r w:rsidRPr="00701678">
        <w:rPr>
          <w:sz w:val="16"/>
          <w:highlight w:val="green"/>
        </w:rPr>
        <w:t xml:space="preserve"> </w:t>
      </w:r>
      <w:r w:rsidRPr="002C1327">
        <w:rPr>
          <w:rStyle w:val="StyleUnderline"/>
        </w:rPr>
        <w:t xml:space="preserve">Future visits to the Moon’s surface offer </w:t>
      </w:r>
      <w:r w:rsidRPr="00701678">
        <w:rPr>
          <w:rStyle w:val="Emphasis"/>
          <w:highlight w:val="green"/>
        </w:rPr>
        <w:t>opportunities to study</w:t>
      </w:r>
      <w:r w:rsidRPr="00701678">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701678">
        <w:rPr>
          <w:rStyle w:val="Emphasis"/>
          <w:highlight w:val="green"/>
        </w:rPr>
        <w:t>exposure</w:t>
      </w:r>
      <w:r w:rsidRPr="00701678">
        <w:rPr>
          <w:rStyle w:val="StyleUnderline"/>
          <w:highlight w:val="green"/>
        </w:rPr>
        <w:t xml:space="preserve"> </w:t>
      </w:r>
      <w:r w:rsidRPr="002C1327">
        <w:rPr>
          <w:rStyle w:val="StyleUnderline"/>
        </w:rPr>
        <w:t xml:space="preserve">to the lunar environment </w:t>
      </w:r>
      <w:r w:rsidRPr="00701678">
        <w:rPr>
          <w:rStyle w:val="Emphasis"/>
          <w:highlight w:val="green"/>
        </w:rPr>
        <w:t>on</w:t>
      </w:r>
      <w:r w:rsidRPr="00701678">
        <w:rPr>
          <w:rStyle w:val="StyleUnderline"/>
          <w:highlight w:val="green"/>
        </w:rPr>
        <w:t xml:space="preserve"> </w:t>
      </w:r>
      <w:r w:rsidRPr="00A12ECA">
        <w:rPr>
          <w:rStyle w:val="Emphasis"/>
          <w:highlight w:val="green"/>
        </w:rPr>
        <w:t>materials and articles</w:t>
      </w:r>
      <w:r w:rsidRPr="00A12ECA">
        <w:rPr>
          <w:rStyle w:val="StyleUnderline"/>
        </w:rPr>
        <w:t xml:space="preserve">, including </w:t>
      </w:r>
      <w:r w:rsidRPr="00A12ECA">
        <w:rPr>
          <w:rStyle w:val="Emphasis"/>
        </w:rPr>
        <w:t>food</w:t>
      </w:r>
      <w:r w:rsidRPr="00A12ECA">
        <w:rPr>
          <w:rStyle w:val="StyleUnderline"/>
        </w:rPr>
        <w:t xml:space="preserve"> </w:t>
      </w:r>
      <w:proofErr w:type="gramStart"/>
      <w:r w:rsidRPr="00A12ECA">
        <w:rPr>
          <w:rStyle w:val="StyleUnderline"/>
        </w:rPr>
        <w:t>left behind,</w:t>
      </w:r>
      <w:proofErr w:type="gramEnd"/>
      <w:r w:rsidRPr="00A12ECA">
        <w:rPr>
          <w:rStyle w:val="StyleUnderline"/>
        </w:rPr>
        <w:t xml:space="preserve"> </w:t>
      </w:r>
      <w:r w:rsidRPr="00A12ECA">
        <w:rPr>
          <w:rStyle w:val="Emphasis"/>
        </w:rPr>
        <w:t>paint</w:t>
      </w:r>
      <w:r w:rsidRPr="00A12ECA">
        <w:rPr>
          <w:rStyle w:val="StyleUnderline"/>
        </w:rPr>
        <w:t xml:space="preserve">, </w:t>
      </w:r>
      <w:r w:rsidRPr="00A12ECA">
        <w:rPr>
          <w:rStyle w:val="Emphasis"/>
        </w:rPr>
        <w:t>nylon</w:t>
      </w:r>
      <w:r w:rsidRPr="00A12ECA">
        <w:rPr>
          <w:rStyle w:val="StyleUnderline"/>
        </w:rPr>
        <w:t xml:space="preserve">, </w:t>
      </w:r>
      <w:r w:rsidRPr="00A12ECA">
        <w:rPr>
          <w:rStyle w:val="Emphasis"/>
        </w:rPr>
        <w:t>rubber</w:t>
      </w:r>
      <w:r w:rsidRPr="00A12ECA">
        <w:rPr>
          <w:rStyle w:val="StyleUnderline"/>
        </w:rPr>
        <w:t xml:space="preserve">, </w:t>
      </w:r>
      <w:r w:rsidRPr="00A12ECA">
        <w:rPr>
          <w:rStyle w:val="Emphasis"/>
        </w:rPr>
        <w:t>and metals.</w:t>
      </w:r>
      <w:r w:rsidRPr="00A12ECA">
        <w:rPr>
          <w:sz w:val="16"/>
        </w:rPr>
        <w:t xml:space="preserve"> </w:t>
      </w:r>
      <w:r w:rsidRPr="00701678">
        <w:rPr>
          <w:rStyle w:val="Emphasis"/>
          <w:highlight w:val="green"/>
        </w:rPr>
        <w:t>Currently</w:t>
      </w:r>
      <w:r w:rsidRPr="00300410">
        <w:rPr>
          <w:sz w:val="16"/>
        </w:rPr>
        <w:t xml:space="preserve">, </w:t>
      </w:r>
      <w:r w:rsidRPr="00701678">
        <w:rPr>
          <w:rStyle w:val="Emphasis"/>
          <w:highlight w:val="green"/>
        </w:rPr>
        <w:t>very little data exist that describe</w:t>
      </w:r>
      <w:r w:rsidRPr="00701678">
        <w:rPr>
          <w:rStyle w:val="StyleUnderline"/>
          <w:highlight w:val="green"/>
        </w:rPr>
        <w:t xml:space="preserve"> </w:t>
      </w:r>
      <w:r w:rsidRPr="00701678">
        <w:rPr>
          <w:rStyle w:val="Emphasis"/>
          <w:highlight w:val="green"/>
        </w:rPr>
        <w:t>what effect temperature</w:t>
      </w:r>
      <w:r w:rsidRPr="00A12ECA">
        <w:rPr>
          <w:rStyle w:val="Emphasis"/>
        </w:rPr>
        <w:t xml:space="preserve"> extremes, lunar </w:t>
      </w:r>
      <w:r w:rsidRPr="00701678">
        <w:rPr>
          <w:rStyle w:val="Emphasis"/>
          <w:highlight w:val="green"/>
        </w:rPr>
        <w:t>dust</w:t>
      </w:r>
      <w:r w:rsidRPr="002C1327">
        <w:rPr>
          <w:rStyle w:val="StyleUnderline"/>
        </w:rPr>
        <w:t xml:space="preserve">, </w:t>
      </w:r>
      <w:r w:rsidRPr="00701678">
        <w:rPr>
          <w:rStyle w:val="Emphasis"/>
          <w:highlight w:val="green"/>
        </w:rPr>
        <w:t>micrometeoroids</w:t>
      </w:r>
      <w:r w:rsidRPr="002C1327">
        <w:rPr>
          <w:rStyle w:val="StyleUnderline"/>
        </w:rPr>
        <w:t xml:space="preserve">, </w:t>
      </w:r>
      <w:r w:rsidRPr="00701678">
        <w:rPr>
          <w:rStyle w:val="Emphasis"/>
          <w:highlight w:val="green"/>
        </w:rPr>
        <w:t>solar radiation</w:t>
      </w:r>
      <w:r w:rsidRPr="002C1327">
        <w:rPr>
          <w:rStyle w:val="StyleUnderline"/>
        </w:rPr>
        <w:t xml:space="preserve">, etc. </w:t>
      </w:r>
      <w:r w:rsidRPr="00701678">
        <w:rPr>
          <w:rStyle w:val="Emphasis"/>
          <w:highlight w:val="green"/>
        </w:rPr>
        <w:t>have on</w:t>
      </w:r>
      <w:r w:rsidRPr="00701678">
        <w:rPr>
          <w:rStyle w:val="StyleUnderline"/>
          <w:highlight w:val="green"/>
        </w:rPr>
        <w:t xml:space="preserve"> </w:t>
      </w:r>
      <w:r w:rsidRPr="002C1327">
        <w:rPr>
          <w:rStyle w:val="StyleUnderline"/>
        </w:rPr>
        <w:t xml:space="preserve">such </w:t>
      </w:r>
      <w:r w:rsidRPr="00701678">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701678">
        <w:rPr>
          <w:rStyle w:val="Emphasis"/>
          <w:highlight w:val="green"/>
        </w:rPr>
        <w:t>How these artifacts</w:t>
      </w:r>
      <w:r w:rsidRPr="00701678">
        <w:rPr>
          <w:rStyle w:val="StyleUnderline"/>
          <w:highlight w:val="green"/>
        </w:rPr>
        <w:t xml:space="preserve"> </w:t>
      </w:r>
      <w:r w:rsidRPr="002C1327">
        <w:rPr>
          <w:rStyle w:val="StyleUnderline"/>
        </w:rPr>
        <w:t xml:space="preserve">and their constituent materials have </w:t>
      </w:r>
      <w:r w:rsidRPr="00701678">
        <w:rPr>
          <w:rStyle w:val="Emphasis"/>
          <w:highlight w:val="green"/>
        </w:rPr>
        <w:t>survived</w:t>
      </w:r>
      <w:r w:rsidRPr="00701678">
        <w:rPr>
          <w:rStyle w:val="StyleUnderline"/>
          <w:highlight w:val="green"/>
        </w:rPr>
        <w:t xml:space="preserve"> </w:t>
      </w:r>
      <w:r w:rsidRPr="00701678">
        <w:rPr>
          <w:rStyle w:val="Emphasis"/>
          <w:highlight w:val="green"/>
        </w:rPr>
        <w:t>and</w:t>
      </w:r>
      <w:r w:rsidRPr="00701678">
        <w:rPr>
          <w:rStyle w:val="StyleUnderline"/>
          <w:highlight w:val="green"/>
        </w:rPr>
        <w:t xml:space="preserve"> </w:t>
      </w:r>
      <w:r w:rsidRPr="002C1327">
        <w:rPr>
          <w:rStyle w:val="StyleUnderline"/>
        </w:rPr>
        <w:t xml:space="preserve">been </w:t>
      </w:r>
      <w:r w:rsidRPr="00701678">
        <w:rPr>
          <w:rStyle w:val="Emphasis"/>
          <w:highlight w:val="green"/>
        </w:rPr>
        <w:t>altered</w:t>
      </w:r>
      <w:r w:rsidRPr="00701678">
        <w:rPr>
          <w:rStyle w:val="StyleUnderline"/>
          <w:highlight w:val="green"/>
        </w:rPr>
        <w:t xml:space="preserve"> </w:t>
      </w:r>
      <w:r w:rsidRPr="002C1327">
        <w:rPr>
          <w:rStyle w:val="StyleUnderline"/>
        </w:rPr>
        <w:t xml:space="preserve">while on the lunar surface </w:t>
      </w:r>
      <w:r w:rsidRPr="00701678">
        <w:rPr>
          <w:rStyle w:val="Emphasis"/>
          <w:highlight w:val="green"/>
        </w:rPr>
        <w:t>is of great interest to</w:t>
      </w:r>
      <w:r w:rsidRPr="00701678">
        <w:rPr>
          <w:rStyle w:val="StyleUnderline"/>
          <w:highlight w:val="green"/>
        </w:rPr>
        <w:t xml:space="preserve"> </w:t>
      </w:r>
      <w:r w:rsidRPr="00701678">
        <w:rPr>
          <w:rStyle w:val="Emphasis"/>
          <w:highlight w:val="green"/>
          <w:bdr w:val="single" w:sz="18" w:space="0" w:color="auto"/>
        </w:rPr>
        <w:t>engineers and scientists</w:t>
      </w:r>
      <w:r w:rsidRPr="002C1327">
        <w:rPr>
          <w:rStyle w:val="StyleUnderline"/>
        </w:rPr>
        <w:t xml:space="preserve">. The Apollo artifacts and the impact sites have the potential to </w:t>
      </w:r>
      <w:r w:rsidRPr="00701678">
        <w:rPr>
          <w:rStyle w:val="Emphasis"/>
          <w:highlight w:val="green"/>
          <w:bdr w:val="single" w:sz="18" w:space="0" w:color="auto"/>
        </w:rPr>
        <w:t>provide unprecedented</w:t>
      </w:r>
      <w:r w:rsidRPr="00701678">
        <w:rPr>
          <w:rStyle w:val="StyleUnderline"/>
          <w:highlight w:val="green"/>
        </w:rPr>
        <w:t xml:space="preserve"> </w:t>
      </w:r>
      <w:r w:rsidRPr="002C1327">
        <w:rPr>
          <w:rStyle w:val="StyleUnderline"/>
        </w:rPr>
        <w:t xml:space="preserve">data if lunar missions to gather and not corrupt the data are developed. These data will be </w:t>
      </w:r>
      <w:r w:rsidRPr="00701678">
        <w:rPr>
          <w:rStyle w:val="Emphasis"/>
          <w:highlight w:val="green"/>
        </w:rPr>
        <w:t>invaluable</w:t>
      </w:r>
      <w:r w:rsidRPr="00701678">
        <w:rPr>
          <w:rStyle w:val="StyleUnderline"/>
          <w:highlight w:val="green"/>
        </w:rPr>
        <w:t xml:space="preserve"> </w:t>
      </w:r>
      <w:r w:rsidRPr="00701678">
        <w:rPr>
          <w:rStyle w:val="Emphasis"/>
          <w:highlight w:val="green"/>
        </w:rPr>
        <w:t>for</w:t>
      </w:r>
      <w:r w:rsidRPr="00701678">
        <w:rPr>
          <w:rStyle w:val="StyleUnderline"/>
          <w:highlight w:val="green"/>
        </w:rPr>
        <w:t xml:space="preserve"> </w:t>
      </w:r>
      <w:r w:rsidRPr="00701678">
        <w:rPr>
          <w:rStyle w:val="Emphasis"/>
          <w:highlight w:val="green"/>
        </w:rPr>
        <w:t>helping to design</w:t>
      </w:r>
      <w:r w:rsidRPr="00701678">
        <w:rPr>
          <w:rStyle w:val="StyleUnderline"/>
          <w:highlight w:val="green"/>
        </w:rPr>
        <w:t xml:space="preserve"> </w:t>
      </w:r>
      <w:r w:rsidRPr="00701678">
        <w:rPr>
          <w:rStyle w:val="Emphasis"/>
          <w:highlight w:val="green"/>
        </w:rPr>
        <w:t>future</w:t>
      </w:r>
      <w:r w:rsidRPr="00701678">
        <w:rPr>
          <w:rStyle w:val="StyleUnderline"/>
          <w:highlight w:val="green"/>
        </w:rPr>
        <w:t xml:space="preserve"> </w:t>
      </w:r>
      <w:r w:rsidRPr="00701678">
        <w:rPr>
          <w:rStyle w:val="Emphasis"/>
          <w:highlight w:val="green"/>
        </w:rPr>
        <w:t xml:space="preserve">long-duration </w:t>
      </w:r>
      <w:r w:rsidRPr="002C1327">
        <w:rPr>
          <w:rStyle w:val="StyleUnderline"/>
        </w:rPr>
        <w:t xml:space="preserve">systems for </w:t>
      </w:r>
      <w:r w:rsidRPr="00701678">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06E38B4D" w14:textId="77777777" w:rsidR="003C72A3" w:rsidRDefault="003C72A3" w:rsidP="003C72A3">
      <w:pPr>
        <w:pStyle w:val="Heading4"/>
      </w:pPr>
      <w:r>
        <w:t xml:space="preserve">Moon Dust Research key to </w:t>
      </w:r>
      <w:r>
        <w:rPr>
          <w:u w:val="single"/>
        </w:rPr>
        <w:t>Moon Basing</w:t>
      </w:r>
      <w:r>
        <w:t>.</w:t>
      </w:r>
    </w:p>
    <w:p w14:paraId="6263AB83" w14:textId="77777777" w:rsidR="003C72A3" w:rsidRPr="00362E4C" w:rsidRDefault="003C72A3" w:rsidP="003C72A3">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24B7B6AE" w14:textId="77777777" w:rsidR="003C72A3" w:rsidRDefault="003C72A3" w:rsidP="003C72A3">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701678">
        <w:rPr>
          <w:rStyle w:val="StyleUnderline"/>
          <w:highlight w:val="green"/>
        </w:rPr>
        <w:t xml:space="preserve">pieces left on the Moon have </w:t>
      </w:r>
      <w:r w:rsidRPr="00701678">
        <w:rPr>
          <w:rStyle w:val="Emphasis"/>
          <w:highlight w:val="green"/>
          <w:bdr w:val="single" w:sz="18" w:space="0" w:color="auto"/>
        </w:rPr>
        <w:t>enormous scientific significance</w:t>
      </w:r>
      <w:r w:rsidRPr="00AA1107">
        <w:rPr>
          <w:sz w:val="14"/>
        </w:rPr>
        <w:t xml:space="preserve">. Take </w:t>
      </w:r>
      <w:r w:rsidRPr="00701678">
        <w:rPr>
          <w:rStyle w:val="StyleUnderline"/>
          <w:highlight w:val="green"/>
        </w:rPr>
        <w:t>moon dust</w:t>
      </w:r>
      <w:r w:rsidRPr="00B51893">
        <w:rPr>
          <w:rStyle w:val="StyleUnderline"/>
        </w:rPr>
        <w:t xml:space="preserve">. It's a real </w:t>
      </w:r>
      <w:r w:rsidRPr="00701678">
        <w:rPr>
          <w:rStyle w:val="StyleUnderline"/>
          <w:highlight w:val="green"/>
        </w:rPr>
        <w:t>problem for</w:t>
      </w:r>
      <w:r w:rsidRPr="00AE2E56">
        <w:rPr>
          <w:rStyle w:val="StyleUnderline"/>
        </w:rPr>
        <w:t xml:space="preserve"> </w:t>
      </w:r>
      <w:r w:rsidRPr="00701678">
        <w:rPr>
          <w:rStyle w:val="StyleUnderline"/>
          <w:highlight w:val="green"/>
        </w:rPr>
        <w:t>moon-bound equipment</w:t>
      </w:r>
      <w:r w:rsidRPr="00AE2E56">
        <w:rPr>
          <w:rStyle w:val="StyleUnderline"/>
        </w:rPr>
        <w:t xml:space="preserve"> because it's </w:t>
      </w:r>
      <w:r w:rsidRPr="00701678">
        <w:rPr>
          <w:rStyle w:val="Emphasis"/>
          <w:highlight w:val="green"/>
        </w:rPr>
        <w:t>made o</w:t>
      </w:r>
      <w:r w:rsidRPr="00701678">
        <w:rPr>
          <w:rStyle w:val="StyleUnderline"/>
          <w:highlight w:val="green"/>
        </w:rPr>
        <w:t>f</w:t>
      </w:r>
      <w:r w:rsidRPr="00AE2E56">
        <w:rPr>
          <w:rStyle w:val="StyleUnderline"/>
        </w:rPr>
        <w:t xml:space="preserve"> fine,</w:t>
      </w:r>
      <w:r w:rsidRPr="00AA1107">
        <w:rPr>
          <w:sz w:val="14"/>
        </w:rPr>
        <w:t xml:space="preserve"> super sticky and highly </w:t>
      </w:r>
      <w:r w:rsidRPr="00701678">
        <w:rPr>
          <w:rStyle w:val="Emphasis"/>
          <w:highlight w:val="green"/>
        </w:rPr>
        <w:t>abrasive grains</w:t>
      </w:r>
      <w:r w:rsidRPr="00AE2E56">
        <w:rPr>
          <w:rStyle w:val="StyleUnderline"/>
        </w:rPr>
        <w:t xml:space="preserve">, </w:t>
      </w:r>
      <w:r w:rsidRPr="00B51893">
        <w:rPr>
          <w:rStyle w:val="Emphasis"/>
        </w:rPr>
        <w:t xml:space="preserve">which have a </w:t>
      </w:r>
      <w:r w:rsidRPr="00701678">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701678">
        <w:rPr>
          <w:rStyle w:val="Emphasis"/>
          <w:highlight w:val="green"/>
        </w:rPr>
        <w:t>footprints</w:t>
      </w:r>
      <w:r w:rsidRPr="00701678">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701678">
        <w:rPr>
          <w:rStyle w:val="Emphasis"/>
          <w:highlight w:val="green"/>
        </w:rPr>
        <w:t xml:space="preserve">gave us valuable </w:t>
      </w:r>
      <w:r w:rsidRPr="00701678">
        <w:rPr>
          <w:rStyle w:val="Emphasis"/>
          <w:highlight w:val="green"/>
          <w:bdr w:val="single" w:sz="18" w:space="0" w:color="auto"/>
        </w:rPr>
        <w:t>information into the 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701678">
        <w:rPr>
          <w:rStyle w:val="StyleUnderline"/>
          <w:highlight w:val="green"/>
        </w:rPr>
        <w:t>data like this</w:t>
      </w:r>
      <w:r w:rsidRPr="00AE2E56">
        <w:rPr>
          <w:rStyle w:val="StyleUnderline"/>
        </w:rPr>
        <w:t xml:space="preserve"> that </w:t>
      </w:r>
      <w:r w:rsidRPr="00701678">
        <w:rPr>
          <w:rStyle w:val="StyleUnderline"/>
          <w:highlight w:val="green"/>
        </w:rPr>
        <w:t xml:space="preserve">will help </w:t>
      </w:r>
      <w:r w:rsidRPr="00701678">
        <w:rPr>
          <w:rStyle w:val="Emphasis"/>
          <w:highlight w:val="green"/>
          <w:bdr w:val="single" w:sz="18" w:space="0" w:color="auto"/>
        </w:rPr>
        <w:t>if we want a long-term base on the Moon</w:t>
      </w:r>
      <w:r w:rsidRPr="00AA1107">
        <w:rPr>
          <w:sz w:val="14"/>
        </w:rPr>
        <w:t xml:space="preserve"> — </w:t>
      </w:r>
      <w:r w:rsidRPr="00701678">
        <w:rPr>
          <w:rStyle w:val="StyleUnderline"/>
          <w:highlight w:val="green"/>
        </w:rPr>
        <w:t xml:space="preserve">we need to know how our gear </w:t>
      </w:r>
      <w:r w:rsidRPr="00701678">
        <w:rPr>
          <w:rStyle w:val="Emphasis"/>
          <w:highlight w:val="green"/>
        </w:rPr>
        <w:t>will stand up to lunar conditions</w:t>
      </w:r>
      <w:r w:rsidRPr="00AA1107">
        <w:rPr>
          <w:sz w:val="14"/>
        </w:rPr>
        <w:t xml:space="preserve">. Apart from the sticky, gritty dust, the lunar surface is also peppered with </w:t>
      </w:r>
      <w:r w:rsidRPr="00701678">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701678">
        <w:rPr>
          <w:rStyle w:val="Emphasis"/>
          <w:highlight w:val="green"/>
        </w:rPr>
        <w:t>What</w:t>
      </w:r>
      <w:r w:rsidRPr="00701678">
        <w:rPr>
          <w:rStyle w:val="StyleUnderline"/>
          <w:highlight w:val="green"/>
        </w:rPr>
        <w:t xml:space="preserve"> </w:t>
      </w:r>
      <w:r w:rsidRPr="00EA56EB">
        <w:rPr>
          <w:rStyle w:val="StyleUnderline"/>
        </w:rPr>
        <w:t xml:space="preserve">has </w:t>
      </w:r>
      <w:r w:rsidRPr="00701678">
        <w:rPr>
          <w:rStyle w:val="Emphasis"/>
          <w:highlight w:val="green"/>
        </w:rPr>
        <w:t>happened to</w:t>
      </w:r>
      <w:r w:rsidRPr="00701678">
        <w:rPr>
          <w:rStyle w:val="StyleUnderline"/>
          <w:highlight w:val="green"/>
        </w:rPr>
        <w:t xml:space="preserve"> this</w:t>
      </w:r>
      <w:r w:rsidRPr="00EA56EB">
        <w:rPr>
          <w:rStyle w:val="StyleUnderline"/>
        </w:rPr>
        <w:t xml:space="preserve"> </w:t>
      </w:r>
      <w:r w:rsidRPr="00701678">
        <w:rPr>
          <w:rStyle w:val="Emphasis"/>
          <w:highlight w:val="green"/>
        </w:rPr>
        <w:t>material</w:t>
      </w:r>
      <w:r w:rsidRPr="00701678">
        <w:rPr>
          <w:rStyle w:val="StyleUnderline"/>
          <w:highlight w:val="green"/>
        </w:rPr>
        <w:t xml:space="preserve"> </w:t>
      </w:r>
      <w:r w:rsidRPr="00701678">
        <w:rPr>
          <w:rStyle w:val="Emphasis"/>
          <w:highlight w:val="green"/>
          <w:bdr w:val="single" w:sz="18" w:space="0" w:color="auto"/>
        </w:rPr>
        <w:t>in 50 years of sitting</w:t>
      </w:r>
      <w:r w:rsidRPr="00701678">
        <w:rPr>
          <w:rStyle w:val="StyleUnderline"/>
          <w:highlight w:val="green"/>
        </w:rPr>
        <w:t xml:space="preserve"> </w:t>
      </w:r>
      <w:r w:rsidRPr="00EA56EB">
        <w:rPr>
          <w:rStyle w:val="StyleUnderline"/>
        </w:rPr>
        <w:t>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701678">
        <w:rPr>
          <w:rStyle w:val="Emphasis"/>
          <w:highlight w:val="green"/>
        </w:rPr>
        <w:t>will help planning</w:t>
      </w:r>
      <w:r w:rsidRPr="00701678">
        <w:rPr>
          <w:rStyle w:val="StyleUnderline"/>
          <w:highlight w:val="green"/>
        </w:rPr>
        <w:t xml:space="preserve"> </w:t>
      </w:r>
      <w:r w:rsidRPr="00701678">
        <w:rPr>
          <w:rStyle w:val="Emphasis"/>
          <w:highlight w:val="green"/>
          <w:bdr w:val="single" w:sz="18" w:space="0" w:color="auto"/>
        </w:rPr>
        <w:t>for future missions</w:t>
      </w:r>
      <w:r w:rsidRPr="00701678">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10F8CEB1" w14:textId="77777777" w:rsidR="003C72A3" w:rsidRPr="00800925" w:rsidRDefault="003C72A3" w:rsidP="003C72A3">
      <w:pPr>
        <w:pStyle w:val="Heading4"/>
      </w:pPr>
      <w:r>
        <w:t xml:space="preserve">Scenario 1 – </w:t>
      </w:r>
      <w:r w:rsidRPr="00800925">
        <w:rPr>
          <w:u w:val="single"/>
        </w:rPr>
        <w:t>Warming</w:t>
      </w:r>
      <w:r>
        <w:t>:</w:t>
      </w:r>
    </w:p>
    <w:p w14:paraId="341E1C71" w14:textId="77777777" w:rsidR="003C72A3" w:rsidRDefault="003C72A3" w:rsidP="003C72A3">
      <w:pPr>
        <w:pStyle w:val="Heading4"/>
      </w:pPr>
      <w:r>
        <w:t>Lunar observatory solves warming adaptation.</w:t>
      </w:r>
    </w:p>
    <w:p w14:paraId="0235E11D" w14:textId="77777777" w:rsidR="003C72A3" w:rsidRPr="007B6F50" w:rsidRDefault="003C72A3" w:rsidP="003C72A3">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6809C2A4" w14:textId="77777777" w:rsidR="003C72A3" w:rsidRDefault="003C72A3" w:rsidP="003C72A3">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(Fornaro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c .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w:t>
      </w:r>
      <w:proofErr w:type="gramStart"/>
      <w:r w:rsidRPr="006F05AA">
        <w:rPr>
          <w:sz w:val="14"/>
          <w:szCs w:val="16"/>
        </w:rPr>
        <w:t>In order to</w:t>
      </w:r>
      <w:proofErr w:type="gramEnd"/>
      <w:r w:rsidRPr="006F05AA">
        <w:rPr>
          <w:sz w:val="14"/>
          <w:szCs w:val="16"/>
        </w:rPr>
        <w:t xml:space="preserve">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701678">
        <w:rPr>
          <w:b/>
          <w:bCs/>
          <w:highlight w:val="green"/>
          <w:u w:val="single"/>
        </w:rPr>
        <w:t>climate</w:t>
      </w:r>
      <w:r w:rsidRPr="00701678">
        <w:rPr>
          <w:highlight w:val="green"/>
          <w:u w:val="single"/>
        </w:rPr>
        <w:t xml:space="preserve"> </w:t>
      </w:r>
      <w:r w:rsidRPr="00701678">
        <w:rPr>
          <w:b/>
          <w:bCs/>
          <w:highlight w:val="green"/>
          <w:u w:val="single"/>
        </w:rPr>
        <w:t>change</w:t>
      </w:r>
      <w:r w:rsidRPr="00701678">
        <w:rPr>
          <w:highlight w:val="green"/>
          <w:u w:val="single"/>
        </w:rPr>
        <w:t xml:space="preserve"> </w:t>
      </w:r>
      <w:r w:rsidRPr="00701678">
        <w:rPr>
          <w:b/>
          <w:bCs/>
          <w:highlight w:val="green"/>
          <w:u w:val="single"/>
        </w:rPr>
        <w:t>depends</w:t>
      </w:r>
      <w:r w:rsidRPr="00701678">
        <w:rPr>
          <w:highlight w:val="green"/>
          <w:u w:val="single"/>
        </w:rPr>
        <w:t xml:space="preserve"> </w:t>
      </w:r>
      <w:r w:rsidRPr="00701678">
        <w:rPr>
          <w:b/>
          <w:bCs/>
          <w:highlight w:val="green"/>
          <w:u w:val="single"/>
        </w:rPr>
        <w:t>on</w:t>
      </w:r>
      <w:r w:rsidRPr="00701678">
        <w:rPr>
          <w:highlight w:val="green"/>
          <w:u w:val="single"/>
        </w:rPr>
        <w:t xml:space="preserve"> </w:t>
      </w:r>
      <w:r w:rsidRPr="00AE4082">
        <w:rPr>
          <w:u w:val="single"/>
        </w:rPr>
        <w:t xml:space="preserve">Earth’s </w:t>
      </w:r>
      <w:r w:rsidRPr="00701678">
        <w:rPr>
          <w:b/>
          <w:bCs/>
          <w:highlight w:val="gree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701678">
        <w:rPr>
          <w:b/>
          <w:bCs/>
          <w:highlight w:val="green"/>
          <w:u w:val="single"/>
        </w:rPr>
        <w:t>Observation</w:t>
      </w:r>
      <w:r w:rsidRPr="00701678">
        <w:rPr>
          <w:highlight w:val="green"/>
          <w:u w:val="single"/>
        </w:rPr>
        <w:t xml:space="preserve"> </w:t>
      </w:r>
      <w:r w:rsidRPr="00701678">
        <w:rPr>
          <w:b/>
          <w:bCs/>
          <w:highlight w:val="green"/>
          <w:u w:val="single"/>
        </w:rPr>
        <w:t>of</w:t>
      </w:r>
      <w:r w:rsidRPr="006134B3">
        <w:rPr>
          <w:u w:val="single"/>
        </w:rPr>
        <w:t xml:space="preserve"> both the </w:t>
      </w:r>
      <w:r w:rsidRPr="00701678">
        <w:rPr>
          <w:highlight w:val="green"/>
          <w:u w:val="single"/>
        </w:rPr>
        <w:t>solar</w:t>
      </w:r>
      <w:r w:rsidRPr="002E46C9">
        <w:rPr>
          <w:u w:val="single"/>
        </w:rPr>
        <w:t xml:space="preserve"> </w:t>
      </w:r>
      <w:r w:rsidRPr="00701678">
        <w:rPr>
          <w:b/>
          <w:bCs/>
          <w:highlight w:val="green"/>
          <w:u w:val="single"/>
        </w:rPr>
        <w:t>radiation</w:t>
      </w:r>
      <w:r w:rsidRPr="00701678">
        <w:rPr>
          <w:highlight w:val="green"/>
          <w:u w:val="single"/>
        </w:rPr>
        <w:t xml:space="preserve"> </w:t>
      </w:r>
      <w:r w:rsidRPr="00701678">
        <w:rPr>
          <w:b/>
          <w:bCs/>
          <w:highlight w:val="green"/>
          <w:u w:val="single"/>
        </w:rPr>
        <w:t>and</w:t>
      </w:r>
      <w:r w:rsidRPr="00701678">
        <w:rPr>
          <w:highlight w:val="green"/>
          <w:u w:val="single"/>
        </w:rPr>
        <w:t xml:space="preserve"> </w:t>
      </w:r>
      <w:r w:rsidRPr="002E46C9">
        <w:rPr>
          <w:u w:val="single"/>
        </w:rPr>
        <w:t xml:space="preserve">Earth’s </w:t>
      </w:r>
      <w:r w:rsidRPr="00701678">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701678">
        <w:rPr>
          <w:highlight w:val="green"/>
          <w:u w:val="single"/>
        </w:rPr>
        <w:t xml:space="preserve">will </w:t>
      </w:r>
      <w:r w:rsidRPr="00701678">
        <w:rPr>
          <w:b/>
          <w:bCs/>
          <w:highlight w:val="green"/>
          <w:u w:val="single"/>
        </w:rPr>
        <w:t>depend</w:t>
      </w:r>
      <w:r w:rsidRPr="00701678">
        <w:rPr>
          <w:highlight w:val="green"/>
          <w:u w:val="single"/>
        </w:rPr>
        <w:t xml:space="preserve"> </w:t>
      </w:r>
      <w:r w:rsidRPr="00701678">
        <w:rPr>
          <w:b/>
          <w:bCs/>
          <w:highlight w:val="green"/>
          <w:u w:val="single"/>
        </w:rPr>
        <w:t>on</w:t>
      </w:r>
      <w:r w:rsidRPr="00701678">
        <w:rPr>
          <w:highlight w:val="green"/>
          <w:u w:val="single"/>
        </w:rPr>
        <w:t xml:space="preserve"> </w:t>
      </w:r>
      <w:r w:rsidRPr="00610318">
        <w:rPr>
          <w:b/>
          <w:bCs/>
          <w:u w:val="single"/>
        </w:rPr>
        <w:t>accurate</w:t>
      </w:r>
      <w:r w:rsidRPr="00610318">
        <w:rPr>
          <w:u w:val="single"/>
        </w:rPr>
        <w:t xml:space="preserve"> </w:t>
      </w:r>
      <w:r w:rsidRPr="00701678">
        <w:rPr>
          <w:b/>
          <w:bCs/>
          <w:highlight w:val="green"/>
          <w:u w:val="single"/>
        </w:rPr>
        <w:t>measurement</w:t>
      </w:r>
      <w:r w:rsidRPr="00701678">
        <w:rPr>
          <w:highlight w:val="green"/>
          <w:u w:val="single"/>
        </w:rPr>
        <w:t xml:space="preserve"> </w:t>
      </w:r>
      <w:r w:rsidRPr="00701678">
        <w:rPr>
          <w:rStyle w:val="Emphasis"/>
          <w:highlight w:val="gree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Megha-</w:t>
      </w:r>
      <w:proofErr w:type="spellStart"/>
      <w:r w:rsidRPr="006F05AA">
        <w:rPr>
          <w:sz w:val="14"/>
        </w:rPr>
        <w:t>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701678">
        <w:rPr>
          <w:highlight w:val="green"/>
          <w:u w:val="single"/>
        </w:rPr>
        <w:t>reflected</w:t>
      </w:r>
      <w:r w:rsidRPr="006134B3">
        <w:rPr>
          <w:u w:val="single"/>
        </w:rPr>
        <w:t xml:space="preserve"> shortwave </w:t>
      </w:r>
      <w:r w:rsidRPr="00701678">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701678">
        <w:rPr>
          <w:b/>
          <w:bCs/>
          <w:highlight w:val="green"/>
          <w:u w:val="single"/>
        </w:rPr>
        <w:t>affected</w:t>
      </w:r>
      <w:r w:rsidRPr="00701678">
        <w:rPr>
          <w:highlight w:val="green"/>
          <w:u w:val="single"/>
        </w:rPr>
        <w:t xml:space="preserve"> </w:t>
      </w:r>
      <w:r w:rsidRPr="00701678">
        <w:rPr>
          <w:b/>
          <w:bCs/>
          <w:highlight w:val="green"/>
          <w:u w:val="single"/>
        </w:rPr>
        <w:t>by</w:t>
      </w:r>
      <w:r w:rsidRPr="00701678">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701678">
        <w:rPr>
          <w:b/>
          <w:bCs/>
          <w:highlight w:val="gree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701678">
        <w:rPr>
          <w:b/>
          <w:bCs/>
          <w:highlight w:val="green"/>
          <w:u w:val="single"/>
        </w:rPr>
        <w:t>Lack</w:t>
      </w:r>
      <w:r w:rsidRPr="00701678">
        <w:rPr>
          <w:highlight w:val="green"/>
          <w:u w:val="single"/>
        </w:rPr>
        <w:t xml:space="preserve"> </w:t>
      </w:r>
      <w:r w:rsidRPr="00701678">
        <w:rPr>
          <w:b/>
          <w:bCs/>
          <w:highlight w:val="green"/>
          <w:u w:val="single"/>
        </w:rPr>
        <w:t>of</w:t>
      </w:r>
      <w:r w:rsidRPr="00701678">
        <w:rPr>
          <w:highlight w:val="green"/>
          <w:u w:val="single"/>
        </w:rPr>
        <w:t xml:space="preserve"> </w:t>
      </w:r>
      <w:r w:rsidRPr="00701678">
        <w:rPr>
          <w:b/>
          <w:bCs/>
          <w:highlight w:val="green"/>
          <w:u w:val="single"/>
        </w:rPr>
        <w:t>sampling</w:t>
      </w:r>
      <w:r w:rsidRPr="00701678">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701678">
        <w:rPr>
          <w:b/>
          <w:bCs/>
          <w:highlight w:val="green"/>
          <w:u w:val="single"/>
        </w:rPr>
        <w:t>lunar</w:t>
      </w:r>
      <w:r w:rsidRPr="00701678">
        <w:rPr>
          <w:highlight w:val="green"/>
          <w:u w:val="single"/>
        </w:rPr>
        <w:t xml:space="preserve"> </w:t>
      </w:r>
      <w:r w:rsidRPr="00701678">
        <w:rPr>
          <w:b/>
          <w:bCs/>
          <w:highlight w:val="green"/>
          <w:u w:val="single"/>
        </w:rPr>
        <w:t>observatory</w:t>
      </w:r>
      <w:r w:rsidRPr="00701678">
        <w:rPr>
          <w:sz w:val="14"/>
          <w:highlight w:val="green"/>
        </w:rPr>
        <w:t xml:space="preserve"> </w:t>
      </w:r>
      <w:r w:rsidRPr="00701678">
        <w:rPr>
          <w:b/>
          <w:bCs/>
          <w:highlight w:val="green"/>
          <w:u w:val="single"/>
        </w:rPr>
        <w:t>provides</w:t>
      </w:r>
      <w:r w:rsidRPr="00701678">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701678">
        <w:rPr>
          <w:b/>
          <w:bCs/>
          <w:highlight w:val="green"/>
          <w:u w:val="single"/>
        </w:rPr>
        <w:t>observation</w:t>
      </w:r>
      <w:r w:rsidRPr="00701678">
        <w:rPr>
          <w:highlight w:val="green"/>
          <w:u w:val="single"/>
        </w:rPr>
        <w:t xml:space="preserve"> </w:t>
      </w:r>
      <w:r w:rsidRPr="00701678">
        <w:rPr>
          <w:b/>
          <w:bCs/>
          <w:highlight w:val="green"/>
          <w:u w:val="single"/>
        </w:rPr>
        <w:t>with</w:t>
      </w:r>
      <w:r w:rsidRPr="00701678">
        <w:rPr>
          <w:highlight w:val="green"/>
          <w:u w:val="single"/>
        </w:rPr>
        <w:t xml:space="preserve"> </w:t>
      </w:r>
      <w:r w:rsidRPr="00610318">
        <w:rPr>
          <w:u w:val="single"/>
        </w:rPr>
        <w:t xml:space="preserve">continuously </w:t>
      </w:r>
      <w:r w:rsidRPr="00701678">
        <w:rPr>
          <w:b/>
          <w:bCs/>
          <w:highlight w:val="green"/>
          <w:u w:val="single"/>
        </w:rPr>
        <w:t>changing</w:t>
      </w:r>
      <w:r w:rsidRPr="00701678">
        <w:rPr>
          <w:highlight w:val="green"/>
          <w:u w:val="single"/>
        </w:rPr>
        <w:t xml:space="preserve"> </w:t>
      </w:r>
      <w:r w:rsidRPr="00701678">
        <w:rPr>
          <w:b/>
          <w:bCs/>
          <w:highlight w:val="green"/>
          <w:u w:val="single"/>
        </w:rPr>
        <w:t>angles</w:t>
      </w:r>
      <w:r w:rsidRPr="00701678">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701678">
        <w:rPr>
          <w:highlight w:val="green"/>
          <w:u w:val="single"/>
        </w:rPr>
        <w:t>to</w:t>
      </w:r>
      <w:r w:rsidRPr="00397345">
        <w:rPr>
          <w:u w:val="single"/>
        </w:rPr>
        <w:t xml:space="preserve"> </w:t>
      </w:r>
      <w:r w:rsidRPr="00701678">
        <w:rPr>
          <w:highlight w:val="green"/>
          <w:u w:val="single"/>
        </w:rPr>
        <w:t>calibrate</w:t>
      </w:r>
      <w:r w:rsidRPr="00397345">
        <w:rPr>
          <w:u w:val="single"/>
        </w:rPr>
        <w:t xml:space="preserve"> the </w:t>
      </w:r>
      <w:r w:rsidRPr="00701678">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701678">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701678">
        <w:rPr>
          <w:b/>
          <w:bCs/>
          <w:highlight w:val="green"/>
          <w:u w:val="single"/>
        </w:rPr>
        <w:t>long</w:t>
      </w:r>
      <w:r w:rsidRPr="00701678">
        <w:rPr>
          <w:highlight w:val="green"/>
          <w:u w:val="single"/>
        </w:rPr>
        <w:t>-</w:t>
      </w:r>
      <w:r w:rsidRPr="00701678">
        <w:rPr>
          <w:b/>
          <w:bCs/>
          <w:highlight w:val="green"/>
          <w:u w:val="single"/>
        </w:rPr>
        <w:t>term</w:t>
      </w:r>
      <w:r w:rsidRPr="00701678">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610318">
        <w:rPr>
          <w:u w:val="single"/>
        </w:rPr>
        <w:t xml:space="preserve">diversity of the </w:t>
      </w:r>
      <w:r w:rsidRPr="00610318">
        <w:rPr>
          <w:b/>
          <w:bCs/>
          <w:u w:val="single"/>
        </w:rPr>
        <w:t>surface</w:t>
      </w:r>
      <w:r w:rsidRPr="00610318">
        <w:rPr>
          <w:u w:val="single"/>
        </w:rPr>
        <w:t>-</w:t>
      </w:r>
      <w:proofErr w:type="spellStart"/>
      <w:r w:rsidRPr="00610318">
        <w:rPr>
          <w:b/>
          <w:bCs/>
          <w:u w:val="single"/>
        </w:rPr>
        <w:t>weatherphase</w:t>
      </w:r>
      <w:proofErr w:type="spellEnd"/>
      <w:r w:rsidRPr="00397345">
        <w:rPr>
          <w:u w:val="single"/>
        </w:rPr>
        <w:t xml:space="preserve"> combination is </w:t>
      </w:r>
      <w:r w:rsidRPr="00610318">
        <w:rPr>
          <w:u w:val="single"/>
        </w:rPr>
        <w:t xml:space="preserve">beneficial to </w:t>
      </w:r>
      <w:r w:rsidRPr="00701678">
        <w:rPr>
          <w:highlight w:val="green"/>
          <w:u w:val="single"/>
        </w:rPr>
        <w:t>improving</w:t>
      </w:r>
      <w:r w:rsidRPr="006F05AA">
        <w:rPr>
          <w:sz w:val="14"/>
        </w:rPr>
        <w:t xml:space="preserve"> the </w:t>
      </w:r>
      <w:r w:rsidRPr="00701678">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701678">
        <w:rPr>
          <w:highlight w:val="green"/>
          <w:u w:val="single"/>
        </w:rPr>
        <w:t>Moon-based data</w:t>
      </w:r>
      <w:r w:rsidRPr="00701678">
        <w:rPr>
          <w:sz w:val="14"/>
          <w:highlight w:val="green"/>
        </w:rPr>
        <w:t xml:space="preserve"> </w:t>
      </w:r>
      <w:r w:rsidRPr="00D70CAC">
        <w:rPr>
          <w:u w:val="single"/>
        </w:rPr>
        <w:t>will</w:t>
      </w:r>
      <w:r w:rsidRPr="006F05AA">
        <w:rPr>
          <w:sz w:val="14"/>
        </w:rPr>
        <w:t xml:space="preserve"> also </w:t>
      </w:r>
      <w:r w:rsidRPr="00701678">
        <w:rPr>
          <w:highlight w:val="green"/>
          <w:u w:val="single"/>
        </w:rPr>
        <w:t>provide</w:t>
      </w:r>
      <w:r w:rsidRPr="00397345">
        <w:rPr>
          <w:u w:val="single"/>
        </w:rPr>
        <w:t xml:space="preserve"> a </w:t>
      </w:r>
      <w:r w:rsidRPr="00D70CAC">
        <w:rPr>
          <w:u w:val="single"/>
        </w:rPr>
        <w:t xml:space="preserve">direct </w:t>
      </w:r>
      <w:r w:rsidRPr="00701678">
        <w:rPr>
          <w:highlight w:val="green"/>
          <w:u w:val="single"/>
        </w:rPr>
        <w:t>connection between</w:t>
      </w:r>
      <w:r w:rsidRPr="00397345">
        <w:rPr>
          <w:u w:val="single"/>
        </w:rPr>
        <w:t xml:space="preserve"> the </w:t>
      </w:r>
      <w:r w:rsidRPr="00701678">
        <w:rPr>
          <w:highlight w:val="green"/>
          <w:u w:val="single"/>
        </w:rPr>
        <w:t xml:space="preserve">data from space </w:t>
      </w:r>
      <w:r w:rsidRPr="00D70CAC">
        <w:rPr>
          <w:u w:val="single"/>
        </w:rPr>
        <w:t>technology</w:t>
      </w:r>
      <w:r w:rsidRPr="00397345">
        <w:rPr>
          <w:u w:val="single"/>
        </w:rPr>
        <w:t xml:space="preserve"> </w:t>
      </w:r>
      <w:r w:rsidRPr="00701678">
        <w:rPr>
          <w:highlight w:val="green"/>
          <w:u w:val="single"/>
        </w:rPr>
        <w:t>and</w:t>
      </w:r>
      <w:r w:rsidRPr="00397345">
        <w:rPr>
          <w:u w:val="single"/>
        </w:rPr>
        <w:t xml:space="preserve"> the data from </w:t>
      </w:r>
      <w:r w:rsidRPr="00701678">
        <w:rPr>
          <w:highlight w:val="gree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701678">
        <w:rPr>
          <w:rStyle w:val="Emphasis"/>
          <w:highlight w:val="green"/>
        </w:rPr>
        <w:t>span</w:t>
      </w:r>
      <w:r w:rsidRPr="00397345">
        <w:rPr>
          <w:u w:val="single"/>
        </w:rPr>
        <w:t xml:space="preserve"> almost </w:t>
      </w:r>
      <w:r w:rsidRPr="00701678">
        <w:rPr>
          <w:highlight w:val="green"/>
          <w:u w:val="single"/>
        </w:rPr>
        <w:t xml:space="preserve">one </w:t>
      </w:r>
      <w:r w:rsidRPr="00701678">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701678">
        <w:rPr>
          <w:highlight w:val="green"/>
          <w:u w:val="single"/>
        </w:rPr>
        <w:t>Moon-based optical camera</w:t>
      </w:r>
      <w:r w:rsidRPr="006F05AA">
        <w:rPr>
          <w:sz w:val="14"/>
        </w:rPr>
        <w:t xml:space="preserve"> </w:t>
      </w:r>
      <w:r w:rsidRPr="00397345">
        <w:rPr>
          <w:u w:val="single"/>
        </w:rPr>
        <w:t xml:space="preserve">can </w:t>
      </w:r>
      <w:r w:rsidRPr="00701678">
        <w:rPr>
          <w:highlight w:val="green"/>
          <w:u w:val="single"/>
        </w:rPr>
        <w:t xml:space="preserve">image global </w:t>
      </w:r>
      <w:r w:rsidRPr="00701678">
        <w:rPr>
          <w:b/>
          <w:bCs/>
          <w:highlight w:val="gree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701678">
        <w:rPr>
          <w:highlight w:val="green"/>
          <w:u w:val="single"/>
        </w:rPr>
        <w:t>evaluate</w:t>
      </w:r>
      <w:r w:rsidRPr="00397345">
        <w:rPr>
          <w:u w:val="single"/>
        </w:rPr>
        <w:t xml:space="preserve"> the </w:t>
      </w:r>
      <w:r w:rsidRPr="00701678">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701678">
        <w:rPr>
          <w:b/>
          <w:bCs/>
          <w:highlight w:val="green"/>
          <w:u w:val="single"/>
        </w:rPr>
        <w:t>determine</w:t>
      </w:r>
      <w:r w:rsidRPr="00397345">
        <w:rPr>
          <w:u w:val="single"/>
        </w:rPr>
        <w:t xml:space="preserve"> the </w:t>
      </w:r>
      <w:r w:rsidRPr="00701678">
        <w:rPr>
          <w:b/>
          <w:bCs/>
          <w:highlight w:val="green"/>
          <w:u w:val="single"/>
        </w:rPr>
        <w:t>composition</w:t>
      </w:r>
      <w:r w:rsidRPr="00397345">
        <w:rPr>
          <w:u w:val="single"/>
        </w:rPr>
        <w:t xml:space="preserve"> in terms </w:t>
      </w:r>
      <w:r w:rsidRPr="00701678">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701678">
        <w:rPr>
          <w:b/>
          <w:bCs/>
          <w:highlight w:val="green"/>
          <w:u w:val="single"/>
        </w:rPr>
        <w:t>gas</w:t>
      </w:r>
      <w:r w:rsidRPr="00397345">
        <w:rPr>
          <w:u w:val="single"/>
        </w:rPr>
        <w:t xml:space="preserve"> and aerosols </w:t>
      </w:r>
      <w:r w:rsidRPr="006F05AA">
        <w:rPr>
          <w:sz w:val="14"/>
        </w:rPr>
        <w:t xml:space="preserve">(Hamill 2016), and </w:t>
      </w:r>
      <w:r w:rsidRPr="00701678">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701678">
        <w:rPr>
          <w:highlight w:val="green"/>
          <w:u w:val="single"/>
        </w:rPr>
        <w:t>phases</w:t>
      </w:r>
      <w:r w:rsidRPr="00397345">
        <w:rPr>
          <w:u w:val="single"/>
        </w:rPr>
        <w:t xml:space="preserve"> </w:t>
      </w:r>
      <w:r w:rsidRPr="00701678">
        <w:rPr>
          <w:highlight w:val="green"/>
          <w:u w:val="single"/>
        </w:rPr>
        <w:t xml:space="preserve">and </w:t>
      </w:r>
      <w:r w:rsidRPr="00CA39AF">
        <w:rPr>
          <w:b/>
          <w:bCs/>
          <w:u w:val="single"/>
        </w:rPr>
        <w:t>cloudiness</w:t>
      </w:r>
      <w:r w:rsidRPr="00CA39AF">
        <w:rPr>
          <w:u w:val="single"/>
        </w:rPr>
        <w:t xml:space="preserve"> or </w:t>
      </w:r>
      <w:r w:rsidRPr="00701678">
        <w:rPr>
          <w:b/>
          <w:bCs/>
          <w:highlight w:val="green"/>
          <w:u w:val="single"/>
        </w:rPr>
        <w:t>precipitation</w:t>
      </w:r>
      <w:r w:rsidRPr="006F05AA">
        <w:rPr>
          <w:sz w:val="14"/>
        </w:rPr>
        <w:t xml:space="preserve">. Particularly, the </w:t>
      </w:r>
      <w:r w:rsidRPr="00701678">
        <w:rPr>
          <w:highlight w:val="green"/>
          <w:u w:val="single"/>
        </w:rPr>
        <w:t>Moon</w:t>
      </w:r>
      <w:r w:rsidRPr="00397345">
        <w:rPr>
          <w:u w:val="single"/>
        </w:rPr>
        <w:t xml:space="preserve"> offers a </w:t>
      </w:r>
      <w:r w:rsidRPr="00701678">
        <w:rPr>
          <w:highlight w:val="green"/>
          <w:u w:val="single"/>
        </w:rPr>
        <w:t xml:space="preserve">good place for </w:t>
      </w:r>
      <w:r w:rsidRPr="00701678">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Chang’e 3 lander. Some initial results reflect the basic features of the plasmasphere, </w:t>
      </w:r>
      <w:proofErr w:type="gramStart"/>
      <w:r w:rsidRPr="003155A7">
        <w:rPr>
          <w:sz w:val="14"/>
        </w:rPr>
        <w:t>and also</w:t>
      </w:r>
      <w:proofErr w:type="gramEnd"/>
      <w:r w:rsidRPr="003155A7">
        <w:rPr>
          <w:sz w:val="14"/>
        </w:rPr>
        <w:t xml:space="preserve">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597CF4C1" w14:textId="77777777" w:rsidR="003C72A3" w:rsidRPr="00746A1E" w:rsidRDefault="003C72A3" w:rsidP="003C72A3">
      <w:pPr>
        <w:pStyle w:val="Heading4"/>
      </w:pPr>
      <w:r>
        <w:t xml:space="preserve">Moon Base is the </w:t>
      </w:r>
      <w:r>
        <w:rPr>
          <w:u w:val="single"/>
        </w:rPr>
        <w:t>only option</w:t>
      </w:r>
      <w:r>
        <w:t xml:space="preserve"> and outweighs Satellites. </w:t>
      </w:r>
    </w:p>
    <w:p w14:paraId="29C68587" w14:textId="77777777" w:rsidR="003C72A3" w:rsidRPr="007B6F50" w:rsidRDefault="003C72A3" w:rsidP="003C72A3">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w:t>
      </w:r>
    </w:p>
    <w:p w14:paraId="3FFD57B9" w14:textId="77777777" w:rsidR="003C72A3" w:rsidRPr="00FE6C2C" w:rsidRDefault="003C72A3" w:rsidP="003C72A3">
      <w:pPr>
        <w:rPr>
          <w:sz w:val="16"/>
        </w:rPr>
      </w:pPr>
      <w:r w:rsidRPr="000D5E18">
        <w:rPr>
          <w:rStyle w:val="StyleUnderline"/>
        </w:rPr>
        <w:t xml:space="preserve">There are several characteristics of </w:t>
      </w:r>
      <w:r w:rsidRPr="00701678">
        <w:rPr>
          <w:rStyle w:val="StyleUnderline"/>
          <w:highlight w:val="green"/>
        </w:rPr>
        <w:t xml:space="preserve">Moon-based </w:t>
      </w:r>
      <w:r w:rsidRPr="00CC5A7F">
        <w:rPr>
          <w:rStyle w:val="StyleUnderline"/>
        </w:rPr>
        <w:t xml:space="preserve">Earth </w:t>
      </w:r>
      <w:r w:rsidRPr="00701678">
        <w:rPr>
          <w:rStyle w:val="StyleUnderline"/>
          <w:highlight w:val="green"/>
        </w:rPr>
        <w:t>observation</w:t>
      </w:r>
      <w:r w:rsidRPr="000D5E18">
        <w:rPr>
          <w:rStyle w:val="StyleUnderline"/>
        </w:rPr>
        <w:t xml:space="preserve"> as listed below. (1) </w:t>
      </w:r>
      <w:r w:rsidRPr="00701678">
        <w:rPr>
          <w:rStyle w:val="Emphasis"/>
          <w:highlight w:val="green"/>
        </w:rPr>
        <w:t>Longevity</w:t>
      </w:r>
      <w:r w:rsidRPr="00701678">
        <w:rPr>
          <w:rStyle w:val="StyleUnderline"/>
          <w:highlight w:val="green"/>
        </w:rPr>
        <w:t xml:space="preserve"> </w:t>
      </w:r>
      <w:r w:rsidRPr="000D5E18">
        <w:rPr>
          <w:rStyle w:val="StyleUnderline"/>
        </w:rPr>
        <w:t xml:space="preserve">The </w:t>
      </w:r>
      <w:r w:rsidRPr="00701678">
        <w:rPr>
          <w:rStyle w:val="Emphasis"/>
          <w:highlight w:val="green"/>
        </w:rPr>
        <w:t>life cycle of</w:t>
      </w:r>
      <w:r w:rsidRPr="00701678">
        <w:rPr>
          <w:rStyle w:val="StyleUnderline"/>
          <w:highlight w:val="green"/>
        </w:rPr>
        <w:t xml:space="preserve"> </w:t>
      </w:r>
      <w:r w:rsidRPr="00CC5A7F">
        <w:rPr>
          <w:rStyle w:val="Emphasis"/>
        </w:rPr>
        <w:t xml:space="preserve">artificial </w:t>
      </w:r>
      <w:r w:rsidRPr="00701678">
        <w:rPr>
          <w:rStyle w:val="Emphasis"/>
          <w:highlight w:val="green"/>
        </w:rPr>
        <w:t>satellites</w:t>
      </w:r>
      <w:r w:rsidRPr="00701678">
        <w:rPr>
          <w:rStyle w:val="StyleUnderline"/>
          <w:highlight w:val="green"/>
        </w:rPr>
        <w:t xml:space="preserve"> </w:t>
      </w:r>
      <w:r w:rsidRPr="00701678">
        <w:rPr>
          <w:rStyle w:val="Emphasis"/>
          <w:highlight w:val="green"/>
        </w:rPr>
        <w:t>is</w:t>
      </w:r>
      <w:r w:rsidRPr="00701678">
        <w:rPr>
          <w:rStyle w:val="StyleUnderline"/>
          <w:highlight w:val="green"/>
        </w:rPr>
        <w:t xml:space="preserve"> </w:t>
      </w:r>
      <w:r w:rsidRPr="000D5E18">
        <w:rPr>
          <w:rStyle w:val="StyleUnderline"/>
        </w:rPr>
        <w:t xml:space="preserve">generally </w:t>
      </w:r>
      <w:r w:rsidRPr="00CC5A7F">
        <w:rPr>
          <w:rStyle w:val="Emphasis"/>
        </w:rPr>
        <w:t xml:space="preserve">several </w:t>
      </w:r>
      <w:r w:rsidRPr="00701678">
        <w:rPr>
          <w:rStyle w:val="Emphasis"/>
          <w:highlight w:val="green"/>
        </w:rPr>
        <w:t>years,</w:t>
      </w:r>
      <w:r w:rsidRPr="00701678">
        <w:rPr>
          <w:rStyle w:val="StyleUnderline"/>
          <w:highlight w:val="green"/>
        </w:rPr>
        <w:t xml:space="preserve"> while the Moon has already existed</w:t>
      </w:r>
      <w:r w:rsidRPr="000D5E18">
        <w:rPr>
          <w:rStyle w:val="StyleUnderline"/>
        </w:rPr>
        <w:t xml:space="preserve"> for billions of </w:t>
      </w:r>
      <w:proofErr w:type="gramStart"/>
      <w:r w:rsidRPr="000D5E18">
        <w:rPr>
          <w:rStyle w:val="StyleUnderline"/>
        </w:rPr>
        <w:t>years, and</w:t>
      </w:r>
      <w:proofErr w:type="gramEnd"/>
      <w:r w:rsidRPr="000D5E18">
        <w:rPr>
          <w:rStyle w:val="StyleUnderline"/>
        </w:rPr>
        <w:t xml:space="preserve">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701678">
        <w:rPr>
          <w:rStyle w:val="StyleUnderline"/>
          <w:highlight w:val="green"/>
        </w:rPr>
        <w:t>useful for long-term</w:t>
      </w:r>
      <w:r w:rsidRPr="000D5E18">
        <w:rPr>
          <w:rStyle w:val="StyleUnderline"/>
        </w:rPr>
        <w:t xml:space="preserve"> time series analysis in </w:t>
      </w:r>
      <w:r w:rsidRPr="00701678">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701678">
        <w:rPr>
          <w:rStyle w:val="Emphasis"/>
          <w:highlight w:val="green"/>
        </w:rPr>
        <w:t>Integrity</w:t>
      </w:r>
      <w:r w:rsidRPr="00701678">
        <w:rPr>
          <w:sz w:val="16"/>
          <w:highlight w:val="gree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701678">
        <w:rPr>
          <w:rStyle w:val="StyleUnderline"/>
          <w:highlight w:val="green"/>
        </w:rPr>
        <w:t>Moon</w:t>
      </w:r>
      <w:r w:rsidRPr="000D5E18">
        <w:rPr>
          <w:rStyle w:val="StyleUnderline"/>
        </w:rPr>
        <w:t xml:space="preserve"> to </w:t>
      </w:r>
      <w:r w:rsidRPr="00701678">
        <w:rPr>
          <w:rStyle w:val="StyleUnderline"/>
          <w:highlight w:val="green"/>
        </w:rPr>
        <w:t>view</w:t>
      </w:r>
      <w:r w:rsidRPr="000D5E18">
        <w:rPr>
          <w:rStyle w:val="StyleUnderline"/>
        </w:rPr>
        <w:t xml:space="preserve"> the whole </w:t>
      </w:r>
      <w:r w:rsidRPr="00701678">
        <w:rPr>
          <w:rStyle w:val="StyleUnderline"/>
          <w:highlight w:val="green"/>
        </w:rPr>
        <w:t>Earth</w:t>
      </w:r>
      <w:r w:rsidRPr="000D5E18">
        <w:rPr>
          <w:rStyle w:val="StyleUnderline"/>
        </w:rPr>
        <w:t xml:space="preserve"> disk </w:t>
      </w:r>
      <w:r w:rsidRPr="00701678">
        <w:rPr>
          <w:rStyle w:val="StyleUnderline"/>
          <w:highlight w:val="gree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0975E7">
        <w:rPr>
          <w:rStyle w:val="Emphasis"/>
        </w:rPr>
        <w:t xml:space="preserve">vast </w:t>
      </w:r>
      <w:r w:rsidRPr="00701678">
        <w:rPr>
          <w:rStyle w:val="Emphasis"/>
          <w:highlight w:val="green"/>
        </w:rPr>
        <w:t>space</w:t>
      </w:r>
      <w:r w:rsidRPr="00037356">
        <w:rPr>
          <w:rStyle w:val="Emphasis"/>
        </w:rPr>
        <w:t>s</w:t>
      </w:r>
      <w:r w:rsidRPr="000D5E18">
        <w:rPr>
          <w:rStyle w:val="Emphasis"/>
        </w:rPr>
        <w:t xml:space="preserve"> on which </w:t>
      </w:r>
      <w:r w:rsidRPr="00701678">
        <w:rPr>
          <w:rStyle w:val="Emphasis"/>
          <w:highlight w:val="green"/>
        </w:rPr>
        <w:t xml:space="preserve">to install </w:t>
      </w:r>
      <w:r w:rsidRPr="00037356">
        <w:rPr>
          <w:rStyle w:val="Emphasis"/>
          <w:bdr w:val="single" w:sz="18" w:space="0" w:color="auto"/>
        </w:rPr>
        <w:t xml:space="preserve">a set of </w:t>
      </w:r>
      <w:r w:rsidRPr="00701678">
        <w:rPr>
          <w:rStyle w:val="Emphasis"/>
          <w:highlight w:val="green"/>
          <w:bdr w:val="single" w:sz="18" w:space="0" w:color="auto"/>
        </w:rPr>
        <w:t xml:space="preserve">sensors to form a </w:t>
      </w:r>
      <w:r w:rsidRPr="00037356">
        <w:rPr>
          <w:rStyle w:val="Emphasis"/>
          <w:bdr w:val="single" w:sz="18" w:space="0" w:color="auto"/>
        </w:rPr>
        <w:t xml:space="preserve">long, stable </w:t>
      </w:r>
      <w:r w:rsidRPr="00701678">
        <w:rPr>
          <w:rStyle w:val="Emphasis"/>
          <w:highlight w:val="green"/>
          <w:bdr w:val="single" w:sz="18" w:space="0" w:color="auto"/>
        </w:rPr>
        <w:t xml:space="preserve">baseline of </w:t>
      </w:r>
      <w:r w:rsidRPr="00037356">
        <w:rPr>
          <w:rStyle w:val="Emphasis"/>
          <w:bdr w:val="single" w:sz="18" w:space="0" w:color="auto"/>
        </w:rPr>
        <w:t xml:space="preserve">large </w:t>
      </w:r>
      <w:r w:rsidRPr="00701678">
        <w:rPr>
          <w:rStyle w:val="Emphasis"/>
          <w:highlight w:val="gree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701678">
        <w:rPr>
          <w:rStyle w:val="StyleUnderline"/>
          <w:highlight w:val="green"/>
        </w:rPr>
        <w:t>moves stably</w:t>
      </w:r>
      <w:r w:rsidRPr="000D5E18">
        <w:rPr>
          <w:rStyle w:val="StyleUnderline"/>
        </w:rPr>
        <w:t xml:space="preserve">, which </w:t>
      </w:r>
      <w:r w:rsidRPr="00701678">
        <w:rPr>
          <w:rStyle w:val="StyleUnderline"/>
          <w:highlight w:val="gree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w:t>
      </w:r>
      <w:proofErr w:type="gramStart"/>
      <w:r w:rsidRPr="000D5E18">
        <w:rPr>
          <w:rStyle w:val="StyleUnderline"/>
        </w:rPr>
        <w:t>thunderstorm</w:t>
      </w:r>
      <w:proofErr w:type="gramEnd"/>
      <w:r w:rsidRPr="000D5E18">
        <w:rPr>
          <w:rStyle w:val="StyleUnderline"/>
        </w:rPr>
        <w:t xml:space="preserve"> and </w:t>
      </w:r>
      <w:r w:rsidRPr="00701678">
        <w:rPr>
          <w:rStyle w:val="StyleUnderline"/>
          <w:highlight w:val="green"/>
        </w:rPr>
        <w:t>surface temperature</w:t>
      </w:r>
      <w:r w:rsidRPr="000D5E18">
        <w:rPr>
          <w:rStyle w:val="StyleUnderline"/>
        </w:rPr>
        <w:t xml:space="preserve"> (Balling</w:t>
      </w:r>
      <w:r w:rsidRPr="00F679F6">
        <w:rPr>
          <w:sz w:val="16"/>
        </w:rPr>
        <w:t xml:space="preserve"> and Cerveny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701678">
        <w:rPr>
          <w:rStyle w:val="StyleUnderline"/>
          <w:highlight w:val="green"/>
        </w:rPr>
        <w:t>Moon-based sensor</w:t>
      </w:r>
      <w:r w:rsidRPr="000D5E18">
        <w:rPr>
          <w:rStyle w:val="StyleUnderline"/>
        </w:rPr>
        <w:t xml:space="preserve"> can </w:t>
      </w:r>
      <w:r w:rsidRPr="00E43478">
        <w:rPr>
          <w:rStyle w:val="StyleUnderline"/>
        </w:rPr>
        <w:t xml:space="preserve">dynamically </w:t>
      </w:r>
      <w:r w:rsidRPr="00701678">
        <w:rPr>
          <w:rStyle w:val="StyleUnderline"/>
          <w:highlight w:val="green"/>
        </w:rPr>
        <w:t>trace</w:t>
      </w:r>
      <w:r w:rsidRPr="000D5E18">
        <w:rPr>
          <w:rStyle w:val="StyleUnderline"/>
        </w:rPr>
        <w:t xml:space="preserve"> the whole process covering their </w:t>
      </w:r>
      <w:r w:rsidRPr="00701678">
        <w:rPr>
          <w:rStyle w:val="Emphasis"/>
          <w:highlight w:val="green"/>
        </w:rPr>
        <w:t xml:space="preserve">occurrence, </w:t>
      </w:r>
      <w:proofErr w:type="gramStart"/>
      <w:r w:rsidRPr="00701678">
        <w:rPr>
          <w:rStyle w:val="Emphasis"/>
          <w:highlight w:val="green"/>
        </w:rPr>
        <w:t>development</w:t>
      </w:r>
      <w:proofErr w:type="gramEnd"/>
      <w:r w:rsidRPr="00701678">
        <w:rPr>
          <w:rStyle w:val="Emphasis"/>
          <w:highlight w:val="green"/>
        </w:rPr>
        <w:t xml:space="preserve">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701678">
        <w:rPr>
          <w:rStyle w:val="StyleUnderline"/>
          <w:highlight w:val="green"/>
        </w:rPr>
        <w:t xml:space="preserve">detection </w:t>
      </w:r>
      <w:r w:rsidRPr="00E43478">
        <w:rPr>
          <w:rStyle w:val="StyleUnderline"/>
        </w:rPr>
        <w:t xml:space="preserve">range </w:t>
      </w:r>
      <w:r w:rsidRPr="00701678">
        <w:rPr>
          <w:rStyle w:val="StyleUnderline"/>
          <w:highlight w:val="green"/>
        </w:rPr>
        <w:t>of Moon</w:t>
      </w:r>
      <w:r w:rsidRPr="00E43478">
        <w:rPr>
          <w:rStyle w:val="StyleUnderline"/>
        </w:rPr>
        <w:t xml:space="preserve">-based optical </w:t>
      </w:r>
      <w:r w:rsidRPr="00701678">
        <w:rPr>
          <w:rStyle w:val="Emphasis"/>
          <w:highlight w:val="green"/>
        </w:rPr>
        <w:t xml:space="preserve">sensors is </w:t>
      </w:r>
      <w:r w:rsidRPr="00E43478">
        <w:rPr>
          <w:rStyle w:val="Emphasis"/>
        </w:rPr>
        <w:t xml:space="preserve">much </w:t>
      </w:r>
      <w:r w:rsidRPr="00701678">
        <w:rPr>
          <w:rStyle w:val="Emphasis"/>
          <w:highlight w:val="gree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w:t>
      </w:r>
      <w:proofErr w:type="gramStart"/>
      <w:r w:rsidRPr="00F679F6">
        <w:rPr>
          <w:sz w:val="16"/>
        </w:rPr>
        <w:t>clouds</w:t>
      </w:r>
      <w:proofErr w:type="gramEnd"/>
      <w:r w:rsidRPr="00F679F6">
        <w:rPr>
          <w:sz w:val="16"/>
        </w:rPr>
        <w:t xml:space="preserve">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4R2 , (2) where the 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t>
      </w:r>
      <w:proofErr w:type="gramStart"/>
      <w:r w:rsidRPr="00F679F6">
        <w:rPr>
          <w:sz w:val="16"/>
        </w:rPr>
        <w:t>waveform, and</w:t>
      </w:r>
      <w:proofErr w:type="gramEnd"/>
      <w:r w:rsidRPr="00F679F6">
        <w:rPr>
          <w:sz w:val="16"/>
        </w:rPr>
        <w:t xml:space="preserve"> will lead to a difficulty to determine the exact echo position of the target in measuring the altitude of sea surface and the thickness of vegetation.</w:t>
      </w:r>
    </w:p>
    <w:p w14:paraId="751B1937" w14:textId="310EA172" w:rsidR="003C72A3" w:rsidRPr="00A12ECA" w:rsidRDefault="003C72A3" w:rsidP="003C72A3">
      <w:pPr>
        <w:pStyle w:val="Heading4"/>
      </w:pPr>
      <w:r>
        <w:t xml:space="preserve">Adaptation </w:t>
      </w:r>
      <w:r w:rsidR="00A12ECA" w:rsidRPr="00A12ECA">
        <w:t xml:space="preserve">is </w:t>
      </w:r>
      <w:r w:rsidR="003843A1">
        <w:t>a</w:t>
      </w:r>
      <w:r w:rsidRPr="00A12ECA">
        <w:t xml:space="preserve"> </w:t>
      </w:r>
      <w:r w:rsidR="00A12ECA">
        <w:t>s</w:t>
      </w:r>
      <w:r w:rsidRPr="00A12ECA">
        <w:t xml:space="preserve">ilver </w:t>
      </w:r>
      <w:r w:rsidR="00A12ECA">
        <w:t>b</w:t>
      </w:r>
      <w:r w:rsidRPr="00A12ECA">
        <w:t>ullet.</w:t>
      </w:r>
    </w:p>
    <w:p w14:paraId="2BA337FC" w14:textId="77777777" w:rsidR="003C72A3" w:rsidRPr="00A72CF3" w:rsidRDefault="003C72A3" w:rsidP="003C72A3">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9"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2FA792B1" w14:textId="77777777" w:rsidR="003C72A3" w:rsidRPr="00732E55" w:rsidRDefault="003C72A3" w:rsidP="003C72A3">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A12ECA">
        <w:rPr>
          <w:rStyle w:val="Emphasis"/>
        </w:rPr>
        <w:t xml:space="preserve">we are </w:t>
      </w:r>
      <w:r w:rsidRPr="00701678">
        <w:rPr>
          <w:rStyle w:val="Emphasis"/>
          <w:highlight w:val="green"/>
        </w:rPr>
        <w:t>not likely to meet</w:t>
      </w:r>
      <w:r w:rsidRPr="00701678">
        <w:rPr>
          <w:rStyle w:val="StyleUnderline"/>
          <w:highlight w:val="green"/>
        </w:rPr>
        <w:t xml:space="preserve"> </w:t>
      </w:r>
      <w:r w:rsidRPr="00701678">
        <w:rPr>
          <w:rStyle w:val="Emphasis"/>
          <w:highlight w:val="green"/>
          <w:bdr w:val="single" w:sz="18" w:space="0" w:color="auto"/>
        </w:rPr>
        <w:t>emission-reduction goals</w:t>
      </w:r>
      <w:r w:rsidRPr="00701678">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w:t>
      </w:r>
      <w:r w:rsidRPr="003843A1">
        <w:rPr>
          <w:sz w:val="16"/>
        </w:rPr>
        <w:t xml:space="preserve">that </w:t>
      </w:r>
      <w:r w:rsidRPr="003843A1">
        <w:rPr>
          <w:rStyle w:val="Emphasis"/>
        </w:rPr>
        <w:t>we live in a rapidly changing climate</w:t>
      </w:r>
      <w:r w:rsidRPr="003843A1">
        <w:rPr>
          <w:sz w:val="16"/>
        </w:rPr>
        <w:t>,</w:t>
      </w:r>
      <w:r w:rsidRPr="00732E55">
        <w:rPr>
          <w:sz w:val="16"/>
        </w:rPr>
        <w:t xml:space="preserve"> </w:t>
      </w:r>
      <w:r w:rsidRPr="00701678">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701678">
        <w:rPr>
          <w:rStyle w:val="Emphasis"/>
          <w:highlight w:val="green"/>
        </w:rPr>
        <w:t>we are not going back</w:t>
      </w:r>
      <w:r w:rsidRPr="00701678">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701678">
        <w:rPr>
          <w:rStyle w:val="Emphasis"/>
          <w:highlight w:val="green"/>
        </w:rPr>
        <w:t>steps</w:t>
      </w:r>
      <w:r w:rsidRPr="00701678">
        <w:rPr>
          <w:sz w:val="16"/>
          <w:highlight w:val="green"/>
        </w:rPr>
        <w:t xml:space="preserve"> </w:t>
      </w:r>
      <w:r w:rsidRPr="00732E55">
        <w:rPr>
          <w:sz w:val="16"/>
        </w:rPr>
        <w:t xml:space="preserve">at the scales that are </w:t>
      </w:r>
      <w:r w:rsidRPr="00701678">
        <w:rPr>
          <w:rStyle w:val="Emphasis"/>
          <w:highlight w:val="green"/>
        </w:rPr>
        <w:t>required for effective intervention</w:t>
      </w:r>
      <w:r w:rsidRPr="00732E55">
        <w:rPr>
          <w:sz w:val="16"/>
        </w:rPr>
        <w:t xml:space="preserve">. Mitigation is one response, but </w:t>
      </w:r>
      <w:r w:rsidRPr="00701678">
        <w:rPr>
          <w:rStyle w:val="Emphasis"/>
          <w:highlight w:val="green"/>
          <w:bdr w:val="single" w:sz="18" w:space="0" w:color="auto"/>
        </w:rPr>
        <w:t>adaptation</w:t>
      </w:r>
      <w:r w:rsidRPr="00701678">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701678">
        <w:rPr>
          <w:rStyle w:val="Emphasis"/>
          <w:highlight w:val="green"/>
        </w:rPr>
        <w:t>responding to the effects</w:t>
      </w:r>
      <w:r w:rsidRPr="00701678">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701678">
        <w:rPr>
          <w:rStyle w:val="Emphasis"/>
          <w:highlight w:val="green"/>
        </w:rPr>
        <w:t>adaptation is</w:t>
      </w:r>
      <w:r w:rsidRPr="00701678">
        <w:rPr>
          <w:sz w:val="16"/>
          <w:highlight w:val="green"/>
        </w:rPr>
        <w:t xml:space="preserve"> </w:t>
      </w:r>
      <w:r w:rsidRPr="00732E55">
        <w:rPr>
          <w:rStyle w:val="StyleUnderline"/>
        </w:rPr>
        <w:t>relatively</w:t>
      </w:r>
      <w:r w:rsidRPr="00732E55">
        <w:rPr>
          <w:sz w:val="16"/>
        </w:rPr>
        <w:t xml:space="preserve"> </w:t>
      </w:r>
      <w:r w:rsidRPr="00701678">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701678">
        <w:rPr>
          <w:rStyle w:val="Emphasis"/>
          <w:highlight w:val="green"/>
        </w:rPr>
        <w:t>When a region</w:t>
      </w:r>
      <w:r w:rsidRPr="00701678">
        <w:rPr>
          <w:sz w:val="16"/>
          <w:highlight w:val="green"/>
        </w:rPr>
        <w:t xml:space="preserve"> </w:t>
      </w:r>
      <w:r w:rsidRPr="00701678">
        <w:rPr>
          <w:rStyle w:val="Emphasis"/>
          <w:highlight w:val="green"/>
        </w:rPr>
        <w:t>successfully implements adaptation</w:t>
      </w:r>
      <w:r w:rsidRPr="00701678">
        <w:rPr>
          <w:sz w:val="16"/>
          <w:highlight w:val="green"/>
        </w:rPr>
        <w:t xml:space="preserve"> </w:t>
      </w:r>
      <w:r w:rsidRPr="00732E55">
        <w:rPr>
          <w:rStyle w:val="StyleUnderline"/>
        </w:rPr>
        <w:t>plans,</w:t>
      </w:r>
      <w:r w:rsidRPr="00732E55">
        <w:rPr>
          <w:sz w:val="16"/>
        </w:rPr>
        <w:t xml:space="preserve"> </w:t>
      </w:r>
      <w:r w:rsidRPr="00701678">
        <w:rPr>
          <w:rStyle w:val="Emphasis"/>
          <w:highlight w:val="green"/>
        </w:rPr>
        <w:t>communities</w:t>
      </w:r>
      <w:r w:rsidRPr="003843A1">
        <w:rPr>
          <w:rStyle w:val="Emphasis"/>
        </w:rPr>
        <w:t xml:space="preserve"> are likely to </w:t>
      </w:r>
      <w:r w:rsidRPr="00701678">
        <w:rPr>
          <w:rStyle w:val="Emphasis"/>
          <w:highlight w:val="green"/>
        </w:rPr>
        <w:t>have wins</w:t>
      </w:r>
      <w:r w:rsidRPr="00701678">
        <w:rPr>
          <w:sz w:val="16"/>
          <w:highlight w:val="green"/>
        </w:rPr>
        <w:t xml:space="preserve"> </w:t>
      </w:r>
      <w:r w:rsidRPr="00701678">
        <w:rPr>
          <w:rStyle w:val="Emphasis"/>
          <w:highlight w:val="green"/>
        </w:rPr>
        <w:t xml:space="preserve">when the next storm </w:t>
      </w:r>
      <w:r w:rsidRPr="00701678">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701678">
        <w:rPr>
          <w:rStyle w:val="Emphasis"/>
          <w:highlight w:val="green"/>
        </w:rPr>
        <w:t>cope with</w:t>
      </w:r>
      <w:r w:rsidRPr="00701678">
        <w:rPr>
          <w:sz w:val="16"/>
          <w:highlight w:val="green"/>
        </w:rPr>
        <w:t xml:space="preserve"> </w:t>
      </w:r>
      <w:r w:rsidRPr="00732E55">
        <w:rPr>
          <w:rStyle w:val="StyleUnderline"/>
        </w:rPr>
        <w:t>global</w:t>
      </w:r>
      <w:r w:rsidRPr="00732E55">
        <w:rPr>
          <w:sz w:val="16"/>
        </w:rPr>
        <w:t xml:space="preserve"> </w:t>
      </w:r>
      <w:r w:rsidRPr="00701678">
        <w:rPr>
          <w:rStyle w:val="Emphasis"/>
          <w:highlight w:val="green"/>
        </w:rPr>
        <w:t>warming</w:t>
      </w:r>
      <w:r w:rsidRPr="00701678">
        <w:rPr>
          <w:sz w:val="16"/>
          <w:highlight w:val="green"/>
        </w:rPr>
        <w:t xml:space="preserve"> </w:t>
      </w:r>
      <w:r w:rsidRPr="00701678">
        <w:rPr>
          <w:rStyle w:val="Emphasis"/>
          <w:highlight w:val="green"/>
        </w:rPr>
        <w:t>and</w:t>
      </w:r>
      <w:r w:rsidRPr="00701678">
        <w:rPr>
          <w:sz w:val="16"/>
          <w:highlight w:val="green"/>
        </w:rPr>
        <w:t xml:space="preserve"> </w:t>
      </w:r>
      <w:r w:rsidRPr="00701678">
        <w:rPr>
          <w:rStyle w:val="Emphasis"/>
          <w:highlight w:val="green"/>
        </w:rPr>
        <w:t>realize</w:t>
      </w:r>
      <w:r w:rsidRPr="00701678">
        <w:rPr>
          <w:sz w:val="16"/>
          <w:highlight w:val="green"/>
        </w:rPr>
        <w:t xml:space="preserve"> </w:t>
      </w:r>
      <w:r w:rsidRPr="00732E55">
        <w:rPr>
          <w:sz w:val="16"/>
        </w:rPr>
        <w:t xml:space="preserve">some </w:t>
      </w:r>
      <w:r w:rsidRPr="00701678">
        <w:rPr>
          <w:rStyle w:val="Emphasis"/>
          <w:highlight w:val="green"/>
        </w:rPr>
        <w:t>ability to take control of</w:t>
      </w:r>
      <w:r w:rsidRPr="00701678">
        <w:rPr>
          <w:sz w:val="16"/>
          <w:highlight w:val="green"/>
        </w:rPr>
        <w:t xml:space="preserve"> </w:t>
      </w:r>
      <w:r w:rsidRPr="00732E55">
        <w:rPr>
          <w:rStyle w:val="StyleUnderline"/>
        </w:rPr>
        <w:t>what has been often stated as</w:t>
      </w:r>
      <w:r w:rsidRPr="00732E55">
        <w:rPr>
          <w:sz w:val="16"/>
        </w:rPr>
        <w:t xml:space="preserve"> </w:t>
      </w:r>
      <w:r w:rsidRPr="00701678">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 xml:space="preserve">even if we were to meet </w:t>
      </w:r>
      <w:proofErr w:type="gramStart"/>
      <w:r w:rsidRPr="00732E55">
        <w:rPr>
          <w:rStyle w:val="Emphasis"/>
        </w:rPr>
        <w:t>all of</w:t>
      </w:r>
      <w:proofErr w:type="gramEnd"/>
      <w:r w:rsidRPr="00732E55">
        <w:rPr>
          <w:rStyle w:val="Emphasis"/>
        </w:rPr>
        <w:t xml:space="preserve">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701678">
        <w:rPr>
          <w:rStyle w:val="Emphasis"/>
          <w:highlight w:val="green"/>
        </w:rPr>
        <w:t>adaptation</w:t>
      </w:r>
      <w:r w:rsidRPr="00701678">
        <w:rPr>
          <w:rStyle w:val="StyleUnderline"/>
          <w:highlight w:val="green"/>
        </w:rPr>
        <w:t xml:space="preserve"> </w:t>
      </w:r>
      <w:r w:rsidRPr="00701678">
        <w:rPr>
          <w:rStyle w:val="Emphasis"/>
          <w:highlight w:val="green"/>
        </w:rPr>
        <w:t>as a way of</w:t>
      </w:r>
      <w:r w:rsidRPr="00701678">
        <w:rPr>
          <w:rStyle w:val="StyleUnderline"/>
          <w:highlight w:val="green"/>
        </w:rPr>
        <w:t xml:space="preserve"> </w:t>
      </w:r>
      <w:r w:rsidRPr="00701678">
        <w:rPr>
          <w:rStyle w:val="Emphasis"/>
          <w:highlight w:val="green"/>
        </w:rPr>
        <w:t>sustaining</w:t>
      </w:r>
      <w:r w:rsidRPr="00701678">
        <w:rPr>
          <w:rStyle w:val="StyleUnderline"/>
          <w:highlight w:val="green"/>
        </w:rPr>
        <w:t xml:space="preserve"> </w:t>
      </w:r>
      <w:r w:rsidRPr="00732E55">
        <w:rPr>
          <w:rStyle w:val="StyleUnderline"/>
        </w:rPr>
        <w:t xml:space="preserve">their </w:t>
      </w:r>
      <w:r w:rsidRPr="00701678">
        <w:rPr>
          <w:rStyle w:val="Emphasis"/>
          <w:highlight w:val="green"/>
        </w:rPr>
        <w:t>well-being</w:t>
      </w:r>
      <w:r w:rsidRPr="00701678">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701678">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701678">
        <w:rPr>
          <w:rStyle w:val="Emphasis"/>
          <w:highlight w:val="green"/>
          <w:bdr w:val="single" w:sz="18" w:space="0" w:color="auto"/>
        </w:rPr>
        <w:t>the need for mitigation</w:t>
      </w:r>
      <w:r w:rsidRPr="00701678">
        <w:rPr>
          <w:rStyle w:val="StyleUnderline"/>
          <w:highlight w:val="green"/>
        </w:rPr>
        <w:t xml:space="preserve"> </w:t>
      </w:r>
      <w:r w:rsidRPr="00732E55">
        <w:rPr>
          <w:rStyle w:val="StyleUnderline"/>
        </w:rPr>
        <w:t>more real and urgent.</w:t>
      </w:r>
    </w:p>
    <w:p w14:paraId="04979C7B" w14:textId="77777777" w:rsidR="003C72A3" w:rsidRDefault="003C72A3" w:rsidP="003C72A3">
      <w:pPr>
        <w:pStyle w:val="Heading4"/>
      </w:pPr>
      <w:r w:rsidRPr="00672307">
        <w:t xml:space="preserve">Prevents </w:t>
      </w:r>
      <w:r>
        <w:rPr>
          <w:u w:val="single"/>
        </w:rPr>
        <w:t>e</w:t>
      </w:r>
      <w:r w:rsidRPr="00B84E85">
        <w:rPr>
          <w:u w:val="single"/>
        </w:rPr>
        <w:t>xtinction</w:t>
      </w:r>
      <w:r>
        <w:t>.</w:t>
      </w:r>
    </w:p>
    <w:p w14:paraId="475ADFD8" w14:textId="77777777" w:rsidR="003C72A3" w:rsidRPr="008723F8" w:rsidRDefault="003C72A3" w:rsidP="003C72A3">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044A2E0D" w14:textId="77777777" w:rsidR="003C72A3" w:rsidRDefault="003C72A3" w:rsidP="003C72A3">
      <w:pPr>
        <w:rPr>
          <w:sz w:val="16"/>
        </w:rPr>
      </w:pPr>
      <w:r w:rsidRPr="009127C2">
        <w:rPr>
          <w:sz w:val="16"/>
        </w:rPr>
        <w:t>Climate Change</w:t>
      </w:r>
      <w:r>
        <w:rPr>
          <w:sz w:val="16"/>
        </w:rPr>
        <w:t xml:space="preserve"> </w:t>
      </w:r>
      <w:r w:rsidRPr="00F72911">
        <w:rPr>
          <w:sz w:val="16"/>
        </w:rPr>
        <w:t xml:space="preserve">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(Rockstrom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(Kump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Engelke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701678">
        <w:rPr>
          <w:rStyle w:val="StyleUnderline"/>
          <w:highlight w:val="green"/>
        </w:rPr>
        <w:t>Climate</w:t>
      </w:r>
      <w:r w:rsidRPr="00F86273">
        <w:rPr>
          <w:rStyle w:val="StyleUnderline"/>
        </w:rPr>
        <w:t xml:space="preserve"> change </w:t>
      </w:r>
      <w:r w:rsidRPr="00701678">
        <w:rPr>
          <w:rStyle w:val="StyleUnderline"/>
          <w:highlight w:val="green"/>
        </w:rPr>
        <w:t xml:space="preserve">could </w:t>
      </w:r>
      <w:r w:rsidRPr="00701678">
        <w:rPr>
          <w:rStyle w:val="Emphasis"/>
          <w:highlight w:val="green"/>
        </w:rPr>
        <w:t>be</w:t>
      </w:r>
      <w:r w:rsidRPr="00F86273">
        <w:rPr>
          <w:rStyle w:val="StyleUnderline"/>
        </w:rPr>
        <w:t xml:space="preserve">come an </w:t>
      </w:r>
      <w:r w:rsidRPr="00701678">
        <w:rPr>
          <w:rStyle w:val="Emphasis"/>
          <w:highlight w:val="green"/>
        </w:rPr>
        <w:t>existential</w:t>
      </w:r>
      <w:r w:rsidRPr="00F72911">
        <w:rPr>
          <w:rStyle w:val="Emphasis"/>
        </w:rPr>
        <w:t xml:space="preserve"> threat</w:t>
      </w:r>
      <w:r w:rsidRPr="00F86273">
        <w:rPr>
          <w:rStyle w:val="StyleUnderline"/>
        </w:rPr>
        <w:t xml:space="preserve"> to humanity </w:t>
      </w:r>
      <w:r w:rsidRPr="00701678">
        <w:rPr>
          <w:rStyle w:val="StyleUnderline"/>
          <w:highlight w:val="green"/>
        </w:rPr>
        <w:t xml:space="preserve">if the </w:t>
      </w:r>
      <w:r w:rsidRPr="00701678">
        <w:rPr>
          <w:rStyle w:val="Emphasis"/>
          <w:b w:val="0"/>
          <w:bCs/>
          <w:highlight w:val="green"/>
        </w:rPr>
        <w:t>planet</w:t>
      </w:r>
      <w:r w:rsidRPr="00200733">
        <w:rPr>
          <w:rStyle w:val="StyleUnderline"/>
          <w:bCs/>
        </w:rPr>
        <w:t>’s</w:t>
      </w:r>
      <w:r w:rsidRPr="00F86273">
        <w:rPr>
          <w:rStyle w:val="StyleUnderline"/>
        </w:rPr>
        <w:t xml:space="preserve"> climate </w:t>
      </w:r>
      <w:r w:rsidRPr="00701678">
        <w:rPr>
          <w:rStyle w:val="StyleUnderline"/>
          <w:highlight w:val="green"/>
        </w:rPr>
        <w:t xml:space="preserve">reaches a </w:t>
      </w:r>
      <w:r w:rsidRPr="00701678">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701678">
        <w:rPr>
          <w:rStyle w:val="Emphasis"/>
          <w:b w:val="0"/>
          <w:bCs/>
          <w:highlight w:val="gree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701678">
        <w:rPr>
          <w:rStyle w:val="Emphasis"/>
          <w:highlight w:val="green"/>
        </w:rPr>
        <w:t>12°</w:t>
      </w:r>
      <w:r w:rsidRPr="00F86273">
        <w:rPr>
          <w:rStyle w:val="StyleUnderline"/>
        </w:rPr>
        <w:t xml:space="preserve">C </w:t>
      </w:r>
      <w:r w:rsidRPr="00701678">
        <w:rPr>
          <w:rStyle w:val="StyleUnderline"/>
          <w:highlight w:val="green"/>
        </w:rPr>
        <w:t>would leave</w:t>
      </w:r>
      <w:r w:rsidRPr="00F86273">
        <w:rPr>
          <w:rStyle w:val="StyleUnderline"/>
        </w:rPr>
        <w:t xml:space="preserve"> much of </w:t>
      </w:r>
      <w:r w:rsidRPr="00701678">
        <w:rPr>
          <w:rStyle w:val="StyleUnderline"/>
          <w:highlight w:val="green"/>
        </w:rPr>
        <w:t xml:space="preserve">the planet </w:t>
      </w:r>
      <w:r w:rsidRPr="00701678">
        <w:rPr>
          <w:rStyle w:val="Emphasis"/>
          <w:highlight w:val="green"/>
        </w:rPr>
        <w:t>too hot for</w:t>
      </w:r>
      <w:r w:rsidRPr="00F72911">
        <w:rPr>
          <w:rStyle w:val="Emphasis"/>
        </w:rPr>
        <w:t xml:space="preserve"> human </w:t>
      </w:r>
      <w:r w:rsidRPr="00701678">
        <w:rPr>
          <w:rStyle w:val="Emphasis"/>
          <w:highlight w:val="green"/>
        </w:rPr>
        <w:t>habitation</w:t>
      </w:r>
      <w:r w:rsidRPr="00F72911">
        <w:rPr>
          <w:sz w:val="16"/>
        </w:rPr>
        <w:t xml:space="preserve"> (Sherwood et al. 2010). </w:t>
      </w:r>
      <w:r w:rsidRPr="00F86273">
        <w:rPr>
          <w:rStyle w:val="StyleUnderline"/>
        </w:rPr>
        <w:t xml:space="preserve">The </w:t>
      </w:r>
      <w:r w:rsidRPr="00701678">
        <w:rPr>
          <w:rStyle w:val="Emphasis"/>
          <w:highlight w:val="green"/>
        </w:rPr>
        <w:t>indirect</w:t>
      </w:r>
      <w:r w:rsidRPr="00701678">
        <w:rPr>
          <w:rStyle w:val="StyleUnderline"/>
          <w:highlight w:val="green"/>
        </w:rPr>
        <w:t xml:space="preserve"> effects</w:t>
      </w:r>
      <w:r w:rsidRPr="00F86273">
        <w:rPr>
          <w:rStyle w:val="StyleUnderline"/>
        </w:rPr>
        <w:t xml:space="preserve"> of climate change could </w:t>
      </w:r>
      <w:r w:rsidRPr="00701678">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701678">
        <w:rPr>
          <w:rStyle w:val="Emphasis"/>
          <w:highlight w:val="green"/>
        </w:rPr>
        <w:t>disasters</w:t>
      </w:r>
      <w:r w:rsidRPr="00F72911">
        <w:rPr>
          <w:sz w:val="16"/>
        </w:rPr>
        <w:t xml:space="preserve"> (e.g., hurricanes and forest fires); </w:t>
      </w:r>
      <w:r w:rsidRPr="00F86273">
        <w:rPr>
          <w:rStyle w:val="StyleUnderline"/>
        </w:rPr>
        <w:t xml:space="preserve">environmental </w:t>
      </w:r>
      <w:r w:rsidRPr="00701678">
        <w:rPr>
          <w:rStyle w:val="StyleUnderline"/>
          <w:highlight w:val="green"/>
        </w:rPr>
        <w:t xml:space="preserve">pressures on </w:t>
      </w:r>
      <w:r w:rsidRPr="00701678">
        <w:rPr>
          <w:rStyle w:val="Emphasis"/>
          <w:highlight w:val="green"/>
        </w:rPr>
        <w:t>water</w:t>
      </w:r>
      <w:r w:rsidRPr="00701678">
        <w:rPr>
          <w:rStyle w:val="StyleUnderline"/>
          <w:highlight w:val="green"/>
        </w:rPr>
        <w:t xml:space="preserve"> and </w:t>
      </w:r>
      <w:r w:rsidRPr="00701678">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701678">
        <w:rPr>
          <w:rStyle w:val="Emphasis"/>
          <w:highlight w:val="green"/>
        </w:rPr>
        <w:t>viruses</w:t>
      </w:r>
      <w:r w:rsidRPr="00017DEF">
        <w:rPr>
          <w:rStyle w:val="StyleUnderline"/>
        </w:rPr>
        <w:t xml:space="preserve">; </w:t>
      </w:r>
      <w:r w:rsidRPr="00701678">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701678">
        <w:rPr>
          <w:rStyle w:val="Emphasis"/>
          <w:highlight w:val="gree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701678">
        <w:rPr>
          <w:rStyle w:val="Emphasis"/>
          <w:highlight w:val="green"/>
        </w:rPr>
        <w:t>collapse of</w:t>
      </w:r>
      <w:r w:rsidRPr="00F72911">
        <w:rPr>
          <w:rStyle w:val="Emphasis"/>
        </w:rPr>
        <w:t xml:space="preserve"> human </w:t>
      </w:r>
      <w:r w:rsidRPr="00701678">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701678">
        <w:rPr>
          <w:rStyle w:val="Emphasis"/>
          <w:highlight w:val="green"/>
        </w:rPr>
        <w:t>link</w:t>
      </w:r>
      <w:r w:rsidRPr="007424D2">
        <w:rPr>
          <w:rStyle w:val="StyleUnderline"/>
        </w:rPr>
        <w:t>ed</w:t>
      </w:r>
      <w:r w:rsidRPr="00F86273">
        <w:rPr>
          <w:rStyle w:val="StyleUnderline"/>
        </w:rPr>
        <w:t xml:space="preserve"> </w:t>
      </w:r>
      <w:r w:rsidRPr="00701678">
        <w:rPr>
          <w:rStyle w:val="StyleUnderline"/>
          <w:highlight w:val="green"/>
        </w:rPr>
        <w:t>to</w:t>
      </w:r>
      <w:r w:rsidRPr="00F86273">
        <w:rPr>
          <w:rStyle w:val="StyleUnderline"/>
        </w:rPr>
        <w:t xml:space="preserve"> dramatic shifts in Earth’s </w:t>
      </w:r>
      <w:r w:rsidRPr="00701678">
        <w:rPr>
          <w:rStyle w:val="Emphasis"/>
          <w:highlight w:val="gree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(Rockstrom et al. 2009; ).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701678">
        <w:rPr>
          <w:rStyle w:val="Emphasis"/>
          <w:highlight w:val="green"/>
        </w:rPr>
        <w:t>positive</w:t>
      </w:r>
      <w:r w:rsidRPr="00F72911">
        <w:rPr>
          <w:rStyle w:val="Emphasis"/>
        </w:rPr>
        <w:t xml:space="preserve"> feedback </w:t>
      </w:r>
      <w:r w:rsidRPr="00701678">
        <w:rPr>
          <w:rStyle w:val="Emphasis"/>
          <w:highlight w:val="green"/>
        </w:rPr>
        <w:t>loops</w:t>
      </w:r>
      <w:r w:rsidRPr="00F72911">
        <w:rPr>
          <w:sz w:val="16"/>
        </w:rPr>
        <w:t xml:space="preserve"> in Earth’s climate system </w:t>
      </w:r>
      <w:r w:rsidRPr="00F86273">
        <w:rPr>
          <w:rStyle w:val="StyleUnderline"/>
        </w:rPr>
        <w:t xml:space="preserve">could </w:t>
      </w:r>
      <w:r w:rsidRPr="00701678">
        <w:rPr>
          <w:rStyle w:val="StyleUnderline"/>
          <w:highlight w:val="green"/>
        </w:rPr>
        <w:t>lead to</w:t>
      </w:r>
      <w:r w:rsidRPr="00F72911">
        <w:rPr>
          <w:sz w:val="16"/>
        </w:rPr>
        <w:t xml:space="preserve"> potentially </w:t>
      </w:r>
      <w:r w:rsidRPr="00701678">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701678">
        <w:rPr>
          <w:rStyle w:val="Emphasis"/>
          <w:highlight w:val="green"/>
        </w:rPr>
        <w:t>“runaway”</w:t>
      </w:r>
      <w:r w:rsidRPr="00F86273">
        <w:rPr>
          <w:rStyle w:val="StyleUnderline"/>
        </w:rPr>
        <w:t xml:space="preserve"> climate </w:t>
      </w:r>
      <w:r w:rsidRPr="00701678">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701678">
        <w:rPr>
          <w:rStyle w:val="StyleUnderline"/>
          <w:highlight w:val="green"/>
        </w:rPr>
        <w:t>a</w:t>
      </w:r>
      <w:r w:rsidRPr="00F86273">
        <w:rPr>
          <w:rStyle w:val="StyleUnderline"/>
        </w:rPr>
        <w:t xml:space="preserve"> “planetary </w:t>
      </w:r>
      <w:r w:rsidRPr="00701678">
        <w:rPr>
          <w:rStyle w:val="Emphasis"/>
          <w:highlight w:val="green"/>
        </w:rPr>
        <w:t>threshold</w:t>
      </w:r>
      <w:r w:rsidRPr="00F86273">
        <w:rPr>
          <w:rStyle w:val="StyleUnderline"/>
        </w:rPr>
        <w:t xml:space="preserve">” could </w:t>
      </w:r>
      <w:r w:rsidRPr="00701678">
        <w:rPr>
          <w:rStyle w:val="StyleUnderline"/>
          <w:highlight w:val="green"/>
        </w:rPr>
        <w:t>exist at</w:t>
      </w:r>
      <w:r w:rsidRPr="00F72911">
        <w:rPr>
          <w:sz w:val="16"/>
        </w:rPr>
        <w:t xml:space="preserve"> global average </w:t>
      </w:r>
      <w:r w:rsidRPr="00F86273">
        <w:rPr>
          <w:rStyle w:val="StyleUnderline"/>
        </w:rPr>
        <w:t xml:space="preserve">temperature of </w:t>
      </w:r>
      <w:r w:rsidRPr="00701678">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2CD54E43" w14:textId="77777777" w:rsidR="003C72A3" w:rsidRDefault="003C72A3" w:rsidP="003C72A3">
      <w:pPr>
        <w:pStyle w:val="Heading4"/>
      </w:pPr>
      <w:r>
        <w:t xml:space="preserve">Scenario 2 – </w:t>
      </w:r>
      <w:r>
        <w:rPr>
          <w:u w:val="single"/>
        </w:rPr>
        <w:t>Neutrinos</w:t>
      </w:r>
      <w:r>
        <w:t>:</w:t>
      </w:r>
    </w:p>
    <w:p w14:paraId="0E283A42" w14:textId="77777777" w:rsidR="003C72A3" w:rsidRDefault="003C72A3" w:rsidP="003C72A3">
      <w:pPr>
        <w:pStyle w:val="Heading4"/>
      </w:pPr>
      <w:r>
        <w:t xml:space="preserve">Earth’s Atmosphere </w:t>
      </w:r>
      <w:r>
        <w:rPr>
          <w:u w:val="single"/>
        </w:rPr>
        <w:t>limits</w:t>
      </w:r>
      <w:r>
        <w:t xml:space="preserve"> Neutrino Research – only a Moon base </w:t>
      </w:r>
      <w:r>
        <w:rPr>
          <w:u w:val="single"/>
        </w:rPr>
        <w:t>solves</w:t>
      </w:r>
      <w:r>
        <w:t>.</w:t>
      </w:r>
    </w:p>
    <w:p w14:paraId="384FA841" w14:textId="77777777" w:rsidR="003C72A3" w:rsidRPr="006A60D6" w:rsidRDefault="003C72A3" w:rsidP="003C72A3">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62F69AE1" w14:textId="77777777" w:rsidR="003C72A3" w:rsidRPr="00AA4515" w:rsidRDefault="003C72A3" w:rsidP="003C72A3">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Livio, 2006; Crawford and </w:t>
      </w:r>
      <w:proofErr w:type="spellStart"/>
      <w:r w:rsidRPr="00AA4515">
        <w:rPr>
          <w:sz w:val="16"/>
        </w:rPr>
        <w:t>Zarnecki</w:t>
      </w:r>
      <w:proofErr w:type="spellEnd"/>
      <w:r w:rsidRPr="00AA4515">
        <w:rPr>
          <w:sz w:val="16"/>
        </w:rPr>
        <w:t xml:space="preserve">, 2008; Jester and Falcke,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701678">
        <w:rPr>
          <w:rStyle w:val="Emphasis"/>
          <w:highlight w:val="green"/>
        </w:rPr>
        <w:t>requirements for telescope sites</w:t>
      </w:r>
      <w:r w:rsidRPr="00701678">
        <w:rPr>
          <w:rStyle w:val="StyleUnderline"/>
          <w:highlight w:val="gree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701678">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701678">
        <w:rPr>
          <w:rStyle w:val="Emphasis"/>
          <w:highlight w:val="green"/>
        </w:rPr>
        <w:t>Detrimental effects of</w:t>
      </w:r>
      <w:r w:rsidRPr="00701678">
        <w:rPr>
          <w:highlight w:val="green"/>
          <w:u w:val="single"/>
        </w:rPr>
        <w:t xml:space="preserve"> </w:t>
      </w:r>
      <w:r w:rsidRPr="00004BE9">
        <w:rPr>
          <w:u w:val="single"/>
        </w:rPr>
        <w:t xml:space="preserve">the </w:t>
      </w:r>
      <w:r w:rsidRPr="00701678">
        <w:rPr>
          <w:rStyle w:val="Emphasis"/>
          <w:highlight w:val="green"/>
        </w:rPr>
        <w:t xml:space="preserve">atmosphere </w:t>
      </w:r>
      <w:r w:rsidRPr="00412A19">
        <w:rPr>
          <w:rStyle w:val="Emphasis"/>
        </w:rPr>
        <w:t>include</w:t>
      </w:r>
      <w:r w:rsidRPr="00412A19">
        <w:rPr>
          <w:u w:val="single"/>
        </w:rPr>
        <w:t xml:space="preserve">: • temporary effects such as </w:t>
      </w:r>
      <w:r w:rsidRPr="00412A19">
        <w:rPr>
          <w:rStyle w:val="Emphasis"/>
        </w:rPr>
        <w:t xml:space="preserve">clouds and water </w:t>
      </w:r>
      <w:proofErr w:type="spellStart"/>
      <w:r w:rsidRPr="00412A19">
        <w:rPr>
          <w:rStyle w:val="Emphasis"/>
        </w:rPr>
        <w:t>vapour</w:t>
      </w:r>
      <w:proofErr w:type="spellEnd"/>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701678">
        <w:rPr>
          <w:rStyle w:val="Emphasis"/>
          <w:highlight w:val="green"/>
        </w:rPr>
        <w:t>disturb</w:t>
      </w:r>
      <w:r w:rsidRPr="00701678">
        <w:rPr>
          <w:highlight w:val="green"/>
          <w:u w:val="single"/>
        </w:rPr>
        <w:t xml:space="preserve"> </w:t>
      </w:r>
      <w:r w:rsidRPr="00004BE9">
        <w:rPr>
          <w:u w:val="single"/>
        </w:rPr>
        <w:t xml:space="preserve">optical or </w:t>
      </w:r>
      <w:r w:rsidRPr="00701678">
        <w:rPr>
          <w:rStyle w:val="Emphasis"/>
          <w:highlight w:val="gree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701678">
        <w:rPr>
          <w:rStyle w:val="Emphasis"/>
          <w:highlight w:val="green"/>
        </w:rPr>
        <w:t>distorts</w:t>
      </w:r>
      <w:r w:rsidRPr="00701678">
        <w:rPr>
          <w:highlight w:val="green"/>
          <w:u w:val="single"/>
        </w:rPr>
        <w:t xml:space="preserve"> </w:t>
      </w:r>
      <w:r w:rsidRPr="00701678">
        <w:rPr>
          <w:rStyle w:val="Emphasis"/>
          <w:highlight w:val="green"/>
        </w:rPr>
        <w:t xml:space="preserve">radio </w:t>
      </w:r>
      <w:r w:rsidRPr="00412A19">
        <w:rPr>
          <w:rStyle w:val="Emphasis"/>
        </w:rPr>
        <w:t xml:space="preserve">or </w:t>
      </w:r>
      <w:r w:rsidRPr="00701678">
        <w:rPr>
          <w:rStyle w:val="Emphasis"/>
          <w:highlight w:val="green"/>
        </w:rPr>
        <w:t xml:space="preserve">optical wave </w:t>
      </w:r>
      <w:r w:rsidRPr="00412A19">
        <w:rPr>
          <w:rStyle w:val="Emphasis"/>
        </w:rPr>
        <w:t>fronts</w:t>
      </w:r>
      <w:r w:rsidRPr="00004BE9">
        <w:rPr>
          <w:u w:val="single"/>
        </w:rPr>
        <w:t xml:space="preserve">, thereby </w:t>
      </w:r>
      <w:r w:rsidRPr="00701678">
        <w:rPr>
          <w:rStyle w:val="Emphasis"/>
          <w:highlight w:val="green"/>
        </w:rPr>
        <w:t>severely degrading</w:t>
      </w:r>
      <w:r w:rsidRPr="00701678">
        <w:rPr>
          <w:highlight w:val="green"/>
          <w:u w:val="single"/>
        </w:rPr>
        <w:t xml:space="preserve"> </w:t>
      </w:r>
      <w:r w:rsidRPr="00004BE9">
        <w:rPr>
          <w:u w:val="single"/>
        </w:rPr>
        <w:t xml:space="preserve">the image </w:t>
      </w:r>
      <w:r w:rsidRPr="00701678">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w:t>
      </w:r>
      <w:proofErr w:type="gramStart"/>
      <w:r w:rsidRPr="00AA4515">
        <w:rPr>
          <w:sz w:val="16"/>
        </w:rPr>
        <w:t>a number of</w:t>
      </w:r>
      <w:proofErr w:type="gramEnd"/>
      <w:r w:rsidRPr="00AA4515">
        <w:rPr>
          <w:sz w:val="16"/>
        </w:rPr>
        <w:t xml:space="preserve">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701678">
        <w:rPr>
          <w:rStyle w:val="Emphasis"/>
          <w:highlight w:val="green"/>
        </w:rPr>
        <w:t>IceCube</w:t>
      </w:r>
      <w:proofErr w:type="spellEnd"/>
      <w:r w:rsidRPr="00412A19">
        <w:rPr>
          <w:rStyle w:val="Emphasis"/>
        </w:rPr>
        <w:t xml:space="preserve"> is the</w:t>
      </w:r>
      <w:r w:rsidRPr="00412A19">
        <w:rPr>
          <w:sz w:val="16"/>
        </w:rPr>
        <w:t xml:space="preserve"> world’s </w:t>
      </w:r>
      <w:r w:rsidRPr="00701678">
        <w:rPr>
          <w:rStyle w:val="Emphasis"/>
          <w:highlight w:val="green"/>
        </w:rPr>
        <w:t>largest</w:t>
      </w:r>
      <w:r w:rsidRPr="00412A19">
        <w:rPr>
          <w:rStyle w:val="Emphasis"/>
        </w:rPr>
        <w:t xml:space="preserve"> </w:t>
      </w:r>
      <w:r w:rsidRPr="00701678">
        <w:rPr>
          <w:rStyle w:val="Emphasis"/>
          <w:highlight w:val="green"/>
        </w:rPr>
        <w:t>neutrino</w:t>
      </w:r>
      <w:r w:rsidRPr="00412A19">
        <w:rPr>
          <w:rStyle w:val="Emphasis"/>
        </w:rPr>
        <w:t xml:space="preserve"> </w:t>
      </w:r>
      <w:r w:rsidRPr="00701678">
        <w:rPr>
          <w:rStyle w:val="Emphasis"/>
          <w:highlight w:val="gree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701678">
        <w:rPr>
          <w:rStyle w:val="Emphasis"/>
          <w:highlight w:val="green"/>
          <w:bdr w:val="single" w:sz="18" w:space="0" w:color="auto"/>
        </w:rPr>
        <w:t xml:space="preserve">Moon </w:t>
      </w:r>
      <w:r w:rsidRPr="00412A19">
        <w:rPr>
          <w:rStyle w:val="Emphasis"/>
          <w:bdr w:val="single" w:sz="18" w:space="0" w:color="auto"/>
        </w:rPr>
        <w:t xml:space="preserve">would be a logical </w:t>
      </w:r>
      <w:r w:rsidRPr="00701678">
        <w:rPr>
          <w:rStyle w:val="Emphasis"/>
          <w:highlight w:val="gree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w:t>
      </w:r>
      <w:proofErr w:type="gramStart"/>
      <w:r w:rsidRPr="00AA4515">
        <w:rPr>
          <w:sz w:val="16"/>
        </w:rPr>
        <w:t>needless to say that</w:t>
      </w:r>
      <w:proofErr w:type="gramEnd"/>
      <w:r w:rsidRPr="00AA4515">
        <w:rPr>
          <w:sz w:val="16"/>
        </w:rPr>
        <w:t xml:space="preserve">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701678">
        <w:rPr>
          <w:rStyle w:val="Emphasis"/>
          <w:highlight w:val="green"/>
          <w:bdr w:val="single" w:sz="18" w:space="0" w:color="auto"/>
        </w:rPr>
        <w:t xml:space="preserve">requires </w:t>
      </w:r>
      <w:r w:rsidRPr="00412A19">
        <w:rPr>
          <w:rStyle w:val="Emphasis"/>
          <w:bdr w:val="single" w:sz="18" w:space="0" w:color="auto"/>
        </w:rPr>
        <w:t xml:space="preserve">a </w:t>
      </w:r>
      <w:r w:rsidRPr="00701678">
        <w:rPr>
          <w:rStyle w:val="Emphasis"/>
          <w:highlight w:val="green"/>
          <w:bdr w:val="single" w:sz="18" w:space="0" w:color="auto"/>
        </w:rPr>
        <w:t>developed infrastructure</w:t>
      </w:r>
      <w:r w:rsidRPr="00701678">
        <w:rPr>
          <w:highlight w:val="green"/>
          <w:u w:val="single"/>
        </w:rPr>
        <w:t xml:space="preserve"> </w:t>
      </w:r>
      <w:r w:rsidRPr="00320BF9">
        <w:rPr>
          <w:u w:val="single"/>
        </w:rPr>
        <w:t xml:space="preserve">– something that would likely become available only in conjunction with human exploration of the Moon. Even then one </w:t>
      </w:r>
      <w:proofErr w:type="gramStart"/>
      <w:r w:rsidRPr="00320BF9">
        <w:rPr>
          <w:u w:val="single"/>
        </w:rPr>
        <w:t>has to</w:t>
      </w:r>
      <w:proofErr w:type="gramEnd"/>
      <w:r w:rsidRPr="00320BF9">
        <w:rPr>
          <w:u w:val="single"/>
        </w:rPr>
        <w:t xml:space="preserve">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701678">
        <w:rPr>
          <w:rStyle w:val="Emphasis"/>
          <w:highlight w:val="green"/>
        </w:rPr>
        <w:t>ISS</w:t>
      </w:r>
      <w:r w:rsidRPr="00320BF9">
        <w:rPr>
          <w:u w:val="single"/>
        </w:rPr>
        <w:t xml:space="preserve">), while having a well-developed infrastructure available, </w:t>
      </w:r>
      <w:r w:rsidRPr="00412A19">
        <w:rPr>
          <w:rStyle w:val="Emphasis"/>
        </w:rPr>
        <w:t xml:space="preserve">is </w:t>
      </w:r>
      <w:r w:rsidRPr="00701678">
        <w:rPr>
          <w:rStyle w:val="Emphasis"/>
          <w:highlight w:val="green"/>
        </w:rPr>
        <w:t xml:space="preserve">not </w:t>
      </w:r>
      <w:r w:rsidRPr="00412A19">
        <w:rPr>
          <w:rStyle w:val="Emphasis"/>
        </w:rPr>
        <w:t xml:space="preserve">used </w:t>
      </w:r>
      <w:r w:rsidRPr="00701678">
        <w:rPr>
          <w:rStyle w:val="Emphasis"/>
          <w:highlight w:val="green"/>
        </w:rPr>
        <w:t>for telescopes</w:t>
      </w:r>
      <w:r w:rsidRPr="00320BF9">
        <w:rPr>
          <w:u w:val="single"/>
        </w:rPr>
        <w:t xml:space="preserve">; its </w:t>
      </w:r>
      <w:r w:rsidRPr="00701678">
        <w:rPr>
          <w:rStyle w:val="Emphasis"/>
          <w:highlight w:val="green"/>
        </w:rPr>
        <w:t>small</w:t>
      </w:r>
      <w:r w:rsidRPr="00320BF9">
        <w:rPr>
          <w:u w:val="single"/>
        </w:rPr>
        <w:t xml:space="preserve">, relatively </w:t>
      </w:r>
      <w:r w:rsidRPr="00701678">
        <w:rPr>
          <w:rStyle w:val="Emphasis"/>
          <w:highlight w:val="green"/>
        </w:rPr>
        <w:t>unstable</w:t>
      </w:r>
      <w:r w:rsidRPr="00701678">
        <w:rPr>
          <w:highlight w:val="green"/>
          <w:u w:val="single"/>
        </w:rPr>
        <w:t xml:space="preserve"> </w:t>
      </w:r>
      <w:r w:rsidRPr="00320BF9">
        <w:rPr>
          <w:u w:val="single"/>
        </w:rPr>
        <w:t>platform in low Earth orbit (LEO) is simply too poor a telescope site to be competitive</w:t>
      </w:r>
      <w:r w:rsidRPr="00AA4515">
        <w:rPr>
          <w:sz w:val="16"/>
        </w:rPr>
        <w:t xml:space="preserve">. Hence, </w:t>
      </w:r>
      <w:proofErr w:type="gramStart"/>
      <w:r w:rsidRPr="00AA4515">
        <w:rPr>
          <w:sz w:val="16"/>
        </w:rPr>
        <w:t>the vast majority of</w:t>
      </w:r>
      <w:proofErr w:type="gramEnd"/>
      <w:r w:rsidRPr="00AA4515">
        <w:rPr>
          <w:sz w:val="16"/>
        </w:rPr>
        <w:t xml:space="preserve">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(Falcke et al., 2006; Livio,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701678">
        <w:rPr>
          <w:rStyle w:val="Emphasis"/>
          <w:highlight w:val="green"/>
        </w:rPr>
        <w:t>wide</w:t>
      </w:r>
      <w:r w:rsidRPr="00412A19">
        <w:rPr>
          <w:rStyle w:val="Emphasis"/>
        </w:rPr>
        <w:t xml:space="preserve"> </w:t>
      </w:r>
      <w:r w:rsidRPr="00701678">
        <w:rPr>
          <w:rStyle w:val="Emphasis"/>
          <w:highlight w:val="green"/>
        </w:rPr>
        <w:t xml:space="preserve">consensus </w:t>
      </w:r>
      <w:r w:rsidRPr="00412A19">
        <w:rPr>
          <w:rStyle w:val="Emphasis"/>
        </w:rPr>
        <w:t>that</w:t>
      </w:r>
      <w:r w:rsidRPr="00AA4515">
        <w:rPr>
          <w:sz w:val="16"/>
        </w:rPr>
        <w:t xml:space="preserve"> a </w:t>
      </w:r>
      <w:r w:rsidRPr="00412A19">
        <w:rPr>
          <w:rStyle w:val="Emphasis"/>
        </w:rPr>
        <w:t xml:space="preserve">low-frequency </w:t>
      </w:r>
      <w:r w:rsidRPr="00701678">
        <w:rPr>
          <w:rStyle w:val="Emphasis"/>
          <w:highlight w:val="green"/>
        </w:rPr>
        <w:t>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701678">
        <w:rPr>
          <w:rStyle w:val="Emphasis"/>
          <w:highlight w:val="green"/>
          <w:bdr w:val="single" w:sz="18" w:space="0" w:color="auto"/>
        </w:rPr>
        <w:t>highest priority</w:t>
      </w:r>
      <w:r w:rsidRPr="00AA4515">
        <w:rPr>
          <w:sz w:val="16"/>
        </w:rPr>
        <w:t xml:space="preserve"> (e.g., Jester and Falcke, 2009; Burns et al., 2009). Radio waves at these frequencies are seriously distorted by the </w:t>
      </w:r>
      <w:r w:rsidRPr="00412A19">
        <w:rPr>
          <w:rStyle w:val="Emphasis"/>
        </w:rPr>
        <w:t xml:space="preserve">Earth’s </w:t>
      </w:r>
      <w:r w:rsidRPr="00701678">
        <w:rPr>
          <w:rStyle w:val="Emphasis"/>
          <w:highlight w:val="gree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701678">
        <w:rPr>
          <w:rStyle w:val="Emphasis"/>
          <w:highlight w:val="green"/>
        </w:rPr>
        <w:t>absorbed</w:t>
      </w:r>
      <w:r w:rsidRPr="00AA4515">
        <w:rPr>
          <w:sz w:val="16"/>
        </w:rPr>
        <w:t xml:space="preserve"> </w:t>
      </w:r>
      <w:r w:rsidRPr="00AA4515">
        <w:rPr>
          <w:rStyle w:val="StyleUnderline"/>
        </w:rPr>
        <w:t>or reflected at</w:t>
      </w:r>
      <w:r w:rsidRPr="00AA4515">
        <w:rPr>
          <w:sz w:val="16"/>
        </w:rPr>
        <w:t xml:space="preserve"> </w:t>
      </w:r>
      <w:r w:rsidRPr="00701678">
        <w:rPr>
          <w:rStyle w:val="Emphasis"/>
          <w:highlight w:val="green"/>
        </w:rPr>
        <w:t>frequencies</w:t>
      </w:r>
      <w:r w:rsidRPr="00AA4515">
        <w:rPr>
          <w:sz w:val="16"/>
        </w:rPr>
        <w:t xml:space="preserve"> </w:t>
      </w:r>
      <w:r w:rsidRPr="00701678">
        <w:rPr>
          <w:rStyle w:val="Emphasis"/>
          <w:highlight w:val="green"/>
          <w:bdr w:val="single" w:sz="18" w:space="0" w:color="auto"/>
        </w:rPr>
        <w:t xml:space="preserve">below </w:t>
      </w:r>
      <w:r w:rsidRPr="00412A19">
        <w:rPr>
          <w:rStyle w:val="Emphasis"/>
          <w:bdr w:val="single" w:sz="18" w:space="0" w:color="auto"/>
        </w:rPr>
        <w:t>10-</w:t>
      </w:r>
      <w:r w:rsidRPr="00701678">
        <w:rPr>
          <w:rStyle w:val="Emphasis"/>
          <w:highlight w:val="green"/>
          <w:bdr w:val="single" w:sz="18" w:space="0" w:color="auto"/>
        </w:rPr>
        <w:t xml:space="preserve">30 </w:t>
      </w:r>
      <w:proofErr w:type="spellStart"/>
      <w:r w:rsidRPr="00701678">
        <w:rPr>
          <w:rStyle w:val="Emphasis"/>
          <w:highlight w:val="green"/>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701678">
        <w:rPr>
          <w:rStyle w:val="Emphasis"/>
          <w:highlight w:val="green"/>
          <w:bdr w:val="single" w:sz="18" w:space="0" w:color="auto"/>
        </w:rPr>
        <w:t>lunar</w:t>
      </w:r>
      <w:r w:rsidRPr="00412A19">
        <w:rPr>
          <w:rStyle w:val="Emphasis"/>
          <w:bdr w:val="single" w:sz="18" w:space="0" w:color="auto"/>
        </w:rPr>
        <w:t xml:space="preserve"> infrastructure </w:t>
      </w:r>
      <w:r w:rsidRPr="00701678">
        <w:rPr>
          <w:rStyle w:val="Emphasis"/>
          <w:highlight w:val="green"/>
          <w:bdr w:val="single" w:sz="18" w:space="0" w:color="auto"/>
        </w:rPr>
        <w:t xml:space="preserve">would </w:t>
      </w:r>
      <w:r w:rsidRPr="00412A19">
        <w:rPr>
          <w:rStyle w:val="Emphasis"/>
          <w:bdr w:val="single" w:sz="18" w:space="0" w:color="auto"/>
        </w:rPr>
        <w:t xml:space="preserve">greatly </w:t>
      </w:r>
      <w:r w:rsidRPr="00701678">
        <w:rPr>
          <w:rStyle w:val="Emphasis"/>
          <w:highlight w:val="green"/>
          <w:bdr w:val="single" w:sz="18" w:space="0" w:color="auto"/>
        </w:rPr>
        <w:t xml:space="preserve">benefit </w:t>
      </w:r>
      <w:r w:rsidRPr="00412A19">
        <w:rPr>
          <w:rStyle w:val="Emphasis"/>
          <w:bdr w:val="single" w:sz="18" w:space="0" w:color="auto"/>
        </w:rPr>
        <w:t xml:space="preserve">its </w:t>
      </w:r>
      <w:r w:rsidRPr="00701678">
        <w:rPr>
          <w:rStyle w:val="Emphasis"/>
          <w:highlight w:val="green"/>
          <w:bdr w:val="single" w:sz="18" w:space="0" w:color="auto"/>
        </w:rPr>
        <w:t>exploration</w:t>
      </w:r>
      <w:r w:rsidRPr="00AA4515">
        <w:rPr>
          <w:sz w:val="16"/>
        </w:rPr>
        <w:t xml:space="preserve">. Of </w:t>
      </w:r>
      <w:proofErr w:type="gramStart"/>
      <w:r w:rsidRPr="00AA4515">
        <w:rPr>
          <w:sz w:val="16"/>
        </w:rPr>
        <w:t>particular relevance</w:t>
      </w:r>
      <w:proofErr w:type="gramEnd"/>
      <w:r w:rsidRPr="00AA4515">
        <w:rPr>
          <w:sz w:val="16"/>
        </w:rPr>
        <w:t xml:space="preserv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29A09EB4" w14:textId="77777777" w:rsidR="003C72A3" w:rsidRDefault="003C72A3" w:rsidP="003C72A3">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11F527A0" w14:textId="77777777" w:rsidR="003C72A3" w:rsidRPr="00DB6AEB" w:rsidRDefault="003C72A3" w:rsidP="003C72A3">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04FDDC80" w14:textId="77777777" w:rsidR="003C72A3" w:rsidRPr="001E4C04" w:rsidRDefault="003C72A3" w:rsidP="003C72A3">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701678">
        <w:rPr>
          <w:rStyle w:val="Emphasis"/>
          <w:highlight w:val="green"/>
        </w:rPr>
        <w:t>the</w:t>
      </w:r>
      <w:r w:rsidRPr="00701678">
        <w:rPr>
          <w:rStyle w:val="StyleUnderline"/>
          <w:highlight w:val="green"/>
        </w:rPr>
        <w:t xml:space="preserve"> </w:t>
      </w:r>
      <w:r w:rsidRPr="00216297">
        <w:rPr>
          <w:rStyle w:val="StyleUnderline"/>
        </w:rPr>
        <w:t xml:space="preserve">ultimate </w:t>
      </w:r>
      <w:r w:rsidRPr="00701678">
        <w:rPr>
          <w:rStyle w:val="Emphasis"/>
          <w:highlight w:val="green"/>
        </w:rPr>
        <w:t>future of neutrino astronomy</w:t>
      </w:r>
      <w:r w:rsidRPr="00701678">
        <w:rPr>
          <w:rStyle w:val="StyleUnderline"/>
          <w:highlight w:val="green"/>
        </w:rPr>
        <w:t xml:space="preserve"> </w:t>
      </w:r>
      <w:r w:rsidRPr="00216297">
        <w:rPr>
          <w:rStyle w:val="StyleUnderline"/>
        </w:rPr>
        <w:t xml:space="preserve">in the 21st Century </w:t>
      </w:r>
      <w:r w:rsidRPr="00701678">
        <w:rPr>
          <w:rStyle w:val="Emphasis"/>
          <w:highlight w:val="green"/>
        </w:rPr>
        <w:t>may</w:t>
      </w:r>
      <w:r w:rsidRPr="00701678">
        <w:rPr>
          <w:rStyle w:val="StyleUnderline"/>
          <w:highlight w:val="green"/>
        </w:rPr>
        <w:t xml:space="preserve"> </w:t>
      </w:r>
      <w:r w:rsidRPr="00701678">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701678">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701678">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701678">
        <w:rPr>
          <w:rStyle w:val="Emphasis"/>
          <w:highlight w:val="green"/>
        </w:rPr>
        <w:t>Earth's stratosphere</w:t>
      </w:r>
      <w:r w:rsidRPr="00701678">
        <w:rPr>
          <w:rStyle w:val="StyleUnderline"/>
          <w:highlight w:val="gree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w:t>
      </w:r>
      <w:proofErr w:type="gramStart"/>
      <w:r w:rsidRPr="00216297">
        <w:rPr>
          <w:rStyle w:val="StyleUnderline"/>
        </w:rPr>
        <w:t>both of these</w:t>
      </w:r>
      <w:proofErr w:type="gramEnd"/>
      <w:r w:rsidRPr="00216297">
        <w:rPr>
          <w:rStyle w:val="StyleUnderline"/>
        </w:rPr>
        <w:t xml:space="preserve"> cases if its backgrounds are appreciably lower as they appear to be.</w:t>
      </w:r>
      <w:r w:rsidRPr="001E4C04">
        <w:rPr>
          <w:sz w:val="16"/>
        </w:rPr>
        <w:t xml:space="preserve"> </w:t>
      </w:r>
      <w:r w:rsidRPr="00216297">
        <w:rPr>
          <w:rStyle w:val="StyleUnderline"/>
        </w:rPr>
        <w:t xml:space="preserve">The </w:t>
      </w:r>
      <w:r w:rsidRPr="003843A1">
        <w:rPr>
          <w:rStyle w:val="Emphasis"/>
        </w:rPr>
        <w:t xml:space="preserve">proposal for a </w:t>
      </w:r>
      <w:r w:rsidRPr="00701678">
        <w:rPr>
          <w:rStyle w:val="Emphasis"/>
          <w:highlight w:val="green"/>
        </w:rPr>
        <w:t>neutrino detector at a lunar base</w:t>
      </w:r>
      <w:r w:rsidRPr="00216297">
        <w:rPr>
          <w:rStyle w:val="StyleUnderline"/>
        </w:rPr>
        <w:t xml:space="preserve">, then, </w:t>
      </w:r>
      <w:r w:rsidRPr="00701678">
        <w:rPr>
          <w:rStyle w:val="Emphasis"/>
          <w:highlight w:val="green"/>
        </w:rPr>
        <w:t>represents</w:t>
      </w:r>
      <w:r w:rsidRPr="00701678">
        <w:rPr>
          <w:rStyle w:val="StyleUnderline"/>
          <w:highlight w:val="green"/>
        </w:rPr>
        <w:t xml:space="preserve"> </w:t>
      </w:r>
      <w:r w:rsidRPr="00216297">
        <w:rPr>
          <w:rStyle w:val="StyleUnderline"/>
        </w:rPr>
        <w:t xml:space="preserve">an important </w:t>
      </w:r>
      <w:r w:rsidRPr="00701678">
        <w:rPr>
          <w:rStyle w:val="Emphasis"/>
          <w:highlight w:val="green"/>
        </w:rPr>
        <w:t>shift in emphasis towards</w:t>
      </w:r>
      <w:r w:rsidRPr="00701678">
        <w:rPr>
          <w:rStyle w:val="StyleUnderline"/>
          <w:highlight w:val="green"/>
        </w:rPr>
        <w:t xml:space="preserve"> </w:t>
      </w:r>
      <w:r w:rsidRPr="00216297">
        <w:rPr>
          <w:rStyle w:val="StyleUnderline"/>
        </w:rPr>
        <w:t xml:space="preserve">fundamental </w:t>
      </w:r>
      <w:r w:rsidRPr="00701678">
        <w:rPr>
          <w:rStyle w:val="Emphasis"/>
          <w:highlight w:val="green"/>
        </w:rPr>
        <w:t>physics research in space</w:t>
      </w:r>
      <w:r w:rsidRPr="00216297">
        <w:rPr>
          <w:rStyle w:val="StyleUnderline"/>
        </w:rPr>
        <w:t xml:space="preserve">, </w:t>
      </w:r>
      <w:r w:rsidRPr="00701678">
        <w:rPr>
          <w:rStyle w:val="Emphasis"/>
          <w:highlight w:val="green"/>
          <w:bdr w:val="single" w:sz="18" w:space="0" w:color="auto"/>
        </w:rPr>
        <w:t>as a part of NASA's initiative</w:t>
      </w:r>
      <w:r w:rsidRPr="00701678">
        <w:rPr>
          <w:rStyle w:val="StyleUnderline"/>
          <w:highlight w:val="green"/>
        </w:rPr>
        <w:t xml:space="preserve"> </w:t>
      </w:r>
      <w:r w:rsidRPr="00701678">
        <w:rPr>
          <w:rStyle w:val="Emphasis"/>
          <w:highlight w:val="green"/>
        </w:rPr>
        <w:t>to re-establish</w:t>
      </w:r>
      <w:r w:rsidRPr="00701678">
        <w:rPr>
          <w:rStyle w:val="StyleUnderline"/>
          <w:highlight w:val="green"/>
        </w:rPr>
        <w:t xml:space="preserve"> </w:t>
      </w:r>
      <w:r w:rsidRPr="00701678">
        <w:rPr>
          <w:rStyle w:val="Emphasis"/>
          <w:highlight w:val="green"/>
          <w:bdr w:val="single" w:sz="18" w:space="0" w:color="auto"/>
        </w:rPr>
        <w:t>a permanent presence on the Moon.</w:t>
      </w:r>
      <w:r w:rsidRPr="00701678">
        <w:rPr>
          <w:sz w:val="16"/>
          <w:highlight w:val="green"/>
        </w:rPr>
        <w:t xml:space="preserve"> </w:t>
      </w:r>
      <w:r w:rsidRPr="001E4C04">
        <w:rPr>
          <w:sz w:val="16"/>
        </w:rPr>
        <w:t xml:space="preserve">Such a </w:t>
      </w:r>
      <w:r w:rsidRPr="00216297">
        <w:rPr>
          <w:rStyle w:val="StyleUnderline"/>
        </w:rPr>
        <w:t xml:space="preserve">detector would </w:t>
      </w:r>
      <w:r w:rsidRPr="00701678">
        <w:rPr>
          <w:rStyle w:val="Emphasis"/>
          <w:highlight w:val="green"/>
        </w:rPr>
        <w:t>bolster</w:t>
      </w:r>
      <w:r w:rsidRPr="00701678">
        <w:rPr>
          <w:rStyle w:val="StyleUnderline"/>
          <w:highlight w:val="green"/>
        </w:rPr>
        <w:t xml:space="preserve"> </w:t>
      </w:r>
      <w:r w:rsidRPr="00216297">
        <w:rPr>
          <w:rStyle w:val="StyleUnderline"/>
        </w:rPr>
        <w:t xml:space="preserve">not only the </w:t>
      </w:r>
      <w:r w:rsidRPr="00701678">
        <w:rPr>
          <w:rStyle w:val="Emphasis"/>
          <w:highlight w:val="green"/>
        </w:rPr>
        <w:t>science</w:t>
      </w:r>
      <w:r w:rsidRPr="00701678">
        <w:rPr>
          <w:rStyle w:val="StyleUnderline"/>
          <w:highlight w:val="green"/>
        </w:rPr>
        <w:t xml:space="preserve"> </w:t>
      </w:r>
      <w:r w:rsidRPr="00701678">
        <w:rPr>
          <w:rStyle w:val="Emphasis"/>
          <w:highlight w:val="green"/>
        </w:rPr>
        <w:t>of neutrino</w:t>
      </w:r>
      <w:r w:rsidRPr="00701678">
        <w:rPr>
          <w:rStyle w:val="StyleUnderline"/>
          <w:highlight w:val="green"/>
        </w:rPr>
        <w:t xml:space="preserve"> </w:t>
      </w:r>
      <w:r w:rsidRPr="00216297">
        <w:rPr>
          <w:rStyle w:val="StyleUnderline"/>
        </w:rPr>
        <w:t xml:space="preserve">astronomy and its role in basic astrophysics as a neutrino </w:t>
      </w:r>
      <w:proofErr w:type="gramStart"/>
      <w:r w:rsidRPr="00216297">
        <w:rPr>
          <w:rStyle w:val="StyleUnderline"/>
        </w:rPr>
        <w:t>telescope, but</w:t>
      </w:r>
      <w:proofErr w:type="gramEnd"/>
      <w:r w:rsidRPr="00216297">
        <w:rPr>
          <w:rStyle w:val="StyleUnderline"/>
        </w:rPr>
        <w:t xml:space="preserve"> would also enhance our fundamental understanding of the </w:t>
      </w:r>
      <w:r w:rsidRPr="00701678">
        <w:rPr>
          <w:rStyle w:val="Emphasis"/>
          <w:highlight w:val="green"/>
        </w:rPr>
        <w:t>physics</w:t>
      </w:r>
      <w:r w:rsidRPr="00701678">
        <w:rPr>
          <w:rStyle w:val="StyleUnderline"/>
          <w:highlight w:val="gree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701678">
        <w:rPr>
          <w:rStyle w:val="Emphasis"/>
          <w:highlight w:val="green"/>
        </w:rPr>
        <w:t>scientific experiment candidates for a lunar outpost</w:t>
      </w:r>
      <w:r w:rsidRPr="00216297">
        <w:rPr>
          <w:rStyle w:val="Emphasis"/>
        </w:rPr>
        <w:t xml:space="preserve">, in fact, </w:t>
      </w:r>
      <w:r w:rsidRPr="00701678">
        <w:rPr>
          <w:rStyle w:val="Emphasis"/>
          <w:highlight w:val="green"/>
        </w:rPr>
        <w:t xml:space="preserve">includes </w:t>
      </w:r>
      <w:r w:rsidRPr="00216297">
        <w:rPr>
          <w:rStyle w:val="Emphasis"/>
        </w:rPr>
        <w:t xml:space="preserve">a </w:t>
      </w:r>
      <w:r w:rsidRPr="00701678">
        <w:rPr>
          <w:rStyle w:val="Emphasis"/>
          <w:highlight w:val="green"/>
          <w:bdr w:val="single" w:sz="18" w:space="0" w:color="auto"/>
        </w:rPr>
        <w:t>lunar neutrino telescope</w:t>
      </w:r>
      <w:r w:rsidRPr="00701678">
        <w:rPr>
          <w:rStyle w:val="Emphasis"/>
          <w:highlight w:val="gree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[3,S],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701678">
        <w:rPr>
          <w:rStyle w:val="Emphasis"/>
          <w:highlight w:val="green"/>
        </w:rPr>
        <w:t>Moon</w:t>
      </w:r>
      <w:r w:rsidRPr="00216297">
        <w:rPr>
          <w:rStyle w:val="StyleUnderline"/>
        </w:rPr>
        <w:t xml:space="preserve">, on the other hand, clearly </w:t>
      </w:r>
      <w:r w:rsidRPr="00701678">
        <w:rPr>
          <w:rStyle w:val="Emphasis"/>
          <w:highlight w:val="green"/>
        </w:rPr>
        <w:t>has advantages</w:t>
      </w:r>
      <w:r w:rsidRPr="00701678">
        <w:rPr>
          <w:rStyle w:val="StyleUnderline"/>
          <w:highlight w:val="green"/>
        </w:rPr>
        <w:t xml:space="preserve"> </w:t>
      </w:r>
      <w:r w:rsidRPr="00216297">
        <w:rPr>
          <w:rStyle w:val="StyleUnderline"/>
        </w:rPr>
        <w:t xml:space="preserve">illustrated in Figure 1 due to the </w:t>
      </w:r>
      <w:r w:rsidRPr="00701678">
        <w:rPr>
          <w:rStyle w:val="Emphasis"/>
          <w:highlight w:val="green"/>
        </w:rPr>
        <w:t>lack of</w:t>
      </w:r>
      <w:r w:rsidRPr="00216297">
        <w:rPr>
          <w:rStyle w:val="StyleUnderline"/>
        </w:rPr>
        <w:t xml:space="preserve"> in situ </w:t>
      </w:r>
      <w:r w:rsidRPr="00701678">
        <w:rPr>
          <w:rStyle w:val="Emphasis"/>
          <w:highlight w:val="green"/>
        </w:rPr>
        <w:t>atmospheric neutrinos</w:t>
      </w:r>
      <w:r w:rsidRPr="00701678">
        <w:rPr>
          <w:rStyle w:val="StyleUnderline"/>
          <w:highlight w:val="green"/>
        </w:rPr>
        <w:t xml:space="preserve"> </w:t>
      </w:r>
      <w:r w:rsidRPr="00216297">
        <w:rPr>
          <w:rStyle w:val="StyleUnderline"/>
        </w:rPr>
        <w:t xml:space="preserve">[6,9] and the </w:t>
      </w:r>
      <w:r w:rsidRPr="00701678">
        <w:rPr>
          <w:rStyle w:val="Emphasis"/>
          <w:highlight w:val="green"/>
        </w:rPr>
        <w:t>absence of nuclear reactor antineutrino</w:t>
      </w:r>
      <w:r w:rsidRPr="00701678">
        <w:rPr>
          <w:rStyle w:val="StyleUnderline"/>
          <w:highlight w:val="gree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1A00D6E5" w14:textId="77777777" w:rsidR="003C72A3" w:rsidRPr="00F06024" w:rsidRDefault="003C72A3" w:rsidP="003C72A3">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2D40D21B" w14:textId="77777777" w:rsidR="003C72A3" w:rsidRPr="00D06C87" w:rsidRDefault="003C72A3" w:rsidP="003C72A3">
      <w:r w:rsidRPr="00F06024">
        <w:rPr>
          <w:rStyle w:val="Style13ptBold"/>
        </w:rPr>
        <w:t>Lee 20</w:t>
      </w:r>
      <w:r>
        <w:t xml:space="preserve"> Thomas Lee </w:t>
      </w:r>
      <w:r w:rsidRPr="00F06024">
        <w:t>"Can tiny, invisible particles help stop the spread of nuclear weapons?"</w:t>
      </w:r>
      <w:r>
        <w:t xml:space="preserve"> </w:t>
      </w:r>
      <w:hyperlink r:id="rId10"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2AC91127" w14:textId="77777777" w:rsidR="003C72A3" w:rsidRPr="00055F1F" w:rsidRDefault="003C72A3" w:rsidP="003C72A3">
      <w:pPr>
        <w:rPr>
          <w:sz w:val="16"/>
        </w:rPr>
      </w:pPr>
      <w:r w:rsidRPr="00055F1F">
        <w:rPr>
          <w:sz w:val="16"/>
        </w:rPr>
        <w:t xml:space="preserve">The </w:t>
      </w:r>
      <w:r w:rsidRPr="00701678">
        <w:rPr>
          <w:rStyle w:val="Emphasis"/>
          <w:highlight w:val="green"/>
        </w:rPr>
        <w:t xml:space="preserve">key to preventing </w:t>
      </w:r>
      <w:r w:rsidRPr="00AC1DAA">
        <w:rPr>
          <w:rStyle w:val="Emphasis"/>
        </w:rPr>
        <w:t xml:space="preserve">nuclear </w:t>
      </w:r>
      <w:r w:rsidRPr="00701678">
        <w:rPr>
          <w:rStyle w:val="Emphasis"/>
          <w:highlight w:val="green"/>
        </w:rPr>
        <w:t>prolif</w:t>
      </w:r>
      <w:r w:rsidRPr="00AC1DAA">
        <w:rPr>
          <w:rStyle w:val="Emphasis"/>
        </w:rPr>
        <w:t>eration</w:t>
      </w:r>
      <w:r w:rsidRPr="00AC1DAA">
        <w:rPr>
          <w:sz w:val="16"/>
        </w:rPr>
        <w:t xml:space="preserve"> </w:t>
      </w:r>
      <w:r w:rsidRPr="00AC1DAA">
        <w:rPr>
          <w:rStyle w:val="Emphasis"/>
        </w:rPr>
        <w:t xml:space="preserve">may </w:t>
      </w:r>
      <w:r w:rsidRPr="00701678">
        <w:rPr>
          <w:rStyle w:val="Emphasis"/>
          <w:highlight w:val="green"/>
        </w:rPr>
        <w:t>depend on</w:t>
      </w:r>
      <w:r w:rsidRPr="00701678">
        <w:rPr>
          <w:sz w:val="16"/>
          <w:highlight w:val="gree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701678">
        <w:rPr>
          <w:rStyle w:val="Emphasis"/>
          <w:highlight w:val="gree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701678">
        <w:rPr>
          <w:rStyle w:val="Emphasis"/>
          <w:highlight w:val="green"/>
        </w:rPr>
        <w:t>tech</w:t>
      </w:r>
      <w:r w:rsidRPr="00AC1DAA">
        <w:rPr>
          <w:rStyle w:val="Emphasis"/>
        </w:rPr>
        <w:t>nology</w:t>
      </w:r>
      <w:r w:rsidRPr="00701678">
        <w:rPr>
          <w:rStyle w:val="Emphasis"/>
          <w:highlight w:val="green"/>
        </w:rPr>
        <w:t xml:space="preserve"> that</w:t>
      </w:r>
      <w:r w:rsidRPr="00701678">
        <w:rPr>
          <w:rStyle w:val="StyleUnderline"/>
          <w:highlight w:val="green"/>
        </w:rPr>
        <w:t xml:space="preserve"> </w:t>
      </w:r>
      <w:r w:rsidRPr="001E4C04">
        <w:rPr>
          <w:rStyle w:val="StyleUnderline"/>
        </w:rPr>
        <w:t xml:space="preserve">can </w:t>
      </w:r>
      <w:r w:rsidRPr="00701678">
        <w:rPr>
          <w:rStyle w:val="Emphasis"/>
          <w:highlight w:val="green"/>
        </w:rPr>
        <w:t>spot</w:t>
      </w:r>
      <w:r w:rsidRPr="00701678">
        <w:rPr>
          <w:rStyle w:val="StyleUnderline"/>
          <w:highlight w:val="green"/>
        </w:rPr>
        <w:t xml:space="preserve"> </w:t>
      </w:r>
      <w:r w:rsidRPr="001E4C04">
        <w:rPr>
          <w:rStyle w:val="StyleUnderline"/>
        </w:rPr>
        <w:t xml:space="preserve">those elusive </w:t>
      </w:r>
      <w:r w:rsidRPr="00701678">
        <w:rPr>
          <w:rStyle w:val="Emphasis"/>
          <w:highlight w:val="green"/>
        </w:rPr>
        <w:t>subatomic particles</w:t>
      </w:r>
      <w:r w:rsidRPr="00701678">
        <w:rPr>
          <w:rStyle w:val="StyleUnderline"/>
          <w:highlight w:val="green"/>
        </w:rPr>
        <w:t xml:space="preserve"> </w:t>
      </w:r>
      <w:r w:rsidRPr="00701678">
        <w:rPr>
          <w:rStyle w:val="Emphasis"/>
          <w:highlight w:val="green"/>
        </w:rPr>
        <w:t>and</w:t>
      </w:r>
      <w:r w:rsidRPr="001E4C04">
        <w:rPr>
          <w:rStyle w:val="StyleUnderline"/>
        </w:rPr>
        <w:t xml:space="preserve">, in doing so, </w:t>
      </w:r>
      <w:r w:rsidRPr="00701678">
        <w:rPr>
          <w:rStyle w:val="Emphasis"/>
          <w:highlight w:val="green"/>
        </w:rPr>
        <w:t>alert</w:t>
      </w:r>
      <w:r w:rsidRPr="00701678">
        <w:rPr>
          <w:rStyle w:val="StyleUnderline"/>
          <w:highlight w:val="green"/>
        </w:rPr>
        <w:t xml:space="preserve"> </w:t>
      </w:r>
      <w:r w:rsidRPr="001E4C04">
        <w:rPr>
          <w:rStyle w:val="StyleUnderline"/>
        </w:rPr>
        <w:t xml:space="preserve">international </w:t>
      </w:r>
      <w:r w:rsidRPr="00701678">
        <w:rPr>
          <w:rStyle w:val="Emphasis"/>
          <w:highlight w:val="green"/>
        </w:rPr>
        <w:t>authorities to</w:t>
      </w:r>
      <w:r w:rsidRPr="00701678">
        <w:rPr>
          <w:rStyle w:val="StyleUnderline"/>
          <w:highlight w:val="green"/>
        </w:rPr>
        <w:t xml:space="preserve"> </w:t>
      </w:r>
      <w:r w:rsidRPr="001E4C04">
        <w:rPr>
          <w:rStyle w:val="StyleUnderline"/>
        </w:rPr>
        <w:t xml:space="preserve">the </w:t>
      </w:r>
      <w:r w:rsidRPr="00701678">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701678">
        <w:rPr>
          <w:rStyle w:val="Emphasis"/>
          <w:highlight w:val="green"/>
        </w:rPr>
        <w:t>monitor</w:t>
      </w:r>
      <w:r w:rsidRPr="00701678">
        <w:rPr>
          <w:rStyle w:val="StyleUnderline"/>
          <w:highlight w:val="green"/>
        </w:rPr>
        <w:t xml:space="preserve"> </w:t>
      </w:r>
      <w:r w:rsidRPr="001E4C04">
        <w:rPr>
          <w:rStyle w:val="StyleUnderline"/>
        </w:rPr>
        <w:t xml:space="preserve">the </w:t>
      </w:r>
      <w:r w:rsidRPr="00701678">
        <w:rPr>
          <w:rStyle w:val="Emphasis"/>
          <w:highlight w:val="green"/>
        </w:rPr>
        <w:t>plutonium</w:t>
      </w:r>
      <w:r w:rsidRPr="00701678">
        <w:rPr>
          <w:rStyle w:val="StyleUnderline"/>
          <w:highlight w:val="green"/>
        </w:rPr>
        <w:t xml:space="preserve"> </w:t>
      </w:r>
      <w:r w:rsidRPr="00701678">
        <w:rPr>
          <w:rStyle w:val="Emphasis"/>
          <w:highlight w:val="green"/>
        </w:rPr>
        <w:t>content</w:t>
      </w:r>
      <w:r w:rsidRPr="00701678">
        <w:rPr>
          <w:rStyle w:val="StyleUnderline"/>
          <w:highlight w:val="green"/>
        </w:rPr>
        <w:t xml:space="preserve"> </w:t>
      </w:r>
      <w:r w:rsidRPr="001E4C04">
        <w:rPr>
          <w:rStyle w:val="StyleUnderline"/>
        </w:rPr>
        <w:t xml:space="preserve">in a nuclear reactor </w:t>
      </w:r>
      <w:r w:rsidRPr="00701678">
        <w:rPr>
          <w:rStyle w:val="Emphasis"/>
          <w:highlight w:val="green"/>
          <w:bdr w:val="single" w:sz="18" w:space="0" w:color="auto"/>
        </w:rPr>
        <w:t>in real time</w:t>
      </w:r>
      <w:r w:rsidRPr="00701678">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701678">
        <w:rPr>
          <w:rStyle w:val="Emphasis"/>
          <w:highlight w:val="green"/>
        </w:rPr>
        <w:t>such tech</w:t>
      </w:r>
      <w:r w:rsidRPr="00AC1DAA">
        <w:rPr>
          <w:rStyle w:val="Emphasis"/>
        </w:rPr>
        <w:t xml:space="preserve">nology </w:t>
      </w:r>
      <w:r w:rsidRPr="00701678">
        <w:rPr>
          <w:rStyle w:val="Emphasis"/>
          <w:highlight w:val="green"/>
        </w:rPr>
        <w:t>deployed</w:t>
      </w:r>
      <w:r w:rsidRPr="00701678">
        <w:rPr>
          <w:rStyle w:val="StyleUnderline"/>
          <w:highlight w:val="green"/>
        </w:rPr>
        <w:t xml:space="preserve"> </w:t>
      </w:r>
      <w:r w:rsidRPr="001E4C04">
        <w:rPr>
          <w:rStyle w:val="StyleUnderline"/>
        </w:rPr>
        <w:t xml:space="preserve">outside nuclear reactors </w:t>
      </w:r>
      <w:r w:rsidRPr="00701678">
        <w:rPr>
          <w:rStyle w:val="Emphasis"/>
          <w:highlight w:val="gree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701678">
        <w:rPr>
          <w:rStyle w:val="Emphasis"/>
          <w:highlight w:val="green"/>
        </w:rPr>
        <w:t>ensur</w:t>
      </w:r>
      <w:r w:rsidRPr="00AC1DAA">
        <w:rPr>
          <w:rStyle w:val="Emphasis"/>
        </w:rPr>
        <w:t>ing</w:t>
      </w:r>
      <w:r w:rsidRPr="00AC1DAA">
        <w:rPr>
          <w:rStyle w:val="StyleUnderline"/>
        </w:rPr>
        <w:t xml:space="preserve"> t</w:t>
      </w:r>
      <w:r w:rsidRPr="001E4C04">
        <w:rPr>
          <w:rStyle w:val="StyleUnderline"/>
        </w:rPr>
        <w:t xml:space="preserve">hat </w:t>
      </w:r>
      <w:r w:rsidRPr="00701678">
        <w:rPr>
          <w:rStyle w:val="Emphasis"/>
          <w:highlight w:val="green"/>
        </w:rPr>
        <w:t>countries</w:t>
      </w:r>
      <w:r w:rsidRPr="00701678">
        <w:rPr>
          <w:rStyle w:val="StyleUnderline"/>
          <w:highlight w:val="green"/>
        </w:rPr>
        <w:t xml:space="preserve"> </w:t>
      </w:r>
      <w:r w:rsidRPr="00701678">
        <w:rPr>
          <w:rStyle w:val="Emphasis"/>
          <w:highlight w:val="green"/>
        </w:rPr>
        <w:t xml:space="preserve">are not </w:t>
      </w:r>
      <w:r w:rsidRPr="00701678">
        <w:rPr>
          <w:rStyle w:val="Emphasis"/>
          <w:highlight w:val="green"/>
          <w:bdr w:val="single" w:sz="18" w:space="0" w:color="auto"/>
        </w:rPr>
        <w:t>making weapons-related material</w:t>
      </w:r>
      <w:r w:rsidRPr="00701678">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701678">
        <w:rPr>
          <w:rStyle w:val="Emphasis"/>
          <w:highlight w:val="green"/>
        </w:rPr>
        <w:t>finding neutrinos</w:t>
      </w:r>
      <w:r w:rsidRPr="00701678">
        <w:rPr>
          <w:rStyle w:val="StyleUnderline"/>
          <w:highlight w:val="green"/>
        </w:rPr>
        <w:t xml:space="preserve"> </w:t>
      </w:r>
      <w:r w:rsidRPr="001E4C04">
        <w:rPr>
          <w:rStyle w:val="StyleUnderline"/>
        </w:rPr>
        <w:t xml:space="preserve">in water </w:t>
      </w:r>
      <w:r w:rsidRPr="00701678">
        <w:rPr>
          <w:rStyle w:val="Emphasis"/>
          <w:highlight w:val="green"/>
          <w:bdr w:val="single" w:sz="18" w:space="0" w:color="auto"/>
        </w:rPr>
        <w:t xml:space="preserve">is still </w:t>
      </w:r>
      <w:proofErr w:type="gramStart"/>
      <w:r w:rsidRPr="00AC1DAA">
        <w:rPr>
          <w:rStyle w:val="Emphasis"/>
          <w:bdr w:val="single" w:sz="18" w:space="0" w:color="auto"/>
        </w:rPr>
        <w:t xml:space="preserve">pretty </w:t>
      </w:r>
      <w:r w:rsidRPr="00701678">
        <w:rPr>
          <w:rStyle w:val="Emphasis"/>
          <w:highlight w:val="green"/>
          <w:bdr w:val="single" w:sz="18" w:space="0" w:color="auto"/>
        </w:rPr>
        <w:t>hard</w:t>
      </w:r>
      <w:proofErr w:type="gramEnd"/>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701678">
        <w:rPr>
          <w:rStyle w:val="Emphasis"/>
          <w:highlight w:val="green"/>
        </w:rPr>
        <w:t>line between civilian and military use of nuc</w:t>
      </w:r>
      <w:r w:rsidRPr="00AC1DAA">
        <w:rPr>
          <w:rStyle w:val="Emphasis"/>
        </w:rPr>
        <w:t xml:space="preserve">lear energy </w:t>
      </w:r>
      <w:r w:rsidRPr="00701678">
        <w:rPr>
          <w:rStyle w:val="Emphasis"/>
          <w:highlight w:val="gree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w:t>
      </w:r>
      <w:proofErr w:type="gramStart"/>
      <w:r w:rsidRPr="00055F1F">
        <w:rPr>
          <w:sz w:val="16"/>
        </w:rPr>
        <w:t>actually pretty</w:t>
      </w:r>
      <w:proofErr w:type="gramEnd"/>
      <w:r w:rsidRPr="00055F1F">
        <w:rPr>
          <w:sz w:val="16"/>
        </w:rPr>
        <w:t xml:space="preserve">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701678">
        <w:rPr>
          <w:rStyle w:val="Emphasis"/>
          <w:highlight w:val="green"/>
        </w:rPr>
        <w:t>dual-use</w:t>
      </w:r>
      <w:r w:rsidRPr="00B26A19">
        <w:rPr>
          <w:rStyle w:val="StyleUnderline"/>
        </w:rPr>
        <w:t xml:space="preserve">” capabilities of nuclear reactors </w:t>
      </w:r>
      <w:r w:rsidRPr="00701678">
        <w:rPr>
          <w:rStyle w:val="Emphasis"/>
          <w:highlight w:val="green"/>
        </w:rPr>
        <w:t>presents a</w:t>
      </w:r>
      <w:r w:rsidRPr="00701678">
        <w:rPr>
          <w:rStyle w:val="StyleUnderline"/>
          <w:highlight w:val="green"/>
        </w:rPr>
        <w:t xml:space="preserve"> </w:t>
      </w:r>
      <w:r w:rsidRPr="00B26A19">
        <w:rPr>
          <w:rStyle w:val="StyleUnderline"/>
        </w:rPr>
        <w:t xml:space="preserve">significant </w:t>
      </w:r>
      <w:r w:rsidRPr="00701678">
        <w:rPr>
          <w:rStyle w:val="Emphasis"/>
          <w:highlight w:val="green"/>
        </w:rPr>
        <w:t>challenge</w:t>
      </w:r>
      <w:r w:rsidRPr="00701678">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701678">
        <w:rPr>
          <w:rStyle w:val="Emphasis"/>
          <w:highlight w:val="green"/>
        </w:rPr>
        <w:t>neutrino</w:t>
      </w:r>
      <w:r w:rsidRPr="00701678">
        <w:rPr>
          <w:rStyle w:val="StyleUnderline"/>
          <w:highlight w:val="green"/>
        </w:rPr>
        <w:t xml:space="preserve"> </w:t>
      </w:r>
      <w:r w:rsidRPr="00701678">
        <w:rPr>
          <w:rStyle w:val="Emphasis"/>
          <w:highlight w:val="gree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701678">
        <w:rPr>
          <w:rStyle w:val="Emphasis"/>
          <w:highlight w:val="gree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701678">
        <w:rPr>
          <w:rStyle w:val="Emphasis"/>
          <w:highlight w:val="green"/>
        </w:rPr>
        <w:t xml:space="preserve">Optimizing </w:t>
      </w:r>
      <w:r w:rsidRPr="008006B3">
        <w:rPr>
          <w:rStyle w:val="Emphasis"/>
        </w:rPr>
        <w:t xml:space="preserve">reactor </w:t>
      </w:r>
      <w:r w:rsidRPr="00701678">
        <w:rPr>
          <w:rStyle w:val="Emphasis"/>
          <w:highlight w:val="green"/>
        </w:rPr>
        <w:t>power levels to produce plutonium</w:t>
      </w:r>
      <w:r w:rsidRPr="00B26A19">
        <w:rPr>
          <w:rStyle w:val="StyleUnderline"/>
        </w:rPr>
        <w:t xml:space="preserve">, </w:t>
      </w:r>
      <w:r w:rsidRPr="00701678">
        <w:rPr>
          <w:rStyle w:val="Emphasis"/>
          <w:highlight w:val="green"/>
        </w:rPr>
        <w:t xml:space="preserve">a </w:t>
      </w:r>
      <w:r w:rsidRPr="008006B3">
        <w:rPr>
          <w:rStyle w:val="Emphasis"/>
        </w:rPr>
        <w:t xml:space="preserve">telltale </w:t>
      </w:r>
      <w:r w:rsidRPr="00701678">
        <w:rPr>
          <w:rStyle w:val="Emphasis"/>
          <w:highlight w:val="green"/>
        </w:rPr>
        <w:t>sign</w:t>
      </w:r>
      <w:r w:rsidRPr="00701678">
        <w:rPr>
          <w:rStyle w:val="StyleUnderline"/>
          <w:highlight w:val="green"/>
        </w:rPr>
        <w:t xml:space="preserve"> </w:t>
      </w:r>
      <w:r w:rsidRPr="00B26A19">
        <w:rPr>
          <w:rStyle w:val="StyleUnderline"/>
        </w:rPr>
        <w:t xml:space="preserve">that </w:t>
      </w:r>
      <w:r w:rsidRPr="008006B3">
        <w:rPr>
          <w:rStyle w:val="Emphasis"/>
        </w:rPr>
        <w:t xml:space="preserve">a country is trying </w:t>
      </w:r>
      <w:r w:rsidRPr="00701678">
        <w:rPr>
          <w:rStyle w:val="Emphasis"/>
          <w:highlight w:val="green"/>
        </w:rPr>
        <w:t>to build a bomb</w:t>
      </w:r>
      <w:r w:rsidRPr="00B26A19">
        <w:rPr>
          <w:rStyle w:val="StyleUnderline"/>
        </w:rPr>
        <w:t xml:space="preserve">, </w:t>
      </w:r>
      <w:r w:rsidRPr="00701678">
        <w:rPr>
          <w:rStyle w:val="Emphasis"/>
          <w:highlight w:val="green"/>
          <w:bdr w:val="single" w:sz="18" w:space="0" w:color="auto"/>
        </w:rPr>
        <w:t xml:space="preserve">will change the </w:t>
      </w:r>
      <w:r w:rsidRPr="008006B3">
        <w:rPr>
          <w:rStyle w:val="Emphasis"/>
          <w:bdr w:val="single" w:sz="18" w:space="0" w:color="auto"/>
        </w:rPr>
        <w:t xml:space="preserve">rate and energy </w:t>
      </w:r>
      <w:r w:rsidRPr="00701678">
        <w:rPr>
          <w:rStyle w:val="Emphasis"/>
          <w:highlight w:val="green"/>
          <w:bdr w:val="single" w:sz="18" w:space="0" w:color="auto"/>
        </w:rPr>
        <w:t>spectrum</w:t>
      </w:r>
      <w:r w:rsidRPr="00701678">
        <w:rPr>
          <w:rStyle w:val="StyleUnderline"/>
          <w:highlight w:val="green"/>
        </w:rPr>
        <w:t xml:space="preserve"> </w:t>
      </w:r>
      <w:r w:rsidRPr="00701678">
        <w:rPr>
          <w:rStyle w:val="Emphasis"/>
          <w:highlight w:val="green"/>
        </w:rPr>
        <w:t xml:space="preserve">of </w:t>
      </w:r>
      <w:r w:rsidRPr="008006B3">
        <w:rPr>
          <w:rStyle w:val="Emphasis"/>
        </w:rPr>
        <w:t>anti</w:t>
      </w:r>
      <w:r w:rsidRPr="00701678">
        <w:rPr>
          <w:rStyle w:val="Emphasis"/>
          <w:highlight w:val="gree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701678">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701678">
        <w:rPr>
          <w:rStyle w:val="Emphasis"/>
          <w:highlight w:val="green"/>
        </w:rPr>
        <w:t>in the future</w:t>
      </w:r>
      <w:r w:rsidRPr="00055F1F">
        <w:rPr>
          <w:sz w:val="16"/>
        </w:rPr>
        <w:t xml:space="preserve">, </w:t>
      </w:r>
      <w:r w:rsidRPr="00B26A19">
        <w:rPr>
          <w:rStyle w:val="StyleUnderline"/>
        </w:rPr>
        <w:t xml:space="preserve">could such </w:t>
      </w:r>
      <w:r w:rsidRPr="00701678">
        <w:rPr>
          <w:rStyle w:val="Emphasis"/>
          <w:highlight w:val="gree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701678">
        <w:rPr>
          <w:rStyle w:val="Emphasis"/>
          <w:highlight w:val="green"/>
          <w:bdr w:val="single" w:sz="18" w:space="0" w:color="auto"/>
        </w:rPr>
        <w:t>spot</w:t>
      </w:r>
      <w:r w:rsidRPr="00701678">
        <w:rPr>
          <w:rStyle w:val="StyleUnderline"/>
          <w:highlight w:val="green"/>
          <w:bdr w:val="single" w:sz="18" w:space="0" w:color="auto"/>
        </w:rPr>
        <w:t xml:space="preserve"> </w:t>
      </w:r>
      <w:r w:rsidRPr="00701678">
        <w:rPr>
          <w:rStyle w:val="Emphasis"/>
          <w:highlight w:val="gree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701678">
        <w:rPr>
          <w:rStyle w:val="Emphasis"/>
          <w:highlight w:val="green"/>
          <w:bdr w:val="single" w:sz="18" w:space="0" w:color="auto"/>
        </w:rPr>
        <w:t>across borders</w:t>
      </w:r>
      <w:r w:rsidRPr="00701678">
        <w:rPr>
          <w:rStyle w:val="Emphasis"/>
          <w:highlight w:val="gree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701678">
        <w:rPr>
          <w:rStyle w:val="Emphasis"/>
          <w:highlight w:val="green"/>
        </w:rPr>
        <w:t>study</w:t>
      </w:r>
      <w:r w:rsidRPr="00701678">
        <w:rPr>
          <w:rStyle w:val="StyleUnderline"/>
          <w:highlight w:val="green"/>
        </w:rPr>
        <w:t xml:space="preserve"> </w:t>
      </w:r>
      <w:r w:rsidRPr="00B26A19">
        <w:rPr>
          <w:rStyle w:val="StyleUnderline"/>
        </w:rPr>
        <w:t xml:space="preserve">of a range of possible </w:t>
      </w:r>
      <w:r w:rsidRPr="00701678">
        <w:rPr>
          <w:rStyle w:val="Emphasis"/>
          <w:highlight w:val="green"/>
        </w:rPr>
        <w:t>enhancements</w:t>
      </w:r>
      <w:r w:rsidRPr="00701678">
        <w:rPr>
          <w:rStyle w:val="StyleUnderline"/>
          <w:highlight w:val="green"/>
        </w:rPr>
        <w:t xml:space="preserve"> </w:t>
      </w:r>
      <w:r w:rsidRPr="00B26A19">
        <w:rPr>
          <w:rStyle w:val="StyleUnderline"/>
        </w:rPr>
        <w:t xml:space="preserve">to improve standoff and overall sensitivity. And in any case, </w:t>
      </w:r>
      <w:r w:rsidRPr="008006B3">
        <w:rPr>
          <w:rStyle w:val="Emphasis"/>
        </w:rPr>
        <w:t xml:space="preserve">the mere </w:t>
      </w:r>
      <w:r w:rsidRPr="00701678">
        <w:rPr>
          <w:rStyle w:val="Emphasis"/>
          <w:highlight w:val="green"/>
        </w:rPr>
        <w:t xml:space="preserve">knowledge that such </w:t>
      </w:r>
      <w:r w:rsidRPr="00701678">
        <w:rPr>
          <w:rStyle w:val="Emphasis"/>
          <w:highlight w:val="gree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701678">
        <w:rPr>
          <w:rStyle w:val="Emphasis"/>
          <w:highlight w:val="green"/>
        </w:rPr>
        <w:t xml:space="preserve">could prove to be </w:t>
      </w:r>
      <w:r w:rsidRPr="00701678">
        <w:rPr>
          <w:rStyle w:val="Emphasis"/>
          <w:highlight w:val="green"/>
          <w:bdr w:val="single" w:sz="18" w:space="0" w:color="auto"/>
        </w:rPr>
        <w:t xml:space="preserve">a powerful deterrent to </w:t>
      </w:r>
      <w:r w:rsidRPr="008006B3">
        <w:rPr>
          <w:rStyle w:val="Emphasis"/>
          <w:bdr w:val="single" w:sz="18" w:space="0" w:color="auto"/>
        </w:rPr>
        <w:t xml:space="preserve">nuclear </w:t>
      </w:r>
      <w:proofErr w:type="gramStart"/>
      <w:r w:rsidRPr="00701678">
        <w:rPr>
          <w:rStyle w:val="Emphasis"/>
          <w:highlight w:val="gree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roofErr w:type="gramEnd"/>
      <w:r w:rsidRPr="00B26A19">
        <w:rPr>
          <w:rStyle w:val="StyleUnderline"/>
        </w:rPr>
        <w:t>.</w:t>
      </w:r>
    </w:p>
    <w:p w14:paraId="4ECF57DB" w14:textId="77777777" w:rsidR="003C72A3" w:rsidRDefault="003C72A3" w:rsidP="003C72A3">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036A4E6B" w14:textId="77777777" w:rsidR="003C72A3" w:rsidRPr="00FD7DA6" w:rsidRDefault="003C72A3" w:rsidP="003C72A3">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11"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204F1AE4" w14:textId="77777777" w:rsidR="003C72A3" w:rsidRPr="007C7FA5" w:rsidRDefault="003C72A3" w:rsidP="003C72A3">
      <w:pPr>
        <w:rPr>
          <w:sz w:val="16"/>
        </w:rPr>
      </w:pPr>
      <w:r w:rsidRPr="00055F1F">
        <w:rPr>
          <w:rStyle w:val="StyleUnderline"/>
        </w:rPr>
        <w:t>The</w:t>
      </w:r>
      <w:r w:rsidRPr="007C7FA5">
        <w:rPr>
          <w:sz w:val="16"/>
        </w:rPr>
        <w:t xml:space="preserve"> </w:t>
      </w:r>
      <w:r w:rsidRPr="00701678">
        <w:rPr>
          <w:rStyle w:val="Emphasis"/>
          <w:highlight w:val="green"/>
        </w:rPr>
        <w:t>global system to prevent</w:t>
      </w:r>
      <w:r w:rsidRPr="00701678">
        <w:rPr>
          <w:sz w:val="16"/>
          <w:highlight w:val="green"/>
        </w:rPr>
        <w:t xml:space="preserve"> </w:t>
      </w:r>
      <w:r w:rsidRPr="00701678">
        <w:rPr>
          <w:rStyle w:val="Emphasis"/>
          <w:highlight w:val="green"/>
        </w:rPr>
        <w:t>nuclear proliferation</w:t>
      </w:r>
      <w:r w:rsidRPr="00701678">
        <w:rPr>
          <w:sz w:val="16"/>
          <w:highlight w:val="green"/>
        </w:rPr>
        <w:t xml:space="preserve"> </w:t>
      </w:r>
      <w:r w:rsidRPr="00055F1F">
        <w:rPr>
          <w:rStyle w:val="StyleUnderline"/>
        </w:rPr>
        <w:t>and promote disarmament</w:t>
      </w:r>
      <w:r w:rsidRPr="007C7FA5">
        <w:rPr>
          <w:sz w:val="16"/>
        </w:rPr>
        <w:t xml:space="preserve"> </w:t>
      </w:r>
      <w:r w:rsidRPr="00701678">
        <w:rPr>
          <w:rStyle w:val="Emphasis"/>
          <w:highlight w:val="gree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701678">
        <w:rPr>
          <w:rStyle w:val="Emphasis"/>
          <w:highlight w:val="green"/>
        </w:rPr>
        <w:t>more countries</w:t>
      </w:r>
      <w:r w:rsidRPr="00701678">
        <w:rPr>
          <w:sz w:val="16"/>
          <w:highlight w:val="green"/>
        </w:rPr>
        <w:t xml:space="preserve"> </w:t>
      </w:r>
      <w:r w:rsidRPr="007C7FA5">
        <w:rPr>
          <w:sz w:val="16"/>
        </w:rPr>
        <w:t xml:space="preserve">are </w:t>
      </w:r>
      <w:r w:rsidRPr="00701678">
        <w:rPr>
          <w:rStyle w:val="Emphasis"/>
          <w:highlight w:val="green"/>
        </w:rPr>
        <w:t>acquiring</w:t>
      </w:r>
      <w:r w:rsidRPr="00701678">
        <w:rPr>
          <w:sz w:val="16"/>
          <w:highlight w:val="green"/>
        </w:rPr>
        <w:t xml:space="preserve"> </w:t>
      </w:r>
      <w:r w:rsidRPr="00701678">
        <w:rPr>
          <w:rStyle w:val="Emphasis"/>
          <w:highlight w:val="green"/>
          <w:bdr w:val="single" w:sz="18" w:space="0" w:color="auto"/>
        </w:rPr>
        <w:t>sensitive nuclear material</w:t>
      </w:r>
      <w:r w:rsidRPr="00701678">
        <w:rPr>
          <w:sz w:val="16"/>
          <w:highlight w:val="gree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701678">
        <w:rPr>
          <w:rStyle w:val="Emphasis"/>
          <w:highlight w:val="green"/>
        </w:rPr>
        <w:t xml:space="preserve">It is </w:t>
      </w:r>
      <w:r w:rsidRPr="00701678">
        <w:rPr>
          <w:rStyle w:val="Emphasis"/>
          <w:highlight w:val="green"/>
          <w:bdr w:val="single" w:sz="18" w:space="0" w:color="auto"/>
        </w:rPr>
        <w:t>increasingly difficult to distinguish between nuclear programs designed for peaceful purposes and</w:t>
      </w:r>
      <w:r w:rsidRPr="00701678">
        <w:rPr>
          <w:sz w:val="16"/>
          <w:highlight w:val="green"/>
          <w:bdr w:val="single" w:sz="18" w:space="0" w:color="auto"/>
        </w:rPr>
        <w:t xml:space="preserve"> </w:t>
      </w:r>
      <w:r w:rsidRPr="00701678">
        <w:rPr>
          <w:rStyle w:val="Emphasis"/>
          <w:highlight w:val="green"/>
          <w:bdr w:val="single" w:sz="18" w:space="0" w:color="auto"/>
        </w:rPr>
        <w:t>those that aim to yield bombs</w:t>
      </w:r>
      <w:r w:rsidRPr="007C7FA5">
        <w:rPr>
          <w:sz w:val="16"/>
        </w:rPr>
        <w:t xml:space="preserve">. The IAEA toolkit to detect concerning activity, flag it, and address it diplomatically risks obsolescence. </w:t>
      </w:r>
      <w:r w:rsidRPr="00701678">
        <w:rPr>
          <w:rStyle w:val="Emphasis"/>
          <w:highlight w:val="green"/>
        </w:rPr>
        <w:t>To restore</w:t>
      </w:r>
      <w:r w:rsidRPr="00701678">
        <w:rPr>
          <w:rStyle w:val="StyleUnderline"/>
          <w:highlight w:val="green"/>
        </w:rPr>
        <w:t xml:space="preserve"> </w:t>
      </w:r>
      <w:r w:rsidRPr="00055F1F">
        <w:rPr>
          <w:rStyle w:val="StyleUnderline"/>
        </w:rPr>
        <w:t xml:space="preserve">the nonproliferation regime’s role as a bulwark of </w:t>
      </w:r>
      <w:r w:rsidRPr="00701678">
        <w:rPr>
          <w:rStyle w:val="Emphasis"/>
          <w:highlight w:val="green"/>
        </w:rPr>
        <w:t>global stability</w:t>
      </w:r>
      <w:r w:rsidRPr="00055F1F">
        <w:rPr>
          <w:rStyle w:val="StyleUnderline"/>
        </w:rPr>
        <w:t xml:space="preserve">, international nonproliferation </w:t>
      </w:r>
      <w:r w:rsidRPr="00701678">
        <w:rPr>
          <w:rStyle w:val="Emphasis"/>
          <w:highlight w:val="green"/>
        </w:rPr>
        <w:t>institutions</w:t>
      </w:r>
      <w:r w:rsidRPr="00701678">
        <w:rPr>
          <w:rStyle w:val="StyleUnderline"/>
          <w:highlight w:val="green"/>
        </w:rPr>
        <w:t xml:space="preserve"> </w:t>
      </w:r>
      <w:r w:rsidRPr="00055F1F">
        <w:rPr>
          <w:rStyle w:val="StyleUnderline"/>
        </w:rPr>
        <w:t xml:space="preserve">and states </w:t>
      </w:r>
      <w:r w:rsidRPr="00701678">
        <w:rPr>
          <w:rStyle w:val="Emphasis"/>
          <w:highlight w:val="green"/>
        </w:rPr>
        <w:t>need</w:t>
      </w:r>
      <w:r w:rsidRPr="00701678">
        <w:rPr>
          <w:rStyle w:val="StyleUnderline"/>
          <w:highlight w:val="green"/>
        </w:rPr>
        <w:t xml:space="preserve"> </w:t>
      </w:r>
      <w:r w:rsidRPr="00701678">
        <w:rPr>
          <w:rStyle w:val="Emphasis"/>
          <w:highlight w:val="green"/>
          <w:bdr w:val="single" w:sz="18" w:space="0" w:color="auto"/>
        </w:rPr>
        <w:t>new ways to track</w:t>
      </w:r>
      <w:r w:rsidRPr="00701678">
        <w:rPr>
          <w:rStyle w:val="StyleUnderline"/>
          <w:highlight w:val="green"/>
        </w:rPr>
        <w:t xml:space="preserve"> </w:t>
      </w:r>
      <w:r w:rsidRPr="00055F1F">
        <w:rPr>
          <w:rStyle w:val="StyleUnderline"/>
        </w:rPr>
        <w:t xml:space="preserve">and tackle the development of </w:t>
      </w:r>
      <w:r w:rsidRPr="00701678">
        <w:rPr>
          <w:rStyle w:val="Emphasis"/>
          <w:highlight w:val="gree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701678">
        <w:rPr>
          <w:rStyle w:val="Emphasis"/>
          <w:highlight w:val="green"/>
          <w:bdr w:val="single" w:sz="18" w:space="0" w:color="auto"/>
        </w:rPr>
        <w:t>will need fresh tools to credibly track</w:t>
      </w:r>
      <w:r w:rsidRPr="00701678">
        <w:rPr>
          <w:rStyle w:val="StyleUnderline"/>
          <w:highlight w:val="gree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Monitoring this kind of activity</w:t>
      </w:r>
      <w:proofErr w:type="gramStart"/>
      <w:r w:rsidRPr="007C7FA5">
        <w:rPr>
          <w:sz w:val="16"/>
        </w:rPr>
        <w:t>, in particular, goes</w:t>
      </w:r>
      <w:proofErr w:type="gramEnd"/>
      <w:r w:rsidRPr="007C7FA5">
        <w:rPr>
          <w:sz w:val="16"/>
        </w:rPr>
        <w:t xml:space="preserve">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701678">
        <w:rPr>
          <w:rStyle w:val="Emphasis"/>
          <w:highlight w:val="green"/>
          <w:bdr w:val="single" w:sz="18" w:space="0" w:color="auto"/>
        </w:rPr>
        <w:t>should move quickly</w:t>
      </w:r>
      <w:r w:rsidRPr="00701678">
        <w:rPr>
          <w:rStyle w:val="StyleUnderline"/>
          <w:highlight w:val="green"/>
        </w:rPr>
        <w:t xml:space="preserve"> </w:t>
      </w:r>
      <w:r w:rsidRPr="007C7FA5">
        <w:rPr>
          <w:rStyle w:val="StyleUnderline"/>
        </w:rPr>
        <w:t>to create such a system.</w:t>
      </w:r>
      <w:r w:rsidRPr="007C7FA5">
        <w:rPr>
          <w:sz w:val="16"/>
        </w:rPr>
        <w:t xml:space="preserve"> </w:t>
      </w:r>
      <w:r w:rsidRPr="00701678">
        <w:rPr>
          <w:rStyle w:val="Emphasis"/>
          <w:highlight w:val="green"/>
        </w:rPr>
        <w:t>When</w:t>
      </w:r>
      <w:r w:rsidRPr="00701678">
        <w:rPr>
          <w:sz w:val="16"/>
          <w:highlight w:val="green"/>
        </w:rPr>
        <w:t xml:space="preserve"> </w:t>
      </w:r>
      <w:r w:rsidRPr="007C7FA5">
        <w:rPr>
          <w:rStyle w:val="StyleUnderline"/>
        </w:rPr>
        <w:t>existing</w:t>
      </w:r>
      <w:r w:rsidRPr="007C7FA5">
        <w:rPr>
          <w:sz w:val="16"/>
        </w:rPr>
        <w:t xml:space="preserve"> </w:t>
      </w:r>
      <w:r w:rsidRPr="00701678">
        <w:rPr>
          <w:rStyle w:val="Emphasis"/>
          <w:highlight w:val="green"/>
        </w:rPr>
        <w:t>powers</w:t>
      </w:r>
      <w:r w:rsidRPr="00701678">
        <w:rPr>
          <w:sz w:val="16"/>
          <w:highlight w:val="green"/>
        </w:rPr>
        <w:t xml:space="preserve"> </w:t>
      </w:r>
      <w:r w:rsidRPr="00701678">
        <w:rPr>
          <w:rStyle w:val="Emphasis"/>
          <w:highlight w:val="green"/>
        </w:rPr>
        <w:t>are less able to prevent</w:t>
      </w:r>
      <w:r w:rsidRPr="00701678">
        <w:rPr>
          <w:sz w:val="16"/>
          <w:highlight w:val="green"/>
        </w:rPr>
        <w:t xml:space="preserve"> </w:t>
      </w:r>
      <w:r w:rsidRPr="007C7FA5">
        <w:rPr>
          <w:rStyle w:val="StyleUnderline"/>
        </w:rPr>
        <w:t>uranium</w:t>
      </w:r>
      <w:r w:rsidRPr="007C7FA5">
        <w:rPr>
          <w:sz w:val="16"/>
        </w:rPr>
        <w:t xml:space="preserve"> </w:t>
      </w:r>
      <w:r w:rsidRPr="00701678">
        <w:rPr>
          <w:rStyle w:val="Emphasis"/>
          <w:highlight w:val="green"/>
        </w:rPr>
        <w:t>enrichment</w:t>
      </w:r>
      <w:r w:rsidRPr="007C7FA5">
        <w:rPr>
          <w:rStyle w:val="StyleUnderline"/>
        </w:rPr>
        <w:t>—and even hand over highly enriched material to other countries—</w:t>
      </w:r>
      <w:r w:rsidRPr="00701678">
        <w:rPr>
          <w:rStyle w:val="Emphasis"/>
          <w:highlight w:val="green"/>
        </w:rPr>
        <w:t xml:space="preserve">it incentivizes competitors </w:t>
      </w:r>
      <w:r w:rsidRPr="00701678">
        <w:rPr>
          <w:rStyle w:val="Emphasis"/>
          <w:highlight w:val="gree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t>
      </w:r>
      <w:proofErr w:type="gramStart"/>
      <w:r w:rsidRPr="007C7FA5">
        <w:rPr>
          <w:sz w:val="16"/>
        </w:rPr>
        <w:t>WORLD</w:t>
      </w:r>
      <w:proofErr w:type="gramEnd"/>
      <w:r w:rsidRPr="007C7FA5">
        <w:rPr>
          <w:sz w:val="16"/>
        </w:rPr>
        <w:t xml:space="preserve">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w:t>
      </w:r>
      <w:proofErr w:type="spellStart"/>
      <w:r w:rsidRPr="007C7FA5">
        <w:rPr>
          <w:sz w:val="16"/>
        </w:rPr>
        <w:t>en</w:t>
      </w:r>
      <w:proofErr w:type="spellEnd"/>
      <w:r w:rsidRPr="007C7FA5">
        <w:rPr>
          <w:sz w:val="16"/>
        </w:rPr>
        <w:t xml:space="preserve">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701678">
        <w:rPr>
          <w:rStyle w:val="Emphasis"/>
          <w:highlight w:val="green"/>
        </w:rPr>
        <w:t>Russia</w:t>
      </w:r>
      <w:r w:rsidRPr="00701678">
        <w:rPr>
          <w:rStyle w:val="StyleUnderline"/>
          <w:highlight w:val="green"/>
        </w:rPr>
        <w:t xml:space="preserve"> </w:t>
      </w:r>
      <w:r w:rsidRPr="007C7FA5">
        <w:rPr>
          <w:rStyle w:val="StyleUnderline"/>
        </w:rPr>
        <w:t xml:space="preserve">and the </w:t>
      </w:r>
      <w:r w:rsidRPr="00701678">
        <w:rPr>
          <w:rStyle w:val="Emphasis"/>
          <w:highlight w:val="green"/>
        </w:rPr>
        <w:t>U</w:t>
      </w:r>
      <w:r w:rsidRPr="007C7FA5">
        <w:rPr>
          <w:rStyle w:val="StyleUnderline"/>
        </w:rPr>
        <w:t xml:space="preserve">nited </w:t>
      </w:r>
      <w:r w:rsidRPr="00701678">
        <w:rPr>
          <w:rStyle w:val="Emphasis"/>
          <w:highlight w:val="gree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701678">
        <w:rPr>
          <w:rStyle w:val="Emphasis"/>
          <w:highlight w:val="green"/>
        </w:rPr>
        <w:t>China</w:t>
      </w:r>
      <w:r w:rsidRPr="007C7FA5">
        <w:rPr>
          <w:rStyle w:val="StyleUnderline"/>
        </w:rPr>
        <w:t xml:space="preserve">, </w:t>
      </w:r>
      <w:r w:rsidRPr="00701678">
        <w:rPr>
          <w:rStyle w:val="Emphasis"/>
          <w:highlight w:val="green"/>
        </w:rPr>
        <w:t>India</w:t>
      </w:r>
      <w:r w:rsidRPr="007C7FA5">
        <w:rPr>
          <w:rStyle w:val="StyleUnderline"/>
        </w:rPr>
        <w:t xml:space="preserve">, </w:t>
      </w:r>
      <w:r w:rsidRPr="00701678">
        <w:rPr>
          <w:rStyle w:val="Emphasis"/>
          <w:highlight w:val="gree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w:t>
      </w:r>
      <w:proofErr w:type="gramStart"/>
      <w:r w:rsidRPr="007C7FA5">
        <w:rPr>
          <w:sz w:val="16"/>
        </w:rPr>
        <w:t>Nuclear Weapons</w:t>
      </w:r>
      <w:proofErr w:type="gramEnd"/>
      <w:r w:rsidRPr="007C7FA5">
        <w:rPr>
          <w:sz w:val="16"/>
        </w:rPr>
        <w:t xml:space="preserve">.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701678">
        <w:rPr>
          <w:rStyle w:val="Emphasis"/>
          <w:highlight w:val="green"/>
        </w:rPr>
        <w:t>North Korea</w:t>
      </w:r>
      <w:r w:rsidRPr="007C7FA5">
        <w:rPr>
          <w:sz w:val="16"/>
        </w:rPr>
        <w:t xml:space="preserve">. But the most worrisome problem is that </w:t>
      </w:r>
      <w:r w:rsidRPr="007C7FA5">
        <w:rPr>
          <w:rStyle w:val="StyleUnderline"/>
        </w:rPr>
        <w:t xml:space="preserve">the </w:t>
      </w:r>
      <w:r w:rsidRPr="00701678">
        <w:rPr>
          <w:rStyle w:val="Emphasis"/>
          <w:highlight w:val="green"/>
        </w:rPr>
        <w:t>barrier</w:t>
      </w:r>
      <w:r w:rsidRPr="00701678">
        <w:rPr>
          <w:rStyle w:val="StyleUnderline"/>
          <w:highlight w:val="green"/>
        </w:rPr>
        <w:t xml:space="preserve"> </w:t>
      </w:r>
      <w:r w:rsidRPr="007C7FA5">
        <w:rPr>
          <w:rStyle w:val="StyleUnderline"/>
        </w:rPr>
        <w:t xml:space="preserve">between peaceful nuclear activity and weapons development is </w:t>
      </w:r>
      <w:r w:rsidRPr="00701678">
        <w:rPr>
          <w:rStyle w:val="Emphasis"/>
          <w:highlight w:val="gree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Grossi,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701678">
        <w:rPr>
          <w:rStyle w:val="Emphasis"/>
          <w:highlight w:val="green"/>
        </w:rPr>
        <w:t>Countries</w:t>
      </w:r>
      <w:r w:rsidRPr="00701678">
        <w:rPr>
          <w:rStyle w:val="StyleUnderline"/>
          <w:highlight w:val="green"/>
        </w:rPr>
        <w:t xml:space="preserve"> </w:t>
      </w:r>
      <w:r w:rsidRPr="00701678">
        <w:rPr>
          <w:rStyle w:val="Emphasis"/>
          <w:highlight w:val="green"/>
        </w:rPr>
        <w:t>with</w:t>
      </w:r>
      <w:r w:rsidRPr="00701678">
        <w:rPr>
          <w:rStyle w:val="StyleUnderline"/>
          <w:highlight w:val="green"/>
        </w:rPr>
        <w:t xml:space="preserve"> </w:t>
      </w:r>
      <w:r w:rsidRPr="00701678">
        <w:rPr>
          <w:rStyle w:val="Emphasis"/>
          <w:highlight w:val="green"/>
        </w:rPr>
        <w:t xml:space="preserve">weapons aspirations can now more easily </w:t>
      </w:r>
      <w:r w:rsidRPr="00701678">
        <w:rPr>
          <w:rStyle w:val="Emphasis"/>
          <w:highlight w:val="green"/>
          <w:bdr w:val="single" w:sz="18" w:space="0" w:color="auto"/>
        </w:rPr>
        <w:t>hide their ambitions</w:t>
      </w:r>
      <w:r w:rsidRPr="007C7FA5">
        <w:rPr>
          <w:rStyle w:val="StyleUnderline"/>
        </w:rPr>
        <w:t>—and progress—</w:t>
      </w:r>
      <w:r w:rsidRPr="00701678">
        <w:rPr>
          <w:rStyle w:val="Emphasis"/>
          <w:highlight w:val="green"/>
        </w:rPr>
        <w:t>in plain sight</w:t>
      </w:r>
      <w:r w:rsidRPr="007C7FA5">
        <w:rPr>
          <w:sz w:val="16"/>
        </w:rPr>
        <w:t>.</w:t>
      </w:r>
    </w:p>
    <w:p w14:paraId="13E4BF63" w14:textId="77777777" w:rsidR="006A6A3B" w:rsidRPr="00216297" w:rsidRDefault="006A6A3B" w:rsidP="006A6A3B">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498F01F2" w14:textId="77777777" w:rsidR="006A6A3B" w:rsidRPr="00FE2CDD" w:rsidRDefault="006A6A3B" w:rsidP="006A6A3B">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0E4A779C" w14:textId="77777777" w:rsidR="006A6A3B" w:rsidRPr="00A035B4" w:rsidRDefault="006A6A3B" w:rsidP="006A6A3B">
      <w:pPr>
        <w:spacing w:line="240" w:lineRule="auto"/>
        <w:rPr>
          <w:u w:val="single"/>
        </w:rPr>
      </w:pPr>
      <w:r w:rsidRPr="00701678">
        <w:rPr>
          <w:rStyle w:val="StyleUnderline"/>
          <w:highlight w:val="green"/>
        </w:rPr>
        <w:t>The spread of nuc</w:t>
      </w:r>
      <w:r w:rsidRPr="00C8793D">
        <w:rPr>
          <w:rStyle w:val="StyleUnderline"/>
        </w:rPr>
        <w:t>lear weapon</w:t>
      </w:r>
      <w:r w:rsidRPr="00701678">
        <w:rPr>
          <w:rStyle w:val="StyleUnderline"/>
          <w:highlight w:val="green"/>
        </w:rPr>
        <w:t>s poses</w:t>
      </w:r>
      <w:r w:rsidRPr="00C8793D">
        <w:rPr>
          <w:rStyle w:val="StyleUnderline"/>
        </w:rPr>
        <w:t xml:space="preserve"> at least six </w:t>
      </w:r>
      <w:r w:rsidRPr="00701678">
        <w:rPr>
          <w:rStyle w:val="Emphasis"/>
          <w:highlight w:val="green"/>
        </w:rPr>
        <w:t>severe threats</w:t>
      </w:r>
      <w:r w:rsidRPr="00701678">
        <w:rPr>
          <w:rStyle w:val="StyleUnderline"/>
          <w:highlight w:val="green"/>
        </w:rPr>
        <w:t xml:space="preserve"> to international</w:t>
      </w:r>
      <w:r w:rsidRPr="00C8793D">
        <w:rPr>
          <w:rStyle w:val="StyleUnderline"/>
        </w:rPr>
        <w:t xml:space="preserve"> peace and </w:t>
      </w:r>
      <w:r w:rsidRPr="00701678">
        <w:rPr>
          <w:rStyle w:val="StyleUnderline"/>
          <w:highlight w:val="green"/>
        </w:rPr>
        <w:t>security including</w:t>
      </w:r>
      <w:r w:rsidRPr="00C8793D">
        <w:rPr>
          <w:rStyle w:val="StyleUnderline"/>
        </w:rPr>
        <w:t xml:space="preserve">: </w:t>
      </w:r>
      <w:r w:rsidRPr="00701678">
        <w:rPr>
          <w:rStyle w:val="Emphasis"/>
          <w:highlight w:val="green"/>
        </w:rPr>
        <w:t>nuc</w:t>
      </w:r>
      <w:r w:rsidRPr="00C8793D">
        <w:rPr>
          <w:rStyle w:val="Emphasis"/>
        </w:rPr>
        <w:t xml:space="preserve">lear </w:t>
      </w:r>
      <w:r w:rsidRPr="00701678">
        <w:rPr>
          <w:rStyle w:val="Emphasis"/>
          <w:highlight w:val="green"/>
        </w:rPr>
        <w:t>war</w:t>
      </w:r>
      <w:r w:rsidRPr="00C8793D">
        <w:rPr>
          <w:rStyle w:val="StyleUnderline"/>
        </w:rPr>
        <w:t xml:space="preserve">, </w:t>
      </w:r>
      <w:r w:rsidRPr="00C8793D">
        <w:rPr>
          <w:rStyle w:val="Emphasis"/>
        </w:rPr>
        <w:t>nuclear terrorism</w:t>
      </w:r>
      <w:r w:rsidRPr="00C8793D">
        <w:rPr>
          <w:rStyle w:val="StyleUnderline"/>
        </w:rPr>
        <w:t xml:space="preserve">, </w:t>
      </w:r>
      <w:r w:rsidRPr="00701678">
        <w:rPr>
          <w:rStyle w:val="StyleUnderline"/>
          <w:highlight w:val="green"/>
        </w:rPr>
        <w:t>global</w:t>
      </w:r>
      <w:r w:rsidRPr="00C8793D">
        <w:rPr>
          <w:rStyle w:val="StyleUnderline"/>
        </w:rPr>
        <w:t xml:space="preserve"> and</w:t>
      </w:r>
      <w:r w:rsidRPr="00C8793D">
        <w:rPr>
          <w:sz w:val="16"/>
        </w:rPr>
        <w:t xml:space="preserve"> </w:t>
      </w:r>
      <w:r w:rsidRPr="00C8793D">
        <w:rPr>
          <w:rStyle w:val="StyleUnderline"/>
        </w:rPr>
        <w:t xml:space="preserve">regional </w:t>
      </w:r>
      <w:r w:rsidRPr="00701678">
        <w:rPr>
          <w:rStyle w:val="StyleUnderline"/>
          <w:highlight w:val="gree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701678">
        <w:rPr>
          <w:rStyle w:val="StyleUnderline"/>
          <w:highlight w:val="green"/>
        </w:rPr>
        <w:t>Before</w:t>
      </w:r>
      <w:r w:rsidRPr="00C8793D">
        <w:rPr>
          <w:rStyle w:val="StyleUnderline"/>
        </w:rPr>
        <w:t xml:space="preserve"> reaching a state of </w:t>
      </w:r>
      <w:r w:rsidRPr="00701678">
        <w:rPr>
          <w:rStyle w:val="Emphasis"/>
          <w:highlight w:val="green"/>
        </w:rPr>
        <w:t>MAD</w:t>
      </w:r>
      <w:r w:rsidRPr="00C8793D">
        <w:rPr>
          <w:sz w:val="16"/>
        </w:rPr>
        <w:t xml:space="preserve">, </w:t>
      </w:r>
      <w:r w:rsidRPr="00701678">
        <w:rPr>
          <w:rStyle w:val="StyleUnderline"/>
          <w:highlight w:val="green"/>
        </w:rPr>
        <w:t>new</w:t>
      </w:r>
      <w:r w:rsidRPr="00C8793D">
        <w:rPr>
          <w:rStyle w:val="StyleUnderline"/>
        </w:rPr>
        <w:t xml:space="preserve"> nuclear </w:t>
      </w:r>
      <w:r w:rsidRPr="00701678">
        <w:rPr>
          <w:rStyle w:val="StyleUnderline"/>
          <w:highlight w:val="gree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701678">
        <w:rPr>
          <w:rStyle w:val="StyleUnderline"/>
          <w:highlight w:val="green"/>
        </w:rPr>
        <w:t xml:space="preserve"> </w:t>
      </w:r>
      <w:r w:rsidRPr="00701678">
        <w:rPr>
          <w:rStyle w:val="Emphasis"/>
          <w:highlight w:val="green"/>
        </w:rPr>
        <w:t>lack</w:t>
      </w:r>
      <w:r w:rsidRPr="00C8793D">
        <w:rPr>
          <w:rStyle w:val="StyleUnderline"/>
        </w:rPr>
        <w:t xml:space="preserve"> a </w:t>
      </w:r>
      <w:r w:rsidRPr="00701678">
        <w:rPr>
          <w:rStyle w:val="StyleUnderline"/>
          <w:highlight w:val="green"/>
        </w:rPr>
        <w:t>secure-</w:t>
      </w:r>
      <w:r w:rsidRPr="00701678">
        <w:rPr>
          <w:rStyle w:val="Emphasis"/>
          <w:highlight w:val="green"/>
        </w:rPr>
        <w:t>second strike</w:t>
      </w:r>
      <w:r w:rsidRPr="00701678">
        <w:rPr>
          <w:rStyle w:val="StyleUnderline"/>
          <w:highlight w:val="green"/>
        </w:rPr>
        <w:t xml:space="preserve"> capability</w:t>
      </w:r>
      <w:r w:rsidRPr="00C8793D">
        <w:rPr>
          <w:sz w:val="16"/>
        </w:rPr>
        <w:t xml:space="preserve">. In this context, </w:t>
      </w:r>
      <w:r w:rsidRPr="00C8793D">
        <w:rPr>
          <w:rStyle w:val="StyleUnderline"/>
        </w:rPr>
        <w:t xml:space="preserve">one or both states might believe that </w:t>
      </w:r>
      <w:r w:rsidRPr="00701678">
        <w:rPr>
          <w:rStyle w:val="StyleUnderline"/>
          <w:highlight w:val="green"/>
        </w:rPr>
        <w:t xml:space="preserve">it has an </w:t>
      </w:r>
      <w:r w:rsidRPr="00701678">
        <w:rPr>
          <w:rStyle w:val="Emphasis"/>
          <w:highlight w:val="green"/>
        </w:rPr>
        <w:t>incentive</w:t>
      </w:r>
      <w:r w:rsidRPr="00701678">
        <w:rPr>
          <w:rStyle w:val="StyleUnderline"/>
          <w:highlight w:val="green"/>
        </w:rPr>
        <w:t xml:space="preserve"> to </w:t>
      </w:r>
      <w:r w:rsidRPr="00701678">
        <w:rPr>
          <w:rStyle w:val="Emphasis"/>
          <w:highlight w:val="green"/>
        </w:rPr>
        <w:t>use</w:t>
      </w:r>
      <w:r w:rsidRPr="00C8793D">
        <w:rPr>
          <w:rStyle w:val="StyleUnderline"/>
        </w:rPr>
        <w:t xml:space="preserve"> nuclear weapons </w:t>
      </w:r>
      <w:r w:rsidRPr="00701678">
        <w:rPr>
          <w:rStyle w:val="Emphasis"/>
          <w:highlight w:val="gree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C8793D">
        <w:rPr>
          <w:sz w:val="16"/>
        </w:rPr>
        <w:t>Israeli–Iranian</w:t>
      </w:r>
      <w:proofErr w:type="gramEnd"/>
      <w:r w:rsidRPr="00C8793D">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w:t>
      </w:r>
      <w:proofErr w:type="gramStart"/>
      <w:r w:rsidRPr="00C8793D">
        <w:rPr>
          <w:sz w:val="16"/>
        </w:rPr>
        <w:t>fairly pragmatic</w:t>
      </w:r>
      <w:proofErr w:type="gramEnd"/>
      <w:r w:rsidRPr="00C8793D">
        <w:rPr>
          <w:sz w:val="16"/>
        </w:rPr>
        <w:t xml:space="preserve">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C8793D">
        <w:rPr>
          <w:sz w:val="16"/>
        </w:rPr>
        <w:t>Nuclear weapons</w:t>
      </w:r>
      <w:proofErr w:type="gramEnd"/>
      <w:r w:rsidRPr="00C8793D">
        <w:rPr>
          <w:sz w:val="16"/>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w:t>
      </w:r>
      <w:proofErr w:type="gramStart"/>
      <w:r w:rsidRPr="00C8793D">
        <w:rPr>
          <w:sz w:val="16"/>
        </w:rPr>
        <w:t>as a way to</w:t>
      </w:r>
      <w:proofErr w:type="gramEnd"/>
      <w:r w:rsidRPr="00C8793D">
        <w:rPr>
          <w:sz w:val="16"/>
        </w:rPr>
        <w:t xml:space="preserve">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w:t>
      </w:r>
      <w:proofErr w:type="gramStart"/>
      <w:r w:rsidRPr="00C8793D">
        <w:rPr>
          <w:rStyle w:val="StyleUnderline"/>
        </w:rPr>
        <w:t xml:space="preserve">in an attempt </w:t>
      </w:r>
      <w:r w:rsidRPr="00C8793D">
        <w:rPr>
          <w:rStyle w:val="Emphasis"/>
        </w:rPr>
        <w:t>to</w:t>
      </w:r>
      <w:proofErr w:type="gramEnd"/>
      <w:r w:rsidRPr="00C8793D">
        <w:rPr>
          <w:rStyle w:val="Emphasis"/>
        </w:rPr>
        <w:t xml:space="preserve">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701678">
        <w:rPr>
          <w:rStyle w:val="Emphasis"/>
          <w:highlight w:val="green"/>
        </w:rPr>
        <w:t xml:space="preserve">a future crisis could result in a </w:t>
      </w:r>
      <w:r w:rsidRPr="00C8793D">
        <w:rPr>
          <w:rStyle w:val="Emphasis"/>
        </w:rPr>
        <w:t xml:space="preserve">devastating </w:t>
      </w:r>
      <w:r w:rsidRPr="00701678">
        <w:rPr>
          <w:rStyle w:val="Emphasis"/>
          <w:highlight w:val="gree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 xml:space="preserve">Laden declared it a ‘religious duty’ for Al- </w:t>
      </w:r>
      <w:proofErr w:type="spellStart"/>
      <w:r w:rsidRPr="00C8793D">
        <w:rPr>
          <w:rStyle w:val="StyleUnderline"/>
        </w:rPr>
        <w:t>Qa’eda</w:t>
      </w:r>
      <w:proofErr w:type="spellEnd"/>
      <w:r w:rsidRPr="00C8793D">
        <w:rPr>
          <w:rStyle w:val="StyleUnderline"/>
        </w:rPr>
        <w:t xml:space="preserve">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701678">
        <w:rPr>
          <w:rStyle w:val="Emphasis"/>
          <w:highlight w:val="green"/>
        </w:rPr>
        <w:t>as nuclear weapons spread</w:t>
      </w:r>
      <w:r w:rsidRPr="00C8793D">
        <w:rPr>
          <w:rStyle w:val="StyleUnderline"/>
        </w:rPr>
        <w:t xml:space="preserve">, the </w:t>
      </w:r>
      <w:r w:rsidRPr="00701678">
        <w:rPr>
          <w:rStyle w:val="Emphasis"/>
          <w:highlight w:val="green"/>
        </w:rPr>
        <w:t>possibility</w:t>
      </w:r>
      <w:r w:rsidRPr="00701678">
        <w:rPr>
          <w:rStyle w:val="StyleUnderline"/>
          <w:highlight w:val="green"/>
        </w:rPr>
        <w:t xml:space="preserve"> </w:t>
      </w:r>
      <w:r w:rsidRPr="00C8793D">
        <w:rPr>
          <w:rStyle w:val="StyleUnderline"/>
        </w:rPr>
        <w:t xml:space="preserve">that </w:t>
      </w:r>
      <w:r w:rsidRPr="00701678">
        <w:rPr>
          <w:rStyle w:val="Emphasis"/>
          <w:highlight w:val="green"/>
        </w:rPr>
        <w:t>they</w:t>
      </w:r>
      <w:r w:rsidRPr="00701678">
        <w:rPr>
          <w:rStyle w:val="StyleUnderline"/>
          <w:highlight w:val="green"/>
        </w:rPr>
        <w:t xml:space="preserve"> </w:t>
      </w:r>
      <w:r w:rsidRPr="00C8793D">
        <w:rPr>
          <w:rStyle w:val="StyleUnderline"/>
        </w:rPr>
        <w:t xml:space="preserve">will </w:t>
      </w:r>
      <w:r w:rsidRPr="00C8793D">
        <w:rPr>
          <w:rStyle w:val="Emphasis"/>
        </w:rPr>
        <w:t xml:space="preserve">eventually </w:t>
      </w:r>
      <w:r w:rsidRPr="00701678">
        <w:rPr>
          <w:rStyle w:val="Emphasis"/>
          <w:highlight w:val="green"/>
          <w:bdr w:val="single" w:sz="18" w:space="0" w:color="auto"/>
        </w:rPr>
        <w:t>fall into terrorist hands increases</w:t>
      </w:r>
      <w:r w:rsidRPr="00C8793D">
        <w:rPr>
          <w:sz w:val="16"/>
        </w:rPr>
        <w:t xml:space="preserve">. </w:t>
      </w:r>
      <w:r w:rsidRPr="00C8793D">
        <w:rPr>
          <w:rStyle w:val="StyleUnderline"/>
        </w:rPr>
        <w:t xml:space="preserve">States could </w:t>
      </w:r>
      <w:r w:rsidRPr="00701678">
        <w:rPr>
          <w:rStyle w:val="Emphasis"/>
          <w:highlight w:val="gree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xml:space="preserve">, allowing terrorist groups or corrupt or </w:t>
      </w:r>
      <w:proofErr w:type="gramStart"/>
      <w:r w:rsidRPr="00C8793D">
        <w:rPr>
          <w:rStyle w:val="StyleUnderline"/>
        </w:rPr>
        <w:t>ideologically-motivated</w:t>
      </w:r>
      <w:proofErr w:type="gramEnd"/>
      <w:r w:rsidRPr="00C8793D">
        <w:rPr>
          <w:rStyle w:val="StyleUnderline"/>
        </w:rPr>
        <w:t xml:space="preserve"> insiders to transfer dangerous material to terrorists.</w:t>
      </w:r>
      <w:r w:rsidRPr="00C8793D">
        <w:rPr>
          <w:sz w:val="16"/>
        </w:rPr>
        <w:t xml:space="preserve"> There is evidence, for example, that representatives from Pakistan’s atomic energy establishment met with Al-</w:t>
      </w:r>
      <w:proofErr w:type="spellStart"/>
      <w:r w:rsidRPr="00C8793D">
        <w:rPr>
          <w:sz w:val="16"/>
        </w:rPr>
        <w:t>Qa’eda</w:t>
      </w:r>
      <w:proofErr w:type="spellEnd"/>
      <w:r w:rsidRPr="00C8793D">
        <w:rPr>
          <w:sz w:val="16"/>
        </w:rPr>
        <w:t xml:space="preserve">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701678">
        <w:rPr>
          <w:rStyle w:val="Emphasis"/>
          <w:highlight w:val="green"/>
        </w:rPr>
        <w:t>loose nukes</w:t>
      </w:r>
      <w:r w:rsidRPr="00701678">
        <w:rPr>
          <w:rStyle w:val="StyleUnderline"/>
          <w:highlight w:val="gree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w:t>
      </w:r>
      <w:proofErr w:type="gramStart"/>
      <w:r w:rsidRPr="00C8793D">
        <w:rPr>
          <w:sz w:val="16"/>
        </w:rPr>
        <w:t>actually become</w:t>
      </w:r>
      <w:proofErr w:type="gramEnd"/>
      <w:r w:rsidRPr="00C8793D">
        <w:rPr>
          <w:sz w:val="16"/>
        </w:rPr>
        <w:t xml:space="preserv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701678">
        <w:rPr>
          <w:rStyle w:val="Emphasis"/>
          <w:highlight w:val="green"/>
        </w:rPr>
        <w:t>Historically</w:t>
      </w:r>
      <w:r w:rsidRPr="00C8793D">
        <w:rPr>
          <w:sz w:val="16"/>
        </w:rPr>
        <w:t xml:space="preserve">, we have seen that </w:t>
      </w:r>
      <w:r w:rsidRPr="00C8793D">
        <w:rPr>
          <w:rStyle w:val="StyleUnderline"/>
        </w:rPr>
        <w:t xml:space="preserve">the </w:t>
      </w:r>
      <w:r w:rsidRPr="00701678">
        <w:rPr>
          <w:rStyle w:val="Emphasis"/>
          <w:highlight w:val="green"/>
        </w:rPr>
        <w:t>spread</w:t>
      </w:r>
      <w:r w:rsidRPr="00C8793D">
        <w:rPr>
          <w:rStyle w:val="Emphasis"/>
        </w:rPr>
        <w:t xml:space="preserve"> </w:t>
      </w:r>
      <w:r w:rsidRPr="00701678">
        <w:rPr>
          <w:rStyle w:val="Emphasis"/>
          <w:highlight w:val="green"/>
        </w:rPr>
        <w:t>of nuclear weapons</w:t>
      </w:r>
      <w:r w:rsidRPr="00701678">
        <w:rPr>
          <w:rStyle w:val="StyleUnderline"/>
          <w:highlight w:val="green"/>
        </w:rPr>
        <w:t xml:space="preserve"> </w:t>
      </w:r>
      <w:r w:rsidRPr="00C8793D">
        <w:rPr>
          <w:rStyle w:val="StyleUnderline"/>
        </w:rPr>
        <w:t xml:space="preserve">has emboldened their possessors and </w:t>
      </w:r>
      <w:r w:rsidRPr="00701678">
        <w:rPr>
          <w:rStyle w:val="StyleUnderline"/>
          <w:highlight w:val="green"/>
        </w:rPr>
        <w:t xml:space="preserve">contributed to </w:t>
      </w:r>
      <w:r w:rsidRPr="00701678">
        <w:rPr>
          <w:rStyle w:val="Emphasis"/>
          <w:highlight w:val="gree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701678">
        <w:rPr>
          <w:rStyle w:val="StyleUnderline"/>
          <w:highlight w:val="green"/>
        </w:rPr>
        <w:t xml:space="preserve">aggressiveness is more </w:t>
      </w:r>
      <w:r w:rsidRPr="00701678">
        <w:rPr>
          <w:rStyle w:val="Emphasis"/>
          <w:highlight w:val="gree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 xml:space="preserve">nuclear-armed Iran would likely </w:t>
      </w:r>
      <w:proofErr w:type="gramStart"/>
      <w:r w:rsidRPr="00C8793D">
        <w:rPr>
          <w:rStyle w:val="StyleUnderline"/>
        </w:rPr>
        <w:t>step up</w:t>
      </w:r>
      <w:proofErr w:type="gramEnd"/>
      <w:r w:rsidRPr="00C8793D">
        <w:rPr>
          <w:rStyle w:val="StyleUnderline"/>
        </w:rPr>
        <w:t xml:space="preserve">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701678">
        <w:rPr>
          <w:rStyle w:val="Emphasis"/>
          <w:highlight w:val="green"/>
        </w:rPr>
        <w:t>crises</w:t>
      </w:r>
      <w:r w:rsidRPr="00701678">
        <w:rPr>
          <w:rStyle w:val="StyleUnderline"/>
          <w:highlight w:val="green"/>
        </w:rPr>
        <w:t xml:space="preserve"> could result in a </w:t>
      </w:r>
      <w:r w:rsidRPr="00701678">
        <w:rPr>
          <w:rStyle w:val="Emphasis"/>
          <w:highlight w:val="green"/>
        </w:rPr>
        <w:t>catastrophic nuclear exchange</w:t>
      </w:r>
      <w:r w:rsidRPr="00C8793D">
        <w:rPr>
          <w:rStyle w:val="StyleUnderline"/>
        </w:rPr>
        <w:t>.</w:t>
      </w:r>
    </w:p>
    <w:p w14:paraId="1484006D" w14:textId="77777777" w:rsidR="003C72A3" w:rsidRDefault="003C72A3" w:rsidP="003C72A3">
      <w:pPr>
        <w:pStyle w:val="Heading4"/>
      </w:pPr>
      <w:r>
        <w:t xml:space="preserve">Nuke war causes extinction AND outweighs </w:t>
      </w:r>
      <w:r w:rsidRPr="00C339DB">
        <w:rPr>
          <w:u w:val="single"/>
        </w:rPr>
        <w:t>other</w:t>
      </w:r>
      <w:r>
        <w:t xml:space="preserve"> existential risks</w:t>
      </w:r>
    </w:p>
    <w:p w14:paraId="271118BD" w14:textId="77777777" w:rsidR="003C72A3" w:rsidRPr="00E530E8" w:rsidRDefault="003C72A3" w:rsidP="003C72A3">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2" w:history="1">
        <w:r w:rsidRPr="00791635">
          <w:rPr>
            <w:rStyle w:val="Hyperlink"/>
          </w:rPr>
          <w:t>http://www.reachingcriticalwill.org/images/documents/Disarmament-fora/OEWG/2016/Documents/NGO13.pdf</w:t>
        </w:r>
      </w:hyperlink>
      <w:r>
        <w:t xml:space="preserve"> //Re-cut by Elmer</w:t>
      </w:r>
    </w:p>
    <w:p w14:paraId="55EEC00C" w14:textId="77777777" w:rsidR="003C72A3" w:rsidRPr="00216297" w:rsidRDefault="003C72A3" w:rsidP="003C72A3">
      <w:pPr>
        <w:rPr>
          <w:sz w:val="16"/>
        </w:rPr>
      </w:pPr>
      <w:r w:rsidRPr="00055D8B">
        <w:rPr>
          <w:sz w:val="16"/>
        </w:rPr>
        <w:t xml:space="preserve">Consequences human survival 12. </w:t>
      </w:r>
      <w:r w:rsidRPr="00701678">
        <w:rPr>
          <w:rStyle w:val="StyleUnderline"/>
          <w:highlight w:val="green"/>
        </w:rPr>
        <w:t>Even if the 'other'</w:t>
      </w:r>
      <w:r w:rsidRPr="00055D8B">
        <w:rPr>
          <w:rStyle w:val="StyleUnderline"/>
        </w:rPr>
        <w:t xml:space="preserve"> side </w:t>
      </w:r>
      <w:r w:rsidRPr="00701678">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701678">
        <w:rPr>
          <w:rStyle w:val="StyleUnderline"/>
          <w:highlight w:val="green"/>
        </w:rPr>
        <w:t>will still make</w:t>
      </w:r>
      <w:r w:rsidRPr="00391E10">
        <w:rPr>
          <w:sz w:val="16"/>
        </w:rPr>
        <w:t xml:space="preserve"> 'our' country (and </w:t>
      </w:r>
      <w:r w:rsidRPr="00391E10">
        <w:rPr>
          <w:rStyle w:val="StyleUnderline"/>
        </w:rPr>
        <w:t xml:space="preserve">the rest of </w:t>
      </w:r>
      <w:r w:rsidRPr="00701678">
        <w:rPr>
          <w:rStyle w:val="StyleUnderline"/>
          <w:highlight w:val="green"/>
        </w:rPr>
        <w:t>the world</w:t>
      </w:r>
      <w:r w:rsidRPr="00391E10">
        <w:rPr>
          <w:sz w:val="16"/>
        </w:rPr>
        <w:t xml:space="preserve">) </w:t>
      </w:r>
      <w:r w:rsidRPr="00701678">
        <w:rPr>
          <w:rStyle w:val="Emphasis"/>
          <w:highlight w:val="green"/>
        </w:rPr>
        <w:t>uninhabitable</w:t>
      </w:r>
      <w:r w:rsidRPr="00391E10">
        <w:rPr>
          <w:sz w:val="16"/>
        </w:rPr>
        <w:t xml:space="preserve">, potentially </w:t>
      </w:r>
      <w:r w:rsidRPr="00701678">
        <w:rPr>
          <w:rStyle w:val="StyleUnderline"/>
          <w:highlight w:val="green"/>
        </w:rPr>
        <w:t>inducing global famine lasting</w:t>
      </w:r>
      <w:r w:rsidRPr="00391E10">
        <w:rPr>
          <w:sz w:val="16"/>
        </w:rPr>
        <w:t xml:space="preserve"> up to </w:t>
      </w:r>
      <w:r w:rsidRPr="00701678">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701678">
        <w:rPr>
          <w:highlight w:val="green"/>
          <w:u w:val="single"/>
        </w:rPr>
        <w:t xml:space="preserve">A nuclear war </w:t>
      </w:r>
      <w:r w:rsidRPr="00391E10">
        <w:rPr>
          <w:u w:val="single"/>
        </w:rPr>
        <w:t xml:space="preserve">between Russia and the United States, even after the arsenal reductions planned under New START, </w:t>
      </w:r>
      <w:r w:rsidRPr="00701678">
        <w:rPr>
          <w:highlight w:val="green"/>
          <w:u w:val="single"/>
        </w:rPr>
        <w:t>could produce a nuclear winter</w:t>
      </w:r>
      <w:r w:rsidRPr="00391E10">
        <w:rPr>
          <w:sz w:val="16"/>
        </w:rPr>
        <w:t xml:space="preserve">. Hence, an attack by either side could be suicidal, </w:t>
      </w:r>
      <w:r w:rsidRPr="00701678">
        <w:rPr>
          <w:rStyle w:val="StyleUnderline"/>
          <w:highlight w:val="green"/>
        </w:rPr>
        <w:t xml:space="preserve">resulting in </w:t>
      </w:r>
      <w:proofErr w:type="spellStart"/>
      <w:r w:rsidRPr="00701678">
        <w:rPr>
          <w:rStyle w:val="Emphasis"/>
          <w:highlight w:val="green"/>
        </w:rPr>
        <w:t>self assured</w:t>
      </w:r>
      <w:proofErr w:type="spellEnd"/>
      <w:r w:rsidRPr="00701678">
        <w:rPr>
          <w:rStyle w:val="Emphasis"/>
          <w:highlight w:val="green"/>
        </w:rPr>
        <w:t xml:space="preserve"> destruction</w:t>
      </w:r>
      <w:r w:rsidRPr="00701678">
        <w:rPr>
          <w:rStyle w:val="StyleUnderline"/>
          <w:highlight w:val="green"/>
        </w:rPr>
        <w:t xml:space="preserve">. </w:t>
      </w:r>
      <w:r w:rsidRPr="00391E10">
        <w:rPr>
          <w:rStyle w:val="StyleUnderline"/>
        </w:rPr>
        <w:t xml:space="preserve">Even </w:t>
      </w:r>
      <w:r w:rsidRPr="00701678">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701678">
        <w:rPr>
          <w:rStyle w:val="StyleUnderline"/>
          <w:highlight w:val="green"/>
        </w:rPr>
        <w:t>produce</w:t>
      </w:r>
      <w:r w:rsidRPr="00391E10">
        <w:rPr>
          <w:rStyle w:val="StyleUnderline"/>
        </w:rPr>
        <w:t xml:space="preserve"> so much </w:t>
      </w:r>
      <w:r w:rsidRPr="00701678">
        <w:rPr>
          <w:rStyle w:val="StyleUnderline"/>
          <w:highlight w:val="green"/>
        </w:rPr>
        <w:t>smoke</w:t>
      </w:r>
      <w:r w:rsidRPr="00391E10">
        <w:rPr>
          <w:rStyle w:val="StyleUnderline"/>
        </w:rPr>
        <w:t xml:space="preserve"> that temperatures would fall below those </w:t>
      </w:r>
      <w:r w:rsidRPr="00701678">
        <w:rPr>
          <w:rStyle w:val="StyleUnderline"/>
          <w:highlight w:val="green"/>
        </w:rPr>
        <w:t xml:space="preserve">of the </w:t>
      </w:r>
      <w:r w:rsidRPr="00391E10">
        <w:rPr>
          <w:rStyle w:val="StyleUnderline"/>
        </w:rPr>
        <w:t xml:space="preserve">Little </w:t>
      </w:r>
      <w:r w:rsidRPr="00701678">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701678">
        <w:rPr>
          <w:rStyle w:val="StyleUnderline"/>
          <w:highlight w:val="green"/>
        </w:rPr>
        <w:t xml:space="preserve">allowing </w:t>
      </w:r>
      <w:r w:rsidRPr="00391E10">
        <w:rPr>
          <w:rStyle w:val="StyleUnderline"/>
        </w:rPr>
        <w:t xml:space="preserve">more </w:t>
      </w:r>
      <w:r w:rsidRPr="00701678">
        <w:rPr>
          <w:rStyle w:val="Emphasis"/>
          <w:highlight w:val="green"/>
        </w:rPr>
        <w:t>ultraviolet</w:t>
      </w:r>
      <w:r w:rsidRPr="00391E10">
        <w:rPr>
          <w:rStyle w:val="StyleUnderline"/>
        </w:rPr>
        <w:t xml:space="preserve"> </w:t>
      </w:r>
      <w:r w:rsidRPr="00701678">
        <w:rPr>
          <w:rStyle w:val="StyleUnderline"/>
          <w:highlight w:val="green"/>
        </w:rPr>
        <w:t>radiation</w:t>
      </w:r>
      <w:r w:rsidRPr="00391E10">
        <w:rPr>
          <w:sz w:val="16"/>
        </w:rPr>
        <w:t xml:space="preserve"> to reach Earth's surface. </w:t>
      </w:r>
      <w:r w:rsidRPr="00391E10">
        <w:rPr>
          <w:rStyle w:val="Emphasis"/>
        </w:rPr>
        <w:t xml:space="preserve">Recent </w:t>
      </w:r>
      <w:r w:rsidRPr="00701678">
        <w:rPr>
          <w:rStyle w:val="Emphasis"/>
          <w:highlight w:val="green"/>
        </w:rPr>
        <w:t>studies</w:t>
      </w:r>
      <w:r w:rsidRPr="00701678">
        <w:rPr>
          <w:rStyle w:val="StyleUnderline"/>
          <w:highlight w:val="green"/>
        </w:rPr>
        <w:t xml:space="preserve"> predict </w:t>
      </w:r>
      <w:r w:rsidRPr="00391E10">
        <w:rPr>
          <w:rStyle w:val="StyleUnderline"/>
        </w:rPr>
        <w:t xml:space="preserve">that </w:t>
      </w:r>
      <w:r w:rsidRPr="00701678">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701678">
        <w:rPr>
          <w:rStyle w:val="StyleUnderline"/>
          <w:highlight w:val="green"/>
        </w:rPr>
        <w:t>would decline</w:t>
      </w:r>
      <w:r w:rsidRPr="00391E10">
        <w:rPr>
          <w:u w:val="single"/>
        </w:rPr>
        <w:t xml:space="preserve"> </w:t>
      </w:r>
      <w:r w:rsidRPr="00701678">
        <w:rPr>
          <w:highlight w:val="green"/>
          <w:u w:val="single"/>
        </w:rPr>
        <w:t xml:space="preserve">by </w:t>
      </w:r>
      <w:r w:rsidRPr="00391E10">
        <w:rPr>
          <w:u w:val="single"/>
        </w:rPr>
        <w:t xml:space="preserve">about </w:t>
      </w:r>
      <w:r w:rsidRPr="00701678">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701678">
        <w:rPr>
          <w:rStyle w:val="StyleUnderline"/>
          <w:highlight w:val="green"/>
        </w:rPr>
        <w:t>cause the deaths of</w:t>
      </w:r>
      <w:r w:rsidRPr="00391E10">
        <w:rPr>
          <w:rStyle w:val="StyleUnderline"/>
        </w:rPr>
        <w:t xml:space="preserve"> most/nearly all/</w:t>
      </w:r>
      <w:r w:rsidRPr="00701678">
        <w:rPr>
          <w:rStyle w:val="Emphasis"/>
          <w:highlight w:val="green"/>
        </w:rPr>
        <w:t>all humans</w:t>
      </w:r>
      <w:r w:rsidRPr="00391E10">
        <w:rPr>
          <w:rStyle w:val="StyleUnderline"/>
        </w:rPr>
        <w:t xml:space="preserve"> (</w:t>
      </w:r>
      <w:r w:rsidRPr="00701678">
        <w:rPr>
          <w:rStyle w:val="StyleUnderline"/>
          <w:highlight w:val="green"/>
        </w:rPr>
        <w:t>and</w:t>
      </w:r>
      <w:r w:rsidRPr="00391E10">
        <w:rPr>
          <w:rStyle w:val="StyleUnderline"/>
        </w:rPr>
        <w:t xml:space="preserve"> severely impact/extinguish </w:t>
      </w:r>
      <w:r w:rsidRPr="00701678">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701678">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701678">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268D5030" w14:textId="77777777" w:rsidR="00157CC1" w:rsidRPr="007C176F" w:rsidRDefault="00157CC1" w:rsidP="00157CC1">
      <w:pPr>
        <w:keepNext/>
        <w:keepLines/>
        <w:pageBreakBefore/>
        <w:spacing w:before="40" w:after="0"/>
        <w:jc w:val="center"/>
        <w:outlineLvl w:val="2"/>
        <w:rPr>
          <w:rFonts w:eastAsia="MS Gothic" w:cs="Times New Roman"/>
          <w:b/>
          <w:sz w:val="32"/>
          <w:szCs w:val="24"/>
          <w:u w:val="single"/>
        </w:rPr>
      </w:pPr>
      <w:r>
        <w:rPr>
          <w:rFonts w:eastAsia="MS Gothic" w:cs="Times New Roman"/>
          <w:b/>
          <w:sz w:val="32"/>
          <w:szCs w:val="24"/>
          <w:u w:val="single"/>
        </w:rPr>
        <w:t>1AC---Framework</w:t>
      </w:r>
    </w:p>
    <w:p w14:paraId="164A09F9" w14:textId="77777777" w:rsidR="00157CC1" w:rsidRPr="007C176F" w:rsidRDefault="00157CC1" w:rsidP="00157CC1">
      <w:pPr>
        <w:keepNext/>
        <w:keepLines/>
        <w:spacing w:before="40" w:after="0"/>
        <w:outlineLvl w:val="3"/>
        <w:rPr>
          <w:rFonts w:eastAsia="MS Gothic"/>
          <w:b/>
          <w:iCs/>
          <w:sz w:val="26"/>
        </w:rPr>
      </w:pPr>
      <w:r w:rsidRPr="007C176F">
        <w:rPr>
          <w:rFonts w:eastAsia="MS Gothic"/>
          <w:b/>
          <w:iCs/>
          <w:sz w:val="26"/>
        </w:rPr>
        <w:t>The standard is maximizing expected well-being. – we will spec – Hedonistic act Utilitarianism</w:t>
      </w:r>
    </w:p>
    <w:p w14:paraId="316D4257" w14:textId="77777777" w:rsidR="00157CC1" w:rsidRPr="007C176F" w:rsidRDefault="00157CC1" w:rsidP="00157CC1">
      <w:pPr>
        <w:keepNext/>
        <w:keepLines/>
        <w:spacing w:before="40" w:after="0"/>
        <w:outlineLvl w:val="3"/>
        <w:rPr>
          <w:rFonts w:eastAsia="MS Gothic"/>
          <w:b/>
          <w:iCs/>
          <w:sz w:val="26"/>
        </w:rPr>
      </w:pPr>
      <w:r w:rsidRPr="007C176F">
        <w:rPr>
          <w:rFonts w:eastAsia="MS Gothic"/>
          <w:b/>
          <w:iCs/>
          <w:sz w:val="26"/>
        </w:rPr>
        <w:t>Prefer:</w:t>
      </w:r>
    </w:p>
    <w:p w14:paraId="4796D5E0" w14:textId="77777777" w:rsidR="00157CC1" w:rsidRPr="007C176F" w:rsidRDefault="00157CC1" w:rsidP="00157CC1">
      <w:pPr>
        <w:keepNext/>
        <w:keepLines/>
        <w:spacing w:before="40" w:after="0"/>
        <w:outlineLvl w:val="3"/>
        <w:rPr>
          <w:rFonts w:eastAsia="MS Gothic"/>
          <w:b/>
          <w:iCs/>
          <w:sz w:val="26"/>
        </w:rPr>
      </w:pPr>
      <w:r w:rsidRPr="007C176F">
        <w:rPr>
          <w:rFonts w:eastAsia="MS Gothic"/>
          <w:b/>
          <w:iCs/>
          <w:sz w:val="26"/>
        </w:rPr>
        <w:t xml:space="preserve">Pleasure and pain are </w:t>
      </w:r>
      <w:r w:rsidRPr="007C176F">
        <w:rPr>
          <w:rFonts w:eastAsia="MS Gothic"/>
          <w:b/>
          <w:iCs/>
          <w:sz w:val="26"/>
          <w:u w:val="single"/>
        </w:rPr>
        <w:t>intrinsic value</w:t>
      </w:r>
      <w:r w:rsidRPr="007C176F">
        <w:rPr>
          <w:rFonts w:eastAsia="MS Gothic"/>
          <w:b/>
          <w:iCs/>
          <w:sz w:val="26"/>
        </w:rPr>
        <w:t xml:space="preserve"> and </w:t>
      </w:r>
      <w:r w:rsidRPr="007C176F">
        <w:rPr>
          <w:rFonts w:eastAsia="MS Gothic"/>
          <w:b/>
          <w:iCs/>
          <w:sz w:val="26"/>
          <w:u w:val="single"/>
        </w:rPr>
        <w:t>disvalue</w:t>
      </w:r>
    </w:p>
    <w:p w14:paraId="0097DD27" w14:textId="77777777" w:rsidR="00157CC1" w:rsidRPr="007C176F" w:rsidRDefault="00157CC1" w:rsidP="00157CC1">
      <w:pPr>
        <w:rPr>
          <w:rFonts w:eastAsia="Cambria"/>
          <w:b/>
          <w:bCs/>
          <w:sz w:val="26"/>
        </w:rPr>
      </w:pPr>
      <w:r w:rsidRPr="007C176F">
        <w:rPr>
          <w:rFonts w:eastAsia="Cambria"/>
          <w:b/>
          <w:bCs/>
          <w:sz w:val="26"/>
        </w:rPr>
        <w:t>Blum et al. 18</w:t>
      </w:r>
    </w:p>
    <w:p w14:paraId="5D0BCE6C" w14:textId="77777777" w:rsidR="00157CC1" w:rsidRPr="007C176F" w:rsidRDefault="00157CC1" w:rsidP="00157CC1">
      <w:pPr>
        <w:rPr>
          <w:rFonts w:eastAsia="Cambria"/>
          <w:sz w:val="16"/>
          <w:szCs w:val="16"/>
        </w:rPr>
      </w:pPr>
      <w:r w:rsidRPr="007C176F">
        <w:rPr>
          <w:rFonts w:eastAsia="Cambria"/>
          <w:sz w:val="16"/>
          <w:szCs w:val="16"/>
        </w:rPr>
        <w:t xml:space="preserve">Kenneth Blum, 1Department of Psychiatry, </w:t>
      </w:r>
      <w:proofErr w:type="spellStart"/>
      <w:r w:rsidRPr="007C176F">
        <w:rPr>
          <w:rFonts w:eastAsia="Cambria"/>
          <w:sz w:val="16"/>
          <w:szCs w:val="16"/>
        </w:rPr>
        <w:t>Boonshoft</w:t>
      </w:r>
      <w:proofErr w:type="spellEnd"/>
      <w:r w:rsidRPr="007C176F">
        <w:rPr>
          <w:rFonts w:eastAsia="Cambria"/>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7C176F">
        <w:rPr>
          <w:rFonts w:eastAsia="Cambria"/>
          <w:sz w:val="16"/>
          <w:szCs w:val="16"/>
        </w:rPr>
        <w:t>Nupathways</w:t>
      </w:r>
      <w:proofErr w:type="spellEnd"/>
      <w:r w:rsidRPr="007C176F">
        <w:rPr>
          <w:rFonts w:eastAsia="Cambria"/>
          <w:sz w:val="16"/>
          <w:szCs w:val="16"/>
        </w:rPr>
        <w:t xml:space="preserve"> Inc., </w:t>
      </w:r>
      <w:proofErr w:type="spellStart"/>
      <w:r w:rsidRPr="007C176F">
        <w:rPr>
          <w:rFonts w:eastAsia="Cambria"/>
          <w:sz w:val="16"/>
          <w:szCs w:val="16"/>
        </w:rPr>
        <w:t>Innsbrook</w:t>
      </w:r>
      <w:proofErr w:type="spellEnd"/>
      <w:r w:rsidRPr="007C176F">
        <w:rPr>
          <w:rFonts w:eastAsia="Cambria"/>
          <w:sz w:val="16"/>
          <w:szCs w:val="16"/>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7C176F">
        <w:rPr>
          <w:rFonts w:eastAsia="Cambria"/>
          <w:sz w:val="16"/>
          <w:szCs w:val="16"/>
        </w:rPr>
        <w:t>Lederach</w:t>
      </w:r>
      <w:proofErr w:type="spellEnd"/>
      <w:r w:rsidRPr="007C176F">
        <w:rPr>
          <w:rFonts w:eastAsia="Cambria"/>
          <w:sz w:val="16"/>
          <w:szCs w:val="16"/>
        </w:rPr>
        <w:t xml:space="preserve">, PA., USA 12National Human Genome Center at Howard University, Washington, DC., USA, Marjorie </w:t>
      </w:r>
      <w:proofErr w:type="spellStart"/>
      <w:r w:rsidRPr="007C176F">
        <w:rPr>
          <w:rFonts w:eastAsia="Cambria"/>
          <w:sz w:val="16"/>
          <w:szCs w:val="16"/>
        </w:rPr>
        <w:t>Gondré</w:t>
      </w:r>
      <w:proofErr w:type="spellEnd"/>
      <w:r w:rsidRPr="007C176F">
        <w:rPr>
          <w:rFonts w:eastAsia="Cambria"/>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C176F">
        <w:rPr>
          <w:rFonts w:eastAsia="Cambria"/>
          <w:sz w:val="16"/>
          <w:szCs w:val="16"/>
        </w:rPr>
        <w:t>Modestino</w:t>
      </w:r>
      <w:proofErr w:type="spellEnd"/>
      <w:r w:rsidRPr="007C176F">
        <w:rPr>
          <w:rFonts w:eastAsia="Cambria"/>
          <w:sz w:val="16"/>
          <w:szCs w:val="16"/>
        </w:rPr>
        <w:t xml:space="preserve">, 14Department of Psychology, Curry College, Milton, MA, USA, Rajendra D </w:t>
      </w:r>
      <w:proofErr w:type="spellStart"/>
      <w:r w:rsidRPr="007C176F">
        <w:rPr>
          <w:rFonts w:eastAsia="Cambria"/>
          <w:sz w:val="16"/>
          <w:szCs w:val="16"/>
        </w:rPr>
        <w:t>Badgaiyan</w:t>
      </w:r>
      <w:proofErr w:type="spellEnd"/>
      <w:r w:rsidRPr="007C176F">
        <w:rPr>
          <w:rFonts w:eastAsia="Cambria"/>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sidRPr="007C176F">
          <w:rPr>
            <w:rFonts w:eastAsia="Cambria"/>
            <w:sz w:val="16"/>
            <w:szCs w:val="16"/>
          </w:rPr>
          <w:t>https://www.ncbi.nlm.nih.gov/pmc/articles/PMC6446569/</w:t>
        </w:r>
      </w:hyperlink>
      <w:r w:rsidRPr="007C176F">
        <w:rPr>
          <w:rFonts w:eastAsia="Cambria"/>
          <w:sz w:val="16"/>
          <w:szCs w:val="16"/>
        </w:rPr>
        <w:t>, R.S.</w:t>
      </w:r>
    </w:p>
    <w:p w14:paraId="28FAFA5A" w14:textId="77777777" w:rsidR="00157CC1" w:rsidRDefault="00157CC1" w:rsidP="00157CC1">
      <w:pPr>
        <w:rPr>
          <w:rFonts w:eastAsia="Cambria"/>
          <w:sz w:val="16"/>
        </w:rPr>
      </w:pPr>
      <w:r w:rsidRPr="007C176F">
        <w:rPr>
          <w:rFonts w:eastAsia="Cambria"/>
          <w:b/>
          <w:bCs/>
          <w:highlight w:val="green"/>
          <w:u w:val="single"/>
        </w:rPr>
        <w:t>Pleasure</w:t>
      </w:r>
      <w:r w:rsidRPr="007C176F">
        <w:rPr>
          <w:rFonts w:eastAsia="Cambria"/>
          <w:u w:val="single"/>
        </w:rPr>
        <w:t xml:space="preserve"> is not only</w:t>
      </w:r>
      <w:r w:rsidRPr="007C176F">
        <w:rPr>
          <w:rFonts w:eastAsia="Cambria"/>
          <w:sz w:val="16"/>
        </w:rPr>
        <w:t xml:space="preserve"> one of the three </w:t>
      </w:r>
      <w:r w:rsidRPr="007C176F">
        <w:rPr>
          <w:rFonts w:eastAsia="Cambria"/>
          <w:u w:val="single"/>
        </w:rPr>
        <w:t xml:space="preserve">primary reward </w:t>
      </w:r>
      <w:proofErr w:type="gramStart"/>
      <w:r w:rsidRPr="007C176F">
        <w:rPr>
          <w:rFonts w:eastAsia="Cambria"/>
          <w:u w:val="single"/>
        </w:rPr>
        <w:t>functions</w:t>
      </w:r>
      <w:proofErr w:type="gramEnd"/>
      <w:r w:rsidRPr="007C176F">
        <w:rPr>
          <w:rFonts w:eastAsia="Cambria"/>
          <w:sz w:val="16"/>
        </w:rPr>
        <w:t xml:space="preserve"> but </w:t>
      </w:r>
      <w:r w:rsidRPr="007C176F">
        <w:rPr>
          <w:rFonts w:eastAsia="Cambria"/>
          <w:u w:val="single"/>
        </w:rPr>
        <w:t xml:space="preserve">it also </w:t>
      </w:r>
      <w:r w:rsidRPr="007C176F">
        <w:rPr>
          <w:rFonts w:eastAsia="Cambria"/>
          <w:b/>
          <w:bCs/>
          <w:highlight w:val="green"/>
          <w:u w:val="single"/>
        </w:rPr>
        <w:t>defines reward.</w:t>
      </w:r>
      <w:r w:rsidRPr="007C176F">
        <w:rPr>
          <w:rFonts w:eastAsia="Cambria"/>
          <w:sz w:val="16"/>
        </w:rPr>
        <w:t xml:space="preserve"> As homeostasis explains the </w:t>
      </w:r>
      <w:r w:rsidRPr="007C176F">
        <w:rPr>
          <w:rFonts w:eastAsia="Cambria"/>
          <w:u w:val="single"/>
        </w:rPr>
        <w:t>functions of</w:t>
      </w:r>
      <w:r w:rsidRPr="007C176F">
        <w:rPr>
          <w:rFonts w:eastAsia="Cambria"/>
          <w:sz w:val="16"/>
        </w:rPr>
        <w:t xml:space="preserve"> only a limited number of </w:t>
      </w:r>
      <w:r w:rsidRPr="007C176F">
        <w:rPr>
          <w:rFonts w:eastAsia="Cambria"/>
          <w:u w:val="single"/>
        </w:rPr>
        <w:t>rewards, the</w:t>
      </w:r>
      <w:r w:rsidRPr="007C176F">
        <w:rPr>
          <w:rFonts w:eastAsia="Cambria"/>
          <w:sz w:val="16"/>
        </w:rPr>
        <w:t xml:space="preserve"> principal </w:t>
      </w:r>
      <w:r w:rsidRPr="007C176F">
        <w:rPr>
          <w:rFonts w:eastAsia="Cambria"/>
          <w:highlight w:val="green"/>
          <w:u w:val="single"/>
        </w:rPr>
        <w:t>reason why particular stimuli</w:t>
      </w:r>
      <w:r w:rsidRPr="007C176F">
        <w:rPr>
          <w:rFonts w:eastAsia="Cambria"/>
          <w:u w:val="single"/>
        </w:rPr>
        <w:t xml:space="preserve">, objects, events, situations, and activities </w:t>
      </w:r>
      <w:r w:rsidRPr="007C176F">
        <w:rPr>
          <w:rFonts w:eastAsia="Cambria"/>
          <w:highlight w:val="green"/>
          <w:u w:val="single"/>
        </w:rPr>
        <w:t>are rewarding</w:t>
      </w:r>
      <w:r w:rsidRPr="007C176F">
        <w:rPr>
          <w:rFonts w:eastAsia="Cambria"/>
          <w:sz w:val="16"/>
        </w:rPr>
        <w:t xml:space="preserve"> may be </w:t>
      </w:r>
      <w:r w:rsidRPr="007C176F">
        <w:rPr>
          <w:rFonts w:eastAsia="Cambria"/>
          <w:highlight w:val="green"/>
          <w:u w:val="single"/>
        </w:rPr>
        <w:t>due to pleasure.</w:t>
      </w:r>
      <w:r w:rsidRPr="007C176F">
        <w:rPr>
          <w:rFonts w:eastAsia="Cambria"/>
          <w:sz w:val="16"/>
        </w:rPr>
        <w:t xml:space="preserve"> This applies </w:t>
      </w:r>
      <w:proofErr w:type="gramStart"/>
      <w:r w:rsidRPr="007C176F">
        <w:rPr>
          <w:rFonts w:eastAsia="Cambria"/>
          <w:sz w:val="16"/>
        </w:rPr>
        <w:t>first of all</w:t>
      </w:r>
      <w:proofErr w:type="gramEnd"/>
      <w:r w:rsidRPr="007C176F">
        <w:rPr>
          <w:rFonts w:eastAsia="Cambria"/>
          <w:sz w:val="16"/>
        </w:rPr>
        <w:t xml:space="preserve"> to sex and to the primary homeostatic rewards of food and liquid and extends to money, taste, beauty, social encounters and nonmaterial, internally set, and intrinsic rewards. </w:t>
      </w:r>
      <w:r w:rsidRPr="007C176F">
        <w:rPr>
          <w:rFonts w:eastAsia="Cambria"/>
          <w:highlight w:val="green"/>
          <w:u w:val="single"/>
        </w:rPr>
        <w:t>Pleasure</w:t>
      </w:r>
      <w:r w:rsidRPr="007C176F">
        <w:rPr>
          <w:rFonts w:eastAsia="Cambria"/>
          <w:u w:val="single"/>
        </w:rPr>
        <w:t>, as the primary effect of rewards</w:t>
      </w:r>
      <w:r w:rsidRPr="007C176F">
        <w:rPr>
          <w:rFonts w:eastAsia="Cambria"/>
          <w:sz w:val="16"/>
        </w:rPr>
        <w:t xml:space="preserve">, drives the prime reward functions of learning, approach behavior, and decision making and </w:t>
      </w:r>
      <w:r w:rsidRPr="007C176F">
        <w:rPr>
          <w:rFonts w:eastAsia="Cambria"/>
          <w:highlight w:val="green"/>
          <w:u w:val="single"/>
        </w:rPr>
        <w:t xml:space="preserve">provides the </w:t>
      </w:r>
      <w:r w:rsidRPr="007C176F">
        <w:rPr>
          <w:rFonts w:eastAsia="Cambria"/>
          <w:b/>
          <w:bCs/>
          <w:highlight w:val="green"/>
          <w:u w:val="single"/>
        </w:rPr>
        <w:t>basis for hedonic theories</w:t>
      </w:r>
      <w:r w:rsidRPr="007C176F">
        <w:rPr>
          <w:rFonts w:eastAsia="Cambria"/>
          <w:u w:val="single"/>
        </w:rPr>
        <w:t xml:space="preserve"> of reward function. </w:t>
      </w:r>
      <w:r w:rsidRPr="007C176F">
        <w:rPr>
          <w:rFonts w:eastAsia="Cambria"/>
          <w:highlight w:val="green"/>
          <w:u w:val="single"/>
        </w:rPr>
        <w:t>We are attracted by</w:t>
      </w:r>
      <w:r w:rsidRPr="007C176F">
        <w:rPr>
          <w:rFonts w:eastAsia="Cambria"/>
          <w:sz w:val="16"/>
        </w:rPr>
        <w:t xml:space="preserve"> most </w:t>
      </w:r>
      <w:r w:rsidRPr="007C176F">
        <w:rPr>
          <w:rFonts w:eastAsia="Cambria"/>
          <w:highlight w:val="green"/>
          <w:u w:val="single"/>
        </w:rPr>
        <w:t>rewards</w:t>
      </w:r>
      <w:r w:rsidRPr="007C176F">
        <w:rPr>
          <w:rFonts w:eastAsia="Cambria"/>
          <w:u w:val="single"/>
        </w:rPr>
        <w:t xml:space="preserve"> and exert intense efforts to obtain them</w:t>
      </w:r>
      <w:r w:rsidRPr="007C176F">
        <w:rPr>
          <w:rFonts w:eastAsia="Cambria"/>
          <w:sz w:val="16"/>
        </w:rPr>
        <w:t xml:space="preserve">, just </w:t>
      </w:r>
      <w:r w:rsidRPr="007C176F">
        <w:rPr>
          <w:rFonts w:eastAsia="Cambria"/>
          <w:highlight w:val="green"/>
          <w:u w:val="single"/>
        </w:rPr>
        <w:t>because they are enjoyable</w:t>
      </w:r>
      <w:r w:rsidRPr="007C176F">
        <w:rPr>
          <w:rFonts w:eastAsia="Cambria"/>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C176F">
        <w:rPr>
          <w:rFonts w:eastAsia="Cambria"/>
          <w:u w:val="single"/>
        </w:rPr>
        <w:t>using both humans and detailed invasive brain analysis of animals has discovered some critical ways that the brain processes pleasure</w:t>
      </w:r>
      <w:r w:rsidRPr="007C176F">
        <w:rPr>
          <w:rFonts w:eastAsia="Cambria"/>
          <w:sz w:val="16"/>
        </w:rPr>
        <w:t xml:space="preserve"> [14]. </w:t>
      </w:r>
      <w:r w:rsidRPr="007C176F">
        <w:rPr>
          <w:rFonts w:eastAsia="Cambria"/>
          <w:u w:val="single"/>
        </w:rPr>
        <w:t>Pleasure as a hallmark of reward is sufficient for defining a reward</w:t>
      </w:r>
      <w:r w:rsidRPr="007C176F">
        <w:rPr>
          <w:rFonts w:eastAsia="Cambria"/>
          <w:sz w:val="16"/>
        </w:rPr>
        <w:t xml:space="preserve">, but it may not be necessary. </w:t>
      </w:r>
      <w:r w:rsidRPr="007C176F">
        <w:rPr>
          <w:rFonts w:eastAsia="Cambria"/>
          <w:u w:val="single"/>
        </w:rPr>
        <w:t>A reward may generate positive</w:t>
      </w:r>
      <w:r w:rsidRPr="007C176F">
        <w:rPr>
          <w:rFonts w:eastAsia="Cambria"/>
          <w:sz w:val="16"/>
        </w:rPr>
        <w:t xml:space="preserve"> learning and approach </w:t>
      </w:r>
      <w:r w:rsidRPr="007C176F">
        <w:rPr>
          <w:rFonts w:eastAsia="Cambria"/>
          <w:u w:val="single"/>
        </w:rPr>
        <w:t>behavior</w:t>
      </w:r>
      <w:r w:rsidRPr="007C176F">
        <w:rPr>
          <w:rFonts w:eastAsia="Cambria"/>
          <w:sz w:val="16"/>
        </w:rPr>
        <w:t xml:space="preserve"> simply </w:t>
      </w:r>
      <w:r w:rsidRPr="007C176F">
        <w:rPr>
          <w:rFonts w:eastAsia="Cambria"/>
          <w:u w:val="single"/>
        </w:rPr>
        <w:t>because it contains substances that are essential for body function.</w:t>
      </w:r>
      <w:r w:rsidRPr="007C176F">
        <w:rPr>
          <w:rFonts w:eastAsia="Cambria"/>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7C176F">
        <w:rPr>
          <w:rFonts w:eastAsia="Cambria"/>
          <w:u w:val="single"/>
        </w:rPr>
        <w:t>evolution and its basic principles found</w:t>
      </w:r>
      <w:r w:rsidRPr="007C176F">
        <w:rPr>
          <w:rFonts w:eastAsia="Cambria"/>
          <w:sz w:val="16"/>
        </w:rPr>
        <w:t xml:space="preserve"> various </w:t>
      </w:r>
      <w:r w:rsidRPr="007C176F">
        <w:rPr>
          <w:rFonts w:eastAsia="Cambria"/>
          <w:u w:val="single"/>
        </w:rPr>
        <w:t>mechanisms that steer behavior and biological development.</w:t>
      </w:r>
      <w:r w:rsidRPr="007C176F">
        <w:rPr>
          <w:rFonts w:eastAsia="Cambria"/>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7C176F">
        <w:rPr>
          <w:rFonts w:eastAsia="Cambria"/>
          <w:b/>
          <w:bCs/>
          <w:highlight w:val="green"/>
          <w:u w:val="single"/>
        </w:rPr>
        <w:t>organisms are</w:t>
      </w:r>
      <w:r w:rsidRPr="007C176F">
        <w:rPr>
          <w:rFonts w:eastAsia="Cambria"/>
          <w:u w:val="single"/>
        </w:rPr>
        <w:t xml:space="preserve"> the </w:t>
      </w:r>
      <w:r w:rsidRPr="007C176F">
        <w:rPr>
          <w:rFonts w:eastAsia="Cambria"/>
          <w:b/>
          <w:bCs/>
          <w:highlight w:val="green"/>
          <w:u w:val="single"/>
        </w:rPr>
        <w:t>result of evolutionary competition.</w:t>
      </w:r>
      <w:r w:rsidRPr="007C176F">
        <w:rPr>
          <w:rFonts w:eastAsia="Cambria"/>
          <w:sz w:val="16"/>
        </w:rPr>
        <w:t xml:space="preserve"> In fact, Richard </w:t>
      </w:r>
      <w:r w:rsidRPr="007C176F">
        <w:rPr>
          <w:rFonts w:eastAsia="Cambria"/>
          <w:u w:val="single"/>
        </w:rPr>
        <w:t>Dawkins stresses gene survival and propagation as the basic mechanism of life</w:t>
      </w:r>
      <w:r w:rsidRPr="007C176F">
        <w:rPr>
          <w:rFonts w:eastAsia="Cambria"/>
          <w:sz w:val="16"/>
        </w:rPr>
        <w:t xml:space="preserve"> [20]. Only genes that lead to </w:t>
      </w:r>
      <w:r w:rsidRPr="007C176F">
        <w:rPr>
          <w:rFonts w:eastAsia="Cambria"/>
          <w:u w:val="single"/>
        </w:rPr>
        <w:t>the fittest phenotype will make it.</w:t>
      </w:r>
      <w:r w:rsidRPr="007C176F">
        <w:rPr>
          <w:rFonts w:eastAsia="Cambria"/>
          <w:sz w:val="16"/>
        </w:rPr>
        <w:t xml:space="preserve"> It is noteworthy that the phenotype is selected based on behavior that maximizes gene propagation. To do so, the phenotype must survive and generate offspring, and be better at it than its competitors. Thus, </w:t>
      </w:r>
      <w:r w:rsidRPr="007C176F">
        <w:rPr>
          <w:rFonts w:eastAsia="Cambria"/>
          <w:u w:val="single"/>
        </w:rPr>
        <w:t xml:space="preserve">the ultimate, distal function of </w:t>
      </w:r>
      <w:r w:rsidRPr="007C176F">
        <w:rPr>
          <w:rFonts w:eastAsia="Cambria"/>
          <w:highlight w:val="green"/>
          <w:u w:val="single"/>
        </w:rPr>
        <w:t>rewards</w:t>
      </w:r>
      <w:r w:rsidRPr="007C176F">
        <w:rPr>
          <w:rFonts w:eastAsia="Cambria"/>
          <w:u w:val="single"/>
        </w:rPr>
        <w:t xml:space="preserve"> is to </w:t>
      </w:r>
      <w:r w:rsidRPr="007C176F">
        <w:rPr>
          <w:rFonts w:eastAsia="Cambria"/>
          <w:highlight w:val="green"/>
          <w:u w:val="single"/>
        </w:rPr>
        <w:t>increase evolutionary fitness</w:t>
      </w:r>
      <w:r w:rsidRPr="007C176F">
        <w:rPr>
          <w:rFonts w:eastAsia="Cambria"/>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7C176F">
        <w:rPr>
          <w:rFonts w:eastAsia="Cambria"/>
          <w:u w:val="single"/>
        </w:rPr>
        <w:t>Behavioral reward functions have evolved to help individuals to survive and propagate their genes</w:t>
      </w:r>
      <w:r w:rsidRPr="007C176F">
        <w:rPr>
          <w:rFonts w:eastAsia="Cambria"/>
          <w:sz w:val="16"/>
        </w:rPr>
        <w:t xml:space="preserve">. Apparently, </w:t>
      </w:r>
      <w:r w:rsidRPr="007C176F">
        <w:rPr>
          <w:rFonts w:eastAsia="Cambria"/>
          <w:u w:val="single"/>
        </w:rPr>
        <w:t>people need to live well and long enough to reproduce.</w:t>
      </w:r>
      <w:r w:rsidRPr="007C176F">
        <w:rPr>
          <w:rFonts w:eastAsia="Cambria"/>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C176F">
        <w:rPr>
          <w:rFonts w:eastAsia="Cambria"/>
          <w:u w:val="single"/>
        </w:rPr>
        <w:t>any small edge will ultimately result in evolutionary advantage</w:t>
      </w:r>
      <w:r w:rsidRPr="007C176F">
        <w:rPr>
          <w:rFonts w:eastAsia="Cambria"/>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C176F">
        <w:rPr>
          <w:rFonts w:eastAsia="Cambria"/>
          <w:u w:val="single"/>
        </w:rPr>
        <w:t>Thus</w:t>
      </w:r>
      <w:proofErr w:type="gramEnd"/>
      <w:r w:rsidRPr="007C176F">
        <w:rPr>
          <w:rFonts w:eastAsia="Cambria"/>
          <w:u w:val="single"/>
        </w:rPr>
        <w:t xml:space="preserve"> the distal reward function in gene propagation and evolutionary fitness defines the proximal reward functions that we see</w:t>
      </w:r>
      <w:r w:rsidRPr="007C176F">
        <w:rPr>
          <w:rFonts w:eastAsia="Cambria"/>
          <w:sz w:val="16"/>
        </w:rPr>
        <w:t xml:space="preserve"> in everyday behavior. </w:t>
      </w:r>
      <w:r w:rsidRPr="007C176F">
        <w:rPr>
          <w:rFonts w:eastAsia="Cambria"/>
          <w:highlight w:val="green"/>
          <w:u w:val="single"/>
        </w:rPr>
        <w:t>That is why foods, drinks, mates, and offspring are rewarding.</w:t>
      </w:r>
      <w:r w:rsidRPr="007C176F">
        <w:rPr>
          <w:rFonts w:eastAsia="Cambria"/>
          <w:u w:val="single"/>
        </w:rPr>
        <w:t xml:space="preserve"> </w:t>
      </w:r>
      <w:r w:rsidRPr="007C176F">
        <w:rPr>
          <w:rFonts w:eastAsia="Cambria"/>
          <w:sz w:val="16"/>
        </w:rPr>
        <w:t xml:space="preserve">There have been theories linking pleasure as a required component of health benefits </w:t>
      </w:r>
      <w:proofErr w:type="spellStart"/>
      <w:r w:rsidRPr="007C176F">
        <w:rPr>
          <w:rFonts w:eastAsia="Cambria"/>
          <w:sz w:val="16"/>
        </w:rPr>
        <w:t>salutogenesis</w:t>
      </w:r>
      <w:proofErr w:type="spellEnd"/>
      <w:r w:rsidRPr="007C176F">
        <w:rPr>
          <w:rFonts w:eastAsia="Cambria"/>
          <w:sz w:val="16"/>
        </w:rPr>
        <w:t>, (</w:t>
      </w:r>
      <w:proofErr w:type="spellStart"/>
      <w:r w:rsidRPr="007C176F">
        <w:rPr>
          <w:rFonts w:eastAsia="Cambria"/>
          <w:sz w:val="16"/>
        </w:rPr>
        <w:t>salugenesis</w:t>
      </w:r>
      <w:proofErr w:type="spellEnd"/>
      <w:r w:rsidRPr="007C176F">
        <w:rPr>
          <w:rFonts w:eastAsia="Cambria"/>
          <w:sz w:val="16"/>
        </w:rPr>
        <w:t xml:space="preserve">). In essence, under these terms, </w:t>
      </w:r>
      <w:r w:rsidRPr="007C176F">
        <w:rPr>
          <w:rFonts w:eastAsia="Cambria"/>
          <w:u w:val="single"/>
        </w:rPr>
        <w:t>pleasure is described as a state or feeling of happiness and satisfaction resulting from an experience that one enjoys.</w:t>
      </w:r>
      <w:r w:rsidRPr="007C176F">
        <w:rPr>
          <w:rFonts w:eastAsia="Cambria"/>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C176F">
        <w:rPr>
          <w:rFonts w:eastAsia="Cambria"/>
          <w:sz w:val="16"/>
        </w:rPr>
        <w:t>morphinergic</w:t>
      </w:r>
      <w:proofErr w:type="spellEnd"/>
      <w:r w:rsidRPr="007C176F">
        <w:rPr>
          <w:rFonts w:eastAsia="Cambria"/>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C176F">
        <w:rPr>
          <w:rFonts w:eastAsia="Cambria"/>
          <w:sz w:val="16"/>
        </w:rPr>
        <w:t>hypodopaminergia</w:t>
      </w:r>
      <w:proofErr w:type="spellEnd"/>
      <w:r w:rsidRPr="007C176F">
        <w:rPr>
          <w:rFonts w:eastAsia="Cambria"/>
          <w:sz w:val="16"/>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7C176F">
        <w:rPr>
          <w:rFonts w:eastAsia="Cambria"/>
          <w:sz w:val="16"/>
        </w:rPr>
        <w:t>As</w:t>
      </w:r>
      <w:proofErr w:type="gramEnd"/>
      <w:r w:rsidRPr="007C176F">
        <w:rPr>
          <w:rFonts w:eastAsia="Cambria"/>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7C176F">
        <w:rPr>
          <w:rFonts w:eastAsia="Cambria"/>
          <w:sz w:val="16"/>
        </w:rPr>
        <w:t>all of</w:t>
      </w:r>
      <w:proofErr w:type="gramEnd"/>
      <w:r w:rsidRPr="007C176F">
        <w:rPr>
          <w:rFonts w:eastAsia="Cambria"/>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7C176F">
        <w:rPr>
          <w:rFonts w:eastAsia="Cambria"/>
          <w:u w:val="single"/>
        </w:rPr>
        <w:t>pathways for ordinary liking and pleasure</w:t>
      </w:r>
      <w:r w:rsidRPr="007C176F">
        <w:rPr>
          <w:rFonts w:eastAsia="Cambria"/>
          <w:sz w:val="16"/>
        </w:rPr>
        <w:t xml:space="preserve">, which </w:t>
      </w:r>
      <w:r w:rsidRPr="007C176F">
        <w:rPr>
          <w:rFonts w:eastAsia="Cambria"/>
          <w:u w:val="single"/>
        </w:rPr>
        <w:t>are limited in scope</w:t>
      </w:r>
      <w:r w:rsidRPr="007C176F">
        <w:rPr>
          <w:rFonts w:eastAsia="Cambria"/>
          <w:sz w:val="16"/>
        </w:rPr>
        <w:t xml:space="preserve"> as described above in this commentary. However, </w:t>
      </w:r>
      <w:r w:rsidRPr="007C176F">
        <w:rPr>
          <w:rFonts w:eastAsia="Cambria"/>
          <w:u w:val="single"/>
        </w:rPr>
        <w:t xml:space="preserve">there are </w:t>
      </w:r>
      <w:r w:rsidRPr="007C176F">
        <w:rPr>
          <w:rFonts w:eastAsia="Cambria"/>
          <w:b/>
          <w:bCs/>
          <w:highlight w:val="green"/>
          <w:u w:val="single"/>
        </w:rPr>
        <w:t>many brain regions</w:t>
      </w:r>
      <w:r w:rsidRPr="007C176F">
        <w:rPr>
          <w:rFonts w:eastAsia="Cambria"/>
          <w:sz w:val="16"/>
        </w:rPr>
        <w:t xml:space="preserve">, often termed hot and cold spots, </w:t>
      </w:r>
      <w:r w:rsidRPr="007C176F">
        <w:rPr>
          <w:rFonts w:eastAsia="Cambria"/>
          <w:u w:val="single"/>
        </w:rPr>
        <w:t xml:space="preserve">that significantly </w:t>
      </w:r>
      <w:r w:rsidRPr="007C176F">
        <w:rPr>
          <w:rFonts w:eastAsia="Cambria"/>
          <w:b/>
          <w:bCs/>
          <w:highlight w:val="green"/>
          <w:u w:val="single"/>
        </w:rPr>
        <w:t>modulate</w:t>
      </w:r>
      <w:r w:rsidRPr="007C176F">
        <w:rPr>
          <w:rFonts w:eastAsia="Cambria"/>
          <w:sz w:val="16"/>
        </w:rPr>
        <w:t xml:space="preserve"> (increase or decrease) </w:t>
      </w:r>
      <w:r w:rsidRPr="007C176F">
        <w:rPr>
          <w:rFonts w:eastAsia="Cambria"/>
          <w:u w:val="single"/>
        </w:rPr>
        <w:t xml:space="preserve">our </w:t>
      </w:r>
      <w:r w:rsidRPr="007C176F">
        <w:rPr>
          <w:rFonts w:eastAsia="Cambria"/>
          <w:b/>
          <w:bCs/>
          <w:highlight w:val="green"/>
          <w:u w:val="single"/>
        </w:rPr>
        <w:t>pleasure or</w:t>
      </w:r>
      <w:r w:rsidRPr="007C176F">
        <w:rPr>
          <w:rFonts w:eastAsia="Cambria"/>
          <w:u w:val="single"/>
        </w:rPr>
        <w:t xml:space="preserve"> even </w:t>
      </w:r>
      <w:r w:rsidRPr="007C176F">
        <w:rPr>
          <w:rFonts w:eastAsia="Cambria"/>
          <w:b/>
          <w:bCs/>
          <w:highlight w:val="green"/>
          <w:u w:val="single"/>
        </w:rPr>
        <w:t>produce the opposite</w:t>
      </w:r>
      <w:r w:rsidRPr="007C176F">
        <w:rPr>
          <w:rFonts w:eastAsia="Cambria"/>
          <w:sz w:val="16"/>
        </w:rPr>
        <w:t xml:space="preserve"> of pleasure— that is </w:t>
      </w:r>
      <w:r w:rsidRPr="007C176F">
        <w:rPr>
          <w:rFonts w:eastAsia="Cambria"/>
          <w:u w:val="single"/>
        </w:rPr>
        <w:t>disgust and fear</w:t>
      </w:r>
      <w:r w:rsidRPr="007C176F">
        <w:rPr>
          <w:rFonts w:eastAsia="Cambria"/>
          <w:sz w:val="16"/>
        </w:rPr>
        <w:t xml:space="preserve"> [39]. </w:t>
      </w:r>
      <w:r w:rsidRPr="007C176F">
        <w:rPr>
          <w:rFonts w:eastAsia="Cambria"/>
          <w:u w:val="single"/>
        </w:rPr>
        <w:t>One</w:t>
      </w:r>
      <w:r w:rsidRPr="007C176F">
        <w:rPr>
          <w:rFonts w:eastAsia="Cambria"/>
          <w:sz w:val="16"/>
        </w:rPr>
        <w:t xml:space="preserve"> specific </w:t>
      </w:r>
      <w:r w:rsidRPr="007C176F">
        <w:rPr>
          <w:rFonts w:eastAsia="Cambria"/>
          <w:u w:val="single"/>
        </w:rPr>
        <w:t>region</w:t>
      </w:r>
      <w:r w:rsidRPr="007C176F">
        <w:rPr>
          <w:rFonts w:eastAsia="Cambria"/>
          <w:sz w:val="16"/>
        </w:rPr>
        <w:t xml:space="preserve"> of the nucleus </w:t>
      </w:r>
      <w:proofErr w:type="spellStart"/>
      <w:r w:rsidRPr="007C176F">
        <w:rPr>
          <w:rFonts w:eastAsia="Cambria"/>
          <w:sz w:val="16"/>
        </w:rPr>
        <w:t>accumbens</w:t>
      </w:r>
      <w:proofErr w:type="spellEnd"/>
      <w:r w:rsidRPr="007C176F">
        <w:rPr>
          <w:rFonts w:eastAsia="Cambria"/>
          <w:sz w:val="16"/>
        </w:rPr>
        <w:t xml:space="preserve"> </w:t>
      </w:r>
      <w:r w:rsidRPr="007C176F">
        <w:rPr>
          <w:rFonts w:eastAsia="Cambria"/>
          <w:u w:val="single"/>
        </w:rPr>
        <w:t xml:space="preserve">is organized like a computer keyboard, with </w:t>
      </w:r>
      <w:proofErr w:type="gramStart"/>
      <w:r w:rsidRPr="007C176F">
        <w:rPr>
          <w:rFonts w:eastAsia="Cambria"/>
          <w:u w:val="single"/>
        </w:rPr>
        <w:t>particular stimulus</w:t>
      </w:r>
      <w:proofErr w:type="gramEnd"/>
      <w:r w:rsidRPr="007C176F">
        <w:rPr>
          <w:rFonts w:eastAsia="Cambria"/>
          <w:u w:val="single"/>
        </w:rPr>
        <w:t xml:space="preserve"> triggers in rows</w:t>
      </w:r>
      <w:r w:rsidRPr="007C176F">
        <w:rPr>
          <w:rFonts w:eastAsia="Cambria"/>
          <w:sz w:val="16"/>
        </w:rPr>
        <w:t xml:space="preserve">— producing an increase and decrease of pleasure and disgust. Moreover, </w:t>
      </w:r>
      <w:r w:rsidRPr="007C176F">
        <w:rPr>
          <w:rFonts w:eastAsia="Cambria"/>
          <w:u w:val="single"/>
        </w:rPr>
        <w:t>the cortex has unique roles in the cognitive evaluation of our feelings of pleasure</w:t>
      </w:r>
      <w:r w:rsidRPr="007C176F">
        <w:rPr>
          <w:rFonts w:eastAsia="Cambria"/>
          <w:sz w:val="16"/>
        </w:rPr>
        <w:t xml:space="preserve"> [40]. Importantly, the interplay of these multiple triggers and the higher brain centers in the prefrontal cortex are very intricate and are just being uncovered. Desire and reward centers It </w:t>
      </w:r>
      <w:proofErr w:type="gramStart"/>
      <w:r w:rsidRPr="007C176F">
        <w:rPr>
          <w:rFonts w:eastAsia="Cambria"/>
          <w:sz w:val="16"/>
        </w:rPr>
        <w:t>is</w:t>
      </w:r>
      <w:proofErr w:type="gramEnd"/>
      <w:r w:rsidRPr="007C176F">
        <w:rPr>
          <w:rFonts w:eastAsia="Cambria"/>
          <w:sz w:val="16"/>
        </w:rPr>
        <w:t xml:space="preserve"> surprising that many different sources of pleasure activate the same circuits between the </w:t>
      </w:r>
      <w:proofErr w:type="spellStart"/>
      <w:r w:rsidRPr="007C176F">
        <w:rPr>
          <w:rFonts w:eastAsia="Cambria"/>
          <w:sz w:val="16"/>
        </w:rPr>
        <w:t>mesocorticolimbic</w:t>
      </w:r>
      <w:proofErr w:type="spellEnd"/>
      <w:r w:rsidRPr="007C176F">
        <w:rPr>
          <w:rFonts w:eastAsia="Cambria"/>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7C176F">
        <w:rPr>
          <w:rFonts w:eastAsia="Cambria"/>
          <w:sz w:val="16"/>
        </w:rPr>
        <w:t>accumbens</w:t>
      </w:r>
      <w:proofErr w:type="spellEnd"/>
      <w:r w:rsidRPr="007C176F">
        <w:rPr>
          <w:rFonts w:eastAsia="Cambria"/>
          <w:sz w:val="16"/>
        </w:rPr>
        <w:t xml:space="preserve"> (Figure 2). It is the cornerstone target to all addictions. The VTA is encompassed with neurons using glutamate, GABA, and dopamine. The nucleus </w:t>
      </w:r>
      <w:proofErr w:type="spellStart"/>
      <w:r w:rsidRPr="007C176F">
        <w:rPr>
          <w:rFonts w:eastAsia="Cambria"/>
          <w:sz w:val="16"/>
        </w:rPr>
        <w:t>accumbens</w:t>
      </w:r>
      <w:proofErr w:type="spellEnd"/>
      <w:r w:rsidRPr="007C176F">
        <w:rPr>
          <w:rFonts w:eastAsia="Cambria"/>
          <w:sz w:val="16"/>
        </w:rPr>
        <w:t xml:space="preserve"> (</w:t>
      </w:r>
      <w:proofErr w:type="spellStart"/>
      <w:r w:rsidRPr="007C176F">
        <w:rPr>
          <w:rFonts w:eastAsia="Cambria"/>
          <w:sz w:val="16"/>
        </w:rPr>
        <w:t>NAc</w:t>
      </w:r>
      <w:proofErr w:type="spellEnd"/>
      <w:r w:rsidRPr="007C176F">
        <w:rPr>
          <w:rFonts w:eastAsia="Cambria"/>
          <w:sz w:val="16"/>
        </w:rPr>
        <w:t xml:space="preserve">) is located within the ventral striatum and is divided into two sub-regions—the motor and limbic regions associated with its core and shell, respectively. The </w:t>
      </w:r>
      <w:proofErr w:type="spellStart"/>
      <w:r w:rsidRPr="007C176F">
        <w:rPr>
          <w:rFonts w:eastAsia="Cambria"/>
          <w:sz w:val="16"/>
        </w:rPr>
        <w:t>NAc</w:t>
      </w:r>
      <w:proofErr w:type="spellEnd"/>
      <w:r w:rsidRPr="007C176F">
        <w:rPr>
          <w:rFonts w:eastAsia="Cambria"/>
          <w:sz w:val="16"/>
        </w:rPr>
        <w:t xml:space="preserve"> has spiny neurons that receive dopamine from the VTA and glutamate (a dopamine driver) from the hippocampus, </w:t>
      </w:r>
      <w:proofErr w:type="gramStart"/>
      <w:r w:rsidRPr="007C176F">
        <w:rPr>
          <w:rFonts w:eastAsia="Cambria"/>
          <w:sz w:val="16"/>
        </w:rPr>
        <w:t>amygdala</w:t>
      </w:r>
      <w:proofErr w:type="gramEnd"/>
      <w:r w:rsidRPr="007C176F">
        <w:rPr>
          <w:rFonts w:eastAsia="Cambria"/>
          <w:sz w:val="16"/>
        </w:rPr>
        <w:t xml:space="preserve"> and medial prefrontal cortex. Subsequently, the </w:t>
      </w:r>
      <w:proofErr w:type="spellStart"/>
      <w:r w:rsidRPr="007C176F">
        <w:rPr>
          <w:rFonts w:eastAsia="Cambria"/>
          <w:sz w:val="16"/>
        </w:rPr>
        <w:t>NAc</w:t>
      </w:r>
      <w:proofErr w:type="spellEnd"/>
      <w:r w:rsidRPr="007C176F">
        <w:rPr>
          <w:rFonts w:eastAsia="Cambria"/>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C176F">
        <w:rPr>
          <w:rFonts w:eastAsia="Cambria"/>
          <w:sz w:val="16"/>
        </w:rPr>
        <w:t>hypodopaminergia</w:t>
      </w:r>
      <w:proofErr w:type="spellEnd"/>
      <w:r w:rsidRPr="007C176F">
        <w:rPr>
          <w:rFonts w:eastAsia="Cambria"/>
          <w:sz w:val="16"/>
        </w:rPr>
        <w:t xml:space="preserve"> in the “Brain Reward Cascade” that contribute to addiction and compulsive behaviors [3,6,41]. Furthermore, ordinary </w:t>
      </w:r>
      <w:r w:rsidRPr="007C176F">
        <w:rPr>
          <w:rFonts w:eastAsia="Cambria"/>
          <w:u w:val="single"/>
        </w:rPr>
        <w:t>“</w:t>
      </w:r>
      <w:r w:rsidRPr="007C176F">
        <w:rPr>
          <w:rFonts w:eastAsia="Cambria"/>
          <w:highlight w:val="green"/>
          <w:u w:val="single"/>
        </w:rPr>
        <w:t>liking</w:t>
      </w:r>
      <w:r w:rsidRPr="007C176F">
        <w:rPr>
          <w:rFonts w:eastAsia="Cambria"/>
          <w:u w:val="single"/>
        </w:rPr>
        <w:t xml:space="preserve">” of </w:t>
      </w:r>
      <w:r w:rsidRPr="007C176F">
        <w:rPr>
          <w:rFonts w:eastAsia="Cambria"/>
          <w:highlight w:val="green"/>
          <w:u w:val="single"/>
        </w:rPr>
        <w:t>something</w:t>
      </w:r>
      <w:r w:rsidRPr="007C176F">
        <w:rPr>
          <w:rFonts w:eastAsia="Cambria"/>
          <w:u w:val="single"/>
        </w:rPr>
        <w:t xml:space="preserve">, or pure pleasure, is </w:t>
      </w:r>
      <w:r w:rsidRPr="007C176F">
        <w:rPr>
          <w:rFonts w:eastAsia="Cambria"/>
          <w:highlight w:val="green"/>
          <w:u w:val="single"/>
        </w:rPr>
        <w:t>represented by</w:t>
      </w:r>
      <w:r w:rsidRPr="007C176F">
        <w:rPr>
          <w:rFonts w:eastAsia="Cambria"/>
          <w:sz w:val="16"/>
        </w:rPr>
        <w:t xml:space="preserve"> small </w:t>
      </w:r>
      <w:r w:rsidRPr="007C176F">
        <w:rPr>
          <w:rFonts w:eastAsia="Cambria"/>
          <w:highlight w:val="green"/>
          <w:u w:val="single"/>
        </w:rPr>
        <w:t>regions</w:t>
      </w:r>
      <w:r w:rsidRPr="007C176F">
        <w:rPr>
          <w:rFonts w:eastAsia="Cambria"/>
          <w:sz w:val="16"/>
        </w:rPr>
        <w:t xml:space="preserve"> mainly </w:t>
      </w:r>
      <w:r w:rsidRPr="007C176F">
        <w:rPr>
          <w:rFonts w:eastAsia="Cambria"/>
          <w:highlight w:val="green"/>
          <w:u w:val="single"/>
        </w:rPr>
        <w:t>in the limbic system</w:t>
      </w:r>
      <w:r w:rsidRPr="007C176F">
        <w:rPr>
          <w:rFonts w:eastAsia="Cambria"/>
          <w:sz w:val="16"/>
        </w:rPr>
        <w:t xml:space="preserve"> (old reptilian part of the brain). These may be </w:t>
      </w:r>
      <w:r w:rsidRPr="007C176F">
        <w:rPr>
          <w:rFonts w:eastAsia="Cambria"/>
          <w:u w:val="single"/>
        </w:rPr>
        <w:t>part of larger neural circuits.</w:t>
      </w:r>
      <w:r w:rsidRPr="007C176F">
        <w:rPr>
          <w:rFonts w:eastAsia="Cambria"/>
          <w:sz w:val="16"/>
        </w:rPr>
        <w:t xml:space="preserve"> In Latin, </w:t>
      </w:r>
      <w:proofErr w:type="spellStart"/>
      <w:r w:rsidRPr="007C176F">
        <w:rPr>
          <w:rFonts w:eastAsia="Cambria"/>
          <w:sz w:val="16"/>
        </w:rPr>
        <w:t>hedus</w:t>
      </w:r>
      <w:proofErr w:type="spellEnd"/>
      <w:r w:rsidRPr="007C176F">
        <w:rPr>
          <w:rFonts w:eastAsia="Cambria"/>
          <w:sz w:val="16"/>
        </w:rPr>
        <w:t xml:space="preserve"> is the term for “sweet”; and in Greek, </w:t>
      </w:r>
      <w:proofErr w:type="spellStart"/>
      <w:r w:rsidRPr="007C176F">
        <w:rPr>
          <w:rFonts w:eastAsia="Cambria"/>
          <w:sz w:val="16"/>
        </w:rPr>
        <w:t>hodone</w:t>
      </w:r>
      <w:proofErr w:type="spellEnd"/>
      <w:r w:rsidRPr="007C176F">
        <w:rPr>
          <w:rFonts w:eastAsia="Cambria"/>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7C176F">
        <w:rPr>
          <w:rFonts w:eastAsia="Cambria"/>
          <w:sz w:val="16"/>
        </w:rPr>
        <w:t>In an attempt to</w:t>
      </w:r>
      <w:proofErr w:type="gramEnd"/>
      <w:r w:rsidRPr="007C176F">
        <w:rPr>
          <w:rFonts w:eastAsia="Cambria"/>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7C176F">
        <w:rPr>
          <w:rFonts w:eastAsia="Cambria"/>
          <w:sz w:val="16"/>
        </w:rPr>
        <w:t>a majority of</w:t>
      </w:r>
      <w:proofErr w:type="gramEnd"/>
      <w:r w:rsidRPr="007C176F">
        <w:rPr>
          <w:rFonts w:eastAsia="Cambria"/>
          <w:sz w:val="16"/>
        </w:rPr>
        <w:t xml:space="preserve"> the scientific evidence. Various neuroimaging studies have shown that anticipated behaviors such as sex and gaming, delicious foods and drugs of abuse all affect brain regions associated with reward </w:t>
      </w:r>
      <w:proofErr w:type="gramStart"/>
      <w:r w:rsidRPr="007C176F">
        <w:rPr>
          <w:rFonts w:eastAsia="Cambria"/>
          <w:sz w:val="16"/>
        </w:rPr>
        <w:t>networks, and</w:t>
      </w:r>
      <w:proofErr w:type="gramEnd"/>
      <w:r w:rsidRPr="007C176F">
        <w:rPr>
          <w:rFonts w:eastAsia="Cambria"/>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7C176F">
        <w:rPr>
          <w:rFonts w:eastAsia="Cambria"/>
          <w:sz w:val="16"/>
        </w:rPr>
        <w:t>NAc</w:t>
      </w:r>
      <w:proofErr w:type="spellEnd"/>
      <w:r w:rsidRPr="007C176F">
        <w:rPr>
          <w:rFonts w:eastAsia="Cambria"/>
          <w:sz w:val="16"/>
        </w:rPr>
        <w:t xml:space="preserve">. This activation of the brain reward networks (producing the ecstatic “high” that users seek). Although these circuits were initially thought to encode a set point of hedonic tone, it is now </w:t>
      </w:r>
      <w:proofErr w:type="gramStart"/>
      <w:r w:rsidRPr="007C176F">
        <w:rPr>
          <w:rFonts w:eastAsia="Cambria"/>
          <w:sz w:val="16"/>
        </w:rPr>
        <w:t>being considered to be</w:t>
      </w:r>
      <w:proofErr w:type="gramEnd"/>
      <w:r w:rsidRPr="007C176F">
        <w:rPr>
          <w:rFonts w:eastAsia="Cambria"/>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C176F">
        <w:rPr>
          <w:rFonts w:eastAsia="Cambria"/>
          <w:sz w:val="16"/>
        </w:rPr>
        <w:t>), and</w:t>
      </w:r>
      <w:proofErr w:type="gramEnd"/>
      <w:r w:rsidRPr="007C176F">
        <w:rPr>
          <w:rFonts w:eastAsia="Cambria"/>
          <w:sz w:val="16"/>
        </w:rPr>
        <w:t xml:space="preserve"> may have an additive effect on vulnerability to various addictions [48]. In this regard, </w:t>
      </w:r>
      <w:proofErr w:type="spellStart"/>
      <w:r w:rsidRPr="007C176F">
        <w:rPr>
          <w:rFonts w:eastAsia="Cambria"/>
          <w:sz w:val="16"/>
        </w:rPr>
        <w:t>Vanyukov</w:t>
      </w:r>
      <w:proofErr w:type="spellEnd"/>
      <w:r w:rsidRPr="007C176F">
        <w:rPr>
          <w:rFonts w:eastAsia="Cambria"/>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7C176F">
        <w:rPr>
          <w:rFonts w:eastAsia="Cambria"/>
          <w:sz w:val="16"/>
        </w:rPr>
        <w:t>similar to</w:t>
      </w:r>
      <w:proofErr w:type="gramEnd"/>
      <w:r w:rsidRPr="007C176F">
        <w:rPr>
          <w:rFonts w:eastAsia="Cambria"/>
          <w:sz w:val="16"/>
        </w:rPr>
        <w:t xml:space="preserve"> our own, the disparity between other primates and those of human cognitive abilities tells us that surface similarity is not the whole story. </w:t>
      </w:r>
      <w:r w:rsidRPr="007C176F">
        <w:rPr>
          <w:rFonts w:eastAsia="Cambria"/>
          <w:u w:val="single"/>
        </w:rPr>
        <w:t>Sousa et al.</w:t>
      </w:r>
      <w:r w:rsidRPr="007C176F">
        <w:rPr>
          <w:rFonts w:eastAsia="Cambria"/>
          <w:sz w:val="16"/>
        </w:rPr>
        <w:t xml:space="preserve"> [50] small case </w:t>
      </w:r>
      <w:r w:rsidRPr="007C176F">
        <w:rPr>
          <w:rFonts w:eastAsia="Cambria"/>
          <w:u w:val="single"/>
        </w:rPr>
        <w:t xml:space="preserve">found various </w:t>
      </w:r>
      <w:r w:rsidRPr="007C176F">
        <w:rPr>
          <w:rFonts w:eastAsia="Cambria"/>
          <w:highlight w:val="green"/>
          <w:u w:val="single"/>
        </w:rPr>
        <w:t>differentially expressed genes</w:t>
      </w:r>
      <w:r w:rsidRPr="007C176F">
        <w:rPr>
          <w:rFonts w:eastAsia="Cambria"/>
          <w:u w:val="single"/>
        </w:rPr>
        <w:t xml:space="preserve">, to </w:t>
      </w:r>
      <w:r w:rsidRPr="007C176F">
        <w:rPr>
          <w:rFonts w:eastAsia="Cambria"/>
          <w:highlight w:val="green"/>
          <w:u w:val="single"/>
        </w:rPr>
        <w:t>associate with pleasure</w:t>
      </w:r>
      <w:r w:rsidRPr="007C176F">
        <w:rPr>
          <w:rFonts w:eastAsia="Cambria"/>
          <w:u w:val="single"/>
        </w:rPr>
        <w:t xml:space="preserve"> related </w:t>
      </w:r>
      <w:r w:rsidRPr="007C176F">
        <w:rPr>
          <w:rFonts w:eastAsia="Cambria"/>
          <w:highlight w:val="green"/>
          <w:u w:val="single"/>
        </w:rPr>
        <w:t>systems.</w:t>
      </w:r>
      <w:r w:rsidRPr="007C176F">
        <w:rPr>
          <w:rFonts w:eastAsia="Cambria"/>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w:t>
      </w:r>
      <w:proofErr w:type="spellStart"/>
      <w:r w:rsidRPr="007C176F">
        <w:rPr>
          <w:rFonts w:eastAsia="Cambria"/>
          <w:sz w:val="16"/>
        </w:rPr>
        <w:t>Sestan</w:t>
      </w:r>
      <w:proofErr w:type="spellEnd"/>
      <w:r w:rsidRPr="007C176F">
        <w:rPr>
          <w:rFonts w:eastAsia="Cambria"/>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C176F">
        <w:rPr>
          <w:rFonts w:eastAsia="Cambria"/>
          <w:sz w:val="16"/>
        </w:rPr>
        <w:t>Sestan</w:t>
      </w:r>
      <w:proofErr w:type="spellEnd"/>
      <w:r w:rsidRPr="007C176F">
        <w:rPr>
          <w:rFonts w:eastAsia="Cambria"/>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C176F">
        <w:rPr>
          <w:rFonts w:eastAsia="Cambria"/>
          <w:highlight w:val="green"/>
          <w:u w:val="single"/>
        </w:rPr>
        <w:t>researchers examined</w:t>
      </w:r>
      <w:r w:rsidRPr="007C176F">
        <w:rPr>
          <w:rFonts w:eastAsia="Cambria"/>
          <w:u w:val="single"/>
        </w:rPr>
        <w:t xml:space="preserve"> 247 specimens of </w:t>
      </w:r>
      <w:r w:rsidRPr="007C176F">
        <w:rPr>
          <w:rFonts w:eastAsia="Cambria"/>
          <w:highlight w:val="green"/>
          <w:u w:val="single"/>
        </w:rPr>
        <w:t>neural tissue</w:t>
      </w:r>
      <w:r w:rsidRPr="007C176F">
        <w:rPr>
          <w:rFonts w:eastAsia="Cambria"/>
          <w:u w:val="single"/>
        </w:rPr>
        <w:t xml:space="preserve"> from six humans, five chimpanzees, and five macaque monkeys.</w:t>
      </w:r>
      <w:r w:rsidRPr="007C176F">
        <w:rPr>
          <w:rFonts w:eastAsia="Cambria"/>
          <w:sz w:val="16"/>
        </w:rPr>
        <w:t xml:space="preserve"> Moreover, these </w:t>
      </w:r>
      <w:r w:rsidRPr="007C176F">
        <w:rPr>
          <w:rFonts w:eastAsia="Cambria"/>
          <w:u w:val="single"/>
        </w:rPr>
        <w:t>investigators analyzed which genes were turned on or off in 16 regions of the brain.</w:t>
      </w:r>
      <w:r w:rsidRPr="007C176F">
        <w:rPr>
          <w:rFonts w:eastAsia="Cambria"/>
          <w:sz w:val="16"/>
        </w:rPr>
        <w:t xml:space="preserve"> While </w:t>
      </w:r>
      <w:r w:rsidRPr="007C176F">
        <w:rPr>
          <w:rFonts w:eastAsia="Cambria"/>
          <w:u w:val="single"/>
        </w:rPr>
        <w:t xml:space="preserve">the differences among species were subtle, </w:t>
      </w:r>
      <w:r w:rsidRPr="007C176F">
        <w:rPr>
          <w:rFonts w:eastAsia="Cambria"/>
          <w:b/>
          <w:bCs/>
          <w:highlight w:val="green"/>
          <w:u w:val="single"/>
        </w:rPr>
        <w:t>there was</w:t>
      </w:r>
      <w:r w:rsidRPr="007C176F">
        <w:rPr>
          <w:rFonts w:eastAsia="Cambria"/>
          <w:u w:val="single"/>
        </w:rPr>
        <w:t xml:space="preserve"> a </w:t>
      </w:r>
      <w:r w:rsidRPr="007C176F">
        <w:rPr>
          <w:rFonts w:eastAsia="Cambria"/>
          <w:b/>
          <w:bCs/>
          <w:highlight w:val="green"/>
          <w:u w:val="single"/>
        </w:rPr>
        <w:t>remarkable contrast in</w:t>
      </w:r>
      <w:r w:rsidRPr="007C176F">
        <w:rPr>
          <w:rFonts w:eastAsia="Cambria"/>
          <w:u w:val="single"/>
        </w:rPr>
        <w:t xml:space="preserve"> the</w:t>
      </w:r>
      <w:r w:rsidRPr="007C176F">
        <w:rPr>
          <w:rFonts w:eastAsia="Cambria"/>
          <w:b/>
          <w:bCs/>
          <w:u w:val="single"/>
        </w:rPr>
        <w:t xml:space="preserve"> </w:t>
      </w:r>
      <w:r w:rsidRPr="007C176F">
        <w:rPr>
          <w:rFonts w:eastAsia="Cambria"/>
          <w:b/>
          <w:bCs/>
          <w:highlight w:val="green"/>
          <w:u w:val="single"/>
        </w:rPr>
        <w:t>neocortices</w:t>
      </w:r>
      <w:r w:rsidRPr="007C176F">
        <w:rPr>
          <w:rFonts w:eastAsia="Cambria"/>
          <w:sz w:val="16"/>
        </w:rPr>
        <w:t xml:space="preserve">, specifically </w:t>
      </w:r>
      <w:r w:rsidRPr="007C176F">
        <w:rPr>
          <w:rFonts w:eastAsia="Cambria"/>
          <w:u w:val="single"/>
        </w:rPr>
        <w:t xml:space="preserve">in an </w:t>
      </w:r>
      <w:r w:rsidRPr="007C176F">
        <w:rPr>
          <w:rFonts w:eastAsia="Cambria"/>
          <w:highlight w:val="green"/>
          <w:u w:val="single"/>
        </w:rPr>
        <w:t>area of the brain</w:t>
      </w:r>
      <w:r w:rsidRPr="007C176F">
        <w:rPr>
          <w:rFonts w:eastAsia="Cambria"/>
          <w:u w:val="single"/>
        </w:rPr>
        <w:t xml:space="preserve"> that is much </w:t>
      </w:r>
      <w:r w:rsidRPr="007C176F">
        <w:rPr>
          <w:rFonts w:eastAsia="Cambria"/>
          <w:highlight w:val="green"/>
          <w:u w:val="single"/>
        </w:rPr>
        <w:t>more developed in humans</w:t>
      </w:r>
      <w:r w:rsidRPr="007C176F">
        <w:rPr>
          <w:rFonts w:eastAsia="Cambria"/>
          <w:u w:val="single"/>
        </w:rPr>
        <w:t xml:space="preserve"> than in chimpanzees.</w:t>
      </w:r>
      <w:r w:rsidRPr="007C176F">
        <w:rPr>
          <w:rFonts w:eastAsia="Cambria"/>
          <w:sz w:val="16"/>
        </w:rPr>
        <w:t xml:space="preserve"> In fact, these researchers found that a gene called </w:t>
      </w:r>
      <w:r w:rsidRPr="007C176F">
        <w:rPr>
          <w:rFonts w:eastAsia="Cambria"/>
          <w:u w:val="single"/>
        </w:rPr>
        <w:t>tyrosine hydroxylase (</w:t>
      </w:r>
      <w:r w:rsidRPr="007C176F">
        <w:rPr>
          <w:rFonts w:eastAsia="Cambria"/>
          <w:highlight w:val="green"/>
          <w:u w:val="single"/>
        </w:rPr>
        <w:t>TH</w:t>
      </w:r>
      <w:r w:rsidRPr="007C176F">
        <w:rPr>
          <w:rFonts w:eastAsia="Cambria"/>
          <w:u w:val="single"/>
        </w:rPr>
        <w:t xml:space="preserve">) for the enzyme, </w:t>
      </w:r>
      <w:r w:rsidRPr="007C176F">
        <w:rPr>
          <w:rFonts w:eastAsia="Cambria"/>
          <w:highlight w:val="green"/>
          <w:u w:val="single"/>
        </w:rPr>
        <w:t xml:space="preserve">responsible </w:t>
      </w:r>
      <w:proofErr w:type="gramStart"/>
      <w:r w:rsidRPr="007C176F">
        <w:rPr>
          <w:rFonts w:eastAsia="Cambria"/>
          <w:highlight w:val="green"/>
          <w:u w:val="single"/>
        </w:rPr>
        <w:t>for</w:t>
      </w:r>
      <w:r w:rsidRPr="007C176F">
        <w:rPr>
          <w:rFonts w:eastAsia="Cambria"/>
          <w:u w:val="single"/>
        </w:rPr>
        <w:t xml:space="preserve"> the </w:t>
      </w:r>
      <w:r w:rsidRPr="007C176F">
        <w:rPr>
          <w:rFonts w:eastAsia="Cambria"/>
          <w:highlight w:val="green"/>
          <w:u w:val="single"/>
        </w:rPr>
        <w:t>production of</w:t>
      </w:r>
      <w:proofErr w:type="gramEnd"/>
      <w:r w:rsidRPr="007C176F">
        <w:rPr>
          <w:rFonts w:eastAsia="Cambria"/>
          <w:highlight w:val="green"/>
          <w:u w:val="single"/>
        </w:rPr>
        <w:t xml:space="preserve"> dopamine</w:t>
      </w:r>
      <w:r w:rsidRPr="007C176F">
        <w:rPr>
          <w:rFonts w:eastAsia="Cambria"/>
          <w:sz w:val="16"/>
        </w:rPr>
        <w:t xml:space="preserve">, was </w:t>
      </w:r>
      <w:r w:rsidRPr="007C176F">
        <w:rPr>
          <w:rFonts w:eastAsia="Cambria"/>
          <w:u w:val="single"/>
        </w:rPr>
        <w:t>expressed in the neocortex of humans, but not chimpanzees.</w:t>
      </w:r>
      <w:r w:rsidRPr="007C176F">
        <w:rPr>
          <w:rFonts w:eastAsia="Cambria"/>
          <w:sz w:val="16"/>
        </w:rPr>
        <w:t xml:space="preserve"> As discussed earlier, </w:t>
      </w:r>
      <w:r w:rsidRPr="007C176F">
        <w:rPr>
          <w:rFonts w:eastAsia="Cambria"/>
          <w:u w:val="single"/>
        </w:rPr>
        <w:t>dopamine is</w:t>
      </w:r>
      <w:r w:rsidRPr="007C176F">
        <w:rPr>
          <w:rFonts w:eastAsia="Cambria"/>
          <w:sz w:val="16"/>
        </w:rPr>
        <w:t xml:space="preserve"> best </w:t>
      </w:r>
      <w:r w:rsidRPr="007C176F">
        <w:rPr>
          <w:rFonts w:eastAsia="Cambria"/>
          <w:u w:val="single"/>
        </w:rPr>
        <w:t>known for its</w:t>
      </w:r>
      <w:r w:rsidRPr="007C176F">
        <w:rPr>
          <w:rFonts w:eastAsia="Cambria"/>
          <w:sz w:val="16"/>
        </w:rPr>
        <w:t xml:space="preserve"> essential </w:t>
      </w:r>
      <w:r w:rsidRPr="007C176F">
        <w:rPr>
          <w:rFonts w:eastAsia="Cambria"/>
          <w:u w:val="single"/>
        </w:rPr>
        <w:t>role within the brain’s reward system; the</w:t>
      </w:r>
      <w:r w:rsidRPr="007C176F">
        <w:rPr>
          <w:rFonts w:eastAsia="Cambria"/>
          <w:sz w:val="16"/>
        </w:rPr>
        <w:t xml:space="preserve"> very </w:t>
      </w:r>
      <w:r w:rsidRPr="007C176F">
        <w:rPr>
          <w:rFonts w:eastAsia="Cambria"/>
          <w:u w:val="single"/>
        </w:rPr>
        <w:t>system that responds to everything from sex, to gambling, to food, and to addictive drugs.</w:t>
      </w:r>
      <w:r w:rsidRPr="007C176F">
        <w:rPr>
          <w:rFonts w:eastAsia="Cambria"/>
          <w:sz w:val="16"/>
        </w:rPr>
        <w:t xml:space="preserve"> However, dopamine also assists in regulating emotional responses, memory, and movement. Notably, abnormal dopamine levels have been linked to disorders including Parkinson’s, </w:t>
      </w:r>
      <w:proofErr w:type="gramStart"/>
      <w:r w:rsidRPr="007C176F">
        <w:rPr>
          <w:rFonts w:eastAsia="Cambria"/>
          <w:sz w:val="16"/>
        </w:rPr>
        <w:t>schizophrenia</w:t>
      </w:r>
      <w:proofErr w:type="gramEnd"/>
      <w:r w:rsidRPr="007C176F">
        <w:rPr>
          <w:rFonts w:eastAsia="Cambria"/>
          <w:sz w:val="16"/>
        </w:rPr>
        <w:t xml:space="preserve"> and spectrum disorders such as autism and addiction or RDS. Nora Volkow, the director of NIDA, pointed out that one alluring possibility is that the neurotransmitter </w:t>
      </w:r>
      <w:r w:rsidRPr="007C176F">
        <w:rPr>
          <w:rFonts w:eastAsia="Cambria"/>
          <w:highlight w:val="green"/>
          <w:u w:val="single"/>
        </w:rPr>
        <w:t>dopamine plays</w:t>
      </w:r>
      <w:r w:rsidRPr="007C176F">
        <w:rPr>
          <w:rFonts w:eastAsia="Cambria"/>
          <w:u w:val="single"/>
        </w:rPr>
        <w:t xml:space="preserve"> a substantial </w:t>
      </w:r>
      <w:r w:rsidRPr="007C176F">
        <w:rPr>
          <w:rFonts w:eastAsia="Cambria"/>
          <w:highlight w:val="green"/>
          <w:u w:val="single"/>
        </w:rPr>
        <w:t>role in</w:t>
      </w:r>
      <w:r w:rsidRPr="007C176F">
        <w:rPr>
          <w:rFonts w:eastAsia="Cambria"/>
          <w:u w:val="single"/>
        </w:rPr>
        <w:t xml:space="preserve"> humans’ </w:t>
      </w:r>
      <w:r w:rsidRPr="007C176F">
        <w:rPr>
          <w:rFonts w:eastAsia="Cambria"/>
          <w:highlight w:val="green"/>
          <w:u w:val="single"/>
        </w:rPr>
        <w:t>ability to pursue</w:t>
      </w:r>
      <w:r w:rsidRPr="007C176F">
        <w:rPr>
          <w:rFonts w:eastAsia="Cambria"/>
          <w:u w:val="single"/>
        </w:rPr>
        <w:t xml:space="preserve"> various </w:t>
      </w:r>
      <w:r w:rsidRPr="007C176F">
        <w:rPr>
          <w:rFonts w:eastAsia="Cambria"/>
          <w:highlight w:val="green"/>
          <w:u w:val="single"/>
        </w:rPr>
        <w:t>rewards that are</w:t>
      </w:r>
      <w:r w:rsidRPr="007C176F">
        <w:rPr>
          <w:rFonts w:eastAsia="Cambria"/>
          <w:u w:val="single"/>
        </w:rPr>
        <w:t xml:space="preserve"> perhaps months or even </w:t>
      </w:r>
      <w:r w:rsidRPr="007C176F">
        <w:rPr>
          <w:rFonts w:eastAsia="Cambria"/>
          <w:highlight w:val="green"/>
          <w:u w:val="single"/>
        </w:rPr>
        <w:t>years away</w:t>
      </w:r>
      <w:r w:rsidRPr="007C176F">
        <w:rPr>
          <w:rFonts w:eastAsia="Cambria"/>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C176F">
        <w:rPr>
          <w:rFonts w:eastAsia="Cambria"/>
          <w:sz w:val="16"/>
        </w:rPr>
        <w:t>alterlife</w:t>
      </w:r>
      <w:proofErr w:type="spellEnd"/>
      <w:r w:rsidRPr="007C176F">
        <w:rPr>
          <w:rFonts w:eastAsia="Cambria"/>
          <w:sz w:val="16"/>
        </w:rPr>
        <w:t xml:space="preserve">. </w:t>
      </w:r>
      <w:r w:rsidRPr="007C176F">
        <w:rPr>
          <w:rFonts w:eastAsia="Cambria"/>
          <w:u w:val="single"/>
        </w:rPr>
        <w:t>This may explain what often motivates people to work for things that have no apparent short-term benefit</w:t>
      </w:r>
      <w:r w:rsidRPr="007C176F">
        <w:rPr>
          <w:rFonts w:eastAsia="Cambria"/>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C176F">
        <w:rPr>
          <w:rFonts w:eastAsia="Cambria"/>
          <w:sz w:val="16"/>
        </w:rPr>
        <w:t>shilting</w:t>
      </w:r>
      <w:proofErr w:type="spellEnd"/>
      <w:r w:rsidRPr="007C176F">
        <w:rPr>
          <w:rFonts w:eastAsia="Cambria"/>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34A631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ahul penu"/>
    <w:docVar w:name="RibbonPointer" w:val="150407768"/>
    <w:docVar w:name="VerbatimVersion" w:val="5.1"/>
  </w:docVars>
  <w:rsids>
    <w:rsidRoot w:val="003C72A3"/>
    <w:rsid w:val="000139A3"/>
    <w:rsid w:val="00100833"/>
    <w:rsid w:val="00104529"/>
    <w:rsid w:val="00105942"/>
    <w:rsid w:val="00107396"/>
    <w:rsid w:val="00144A4C"/>
    <w:rsid w:val="00157CC1"/>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475FA"/>
    <w:rsid w:val="0038158C"/>
    <w:rsid w:val="003843A1"/>
    <w:rsid w:val="003902BA"/>
    <w:rsid w:val="003A09E2"/>
    <w:rsid w:val="003C72A3"/>
    <w:rsid w:val="00407037"/>
    <w:rsid w:val="004605D6"/>
    <w:rsid w:val="004C60E8"/>
    <w:rsid w:val="004E3579"/>
    <w:rsid w:val="004E728B"/>
    <w:rsid w:val="004F39E0"/>
    <w:rsid w:val="00537BD5"/>
    <w:rsid w:val="0057268A"/>
    <w:rsid w:val="005C5EE5"/>
    <w:rsid w:val="005D2912"/>
    <w:rsid w:val="006065BD"/>
    <w:rsid w:val="00645FA9"/>
    <w:rsid w:val="00647866"/>
    <w:rsid w:val="00662059"/>
    <w:rsid w:val="00665003"/>
    <w:rsid w:val="0069584D"/>
    <w:rsid w:val="006A2AD0"/>
    <w:rsid w:val="006A6A3B"/>
    <w:rsid w:val="006C2375"/>
    <w:rsid w:val="006D4ECC"/>
    <w:rsid w:val="007124D5"/>
    <w:rsid w:val="00722258"/>
    <w:rsid w:val="007243E5"/>
    <w:rsid w:val="00766EA0"/>
    <w:rsid w:val="007929DE"/>
    <w:rsid w:val="007A2226"/>
    <w:rsid w:val="007F5B66"/>
    <w:rsid w:val="00823A1C"/>
    <w:rsid w:val="00845B9D"/>
    <w:rsid w:val="00860984"/>
    <w:rsid w:val="008B3ECB"/>
    <w:rsid w:val="008B4E85"/>
    <w:rsid w:val="008C1B2E"/>
    <w:rsid w:val="0091627E"/>
    <w:rsid w:val="0097032B"/>
    <w:rsid w:val="00982089"/>
    <w:rsid w:val="009D2EAD"/>
    <w:rsid w:val="009D54B2"/>
    <w:rsid w:val="009E1922"/>
    <w:rsid w:val="009F7ED2"/>
    <w:rsid w:val="00A12ECA"/>
    <w:rsid w:val="00A627BF"/>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35F9"/>
    <w:rsid w:val="00D61409"/>
    <w:rsid w:val="00D6691E"/>
    <w:rsid w:val="00D71170"/>
    <w:rsid w:val="00DA1C92"/>
    <w:rsid w:val="00DA25D4"/>
    <w:rsid w:val="00DA6538"/>
    <w:rsid w:val="00E15E75"/>
    <w:rsid w:val="00E5262C"/>
    <w:rsid w:val="00E83A1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96419"/>
  <w15:chartTrackingRefBased/>
  <w15:docId w15:val="{8D82DC54-CDF6-464C-8EA4-3507C39BC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475FA"/>
    <w:rPr>
      <w:rFonts w:ascii="Calibri" w:hAnsi="Calibri" w:cs="Calibri"/>
    </w:rPr>
  </w:style>
  <w:style w:type="paragraph" w:styleId="Heading1">
    <w:name w:val="heading 1"/>
    <w:aliases w:val="Pocket"/>
    <w:basedOn w:val="Normal"/>
    <w:next w:val="Normal"/>
    <w:link w:val="Heading1Char"/>
    <w:qFormat/>
    <w:rsid w:val="003475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475F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475F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3475F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475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75FA"/>
  </w:style>
  <w:style w:type="character" w:customStyle="1" w:styleId="Heading1Char">
    <w:name w:val="Heading 1 Char"/>
    <w:aliases w:val="Pocket Char"/>
    <w:basedOn w:val="DefaultParagraphFont"/>
    <w:link w:val="Heading1"/>
    <w:rsid w:val="003475F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475F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475FA"/>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3475FA"/>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3475F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3475FA"/>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3475FA"/>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3475FA"/>
    <w:rPr>
      <w:color w:val="auto"/>
      <w:u w:val="none"/>
    </w:rPr>
  </w:style>
  <w:style w:type="character" w:styleId="FollowedHyperlink">
    <w:name w:val="FollowedHyperlink"/>
    <w:basedOn w:val="DefaultParagraphFont"/>
    <w:uiPriority w:val="99"/>
    <w:semiHidden/>
    <w:unhideWhenUsed/>
    <w:rsid w:val="003475FA"/>
    <w:rPr>
      <w:color w:val="auto"/>
      <w:u w:val="none"/>
    </w:rPr>
  </w:style>
  <w:style w:type="paragraph" w:customStyle="1" w:styleId="Emphasis1">
    <w:name w:val="Emphasis1"/>
    <w:basedOn w:val="Normal"/>
    <w:link w:val="Emphasis"/>
    <w:autoRedefine/>
    <w:uiPriority w:val="7"/>
    <w:qFormat/>
    <w:rsid w:val="003C72A3"/>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3C72A3"/>
    <w:rPr>
      <w:color w:val="605E5C"/>
      <w:shd w:val="clear" w:color="auto" w:fill="E1DFDD"/>
    </w:rPr>
  </w:style>
  <w:style w:type="paragraph" w:customStyle="1" w:styleId="textbold">
    <w:name w:val="text bold"/>
    <w:basedOn w:val="Normal"/>
    <w:autoRedefine/>
    <w:uiPriority w:val="7"/>
    <w:qFormat/>
    <w:rsid w:val="003C72A3"/>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3C72A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3C72A3"/>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3C72A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3C72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72A3"/>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6"/>
    <w:qFormat/>
    <w:rsid w:val="003C72A3"/>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3C72A3"/>
    <w:rPr>
      <w:rFonts w:ascii="Calibri" w:hAnsi="Calibri" w:cs="Calibri"/>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3C72A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3C72A3"/>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www.ncbi.nlm.nih.gov/pmc/articles/PMC6446569/" TargetMode="External"/><Relationship Id="rId3" Type="http://schemas.openxmlformats.org/officeDocument/2006/relationships/styles" Target="styles.xm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www.reachingcriticalwill.org/images/documents/Disarmament-fora/OEWG/2016/Documents/NGO13.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archive.is/MQ4s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ngineering.berkeley.edu/news/2020/03/can-tiny-invisible-particles-help-stop-the-spread-of-nuclear-weapons/" TargetMode="External"/><Relationship Id="rId4" Type="http://schemas.openxmlformats.org/officeDocument/2006/relationships/settings" Target="settings.xml"/><Relationship Id="rId9" Type="http://schemas.openxmlformats.org/officeDocument/2006/relationships/hyperlink" Target="https://archive.is/VKac8"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hu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64668-4BD5-48B1-83E0-7806BB56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19229</Words>
  <Characters>109610</Characters>
  <Application>Microsoft Office Word</Application>
  <DocSecurity>0</DocSecurity>
  <Lines>913</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dc:creator>
  <cp:keywords>5.1.1</cp:keywords>
  <dc:description/>
  <cp:lastModifiedBy>rahul penu</cp:lastModifiedBy>
  <cp:revision>2</cp:revision>
  <dcterms:created xsi:type="dcterms:W3CDTF">2022-02-07T04:55:00Z</dcterms:created>
  <dcterms:modified xsi:type="dcterms:W3CDTF">2022-02-07T04:55:00Z</dcterms:modified>
</cp:coreProperties>
</file>