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04E0C" w14:textId="77777777" w:rsidR="00C933BA" w:rsidRDefault="00C933BA" w:rsidP="00C933BA">
      <w:pPr>
        <w:pStyle w:val="Heading2"/>
      </w:pPr>
      <w:r>
        <w:t>1AC---Policy</w:t>
      </w:r>
    </w:p>
    <w:p w14:paraId="601F0D21" w14:textId="77777777" w:rsidR="00C933BA" w:rsidRDefault="00C933BA" w:rsidP="00C933BA">
      <w:pPr>
        <w:pStyle w:val="Heading3"/>
      </w:pPr>
      <w:r>
        <w:t>1AC---Plan</w:t>
      </w:r>
    </w:p>
    <w:p w14:paraId="2247A4F9" w14:textId="77777777" w:rsidR="00C933BA" w:rsidRDefault="00C933BA" w:rsidP="00C933BA">
      <w:pPr>
        <w:pStyle w:val="Heading4"/>
      </w:pPr>
      <w:r>
        <w:t>Plan – States ought to expand the Public Trust Doctrine to reduce private actor appropriation of Outer Space.</w:t>
      </w:r>
    </w:p>
    <w:p w14:paraId="3190B335" w14:textId="77777777" w:rsidR="00C933BA" w:rsidRPr="00072948" w:rsidRDefault="00C933BA" w:rsidP="00C933BA">
      <w:pPr>
        <w:pStyle w:val="Heading4"/>
      </w:pPr>
      <w:r>
        <w:t xml:space="preserve">Implementing Public Trust Doctrines in </w:t>
      </w:r>
      <w:r>
        <w:rPr>
          <w:u w:val="single"/>
        </w:rPr>
        <w:t>Outer Space</w:t>
      </w:r>
      <w:r>
        <w:t xml:space="preserve"> limits Appropriation and ensures Space Development is </w:t>
      </w:r>
      <w:r>
        <w:rPr>
          <w:u w:val="single"/>
        </w:rPr>
        <w:t>sustainable</w:t>
      </w:r>
      <w:r>
        <w:t>.</w:t>
      </w:r>
    </w:p>
    <w:p w14:paraId="1737CE6D" w14:textId="77777777" w:rsidR="00C933BA" w:rsidRDefault="00C933BA" w:rsidP="00C933BA">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52F6DABA" w14:textId="77777777" w:rsidR="00C933BA" w:rsidRDefault="00C933BA" w:rsidP="00C933BA">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6331F513" w14:textId="77777777" w:rsidR="00C933BA" w:rsidRPr="00F2365A" w:rsidRDefault="00C933BA" w:rsidP="00C933BA">
      <w:pPr>
        <w:pStyle w:val="Heading4"/>
      </w:pPr>
      <w:r>
        <w:t xml:space="preserve">Exemptions </w:t>
      </w:r>
      <w:r>
        <w:rPr>
          <w:u w:val="single"/>
        </w:rPr>
        <w:t>devastate</w:t>
      </w:r>
      <w:r>
        <w:t xml:space="preserve"> Regulation Credibility – OST </w:t>
      </w:r>
      <w:r>
        <w:rPr>
          <w:u w:val="single"/>
        </w:rPr>
        <w:t>proves</w:t>
      </w:r>
      <w:r>
        <w:t>.</w:t>
      </w:r>
    </w:p>
    <w:p w14:paraId="0E93BC23" w14:textId="77777777" w:rsidR="00C933BA" w:rsidRPr="00893DBD" w:rsidRDefault="00C933BA" w:rsidP="00C933BA">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54A54336" w14:textId="77777777" w:rsidR="00C933BA" w:rsidRPr="00893DBD" w:rsidRDefault="00C933BA" w:rsidP="00C933BA">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631046CE" w14:textId="77777777" w:rsidR="00C933BA" w:rsidRPr="00F103DB" w:rsidRDefault="00C933BA" w:rsidP="00C933BA"/>
    <w:p w14:paraId="02794506" w14:textId="77777777" w:rsidR="00C933BA" w:rsidRPr="00F103DB" w:rsidRDefault="00C933BA" w:rsidP="00C933BA">
      <w:pPr>
        <w:pStyle w:val="Heading3"/>
      </w:pPr>
      <w:r>
        <w:t>1AC---Sustainability ADV</w:t>
      </w:r>
    </w:p>
    <w:p w14:paraId="0159B826" w14:textId="77777777" w:rsidR="00C933BA" w:rsidRDefault="00C933BA" w:rsidP="00C933BA">
      <w:pPr>
        <w:pStyle w:val="Heading4"/>
      </w:pPr>
      <w:r>
        <w:t xml:space="preserve">The Advantage is </w:t>
      </w:r>
      <w:r>
        <w:rPr>
          <w:u w:val="single"/>
        </w:rPr>
        <w:t>Sustainability</w:t>
      </w:r>
      <w:r>
        <w:t>:</w:t>
      </w:r>
    </w:p>
    <w:p w14:paraId="69FA296D" w14:textId="77777777" w:rsidR="00C933BA" w:rsidRPr="00CF6D80" w:rsidRDefault="00C933BA" w:rsidP="00C933BA">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D141E19" w14:textId="77777777" w:rsidR="00C933BA" w:rsidRDefault="00C933BA" w:rsidP="00C933BA">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47D37435" w14:textId="77777777" w:rsidR="00C933BA" w:rsidRPr="00A86525" w:rsidRDefault="00C933BA" w:rsidP="00C933BA">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161DE7E7" w14:textId="77777777" w:rsidR="00C933BA" w:rsidRDefault="00C933BA" w:rsidP="00C933BA">
      <w:pPr>
        <w:pStyle w:val="Heading4"/>
      </w:pPr>
      <w:r>
        <w:t>Sustainable development embedded in law solves security, debris, traffic and SSA.</w:t>
      </w:r>
    </w:p>
    <w:p w14:paraId="145649CF" w14:textId="77777777" w:rsidR="00C933BA" w:rsidRDefault="00C933BA" w:rsidP="00C933BA">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4D5A4937" w14:textId="77777777" w:rsidR="00C933BA" w:rsidRDefault="00C933BA" w:rsidP="00C933BA">
      <w:pPr>
        <w:rPr>
          <w:sz w:val="18"/>
          <w:szCs w:val="18"/>
        </w:rPr>
      </w:pPr>
      <w:r>
        <w:rPr>
          <w:sz w:val="18"/>
          <w:szCs w:val="18"/>
        </w:rPr>
        <w:t>---Critique of status quo polices for space sustainability</w:t>
      </w:r>
    </w:p>
    <w:p w14:paraId="1BB7939B" w14:textId="77777777" w:rsidR="00C933BA" w:rsidRDefault="00C933BA" w:rsidP="00C933BA">
      <w:pPr>
        <w:rPr>
          <w:sz w:val="18"/>
          <w:szCs w:val="18"/>
        </w:rPr>
      </w:pPr>
      <w:r>
        <w:rPr>
          <w:sz w:val="18"/>
          <w:szCs w:val="18"/>
        </w:rPr>
        <w:t>---New regimes key</w:t>
      </w:r>
    </w:p>
    <w:p w14:paraId="6CA665DE" w14:textId="77777777" w:rsidR="00C933BA" w:rsidRDefault="00C933BA" w:rsidP="00C933BA">
      <w:pPr>
        <w:rPr>
          <w:sz w:val="18"/>
          <w:szCs w:val="18"/>
        </w:rPr>
      </w:pPr>
      <w:r>
        <w:rPr>
          <w:sz w:val="18"/>
          <w:szCs w:val="18"/>
        </w:rPr>
        <w:t>---Sustainability needs to be in law</w:t>
      </w:r>
    </w:p>
    <w:p w14:paraId="469ED734" w14:textId="77777777" w:rsidR="00C933BA" w:rsidRPr="00EE53B2" w:rsidRDefault="00C933BA" w:rsidP="00C933BA">
      <w:pPr>
        <w:rPr>
          <w:sz w:val="18"/>
          <w:szCs w:val="18"/>
        </w:rPr>
      </w:pPr>
      <w:r>
        <w:rPr>
          <w:sz w:val="18"/>
          <w:szCs w:val="18"/>
        </w:rPr>
        <w:t>---Perm VS Global South Ks</w:t>
      </w:r>
    </w:p>
    <w:p w14:paraId="56B2D2E9" w14:textId="77777777" w:rsidR="00C933BA" w:rsidRDefault="00C933BA" w:rsidP="00C933BA">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5521980" w14:textId="77777777" w:rsidR="00C933BA" w:rsidRDefault="00C933BA" w:rsidP="00C933BA">
      <w:pPr>
        <w:rPr>
          <w:sz w:val="16"/>
        </w:rPr>
      </w:pPr>
    </w:p>
    <w:p w14:paraId="59A909B5" w14:textId="77777777" w:rsidR="00C933BA" w:rsidRPr="00B57841" w:rsidRDefault="00C933BA" w:rsidP="00C933BA">
      <w:pPr>
        <w:pStyle w:val="Heading4"/>
      </w:pPr>
      <w:r>
        <w:t>1---</w:t>
      </w:r>
      <w:r w:rsidRPr="00EB5C41">
        <w:rPr>
          <w:u w:val="single"/>
        </w:rPr>
        <w:t>Debris</w:t>
      </w:r>
    </w:p>
    <w:p w14:paraId="44E64629" w14:textId="77777777" w:rsidR="00C933BA" w:rsidRPr="009C412A" w:rsidRDefault="00C933BA" w:rsidP="00C933BA">
      <w:pPr>
        <w:pStyle w:val="Heading4"/>
      </w:pPr>
      <w:r>
        <w:t xml:space="preserve">Congestion creates </w:t>
      </w:r>
      <w:r>
        <w:rPr>
          <w:u w:val="single"/>
        </w:rPr>
        <w:t>rivalrous</w:t>
      </w:r>
      <w:r>
        <w:t xml:space="preserve"> orbits. </w:t>
      </w:r>
    </w:p>
    <w:p w14:paraId="511E71D4" w14:textId="77777777" w:rsidR="00C933BA" w:rsidRPr="006A7B40" w:rsidRDefault="00C933BA" w:rsidP="00C933BA">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1801B12D" w14:textId="77777777" w:rsidR="00C933BA" w:rsidRPr="00561197" w:rsidRDefault="00C933BA" w:rsidP="00C933BA">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13F6D90D" w14:textId="77777777" w:rsidR="00C933BA" w:rsidRPr="009C412A" w:rsidRDefault="00C933BA" w:rsidP="00C933BA">
      <w:pPr>
        <w:pStyle w:val="Heading4"/>
      </w:pPr>
      <w:r>
        <w:t xml:space="preserve">That triggers </w:t>
      </w:r>
      <w:r>
        <w:rPr>
          <w:u w:val="single"/>
        </w:rPr>
        <w:t>missile radars</w:t>
      </w:r>
      <w:r>
        <w:t xml:space="preserve">. </w:t>
      </w:r>
    </w:p>
    <w:p w14:paraId="7FF1890E" w14:textId="77777777" w:rsidR="00C933BA" w:rsidRPr="001A09D0" w:rsidRDefault="00C933BA" w:rsidP="00C933BA">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7023ED45" w14:textId="77777777" w:rsidR="00C933BA" w:rsidRDefault="00C933BA" w:rsidP="00C933BA">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D5274C4" w14:textId="77777777" w:rsidR="00C933BA" w:rsidRPr="00561197" w:rsidRDefault="00C933BA" w:rsidP="00C933BA">
      <w:pPr>
        <w:rPr>
          <w:sz w:val="16"/>
        </w:rPr>
      </w:pPr>
    </w:p>
    <w:p w14:paraId="4F56510E" w14:textId="77777777" w:rsidR="00C933BA" w:rsidRDefault="00C933BA" w:rsidP="00C933BA">
      <w:pPr>
        <w:pStyle w:val="Heading4"/>
      </w:pPr>
      <w:r w:rsidRPr="00AD0655">
        <w:rPr>
          <w:u w:val="single"/>
        </w:rPr>
        <w:t>Nuclear war</w:t>
      </w:r>
      <w:r>
        <w:t xml:space="preserve">. </w:t>
      </w:r>
    </w:p>
    <w:p w14:paraId="3D70555C" w14:textId="77777777" w:rsidR="00C933BA" w:rsidRDefault="00C933BA" w:rsidP="00C933BA">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19878B02" w14:textId="77777777" w:rsidR="00C933BA" w:rsidRPr="001F1EF8" w:rsidRDefault="00C933BA" w:rsidP="00C933BA">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7FEC845E" w14:textId="77777777" w:rsidR="00C933BA" w:rsidRPr="001F4FB0" w:rsidRDefault="00C933BA" w:rsidP="00C933BA">
      <w:pPr>
        <w:pStyle w:val="Heading4"/>
        <w:rPr>
          <w:rFonts w:cs="Calibri"/>
        </w:rPr>
      </w:pPr>
      <w:r>
        <w:rPr>
          <w:rFonts w:cs="Calibri"/>
        </w:rPr>
        <w:t xml:space="preserve">Independently, debris hits on satellites causes Russia War. </w:t>
      </w:r>
    </w:p>
    <w:p w14:paraId="2F9F16A4" w14:textId="77777777" w:rsidR="00C933BA" w:rsidRPr="001F4FB0" w:rsidRDefault="00C933BA" w:rsidP="00C933BA">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pg online @ www.cdi.org/PDFs/scenarios.pdf)</w:t>
      </w:r>
    </w:p>
    <w:p w14:paraId="05345B3D" w14:textId="77777777" w:rsidR="00C933BA" w:rsidRDefault="00C933BA" w:rsidP="00C933BA">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449CD57A" w14:textId="77777777" w:rsidR="00C933BA" w:rsidRDefault="00C933BA" w:rsidP="00C933BA">
      <w:pPr>
        <w:rPr>
          <w:sz w:val="16"/>
        </w:rPr>
      </w:pPr>
    </w:p>
    <w:p w14:paraId="4FB68A80" w14:textId="77777777" w:rsidR="00C933BA" w:rsidRPr="00EB5C41" w:rsidRDefault="00C933BA" w:rsidP="00C933BA">
      <w:pPr>
        <w:pStyle w:val="Heading4"/>
        <w:rPr>
          <w:u w:val="single"/>
        </w:rPr>
      </w:pPr>
      <w:r>
        <w:t>2---</w:t>
      </w:r>
      <w:r w:rsidRPr="00EB5C41">
        <w:rPr>
          <w:u w:val="single"/>
        </w:rPr>
        <w:t>Space War</w:t>
      </w:r>
    </w:p>
    <w:p w14:paraId="28EC40E5" w14:textId="77777777" w:rsidR="00C933BA" w:rsidRPr="00146222" w:rsidRDefault="00C933BA" w:rsidP="00C933BA">
      <w:pPr>
        <w:pStyle w:val="Heading4"/>
      </w:pPr>
      <w:r>
        <w:t xml:space="preserve">Unchecked Commercial Appropriation </w:t>
      </w:r>
      <w:r>
        <w:rPr>
          <w:u w:val="single"/>
        </w:rPr>
        <w:t>causes</w:t>
      </w:r>
      <w:r>
        <w:t xml:space="preserve"> Space Conflicts.</w:t>
      </w:r>
    </w:p>
    <w:p w14:paraId="0A82565B" w14:textId="77777777" w:rsidR="00C933BA" w:rsidRPr="00BC2859" w:rsidRDefault="00C933BA" w:rsidP="00C933BA">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5378746" w14:textId="77777777" w:rsidR="00C933BA" w:rsidRPr="00146222" w:rsidRDefault="00C933BA" w:rsidP="00C933BA">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E4D5454" w14:textId="77777777" w:rsidR="00C933BA" w:rsidRDefault="00C933BA" w:rsidP="00C933BA">
      <w:pPr>
        <w:pStyle w:val="Heading4"/>
      </w:pPr>
      <w:r>
        <w:t xml:space="preserve">Space War cause </w:t>
      </w:r>
      <w:r>
        <w:rPr>
          <w:u w:val="single"/>
        </w:rPr>
        <w:t>Nuclear War</w:t>
      </w:r>
      <w:r>
        <w:t>.</w:t>
      </w:r>
    </w:p>
    <w:p w14:paraId="77A91ACA" w14:textId="77777777" w:rsidR="00C933BA" w:rsidRPr="00B0356E" w:rsidRDefault="00C933BA" w:rsidP="00C933BA">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D75B663" w14:textId="77777777" w:rsidR="00C933BA" w:rsidRDefault="00C933BA" w:rsidP="00C933BA">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 xml:space="preserve">might mistakenly assume that a space war had begun and retaliate before they knew what had </w:t>
      </w:r>
      <w:proofErr w:type="gramStart"/>
      <w:r w:rsidRPr="00E23CB3">
        <w:rPr>
          <w:rStyle w:val="StyleUnderline"/>
          <w:b/>
          <w:bCs/>
        </w:rPr>
        <w:t>actually happened</w:t>
      </w:r>
      <w:proofErr w:type="gramEnd"/>
      <w:r w:rsidRPr="00E23CB3">
        <w:rPr>
          <w:rStyle w:val="StyleUnderline"/>
          <w:b/>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17E2C950" w14:textId="77777777" w:rsidR="00C933BA" w:rsidRDefault="00C933BA" w:rsidP="00C933BA">
      <w:pPr>
        <w:pStyle w:val="Heading4"/>
      </w:pPr>
      <w:r>
        <w:t xml:space="preserve">Nuke war causes extinction AND outweighs </w:t>
      </w:r>
      <w:r w:rsidRPr="00C339DB">
        <w:rPr>
          <w:u w:val="single"/>
        </w:rPr>
        <w:t>other</w:t>
      </w:r>
      <w:r>
        <w:t xml:space="preserve"> existential risks</w:t>
      </w:r>
    </w:p>
    <w:p w14:paraId="7251B144" w14:textId="77777777" w:rsidR="00C933BA" w:rsidRPr="005E50AE" w:rsidRDefault="00C933BA" w:rsidP="00C933BA">
      <w:pPr>
        <w:pStyle w:val="ListParagraph"/>
        <w:numPr>
          <w:ilvl w:val="0"/>
          <w:numId w:val="11"/>
        </w:numPr>
      </w:pPr>
      <w:r>
        <w:t>Checked</w:t>
      </w:r>
    </w:p>
    <w:p w14:paraId="430A682D" w14:textId="77777777" w:rsidR="00C933BA" w:rsidRPr="00E530E8" w:rsidRDefault="00C933BA" w:rsidP="00C933BA">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014B6489" w14:textId="77777777" w:rsidR="00C933BA" w:rsidRDefault="00C933BA" w:rsidP="00C933BA">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r w:rsidRPr="00090F75">
        <w:rPr>
          <w:rStyle w:val="Emphasis"/>
          <w:sz w:val="24"/>
          <w:highlight w:val="green"/>
        </w:rPr>
        <w:t>self assured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45C9B9C" w14:textId="77777777" w:rsidR="00C933BA" w:rsidRPr="007C176F" w:rsidRDefault="00C933BA" w:rsidP="00C933BA">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2FCA8039" w14:textId="77777777" w:rsidR="00C933BA" w:rsidRPr="007C176F" w:rsidRDefault="00C933BA" w:rsidP="00C933BA">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06A5D3C4" w14:textId="77777777" w:rsidR="00C933BA" w:rsidRPr="007C176F" w:rsidRDefault="00C933BA" w:rsidP="00C933BA">
      <w:pPr>
        <w:keepNext/>
        <w:keepLines/>
        <w:spacing w:before="40" w:after="0"/>
        <w:outlineLvl w:val="3"/>
        <w:rPr>
          <w:rFonts w:eastAsia="MS Gothic"/>
          <w:b/>
          <w:iCs/>
          <w:sz w:val="26"/>
        </w:rPr>
      </w:pPr>
      <w:r w:rsidRPr="007C176F">
        <w:rPr>
          <w:rFonts w:eastAsia="MS Gothic"/>
          <w:b/>
          <w:iCs/>
          <w:sz w:val="26"/>
        </w:rPr>
        <w:t>Prefer:</w:t>
      </w:r>
    </w:p>
    <w:p w14:paraId="22B9BD81" w14:textId="77777777" w:rsidR="00C933BA" w:rsidRPr="007C176F" w:rsidRDefault="00C933BA" w:rsidP="00C933BA">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4AA7B349" w14:textId="77777777" w:rsidR="00C933BA" w:rsidRPr="007C176F" w:rsidRDefault="00C933BA" w:rsidP="00C933BA">
      <w:pPr>
        <w:rPr>
          <w:rFonts w:eastAsia="Cambria"/>
          <w:b/>
          <w:bCs/>
          <w:sz w:val="26"/>
        </w:rPr>
      </w:pPr>
      <w:r w:rsidRPr="007C176F">
        <w:rPr>
          <w:rFonts w:eastAsia="Cambria"/>
          <w:b/>
          <w:bCs/>
          <w:sz w:val="26"/>
        </w:rPr>
        <w:t>Blum et al. 18</w:t>
      </w:r>
    </w:p>
    <w:p w14:paraId="1E95E4EB" w14:textId="77777777" w:rsidR="00C933BA" w:rsidRPr="007C176F" w:rsidRDefault="00C933BA" w:rsidP="00C933BA">
      <w:pPr>
        <w:rPr>
          <w:rFonts w:eastAsia="Cambria"/>
          <w:sz w:val="16"/>
          <w:szCs w:val="16"/>
        </w:rPr>
      </w:pPr>
      <w:r w:rsidRPr="007C176F">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7C176F">
          <w:rPr>
            <w:rFonts w:eastAsia="Cambria"/>
            <w:sz w:val="16"/>
            <w:szCs w:val="16"/>
          </w:rPr>
          <w:t>https://www.ncbi.nlm.nih.gov/pmc/articles/PMC6446569/</w:t>
        </w:r>
      </w:hyperlink>
      <w:r w:rsidRPr="007C176F">
        <w:rPr>
          <w:rFonts w:eastAsia="Cambria"/>
          <w:sz w:val="16"/>
          <w:szCs w:val="16"/>
        </w:rPr>
        <w:t>, R.S.</w:t>
      </w:r>
    </w:p>
    <w:p w14:paraId="777BC656" w14:textId="77777777" w:rsidR="00C933BA" w:rsidRDefault="00C933BA" w:rsidP="00C933BA">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 xml:space="preserve">primary reward </w:t>
      </w:r>
      <w:proofErr w:type="gramStart"/>
      <w:r w:rsidRPr="007C176F">
        <w:rPr>
          <w:rFonts w:eastAsia="Cambria"/>
          <w:u w:val="single"/>
        </w:rPr>
        <w:t>functions</w:t>
      </w:r>
      <w:proofErr w:type="gramEnd"/>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w:t>
      </w:r>
      <w:proofErr w:type="gramStart"/>
      <w:r w:rsidRPr="007C176F">
        <w:rPr>
          <w:rFonts w:eastAsia="Cambria"/>
          <w:sz w:val="16"/>
        </w:rPr>
        <w:t>first of all</w:t>
      </w:r>
      <w:proofErr w:type="gramEnd"/>
      <w:r w:rsidRPr="007C176F">
        <w:rPr>
          <w:rFonts w:eastAsia="Cambria"/>
          <w:sz w:val="16"/>
        </w:rPr>
        <w:t xml:space="preserve">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C176F">
        <w:rPr>
          <w:rFonts w:eastAsia="Cambria"/>
          <w:u w:val="single"/>
        </w:rPr>
        <w:t>Thus</w:t>
      </w:r>
      <w:proofErr w:type="gramEnd"/>
      <w:r w:rsidRPr="007C176F">
        <w:rPr>
          <w:rFonts w:eastAsia="Cambria"/>
          <w:u w:val="single"/>
        </w:rPr>
        <w:t xml:space="preserve">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salutogenesis, (salugenesis).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76F">
        <w:rPr>
          <w:rFonts w:eastAsia="Cambria"/>
          <w:sz w:val="16"/>
        </w:rPr>
        <w:t>As</w:t>
      </w:r>
      <w:proofErr w:type="gramEnd"/>
      <w:r w:rsidRPr="007C176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C176F">
        <w:rPr>
          <w:rFonts w:eastAsia="Cambria"/>
          <w:sz w:val="16"/>
        </w:rPr>
        <w:t>all of</w:t>
      </w:r>
      <w:proofErr w:type="gramEnd"/>
      <w:r w:rsidRPr="007C176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accumbens </w:t>
      </w:r>
      <w:r w:rsidRPr="007C176F">
        <w:rPr>
          <w:rFonts w:eastAsia="Cambria"/>
          <w:u w:val="single"/>
        </w:rPr>
        <w:t xml:space="preserve">is organized like a computer keyboard, with </w:t>
      </w:r>
      <w:proofErr w:type="gramStart"/>
      <w:r w:rsidRPr="007C176F">
        <w:rPr>
          <w:rFonts w:eastAsia="Cambria"/>
          <w:u w:val="single"/>
        </w:rPr>
        <w:t>particular stimulus</w:t>
      </w:r>
      <w:proofErr w:type="gramEnd"/>
      <w:r w:rsidRPr="007C176F">
        <w:rPr>
          <w:rFonts w:eastAsia="Cambria"/>
          <w:u w:val="single"/>
        </w:rPr>
        <w:t xml:space="preserve">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7C176F">
        <w:rPr>
          <w:rFonts w:eastAsia="Cambria"/>
          <w:sz w:val="16"/>
        </w:rPr>
        <w:t>is</w:t>
      </w:r>
      <w:proofErr w:type="gramEnd"/>
      <w:r w:rsidRPr="007C176F">
        <w:rPr>
          <w:rFonts w:eastAsia="Cambria"/>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7C176F">
        <w:rPr>
          <w:rFonts w:eastAsia="Cambria"/>
          <w:sz w:val="16"/>
        </w:rPr>
        <w:t>amygdala</w:t>
      </w:r>
      <w:proofErr w:type="gramEnd"/>
      <w:r w:rsidRPr="007C176F">
        <w:rPr>
          <w:rFonts w:eastAsia="Cambria"/>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C176F">
        <w:rPr>
          <w:rFonts w:eastAsia="Cambria"/>
          <w:sz w:val="16"/>
        </w:rPr>
        <w:t>In an attempt to</w:t>
      </w:r>
      <w:proofErr w:type="gramEnd"/>
      <w:r w:rsidRPr="007C176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C176F">
        <w:rPr>
          <w:rFonts w:eastAsia="Cambria"/>
          <w:sz w:val="16"/>
        </w:rPr>
        <w:t>a majority of</w:t>
      </w:r>
      <w:proofErr w:type="gramEnd"/>
      <w:r w:rsidRPr="007C176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7C176F">
        <w:rPr>
          <w:rFonts w:eastAsia="Cambria"/>
          <w:sz w:val="16"/>
        </w:rPr>
        <w:t>networks, and</w:t>
      </w:r>
      <w:proofErr w:type="gramEnd"/>
      <w:r w:rsidRPr="007C176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7C176F">
        <w:rPr>
          <w:rFonts w:eastAsia="Cambria"/>
          <w:sz w:val="16"/>
        </w:rPr>
        <w:t>being considered to be</w:t>
      </w:r>
      <w:proofErr w:type="gramEnd"/>
      <w:r w:rsidRPr="007C176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C176F">
        <w:rPr>
          <w:rFonts w:eastAsia="Cambria"/>
          <w:sz w:val="16"/>
        </w:rPr>
        <w:t>), and</w:t>
      </w:r>
      <w:proofErr w:type="gramEnd"/>
      <w:r w:rsidRPr="007C176F">
        <w:rPr>
          <w:rFonts w:eastAsia="Cambria"/>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C176F">
        <w:rPr>
          <w:rFonts w:eastAsia="Cambria"/>
          <w:sz w:val="16"/>
        </w:rPr>
        <w:t>similar to</w:t>
      </w:r>
      <w:proofErr w:type="gramEnd"/>
      <w:r w:rsidRPr="007C176F">
        <w:rPr>
          <w:rFonts w:eastAsia="Cambria"/>
          <w:sz w:val="16"/>
        </w:rPr>
        <w:t xml:space="preserve">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 xml:space="preserve">responsible </w:t>
      </w:r>
      <w:proofErr w:type="gramStart"/>
      <w:r w:rsidRPr="007C176F">
        <w:rPr>
          <w:rFonts w:eastAsia="Cambria"/>
          <w:highlight w:val="green"/>
          <w:u w:val="single"/>
        </w:rPr>
        <w:t>for</w:t>
      </w:r>
      <w:r w:rsidRPr="007C176F">
        <w:rPr>
          <w:rFonts w:eastAsia="Cambria"/>
          <w:u w:val="single"/>
        </w:rPr>
        <w:t xml:space="preserve"> the </w:t>
      </w:r>
      <w:r w:rsidRPr="007C176F">
        <w:rPr>
          <w:rFonts w:eastAsia="Cambria"/>
          <w:highlight w:val="green"/>
          <w:u w:val="single"/>
        </w:rPr>
        <w:t>production of</w:t>
      </w:r>
      <w:proofErr w:type="gramEnd"/>
      <w:r w:rsidRPr="007C176F">
        <w:rPr>
          <w:rFonts w:eastAsia="Cambria"/>
          <w:highlight w:val="green"/>
          <w:u w:val="single"/>
        </w:rPr>
        <w:t xml:space="preserve">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7C176F">
        <w:rPr>
          <w:rFonts w:eastAsia="Cambria"/>
          <w:sz w:val="16"/>
        </w:rPr>
        <w:t>schizophrenia</w:t>
      </w:r>
      <w:proofErr w:type="gramEnd"/>
      <w:r w:rsidRPr="007C176F">
        <w:rPr>
          <w:rFonts w:eastAsia="Cambria"/>
          <w:sz w:val="16"/>
        </w:rPr>
        <w:t xml:space="preserve">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74CF92" w14:textId="77777777" w:rsidR="00C933BA" w:rsidRPr="007C176F" w:rsidRDefault="00C933BA" w:rsidP="00C933BA">
      <w:pPr>
        <w:rPr>
          <w:rFonts w:eastAsia="Cambria"/>
          <w:sz w:val="16"/>
        </w:rPr>
      </w:pPr>
    </w:p>
    <w:p w14:paraId="364BF778" w14:textId="77777777" w:rsidR="00C933BA" w:rsidRPr="007C176F" w:rsidRDefault="00C933BA" w:rsidP="00C933BA">
      <w:pPr>
        <w:keepNext/>
        <w:keepLines/>
        <w:spacing w:before="40" w:after="0"/>
        <w:outlineLvl w:val="3"/>
        <w:rPr>
          <w:rFonts w:eastAsia="MS Gothic"/>
          <w:b/>
          <w:iCs/>
          <w:sz w:val="26"/>
        </w:rPr>
      </w:pPr>
      <w:r w:rsidRPr="007C176F">
        <w:rPr>
          <w:rFonts w:eastAsia="MS Gothic"/>
          <w:b/>
          <w:iCs/>
          <w:sz w:val="26"/>
        </w:rPr>
        <w:t>Extinction first –</w:t>
      </w:r>
    </w:p>
    <w:p w14:paraId="1B6191DC" w14:textId="77777777" w:rsidR="00C933BA" w:rsidRPr="007C176F" w:rsidRDefault="00C933BA" w:rsidP="00C933BA">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0925618B" w14:textId="77777777" w:rsidR="00C933BA" w:rsidRPr="007C176F" w:rsidRDefault="00C933BA" w:rsidP="00C933BA">
      <w:pPr>
        <w:keepNext/>
        <w:keepLines/>
        <w:spacing w:before="40" w:after="0"/>
        <w:ind w:firstLine="720"/>
        <w:outlineLvl w:val="3"/>
        <w:rPr>
          <w:rFonts w:eastAsia="MS Gothic"/>
          <w:b/>
          <w:iCs/>
          <w:sz w:val="26"/>
        </w:rPr>
      </w:pPr>
      <w:r w:rsidRPr="007C176F">
        <w:rPr>
          <w:rFonts w:eastAsia="MS Gothic"/>
          <w:b/>
          <w:iCs/>
          <w:sz w:val="26"/>
        </w:rPr>
        <w:t xml:space="preserve">2 – Turns suffering – mass death causes suffering because people can’t get access to resources and </w:t>
      </w:r>
      <w:proofErr w:type="gramStart"/>
      <w:r w:rsidRPr="007C176F">
        <w:rPr>
          <w:rFonts w:eastAsia="MS Gothic"/>
          <w:b/>
          <w:iCs/>
          <w:sz w:val="26"/>
        </w:rPr>
        <w:t>basic necessities</w:t>
      </w:r>
      <w:proofErr w:type="gramEnd"/>
    </w:p>
    <w:p w14:paraId="7A1BC2F2" w14:textId="77777777" w:rsidR="00C933BA" w:rsidRPr="007C176F" w:rsidRDefault="00C933BA" w:rsidP="00C933BA">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1612B9A0" w14:textId="77777777" w:rsidR="00C933BA" w:rsidRPr="007C176F" w:rsidRDefault="00C933BA" w:rsidP="00C933BA">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6767DE67" w14:textId="77777777" w:rsidR="00C933BA" w:rsidRPr="007C176F" w:rsidRDefault="00C933BA" w:rsidP="00C933BA">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16CC06DD" w14:textId="77777777" w:rsidR="00C933BA" w:rsidRDefault="00C933BA" w:rsidP="00C933BA">
      <w:pPr>
        <w:rPr>
          <w:sz w:val="16"/>
        </w:rPr>
      </w:pPr>
    </w:p>
    <w:p w14:paraId="2C2FFFEA" w14:textId="77777777" w:rsidR="00C933BA" w:rsidRDefault="00C933BA" w:rsidP="00C933BA">
      <w:pPr>
        <w:pStyle w:val="Heading3"/>
      </w:pPr>
      <w:r>
        <w:t>1AC---Underview</w:t>
      </w:r>
    </w:p>
    <w:p w14:paraId="48796D41" w14:textId="77777777" w:rsidR="00C933BA" w:rsidRDefault="00C933BA" w:rsidP="00C933BA">
      <w:pPr>
        <w:pStyle w:val="Heading4"/>
      </w:pPr>
      <w:r w:rsidRPr="00D77A21">
        <w:t>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interps – 1AR interps aren’t bidirectional and the neg should have to defend their norm since they have more time. Also, aff theory outweighs neg theory or T: ¼ of the 1AR versus 1/7 of the 1NC</w:t>
      </w:r>
    </w:p>
    <w:p w14:paraId="5588F72A" w14:textId="272D1DB7" w:rsidR="00A95652" w:rsidRPr="00B55AD5" w:rsidRDefault="00C933BA" w:rsidP="00C933BA">
      <w:pPr>
        <w:pStyle w:val="Heading4"/>
      </w:pPr>
      <w:r>
        <w:t xml:space="preserve">Reject Spec Shells 1] its infinitely regressive 2] cx checks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793AB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929DE"/>
    <w:rsid w:val="00793AB9"/>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33BA"/>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EE78D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39598"/>
  <w15:chartTrackingRefBased/>
  <w15:docId w15:val="{6ECFFAED-4615-4428-9176-610386B0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33BA"/>
    <w:rPr>
      <w:rFonts w:ascii="Calibri" w:hAnsi="Calibri" w:cs="Calibri"/>
    </w:rPr>
  </w:style>
  <w:style w:type="paragraph" w:styleId="Heading1">
    <w:name w:val="heading 1"/>
    <w:aliases w:val="Pocket"/>
    <w:basedOn w:val="Normal"/>
    <w:next w:val="Normal"/>
    <w:link w:val="Heading1Char"/>
    <w:qFormat/>
    <w:rsid w:val="00793A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3A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3A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793A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3A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3AB9"/>
  </w:style>
  <w:style w:type="character" w:customStyle="1" w:styleId="Heading1Char">
    <w:name w:val="Heading 1 Char"/>
    <w:aliases w:val="Pocket Char"/>
    <w:basedOn w:val="DefaultParagraphFont"/>
    <w:link w:val="Heading1"/>
    <w:rsid w:val="00793A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3A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3AB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793AB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793AB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93AB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93AB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793AB9"/>
    <w:rPr>
      <w:color w:val="auto"/>
      <w:u w:val="none"/>
    </w:rPr>
  </w:style>
  <w:style w:type="character" w:styleId="FollowedHyperlink">
    <w:name w:val="FollowedHyperlink"/>
    <w:basedOn w:val="DefaultParagraphFont"/>
    <w:uiPriority w:val="99"/>
    <w:semiHidden/>
    <w:unhideWhenUsed/>
    <w:rsid w:val="00793AB9"/>
    <w:rPr>
      <w:color w:val="auto"/>
      <w:u w:val="none"/>
    </w:rPr>
  </w:style>
  <w:style w:type="paragraph" w:customStyle="1" w:styleId="textbold">
    <w:name w:val="text bold"/>
    <w:basedOn w:val="Normal"/>
    <w:link w:val="Emphasis"/>
    <w:autoRedefine/>
    <w:uiPriority w:val="7"/>
    <w:qFormat/>
    <w:rsid w:val="00C933BA"/>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933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933BA"/>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C933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C933BA"/>
    <w:pPr>
      <w:ind w:left="720"/>
      <w:contextualSpacing/>
    </w:pPr>
  </w:style>
  <w:style w:type="character" w:styleId="UnresolvedMention">
    <w:name w:val="Unresolved Mention"/>
    <w:basedOn w:val="DefaultParagraphFont"/>
    <w:uiPriority w:val="99"/>
    <w:semiHidden/>
    <w:unhideWhenUsed/>
    <w:rsid w:val="00C933BA"/>
    <w:rPr>
      <w:color w:val="605E5C"/>
      <w:shd w:val="clear" w:color="auto" w:fill="E1DFDD"/>
    </w:rPr>
  </w:style>
  <w:style w:type="paragraph" w:styleId="Footer">
    <w:name w:val="footer"/>
    <w:basedOn w:val="Normal"/>
    <w:link w:val="FooterChar"/>
    <w:uiPriority w:val="99"/>
    <w:unhideWhenUsed/>
    <w:rsid w:val="00C933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3BA"/>
    <w:rPr>
      <w:rFonts w:ascii="Calibri" w:hAnsi="Calibri" w:cs="Calibri"/>
    </w:rPr>
  </w:style>
  <w:style w:type="paragraph" w:styleId="Header">
    <w:name w:val="header"/>
    <w:basedOn w:val="Normal"/>
    <w:link w:val="HeaderChar"/>
    <w:uiPriority w:val="99"/>
    <w:unhideWhenUsed/>
    <w:rsid w:val="00C933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3BA"/>
    <w:rPr>
      <w:rFonts w:ascii="Calibri" w:hAnsi="Calibri" w:cs="Calibri"/>
    </w:rPr>
  </w:style>
  <w:style w:type="paragraph" w:customStyle="1" w:styleId="Emphasize">
    <w:name w:val="Emphasize"/>
    <w:basedOn w:val="Normal"/>
    <w:uiPriority w:val="7"/>
    <w:qFormat/>
    <w:rsid w:val="00C933B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C933B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15683</Words>
  <Characters>89396</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2021-12-19T16:22:00Z</dcterms:created>
  <dcterms:modified xsi:type="dcterms:W3CDTF">2021-12-19T16:22:00Z</dcterms:modified>
</cp:coreProperties>
</file>