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627A9" w14:textId="0CCF7D0E" w:rsidR="00237CFF" w:rsidRDefault="00237CFF" w:rsidP="00417850">
      <w:pPr>
        <w:pStyle w:val="Heading3"/>
      </w:pPr>
      <w:r>
        <w:t>CP</w:t>
      </w:r>
    </w:p>
    <w:p w14:paraId="31DF758D" w14:textId="6138C6BF" w:rsidR="00237CFF" w:rsidRPr="00AD2ECA" w:rsidRDefault="00E40ABA" w:rsidP="00AD2ECA">
      <w:r>
        <w:t>Text</w:t>
      </w:r>
      <w:r w:rsidR="00237CFF" w:rsidRPr="00AD2ECA">
        <w:t xml:space="preserve">: Appropriation of outer space </w:t>
      </w:r>
      <w:proofErr w:type="gramStart"/>
      <w:r w:rsidR="00237CFF" w:rsidRPr="00AD2ECA">
        <w:t>by  private</w:t>
      </w:r>
      <w:proofErr w:type="gramEnd"/>
      <w:r w:rsidR="00237CFF" w:rsidRPr="00AD2ECA">
        <w:t xml:space="preserve"> entities  except for China is unjust. </w:t>
      </w:r>
    </w:p>
    <w:p w14:paraId="0EFD290D" w14:textId="77777777" w:rsidR="00237CFF" w:rsidRPr="00237CFF" w:rsidRDefault="00237CFF" w:rsidP="00237CFF"/>
    <w:p w14:paraId="23843800" w14:textId="7D019536" w:rsidR="00417850" w:rsidRDefault="00417850" w:rsidP="00417850">
      <w:pPr>
        <w:pStyle w:val="Heading3"/>
      </w:pPr>
      <w:r>
        <w:t>1NC Shell v1 – CPS</w:t>
      </w:r>
    </w:p>
    <w:p w14:paraId="22650BA1" w14:textId="77777777" w:rsidR="00417850" w:rsidRPr="00C43880" w:rsidRDefault="00417850" w:rsidP="00417850">
      <w:pPr>
        <w:pStyle w:val="Heading4"/>
      </w:pPr>
      <w:r>
        <w:t>Xi’s regime is stable now, but its success depends on strong growth and private sector development.</w:t>
      </w:r>
    </w:p>
    <w:p w14:paraId="197BD8BC" w14:textId="77777777" w:rsidR="00417850" w:rsidRPr="00C43880" w:rsidRDefault="00417850" w:rsidP="00417850">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3F367572" w14:textId="77777777" w:rsidR="00417850" w:rsidRPr="00607D72" w:rsidRDefault="00417850" w:rsidP="00417850">
      <w:pPr>
        <w:rPr>
          <w:rStyle w:val="StyleUnderline"/>
        </w:rPr>
      </w:pPr>
      <w:r w:rsidRPr="008A66BE">
        <w:rPr>
          <w:rStyle w:val="StyleUnderline"/>
          <w:highlight w:val="green"/>
        </w:rPr>
        <w:t>In China</w:t>
      </w:r>
      <w:r w:rsidRPr="00607D72">
        <w:rPr>
          <w:rStyle w:val="StyleUnderline"/>
        </w:rPr>
        <w:t xml:space="preserve">, however, </w:t>
      </w:r>
      <w:r w:rsidRPr="008A66BE">
        <w:rPr>
          <w:rStyle w:val="StyleUnderline"/>
          <w:highlight w:val="green"/>
        </w:rPr>
        <w:t>growth</w:t>
      </w:r>
      <w:r w:rsidRPr="00607D72">
        <w:rPr>
          <w:rStyle w:val="StyleUnderline"/>
        </w:rPr>
        <w:t xml:space="preserve"> </w:t>
      </w:r>
      <w:r w:rsidRPr="008A66BE">
        <w:rPr>
          <w:rStyle w:val="StyleUnderline"/>
          <w:highlight w:val="green"/>
        </w:rPr>
        <w:t>has come in the context of</w:t>
      </w:r>
      <w:r w:rsidRPr="00607D72">
        <w:rPr>
          <w:rStyle w:val="StyleUnderline"/>
        </w:rPr>
        <w:t xml:space="preserve"> </w:t>
      </w:r>
      <w:r w:rsidRPr="008A66BE">
        <w:rPr>
          <w:rStyle w:val="StyleUnderline"/>
          <w:highlight w:val="green"/>
        </w:rPr>
        <w:t>stable</w:t>
      </w:r>
      <w:r w:rsidRPr="00607D72">
        <w:rPr>
          <w:rStyle w:val="StyleUnderline"/>
        </w:rPr>
        <w:t xml:space="preserve"> communist </w:t>
      </w:r>
      <w:r w:rsidRPr="008A66BE">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8A66BE">
        <w:rPr>
          <w:rStyle w:val="StyleUnderline"/>
          <w:highlight w:val="green"/>
        </w:rPr>
        <w:t>poverty reduction</w:t>
      </w:r>
      <w:r w:rsidRPr="00607D72">
        <w:rPr>
          <w:rStyle w:val="StyleUnderline"/>
        </w:rPr>
        <w:t xml:space="preserve">, huge </w:t>
      </w:r>
      <w:r w:rsidRPr="008A66BE">
        <w:rPr>
          <w:rStyle w:val="StyleUnderline"/>
          <w:highlight w:val="green"/>
        </w:rPr>
        <w:t>infrastructure investment</w:t>
      </w:r>
      <w:r w:rsidRPr="00607D72">
        <w:rPr>
          <w:rStyle w:val="StyleUnderline"/>
        </w:rPr>
        <w:t xml:space="preserve">, and development as a </w:t>
      </w:r>
      <w:r w:rsidRPr="008A66BE">
        <w:rPr>
          <w:rStyle w:val="StyleUnderline"/>
          <w:highlight w:val="green"/>
        </w:rPr>
        <w:t>world-class</w:t>
      </w:r>
      <w:r w:rsidRPr="00607D72">
        <w:rPr>
          <w:rStyle w:val="StyleUnderline"/>
        </w:rPr>
        <w:t xml:space="preserve"> </w:t>
      </w:r>
      <w:r w:rsidRPr="008A66BE">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7446564" w14:textId="77777777" w:rsidR="00417850" w:rsidRPr="00607D72" w:rsidRDefault="00417850" w:rsidP="00417850">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8A66BE">
        <w:rPr>
          <w:rStyle w:val="StyleUnderline"/>
          <w:highlight w:val="green"/>
        </w:rPr>
        <w:t>global leader in</w:t>
      </w:r>
      <w:r w:rsidRPr="00607D72">
        <w:rPr>
          <w:rStyle w:val="StyleUnderline"/>
        </w:rPr>
        <w:t xml:space="preserve"> AI, biotech, and </w:t>
      </w:r>
      <w:r w:rsidRPr="008A66BE">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8A66BE">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8A66BE">
        <w:rPr>
          <w:rStyle w:val="StyleUnderline"/>
          <w:highlight w:val="green"/>
        </w:rPr>
        <w:t>consumer applications</w:t>
      </w:r>
      <w:r w:rsidRPr="00607D72">
        <w:rPr>
          <w:rStyle w:val="StyleUnderline"/>
        </w:rPr>
        <w:t xml:space="preserve"> have </w:t>
      </w:r>
      <w:r w:rsidRPr="008A66BE">
        <w:rPr>
          <w:rStyle w:val="StyleUnderline"/>
          <w:highlight w:val="green"/>
        </w:rPr>
        <w:t>come faster</w:t>
      </w:r>
      <w:r w:rsidRPr="00607D72">
        <w:rPr>
          <w:rStyle w:val="StyleUnderline"/>
        </w:rPr>
        <w:t xml:space="preserve">, making more obvious the </w:t>
      </w:r>
      <w:r w:rsidRPr="008A66BE">
        <w:rPr>
          <w:rStyle w:val="StyleUnderline"/>
          <w:highlight w:val="green"/>
        </w:rPr>
        <w:t>link between government investment and</w:t>
      </w:r>
      <w:r w:rsidRPr="00607D72">
        <w:rPr>
          <w:rStyle w:val="StyleUnderline"/>
        </w:rPr>
        <w:t xml:space="preserve"> </w:t>
      </w:r>
      <w:r w:rsidRPr="008A66BE">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8A66BE">
        <w:rPr>
          <w:rStyle w:val="StyleUnderline"/>
          <w:highlight w:val="green"/>
        </w:rPr>
        <w:t>Chinese people see</w:t>
      </w:r>
      <w:r w:rsidRPr="00607D72">
        <w:rPr>
          <w:rStyle w:val="StyleUnderline"/>
        </w:rPr>
        <w:t xml:space="preserve"> Chinese </w:t>
      </w:r>
      <w:r w:rsidRPr="008A66BE">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8A66BE">
        <w:rPr>
          <w:rStyle w:val="StyleUnderline"/>
          <w:highlight w:val="green"/>
        </w:rPr>
        <w:t>as sources of national pride</w:t>
      </w:r>
      <w:r w:rsidRPr="00607D72">
        <w:rPr>
          <w:rStyle w:val="StyleUnderline"/>
        </w:rPr>
        <w:t xml:space="preserve">—international </w:t>
      </w:r>
      <w:r w:rsidRPr="008A66BE">
        <w:rPr>
          <w:rStyle w:val="StyleUnderline"/>
          <w:highlight w:val="green"/>
        </w:rPr>
        <w:t>vanguards of Chinese success</w:t>
      </w:r>
      <w:r w:rsidRPr="00607D72">
        <w:rPr>
          <w:rStyle w:val="StyleUnderline"/>
        </w:rPr>
        <w:t>—rather than simply sources of jobs or GDP, as they might be viewed in the West.</w:t>
      </w:r>
    </w:p>
    <w:p w14:paraId="05F2720B" w14:textId="77777777" w:rsidR="00417850" w:rsidRDefault="00417850" w:rsidP="00417850">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10DB2C3" w14:textId="77777777" w:rsidR="00417850" w:rsidRDefault="00417850" w:rsidP="00417850">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58FC778" w14:textId="77777777" w:rsidR="00417850" w:rsidRDefault="00417850" w:rsidP="00417850">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37E41E43" w14:textId="77777777" w:rsidR="00417850" w:rsidRPr="00BC42E1" w:rsidRDefault="00417850" w:rsidP="00417850">
      <w:pPr>
        <w:rPr>
          <w:sz w:val="16"/>
        </w:rPr>
      </w:pPr>
      <w:r w:rsidRPr="00BC42E1">
        <w:rPr>
          <w:sz w:val="16"/>
        </w:rPr>
        <w:t xml:space="preserve">Until recently, China’s space activity has been overwhelmingly dominated by two state-owned enterprises: </w:t>
      </w:r>
      <w:proofErr w:type="gramStart"/>
      <w:r w:rsidRPr="00BC42E1">
        <w:rPr>
          <w:sz w:val="16"/>
        </w:rPr>
        <w:t>the</w:t>
      </w:r>
      <w:proofErr w:type="gramEnd"/>
      <w:r w:rsidRPr="00BC42E1">
        <w:rPr>
          <w:sz w:val="16"/>
        </w:rPr>
        <w:t xml:space="preserv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4569B7BF" w14:textId="77777777" w:rsidR="00417850" w:rsidRPr="00473116" w:rsidRDefault="00417850" w:rsidP="00417850">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8A66BE">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8A66BE">
        <w:rPr>
          <w:rStyle w:val="StyleUnderline"/>
          <w:highlight w:val="green"/>
        </w:rPr>
        <w:t>government</w:t>
      </w:r>
      <w:r w:rsidRPr="00473116">
        <w:rPr>
          <w:rStyle w:val="StyleUnderline"/>
        </w:rPr>
        <w:t xml:space="preserve"> decided to </w:t>
      </w:r>
      <w:r w:rsidRPr="008A66BE">
        <w:rPr>
          <w:rStyle w:val="StyleUnderline"/>
          <w:highlight w:val="green"/>
        </w:rPr>
        <w:t>treat</w:t>
      </w:r>
      <w:r w:rsidRPr="00473116">
        <w:rPr>
          <w:rStyle w:val="StyleUnderline"/>
        </w:rPr>
        <w:t xml:space="preserve"> </w:t>
      </w:r>
      <w:r w:rsidRPr="008A66BE">
        <w:rPr>
          <w:rStyle w:val="StyleUnderline"/>
          <w:highlight w:val="green"/>
        </w:rPr>
        <w:t>civil</w:t>
      </w:r>
      <w:r w:rsidRPr="00473116">
        <w:rPr>
          <w:rStyle w:val="StyleUnderline"/>
        </w:rPr>
        <w:t xml:space="preserve"> </w:t>
      </w:r>
      <w:r w:rsidRPr="008A66BE">
        <w:rPr>
          <w:rStyle w:val="StyleUnderline"/>
          <w:highlight w:val="green"/>
        </w:rPr>
        <w:t>space</w:t>
      </w:r>
      <w:r w:rsidRPr="00473116">
        <w:rPr>
          <w:rStyle w:val="StyleUnderline"/>
        </w:rPr>
        <w:t xml:space="preserve"> </w:t>
      </w:r>
      <w:r w:rsidRPr="008A66BE">
        <w:rPr>
          <w:rStyle w:val="StyleUnderline"/>
          <w:highlight w:val="green"/>
        </w:rPr>
        <w:t>development</w:t>
      </w:r>
      <w:r w:rsidRPr="00473116">
        <w:rPr>
          <w:rStyle w:val="StyleUnderline"/>
        </w:rPr>
        <w:t xml:space="preserve"> </w:t>
      </w:r>
      <w:r w:rsidRPr="008A66BE">
        <w:rPr>
          <w:rStyle w:val="StyleUnderline"/>
          <w:highlight w:val="green"/>
        </w:rPr>
        <w:t>as</w:t>
      </w:r>
      <w:r w:rsidRPr="00473116">
        <w:rPr>
          <w:rStyle w:val="StyleUnderline"/>
        </w:rPr>
        <w:t xml:space="preserve"> </w:t>
      </w:r>
      <w:r w:rsidRPr="008A66BE">
        <w:rPr>
          <w:rStyle w:val="StyleUnderline"/>
          <w:highlight w:val="green"/>
        </w:rPr>
        <w:t>a</w:t>
      </w:r>
      <w:r w:rsidRPr="00473116">
        <w:rPr>
          <w:rStyle w:val="StyleUnderline"/>
        </w:rPr>
        <w:t xml:space="preserve"> </w:t>
      </w:r>
      <w:r w:rsidRPr="008A66BE">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8A66BE">
        <w:rPr>
          <w:rStyle w:val="StyleUnderline"/>
          <w:highlight w:val="green"/>
        </w:rPr>
        <w:t>issued</w:t>
      </w:r>
      <w:r w:rsidRPr="00473116">
        <w:rPr>
          <w:rStyle w:val="StyleUnderline"/>
        </w:rPr>
        <w:t xml:space="preserve"> a policy </w:t>
      </w:r>
      <w:r w:rsidRPr="008A66BE">
        <w:rPr>
          <w:rStyle w:val="StyleUnderline"/>
          <w:highlight w:val="gree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8A66BE">
        <w:rPr>
          <w:rStyle w:val="StyleUnderline"/>
          <w:highlight w:val="green"/>
        </w:rPr>
        <w:t>enable</w:t>
      </w:r>
      <w:r w:rsidRPr="00473116">
        <w:rPr>
          <w:rStyle w:val="StyleUnderline"/>
        </w:rPr>
        <w:t xml:space="preserve"> </w:t>
      </w:r>
      <w:r w:rsidRPr="008A66BE">
        <w:rPr>
          <w:rStyle w:val="StyleUnderline"/>
          <w:highlight w:val="green"/>
        </w:rPr>
        <w:t>large</w:t>
      </w:r>
      <w:r w:rsidRPr="00473116">
        <w:rPr>
          <w:rStyle w:val="StyleUnderline"/>
        </w:rPr>
        <w:t xml:space="preserve"> </w:t>
      </w:r>
      <w:r w:rsidRPr="008A66BE">
        <w:rPr>
          <w:rStyle w:val="StyleUnderline"/>
          <w:highlight w:val="green"/>
        </w:rPr>
        <w:t>private</w:t>
      </w:r>
      <w:r w:rsidRPr="00473116">
        <w:rPr>
          <w:rStyle w:val="StyleUnderline"/>
        </w:rPr>
        <w:t xml:space="preserve"> </w:t>
      </w:r>
      <w:r w:rsidRPr="008A66BE">
        <w:rPr>
          <w:rStyle w:val="StyleUnderline"/>
          <w:highlight w:val="green"/>
        </w:rPr>
        <w:t>investment</w:t>
      </w:r>
      <w:r w:rsidRPr="00473116">
        <w:rPr>
          <w:rStyle w:val="StyleUnderline"/>
        </w:rPr>
        <w:t xml:space="preserve"> in companies interested in participating </w:t>
      </w:r>
      <w:r w:rsidRPr="008A66BE">
        <w:rPr>
          <w:rStyle w:val="StyleUnderline"/>
          <w:highlight w:val="green"/>
        </w:rPr>
        <w:t>in</w:t>
      </w:r>
      <w:r w:rsidRPr="00473116">
        <w:rPr>
          <w:rStyle w:val="StyleUnderline"/>
        </w:rPr>
        <w:t xml:space="preserve"> the </w:t>
      </w:r>
      <w:r w:rsidRPr="008A66BE">
        <w:rPr>
          <w:rStyle w:val="StyleUnderline"/>
          <w:highlight w:val="green"/>
        </w:rPr>
        <w:t>space</w:t>
      </w:r>
      <w:r w:rsidRPr="00473116">
        <w:rPr>
          <w:rStyle w:val="StyleUnderline"/>
        </w:rPr>
        <w:t xml:space="preserve"> </w:t>
      </w:r>
      <w:r w:rsidRPr="008A66BE">
        <w:rPr>
          <w:rStyle w:val="StyleUnderline"/>
          <w:highlight w:val="green"/>
        </w:rPr>
        <w:t>industry</w:t>
      </w:r>
      <w:r w:rsidRPr="00473116">
        <w:rPr>
          <w:rStyle w:val="StyleUnderline"/>
        </w:rPr>
        <w:t>. </w:t>
      </w:r>
    </w:p>
    <w:p w14:paraId="03BAF833" w14:textId="77777777" w:rsidR="00417850" w:rsidRPr="00761F18" w:rsidRDefault="00417850" w:rsidP="00417850">
      <w:pPr>
        <w:rPr>
          <w:rStyle w:val="StyleUnderline"/>
        </w:rPr>
      </w:pPr>
      <w:r w:rsidRPr="00BC42E1">
        <w:rPr>
          <w:sz w:val="16"/>
        </w:rPr>
        <w:t>“</w:t>
      </w:r>
      <w:r w:rsidRPr="00761F18">
        <w:rPr>
          <w:rStyle w:val="StyleUnderline"/>
        </w:rPr>
        <w:t xml:space="preserve">Xi’s goal was that </w:t>
      </w:r>
      <w:r w:rsidRPr="008A66BE">
        <w:rPr>
          <w:rStyle w:val="StyleUnderline"/>
          <w:highlight w:val="green"/>
        </w:rPr>
        <w:t>if China</w:t>
      </w:r>
      <w:r w:rsidRPr="00761F18">
        <w:rPr>
          <w:rStyle w:val="StyleUnderline"/>
        </w:rPr>
        <w:t xml:space="preserve"> has </w:t>
      </w:r>
      <w:r w:rsidRPr="008A66BE">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8A66BE">
        <w:rPr>
          <w:rStyle w:val="StyleUnderline"/>
          <w:highlight w:val="green"/>
        </w:rPr>
        <w:t>critical</w:t>
      </w:r>
      <w:r w:rsidRPr="00761F18">
        <w:rPr>
          <w:rStyle w:val="StyleUnderline"/>
        </w:rPr>
        <w:t xml:space="preserve"> </w:t>
      </w:r>
      <w:r w:rsidRPr="008A66BE">
        <w:rPr>
          <w:rStyle w:val="StyleUnderline"/>
          <w:highlight w:val="green"/>
        </w:rPr>
        <w:t>to</w:t>
      </w:r>
      <w:r w:rsidRPr="00761F18">
        <w:rPr>
          <w:rStyle w:val="StyleUnderline"/>
        </w:rPr>
        <w:t xml:space="preserve"> </w:t>
      </w:r>
      <w:r w:rsidRPr="008A66BE">
        <w:rPr>
          <w:rStyle w:val="StyleUnderline"/>
          <w:highlight w:val="green"/>
        </w:rPr>
        <w:t>develop</w:t>
      </w:r>
      <w:r w:rsidRPr="00761F18">
        <w:rPr>
          <w:rStyle w:val="StyleUnderline"/>
        </w:rPr>
        <w:t xml:space="preserve"> a </w:t>
      </w:r>
      <w:r w:rsidRPr="008A66BE">
        <w:rPr>
          <w:rStyle w:val="StyleUnderline"/>
          <w:highlight w:val="green"/>
        </w:rPr>
        <w:t>space ecosystem</w:t>
      </w:r>
      <w:r w:rsidRPr="00761F18">
        <w:rPr>
          <w:rStyle w:val="StyleUnderline"/>
        </w:rPr>
        <w:t xml:space="preserve"> </w:t>
      </w:r>
      <w:r w:rsidRPr="008A66BE">
        <w:rPr>
          <w:rStyle w:val="StyleUnderline"/>
          <w:highlight w:val="green"/>
        </w:rPr>
        <w:t>that</w:t>
      </w:r>
      <w:r w:rsidRPr="00761F18">
        <w:rPr>
          <w:rStyle w:val="StyleUnderline"/>
        </w:rPr>
        <w:t xml:space="preserve"> </w:t>
      </w:r>
      <w:r w:rsidRPr="008A66BE">
        <w:rPr>
          <w:rStyle w:val="StyleUnderline"/>
          <w:highlight w:val="green"/>
        </w:rPr>
        <w:t>includes</w:t>
      </w:r>
      <w:r w:rsidRPr="00761F18">
        <w:rPr>
          <w:rStyle w:val="StyleUnderline"/>
        </w:rPr>
        <w:t xml:space="preserve"> the </w:t>
      </w:r>
      <w:r w:rsidRPr="008A66BE">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6D07FE4" w14:textId="77777777" w:rsidR="00417850" w:rsidRPr="00BC42E1" w:rsidRDefault="00417850" w:rsidP="00417850">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7C70C9D" w14:textId="77777777" w:rsidR="00417850" w:rsidRPr="00BC42E1" w:rsidRDefault="00417850" w:rsidP="00417850">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A3BEB7B" w14:textId="77777777" w:rsidR="00417850" w:rsidRPr="00BC42E1" w:rsidRDefault="00417850" w:rsidP="00417850">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7C59EAE" w14:textId="77777777" w:rsidR="00417850" w:rsidRPr="00BC42E1" w:rsidRDefault="00417850" w:rsidP="00417850">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8A66BE">
        <w:rPr>
          <w:rStyle w:val="StyleUnderline"/>
          <w:highlight w:val="green"/>
        </w:rPr>
        <w:t>subsidies</w:t>
      </w:r>
      <w:r w:rsidRPr="00761F18">
        <w:rPr>
          <w:rStyle w:val="StyleUnderline"/>
        </w:rPr>
        <w:t xml:space="preserve"> to </w:t>
      </w:r>
      <w:r w:rsidRPr="008A66BE">
        <w:rPr>
          <w:rStyle w:val="StyleUnderline"/>
          <w:highlight w:val="green"/>
        </w:rPr>
        <w:t>give</w:t>
      </w:r>
      <w:r w:rsidRPr="00761F18">
        <w:rPr>
          <w:rStyle w:val="StyleUnderline"/>
        </w:rPr>
        <w:t xml:space="preserve"> these </w:t>
      </w:r>
      <w:r w:rsidRPr="008A66BE">
        <w:rPr>
          <w:rStyle w:val="StyleUnderline"/>
          <w:highlight w:val="green"/>
        </w:rPr>
        <w:t>companies a foot</w:t>
      </w:r>
      <w:r w:rsidRPr="008A66BE">
        <w:rPr>
          <w:sz w:val="16"/>
          <w:highlight w:val="green"/>
        </w:rPr>
        <w:t xml:space="preserve"> </w:t>
      </w:r>
      <w:r w:rsidRPr="008A66BE">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365609C" w14:textId="77777777" w:rsidR="00417850" w:rsidRPr="00761F18" w:rsidRDefault="00417850" w:rsidP="00417850">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8A66BE">
        <w:rPr>
          <w:rStyle w:val="StyleUnderline"/>
          <w:highlight w:val="green"/>
        </w:rPr>
        <w:t>VC funding</w:t>
      </w:r>
      <w:r w:rsidRPr="00761F18">
        <w:rPr>
          <w:rStyle w:val="StyleUnderline"/>
        </w:rPr>
        <w:t xml:space="preserve"> for Chinese space companies was </w:t>
      </w:r>
      <w:r w:rsidRPr="008A66BE">
        <w:rPr>
          <w:rStyle w:val="StyleUnderline"/>
          <w:highlight w:val="green"/>
        </w:rPr>
        <w:t>up</w:t>
      </w:r>
      <w:r w:rsidRPr="00761F18">
        <w:rPr>
          <w:rStyle w:val="StyleUnderline"/>
        </w:rPr>
        <w:t xml:space="preserve"> to </w:t>
      </w:r>
      <w:r w:rsidRPr="008A66BE">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733833FC" w14:textId="77777777" w:rsidR="00417850" w:rsidRPr="00BC42E1" w:rsidRDefault="00417850" w:rsidP="00417850">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E2F394A" w14:textId="77777777" w:rsidR="00417850" w:rsidRPr="00BE438B" w:rsidRDefault="00417850" w:rsidP="00417850">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8A66BE">
        <w:rPr>
          <w:rStyle w:val="StyleUnderline"/>
          <w:highlight w:val="green"/>
        </w:rPr>
        <w:t>take advantage of</w:t>
      </w:r>
      <w:r w:rsidRPr="00BE438B">
        <w:rPr>
          <w:rStyle w:val="StyleUnderline"/>
        </w:rPr>
        <w:t xml:space="preserve"> the space industry’s new </w:t>
      </w:r>
      <w:r w:rsidRPr="008A66BE">
        <w:rPr>
          <w:rStyle w:val="StyleUnderline"/>
          <w:highlight w:val="green"/>
        </w:rPr>
        <w:t>need for mass production</w:t>
      </w:r>
      <w:r w:rsidRPr="00BE438B">
        <w:rPr>
          <w:rStyle w:val="StyleUnderline"/>
        </w:rPr>
        <w:t xml:space="preserve"> </w:t>
      </w:r>
      <w:r w:rsidRPr="008A66BE">
        <w:rPr>
          <w:rStyle w:val="StyleUnderline"/>
          <w:highlight w:val="green"/>
        </w:rPr>
        <w:t>of</w:t>
      </w:r>
      <w:r w:rsidRPr="00BE438B">
        <w:rPr>
          <w:rStyle w:val="StyleUnderline"/>
        </w:rPr>
        <w:t xml:space="preserve"> satellites and </w:t>
      </w:r>
      <w:r w:rsidRPr="008A66BE">
        <w:rPr>
          <w:rStyle w:val="StyleUnderline"/>
          <w:highlight w:val="green"/>
        </w:rPr>
        <w:t>rockets</w:t>
      </w:r>
      <w:r w:rsidRPr="00BE438B">
        <w:rPr>
          <w:rStyle w:val="StyleUnderline"/>
        </w:rPr>
        <w:t xml:space="preserve"> alike. </w:t>
      </w:r>
    </w:p>
    <w:p w14:paraId="04B5B7B5" w14:textId="77777777" w:rsidR="00417850" w:rsidRPr="006D6491" w:rsidRDefault="00417850" w:rsidP="00417850">
      <w:r w:rsidRPr="006D6491">
        <w:t>Making friends</w:t>
      </w:r>
    </w:p>
    <w:p w14:paraId="4A555CD7" w14:textId="77777777" w:rsidR="00417850" w:rsidRPr="00BC42E1" w:rsidRDefault="00417850" w:rsidP="00417850">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8A66BE">
        <w:rPr>
          <w:rStyle w:val="StyleUnderline"/>
          <w:highlight w:val="green"/>
        </w:rPr>
        <w:t>private</w:t>
      </w:r>
      <w:r w:rsidRPr="00097ADC">
        <w:rPr>
          <w:rStyle w:val="StyleUnderline"/>
        </w:rPr>
        <w:t xml:space="preserve"> </w:t>
      </w:r>
      <w:r w:rsidRPr="008A66BE">
        <w:rPr>
          <w:rStyle w:val="StyleUnderline"/>
          <w:highlight w:val="green"/>
        </w:rPr>
        <w:t>space</w:t>
      </w:r>
      <w:r w:rsidRPr="00097ADC">
        <w:rPr>
          <w:rStyle w:val="StyleUnderline"/>
        </w:rPr>
        <w:t xml:space="preserve"> </w:t>
      </w:r>
      <w:r w:rsidRPr="008A66BE">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8A66BE">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8A66BE">
        <w:rPr>
          <w:rStyle w:val="StyleUnderline"/>
          <w:highlight w:val="green"/>
        </w:rPr>
        <w:t>international collaboration</w:t>
      </w:r>
      <w:r w:rsidRPr="00BC42E1">
        <w:rPr>
          <w:sz w:val="16"/>
        </w:rPr>
        <w:t xml:space="preserve">—particularly to </w:t>
      </w:r>
      <w:r w:rsidRPr="008A66BE">
        <w:rPr>
          <w:rStyle w:val="StyleUnderline"/>
          <w:highlight w:val="green"/>
        </w:rPr>
        <w:t>attract</w:t>
      </w:r>
      <w:r w:rsidRPr="00BE438B">
        <w:rPr>
          <w:rStyle w:val="StyleUnderline"/>
        </w:rPr>
        <w:t xml:space="preserve"> </w:t>
      </w:r>
      <w:r w:rsidRPr="008A66BE">
        <w:rPr>
          <w:rStyle w:val="StyleUnderline"/>
          <w:highlight w:val="green"/>
        </w:rPr>
        <w:t>customers</w:t>
      </w:r>
      <w:r w:rsidRPr="00BE438B">
        <w:rPr>
          <w:rStyle w:val="StyleUnderline"/>
        </w:rPr>
        <w:t xml:space="preserve"> </w:t>
      </w:r>
      <w:r w:rsidRPr="008A66BE">
        <w:rPr>
          <w:rStyle w:val="StyleUnderline"/>
          <w:highlight w:val="green"/>
        </w:rPr>
        <w:t>wary</w:t>
      </w:r>
      <w:r w:rsidRPr="00BE438B">
        <w:rPr>
          <w:rStyle w:val="StyleUnderline"/>
        </w:rPr>
        <w:t xml:space="preserve"> </w:t>
      </w:r>
      <w:r w:rsidRPr="008A66BE">
        <w:rPr>
          <w:rStyle w:val="StyleUnderline"/>
          <w:highlight w:val="green"/>
        </w:rPr>
        <w:t>of</w:t>
      </w:r>
      <w:r w:rsidRPr="00BE438B">
        <w:rPr>
          <w:rStyle w:val="StyleUnderline"/>
        </w:rPr>
        <w:t xml:space="preserve"> being seen to mix with </w:t>
      </w:r>
      <w:r w:rsidRPr="008A66BE">
        <w:rPr>
          <w:rStyle w:val="StyleUnderline"/>
          <w:highlight w:val="green"/>
        </w:rPr>
        <w:t>the</w:t>
      </w:r>
      <w:r w:rsidRPr="00BE438B">
        <w:rPr>
          <w:rStyle w:val="StyleUnderline"/>
        </w:rPr>
        <w:t xml:space="preserve"> </w:t>
      </w:r>
      <w:r w:rsidRPr="008A66BE">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47D785E3" w14:textId="77777777" w:rsidR="00417850" w:rsidRPr="000834BA" w:rsidRDefault="00417850" w:rsidP="00417850">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8A66BE">
        <w:rPr>
          <w:rStyle w:val="StyleUnderline"/>
          <w:highlight w:val="green"/>
        </w:rPr>
        <w:t>avoiding state</w:t>
      </w:r>
      <w:r w:rsidRPr="00BE438B">
        <w:rPr>
          <w:rStyle w:val="StyleUnderline"/>
        </w:rPr>
        <w:t xml:space="preserve"> </w:t>
      </w:r>
      <w:r w:rsidRPr="008A66BE">
        <w:rPr>
          <w:rStyle w:val="StyleUnderline"/>
          <w:highlight w:val="green"/>
        </w:rPr>
        <w:t>funding</w:t>
      </w:r>
      <w:r w:rsidRPr="00BE438B">
        <w:rPr>
          <w:rStyle w:val="StyleUnderline"/>
        </w:rPr>
        <w:t xml:space="preserve">, a company </w:t>
      </w:r>
      <w:r w:rsidRPr="008A66BE">
        <w:rPr>
          <w:rStyle w:val="StyleUnderline"/>
          <w:highlight w:val="green"/>
        </w:rPr>
        <w:t>can</w:t>
      </w:r>
      <w:r w:rsidRPr="00BE438B">
        <w:rPr>
          <w:rStyle w:val="StyleUnderline"/>
        </w:rPr>
        <w:t xml:space="preserve"> also </w:t>
      </w:r>
      <w:r w:rsidRPr="008A66BE">
        <w:rPr>
          <w:rStyle w:val="StyleUnderline"/>
          <w:highlight w:val="green"/>
        </w:rPr>
        <w:t>avoid</w:t>
      </w:r>
      <w:r w:rsidRPr="00BE438B">
        <w:rPr>
          <w:rStyle w:val="StyleUnderline"/>
        </w:rPr>
        <w:t xml:space="preserve"> an array of </w:t>
      </w:r>
      <w:r w:rsidRPr="008A66BE">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8A66BE">
        <w:rPr>
          <w:rStyle w:val="StyleUnderline"/>
          <w:highlight w:val="green"/>
        </w:rPr>
        <w:t xml:space="preserve">easier to compete on </w:t>
      </w:r>
      <w:r w:rsidRPr="00FF5CF0">
        <w:rPr>
          <w:rStyle w:val="StyleUnderline"/>
        </w:rPr>
        <w:t xml:space="preserve">a </w:t>
      </w:r>
      <w:r w:rsidRPr="008A66BE">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323830E1" w14:textId="77777777" w:rsidR="00417850" w:rsidRPr="00BC42E1" w:rsidRDefault="00417850" w:rsidP="00417850">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30B7F24B" w14:textId="77777777" w:rsidR="00417850" w:rsidRPr="00FF5CF0" w:rsidRDefault="00417850" w:rsidP="00417850">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BD6F6D3" w14:textId="77777777" w:rsidR="00417850" w:rsidRDefault="00417850" w:rsidP="00417850">
      <w:pPr>
        <w:pStyle w:val="Heading4"/>
      </w:pPr>
      <w:r>
        <w:t>Shifts in regime perception threatens CCP’s legitimacy from nationalist hardliners</w:t>
      </w:r>
    </w:p>
    <w:p w14:paraId="20C7AC62" w14:textId="77777777" w:rsidR="00417850" w:rsidRPr="00F82438" w:rsidRDefault="00417850" w:rsidP="0041785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72CFA21" w14:textId="77777777" w:rsidR="00417850" w:rsidRPr="00F64DA8" w:rsidRDefault="00417850" w:rsidP="00417850">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8A66BE">
        <w:rPr>
          <w:highlight w:val="green"/>
          <w:u w:val="single"/>
        </w:rPr>
        <w:t>autocracies</w:t>
      </w:r>
      <w:r w:rsidRPr="00F64DA8">
        <w:rPr>
          <w:u w:val="single"/>
        </w:rPr>
        <w:t xml:space="preserve"> often </w:t>
      </w:r>
      <w:r w:rsidRPr="008A66BE">
        <w:rPr>
          <w:highlight w:val="green"/>
          <w:u w:val="single"/>
        </w:rPr>
        <w:t xml:space="preserve">rely on </w:t>
      </w:r>
      <w:r w:rsidRPr="008A66BE">
        <w:rPr>
          <w:b/>
          <w:bCs/>
          <w:highlight w:val="green"/>
          <w:u w:val="single"/>
        </w:rPr>
        <w:t>nationalist mythmaking</w:t>
      </w:r>
      <w:r w:rsidRPr="00F64DA8">
        <w:rPr>
          <w:u w:val="single"/>
        </w:rPr>
        <w:t xml:space="preserve">,8 </w:t>
      </w:r>
      <w:r w:rsidRPr="008A66BE">
        <w:rPr>
          <w:highlight w:val="green"/>
          <w:u w:val="single"/>
        </w:rPr>
        <w:t>success or failure in defending</w:t>
      </w:r>
      <w:r w:rsidRPr="00F64DA8">
        <w:rPr>
          <w:u w:val="single"/>
        </w:rPr>
        <w:t xml:space="preserve"> the </w:t>
      </w:r>
      <w:r w:rsidRPr="008A66BE">
        <w:rPr>
          <w:highlight w:val="green"/>
          <w:u w:val="single"/>
        </w:rPr>
        <w:t xml:space="preserve">national honor in international crises could </w:t>
      </w:r>
      <w:r w:rsidRPr="00F64DA8">
        <w:rPr>
          <w:u w:val="single"/>
        </w:rPr>
        <w:t xml:space="preserve">burnish the leadership’s patriotic credentials or </w:t>
      </w:r>
      <w:r w:rsidRPr="008A66BE">
        <w:rPr>
          <w:highlight w:val="green"/>
          <w:u w:val="single"/>
        </w:rPr>
        <w:t xml:space="preserve">spark opposition. </w:t>
      </w:r>
      <w:r w:rsidRPr="008A66BE">
        <w:rPr>
          <w:b/>
          <w:bCs/>
          <w:highlight w:val="green"/>
          <w:u w:val="single"/>
        </w:rPr>
        <w:t>Shared outrage at</w:t>
      </w:r>
      <w:r w:rsidRPr="00F64DA8">
        <w:rPr>
          <w:b/>
          <w:bCs/>
          <w:u w:val="single"/>
        </w:rPr>
        <w:t xml:space="preserve"> the regime’s </w:t>
      </w:r>
      <w:r w:rsidRPr="008A66BE">
        <w:rPr>
          <w:b/>
          <w:bCs/>
          <w:highlight w:val="green"/>
          <w:u w:val="single"/>
        </w:rPr>
        <w:t>foreign policy failures could galvanize</w:t>
      </w:r>
      <w:r w:rsidRPr="00F64DA8">
        <w:rPr>
          <w:b/>
          <w:bCs/>
          <w:u w:val="single"/>
        </w:rPr>
        <w:t xml:space="preserve"> street </w:t>
      </w:r>
      <w:r w:rsidRPr="008A66BE">
        <w:rPr>
          <w:b/>
          <w:bCs/>
          <w:highlight w:val="green"/>
          <w:u w:val="single"/>
        </w:rPr>
        <w:t>protests or elite fissures, creating intraparty upheaval</w:t>
      </w:r>
      <w:r w:rsidRPr="008A66BE">
        <w:rPr>
          <w:highlight w:val="green"/>
          <w:u w:val="single"/>
        </w:rPr>
        <w:t xml:space="preserve"> </w:t>
      </w:r>
      <w:r w:rsidRPr="00F64DA8">
        <w:rPr>
          <w:u w:val="single"/>
        </w:rPr>
        <w:t xml:space="preserve">or inviting military officers to step in to restore order. </w:t>
      </w:r>
      <w:r w:rsidRPr="008A66BE">
        <w:rPr>
          <w:highlight w:val="green"/>
          <w:u w:val="single"/>
        </w:rPr>
        <w:t>Fearing</w:t>
      </w:r>
      <w:r w:rsidRPr="00F64DA8">
        <w:rPr>
          <w:u w:val="single"/>
        </w:rPr>
        <w:t xml:space="preserve"> a </w:t>
      </w:r>
      <w:r w:rsidRPr="008A66BE">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8A66BE">
        <w:rPr>
          <w:rStyle w:val="Emphasis"/>
          <w:highlight w:val="green"/>
        </w:rPr>
        <w:t>even a small increase</w:t>
      </w:r>
      <w:r w:rsidRPr="008A66BE">
        <w:rPr>
          <w:rStyle w:val="StyleUnderline"/>
          <w:highlight w:val="green"/>
        </w:rPr>
        <w:t xml:space="preserve"> in</w:t>
      </w:r>
      <w:r w:rsidRPr="00B6331F">
        <w:rPr>
          <w:rStyle w:val="StyleUnderline"/>
        </w:rPr>
        <w:t xml:space="preserve"> the </w:t>
      </w:r>
      <w:r w:rsidRPr="008A66BE">
        <w:rPr>
          <w:rStyle w:val="StyleUnderline"/>
          <w:highlight w:val="green"/>
        </w:rPr>
        <w:t>probability of ouster could alter</w:t>
      </w:r>
      <w:r w:rsidRPr="00B6331F">
        <w:rPr>
          <w:rStyle w:val="StyleUnderline"/>
        </w:rPr>
        <w:t xml:space="preserve"> authoritarian </w:t>
      </w:r>
      <w:r w:rsidRPr="008A66BE">
        <w:rPr>
          <w:rStyle w:val="StyleUnderline"/>
          <w:bCs/>
          <w:highlight w:val="green"/>
        </w:rPr>
        <w:t>incentives in international crises</w:t>
      </w:r>
      <w:r w:rsidRPr="008A66BE">
        <w:rPr>
          <w:rStyle w:val="StyleUnderline"/>
          <w:highlight w:val="green"/>
        </w:rPr>
        <w:t>.</w:t>
      </w:r>
      <w:r w:rsidRPr="00F64DA8">
        <w:rPr>
          <w:sz w:val="16"/>
        </w:rPr>
        <w:t xml:space="preserve">9 A </w:t>
      </w:r>
      <w:r w:rsidRPr="008A66BE">
        <w:rPr>
          <w:rStyle w:val="Emphasis"/>
          <w:highlight w:val="green"/>
        </w:rPr>
        <w:t>history of nationalist uprisings</w:t>
      </w:r>
      <w:r w:rsidRPr="008A66BE">
        <w:rPr>
          <w:rStyle w:val="StyleUnderline"/>
          <w:highlight w:val="green"/>
        </w:rPr>
        <w:t xml:space="preserve"> make</w:t>
      </w:r>
      <w:r w:rsidRPr="00B6331F">
        <w:rPr>
          <w:rStyle w:val="StyleUnderline"/>
        </w:rPr>
        <w:t xml:space="preserve"> </w:t>
      </w:r>
      <w:r w:rsidRPr="008A66BE">
        <w:rPr>
          <w:rStyle w:val="StyleUnderline"/>
          <w:highlight w:val="green"/>
        </w:rPr>
        <w:t>Chinese</w:t>
      </w:r>
      <w:r w:rsidRPr="00B6331F">
        <w:rPr>
          <w:rStyle w:val="StyleUnderline"/>
        </w:rPr>
        <w:t xml:space="preserve"> citizens and leaders especially </w:t>
      </w:r>
      <w:r w:rsidRPr="008A66BE">
        <w:rPr>
          <w:rStyle w:val="StyleUnderline"/>
          <w:highlight w:val="green"/>
        </w:rPr>
        <w:t>aware of</w:t>
      </w:r>
      <w:r w:rsidRPr="00B6331F">
        <w:rPr>
          <w:rStyle w:val="StyleUnderline"/>
        </w:rPr>
        <w:t xml:space="preserve"> the </w:t>
      </w:r>
      <w:r w:rsidRPr="008A66BE">
        <w:rPr>
          <w:rStyle w:val="StyleUnderline"/>
          <w:highlight w:val="green"/>
        </w:rPr>
        <w:t xml:space="preserve">linkage between </w:t>
      </w:r>
      <w:r w:rsidRPr="008A66BE">
        <w:rPr>
          <w:rStyle w:val="Emphasis"/>
          <w:highlight w:val="green"/>
        </w:rPr>
        <w:t>international disputes</w:t>
      </w:r>
      <w:r w:rsidRPr="008A66BE">
        <w:rPr>
          <w:rStyle w:val="StyleUnderline"/>
          <w:highlight w:val="green"/>
        </w:rPr>
        <w:t xml:space="preserve"> and </w:t>
      </w:r>
      <w:r w:rsidRPr="008A66BE">
        <w:rPr>
          <w:rStyle w:val="Emphasis"/>
          <w:highlight w:val="green"/>
        </w:rPr>
        <w:t>domestic unrest</w:t>
      </w:r>
      <w:r w:rsidRPr="008A66BE">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3848541" w14:textId="77777777" w:rsidR="00417850" w:rsidRDefault="00417850" w:rsidP="00417850">
      <w:pPr>
        <w:pStyle w:val="Heading4"/>
      </w:pPr>
      <w:r>
        <w:t xml:space="preserve">Xi will launch diversionary war to domestic backlash – escalates in </w:t>
      </w:r>
      <w:r w:rsidRPr="00B4266E">
        <w:rPr>
          <w:u w:val="single"/>
        </w:rPr>
        <w:t>multiple hotspots</w:t>
      </w:r>
      <w:r w:rsidRPr="00B4266E">
        <w:t xml:space="preserve"> </w:t>
      </w:r>
    </w:p>
    <w:p w14:paraId="0DF8CA1C" w14:textId="77777777" w:rsidR="00417850" w:rsidRPr="009521F3" w:rsidRDefault="00417850" w:rsidP="0041785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C6E5031" w14:textId="77777777" w:rsidR="00417850" w:rsidRPr="009243AC" w:rsidRDefault="00417850" w:rsidP="0041785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8A66BE">
        <w:rPr>
          <w:b/>
          <w:iCs/>
          <w:highlight w:val="green"/>
          <w:u w:val="single"/>
        </w:rPr>
        <w:t>Xi</w:t>
      </w:r>
      <w:r w:rsidRPr="00F64DA8">
        <w:rPr>
          <w:sz w:val="14"/>
        </w:rPr>
        <w:t xml:space="preserve"> administration </w:t>
      </w:r>
      <w:r w:rsidRPr="008A66BE">
        <w:rPr>
          <w:highlight w:val="green"/>
          <w:u w:val="single"/>
        </w:rPr>
        <w:t xml:space="preserve">wants to </w:t>
      </w:r>
      <w:r w:rsidRPr="008A66BE">
        <w:rPr>
          <w:b/>
          <w:iCs/>
          <w:highlight w:val="green"/>
          <w:u w:val="single"/>
        </w:rPr>
        <w:t>appear tough</w:t>
      </w:r>
      <w:r w:rsidRPr="008A66BE">
        <w:rPr>
          <w:highlight w:val="green"/>
          <w:u w:val="single"/>
        </w:rPr>
        <w:t xml:space="preserve"> in</w:t>
      </w:r>
      <w:r w:rsidRPr="00B6331F">
        <w:rPr>
          <w:u w:val="single"/>
        </w:rPr>
        <w:t xml:space="preserve"> its </w:t>
      </w:r>
      <w:r w:rsidRPr="008A66BE">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8A66BE">
        <w:rPr>
          <w:highlight w:val="green"/>
          <w:u w:val="single"/>
        </w:rPr>
        <w:t xml:space="preserve">party is </w:t>
      </w:r>
      <w:r w:rsidRPr="00B6331F">
        <w:rPr>
          <w:b/>
          <w:iCs/>
          <w:u w:val="single"/>
        </w:rPr>
        <w:t xml:space="preserve">particularly </w:t>
      </w:r>
      <w:r w:rsidRPr="008A66BE">
        <w:rPr>
          <w:b/>
          <w:iCs/>
          <w:highlight w:val="green"/>
          <w:u w:val="single"/>
        </w:rPr>
        <w:t>sensitive</w:t>
      </w:r>
      <w:r w:rsidRPr="008A66BE">
        <w:rPr>
          <w:highlight w:val="green"/>
          <w:u w:val="single"/>
        </w:rPr>
        <w:t xml:space="preserve"> to </w:t>
      </w:r>
      <w:r w:rsidRPr="008A66BE">
        <w:rPr>
          <w:b/>
          <w:iCs/>
          <w:highlight w:val="green"/>
          <w:u w:val="single"/>
        </w:rPr>
        <w:t>perceptions of weakness</w:t>
      </w:r>
      <w:r w:rsidRPr="008A66BE">
        <w:rPr>
          <w:highlight w:val="green"/>
          <w:u w:val="single"/>
        </w:rPr>
        <w:t xml:space="preserve"> because</w:t>
      </w:r>
      <w:r w:rsidRPr="00B6331F">
        <w:rPr>
          <w:u w:val="single"/>
        </w:rPr>
        <w:t xml:space="preserve"> much of its </w:t>
      </w:r>
      <w:r w:rsidRPr="008A66BE">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8A66BE">
        <w:rPr>
          <w:highlight w:val="green"/>
          <w:u w:val="single"/>
        </w:rPr>
        <w:t>stems from</w:t>
      </w:r>
      <w:r w:rsidRPr="00B6331F">
        <w:rPr>
          <w:u w:val="single"/>
        </w:rPr>
        <w:t xml:space="preserve"> the party’s claims of leading the </w:t>
      </w:r>
      <w:r w:rsidRPr="008A66BE">
        <w:rPr>
          <w:b/>
          <w:iCs/>
          <w:highlight w:val="green"/>
          <w:u w:val="single"/>
          <w:bdr w:val="single" w:sz="4" w:space="0" w:color="auto"/>
        </w:rPr>
        <w:t>restoration of Chinese greatness</w:t>
      </w:r>
      <w:r w:rsidRPr="008A66BE">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8A66BE">
        <w:rPr>
          <w:highlight w:val="green"/>
          <w:u w:val="single"/>
        </w:rPr>
        <w:t>areas of conflict include</w:t>
      </w:r>
      <w:r w:rsidRPr="00F64DA8">
        <w:rPr>
          <w:sz w:val="14"/>
        </w:rPr>
        <w:t xml:space="preserve">, but are not necessarily limited to, </w:t>
      </w:r>
      <w:r w:rsidRPr="008A66BE">
        <w:rPr>
          <w:b/>
          <w:iCs/>
          <w:highlight w:val="green"/>
          <w:u w:val="single"/>
        </w:rPr>
        <w:t>Taiwan</w:t>
      </w:r>
      <w:r w:rsidRPr="008A66BE">
        <w:rPr>
          <w:highlight w:val="green"/>
          <w:u w:val="single"/>
        </w:rPr>
        <w:t xml:space="preserve">, </w:t>
      </w:r>
      <w:r w:rsidRPr="008A66BE">
        <w:rPr>
          <w:b/>
          <w:iCs/>
          <w:highlight w:val="green"/>
          <w:u w:val="single"/>
        </w:rPr>
        <w:t>India</w:t>
      </w:r>
      <w:r w:rsidRPr="008A66BE">
        <w:rPr>
          <w:highlight w:val="green"/>
          <w:u w:val="single"/>
        </w:rPr>
        <w:t xml:space="preserve">, and the </w:t>
      </w:r>
      <w:r w:rsidRPr="008A66BE">
        <w:rPr>
          <w:b/>
          <w:iCs/>
          <w:highlight w:val="green"/>
          <w:u w:val="single"/>
        </w:rPr>
        <w:t>S</w:t>
      </w:r>
      <w:r w:rsidRPr="00B6331F">
        <w:rPr>
          <w:b/>
          <w:iCs/>
          <w:u w:val="single"/>
        </w:rPr>
        <w:t xml:space="preserve">outh </w:t>
      </w:r>
      <w:r w:rsidRPr="008A66BE">
        <w:rPr>
          <w:b/>
          <w:iCs/>
          <w:highlight w:val="green"/>
          <w:u w:val="single"/>
        </w:rPr>
        <w:t>C</w:t>
      </w:r>
      <w:r w:rsidRPr="00B6331F">
        <w:rPr>
          <w:b/>
          <w:iCs/>
          <w:u w:val="single"/>
        </w:rPr>
        <w:t xml:space="preserve">hina </w:t>
      </w:r>
      <w:r w:rsidRPr="008A66BE">
        <w:rPr>
          <w:b/>
          <w:iCs/>
          <w:highlight w:val="green"/>
          <w:u w:val="single"/>
        </w:rPr>
        <w:t>S</w:t>
      </w:r>
      <w:r w:rsidRPr="00B6331F">
        <w:rPr>
          <w:b/>
          <w:iCs/>
          <w:u w:val="single"/>
        </w:rPr>
        <w:t>ea</w:t>
      </w:r>
      <w:r w:rsidRPr="00B6331F">
        <w:rPr>
          <w:u w:val="single"/>
        </w:rPr>
        <w:t xml:space="preserve"> (especially </w:t>
      </w:r>
      <w:r w:rsidRPr="008A66BE">
        <w:rPr>
          <w:highlight w:val="green"/>
          <w:u w:val="single"/>
        </w:rPr>
        <w:t xml:space="preserve">with the </w:t>
      </w:r>
      <w:r w:rsidRPr="008A66BE">
        <w:rPr>
          <w:b/>
          <w:iCs/>
          <w:highlight w:val="green"/>
          <w:u w:val="single"/>
        </w:rPr>
        <w:t>Philippines</w:t>
      </w:r>
      <w:r w:rsidRPr="008A66BE">
        <w:rPr>
          <w:highlight w:val="green"/>
          <w:u w:val="single"/>
        </w:rPr>
        <w:t xml:space="preserve"> and </w:t>
      </w:r>
      <w:r w:rsidRPr="008A66BE">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8A66BE">
        <w:rPr>
          <w:b/>
          <w:iCs/>
          <w:highlight w:val="green"/>
          <w:u w:val="single"/>
        </w:rPr>
        <w:t>military interests</w:t>
      </w:r>
      <w:r w:rsidRPr="00B6331F">
        <w:rPr>
          <w:u w:val="single"/>
        </w:rPr>
        <w:t xml:space="preserve"> in China to </w:t>
      </w:r>
      <w:r w:rsidRPr="008A66BE">
        <w:rPr>
          <w:b/>
          <w:iCs/>
          <w:highlight w:val="green"/>
          <w:u w:val="single"/>
        </w:rPr>
        <w:t>deliberately instigate trouble</w:t>
      </w:r>
      <w:r w:rsidRPr="008A66BE">
        <w:rPr>
          <w:highlight w:val="green"/>
          <w:u w:val="single"/>
        </w:rPr>
        <w:t xml:space="preserve"> to </w:t>
      </w:r>
      <w:r w:rsidRPr="008A66BE">
        <w:rPr>
          <w:b/>
          <w:iCs/>
          <w:highlight w:val="green"/>
          <w:u w:val="single"/>
        </w:rPr>
        <w:t>justify</w:t>
      </w:r>
      <w:r w:rsidRPr="00B6331F">
        <w:rPr>
          <w:u w:val="single"/>
        </w:rPr>
        <w:t xml:space="preserve"> their </w:t>
      </w:r>
      <w:r w:rsidRPr="008A66BE">
        <w:rPr>
          <w:b/>
          <w:iCs/>
          <w:highlight w:val="green"/>
          <w:u w:val="single"/>
        </w:rPr>
        <w:t>claims over</w:t>
      </w:r>
      <w:r w:rsidRPr="00B6331F">
        <w:rPr>
          <w:b/>
          <w:iCs/>
          <w:u w:val="single"/>
        </w:rPr>
        <w:t xml:space="preserve"> increasingly scarce </w:t>
      </w:r>
      <w:r w:rsidRPr="008A66BE">
        <w:rPr>
          <w:b/>
          <w:iCs/>
          <w:highlight w:val="green"/>
          <w:u w:val="single"/>
        </w:rPr>
        <w:t>resources</w:t>
      </w:r>
      <w:r w:rsidRPr="008A66BE">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8A66BE">
        <w:rPr>
          <w:highlight w:val="green"/>
          <w:u w:val="single"/>
        </w:rPr>
        <w:t>Xi’s</w:t>
      </w:r>
      <w:r w:rsidRPr="00B6331F">
        <w:rPr>
          <w:u w:val="single"/>
        </w:rPr>
        <w:t xml:space="preserve"> approach of </w:t>
      </w:r>
      <w:r w:rsidRPr="008A66BE">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8A66BE">
        <w:rPr>
          <w:highlight w:val="green"/>
          <w:u w:val="single"/>
        </w:rPr>
        <w:t xml:space="preserve">is a </w:t>
      </w:r>
      <w:r w:rsidRPr="008A66BE">
        <w:rPr>
          <w:b/>
          <w:iCs/>
          <w:highlight w:val="green"/>
          <w:u w:val="single"/>
        </w:rPr>
        <w:t>recipe for brittleness</w:t>
      </w:r>
      <w:r w:rsidRPr="008A66BE">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8A66BE">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8A66BE">
        <w:rPr>
          <w:highlight w:val="green"/>
          <w:u w:val="single"/>
        </w:rPr>
        <w:t>If</w:t>
      </w:r>
      <w:r w:rsidRPr="0040296F">
        <w:rPr>
          <w:u w:val="single"/>
        </w:rPr>
        <w:t xml:space="preserve"> today’s globally interconnected </w:t>
      </w:r>
      <w:r w:rsidRPr="008A66BE">
        <w:rPr>
          <w:highlight w:val="green"/>
          <w:u w:val="single"/>
        </w:rPr>
        <w:t>China became engulfed in</w:t>
      </w:r>
      <w:r w:rsidRPr="0040296F">
        <w:rPr>
          <w:u w:val="single"/>
        </w:rPr>
        <w:t xml:space="preserve"> similar </w:t>
      </w:r>
      <w:r w:rsidRPr="008A66BE">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8A66BE">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F072E3C" w14:textId="77777777" w:rsidR="00417850" w:rsidRDefault="00417850" w:rsidP="00417850">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618583BE" w14:textId="77777777" w:rsidR="00417850" w:rsidRPr="007D7E20" w:rsidRDefault="00417850" w:rsidP="00417850">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5A1C08F5" w14:textId="77777777" w:rsidR="00417850" w:rsidRDefault="00417850" w:rsidP="00417850">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A66BE">
        <w:rPr>
          <w:b/>
          <w:bCs/>
          <w:highlight w:val="green"/>
          <w:u w:val="single"/>
        </w:rPr>
        <w:t>China</w:t>
      </w:r>
      <w:r w:rsidRPr="008A66BE">
        <w:rPr>
          <w:highlight w:val="green"/>
          <w:u w:val="single"/>
        </w:rPr>
        <w:t xml:space="preserve"> </w:t>
      </w:r>
      <w:r w:rsidRPr="008A66BE">
        <w:rPr>
          <w:b/>
          <w:bCs/>
          <w:highlight w:val="green"/>
          <w:u w:val="single"/>
        </w:rPr>
        <w:t>would</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8A66BE">
        <w:rPr>
          <w:b/>
          <w:bCs/>
          <w:highlight w:val="green"/>
          <w:u w:val="single"/>
        </w:rPr>
        <w:t>first</w:t>
      </w:r>
      <w:r w:rsidRPr="008A66BE">
        <w:rPr>
          <w:highlight w:val="green"/>
          <w:u w:val="single"/>
        </w:rPr>
        <w:t xml:space="preserve"> </w:t>
      </w:r>
      <w:r w:rsidRPr="008A66BE">
        <w:rPr>
          <w:b/>
          <w:bCs/>
          <w:highlight w:val="green"/>
          <w:u w:val="single"/>
        </w:rPr>
        <w:t>in</w:t>
      </w:r>
      <w:r w:rsidRPr="008A66BE">
        <w:rPr>
          <w:highlight w:val="green"/>
          <w:u w:val="single"/>
        </w:rPr>
        <w:t xml:space="preserve"> a </w:t>
      </w:r>
      <w:r w:rsidRPr="008A66BE">
        <w:rPr>
          <w:b/>
          <w:bCs/>
          <w:highlight w:val="green"/>
          <w:u w:val="single"/>
        </w:rPr>
        <w:t>war</w:t>
      </w:r>
      <w:r w:rsidRPr="008A66BE">
        <w:rPr>
          <w:highlight w:val="green"/>
          <w:u w:val="single"/>
        </w:rPr>
        <w:t xml:space="preserve"> </w:t>
      </w:r>
      <w:r w:rsidRPr="008A66BE">
        <w:rPr>
          <w:b/>
          <w:bCs/>
          <w:highlight w:val="green"/>
          <w:u w:val="single"/>
        </w:rPr>
        <w:t>with</w:t>
      </w:r>
      <w:r w:rsidRPr="008A66BE">
        <w:rPr>
          <w:highlight w:val="green"/>
          <w:u w:val="single"/>
        </w:rPr>
        <w:t xml:space="preserve"> </w:t>
      </w:r>
      <w:r w:rsidRPr="008A66BE">
        <w:rPr>
          <w:b/>
          <w:bCs/>
          <w:highlight w:val="green"/>
          <w:u w:val="single"/>
        </w:rPr>
        <w:t>the</w:t>
      </w:r>
      <w:r w:rsidRPr="008A66BE">
        <w:rPr>
          <w:highlight w:val="green"/>
          <w:u w:val="single"/>
        </w:rPr>
        <w:t xml:space="preserve"> </w:t>
      </w:r>
      <w:r w:rsidRPr="008A66BE">
        <w:rPr>
          <w:b/>
          <w:bCs/>
          <w:highlight w:val="green"/>
          <w:u w:val="single"/>
        </w:rPr>
        <w:t>U</w:t>
      </w:r>
      <w:r w:rsidRPr="00EB5F0D">
        <w:rPr>
          <w:u w:val="single"/>
        </w:rPr>
        <w:t xml:space="preserve">nited </w:t>
      </w:r>
      <w:r w:rsidRPr="008A66BE">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A66BE">
        <w:rPr>
          <w:b/>
          <w:bCs/>
          <w:highlight w:val="green"/>
          <w:u w:val="single"/>
        </w:rPr>
        <w:t>Chinese</w:t>
      </w:r>
      <w:r w:rsidRPr="008A66BE">
        <w:rPr>
          <w:highlight w:val="green"/>
          <w:u w:val="single"/>
        </w:rPr>
        <w:t xml:space="preserve"> </w:t>
      </w:r>
      <w:r w:rsidRPr="00EB5F0D">
        <w:rPr>
          <w:u w:val="single"/>
        </w:rPr>
        <w:t xml:space="preserve">military </w:t>
      </w:r>
      <w:r w:rsidRPr="008A66BE">
        <w:rPr>
          <w:highlight w:val="green"/>
          <w:u w:val="single"/>
        </w:rPr>
        <w:t xml:space="preserve">planners are </w:t>
      </w:r>
      <w:r w:rsidRPr="008A66BE">
        <w:rPr>
          <w:b/>
          <w:bCs/>
          <w:highlight w:val="green"/>
          <w:u w:val="single"/>
        </w:rPr>
        <w:t>struggling</w:t>
      </w:r>
      <w:r w:rsidRPr="008A66BE">
        <w:rPr>
          <w:highlight w:val="green"/>
          <w:u w:val="single"/>
        </w:rPr>
        <w:t xml:space="preserve"> </w:t>
      </w:r>
      <w:r w:rsidRPr="008A66BE">
        <w:rPr>
          <w:b/>
          <w:bCs/>
          <w:highlight w:val="green"/>
          <w:u w:val="single"/>
        </w:rPr>
        <w:t>with</w:t>
      </w:r>
      <w:r w:rsidRPr="008A66BE">
        <w:rPr>
          <w:highlight w:val="green"/>
          <w:u w:val="single"/>
        </w:rPr>
        <w:t xml:space="preserve"> </w:t>
      </w:r>
      <w:r w:rsidRPr="008A66BE">
        <w:rPr>
          <w:b/>
          <w:bCs/>
          <w:highlight w:val="green"/>
          <w:u w:val="single"/>
        </w:rPr>
        <w:t>crisis</w:t>
      </w:r>
      <w:r w:rsidRPr="008A66BE">
        <w:rPr>
          <w:highlight w:val="green"/>
          <w:u w:val="single"/>
        </w:rPr>
        <w:t xml:space="preserve"> </w:t>
      </w:r>
      <w:r w:rsidRPr="008A66BE">
        <w:rPr>
          <w:b/>
          <w:bCs/>
          <w:highlight w:val="green"/>
          <w:u w:val="single"/>
        </w:rPr>
        <w:t>management</w:t>
      </w:r>
      <w:r w:rsidRPr="008A66BE">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A66BE">
        <w:rPr>
          <w:b/>
          <w:bCs/>
          <w:highlight w:val="green"/>
          <w:u w:val="single"/>
        </w:rPr>
        <w:t>that</w:t>
      </w:r>
      <w:r w:rsidRPr="008A66BE">
        <w:rPr>
          <w:highlight w:val="green"/>
          <w:u w:val="single"/>
        </w:rPr>
        <w:t xml:space="preserve"> could </w:t>
      </w:r>
      <w:r w:rsidRPr="008A66BE">
        <w:rPr>
          <w:b/>
          <w:bCs/>
          <w:highlight w:val="green"/>
          <w:u w:val="single"/>
          <w:bdr w:val="single" w:sz="4" w:space="0" w:color="auto"/>
        </w:rPr>
        <w:t>create</w:t>
      </w:r>
      <w:r w:rsidRPr="008A66BE">
        <w:rPr>
          <w:highlight w:val="green"/>
          <w:u w:val="single"/>
          <w:bdr w:val="single" w:sz="4" w:space="0" w:color="auto"/>
        </w:rPr>
        <w:t xml:space="preserve"> </w:t>
      </w:r>
      <w:r w:rsidRPr="008A66BE">
        <w:rPr>
          <w:b/>
          <w:bCs/>
          <w:highlight w:val="green"/>
          <w:u w:val="single"/>
          <w:bdr w:val="single" w:sz="4" w:space="0" w:color="auto"/>
        </w:rPr>
        <w:t>ambiguity</w:t>
      </w:r>
      <w:r w:rsidRPr="008A66BE">
        <w:rPr>
          <w:highlight w:val="green"/>
          <w:u w:val="single"/>
          <w:bdr w:val="single" w:sz="4" w:space="0" w:color="auto"/>
        </w:rPr>
        <w:t xml:space="preserve"> </w:t>
      </w:r>
      <w:r w:rsidRPr="008A66BE">
        <w:rPr>
          <w:b/>
          <w:bCs/>
          <w:highlight w:val="green"/>
          <w:u w:val="single"/>
          <w:bdr w:val="single" w:sz="4" w:space="0" w:color="auto"/>
        </w:rPr>
        <w:t>with</w:t>
      </w:r>
      <w:r w:rsidRPr="008A66BE">
        <w:rPr>
          <w:highlight w:val="green"/>
          <w:u w:val="single"/>
          <w:bdr w:val="single" w:sz="4" w:space="0" w:color="auto"/>
        </w:rPr>
        <w:t xml:space="preserve"> </w:t>
      </w:r>
      <w:r w:rsidRPr="008A66BE">
        <w:rPr>
          <w:b/>
          <w:bCs/>
          <w:highlight w:val="green"/>
          <w:u w:val="single"/>
          <w:bdr w:val="single" w:sz="4" w:space="0" w:color="auto"/>
        </w:rPr>
        <w:t>disastrous</w:t>
      </w:r>
      <w:r w:rsidRPr="008A66BE">
        <w:rPr>
          <w:highlight w:val="green"/>
          <w:u w:val="single"/>
          <w:bdr w:val="single" w:sz="4" w:space="0" w:color="auto"/>
        </w:rPr>
        <w:t xml:space="preserve"> </w:t>
      </w:r>
      <w:r w:rsidRPr="008A66BE">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A66BE">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A66BE">
        <w:rPr>
          <w:highlight w:val="green"/>
          <w:u w:val="single"/>
        </w:rPr>
        <w:t xml:space="preserve">is carrying out </w:t>
      </w:r>
      <w:r w:rsidRPr="00BD38CF">
        <w:rPr>
          <w:u w:val="single"/>
        </w:rPr>
        <w:t xml:space="preserve">intense and </w:t>
      </w:r>
      <w:r w:rsidRPr="008A66BE">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A66BE">
        <w:rPr>
          <w:highlight w:val="green"/>
          <w:u w:val="single"/>
        </w:rPr>
        <w:t>the U</w:t>
      </w:r>
      <w:r w:rsidRPr="00BD38CF">
        <w:rPr>
          <w:u w:val="single"/>
        </w:rPr>
        <w:t xml:space="preserve">nited </w:t>
      </w:r>
      <w:r w:rsidRPr="008A66BE">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A66BE">
        <w:rPr>
          <w:b/>
          <w:bCs/>
          <w:highlight w:val="green"/>
          <w:u w:val="single"/>
        </w:rPr>
        <w:t>conventional</w:t>
      </w:r>
      <w:r w:rsidRPr="008A66BE">
        <w:rPr>
          <w:highlight w:val="green"/>
          <w:u w:val="single"/>
        </w:rPr>
        <w:t xml:space="preserve"> </w:t>
      </w:r>
      <w:r w:rsidRPr="008A66BE">
        <w:rPr>
          <w:b/>
          <w:bCs/>
          <w:highlight w:val="green"/>
          <w:u w:val="single"/>
        </w:rPr>
        <w:t>warfare</w:t>
      </w:r>
      <w:r w:rsidRPr="008A66BE">
        <w:rPr>
          <w:highlight w:val="green"/>
          <w:u w:val="single"/>
        </w:rPr>
        <w:t xml:space="preserve"> </w:t>
      </w:r>
      <w:r w:rsidRPr="008A66BE">
        <w:rPr>
          <w:b/>
          <w:bCs/>
          <w:highlight w:val="green"/>
          <w:u w:val="single"/>
        </w:rPr>
        <w:t>that</w:t>
      </w:r>
      <w:r w:rsidRPr="008A66BE">
        <w:rPr>
          <w:highlight w:val="green"/>
          <w:u w:val="single"/>
        </w:rPr>
        <w:t xml:space="preserve"> “</w:t>
      </w:r>
      <w:r w:rsidRPr="008A66BE">
        <w:rPr>
          <w:b/>
          <w:bCs/>
          <w:highlight w:val="green"/>
          <w:u w:val="single"/>
        </w:rPr>
        <w:t>seriously</w:t>
      </w:r>
      <w:r w:rsidRPr="008A66BE">
        <w:rPr>
          <w:highlight w:val="green"/>
          <w:u w:val="single"/>
        </w:rPr>
        <w:t xml:space="preserve"> </w:t>
      </w:r>
      <w:r w:rsidRPr="008A66BE">
        <w:rPr>
          <w:b/>
          <w:bCs/>
          <w:highlight w:val="green"/>
          <w:u w:val="single"/>
        </w:rPr>
        <w:t>threatened</w:t>
      </w:r>
      <w:r w:rsidRPr="00EB5F0D">
        <w:rPr>
          <w:u w:val="single"/>
        </w:rPr>
        <w:t xml:space="preserve">” </w:t>
      </w:r>
      <w:r w:rsidRPr="008A66BE">
        <w:rPr>
          <w:highlight w:val="green"/>
          <w:u w:val="single"/>
        </w:rPr>
        <w:t xml:space="preserve">the </w:t>
      </w:r>
      <w:r w:rsidRPr="00EB5F0D">
        <w:rPr>
          <w:u w:val="single"/>
        </w:rPr>
        <w:t xml:space="preserve">“safety and </w:t>
      </w:r>
      <w:r w:rsidRPr="008A66BE">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A66BE">
        <w:rPr>
          <w:highlight w:val="green"/>
          <w:u w:val="single"/>
        </w:rPr>
        <w:t xml:space="preserve">China is </w:t>
      </w:r>
      <w:r w:rsidRPr="008A66BE">
        <w:rPr>
          <w:b/>
          <w:bCs/>
          <w:highlight w:val="green"/>
          <w:u w:val="single"/>
        </w:rPr>
        <w:t>preparing</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A66BE">
        <w:rPr>
          <w:b/>
          <w:bCs/>
          <w:highlight w:val="green"/>
          <w:u w:val="single"/>
        </w:rPr>
        <w:t>interpret</w:t>
      </w:r>
      <w:r w:rsidRPr="008A66BE">
        <w:rPr>
          <w:highlight w:val="green"/>
          <w:u w:val="single"/>
        </w:rPr>
        <w:t xml:space="preserve"> </w:t>
      </w:r>
      <w:r w:rsidRPr="00EB5F0D">
        <w:rPr>
          <w:b/>
          <w:bCs/>
          <w:u w:val="single"/>
        </w:rPr>
        <w:t>these</w:t>
      </w:r>
      <w:r w:rsidRPr="00EB5F0D">
        <w:rPr>
          <w:u w:val="single"/>
        </w:rPr>
        <w:t xml:space="preserve"> types of U.S. </w:t>
      </w:r>
      <w:r w:rsidRPr="008A66BE">
        <w:rPr>
          <w:highlight w:val="green"/>
          <w:u w:val="single"/>
        </w:rPr>
        <w:t xml:space="preserve">conventional </w:t>
      </w:r>
      <w:r w:rsidRPr="008A66BE">
        <w:rPr>
          <w:b/>
          <w:bCs/>
          <w:highlight w:val="green"/>
          <w:u w:val="single"/>
        </w:rPr>
        <w:t>attacks</w:t>
      </w:r>
      <w:r w:rsidRPr="008A66BE">
        <w:rPr>
          <w:highlight w:val="green"/>
          <w:u w:val="single"/>
        </w:rPr>
        <w:t xml:space="preserve"> </w:t>
      </w:r>
      <w:r w:rsidRPr="008A66BE">
        <w:rPr>
          <w:b/>
          <w:bCs/>
          <w:highlight w:val="green"/>
          <w:u w:val="single"/>
        </w:rPr>
        <w:t>as</w:t>
      </w:r>
      <w:r w:rsidRPr="008A66BE">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A66BE">
        <w:rPr>
          <w:b/>
          <w:bCs/>
          <w:highlight w:val="green"/>
          <w:u w:val="single"/>
        </w:rPr>
        <w:t>first use</w:t>
      </w:r>
      <w:r w:rsidRPr="008A66BE">
        <w:rPr>
          <w:highlight w:val="green"/>
          <w:u w:val="single"/>
        </w:rPr>
        <w:t xml:space="preserve"> </w:t>
      </w:r>
      <w:r w:rsidRPr="008A66BE">
        <w:rPr>
          <w:b/>
          <w:bCs/>
          <w:highlight w:val="green"/>
          <w:u w:val="single"/>
        </w:rPr>
        <w:t>of</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A66BE">
        <w:rPr>
          <w:highlight w:val="green"/>
          <w:u w:val="single"/>
        </w:rPr>
        <w:t xml:space="preserve">a </w:t>
      </w:r>
      <w:r w:rsidRPr="008A66BE">
        <w:rPr>
          <w:b/>
          <w:bCs/>
          <w:highlight w:val="green"/>
          <w:u w:val="single"/>
        </w:rPr>
        <w:t>substantial</w:t>
      </w:r>
      <w:r w:rsidRPr="008A66BE">
        <w:rPr>
          <w:highlight w:val="green"/>
          <w:u w:val="single"/>
        </w:rPr>
        <w:t xml:space="preserve"> </w:t>
      </w:r>
      <w:r w:rsidRPr="008A66BE">
        <w:rPr>
          <w:b/>
          <w:bCs/>
          <w:highlight w:val="green"/>
          <w:u w:val="single"/>
        </w:rPr>
        <w:t>risk</w:t>
      </w:r>
      <w:r w:rsidRPr="008A66BE">
        <w:rPr>
          <w:highlight w:val="green"/>
          <w:u w:val="single"/>
        </w:rPr>
        <w:t xml:space="preserve"> </w:t>
      </w:r>
      <w:r w:rsidRPr="008A66BE">
        <w:rPr>
          <w:b/>
          <w:bCs/>
          <w:highlight w:val="green"/>
          <w:u w:val="single"/>
        </w:rPr>
        <w:t>the</w:t>
      </w:r>
      <w:r w:rsidRPr="008A66BE">
        <w:rPr>
          <w:highlight w:val="green"/>
          <w:u w:val="single"/>
        </w:rPr>
        <w:t xml:space="preserve"> </w:t>
      </w:r>
      <w:r w:rsidRPr="008A66BE">
        <w:rPr>
          <w:b/>
          <w:bCs/>
          <w:highlight w:val="green"/>
          <w:u w:val="single"/>
        </w:rPr>
        <w:t>U</w:t>
      </w:r>
      <w:r w:rsidRPr="00EB5F0D">
        <w:rPr>
          <w:u w:val="single"/>
        </w:rPr>
        <w:t xml:space="preserve">nited </w:t>
      </w:r>
      <w:r w:rsidRPr="008A66BE">
        <w:rPr>
          <w:b/>
          <w:bCs/>
          <w:highlight w:val="green"/>
          <w:u w:val="single"/>
        </w:rPr>
        <w:t>S</w:t>
      </w:r>
      <w:r w:rsidRPr="00EB5F0D">
        <w:rPr>
          <w:u w:val="single"/>
        </w:rPr>
        <w:t xml:space="preserve">tates </w:t>
      </w:r>
      <w:r w:rsidRPr="008A66BE">
        <w:rPr>
          <w:b/>
          <w:bCs/>
          <w:highlight w:val="green"/>
          <w:u w:val="single"/>
        </w:rPr>
        <w:t>would</w:t>
      </w:r>
      <w:r w:rsidRPr="008A66BE">
        <w:rPr>
          <w:highlight w:val="green"/>
          <w:u w:val="single"/>
        </w:rPr>
        <w:t xml:space="preserve"> </w:t>
      </w:r>
      <w:r w:rsidRPr="008A66BE">
        <w:rPr>
          <w:b/>
          <w:bCs/>
          <w:highlight w:val="green"/>
          <w:u w:val="single"/>
        </w:rPr>
        <w:t>respond</w:t>
      </w:r>
      <w:r w:rsidRPr="008A66BE">
        <w:rPr>
          <w:highlight w:val="green"/>
          <w:u w:val="single"/>
        </w:rPr>
        <w:t xml:space="preserve"> </w:t>
      </w:r>
      <w:r w:rsidRPr="008A66BE">
        <w:rPr>
          <w:b/>
          <w:bCs/>
          <w:highlight w:val="green"/>
          <w:u w:val="single"/>
        </w:rPr>
        <w:t>to</w:t>
      </w:r>
      <w:r w:rsidRPr="008A66BE">
        <w:rPr>
          <w:highlight w:val="green"/>
          <w:u w:val="single"/>
        </w:rPr>
        <w:t xml:space="preserve"> this implicit </w:t>
      </w:r>
      <w:r w:rsidRPr="008A66BE">
        <w:rPr>
          <w:b/>
          <w:bCs/>
          <w:highlight w:val="green"/>
          <w:u w:val="single"/>
        </w:rPr>
        <w:t>Chinese</w:t>
      </w:r>
      <w:r w:rsidRPr="008A66BE">
        <w:rPr>
          <w:highlight w:val="green"/>
          <w:u w:val="single"/>
        </w:rPr>
        <w:t xml:space="preserve"> </w:t>
      </w:r>
      <w:r w:rsidRPr="008A66BE">
        <w:rPr>
          <w:b/>
          <w:bCs/>
          <w:highlight w:val="green"/>
          <w:u w:val="single"/>
        </w:rPr>
        <w:t>threat</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8A66BE">
        <w:rPr>
          <w:b/>
          <w:bCs/>
          <w:highlight w:val="green"/>
          <w:u w:val="single"/>
        </w:rPr>
        <w:t>by</w:t>
      </w:r>
      <w:r w:rsidRPr="008A66BE">
        <w:rPr>
          <w:highlight w:val="green"/>
          <w:u w:val="single"/>
        </w:rPr>
        <w:t xml:space="preserve"> </w:t>
      </w:r>
      <w:r w:rsidRPr="008A66BE">
        <w:rPr>
          <w:b/>
          <w:bCs/>
          <w:highlight w:val="green"/>
          <w:u w:val="single"/>
        </w:rPr>
        <w:t>escalating</w:t>
      </w:r>
      <w:r w:rsidRPr="00EB5F0D">
        <w:rPr>
          <w:u w:val="single"/>
        </w:rPr>
        <w:t xml:space="preserve">, </w:t>
      </w:r>
      <w:r w:rsidRPr="008A66BE">
        <w:rPr>
          <w:highlight w:val="green"/>
          <w:u w:val="single"/>
        </w:rPr>
        <w:t xml:space="preserve">rather than halting, its </w:t>
      </w:r>
      <w:r w:rsidRPr="008A66BE">
        <w:rPr>
          <w:b/>
          <w:bCs/>
          <w:highlight w:val="green"/>
          <w:u w:val="single"/>
        </w:rPr>
        <w:t>conventional</w:t>
      </w:r>
      <w:r w:rsidRPr="008A66BE">
        <w:rPr>
          <w:highlight w:val="green"/>
          <w:u w:val="single"/>
        </w:rPr>
        <w:t xml:space="preserve"> </w:t>
      </w:r>
      <w:r w:rsidRPr="008A66BE">
        <w:rPr>
          <w:b/>
          <w:bCs/>
          <w:highlight w:val="green"/>
          <w:u w:val="single"/>
        </w:rPr>
        <w:t>attacks</w:t>
      </w:r>
      <w:r w:rsidRPr="00EB5F0D">
        <w:rPr>
          <w:sz w:val="16"/>
        </w:rPr>
        <w:t xml:space="preserve">. If China’s nuclear forces were targeted, it would put even greater strain on the operators of China’s nuclear forces. </w:t>
      </w:r>
      <w:r w:rsidRPr="008A66BE">
        <w:rPr>
          <w:highlight w:val="green"/>
          <w:u w:val="single"/>
        </w:rPr>
        <w:t xml:space="preserve">A </w:t>
      </w:r>
      <w:r w:rsidRPr="008A66BE">
        <w:rPr>
          <w:b/>
          <w:bCs/>
          <w:highlight w:val="green"/>
          <w:u w:val="single"/>
        </w:rPr>
        <w:t>slippery</w:t>
      </w:r>
      <w:r w:rsidRPr="008A66BE">
        <w:rPr>
          <w:highlight w:val="green"/>
          <w:u w:val="single"/>
        </w:rPr>
        <w:t xml:space="preserve"> </w:t>
      </w:r>
      <w:r w:rsidRPr="008A66BE">
        <w:rPr>
          <w:b/>
          <w:bCs/>
          <w:highlight w:val="green"/>
          <w:u w:val="single"/>
        </w:rPr>
        <w:t>slope</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war</w:t>
      </w:r>
      <w:r w:rsidRPr="008A66BE">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A66BE">
        <w:rPr>
          <w:b/>
          <w:bCs/>
          <w:highlight w:val="green"/>
          <w:u w:val="single"/>
        </w:rPr>
        <w:t>nuclear</w:t>
      </w:r>
      <w:r w:rsidRPr="008A66BE">
        <w:rPr>
          <w:highlight w:val="green"/>
          <w:u w:val="single"/>
        </w:rPr>
        <w:t xml:space="preserve"> </w:t>
      </w:r>
      <w:r w:rsidRPr="008A66BE">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A66BE">
        <w:rPr>
          <w:b/>
          <w:bCs/>
          <w:highlight w:val="green"/>
          <w:u w:val="single"/>
        </w:rPr>
        <w:t>increases</w:t>
      </w:r>
      <w:r w:rsidRPr="008A66BE">
        <w:rPr>
          <w:highlight w:val="green"/>
          <w:u w:val="single"/>
        </w:rPr>
        <w:t xml:space="preserve"> the </w:t>
      </w:r>
      <w:r w:rsidRPr="008A66BE">
        <w:rPr>
          <w:b/>
          <w:bCs/>
          <w:highlight w:val="green"/>
          <w:u w:val="single"/>
        </w:rPr>
        <w:t>risk</w:t>
      </w:r>
      <w:r w:rsidRPr="008A66BE">
        <w:rPr>
          <w:highlight w:val="green"/>
          <w:u w:val="single"/>
        </w:rPr>
        <w:t xml:space="preserve"> </w:t>
      </w:r>
      <w:r w:rsidRPr="008A66BE">
        <w:rPr>
          <w:b/>
          <w:bCs/>
          <w:highlight w:val="green"/>
          <w:u w:val="single"/>
        </w:rPr>
        <w:t>that</w:t>
      </w:r>
      <w:r w:rsidRPr="008A66BE">
        <w:rPr>
          <w:highlight w:val="green"/>
          <w:u w:val="single"/>
        </w:rPr>
        <w:t xml:space="preserve"> a </w:t>
      </w:r>
      <w:r w:rsidRPr="008A66BE">
        <w:rPr>
          <w:b/>
          <w:bCs/>
          <w:highlight w:val="green"/>
          <w:u w:val="single"/>
        </w:rPr>
        <w:t>war</w:t>
      </w:r>
      <w:r w:rsidRPr="008A66BE">
        <w:rPr>
          <w:highlight w:val="green"/>
          <w:u w:val="single"/>
        </w:rPr>
        <w:t xml:space="preserve"> between the U</w:t>
      </w:r>
      <w:r w:rsidRPr="00EB5F0D">
        <w:rPr>
          <w:u w:val="single"/>
        </w:rPr>
        <w:t xml:space="preserve">nited </w:t>
      </w:r>
      <w:r w:rsidRPr="008A66BE">
        <w:rPr>
          <w:highlight w:val="green"/>
          <w:u w:val="single"/>
        </w:rPr>
        <w:t>S</w:t>
      </w:r>
      <w:r w:rsidRPr="00EB5F0D">
        <w:rPr>
          <w:u w:val="single"/>
        </w:rPr>
        <w:t xml:space="preserve">tates </w:t>
      </w:r>
      <w:r w:rsidRPr="008A66BE">
        <w:rPr>
          <w:highlight w:val="green"/>
          <w:u w:val="single"/>
        </w:rPr>
        <w:t xml:space="preserve">and China </w:t>
      </w:r>
      <w:r w:rsidRPr="008A66BE">
        <w:rPr>
          <w:b/>
          <w:bCs/>
          <w:highlight w:val="green"/>
          <w:u w:val="single"/>
        </w:rPr>
        <w:t>will</w:t>
      </w:r>
      <w:r w:rsidRPr="008A66BE">
        <w:rPr>
          <w:highlight w:val="green"/>
          <w:u w:val="single"/>
        </w:rPr>
        <w:t xml:space="preserve"> </w:t>
      </w:r>
      <w:r w:rsidRPr="008A66BE">
        <w:rPr>
          <w:b/>
          <w:bCs/>
          <w:highlight w:val="green"/>
          <w:u w:val="single"/>
        </w:rPr>
        <w:t>end</w:t>
      </w:r>
      <w:r w:rsidRPr="008A66BE">
        <w:rPr>
          <w:highlight w:val="green"/>
          <w:u w:val="single"/>
        </w:rPr>
        <w:t xml:space="preserve"> </w:t>
      </w:r>
      <w:r w:rsidRPr="008A66BE">
        <w:rPr>
          <w:b/>
          <w:bCs/>
          <w:highlight w:val="green"/>
          <w:u w:val="single"/>
        </w:rPr>
        <w:t>in</w:t>
      </w:r>
      <w:r w:rsidRPr="008A66BE">
        <w:rPr>
          <w:highlight w:val="green"/>
          <w:u w:val="single"/>
        </w:rPr>
        <w:t xml:space="preserve"> a nuclear exchange with </w:t>
      </w:r>
      <w:r w:rsidRPr="00EB5F0D">
        <w:rPr>
          <w:u w:val="single"/>
        </w:rPr>
        <w:t xml:space="preserve">unpredictable and </w:t>
      </w:r>
      <w:r w:rsidRPr="008A66BE">
        <w:rPr>
          <w:b/>
          <w:bCs/>
          <w:highlight w:val="green"/>
          <w:u w:val="single"/>
        </w:rPr>
        <w:t>catastrophic</w:t>
      </w:r>
      <w:r w:rsidRPr="008A66BE">
        <w:rPr>
          <w:highlight w:val="green"/>
          <w:u w:val="single"/>
        </w:rPr>
        <w:t xml:space="preserve"> </w:t>
      </w:r>
      <w:r w:rsidRPr="008A66BE">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1757D852" w14:textId="77777777" w:rsidR="00417850" w:rsidRDefault="00417850" w:rsidP="00417850">
      <w:pPr>
        <w:pStyle w:val="Heading3"/>
      </w:pPr>
      <w:r>
        <w:t>1NC - Shell</w:t>
      </w:r>
    </w:p>
    <w:p w14:paraId="201283A7" w14:textId="77777777" w:rsidR="00417850" w:rsidRDefault="00417850" w:rsidP="00417850">
      <w:pPr>
        <w:pStyle w:val="Heading4"/>
      </w:pPr>
      <w:r>
        <w:t xml:space="preserve">New Mega-Constellations are </w:t>
      </w:r>
      <w:r w:rsidRPr="00F020C7">
        <w:t xml:space="preserve">key to </w:t>
      </w:r>
      <w:r w:rsidRPr="00506FD5">
        <w:rPr>
          <w:u w:val="single"/>
        </w:rPr>
        <w:t>hypersonic defense</w:t>
      </w:r>
      <w:r w:rsidRPr="00506FD5">
        <w:t xml:space="preserve"> and early warning systems</w:t>
      </w:r>
      <w:r>
        <w:t>.</w:t>
      </w:r>
    </w:p>
    <w:p w14:paraId="01516A8C" w14:textId="77777777" w:rsidR="00417850" w:rsidRPr="00EF2E41" w:rsidRDefault="00417850" w:rsidP="00417850">
      <w:proofErr w:type="spellStart"/>
      <w:r w:rsidRPr="00EF2E41">
        <w:rPr>
          <w:rFonts w:eastAsiaTheme="majorEastAsia" w:cstheme="majorBidi"/>
          <w:b/>
          <w:bCs/>
          <w:sz w:val="26"/>
          <w:szCs w:val="26"/>
        </w:rPr>
        <w:t>Dangwal</w:t>
      </w:r>
      <w:proofErr w:type="spellEnd"/>
      <w:r w:rsidRPr="00EF2E41">
        <w:rPr>
          <w:rFonts w:eastAsiaTheme="majorEastAsia" w:cstheme="majorBidi"/>
          <w:b/>
          <w:bCs/>
          <w:sz w:val="26"/>
          <w:szCs w:val="26"/>
        </w:rPr>
        <w:t xml:space="preserve"> 21</w:t>
      </w:r>
      <w:r w:rsidRPr="00EF2E41">
        <w:t xml:space="preserve"> [Ashish </w:t>
      </w:r>
      <w:proofErr w:type="spellStart"/>
      <w:r w:rsidRPr="00EF2E41">
        <w:t>Dangwal</w:t>
      </w:r>
      <w:proofErr w:type="spellEnd"/>
      <w:r w:rsidRPr="00EF2E41">
        <w:t xml:space="preserve">, Ashish </w:t>
      </w:r>
      <w:proofErr w:type="spellStart"/>
      <w:r w:rsidRPr="00EF2E41">
        <w:t>Dangwal</w:t>
      </w:r>
      <w:proofErr w:type="spellEnd"/>
      <w:r w:rsidRPr="00EF2E41">
        <w:t xml:space="preserve"> holds a </w:t>
      </w:r>
      <w:proofErr w:type="gramStart"/>
      <w:r w:rsidRPr="00EF2E41">
        <w:t>Master's</w:t>
      </w:r>
      <w:proofErr w:type="gramEnd"/>
      <w:r w:rsidRPr="00EF2E41">
        <w:t xml:space="preserve"> degree in East-Asian studies and has a deep interest in </w:t>
      </w:r>
      <w:proofErr w:type="spellStart"/>
      <w:r w:rsidRPr="00EF2E41">
        <w:t>Defence</w:t>
      </w:r>
      <w:proofErr w:type="spellEnd"/>
      <w:r w:rsidRPr="00EF2E41">
        <w:t xml:space="preserve"> and Geopolitics related issues. He is interested in the impact of technology on foreign policy objectives as well as geopolitical operationality in the Indo-Pacific. Contact: ashishmichel@gmail.com, 12-9-2021, Latest Asian, Middle-East, </w:t>
      </w:r>
      <w:proofErr w:type="spellStart"/>
      <w:r w:rsidRPr="00EF2E41">
        <w:t>EurAsian</w:t>
      </w:r>
      <w:proofErr w:type="spellEnd"/>
      <w:r w:rsidRPr="00EF2E41">
        <w:t xml:space="preserve">, Indian News, "US Plans To Build 'Constellation Of Satellites' To Identify, Detect &amp; Track Russian, Chinese Hypersonic Missiles", </w:t>
      </w:r>
      <w:hyperlink r:id="rId19" w:history="1">
        <w:r w:rsidRPr="00EF2E41">
          <w:rPr>
            <w:rStyle w:val="Hyperlink"/>
          </w:rPr>
          <w:t>https://eurasiantimes.com/us-plans-to-build-constellation-of-satellites-russian-chinese-hypersonic-missiles/?amp</w:t>
        </w:r>
      </w:hyperlink>
      <w:r w:rsidRPr="00EF2E41">
        <w:t xml:space="preserve"> accessed on 12-22-2021] Adam</w:t>
      </w:r>
    </w:p>
    <w:p w14:paraId="2B713E46" w14:textId="77777777" w:rsidR="00417850" w:rsidRPr="00EF2E41" w:rsidRDefault="00417850" w:rsidP="00417850">
      <w:pPr>
        <w:rPr>
          <w:rStyle w:val="StyleUnderline"/>
        </w:rPr>
      </w:pPr>
      <w:r w:rsidRPr="00EF2E41">
        <w:t xml:space="preserve">The </w:t>
      </w:r>
      <w:r w:rsidRPr="00506FD5">
        <w:rPr>
          <w:rStyle w:val="StyleUnderline"/>
          <w:highlight w:val="cyan"/>
        </w:rPr>
        <w:t>Pentagon</w:t>
      </w:r>
      <w:r w:rsidRPr="00EF2E41">
        <w:rPr>
          <w:rStyle w:val="StyleUnderline"/>
        </w:rPr>
        <w:t xml:space="preserve">’s Space Development Agency may </w:t>
      </w:r>
      <w:r w:rsidRPr="00506FD5">
        <w:rPr>
          <w:rStyle w:val="StyleUnderline"/>
          <w:highlight w:val="cyan"/>
        </w:rPr>
        <w:t>acquire</w:t>
      </w:r>
      <w:r w:rsidRPr="00EF2E41">
        <w:rPr>
          <w:rStyle w:val="StyleUnderline"/>
        </w:rPr>
        <w:t xml:space="preserve"> new </w:t>
      </w:r>
      <w:r w:rsidRPr="00506FD5">
        <w:rPr>
          <w:rStyle w:val="StyleUnderline"/>
          <w:highlight w:val="cyan"/>
        </w:rPr>
        <w:t>satellites</w:t>
      </w:r>
      <w:r w:rsidRPr="00EF2E41">
        <w:rPr>
          <w:rStyle w:val="StyleUnderline"/>
        </w:rPr>
        <w:t xml:space="preserve"> as </w:t>
      </w:r>
      <w:r w:rsidRPr="00506FD5">
        <w:rPr>
          <w:rStyle w:val="StyleUnderline"/>
          <w:highlight w:val="cyan"/>
        </w:rPr>
        <w:t>part of a global missile-tracking</w:t>
      </w:r>
      <w:r w:rsidRPr="00EF2E41">
        <w:rPr>
          <w:rStyle w:val="StyleUnderline"/>
        </w:rPr>
        <w:t xml:space="preserve"> space </w:t>
      </w:r>
      <w:r w:rsidRPr="00506FD5">
        <w:rPr>
          <w:rStyle w:val="StyleUnderline"/>
          <w:highlight w:val="cyan"/>
        </w:rPr>
        <w:t>sensor</w:t>
      </w:r>
      <w:r w:rsidRPr="00EF2E41">
        <w:rPr>
          <w:rStyle w:val="StyleUnderline"/>
        </w:rPr>
        <w:t xml:space="preserve"> array</w:t>
      </w:r>
      <w:r w:rsidRPr="00EF2E41">
        <w:t xml:space="preserve"> aimed at </w:t>
      </w:r>
      <w:r w:rsidRPr="00EF2E41">
        <w:rPr>
          <w:rStyle w:val="StyleUnderline"/>
        </w:rPr>
        <w:t xml:space="preserve">providing a </w:t>
      </w:r>
      <w:r w:rsidRPr="00506FD5">
        <w:rPr>
          <w:rStyle w:val="StyleUnderline"/>
          <w:highlight w:val="cyan"/>
        </w:rPr>
        <w:t>defense shield against</w:t>
      </w:r>
      <w:r w:rsidRPr="00EF2E41">
        <w:rPr>
          <w:rStyle w:val="StyleUnderline"/>
        </w:rPr>
        <w:t xml:space="preserve"> Russian and Chinese ballistic and </w:t>
      </w:r>
      <w:r w:rsidRPr="00506FD5">
        <w:rPr>
          <w:rStyle w:val="StyleUnderline"/>
          <w:highlight w:val="cyan"/>
        </w:rPr>
        <w:t>hypersonic missiles</w:t>
      </w:r>
      <w:r w:rsidRPr="00EF2E41">
        <w:rPr>
          <w:rStyle w:val="StyleUnderline"/>
        </w:rPr>
        <w:t>.</w:t>
      </w:r>
    </w:p>
    <w:p w14:paraId="326ECCDD" w14:textId="77777777" w:rsidR="00417850" w:rsidRPr="00EF2E41" w:rsidRDefault="00417850" w:rsidP="00417850">
      <w:r w:rsidRPr="00506FD5">
        <w:rPr>
          <w:rStyle w:val="StyleUnderline"/>
          <w:highlight w:val="cyan"/>
        </w:rPr>
        <w:t>Current</w:t>
      </w:r>
      <w:r w:rsidRPr="00EF2E41">
        <w:rPr>
          <w:rStyle w:val="StyleUnderline"/>
        </w:rPr>
        <w:t xml:space="preserve"> missile defense </w:t>
      </w:r>
      <w:r w:rsidRPr="00506FD5">
        <w:rPr>
          <w:rStyle w:val="StyleUnderline"/>
          <w:highlight w:val="cyan"/>
        </w:rPr>
        <w:t>systems</w:t>
      </w:r>
      <w:r w:rsidRPr="00EF2E41">
        <w:rPr>
          <w:rStyle w:val="StyleUnderline"/>
        </w:rPr>
        <w:t xml:space="preserve"> </w:t>
      </w:r>
      <w:r w:rsidRPr="00506FD5">
        <w:rPr>
          <w:rStyle w:val="StyleUnderline"/>
          <w:highlight w:val="cyan"/>
        </w:rPr>
        <w:t>lack</w:t>
      </w:r>
      <w:r w:rsidRPr="00EF2E41">
        <w:rPr>
          <w:rStyle w:val="StyleUnderline"/>
        </w:rPr>
        <w:t xml:space="preserve"> the </w:t>
      </w:r>
      <w:r w:rsidRPr="00506FD5">
        <w:rPr>
          <w:rStyle w:val="StyleUnderline"/>
          <w:highlight w:val="cyan"/>
        </w:rPr>
        <w:t>capability</w:t>
      </w:r>
      <w:r w:rsidRPr="00EF2E41">
        <w:rPr>
          <w:rStyle w:val="StyleUnderline"/>
        </w:rPr>
        <w:t xml:space="preserve"> required </w:t>
      </w:r>
      <w:r w:rsidRPr="00506FD5">
        <w:rPr>
          <w:rStyle w:val="StyleUnderline"/>
          <w:highlight w:val="cyan"/>
        </w:rPr>
        <w:t>to effectively track and destroy</w:t>
      </w:r>
      <w:r w:rsidRPr="00EF2E41">
        <w:rPr>
          <w:rStyle w:val="StyleUnderline"/>
        </w:rPr>
        <w:t xml:space="preserve"> </w:t>
      </w:r>
      <w:r w:rsidRPr="00506FD5">
        <w:rPr>
          <w:rStyle w:val="StyleUnderline"/>
          <w:highlight w:val="cyan"/>
        </w:rPr>
        <w:t>hypersonic</w:t>
      </w:r>
      <w:r w:rsidRPr="00EF2E41">
        <w:rPr>
          <w:rStyle w:val="StyleUnderline"/>
        </w:rPr>
        <w:t xml:space="preserve"> weapons</w:t>
      </w:r>
      <w:r w:rsidRPr="00EF2E41">
        <w:t xml:space="preserve">. Due to its </w:t>
      </w:r>
      <w:r w:rsidRPr="00506FD5">
        <w:rPr>
          <w:rStyle w:val="StyleUnderline"/>
          <w:highlight w:val="cyan"/>
        </w:rPr>
        <w:t>speed</w:t>
      </w:r>
      <w:r w:rsidRPr="00EF2E41">
        <w:rPr>
          <w:rStyle w:val="StyleUnderline"/>
        </w:rPr>
        <w:t xml:space="preserve"> and hyper-maneuverability</w:t>
      </w:r>
      <w:r w:rsidRPr="00EF2E41">
        <w:t xml:space="preserve">, hypersonic weaponry is </w:t>
      </w:r>
      <w:r w:rsidRPr="00EF2E41">
        <w:rPr>
          <w:rStyle w:val="StyleUnderline"/>
        </w:rPr>
        <w:t xml:space="preserve">designed to </w:t>
      </w:r>
      <w:r w:rsidRPr="00506FD5">
        <w:rPr>
          <w:rStyle w:val="StyleUnderline"/>
          <w:highlight w:val="cyan"/>
        </w:rPr>
        <w:t>outmaneuver current detection</w:t>
      </w:r>
      <w:r w:rsidRPr="00EF2E41">
        <w:rPr>
          <w:rStyle w:val="StyleUnderline"/>
        </w:rPr>
        <w:t xml:space="preserve"> systems</w:t>
      </w:r>
      <w:r w:rsidRPr="00EF2E41">
        <w:t>.</w:t>
      </w:r>
    </w:p>
    <w:p w14:paraId="5FB5F98F" w14:textId="77777777" w:rsidR="00417850" w:rsidRPr="00EF2E41" w:rsidRDefault="00417850" w:rsidP="00417850">
      <w:pPr>
        <w:rPr>
          <w:rStyle w:val="StyleUnderline"/>
        </w:rPr>
      </w:pPr>
      <w:r w:rsidRPr="00EF2E41">
        <w:t xml:space="preserve">The </w:t>
      </w:r>
      <w:r w:rsidRPr="00EF2E41">
        <w:rPr>
          <w:rStyle w:val="StyleUnderline"/>
        </w:rPr>
        <w:t>growing capabilities of China and Russia in space have sparked</w:t>
      </w:r>
      <w:r w:rsidRPr="00EF2E41">
        <w:t xml:space="preserve"> </w:t>
      </w:r>
      <w:r w:rsidRPr="00EF2E41">
        <w:rPr>
          <w:rStyle w:val="StyleUnderline"/>
        </w:rPr>
        <w:t>concerns</w:t>
      </w:r>
      <w:r w:rsidRPr="00EF2E41">
        <w:t xml:space="preserve"> in the United States about </w:t>
      </w:r>
      <w:r w:rsidRPr="00EF2E41">
        <w:rPr>
          <w:rStyle w:val="StyleUnderline"/>
        </w:rPr>
        <w:t>potential threats to US assets. </w:t>
      </w:r>
    </w:p>
    <w:p w14:paraId="6333DF24" w14:textId="77777777" w:rsidR="00417850" w:rsidRPr="00EF2E41" w:rsidRDefault="00417850" w:rsidP="00417850">
      <w:pPr>
        <w:rPr>
          <w:rStyle w:val="StyleUnderline"/>
        </w:rPr>
      </w:pPr>
      <w:r w:rsidRPr="00EF2E41">
        <w:t xml:space="preserve">The </w:t>
      </w:r>
      <w:r w:rsidRPr="00506FD5">
        <w:rPr>
          <w:rStyle w:val="StyleUnderline"/>
          <w:highlight w:val="cyan"/>
        </w:rPr>
        <w:t>precision</w:t>
      </w:r>
      <w:r w:rsidRPr="00EF2E41">
        <w:rPr>
          <w:rStyle w:val="StyleUnderline"/>
        </w:rPr>
        <w:t xml:space="preserve"> attack </w:t>
      </w:r>
      <w:r w:rsidRPr="00506FD5">
        <w:rPr>
          <w:rStyle w:val="StyleUnderline"/>
          <w:highlight w:val="cyan"/>
        </w:rPr>
        <w:t>capabilities</w:t>
      </w:r>
      <w:r w:rsidRPr="00EF2E41">
        <w:rPr>
          <w:rStyle w:val="StyleUnderline"/>
        </w:rPr>
        <w:t xml:space="preserve"> of the US military are predominantly </w:t>
      </w:r>
      <w:r w:rsidRPr="00506FD5">
        <w:rPr>
          <w:rStyle w:val="StyleUnderline"/>
          <w:highlight w:val="cyan"/>
        </w:rPr>
        <w:t>dependent on satellite</w:t>
      </w:r>
      <w:r w:rsidRPr="00EF2E41">
        <w:rPr>
          <w:rStyle w:val="StyleUnderline"/>
        </w:rPr>
        <w:t xml:space="preserve"> technology</w:t>
      </w:r>
      <w:r w:rsidRPr="00EF2E41">
        <w:t xml:space="preserve">. Infrared </w:t>
      </w:r>
      <w:r w:rsidRPr="00EF2E41">
        <w:rPr>
          <w:rStyle w:val="StyleUnderline"/>
        </w:rPr>
        <w:t xml:space="preserve">satellites also provide </w:t>
      </w:r>
      <w:r w:rsidRPr="00506FD5">
        <w:rPr>
          <w:rStyle w:val="StyleUnderline"/>
          <w:highlight w:val="cyan"/>
        </w:rPr>
        <w:t>crucial intelligence for early warning</w:t>
      </w:r>
      <w:r w:rsidRPr="00EF2E41">
        <w:rPr>
          <w:rStyle w:val="StyleUnderline"/>
        </w:rPr>
        <w:t xml:space="preserve"> systems that </w:t>
      </w:r>
      <w:r w:rsidRPr="00506FD5">
        <w:rPr>
          <w:rStyle w:val="StyleUnderline"/>
          <w:highlight w:val="cyan"/>
        </w:rPr>
        <w:t>trace and identify</w:t>
      </w:r>
      <w:r w:rsidRPr="00EF2E41">
        <w:rPr>
          <w:rStyle w:val="StyleUnderline"/>
        </w:rPr>
        <w:t xml:space="preserve"> nuclear </w:t>
      </w:r>
      <w:r w:rsidRPr="00986EAC">
        <w:rPr>
          <w:rStyle w:val="StyleUnderline"/>
          <w:highlight w:val="cyan"/>
        </w:rPr>
        <w:t>warheads</w:t>
      </w:r>
      <w:r w:rsidRPr="00EF2E41">
        <w:rPr>
          <w:rStyle w:val="StyleUnderline"/>
        </w:rPr>
        <w:t>. I</w:t>
      </w:r>
      <w:r w:rsidRPr="00EF2E41">
        <w:t xml:space="preserve">n the last few years, the </w:t>
      </w:r>
      <w:r w:rsidRPr="00EF2E41">
        <w:rPr>
          <w:rStyle w:val="StyleUnderline"/>
        </w:rPr>
        <w:t>United States’ prime focus has been shifted to securing these assets.</w:t>
      </w:r>
    </w:p>
    <w:p w14:paraId="580457B8" w14:textId="77777777" w:rsidR="00417850" w:rsidRPr="00EF2E41" w:rsidRDefault="00417850" w:rsidP="00417850">
      <w:pPr>
        <w:rPr>
          <w:rStyle w:val="StyleUnderline"/>
        </w:rPr>
      </w:pPr>
      <w:r w:rsidRPr="00EF2E41">
        <w:t>According to a new proposal </w:t>
      </w:r>
      <w:hyperlink r:id="rId20" w:history="1">
        <w:r w:rsidRPr="00EF2E41">
          <w:rPr>
            <w:rStyle w:val="Hyperlink"/>
          </w:rPr>
          <w:t>released</w:t>
        </w:r>
      </w:hyperlink>
      <w:r w:rsidRPr="00EF2E41">
        <w:t xml:space="preserve"> on December 6, </w:t>
      </w:r>
      <w:r w:rsidRPr="00EF2E41">
        <w:rPr>
          <w:rStyle w:val="StyleUnderline"/>
        </w:rPr>
        <w:t xml:space="preserve">the Space Development Agency </w:t>
      </w:r>
      <w:r w:rsidRPr="00986EAC">
        <w:rPr>
          <w:rStyle w:val="StyleUnderline"/>
          <w:highlight w:val="cyan"/>
        </w:rPr>
        <w:t>plans</w:t>
      </w:r>
      <w:r w:rsidRPr="00EF2E41">
        <w:rPr>
          <w:rStyle w:val="StyleUnderline"/>
        </w:rPr>
        <w:t xml:space="preserve"> </w:t>
      </w:r>
      <w:r w:rsidRPr="00986EAC">
        <w:rPr>
          <w:rStyle w:val="StyleUnderline"/>
          <w:highlight w:val="cyan"/>
        </w:rPr>
        <w:t>to buy</w:t>
      </w:r>
      <w:r w:rsidRPr="00EF2E41">
        <w:rPr>
          <w:rStyle w:val="StyleUnderline"/>
        </w:rPr>
        <w:t xml:space="preserve"> </w:t>
      </w:r>
      <w:r w:rsidRPr="00986EAC">
        <w:rPr>
          <w:rStyle w:val="StyleUnderline"/>
          <w:highlight w:val="cyan"/>
        </w:rPr>
        <w:t>28 satellites</w:t>
      </w:r>
      <w:r w:rsidRPr="00EF2E41">
        <w:rPr>
          <w:rStyle w:val="StyleUnderline"/>
        </w:rPr>
        <w:t xml:space="preserve"> </w:t>
      </w:r>
      <w:r w:rsidRPr="00986EAC">
        <w:rPr>
          <w:rStyle w:val="StyleUnderline"/>
          <w:highlight w:val="cyan"/>
        </w:rPr>
        <w:t>for</w:t>
      </w:r>
      <w:r w:rsidRPr="00EF2E41">
        <w:rPr>
          <w:rStyle w:val="StyleUnderline"/>
        </w:rPr>
        <w:t xml:space="preserve"> a </w:t>
      </w:r>
      <w:r w:rsidRPr="00986EAC">
        <w:rPr>
          <w:rStyle w:val="StyleUnderline"/>
          <w:highlight w:val="cyan"/>
        </w:rPr>
        <w:t>constellation</w:t>
      </w:r>
      <w:r w:rsidRPr="00EF2E41">
        <w:rPr>
          <w:rStyle w:val="StyleUnderline"/>
        </w:rPr>
        <w:t xml:space="preserve"> known as Tracking Layer Tranche 1</w:t>
      </w:r>
      <w:r w:rsidRPr="00EF2E41">
        <w:t xml:space="preserve">, which is expected to </w:t>
      </w:r>
      <w:r w:rsidRPr="00986EAC">
        <w:rPr>
          <w:rStyle w:val="StyleUnderline"/>
          <w:highlight w:val="cyan"/>
        </w:rPr>
        <w:t>aid in</w:t>
      </w:r>
      <w:r w:rsidRPr="00EF2E41">
        <w:rPr>
          <w:rStyle w:val="StyleUnderline"/>
        </w:rPr>
        <w:t xml:space="preserve"> the </w:t>
      </w:r>
      <w:r w:rsidRPr="00986EAC">
        <w:rPr>
          <w:rStyle w:val="StyleUnderline"/>
          <w:highlight w:val="cyan"/>
        </w:rPr>
        <w:t>detection</w:t>
      </w:r>
      <w:r w:rsidRPr="00EF2E41">
        <w:rPr>
          <w:rStyle w:val="StyleUnderline"/>
        </w:rPr>
        <w:t xml:space="preserve">, identification, </w:t>
      </w:r>
      <w:r w:rsidRPr="00986EAC">
        <w:rPr>
          <w:rStyle w:val="StyleUnderline"/>
          <w:highlight w:val="cyan"/>
        </w:rPr>
        <w:t>and tracking</w:t>
      </w:r>
      <w:r w:rsidRPr="00EF2E41">
        <w:rPr>
          <w:rStyle w:val="StyleUnderline"/>
        </w:rPr>
        <w:t xml:space="preserve"> of hypersonic weapons and other </w:t>
      </w:r>
      <w:r w:rsidRPr="00986EAC">
        <w:rPr>
          <w:rStyle w:val="StyleUnderline"/>
          <w:highlight w:val="cyan"/>
        </w:rPr>
        <w:t>advanced missile threats</w:t>
      </w:r>
      <w:r w:rsidRPr="00EF2E41">
        <w:rPr>
          <w:rStyle w:val="StyleUnderline"/>
        </w:rPr>
        <w:t>.</w:t>
      </w:r>
    </w:p>
    <w:p w14:paraId="39A62069" w14:textId="77777777" w:rsidR="00417850" w:rsidRPr="00EF2E41" w:rsidRDefault="00417850" w:rsidP="00417850">
      <w:r w:rsidRPr="00EF2E41">
        <w:rPr>
          <w:rStyle w:val="StyleUnderline"/>
        </w:rPr>
        <w:t>SDA plans to award contracts to multiple vendors</w:t>
      </w:r>
      <w:r w:rsidRPr="00EF2E41">
        <w:t xml:space="preserve"> to </w:t>
      </w:r>
      <w:r w:rsidRPr="00EF2E41">
        <w:rPr>
          <w:rStyle w:val="StyleUnderline"/>
        </w:rPr>
        <w:t>build a constellation of up to 28 satellites</w:t>
      </w:r>
      <w:r w:rsidRPr="00EF2E41">
        <w:t xml:space="preserve"> divided into four orbital planes at an altitude of about 1,200 kilometers above Earth.</w:t>
      </w:r>
      <w:r>
        <w:t xml:space="preserve"> </w:t>
      </w:r>
      <w:r w:rsidRPr="00EF2E41">
        <w:t>Current Developments</w:t>
      </w:r>
    </w:p>
    <w:p w14:paraId="35362B92" w14:textId="77777777" w:rsidR="00417850" w:rsidRPr="00EF2E41" w:rsidRDefault="00417850" w:rsidP="00417850">
      <w:pPr>
        <w:rPr>
          <w:rStyle w:val="StyleUnderline"/>
        </w:rPr>
      </w:pPr>
      <w:r w:rsidRPr="00EF2E41">
        <w:t xml:space="preserve">The launch of </w:t>
      </w:r>
      <w:proofErr w:type="gramStart"/>
      <w:r w:rsidRPr="00EF2E41">
        <w:t>these 28 spacecraft</w:t>
      </w:r>
      <w:proofErr w:type="gramEnd"/>
      <w:r w:rsidRPr="00EF2E41">
        <w:t xml:space="preserve"> is expected to begin in late 2024. It </w:t>
      </w:r>
      <w:r w:rsidRPr="00EF2E41">
        <w:rPr>
          <w:rStyle w:val="StyleUnderline"/>
        </w:rPr>
        <w:t>would increase the number of missile-detection satellites in the Tracking Layer Tranche</w:t>
      </w:r>
      <w:r w:rsidRPr="00EF2E41">
        <w:t xml:space="preserve"> 0, a batch of </w:t>
      </w:r>
      <w:r w:rsidRPr="00EF2E41">
        <w:rPr>
          <w:rStyle w:val="StyleUnderline"/>
        </w:rPr>
        <w:t xml:space="preserve">eight </w:t>
      </w:r>
      <w:r w:rsidRPr="00986EAC">
        <w:rPr>
          <w:rStyle w:val="StyleUnderline"/>
          <w:highlight w:val="cyan"/>
        </w:rPr>
        <w:t>satellites</w:t>
      </w:r>
      <w:r w:rsidRPr="00EF2E41">
        <w:rPr>
          <w:rStyle w:val="StyleUnderline"/>
        </w:rPr>
        <w:t xml:space="preserve"> currently being </w:t>
      </w:r>
      <w:r w:rsidRPr="00986EAC">
        <w:rPr>
          <w:rStyle w:val="StyleUnderline"/>
          <w:highlight w:val="cyan"/>
        </w:rPr>
        <w:t>built by L3Harris and SpaceX</w:t>
      </w:r>
      <w:r w:rsidRPr="00EF2E41">
        <w:rPr>
          <w:rStyle w:val="StyleUnderline"/>
        </w:rPr>
        <w:t xml:space="preserve"> for launch in 2023.</w:t>
      </w:r>
    </w:p>
    <w:p w14:paraId="7A324831" w14:textId="77777777" w:rsidR="00417850" w:rsidRPr="00EF2E41" w:rsidRDefault="00417850" w:rsidP="00417850">
      <w:pPr>
        <w:rPr>
          <w:rStyle w:val="StyleUnderline"/>
        </w:rPr>
      </w:pPr>
      <w:r w:rsidRPr="00EF2E41">
        <w:t xml:space="preserve">The </w:t>
      </w:r>
      <w:r w:rsidRPr="00EF2E41">
        <w:rPr>
          <w:rStyle w:val="StyleUnderline"/>
        </w:rPr>
        <w:t xml:space="preserve">tracking layer would be used as a </w:t>
      </w:r>
      <w:r w:rsidRPr="00986EAC">
        <w:rPr>
          <w:rStyle w:val="StyleUnderline"/>
          <w:highlight w:val="cyan"/>
        </w:rPr>
        <w:t>worldwide network</w:t>
      </w:r>
      <w:r w:rsidRPr="00EF2E41">
        <w:rPr>
          <w:rStyle w:val="StyleUnderline"/>
        </w:rPr>
        <w:t xml:space="preserve"> of eyes to establish a </w:t>
      </w:r>
      <w:r w:rsidRPr="00986EAC">
        <w:rPr>
          <w:rStyle w:val="StyleUnderline"/>
          <w:highlight w:val="cyan"/>
        </w:rPr>
        <w:t>defense shield against</w:t>
      </w:r>
      <w:r w:rsidRPr="00EF2E41">
        <w:rPr>
          <w:rStyle w:val="StyleUnderline"/>
        </w:rPr>
        <w:t xml:space="preserve"> the ballistic and hypersonic </w:t>
      </w:r>
      <w:r w:rsidRPr="00986EAC">
        <w:rPr>
          <w:rStyle w:val="StyleUnderline"/>
          <w:highlight w:val="cyan"/>
        </w:rPr>
        <w:t>missiles from Russia and China</w:t>
      </w:r>
      <w:r w:rsidRPr="00EF2E41">
        <w:rPr>
          <w:rStyle w:val="StyleUnderline"/>
        </w:rPr>
        <w:t>. </w:t>
      </w:r>
    </w:p>
    <w:p w14:paraId="76087CEE" w14:textId="77777777" w:rsidR="00417850" w:rsidRPr="00EF2E41" w:rsidRDefault="00417850" w:rsidP="00417850">
      <w:pPr>
        <w:rPr>
          <w:rStyle w:val="StyleUnderline"/>
        </w:rPr>
      </w:pPr>
      <w:r w:rsidRPr="00EF2E41">
        <w:t xml:space="preserve">The </w:t>
      </w:r>
      <w:r w:rsidRPr="00EF2E41">
        <w:rPr>
          <w:rStyle w:val="StyleUnderline"/>
        </w:rPr>
        <w:t>data acquired by missile-tracking satellites</w:t>
      </w:r>
      <w:r w:rsidRPr="00EF2E41">
        <w:t xml:space="preserve"> would be </w:t>
      </w:r>
      <w:r w:rsidRPr="00EF2E41">
        <w:rPr>
          <w:rStyle w:val="StyleUnderline"/>
        </w:rPr>
        <w:t>transferred through optical links to the </w:t>
      </w:r>
      <w:hyperlink r:id="rId21" w:history="1">
        <w:r w:rsidRPr="00EF2E41">
          <w:rPr>
            <w:rStyle w:val="StyleUnderline"/>
          </w:rPr>
          <w:t>Transport Layer</w:t>
        </w:r>
      </w:hyperlink>
      <w:r w:rsidRPr="00EF2E41">
        <w:rPr>
          <w:rStyle w:val="StyleUnderline"/>
        </w:rPr>
        <w:t xml:space="preserve">, a communications satellite constellation that SDA is also developing. </w:t>
      </w:r>
      <w:r w:rsidRPr="00986EAC">
        <w:rPr>
          <w:rStyle w:val="StyleUnderline"/>
        </w:rPr>
        <w:t>If</w:t>
      </w:r>
      <w:r w:rsidRPr="00EF2E41">
        <w:rPr>
          <w:rStyle w:val="StyleUnderline"/>
        </w:rPr>
        <w:t xml:space="preserve"> a missile </w:t>
      </w:r>
      <w:r w:rsidRPr="00986EAC">
        <w:rPr>
          <w:rStyle w:val="StyleUnderline"/>
          <w:highlight w:val="cyan"/>
        </w:rPr>
        <w:t>threat is detected</w:t>
      </w:r>
      <w:r w:rsidRPr="00EF2E41">
        <w:rPr>
          <w:rStyle w:val="StyleUnderline"/>
        </w:rPr>
        <w:t>,</w:t>
      </w:r>
      <w:r w:rsidRPr="00EF2E41">
        <w:t xml:space="preserve"> the </w:t>
      </w:r>
      <w:r w:rsidRPr="00EF2E41">
        <w:rPr>
          <w:rStyle w:val="StyleUnderline"/>
        </w:rPr>
        <w:t>location and trajectory</w:t>
      </w:r>
      <w:r w:rsidRPr="00EF2E41">
        <w:t xml:space="preserve"> </w:t>
      </w:r>
      <w:r w:rsidRPr="00986EAC">
        <w:rPr>
          <w:rStyle w:val="StyleUnderline"/>
          <w:highlight w:val="cyan"/>
        </w:rPr>
        <w:t>data</w:t>
      </w:r>
      <w:r w:rsidRPr="00EF2E41">
        <w:t xml:space="preserve"> can be </w:t>
      </w:r>
      <w:r w:rsidRPr="00EF2E41">
        <w:rPr>
          <w:rStyle w:val="StyleUnderline"/>
        </w:rPr>
        <w:t xml:space="preserve">securely </w:t>
      </w:r>
      <w:r w:rsidRPr="00986EAC">
        <w:rPr>
          <w:rStyle w:val="StyleUnderline"/>
          <w:highlight w:val="cyan"/>
        </w:rPr>
        <w:t>relayed</w:t>
      </w:r>
      <w:r w:rsidRPr="00EF2E41">
        <w:rPr>
          <w:rStyle w:val="StyleUnderline"/>
        </w:rPr>
        <w:t xml:space="preserve"> over space and downlinked </w:t>
      </w:r>
      <w:r w:rsidRPr="00986EAC">
        <w:rPr>
          <w:rStyle w:val="StyleUnderline"/>
          <w:highlight w:val="cyan"/>
        </w:rPr>
        <w:t>to</w:t>
      </w:r>
      <w:r w:rsidRPr="00EF2E41">
        <w:rPr>
          <w:rStyle w:val="StyleUnderline"/>
        </w:rPr>
        <w:t xml:space="preserve"> military </w:t>
      </w:r>
      <w:r w:rsidRPr="00986EAC">
        <w:rPr>
          <w:rStyle w:val="StyleUnderline"/>
          <w:highlight w:val="cyan"/>
        </w:rPr>
        <w:t>command centers</w:t>
      </w:r>
      <w:r w:rsidRPr="00EF2E41">
        <w:rPr>
          <w:rStyle w:val="StyleUnderline"/>
        </w:rPr>
        <w:t>. </w:t>
      </w:r>
    </w:p>
    <w:p w14:paraId="3EAD9D7D" w14:textId="77777777" w:rsidR="00417850" w:rsidRPr="00EF2E41" w:rsidRDefault="00417850" w:rsidP="00417850">
      <w:pPr>
        <w:rPr>
          <w:rStyle w:val="StyleUnderline"/>
        </w:rPr>
      </w:pPr>
      <w:r w:rsidRPr="00EF2E41">
        <w:t xml:space="preserve">The Transport Layer, which is </w:t>
      </w:r>
      <w:r w:rsidRPr="00EF2E41">
        <w:rPr>
          <w:rStyle w:val="StyleUnderline"/>
        </w:rPr>
        <w:t>the backbone of National Defense Space Architecture (NDSA),</w:t>
      </w:r>
      <w:r w:rsidRPr="00EF2E41">
        <w:t xml:space="preserve"> is responsible for ground and marine targets, while the Tracking Layer–the Next-Generation Overhead Persistent Reconnaissance (Next-Gen OPIR) </w:t>
      </w:r>
      <w:r w:rsidRPr="00EF2E41">
        <w:rPr>
          <w:rStyle w:val="StyleUnderline"/>
        </w:rPr>
        <w:t>constellation by Lockheed Martin and Northrop Grumman [NOC]–is to establish effective targeting of advanced missiles.</w:t>
      </w:r>
    </w:p>
    <w:p w14:paraId="257F94F6" w14:textId="77777777" w:rsidR="00417850" w:rsidRPr="00BB3046" w:rsidRDefault="00417850" w:rsidP="00417850">
      <w:pPr>
        <w:pStyle w:val="Heading4"/>
      </w:pPr>
      <w:r>
        <w:t xml:space="preserve">Russian hyper sonics are faster than ever – </w:t>
      </w:r>
      <w:proofErr w:type="spellStart"/>
      <w:r>
        <w:t>squo</w:t>
      </w:r>
      <w:proofErr w:type="spellEnd"/>
      <w:r>
        <w:t xml:space="preserve"> defense can’t check.</w:t>
      </w:r>
    </w:p>
    <w:p w14:paraId="2A825EF6" w14:textId="77777777" w:rsidR="00417850" w:rsidRPr="001318B0" w:rsidRDefault="00417850" w:rsidP="00417850">
      <w:proofErr w:type="spellStart"/>
      <w:r w:rsidRPr="00E900CA">
        <w:rPr>
          <w:rFonts w:eastAsiaTheme="majorEastAsia" w:cstheme="majorBidi"/>
          <w:b/>
          <w:bCs/>
          <w:sz w:val="26"/>
          <w:szCs w:val="26"/>
        </w:rPr>
        <w:t>Bratersky</w:t>
      </w:r>
      <w:proofErr w:type="spellEnd"/>
      <w:r w:rsidRPr="00E900CA">
        <w:rPr>
          <w:rFonts w:eastAsiaTheme="majorEastAsia" w:cstheme="majorBidi"/>
          <w:b/>
          <w:bCs/>
          <w:sz w:val="26"/>
          <w:szCs w:val="26"/>
        </w:rPr>
        <w:t> 21</w:t>
      </w:r>
      <w:r w:rsidRPr="001318B0">
        <w:t> </w:t>
      </w:r>
      <w:r>
        <w:t>[</w:t>
      </w:r>
      <w:r w:rsidRPr="001318B0">
        <w:t xml:space="preserve">Alexander </w:t>
      </w:r>
      <w:proofErr w:type="spellStart"/>
      <w:r w:rsidRPr="001318B0">
        <w:t>Bratersky</w:t>
      </w:r>
      <w:proofErr w:type="spellEnd"/>
      <w:r w:rsidRPr="001318B0">
        <w:t xml:space="preserve">, Alexander </w:t>
      </w:r>
      <w:proofErr w:type="spellStart"/>
      <w:r w:rsidRPr="001318B0">
        <w:t>Bratersky</w:t>
      </w:r>
      <w:proofErr w:type="spellEnd"/>
      <w:r w:rsidRPr="001318B0">
        <w:t xml:space="preserve"> is the Russia correspondent at Defense News. He has covered U.S.-Russian relations, NATO and Middle Eastern affairs, and Russian policy in Syria. He previously worked at the Moscow Times and </w:t>
      </w:r>
      <w:proofErr w:type="spellStart"/>
      <w:r w:rsidRPr="001318B0">
        <w:t>Izvestia</w:t>
      </w:r>
      <w:proofErr w:type="spellEnd"/>
      <w:r w:rsidRPr="001318B0">
        <w:t xml:space="preserve"> as a political reporter, as well as RIA Novosti as a Washington correspondent. 3-15-2021, accessed on 3-31-2021, Defense News, "Two down, more to go? With hypersonic weapons already in the field, Russia looks to improve features", </w:t>
      </w:r>
      <w:hyperlink r:id="rId22" w:history="1">
        <w:r w:rsidRPr="00F71DAF">
          <w:rPr>
            <w:rStyle w:val="Hyperlink"/>
          </w:rPr>
          <w:t>https://www.defensenews.com/global/europe/2021/03/15/two-down-more-to-go-with-hypersonic-weapons-already-in-the-field-russia-looks-to-improve-features/</w:t>
        </w:r>
      </w:hyperlink>
      <w:r>
        <w:t>] Adam</w:t>
      </w:r>
    </w:p>
    <w:p w14:paraId="6681C2AE" w14:textId="77777777" w:rsidR="00417850" w:rsidRPr="00BA6320" w:rsidRDefault="00417850" w:rsidP="00417850">
      <w:r w:rsidRPr="00BA6320">
        <w:t xml:space="preserve">MOSCOW — </w:t>
      </w:r>
      <w:r w:rsidRPr="00BA6320">
        <w:rPr>
          <w:rStyle w:val="StyleUnderline"/>
          <w:highlight w:val="cyan"/>
        </w:rPr>
        <w:t>Hypersonic</w:t>
      </w:r>
      <w:r w:rsidRPr="00BA6320">
        <w:rPr>
          <w:rStyle w:val="StyleUnderline"/>
        </w:rPr>
        <w:t xml:space="preserve"> weapons are </w:t>
      </w:r>
      <w:r w:rsidRPr="00BA6320">
        <w:rPr>
          <w:rStyle w:val="StyleUnderline"/>
          <w:highlight w:val="cyan"/>
        </w:rPr>
        <w:t>a top priority for the Russian government</w:t>
      </w:r>
      <w:r w:rsidRPr="00BA6320">
        <w:t xml:space="preserve">, a defense analyst with the state-run think tank IMEMO has told Defense News, and with two now fielded, the </w:t>
      </w:r>
      <w:r w:rsidRPr="00BA6320">
        <w:rPr>
          <w:rStyle w:val="StyleUnderline"/>
        </w:rPr>
        <w:t>country is looking into further improving the technology</w:t>
      </w:r>
      <w:r w:rsidRPr="00BA6320">
        <w:t>.</w:t>
      </w:r>
    </w:p>
    <w:p w14:paraId="1B1679B6" w14:textId="77777777" w:rsidR="00417850" w:rsidRPr="00BA6320" w:rsidRDefault="00417850" w:rsidP="00417850">
      <w:r w:rsidRPr="00BA6320">
        <w:t xml:space="preserve">“The so-called </w:t>
      </w:r>
      <w:r w:rsidRPr="00BA6320">
        <w:rPr>
          <w:rStyle w:val="StyleUnderline"/>
        </w:rPr>
        <w:t>hypersonic technology is essentially an evolutionary development</w:t>
      </w:r>
      <w:r w:rsidRPr="00BA6320">
        <w:t xml:space="preserve">. However, it </w:t>
      </w:r>
      <w:r w:rsidRPr="00BA6320">
        <w:rPr>
          <w:rStyle w:val="StyleUnderline"/>
        </w:rPr>
        <w:t xml:space="preserve">provides </w:t>
      </w:r>
      <w:r w:rsidRPr="00BA6320">
        <w:rPr>
          <w:rStyle w:val="StyleUnderline"/>
          <w:highlight w:val="cyan"/>
        </w:rPr>
        <w:t>new</w:t>
      </w:r>
      <w:r w:rsidRPr="00BA6320">
        <w:rPr>
          <w:rStyle w:val="StyleUnderline"/>
        </w:rPr>
        <w:t xml:space="preserve">, combined </w:t>
      </w:r>
      <w:r w:rsidRPr="00BA6320">
        <w:rPr>
          <w:rStyle w:val="StyleUnderline"/>
          <w:highlight w:val="cyan"/>
        </w:rPr>
        <w:t>abilities</w:t>
      </w:r>
      <w:r w:rsidRPr="00BA6320">
        <w:rPr>
          <w:rStyle w:val="StyleUnderline"/>
        </w:rPr>
        <w:t xml:space="preserve"> for missile weapons: </w:t>
      </w:r>
      <w:r w:rsidRPr="00BA6320">
        <w:rPr>
          <w:rStyle w:val="StyleUnderline"/>
          <w:highlight w:val="cyan"/>
        </w:rPr>
        <w:t>increased speed and maneuverability, and improved accuracy</w:t>
      </w:r>
      <w:r w:rsidRPr="00BA6320">
        <w:t xml:space="preserve">,” Dmitry </w:t>
      </w:r>
      <w:proofErr w:type="spellStart"/>
      <w:r w:rsidRPr="00BA6320">
        <w:t>Stefanovich</w:t>
      </w:r>
      <w:proofErr w:type="spellEnd"/>
      <w:r w:rsidRPr="00BA6320">
        <w:t xml:space="preserve"> said. “I can’t imagine a person who is responsible for the decision-making in the country and who wouldn’t be interested in improving all those features.”</w:t>
      </w:r>
    </w:p>
    <w:p w14:paraId="4847EF31" w14:textId="77777777" w:rsidR="00417850" w:rsidRPr="00BA6320" w:rsidRDefault="00417850" w:rsidP="00417850">
      <w:r w:rsidRPr="00BA6320">
        <w:t xml:space="preserve">By creating </w:t>
      </w:r>
      <w:r w:rsidRPr="00BA6320">
        <w:rPr>
          <w:rStyle w:val="StyleUnderline"/>
        </w:rPr>
        <w:t>hypersonic technology that can overcome missile defense systems</w:t>
      </w:r>
      <w:r w:rsidRPr="00BA6320">
        <w:t>, Russia maintains “</w:t>
      </w:r>
      <w:hyperlink r:id="rId23" w:tgtFrame="_blank" w:history="1">
        <w:r w:rsidRPr="00BA6320">
          <w:rPr>
            <w:rStyle w:val="Hyperlink"/>
          </w:rPr>
          <w:t>strategic stability and strategic balance,</w:t>
        </w:r>
      </w:hyperlink>
      <w:r w:rsidRPr="00BA6320">
        <w:t xml:space="preserve">” President Vladimir Putin once told Russian news agency </w:t>
      </w:r>
      <w:proofErr w:type="spellStart"/>
      <w:r w:rsidRPr="00BA6320">
        <w:t>Tass</w:t>
      </w:r>
      <w:proofErr w:type="spellEnd"/>
      <w:r w:rsidRPr="00BA6320">
        <w:t xml:space="preserve"> in March 2020.</w:t>
      </w:r>
    </w:p>
    <w:p w14:paraId="0AB00DDC" w14:textId="77777777" w:rsidR="00417850" w:rsidRPr="00BA6320" w:rsidRDefault="00417850" w:rsidP="00417850">
      <w:r w:rsidRPr="00BA6320">
        <w:t>For Russia, hypersonic technology is also a way to avoid a quantitative </w:t>
      </w:r>
      <w:hyperlink r:id="rId24" w:tgtFrame="_blank" w:history="1">
        <w:r w:rsidRPr="00BA6320">
          <w:rPr>
            <w:rStyle w:val="Hyperlink"/>
          </w:rPr>
          <w:t>arms race</w:t>
        </w:r>
      </w:hyperlink>
      <w:r w:rsidRPr="00BA6320">
        <w:t xml:space="preserve"> like the Soviet Union went through during the Cold War, said Viktor </w:t>
      </w:r>
      <w:proofErr w:type="spellStart"/>
      <w:r w:rsidRPr="00BA6320">
        <w:t>Litovkin</w:t>
      </w:r>
      <w:proofErr w:type="spellEnd"/>
      <w:r w:rsidRPr="00BA6320">
        <w:t xml:space="preserve">, a retired colonel and military analyst with </w:t>
      </w:r>
      <w:proofErr w:type="spellStart"/>
      <w:r w:rsidRPr="00BA6320">
        <w:t>Tass</w:t>
      </w:r>
      <w:proofErr w:type="spellEnd"/>
      <w:r w:rsidRPr="00BA6320">
        <w:t>. “We have no money to get involved in a quantitative arms race. You need to have a little, but the highest quality, which will restrain the adversary,” he said.</w:t>
      </w:r>
    </w:p>
    <w:p w14:paraId="1F106958" w14:textId="77777777" w:rsidR="00417850" w:rsidRPr="00BA6320" w:rsidRDefault="00417850" w:rsidP="00417850">
      <w:r w:rsidRPr="00BA6320">
        <w:t xml:space="preserve">There are </w:t>
      </w:r>
      <w:r w:rsidRPr="00BA6320">
        <w:rPr>
          <w:rStyle w:val="StyleUnderline"/>
        </w:rPr>
        <w:t xml:space="preserve">currently </w:t>
      </w:r>
      <w:r w:rsidRPr="00BA6320">
        <w:rPr>
          <w:rStyle w:val="StyleUnderline"/>
          <w:highlight w:val="cyan"/>
        </w:rPr>
        <w:t>two hypersonic missiles</w:t>
      </w:r>
      <w:r w:rsidRPr="00BA6320">
        <w:rPr>
          <w:rStyle w:val="StyleUnderline"/>
        </w:rPr>
        <w:t xml:space="preserve"> with the Russian military: the </w:t>
      </w:r>
      <w:proofErr w:type="spellStart"/>
      <w:r w:rsidRPr="00BA6320">
        <w:rPr>
          <w:rStyle w:val="StyleUnderline"/>
          <w:highlight w:val="cyan"/>
        </w:rPr>
        <w:t>Avangard</w:t>
      </w:r>
      <w:proofErr w:type="spellEnd"/>
      <w:r w:rsidRPr="00BA6320">
        <w:rPr>
          <w:rStyle w:val="StyleUnderline"/>
        </w:rPr>
        <w:t xml:space="preserve"> and the </w:t>
      </w:r>
      <w:proofErr w:type="spellStart"/>
      <w:r w:rsidRPr="00BA6320">
        <w:rPr>
          <w:rStyle w:val="StyleUnderline"/>
          <w:highlight w:val="cyan"/>
        </w:rPr>
        <w:t>Kinzhal</w:t>
      </w:r>
      <w:proofErr w:type="spellEnd"/>
      <w:r w:rsidRPr="00BA6320">
        <w:t xml:space="preserve">. The </w:t>
      </w:r>
      <w:r w:rsidRPr="00BA6320">
        <w:rPr>
          <w:rStyle w:val="StyleUnderline"/>
          <w:highlight w:val="cyan"/>
        </w:rPr>
        <w:t>former</w:t>
      </w:r>
      <w:r w:rsidRPr="00BA6320">
        <w:rPr>
          <w:rStyle w:val="StyleUnderline"/>
        </w:rPr>
        <w:t xml:space="preserve"> is a </w:t>
      </w:r>
      <w:r w:rsidRPr="00BA6320">
        <w:rPr>
          <w:rStyle w:val="StyleUnderline"/>
          <w:highlight w:val="cyan"/>
        </w:rPr>
        <w:t>nuclear-capable</w:t>
      </w:r>
      <w:r w:rsidRPr="00BA6320">
        <w:rPr>
          <w:rStyle w:val="StyleUnderline"/>
        </w:rPr>
        <w:t xml:space="preserve"> missile reportedly able to </w:t>
      </w:r>
      <w:r w:rsidRPr="00BA6320">
        <w:rPr>
          <w:rStyle w:val="StyleUnderline"/>
          <w:highlight w:val="cyan"/>
        </w:rPr>
        <w:t>fly</w:t>
      </w:r>
      <w:r w:rsidRPr="00BA6320">
        <w:rPr>
          <w:rStyle w:val="StyleUnderline"/>
        </w:rPr>
        <w:t xml:space="preserve"> faster than </w:t>
      </w:r>
      <w:r w:rsidRPr="00BA6320">
        <w:rPr>
          <w:rStyle w:val="StyleUnderline"/>
          <w:highlight w:val="cyan"/>
        </w:rPr>
        <w:t>20 times the speed of sound</w:t>
      </w:r>
      <w:r w:rsidRPr="00BA6320">
        <w:t xml:space="preserve">. The first </w:t>
      </w:r>
      <w:proofErr w:type="spellStart"/>
      <w:r w:rsidRPr="00BA6320">
        <w:t>Avangard</w:t>
      </w:r>
      <w:proofErr w:type="spellEnd"/>
      <w:r w:rsidRPr="00BA6320">
        <w:t xml:space="preserve"> infrastructure was set up in December 2019.</w:t>
      </w:r>
    </w:p>
    <w:p w14:paraId="53A62631" w14:textId="77777777" w:rsidR="00417850" w:rsidRPr="00BA6320" w:rsidRDefault="00417850" w:rsidP="00417850">
      <w:r w:rsidRPr="00BA6320">
        <w:t xml:space="preserve">The </w:t>
      </w:r>
      <w:proofErr w:type="spellStart"/>
      <w:r w:rsidRPr="00BA6320">
        <w:rPr>
          <w:rStyle w:val="StyleUnderline"/>
        </w:rPr>
        <w:t>Kinzhal</w:t>
      </w:r>
      <w:proofErr w:type="spellEnd"/>
      <w:r w:rsidRPr="00BA6320">
        <w:rPr>
          <w:rStyle w:val="StyleUnderline"/>
        </w:rPr>
        <w:t xml:space="preserve"> (or “Dagger” in English) is a nuclear-capable air-launched ballistic missile fielded in December 2017.</w:t>
      </w:r>
      <w:r w:rsidRPr="00BA6320">
        <w:t xml:space="preserve"> Before entering the military’s inventory, it was tested with the MiG-31 fighter jet. Putin has said </w:t>
      </w:r>
      <w:r w:rsidRPr="00BA6320">
        <w:rPr>
          <w:rStyle w:val="StyleUnderline"/>
        </w:rPr>
        <w:t xml:space="preserve">the </w:t>
      </w:r>
      <w:r w:rsidRPr="00BA6320">
        <w:rPr>
          <w:rStyle w:val="StyleUnderline"/>
          <w:highlight w:val="cyan"/>
        </w:rPr>
        <w:t>weapon</w:t>
      </w:r>
      <w:r w:rsidRPr="00BA6320">
        <w:rPr>
          <w:rStyle w:val="StyleUnderline"/>
        </w:rPr>
        <w:t xml:space="preserve"> can </w:t>
      </w:r>
      <w:r w:rsidRPr="00BA6320">
        <w:rPr>
          <w:rStyle w:val="StyleUnderline"/>
          <w:highlight w:val="cyan"/>
        </w:rPr>
        <w:t>exceed 10 times</w:t>
      </w:r>
      <w:r w:rsidRPr="00BA6320">
        <w:rPr>
          <w:rStyle w:val="StyleUnderline"/>
        </w:rPr>
        <w:t xml:space="preserve"> the </w:t>
      </w:r>
      <w:r w:rsidRPr="00BA6320">
        <w:rPr>
          <w:rStyle w:val="StyleUnderline"/>
          <w:highlight w:val="cyan"/>
        </w:rPr>
        <w:t>speed of sound</w:t>
      </w:r>
      <w:r w:rsidRPr="00BA6320">
        <w:rPr>
          <w:rStyle w:val="StyleUnderline"/>
        </w:rPr>
        <w:t>, but some missile experts have cast doubt on that capability</w:t>
      </w:r>
      <w:r w:rsidRPr="00BA6320">
        <w:t>.</w:t>
      </w:r>
    </w:p>
    <w:p w14:paraId="2813FBBF" w14:textId="77777777" w:rsidR="00417850" w:rsidRPr="00BA6320" w:rsidRDefault="00417850" w:rsidP="00417850">
      <w:r w:rsidRPr="00BA6320">
        <w:t xml:space="preserve">Russian media previously reported the </w:t>
      </w:r>
      <w:proofErr w:type="spellStart"/>
      <w:r w:rsidRPr="00BA6320">
        <w:t>Kinzhal</w:t>
      </w:r>
      <w:proofErr w:type="spellEnd"/>
      <w:r w:rsidRPr="00BA6320">
        <w:t xml:space="preserve"> physically resembles the 9M723 ballistic missile developed for the </w:t>
      </w:r>
      <w:proofErr w:type="spellStart"/>
      <w:r w:rsidRPr="00BA6320">
        <w:t>Iskander</w:t>
      </w:r>
      <w:proofErr w:type="spellEnd"/>
      <w:r w:rsidRPr="00BA6320">
        <w:t xml:space="preserve"> tactical missile system. “If it looks like a duck, swims like a duck and quacks like a duck, then it probably is a duck,” </w:t>
      </w:r>
      <w:proofErr w:type="spellStart"/>
      <w:r w:rsidRPr="00BA6320">
        <w:t>Stefanovich</w:t>
      </w:r>
      <w:proofErr w:type="spellEnd"/>
      <w:r w:rsidRPr="00BA6320">
        <w:t xml:space="preserve"> said of the similarity.</w:t>
      </w:r>
    </w:p>
    <w:p w14:paraId="21AD8EFA" w14:textId="77777777" w:rsidR="00417850" w:rsidRPr="00BA6320" w:rsidRDefault="00417850" w:rsidP="00417850">
      <w:r w:rsidRPr="00BA6320">
        <w:t xml:space="preserve">Russia is also </w:t>
      </w:r>
      <w:r w:rsidRPr="00BA6320">
        <w:rPr>
          <w:rStyle w:val="StyleUnderline"/>
          <w:highlight w:val="cyan"/>
        </w:rPr>
        <w:t>testing</w:t>
      </w:r>
      <w:r w:rsidRPr="00BA6320">
        <w:rPr>
          <w:rStyle w:val="StyleUnderline"/>
        </w:rPr>
        <w:t xml:space="preserve"> its </w:t>
      </w:r>
      <w:hyperlink r:id="rId25" w:tgtFrame="_blank" w:history="1">
        <w:r w:rsidRPr="00BA6320">
          <w:rPr>
            <w:rStyle w:val="StyleUnderline"/>
          </w:rPr>
          <w:t xml:space="preserve">3M22 </w:t>
        </w:r>
        <w:r w:rsidRPr="00BA6320">
          <w:rPr>
            <w:rStyle w:val="StyleUnderline"/>
            <w:highlight w:val="cyan"/>
          </w:rPr>
          <w:t>Zircon anti-ship</w:t>
        </w:r>
        <w:r w:rsidRPr="00BA6320">
          <w:rPr>
            <w:rStyle w:val="StyleUnderline"/>
          </w:rPr>
          <w:t xml:space="preserve"> hypersonic cruise </w:t>
        </w:r>
        <w:r w:rsidRPr="00BA6320">
          <w:rPr>
            <w:rStyle w:val="StyleUnderline"/>
            <w:highlight w:val="cyan"/>
          </w:rPr>
          <w:t>missile</w:t>
        </w:r>
      </w:hyperlink>
      <w:r w:rsidRPr="00BA6320">
        <w:t xml:space="preserve">, expected to be </w:t>
      </w:r>
      <w:r w:rsidRPr="00BA6320">
        <w:rPr>
          <w:rStyle w:val="StyleUnderline"/>
        </w:rPr>
        <w:t>installed on the modernized submarine-killing ship Marshal Shaposhnikov</w:t>
      </w:r>
      <w:r w:rsidRPr="00BA6320">
        <w:t xml:space="preserve">. The vessel is undergoing </w:t>
      </w:r>
      <w:proofErr w:type="gramStart"/>
      <w:r w:rsidRPr="00BA6320">
        <w:t>its</w:t>
      </w:r>
      <w:proofErr w:type="gramEnd"/>
      <w:r w:rsidRPr="00BA6320">
        <w:t xml:space="preserve"> owns tests. The head of Tactical Missiles Corporation JSC, Boris </w:t>
      </w:r>
      <w:proofErr w:type="spellStart"/>
      <w:r w:rsidRPr="00BA6320">
        <w:t>Obnosov</w:t>
      </w:r>
      <w:proofErr w:type="spellEnd"/>
      <w:r w:rsidRPr="00BA6320">
        <w:t xml:space="preserve">, told </w:t>
      </w:r>
      <w:proofErr w:type="spellStart"/>
      <w:r w:rsidRPr="00BA6320">
        <w:t>Tass</w:t>
      </w:r>
      <w:proofErr w:type="spellEnd"/>
      <w:r w:rsidRPr="00BA6320">
        <w:t xml:space="preserve"> last month that the Zircon’s testing is going according to schedule.</w:t>
      </w:r>
    </w:p>
    <w:p w14:paraId="1A52D654" w14:textId="77777777" w:rsidR="00417850" w:rsidRPr="00BA6320" w:rsidRDefault="00417850" w:rsidP="00417850">
      <w:r w:rsidRPr="00BA6320">
        <w:t xml:space="preserve">The </w:t>
      </w:r>
      <w:r w:rsidRPr="00BA6320">
        <w:rPr>
          <w:rStyle w:val="StyleUnderline"/>
          <w:highlight w:val="cyan"/>
        </w:rPr>
        <w:t>first launch</w:t>
      </w:r>
      <w:r w:rsidRPr="00BA6320">
        <w:rPr>
          <w:rStyle w:val="StyleUnderline"/>
        </w:rPr>
        <w:t xml:space="preserve"> of Zircon from the nuclear-powered submarine Severodvinsk will take place </w:t>
      </w:r>
      <w:r w:rsidRPr="00BA6320">
        <w:rPr>
          <w:rStyle w:val="StyleUnderline"/>
          <w:highlight w:val="cyan"/>
        </w:rPr>
        <w:t>in June</w:t>
      </w:r>
      <w:r w:rsidRPr="00BA6320">
        <w:t xml:space="preserve">, industry officials said, according to reports from </w:t>
      </w:r>
      <w:proofErr w:type="spellStart"/>
      <w:r w:rsidRPr="00BA6320">
        <w:t>Tass</w:t>
      </w:r>
      <w:proofErr w:type="spellEnd"/>
      <w:r w:rsidRPr="00BA6320">
        <w:t xml:space="preserve"> this month. If testing goes well, the Zircon will be delivered to the military in the first half of 2022.</w:t>
      </w:r>
    </w:p>
    <w:p w14:paraId="76F50F42" w14:textId="77777777" w:rsidR="00417850" w:rsidRPr="00BA6320" w:rsidRDefault="00417850" w:rsidP="00417850">
      <w:proofErr w:type="spellStart"/>
      <w:r w:rsidRPr="00BA6320">
        <w:t>Obnosov</w:t>
      </w:r>
      <w:proofErr w:type="spellEnd"/>
      <w:r w:rsidRPr="00BA6320">
        <w:t xml:space="preserve"> has said </w:t>
      </w:r>
      <w:r w:rsidRPr="00BA6320">
        <w:rPr>
          <w:rStyle w:val="StyleUnderline"/>
        </w:rPr>
        <w:t>hypersonic projects are among the top priorities for his company</w:t>
      </w:r>
      <w:r w:rsidRPr="00BA6320">
        <w:t>, adding that there are “</w:t>
      </w:r>
      <w:r w:rsidRPr="00BA6320">
        <w:rPr>
          <w:rStyle w:val="StyleUnderline"/>
          <w:highlight w:val="cyan"/>
        </w:rPr>
        <w:t>several dozen</w:t>
      </w:r>
      <w:r w:rsidRPr="00BA6320">
        <w:rPr>
          <w:rStyle w:val="StyleUnderline"/>
        </w:rPr>
        <w:t xml:space="preserve">” hypersonic </w:t>
      </w:r>
      <w:r w:rsidRPr="00BA6320">
        <w:rPr>
          <w:rStyle w:val="StyleUnderline"/>
          <w:highlight w:val="cyan"/>
        </w:rPr>
        <w:t>efforts ongoing</w:t>
      </w:r>
      <w:r w:rsidRPr="00BA6320">
        <w:rPr>
          <w:rStyle w:val="StyleUnderline"/>
        </w:rPr>
        <w:t xml:space="preserve"> in partnership</w:t>
      </w:r>
      <w:r w:rsidRPr="00BA6320">
        <w:t xml:space="preserve"> with the country’s several research and development institutes. He said a center dedicated to hypersonic technology efforts could be established to oversee the projects, without providing further information.</w:t>
      </w:r>
    </w:p>
    <w:p w14:paraId="32574067" w14:textId="77777777" w:rsidR="00417850" w:rsidRDefault="00417850" w:rsidP="00417850">
      <w:r w:rsidRPr="00BA6320">
        <w:t>Tactical Missiles Corporation is Russia’s leading developer of hypersonic technology, so it might also be behind a recently tested prototype of an air-to-surface hypersonic missile meant for the Su-57 fifth-generation fighter jet. However, the company did not respond to questions from Defense News regarding its hypersonic projects.</w:t>
      </w:r>
    </w:p>
    <w:p w14:paraId="584E78C6" w14:textId="77777777" w:rsidR="00417850" w:rsidRPr="00F26AA2" w:rsidRDefault="00417850" w:rsidP="00417850">
      <w:pPr>
        <w:pStyle w:val="Heading4"/>
        <w:rPr>
          <w:rStyle w:val="Style13ptBold"/>
          <w:b/>
          <w:bCs w:val="0"/>
        </w:rPr>
      </w:pPr>
      <w:proofErr w:type="spellStart"/>
      <w:r w:rsidRPr="00F26AA2">
        <w:t>Hypersonics</w:t>
      </w:r>
      <w:proofErr w:type="spellEnd"/>
      <w:r w:rsidRPr="00F26AA2">
        <w:t xml:space="preserve"> cause nuclear war</w:t>
      </w:r>
    </w:p>
    <w:p w14:paraId="557C1719" w14:textId="77777777" w:rsidR="00417850" w:rsidRPr="00F26AA2" w:rsidRDefault="00417850" w:rsidP="00417850">
      <w:pPr>
        <w:rPr>
          <w:color w:val="000000"/>
        </w:rPr>
      </w:pPr>
      <w:proofErr w:type="spellStart"/>
      <w:r w:rsidRPr="00986EAC">
        <w:rPr>
          <w:rFonts w:eastAsiaTheme="majorEastAsia" w:cstheme="majorBidi"/>
          <w:b/>
          <w:bCs/>
          <w:sz w:val="26"/>
          <w:szCs w:val="26"/>
        </w:rPr>
        <w:t>Lamrani</w:t>
      </w:r>
      <w:proofErr w:type="spellEnd"/>
      <w:r w:rsidRPr="00986EAC">
        <w:rPr>
          <w:rFonts w:eastAsiaTheme="majorEastAsia" w:cstheme="majorBidi"/>
          <w:b/>
          <w:bCs/>
          <w:sz w:val="26"/>
          <w:szCs w:val="26"/>
        </w:rPr>
        <w:t> 18</w:t>
      </w:r>
      <w:r w:rsidRPr="00F26AA2">
        <w:t xml:space="preserve"> </w:t>
      </w:r>
      <w:r w:rsidRPr="00F26AA2">
        <w:rPr>
          <w:color w:val="000000"/>
        </w:rPr>
        <w:t xml:space="preserve">[Omar </w:t>
      </w:r>
      <w:proofErr w:type="spellStart"/>
      <w:r w:rsidRPr="00F26AA2">
        <w:rPr>
          <w:color w:val="000000"/>
        </w:rPr>
        <w:t>Lamrani</w:t>
      </w:r>
      <w:proofErr w:type="spellEnd"/>
      <w:r w:rsidRPr="00F26AA2">
        <w:rPr>
          <w:color w:val="000000"/>
        </w:rPr>
        <w:t xml:space="preserve">, Omar </w:t>
      </w:r>
      <w:proofErr w:type="spellStart"/>
      <w:r w:rsidRPr="00F26AA2">
        <w:rPr>
          <w:color w:val="000000"/>
        </w:rPr>
        <w:t>Lamrani</w:t>
      </w:r>
      <w:proofErr w:type="spellEnd"/>
      <w:r w:rsidRPr="00F26AA2">
        <w:rPr>
          <w:color w:val="000000"/>
        </w:rPr>
        <w:t xml:space="preserve"> is a reporter that focuses on air power, naval strategy, technology, logistics and military doctrine for a number of regions, including the Middle East and Asia. He studied international relations at Clark University and holds a master's degree from the Diplomatic Academy of Vienna, where his thesis centered on Chinese military doctrine and the balance of power in the Western Pacific. Mr. </w:t>
      </w:r>
      <w:proofErr w:type="spellStart"/>
      <w:r w:rsidRPr="00F26AA2">
        <w:rPr>
          <w:color w:val="000000"/>
        </w:rPr>
        <w:t>Lamrani</w:t>
      </w:r>
      <w:proofErr w:type="spellEnd"/>
      <w:r w:rsidRPr="00F26AA2">
        <w:rPr>
          <w:color w:val="000000"/>
        </w:rPr>
        <w:t xml:space="preserve"> previously worked as an intern with the U.N. Office on Drugs and Crime, where he was assigned to the Afghanistan desk. 2-20-2018, accessed on 12-17-2020, Stratfor, "An Arms Race Toward Global Instability", </w:t>
      </w:r>
      <w:hyperlink r:id="rId26" w:history="1">
        <w:r w:rsidRPr="00F26AA2">
          <w:rPr>
            <w:rStyle w:val="Hyperlink"/>
          </w:rPr>
          <w:t>https://worldview.stratfor.com/article/arms-race-toward-global-instability</w:t>
        </w:r>
      </w:hyperlink>
      <w:r w:rsidRPr="00F26AA2">
        <w:rPr>
          <w:color w:val="000000"/>
        </w:rPr>
        <w:t>] Adam</w:t>
      </w:r>
    </w:p>
    <w:p w14:paraId="4EC28D48" w14:textId="2668D150" w:rsidR="00417850" w:rsidRPr="00417850" w:rsidRDefault="00417850" w:rsidP="00417850">
      <w:pPr>
        <w:rPr>
          <w:u w:val="single"/>
        </w:rPr>
      </w:pPr>
      <w:r w:rsidRPr="00986EAC">
        <w:t xml:space="preserve">Further complicating matters are </w:t>
      </w:r>
      <w:r w:rsidRPr="00986EAC">
        <w:rPr>
          <w:rStyle w:val="Emphasis"/>
          <w:b w:val="0"/>
          <w:bCs/>
          <w:highlight w:val="cyan"/>
        </w:rPr>
        <w:t>hypersonic</w:t>
      </w:r>
      <w:r w:rsidRPr="00986EAC">
        <w:rPr>
          <w:rStyle w:val="Emphasis"/>
          <w:b w:val="0"/>
          <w:bCs/>
        </w:rPr>
        <w:t xml:space="preserve"> missile</w:t>
      </w:r>
      <w:r w:rsidRPr="00986EAC">
        <w:rPr>
          <w:rStyle w:val="Emphasis"/>
          <w:b w:val="0"/>
          <w:bCs/>
          <w:highlight w:val="cyan"/>
        </w:rPr>
        <w:t>s</w:t>
      </w:r>
      <w:r w:rsidRPr="00986EAC">
        <w:rPr>
          <w:rStyle w:val="StyleUnderline"/>
        </w:rPr>
        <w:t xml:space="preserve">. </w:t>
      </w:r>
      <w:r w:rsidRPr="00986EAC">
        <w:t xml:space="preserve">The missiles' high speed — at least five times the speed of sound — </w:t>
      </w:r>
      <w:r w:rsidRPr="00986EAC">
        <w:rPr>
          <w:rStyle w:val="StyleUnderline"/>
        </w:rPr>
        <w:t>facilitates</w:t>
      </w:r>
      <w:r w:rsidRPr="00986EAC">
        <w:t xml:space="preserve"> their </w:t>
      </w:r>
      <w:r w:rsidRPr="00986EAC">
        <w:rPr>
          <w:rStyle w:val="StyleUnderline"/>
        </w:rPr>
        <w:t>rapid use a</w:t>
      </w:r>
      <w:r w:rsidRPr="00986EAC">
        <w:t xml:space="preserve">nd boosts their rate of survival by </w:t>
      </w:r>
      <w:r w:rsidRPr="00986EAC">
        <w:rPr>
          <w:rStyle w:val="StyleUnderline"/>
        </w:rPr>
        <w:t xml:space="preserve">making them </w:t>
      </w:r>
      <w:r w:rsidRPr="00986EAC">
        <w:rPr>
          <w:rStyle w:val="StyleUnderline"/>
          <w:highlight w:val="cyan"/>
        </w:rPr>
        <w:t>difficult to intercept</w:t>
      </w:r>
      <w:r w:rsidRPr="00986EAC">
        <w:rPr>
          <w:rStyle w:val="StyleUnderline"/>
        </w:rPr>
        <w:t xml:space="preserve">. In addition, some hypersonic weapons come </w:t>
      </w:r>
      <w:r w:rsidRPr="00986EAC">
        <w:rPr>
          <w:rStyle w:val="StyleUnderline"/>
          <w:highlight w:val="cyan"/>
        </w:rPr>
        <w:t>equipped with a glide vehicle</w:t>
      </w:r>
      <w:r w:rsidRPr="00986EAC">
        <w:rPr>
          <w:rStyle w:val="StyleUnderline"/>
        </w:rPr>
        <w:t xml:space="preserve"> that </w:t>
      </w:r>
      <w:r w:rsidRPr="00986EAC">
        <w:rPr>
          <w:rStyle w:val="StyleUnderline"/>
          <w:highlight w:val="cyan"/>
        </w:rPr>
        <w:t>extends their range</w:t>
      </w:r>
      <w:r w:rsidRPr="00986EAC">
        <w:rPr>
          <w:rStyle w:val="StyleUnderline"/>
        </w:rPr>
        <w:t xml:space="preserve">, enabling forces to </w:t>
      </w:r>
      <w:r w:rsidRPr="00986EAC">
        <w:rPr>
          <w:rStyle w:val="StyleUnderline"/>
          <w:highlight w:val="cyan"/>
        </w:rPr>
        <w:t>launch the weapons</w:t>
      </w:r>
      <w:r w:rsidRPr="00986EAC">
        <w:rPr>
          <w:rStyle w:val="StyleUnderline"/>
        </w:rPr>
        <w:t xml:space="preserve"> from </w:t>
      </w:r>
      <w:r w:rsidRPr="00986EAC">
        <w:rPr>
          <w:rStyle w:val="StyleUnderline"/>
          <w:highlight w:val="cyan"/>
        </w:rPr>
        <w:t>beyond</w:t>
      </w:r>
      <w:r w:rsidRPr="00986EAC">
        <w:rPr>
          <w:rStyle w:val="StyleUnderline"/>
        </w:rPr>
        <w:t xml:space="preserve"> an enemy's </w:t>
      </w:r>
      <w:r w:rsidRPr="00986EAC">
        <w:rPr>
          <w:rStyle w:val="StyleUnderline"/>
          <w:highlight w:val="cyan"/>
        </w:rPr>
        <w:t>reach</w:t>
      </w:r>
      <w:r w:rsidRPr="00986EAC">
        <w:t xml:space="preserve">. These factors offer militaries great incentive to incorporate hypersonic missiles into their arsenals. </w:t>
      </w:r>
      <w:r w:rsidRPr="00986EAC">
        <w:rPr>
          <w:rStyle w:val="StyleUnderline"/>
        </w:rPr>
        <w:t xml:space="preserve">As more and more countries adopt hypersonic missiles, the weapons' </w:t>
      </w:r>
      <w:r w:rsidRPr="00986EAC">
        <w:rPr>
          <w:rStyle w:val="StyleUnderline"/>
          <w:highlight w:val="cyan"/>
        </w:rPr>
        <w:t>offensive abilities</w:t>
      </w:r>
      <w:r w:rsidRPr="00986EAC">
        <w:rPr>
          <w:rStyle w:val="StyleUnderline"/>
        </w:rPr>
        <w:t xml:space="preserve"> </w:t>
      </w:r>
      <w:r w:rsidRPr="00986EAC">
        <w:rPr>
          <w:rStyle w:val="Emphasis"/>
          <w:b w:val="0"/>
          <w:bCs/>
        </w:rPr>
        <w:t xml:space="preserve">may </w:t>
      </w:r>
      <w:r w:rsidRPr="00986EAC">
        <w:rPr>
          <w:rStyle w:val="Emphasis"/>
          <w:b w:val="0"/>
          <w:bCs/>
          <w:highlight w:val="cyan"/>
        </w:rPr>
        <w:t>prove destabilizing</w:t>
      </w:r>
      <w:r w:rsidRPr="00986EAC">
        <w:t xml:space="preserve">. </w:t>
      </w:r>
      <w:r w:rsidRPr="00986EAC">
        <w:rPr>
          <w:rStyle w:val="StyleUnderline"/>
        </w:rPr>
        <w:t xml:space="preserve">States may </w:t>
      </w:r>
      <w:r w:rsidRPr="00986EAC">
        <w:rPr>
          <w:rStyle w:val="Emphasis"/>
          <w:b w:val="0"/>
          <w:bCs/>
          <w:highlight w:val="cyan"/>
        </w:rPr>
        <w:t>opt to strike first</w:t>
      </w:r>
      <w:r w:rsidRPr="00986EAC">
        <w:rPr>
          <w:rStyle w:val="Emphasis"/>
          <w:b w:val="0"/>
          <w:bCs/>
        </w:rPr>
        <w:t xml:space="preserve"> — </w:t>
      </w:r>
      <w:r w:rsidRPr="00986EAC">
        <w:t>perhaps</w:t>
      </w:r>
      <w:r w:rsidRPr="00986EAC">
        <w:rPr>
          <w:rStyle w:val="Emphasis"/>
        </w:rPr>
        <w:t xml:space="preserve"> </w:t>
      </w:r>
      <w:r w:rsidRPr="00986EAC">
        <w:rPr>
          <w:rStyle w:val="Emphasis"/>
          <w:b w:val="0"/>
          <w:bCs/>
          <w:highlight w:val="cyan"/>
        </w:rPr>
        <w:t>with nuclear weapons</w:t>
      </w:r>
      <w:r w:rsidRPr="00986EAC">
        <w:t xml:space="preserve"> — </w:t>
      </w:r>
      <w:r w:rsidRPr="00986EAC">
        <w:rPr>
          <w:rStyle w:val="Emphasis"/>
          <w:highlight w:val="cyan"/>
        </w:rPr>
        <w:t>t</w:t>
      </w:r>
      <w:r w:rsidRPr="00986EAC">
        <w:rPr>
          <w:rStyle w:val="Emphasis"/>
          <w:b w:val="0"/>
          <w:bCs/>
          <w:highlight w:val="cyan"/>
        </w:rPr>
        <w:t>o take out</w:t>
      </w:r>
      <w:r w:rsidRPr="00986EAC">
        <w:rPr>
          <w:rStyle w:val="Emphasis"/>
          <w:b w:val="0"/>
          <w:bCs/>
        </w:rPr>
        <w:t xml:space="preserve"> an adversary's hypersonic mis</w:t>
      </w:r>
      <w:r w:rsidRPr="00986EAC">
        <w:rPr>
          <w:rStyle w:val="Emphasis"/>
          <w:b w:val="0"/>
          <w:bCs/>
          <w:highlight w:val="cyan"/>
        </w:rPr>
        <w:t>sile caches before the enemy has a chance to use them</w:t>
      </w:r>
      <w:r w:rsidRPr="00986EAC">
        <w:rPr>
          <w:rStyle w:val="Emphasis"/>
          <w:b w:val="0"/>
          <w:bCs/>
        </w:rPr>
        <w:t xml:space="preserve">. </w:t>
      </w:r>
      <w:r w:rsidRPr="00986EAC">
        <w:t xml:space="preserve">Losing Control </w:t>
      </w:r>
      <w:r w:rsidRPr="00986EAC">
        <w:rPr>
          <w:rStyle w:val="StyleUnderline"/>
        </w:rPr>
        <w:t>While weapons technology is developing</w:t>
      </w:r>
      <w:r w:rsidRPr="00986EAC">
        <w:t xml:space="preserve"> at a rapid clip, </w:t>
      </w:r>
      <w:r w:rsidRPr="00986EAC">
        <w:rPr>
          <w:rStyle w:val="StyleUnderline"/>
        </w:rPr>
        <w:t xml:space="preserve">arms control treaties </w:t>
      </w:r>
      <w:r w:rsidRPr="00986EAC">
        <w:rPr>
          <w:rStyle w:val="Emphasis"/>
          <w:b w:val="0"/>
          <w:bCs/>
        </w:rPr>
        <w:t>are deteriorating</w:t>
      </w:r>
      <w:r w:rsidRPr="00986EAC">
        <w:t xml:space="preserve"> just as quickly. </w:t>
      </w:r>
      <w:r w:rsidRPr="00986EAC">
        <w:rPr>
          <w:rStyle w:val="StyleUnderline"/>
        </w:rPr>
        <w:t>Key agreements</w:t>
      </w:r>
      <w:r w:rsidRPr="00986EAC">
        <w:t xml:space="preserve"> between the United States and Russia </w:t>
      </w:r>
      <w:r w:rsidRPr="00986EAC">
        <w:rPr>
          <w:rStyle w:val="StyleUnderline"/>
        </w:rPr>
        <w:t>were foundering</w:t>
      </w:r>
      <w:r w:rsidRPr="00986EAC">
        <w:t xml:space="preserve"> well before Washington shifted its focus back to great power competition. The United States withdrew from the Anti-Ballistic Missile Treaty in 2002, and the critical Intermediate-Range Nuclear Forces (INF) Treaty is showing signs of considerable strain, which is bound to increase as Washington bolsters its defenses. Alarmed by the United States' growing investment in missile defense and super-</w:t>
      </w:r>
      <w:proofErr w:type="spellStart"/>
      <w:r w:rsidRPr="00986EAC">
        <w:t>fuze</w:t>
      </w:r>
      <w:proofErr w:type="spellEnd"/>
      <w:r w:rsidRPr="00986EAC">
        <w:t xml:space="preserve"> technology, </w:t>
      </w:r>
      <w:r w:rsidRPr="00986EAC">
        <w:rPr>
          <w:rStyle w:val="StyleUnderline"/>
          <w:highlight w:val="cyan"/>
        </w:rPr>
        <w:t>Russia</w:t>
      </w:r>
      <w:r w:rsidRPr="00986EAC">
        <w:rPr>
          <w:rStyle w:val="StyleUnderline"/>
        </w:rPr>
        <w:t xml:space="preserve"> and China </w:t>
      </w:r>
      <w:r w:rsidRPr="00986EAC">
        <w:rPr>
          <w:rStyle w:val="StyleUnderline"/>
          <w:highlight w:val="cyan"/>
        </w:rPr>
        <w:t>will</w:t>
      </w:r>
      <w:r w:rsidRPr="00986EAC">
        <w:rPr>
          <w:rStyle w:val="StyleUnderline"/>
        </w:rPr>
        <w:t xml:space="preserve"> try to </w:t>
      </w:r>
      <w:r w:rsidRPr="00986EAC">
        <w:rPr>
          <w:rStyle w:val="StyleUnderline"/>
          <w:highlight w:val="cyan"/>
        </w:rPr>
        <w:t>enhance</w:t>
      </w:r>
      <w:r w:rsidRPr="00986EAC">
        <w:rPr>
          <w:rStyle w:val="StyleUnderline"/>
        </w:rPr>
        <w:t xml:space="preserve"> their offensive </w:t>
      </w:r>
      <w:r w:rsidRPr="00986EAC">
        <w:rPr>
          <w:rStyle w:val="StyleUnderline"/>
          <w:highlight w:val="cyan"/>
        </w:rPr>
        <w:t>capabilities</w:t>
      </w:r>
      <w:r w:rsidRPr="00986EAC">
        <w:t xml:space="preserve"> in kind. The resulting arms race would probably drive the last nail into the INF's coffin and perhaps even jeopardize the New Strategic Arms Reduction Treaty. </w:t>
      </w:r>
      <w:r w:rsidRPr="00986EAC">
        <w:rPr>
          <w:rStyle w:val="StyleUnderline"/>
        </w:rPr>
        <w:t>Beijing</w:t>
      </w:r>
      <w:r w:rsidRPr="00986EAC">
        <w:t xml:space="preserve">, meanwhile, </w:t>
      </w:r>
      <w:r w:rsidRPr="00986EAC">
        <w:rPr>
          <w:rStyle w:val="StyleUnderline"/>
        </w:rPr>
        <w:t xml:space="preserve">will strive to keep </w:t>
      </w:r>
      <w:r w:rsidRPr="00986EAC">
        <w:rPr>
          <w:rStyle w:val="Emphasis"/>
          <w:b w:val="0"/>
          <w:bCs/>
        </w:rPr>
        <w:t>its competitive edge in hypersonic weapons development</w:t>
      </w:r>
      <w:r w:rsidRPr="00986EAC">
        <w:t xml:space="preserve"> in </w:t>
      </w:r>
      <w:r w:rsidRPr="00986EAC">
        <w:rPr>
          <w:rStyle w:val="StyleUnderline"/>
        </w:rPr>
        <w:t>an effort to get ahead of Washington's advancing missile defense capabilities.</w:t>
      </w:r>
      <w:r w:rsidRPr="00986EAC">
        <w:t xml:space="preserve"> Though the </w:t>
      </w:r>
      <w:r w:rsidRPr="00986EAC">
        <w:rPr>
          <w:rStyle w:val="Emphasis"/>
          <w:b w:val="0"/>
          <w:bCs/>
        </w:rPr>
        <w:t>countries will try to craft new arms control agreements to accommodate their changing world</w:t>
      </w:r>
      <w:r w:rsidRPr="00986EAC">
        <w:t>, the challenges of striking a deal among three great powers with disparate strengths will get in the way.</w:t>
      </w:r>
      <w:r w:rsidRPr="00986EAC">
        <w:rPr>
          <w:rStyle w:val="StyleUnderline"/>
        </w:rPr>
        <w:t xml:space="preserve"> Coupled with the fall of critical arms control regimes and the rise of disruptive weapons technology, the next great power competition </w:t>
      </w:r>
      <w:r w:rsidRPr="00986EAC">
        <w:rPr>
          <w:rStyle w:val="Emphasis"/>
          <w:b w:val="0"/>
          <w:bCs/>
        </w:rPr>
        <w:t xml:space="preserve">could </w:t>
      </w:r>
      <w:r w:rsidRPr="00986EAC">
        <w:rPr>
          <w:rStyle w:val="Emphasis"/>
          <w:b w:val="0"/>
          <w:bCs/>
          <w:highlight w:val="cyan"/>
        </w:rPr>
        <w:t>erode global stability</w:t>
      </w:r>
      <w:r w:rsidRPr="00986EAC">
        <w:rPr>
          <w:highlight w:val="cyan"/>
        </w:rPr>
        <w:t>.</w:t>
      </w:r>
      <w:r w:rsidRPr="00986EAC">
        <w:t xml:space="preserve"> </w:t>
      </w:r>
      <w:r w:rsidRPr="00986EAC">
        <w:rPr>
          <w:rStyle w:val="StyleUnderline"/>
        </w:rPr>
        <w:t xml:space="preserve">Tightening arms races and moribund arms control agreements </w:t>
      </w:r>
      <w:r w:rsidRPr="00986EAC">
        <w:rPr>
          <w:rStyle w:val="StyleUnderline"/>
          <w:highlight w:val="cyan"/>
        </w:rPr>
        <w:t xml:space="preserve">will undermine the trust between </w:t>
      </w:r>
      <w:r w:rsidRPr="00986EAC">
        <w:rPr>
          <w:rStyle w:val="StyleUnderline"/>
        </w:rPr>
        <w:t xml:space="preserve">the </w:t>
      </w:r>
      <w:r w:rsidRPr="00986EAC">
        <w:rPr>
          <w:rStyle w:val="StyleUnderline"/>
          <w:highlight w:val="cyan"/>
        </w:rPr>
        <w:t xml:space="preserve">great </w:t>
      </w:r>
      <w:r w:rsidRPr="00986EAC">
        <w:rPr>
          <w:rStyle w:val="StyleUnderline"/>
        </w:rPr>
        <w:t xml:space="preserve">global </w:t>
      </w:r>
      <w:r w:rsidRPr="00986EAC">
        <w:rPr>
          <w:rStyle w:val="StyleUnderline"/>
          <w:highlight w:val="cyan"/>
        </w:rPr>
        <w:t>powers and discourage cooperation</w:t>
      </w:r>
      <w:r w:rsidRPr="00986EAC">
        <w:rPr>
          <w:rStyle w:val="StyleUnderline"/>
        </w:rPr>
        <w:t xml:space="preserve">. Instead, more discord and </w:t>
      </w:r>
      <w:r w:rsidRPr="00986EAC">
        <w:rPr>
          <w:rStyle w:val="StyleUnderline"/>
          <w:highlight w:val="cyan"/>
        </w:rPr>
        <w:t>conflict will erupt between the United States</w:t>
      </w:r>
      <w:r w:rsidRPr="00986EAC">
        <w:rPr>
          <w:rStyle w:val="StyleUnderline"/>
        </w:rPr>
        <w:t xml:space="preserve"> on one side and Russia and China on the other.</w:t>
      </w:r>
    </w:p>
    <w:p w14:paraId="3ABFE017" w14:textId="32CD609C" w:rsidR="00E42E4C" w:rsidRDefault="00417850" w:rsidP="00417850">
      <w:pPr>
        <w:pStyle w:val="Heading3"/>
      </w:pPr>
      <w:r>
        <w:t>FWK</w:t>
      </w:r>
    </w:p>
    <w:p w14:paraId="701808DD" w14:textId="77777777" w:rsidR="00417850" w:rsidRPr="00CD630F" w:rsidRDefault="00417850" w:rsidP="00417850">
      <w:pPr>
        <w:pStyle w:val="Heading4"/>
        <w:rPr>
          <w:rFonts w:cs="Calibri"/>
        </w:rPr>
      </w:pPr>
      <w:r w:rsidRPr="00CD630F">
        <w:rPr>
          <w:rFonts w:cs="Calibri"/>
        </w:rPr>
        <w:t>Extinction first –</w:t>
      </w:r>
    </w:p>
    <w:p w14:paraId="6518FCBF" w14:textId="77777777" w:rsidR="00417850" w:rsidRPr="00CD630F" w:rsidRDefault="00417850" w:rsidP="00417850">
      <w:pPr>
        <w:pStyle w:val="Heading4"/>
        <w:ind w:firstLine="720"/>
        <w:rPr>
          <w:rFonts w:cs="Calibri"/>
        </w:rPr>
      </w:pPr>
      <w:r w:rsidRPr="00CD630F">
        <w:rPr>
          <w:rFonts w:cs="Calibri"/>
        </w:rPr>
        <w:t>1 – Forecloses future improvement – we can never improve society because our impact is irreversible</w:t>
      </w:r>
    </w:p>
    <w:p w14:paraId="0AA50BF9" w14:textId="77777777" w:rsidR="00417850" w:rsidRPr="00CD630F" w:rsidRDefault="00417850" w:rsidP="00417850">
      <w:pPr>
        <w:pStyle w:val="Heading4"/>
        <w:ind w:firstLine="720"/>
        <w:rPr>
          <w:rFonts w:cs="Calibri"/>
        </w:rPr>
      </w:pPr>
      <w:r w:rsidRPr="00CD630F">
        <w:rPr>
          <w:rFonts w:cs="Calibri"/>
        </w:rPr>
        <w:t>2 – Turns suffering – mass death causes suffering because people can’t get access to resources and basic necessities</w:t>
      </w:r>
    </w:p>
    <w:p w14:paraId="78C9081A" w14:textId="77777777" w:rsidR="00417850" w:rsidRPr="0006353C" w:rsidRDefault="00417850" w:rsidP="00417850">
      <w:pPr>
        <w:pStyle w:val="Heading4"/>
        <w:ind w:left="720"/>
        <w:rPr>
          <w:rFonts w:cs="Calibri"/>
        </w:rPr>
      </w:pPr>
      <w:r w:rsidRPr="00CD630F">
        <w:rPr>
          <w:rFonts w:cs="Calibri"/>
        </w:rPr>
        <w:t>3 – Moral obligation – allowing people to die is unethical and should be prevented because it creates ethics towards other people</w:t>
      </w:r>
    </w:p>
    <w:p w14:paraId="5348B392" w14:textId="77777777" w:rsidR="00417850" w:rsidRPr="00CD630F" w:rsidRDefault="00417850" w:rsidP="00417850">
      <w:pPr>
        <w:pStyle w:val="Heading4"/>
        <w:ind w:firstLine="720"/>
        <w:rPr>
          <w:rFonts w:cs="Calibri"/>
        </w:rPr>
      </w:pPr>
      <w:r w:rsidRPr="00CD630F">
        <w:rPr>
          <w:rFonts w:cs="Calibri"/>
        </w:rPr>
        <w:t>4 – Objectivity – body count is the most objective way to calculate impacts because comparing suffering is unethical</w:t>
      </w:r>
    </w:p>
    <w:p w14:paraId="271DD80F" w14:textId="77777777" w:rsidR="00417850" w:rsidRPr="0092000C" w:rsidRDefault="00417850" w:rsidP="00417850">
      <w:pPr>
        <w:pStyle w:val="Heading4"/>
        <w:ind w:left="720"/>
      </w:pPr>
      <w:r w:rsidRPr="00CD630F">
        <w:t>5 – Moral uncertainty – if we’re unsure about which interpretation of the world is true – we ought to preserve the world to keep debating about it</w:t>
      </w:r>
    </w:p>
    <w:p w14:paraId="61790D5C" w14:textId="6C2847EF" w:rsidR="00237CFF" w:rsidRDefault="00237CFF" w:rsidP="00417850">
      <w:r>
        <w:t>Cyclicality doesn’t matter –</w:t>
      </w:r>
      <w:proofErr w:type="spellStart"/>
      <w:r>
        <w:t>extinciton</w:t>
      </w:r>
      <w:proofErr w:type="spellEnd"/>
      <w:r>
        <w:t xml:space="preserve"> now</w:t>
      </w:r>
    </w:p>
    <w:p w14:paraId="0C000AA1" w14:textId="69FB1C49" w:rsidR="00417850" w:rsidRDefault="00417850" w:rsidP="00417850">
      <w:r>
        <w:t xml:space="preserve">AT: Abu </w:t>
      </w:r>
      <w:proofErr w:type="spellStart"/>
      <w:r>
        <w:t>jamal</w:t>
      </w:r>
      <w:proofErr w:type="spellEnd"/>
    </w:p>
    <w:p w14:paraId="6BD989B0" w14:textId="3F5F1E35" w:rsidR="00417850" w:rsidRDefault="00417850" w:rsidP="00417850">
      <w:r>
        <w:t xml:space="preserve">1] Doesn’t account for future = extinction </w:t>
      </w:r>
      <w:proofErr w:type="spellStart"/>
      <w:r>
        <w:t>invinite</w:t>
      </w:r>
      <w:proofErr w:type="spellEnd"/>
    </w:p>
    <w:p w14:paraId="3F16BB82" w14:textId="6A2F662A" w:rsidR="00417850" w:rsidRDefault="00417850" w:rsidP="00417850">
      <w:r>
        <w:t xml:space="preserve">2] Our args are </w:t>
      </w:r>
      <w:proofErr w:type="spellStart"/>
      <w:r>
        <w:t>nuc</w:t>
      </w:r>
      <w:proofErr w:type="spellEnd"/>
      <w:r>
        <w:t xml:space="preserve"> war is the entire planet</w:t>
      </w:r>
    </w:p>
    <w:p w14:paraId="376F562A" w14:textId="6BA9FEF8" w:rsidR="00417850" w:rsidRDefault="00417850" w:rsidP="00417850">
      <w:r>
        <w:t>3] Timeframe o/w’s</w:t>
      </w:r>
    </w:p>
    <w:p w14:paraId="73A750F9" w14:textId="3373DD97" w:rsidR="00417850" w:rsidRDefault="00417850" w:rsidP="00417850">
      <w:r>
        <w:t xml:space="preserve">AT: </w:t>
      </w:r>
      <w:proofErr w:type="spellStart"/>
      <w:r w:rsidR="00237CFF">
        <w:t>Dobkowski</w:t>
      </w:r>
      <w:proofErr w:type="spellEnd"/>
    </w:p>
    <w:p w14:paraId="7F08C590" w14:textId="079A4A2F" w:rsidR="00237CFF" w:rsidRDefault="00237CFF" w:rsidP="00417850">
      <w:r>
        <w:t>1] Reject root cause – inf regressive</w:t>
      </w:r>
    </w:p>
    <w:p w14:paraId="451C94F0" w14:textId="2CB6D4B0" w:rsidR="00237CFF" w:rsidRDefault="00237CFF" w:rsidP="00417850">
      <w:r>
        <w:t xml:space="preserve">2] No </w:t>
      </w:r>
      <w:proofErr w:type="spellStart"/>
      <w:r>
        <w:t>ev</w:t>
      </w:r>
      <w:proofErr w:type="spellEnd"/>
      <w:r>
        <w:t xml:space="preserve"> for why </w:t>
      </w:r>
      <w:proofErr w:type="spellStart"/>
      <w:r>
        <w:t>spilll</w:t>
      </w:r>
      <w:proofErr w:type="spellEnd"/>
      <w:r>
        <w:t xml:space="preserve"> up </w:t>
      </w:r>
      <w:proofErr w:type="gramStart"/>
      <w:r>
        <w:t>happens ,m</w:t>
      </w:r>
      <w:proofErr w:type="gramEnd"/>
      <w:r>
        <w:t xml:space="preserve"> winning a specific DA o./w’s</w:t>
      </w:r>
    </w:p>
    <w:p w14:paraId="7D0A3AED" w14:textId="3F22D04D" w:rsidR="00237CFF" w:rsidRDefault="00237CFF" w:rsidP="00417850">
      <w:r>
        <w:t>AT: all the reps/K args</w:t>
      </w:r>
    </w:p>
    <w:p w14:paraId="359DEF18" w14:textId="494CF872" w:rsidR="00237CFF" w:rsidRDefault="00237CFF" w:rsidP="00417850">
      <w:r>
        <w:t xml:space="preserve">1]you read an </w:t>
      </w:r>
      <w:proofErr w:type="spellStart"/>
      <w:r>
        <w:t>ext</w:t>
      </w:r>
      <w:proofErr w:type="spellEnd"/>
      <w:r>
        <w:t xml:space="preserve"> </w:t>
      </w:r>
      <w:proofErr w:type="gramStart"/>
      <w:r>
        <w:t>card</w:t>
      </w:r>
      <w:proofErr w:type="gramEnd"/>
      <w:r>
        <w:t xml:space="preserve"> so you link</w:t>
      </w:r>
    </w:p>
    <w:p w14:paraId="7F6DFE23" w14:textId="39BB8571" w:rsidR="00237CFF" w:rsidRDefault="00237CFF" w:rsidP="00417850">
      <w:r>
        <w:t xml:space="preserve">2] </w:t>
      </w:r>
      <w:proofErr w:type="spellStart"/>
      <w:r>
        <w:t>tehse</w:t>
      </w:r>
      <w:proofErr w:type="spellEnd"/>
      <w:r>
        <w:t xml:space="preserve"> were 2 second blips – no explanation obvi we o/w’</w:t>
      </w:r>
    </w:p>
    <w:p w14:paraId="0C8AF134" w14:textId="77777777" w:rsidR="00237CFF" w:rsidRPr="00417850" w:rsidRDefault="00237CFF" w:rsidP="00417850"/>
    <w:p w14:paraId="06C97AFA" w14:textId="495414E2" w:rsidR="00417850" w:rsidRDefault="00417850" w:rsidP="00417850">
      <w:pPr>
        <w:pStyle w:val="Heading3"/>
      </w:pPr>
      <w:r>
        <w:t>ADV1</w:t>
      </w:r>
    </w:p>
    <w:p w14:paraId="39B1F666" w14:textId="2177F76E" w:rsidR="00237CFF" w:rsidRDefault="00237CFF" w:rsidP="00237CFF">
      <w:r>
        <w:t xml:space="preserve">1] </w:t>
      </w:r>
      <w:proofErr w:type="spellStart"/>
      <w:r>
        <w:t>GLboal</w:t>
      </w:r>
      <w:proofErr w:type="spellEnd"/>
      <w:r>
        <w:t xml:space="preserve"> commons not in the plan </w:t>
      </w:r>
      <w:proofErr w:type="spellStart"/>
      <w:r>
        <w:t>texst</w:t>
      </w:r>
      <w:proofErr w:type="spellEnd"/>
      <w:r>
        <w:t xml:space="preserve"> –m they don’t get to shift</w:t>
      </w:r>
    </w:p>
    <w:p w14:paraId="125C056A" w14:textId="332DC1B0" w:rsidR="00237CFF" w:rsidRDefault="00237CFF" w:rsidP="00237CFF">
      <w:r>
        <w:t xml:space="preserve">2] Can’t leverage this </w:t>
      </w:r>
    </w:p>
    <w:p w14:paraId="7D6C4983" w14:textId="4E591544" w:rsidR="00237CFF" w:rsidRDefault="00237CFF" w:rsidP="00237CFF">
      <w:r>
        <w:t>AT: Resource wars</w:t>
      </w:r>
    </w:p>
    <w:p w14:paraId="4A91A686" w14:textId="66908FB6" w:rsidR="00237CFF" w:rsidRDefault="00237CFF" w:rsidP="00237CFF">
      <w:r>
        <w:t xml:space="preserve">1] </w:t>
      </w:r>
      <w:proofErr w:type="spellStart"/>
      <w:r>
        <w:t>Klare</w:t>
      </w:r>
      <w:proofErr w:type="spellEnd"/>
      <w:r>
        <w:t xml:space="preserve"> is US specific resource conflicts in space wouldn’t spill over</w:t>
      </w:r>
    </w:p>
    <w:p w14:paraId="52E62D68" w14:textId="3BF372B4" w:rsidR="00237CFF" w:rsidRDefault="00237CFF" w:rsidP="00237CFF">
      <w:r>
        <w:t>2] No impact – say 4m</w:t>
      </w:r>
    </w:p>
    <w:p w14:paraId="05843BA9" w14:textId="470D4419" w:rsidR="00237CFF" w:rsidRDefault="00237CFF" w:rsidP="00237CFF">
      <w:r>
        <w:t xml:space="preserve">AT: </w:t>
      </w:r>
      <w:proofErr w:type="spellStart"/>
      <w:r>
        <w:t>Millitariztion</w:t>
      </w:r>
      <w:proofErr w:type="spellEnd"/>
    </w:p>
    <w:p w14:paraId="1506D623" w14:textId="77777777" w:rsidR="00237CFF" w:rsidRDefault="00237CFF" w:rsidP="00237CFF">
      <w:r>
        <w:t>1] Graham is about space col generally – status quo attempts by governments solve</w:t>
      </w:r>
    </w:p>
    <w:p w14:paraId="2E61B277" w14:textId="77777777" w:rsidR="00237CFF" w:rsidRPr="001623DC" w:rsidRDefault="00237CFF" w:rsidP="00237CFF">
      <w:pPr>
        <w:pStyle w:val="Heading4"/>
      </w:pPr>
      <w:r w:rsidRPr="001623DC">
        <w:t>Debris doesn’t matter there</w:t>
      </w:r>
    </w:p>
    <w:p w14:paraId="750840F1" w14:textId="77777777" w:rsidR="00237CFF" w:rsidRPr="001623DC" w:rsidRDefault="00237CFF" w:rsidP="00237CFF">
      <w:pPr>
        <w:rPr>
          <w:rStyle w:val="Emphasis"/>
          <w:b w:val="0"/>
          <w:bCs/>
        </w:rPr>
      </w:pPr>
      <w:r w:rsidRPr="00F57966">
        <w:rPr>
          <w:rStyle w:val="Style13ptBold"/>
        </w:rPr>
        <w:t xml:space="preserve">Von </w:t>
      </w:r>
      <w:proofErr w:type="spellStart"/>
      <w:r w:rsidRPr="00F57966">
        <w:rPr>
          <w:rStyle w:val="Style13ptBold"/>
        </w:rPr>
        <w:t>Fange</w:t>
      </w:r>
      <w:proofErr w:type="spellEnd"/>
      <w:r w:rsidRPr="00F57966">
        <w:rPr>
          <w:rStyle w:val="Style13ptBold"/>
        </w:rPr>
        <w:t xml:space="preserve"> 17</w:t>
      </w:r>
      <w:r w:rsidRPr="00F57966">
        <w:t xml:space="preserve"> [Daniel Von </w:t>
      </w:r>
      <w:proofErr w:type="spellStart"/>
      <w:r w:rsidRPr="00F57966">
        <w:t>Fange</w:t>
      </w:r>
      <w:proofErr w:type="spellEnd"/>
      <w:r w:rsidRPr="00F57966">
        <w:t xml:space="preserve"> is a full stack developer that builds web platforms</w:t>
      </w:r>
      <w:r>
        <w:t xml:space="preserve"> and engineer</w:t>
      </w:r>
      <w:r w:rsidRPr="00F57966">
        <w:t>, with a particular interest in space applications. Kessler Syndrome is Over Hyped. May 21, 2017. braino.org/essays/</w:t>
      </w:r>
      <w:proofErr w:type="spellStart"/>
      <w:r w:rsidRPr="00F57966">
        <w:t>kessler_syndrome_is_over_hyped</w:t>
      </w:r>
      <w:proofErr w:type="spellEnd"/>
      <w:r w:rsidRPr="00F57966">
        <w:t>/]</w:t>
      </w:r>
    </w:p>
    <w:p w14:paraId="41EFFA4A" w14:textId="72F1A2EE" w:rsidR="00237CFF" w:rsidRPr="00CD6E4C" w:rsidRDefault="00237CFF" w:rsidP="00CD6E4C">
      <w:pPr>
        <w:rPr>
          <w:sz w:val="16"/>
        </w:rPr>
      </w:pPr>
      <w:r w:rsidRPr="00A53BF8">
        <w:rPr>
          <w:rStyle w:val="Emphasis"/>
          <w:highlight w:val="green"/>
        </w:rPr>
        <w:t>GEO</w:t>
      </w:r>
      <w:r w:rsidRPr="00F57966">
        <w:rPr>
          <w:sz w:val="16"/>
        </w:rPr>
        <w:t xml:space="preserve"> - If you put a satellite far enough out from earth, the speed that the satellite travels around the earth will match the speed of the surface of the earth rotating under it. </w:t>
      </w:r>
      <w:r w:rsidRPr="00A53BF8">
        <w:rPr>
          <w:highlight w:val="green"/>
          <w:u w:val="single"/>
        </w:rPr>
        <w:t>From the ground, the satellite will appear to hang motionless</w:t>
      </w:r>
      <w:r w:rsidRPr="00F57966">
        <w:rPr>
          <w:sz w:val="16"/>
        </w:rPr>
        <w:t xml:space="preserve">.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53BF8">
        <w:rPr>
          <w:rStyle w:val="Emphasis"/>
          <w:highlight w:val="green"/>
        </w:rPr>
        <w:t>all</w:t>
      </w:r>
      <w:r w:rsidRPr="00F57966">
        <w:rPr>
          <w:u w:val="single"/>
        </w:rPr>
        <w:t xml:space="preserve"> the </w:t>
      </w:r>
      <w:r w:rsidRPr="00A53BF8">
        <w:rPr>
          <w:rStyle w:val="Emphasis"/>
          <w:highlight w:val="green"/>
        </w:rPr>
        <w:t>satellites</w:t>
      </w:r>
      <w:r w:rsidRPr="00F57966">
        <w:rPr>
          <w:u w:val="single"/>
        </w:rPr>
        <w:t xml:space="preserve"> here </w:t>
      </w:r>
      <w:r w:rsidRPr="00A53BF8">
        <w:rPr>
          <w:highlight w:val="green"/>
          <w:u w:val="single"/>
        </w:rPr>
        <w:t xml:space="preserve">are </w:t>
      </w:r>
      <w:r w:rsidRPr="00A53BF8">
        <w:rPr>
          <w:rStyle w:val="Emphasis"/>
          <w:highlight w:val="green"/>
        </w:rPr>
        <w:t>moving</w:t>
      </w:r>
      <w:r w:rsidRPr="00A53BF8">
        <w:rPr>
          <w:highlight w:val="green"/>
          <w:u w:val="single"/>
        </w:rPr>
        <w:t xml:space="preserve"> the </w:t>
      </w:r>
      <w:r w:rsidRPr="00A53BF8">
        <w:rPr>
          <w:rStyle w:val="Emphasis"/>
          <w:highlight w:val="green"/>
        </w:rPr>
        <w:t>same direction</w:t>
      </w:r>
      <w:r w:rsidRPr="00A53BF8">
        <w:rPr>
          <w:highlight w:val="green"/>
          <w:u w:val="single"/>
        </w:rPr>
        <w:t xml:space="preserve"> at the </w:t>
      </w:r>
      <w:r w:rsidRPr="00A53BF8">
        <w:rPr>
          <w:rStyle w:val="Emphasis"/>
          <w:highlight w:val="green"/>
        </w:rPr>
        <w:t>same speed</w:t>
      </w:r>
      <w:r w:rsidRPr="00F57966">
        <w:rPr>
          <w:u w:val="single"/>
        </w:rPr>
        <w:t xml:space="preserve"> - </w:t>
      </w:r>
      <w:r w:rsidRPr="00A53BF8">
        <w:rPr>
          <w:rStyle w:val="Emphasis"/>
          <w:highlight w:val="green"/>
        </w:rPr>
        <w:t>debris</w:t>
      </w:r>
      <w:r w:rsidRPr="00A53BF8">
        <w:rPr>
          <w:highlight w:val="green"/>
          <w:u w:val="single"/>
        </w:rPr>
        <w:t xml:space="preserve"> </w:t>
      </w:r>
      <w:r w:rsidRPr="00A53BF8">
        <w:rPr>
          <w:rStyle w:val="Emphasis"/>
          <w:highlight w:val="green"/>
        </w:rPr>
        <w:t>doesn’t get free velocity</w:t>
      </w:r>
      <w:r w:rsidRPr="00F57966">
        <w:rPr>
          <w:u w:val="single"/>
        </w:rPr>
        <w:t xml:space="preserve"> from the speed of the satellites</w:t>
      </w:r>
      <w:r w:rsidRPr="00F57966">
        <w:rPr>
          <w:sz w:val="16"/>
        </w:rPr>
        <w:t xml:space="preserve">. Also, </w:t>
      </w:r>
      <w:r w:rsidRPr="00A53BF8">
        <w:rPr>
          <w:highlight w:val="green"/>
          <w:u w:val="single"/>
        </w:rPr>
        <w:t>it’s</w:t>
      </w:r>
      <w:r w:rsidRPr="00F57966">
        <w:rPr>
          <w:u w:val="single"/>
        </w:rPr>
        <w:t xml:space="preserve"> quite </w:t>
      </w:r>
      <w:r w:rsidRPr="00A53BF8">
        <w:rPr>
          <w:rStyle w:val="Emphasis"/>
          <w:highlight w:val="green"/>
        </w:rPr>
        <w:t>expensive</w:t>
      </w:r>
      <w:r w:rsidRPr="00A53BF8">
        <w:rPr>
          <w:highlight w:val="green"/>
          <w:u w:val="single"/>
        </w:rPr>
        <w:t xml:space="preserve"> to </w:t>
      </w:r>
      <w:r w:rsidRPr="00A53BF8">
        <w:rPr>
          <w:rStyle w:val="Emphasis"/>
          <w:highlight w:val="green"/>
        </w:rPr>
        <w:t>get a satellite</w:t>
      </w:r>
      <w:r w:rsidRPr="00A53BF8">
        <w:rPr>
          <w:highlight w:val="green"/>
          <w:u w:val="single"/>
        </w:rPr>
        <w:t xml:space="preserve"> here</w:t>
      </w:r>
      <w:r w:rsidRPr="00F57966">
        <w:rPr>
          <w:sz w:val="16"/>
        </w:rPr>
        <w:t xml:space="preserve">, and so </w:t>
      </w:r>
      <w:r w:rsidRPr="00A53BF8">
        <w:rPr>
          <w:rStyle w:val="Emphasis"/>
          <w:highlight w:val="green"/>
        </w:rPr>
        <w:t>there aren’t many</w:t>
      </w:r>
      <w:r w:rsidRPr="00F57966">
        <w:rPr>
          <w:sz w:val="16"/>
        </w:rPr>
        <w:t xml:space="preserve">, </w:t>
      </w:r>
      <w:r w:rsidRPr="00F57966">
        <w:rPr>
          <w:u w:val="single"/>
        </w:rPr>
        <w:t xml:space="preserve">only about </w:t>
      </w:r>
      <w:r w:rsidRPr="00A53BF8">
        <w:rPr>
          <w:rStyle w:val="Emphasis"/>
          <w:highlight w:val="green"/>
        </w:rPr>
        <w:t>one</w:t>
      </w:r>
      <w:r w:rsidRPr="00F57966">
        <w:rPr>
          <w:rStyle w:val="Emphasis"/>
        </w:rPr>
        <w:t xml:space="preserve"> satellite </w:t>
      </w:r>
      <w:r w:rsidRPr="00A53BF8">
        <w:rPr>
          <w:rStyle w:val="Emphasis"/>
          <w:highlight w:val="gree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14:paraId="72FA7104" w14:textId="42C2B03D" w:rsidR="00237CFF" w:rsidRPr="007C10E1" w:rsidRDefault="00237CFF" w:rsidP="00237CFF">
      <w:pPr>
        <w:pStyle w:val="Heading4"/>
      </w:pPr>
      <w:r>
        <w:t xml:space="preserve">Collision risk is </w:t>
      </w:r>
      <w:r>
        <w:rPr>
          <w:u w:val="single"/>
        </w:rPr>
        <w:t>tiny</w:t>
      </w:r>
    </w:p>
    <w:p w14:paraId="0CCE9B32" w14:textId="77777777" w:rsidR="00237CFF" w:rsidRPr="00942AE8" w:rsidRDefault="00237CFF" w:rsidP="00237CFF">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1B0ECB8C" w14:textId="77777777" w:rsidR="00E40ABA" w:rsidRDefault="00237CFF" w:rsidP="00237CFF">
      <w:pPr>
        <w:rPr>
          <w:sz w:val="16"/>
        </w:rPr>
      </w:pPr>
      <w:r w:rsidRPr="007C10E1">
        <w:rPr>
          <w:sz w:val="16"/>
        </w:rPr>
        <w:t xml:space="preserve">More importantly, </w:t>
      </w:r>
      <w:r w:rsidRPr="00630060">
        <w:rPr>
          <w:rStyle w:val="TitleChar"/>
        </w:rPr>
        <w:t xml:space="preserve">while </w:t>
      </w:r>
      <w:r w:rsidRPr="00A53BF8">
        <w:rPr>
          <w:rStyle w:val="TitleChar"/>
          <w:highlight w:val="green"/>
        </w:rPr>
        <w:t xml:space="preserve">our </w:t>
      </w:r>
      <w:r w:rsidRPr="00A53BF8">
        <w:rPr>
          <w:rStyle w:val="Emphasis"/>
          <w:highlight w:val="gree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w:t>
      </w:r>
      <w:proofErr w:type="spellStart"/>
      <w:r w:rsidRPr="00BE1A43">
        <w:rPr>
          <w:rStyle w:val="TitleChar"/>
        </w:rPr>
        <w:t>Liou</w:t>
      </w:r>
      <w:proofErr w:type="spellEnd"/>
      <w:r w:rsidRPr="00BE1A43">
        <w:rPr>
          <w:rStyle w:val="TitleChar"/>
        </w:rPr>
        <w:t xml:space="preserve">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 xml:space="preserve">that stressed the importance of </w:t>
      </w:r>
      <w:proofErr w:type="spellStart"/>
      <w:r w:rsidRPr="00BE1A43">
        <w:rPr>
          <w:rStyle w:val="TitleChar"/>
        </w:rPr>
        <w:t>postmission</w:t>
      </w:r>
      <w:proofErr w:type="spellEnd"/>
      <w:r w:rsidRPr="00BE1A43">
        <w:rPr>
          <w:rStyle w:val="TitleChar"/>
        </w:rPr>
        <w:t xml:space="preserve"> deorbiting</w:t>
      </w:r>
      <w:r w:rsidRPr="007C10E1">
        <w:rPr>
          <w:sz w:val="16"/>
        </w:rPr>
        <w:t xml:space="preserve">, </w:t>
      </w:r>
      <w:r w:rsidRPr="00BE1A43">
        <w:rPr>
          <w:rStyle w:val="Emphasis"/>
        </w:rPr>
        <w:t xml:space="preserve">we </w:t>
      </w:r>
      <w:r w:rsidRPr="00A53BF8">
        <w:rPr>
          <w:rStyle w:val="Emphasis"/>
          <w:highlight w:val="green"/>
        </w:rPr>
        <w:t>do not</w:t>
      </w:r>
      <w:r w:rsidRPr="007C10E1">
        <w:rPr>
          <w:sz w:val="16"/>
        </w:rPr>
        <w:t xml:space="preserve"> necessarily </w:t>
      </w:r>
      <w:r w:rsidRPr="00A53BF8">
        <w:rPr>
          <w:rStyle w:val="Emphasis"/>
          <w:highlight w:val="green"/>
        </w:rPr>
        <w:t>agree</w:t>
      </w:r>
      <w:r w:rsidRPr="00BE1A43">
        <w:rPr>
          <w:rStyle w:val="Emphasis"/>
        </w:rPr>
        <w:t xml:space="preserve"> with the claim</w:t>
      </w:r>
      <w:r w:rsidRPr="007C10E1">
        <w:rPr>
          <w:sz w:val="16"/>
        </w:rPr>
        <w:t xml:space="preserve"> </w:t>
      </w:r>
      <w:r w:rsidRPr="00A53BF8">
        <w:rPr>
          <w:rStyle w:val="TitleChar"/>
          <w:highlight w:val="green"/>
        </w:rPr>
        <w:t>that the only way to</w:t>
      </w:r>
      <w:r w:rsidRPr="00BE1A43">
        <w:rPr>
          <w:rStyle w:val="TitleChar"/>
        </w:rPr>
        <w:t xml:space="preserve"> </w:t>
      </w:r>
      <w:r w:rsidRPr="00A53BF8">
        <w:rPr>
          <w:rStyle w:val="TitleChar"/>
          <w:highlight w:val="green"/>
        </w:rPr>
        <w:t>prevent</w:t>
      </w:r>
      <w:r w:rsidRPr="00BE1A43">
        <w:rPr>
          <w:rStyle w:val="TitleChar"/>
        </w:rPr>
        <w:t xml:space="preserve"> future </w:t>
      </w:r>
      <w:r w:rsidRPr="00A53BF8">
        <w:rPr>
          <w:rStyle w:val="TitleChar"/>
          <w:highlight w:val="green"/>
        </w:rPr>
        <w:t xml:space="preserve">problems is to </w:t>
      </w:r>
      <w:r w:rsidRPr="00A53BF8">
        <w:rPr>
          <w:rStyle w:val="Emphasis"/>
          <w:highlight w:val="green"/>
        </w:rPr>
        <w:t>remove</w:t>
      </w:r>
      <w:r w:rsidRPr="00BE1A43">
        <w:rPr>
          <w:rStyle w:val="Emphasis"/>
        </w:rPr>
        <w:t xml:space="preserve"> existing large </w:t>
      </w:r>
      <w:proofErr w:type="spellStart"/>
      <w:r w:rsidRPr="00A53BF8">
        <w:rPr>
          <w:rStyle w:val="Emphasis"/>
          <w:highlight w:val="green"/>
        </w:rPr>
        <w:t>intacts</w:t>
      </w:r>
      <w:proofErr w:type="spellEnd"/>
      <w:r w:rsidRPr="00A53BF8">
        <w:rPr>
          <w:rStyle w:val="TitleChar"/>
          <w:highlight w:val="green"/>
        </w:rPr>
        <w:t xml:space="preserve"> from space</w:t>
      </w:r>
      <w:r w:rsidRPr="007C10E1">
        <w:rPr>
          <w:sz w:val="16"/>
        </w:rPr>
        <w:t xml:space="preserve"> (</w:t>
      </w:r>
      <w:proofErr w:type="spellStart"/>
      <w:r w:rsidRPr="007C10E1">
        <w:rPr>
          <w:sz w:val="16"/>
        </w:rPr>
        <w:t>Liou</w:t>
      </w:r>
      <w:proofErr w:type="spellEnd"/>
      <w:r w:rsidRPr="007C10E1">
        <w:rPr>
          <w:sz w:val="16"/>
        </w:rPr>
        <w:t xml:space="preserve">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A53BF8">
        <w:rPr>
          <w:rStyle w:val="Emphasis"/>
          <w:highlight w:val="green"/>
        </w:rPr>
        <w:t>the great majority of</w:t>
      </w:r>
      <w:r w:rsidRPr="00BE1A43">
        <w:rPr>
          <w:rStyle w:val="Emphasis"/>
        </w:rPr>
        <w:t xml:space="preserve"> catastrophic </w:t>
      </w:r>
      <w:r w:rsidRPr="00A53BF8">
        <w:rPr>
          <w:rStyle w:val="Emphasis"/>
          <w:highlight w:val="green"/>
        </w:rPr>
        <w:t>collisions</w:t>
      </w:r>
      <w:r w:rsidRPr="007C10E1">
        <w:rPr>
          <w:sz w:val="16"/>
        </w:rPr>
        <w:t xml:space="preserve"> </w:t>
      </w:r>
      <w:r w:rsidRPr="00BE1A43">
        <w:rPr>
          <w:rStyle w:val="TitleChar"/>
        </w:rPr>
        <w:t xml:space="preserve">in the SOI </w:t>
      </w:r>
      <w:r w:rsidRPr="00A53BF8">
        <w:rPr>
          <w:rStyle w:val="Emphasis"/>
          <w:highlight w:val="green"/>
        </w:rPr>
        <w:t>do not involve</w:t>
      </w:r>
      <w:r w:rsidRPr="00BE1A43">
        <w:rPr>
          <w:rStyle w:val="Emphasis"/>
        </w:rPr>
        <w:t xml:space="preserve"> operational </w:t>
      </w:r>
      <w:proofErr w:type="gramStart"/>
      <w:r w:rsidRPr="00A53BF8">
        <w:rPr>
          <w:rStyle w:val="Emphasis"/>
          <w:highlight w:val="green"/>
        </w:rPr>
        <w:t>spacecraft</w:t>
      </w:r>
      <w:r w:rsidRPr="007C10E1">
        <w:rPr>
          <w:sz w:val="16"/>
        </w:rPr>
        <w:t xml:space="preserve">, </w:t>
      </w:r>
      <w:r w:rsidRPr="00BE1A43">
        <w:rPr>
          <w:rStyle w:val="TitleChar"/>
        </w:rPr>
        <w:t>and</w:t>
      </w:r>
      <w:proofErr w:type="gramEnd"/>
      <w:r w:rsidRPr="00BE1A43">
        <w:rPr>
          <w:rStyle w:val="TitleChar"/>
        </w:rPr>
        <w:t xml:space="preserve">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A53BF8">
        <w:rPr>
          <w:rStyle w:val="Emphasis"/>
          <w:highlight w:val="green"/>
        </w:rPr>
        <w:t>Our model predicts</w:t>
      </w:r>
      <w:r w:rsidRPr="00446357">
        <w:rPr>
          <w:rStyle w:val="TitleChar"/>
        </w:rPr>
        <w:t xml:space="preserve"> that the </w:t>
      </w:r>
      <w:r w:rsidRPr="00A53BF8">
        <w:rPr>
          <w:rStyle w:val="Emphasis"/>
          <w:highlight w:val="gree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A53BF8">
        <w:rPr>
          <w:rStyle w:val="Emphasis"/>
          <w:highlight w:val="green"/>
        </w:rPr>
        <w:t>than .001%]</w:t>
      </w:r>
      <w:r w:rsidRPr="007C10E1">
        <w:rPr>
          <w:sz w:val="16"/>
        </w:rPr>
        <w:t xml:space="preserve"> than if there is very high (&gt;98%) s</w:t>
      </w:r>
    </w:p>
    <w:p w14:paraId="1694E32F" w14:textId="77777777" w:rsidR="00E40ABA" w:rsidRDefault="00E40ABA" w:rsidP="00237CFF">
      <w:pPr>
        <w:rPr>
          <w:sz w:val="16"/>
        </w:rPr>
      </w:pPr>
    </w:p>
    <w:p w14:paraId="001CFBF4" w14:textId="21A3738E" w:rsidR="00237CFF" w:rsidRPr="00237CFF" w:rsidRDefault="00237CFF" w:rsidP="00237CFF">
      <w:pPr>
        <w:rPr>
          <w:sz w:val="16"/>
        </w:rPr>
      </w:pPr>
      <w:proofErr w:type="spellStart"/>
      <w:r w:rsidRPr="007C10E1">
        <w:rPr>
          <w:sz w:val="16"/>
        </w:rPr>
        <w:t>pacecraft</w:t>
      </w:r>
      <w:proofErr w:type="spellEnd"/>
      <w:r w:rsidRPr="007C10E1">
        <w:rPr>
          <w:sz w:val="16"/>
        </w:rPr>
        <w:t xml:space="preserve"> deorbiting compliance. </w:t>
      </w:r>
      <w:r w:rsidRPr="00446357">
        <w:rPr>
          <w:rStyle w:val="TitleChar"/>
        </w:rPr>
        <w:t xml:space="preserve">These </w:t>
      </w:r>
      <w:r w:rsidRPr="00446357">
        <w:rPr>
          <w:rStyle w:val="Emphasis"/>
        </w:rPr>
        <w:t xml:space="preserve">risks appear to be </w:t>
      </w:r>
      <w:r w:rsidRPr="00A53BF8">
        <w:rPr>
          <w:rStyle w:val="Emphasis"/>
          <w:highlight w:val="green"/>
        </w:rPr>
        <w:t>low</w:t>
      </w:r>
      <w:r w:rsidRPr="00A53BF8">
        <w:rPr>
          <w:rStyle w:val="TitleChar"/>
          <w:highlight w:val="green"/>
        </w:rPr>
        <w:t xml:space="preserve"> relative to</w:t>
      </w:r>
      <w:r w:rsidRPr="00446357">
        <w:rPr>
          <w:rStyle w:val="TitleChar"/>
        </w:rPr>
        <w:t xml:space="preserve"> the </w:t>
      </w:r>
      <w:r w:rsidRPr="00A53BF8">
        <w:rPr>
          <w:rStyle w:val="Emphasis"/>
          <w:highlight w:val="green"/>
        </w:rPr>
        <w:t>immense cost</w:t>
      </w:r>
      <w:r w:rsidRPr="00446357">
        <w:rPr>
          <w:rStyle w:val="TitleChar"/>
        </w:rPr>
        <w:t xml:space="preserve"> and </w:t>
      </w:r>
      <w:r w:rsidRPr="00446357">
        <w:rPr>
          <w:rStyle w:val="Emphasis"/>
        </w:rPr>
        <w:t xml:space="preserve">considerable technological uncertainty </w:t>
      </w:r>
      <w:r w:rsidRPr="00A53BF8">
        <w:rPr>
          <w:rStyle w:val="Emphasis"/>
          <w:highlight w:val="green"/>
        </w:rPr>
        <w:t>involved</w:t>
      </w:r>
      <w:r w:rsidRPr="00A53BF8">
        <w:rPr>
          <w:rStyle w:val="TitleChar"/>
          <w:highlight w:val="green"/>
        </w:rPr>
        <w:t xml:space="preserve"> in removing</w:t>
      </w:r>
      <w:r w:rsidRPr="00446357">
        <w:rPr>
          <w:rStyle w:val="TitleChar"/>
        </w:rPr>
        <w:t xml:space="preserve"> large </w:t>
      </w:r>
      <w:r w:rsidRPr="00A53BF8">
        <w:rPr>
          <w:rStyle w:val="TitleChar"/>
          <w:highlight w:val="green"/>
        </w:rPr>
        <w:t>objects</w:t>
      </w:r>
      <w:r w:rsidRPr="00446357">
        <w:rPr>
          <w:rStyle w:val="TitleChar"/>
        </w:rPr>
        <w:t xml:space="preserve"> from space</w:t>
      </w:r>
      <w:r w:rsidRPr="007C10E1">
        <w:rPr>
          <w:sz w:val="16"/>
        </w:rPr>
        <w:t xml:space="preserve">, </w:t>
      </w:r>
      <w:r w:rsidRPr="00446357">
        <w:rPr>
          <w:rStyle w:val="TitleChar"/>
        </w:rPr>
        <w:t xml:space="preserve">are </w:t>
      </w:r>
      <w:r w:rsidRPr="00A53BF8">
        <w:rPr>
          <w:rStyle w:val="Emphasis"/>
          <w:highlight w:val="gree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A53BF8">
        <w:rPr>
          <w:rStyle w:val="Emphasis"/>
          <w:highlight w:val="green"/>
        </w:rPr>
        <w:t>not</w:t>
      </w:r>
      <w:r w:rsidRPr="007C10E1">
        <w:rPr>
          <w:sz w:val="16"/>
        </w:rPr>
        <w:t xml:space="preserve"> necessarily </w:t>
      </w:r>
      <w:r w:rsidRPr="00A53BF8">
        <w:rPr>
          <w:rStyle w:val="Emphasis"/>
          <w:highlight w:val="green"/>
        </w:rPr>
        <w:t>mission-ending</w:t>
      </w:r>
      <w:r w:rsidRPr="00A53BF8">
        <w:rPr>
          <w:rStyle w:val="TitleChar"/>
          <w:highlight w:val="green"/>
        </w:rPr>
        <w:t xml:space="preserve">) </w:t>
      </w:r>
      <w:r w:rsidRPr="00A53BF8">
        <w:rPr>
          <w:rStyle w:val="Emphasis"/>
          <w:highlight w:val="gree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4251C672" w14:textId="54C40C69" w:rsidR="00237CFF" w:rsidRPr="00F35F0D" w:rsidRDefault="00237CFF" w:rsidP="00237CFF">
      <w:pPr>
        <w:pStyle w:val="Heading4"/>
        <w:rPr>
          <w:rFonts w:cs="Arial"/>
          <w:b w:val="0"/>
          <w:bCs w:val="0"/>
        </w:rPr>
      </w:pPr>
      <w:r w:rsidRPr="00F35F0D">
        <w:rPr>
          <w:rFonts w:cs="Arial"/>
        </w:rPr>
        <w:t>No one’s going to war over a downed satellite</w:t>
      </w:r>
    </w:p>
    <w:p w14:paraId="5636D310" w14:textId="77777777" w:rsidR="00237CFF" w:rsidRPr="00F35F0D" w:rsidRDefault="00237CFF" w:rsidP="00237CFF">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04BE9E0" w14:textId="77777777" w:rsidR="00237CFF" w:rsidRPr="00F35F0D" w:rsidRDefault="00237CFF" w:rsidP="00237CFF">
      <w:pPr>
        <w:rPr>
          <w:sz w:val="16"/>
        </w:rPr>
      </w:pPr>
      <w:r w:rsidRPr="00A53BF8">
        <w:rPr>
          <w:highlight w:val="green"/>
          <w:u w:val="single"/>
        </w:rPr>
        <w:t>Space is</w:t>
      </w:r>
      <w:r w:rsidRPr="00F35F0D">
        <w:rPr>
          <w:sz w:val="16"/>
        </w:rPr>
        <w:t xml:space="preserve"> often </w:t>
      </w:r>
      <w:r w:rsidRPr="00A53BF8">
        <w:rPr>
          <w:highlight w:val="green"/>
          <w:u w:val="single"/>
        </w:rPr>
        <w:t xml:space="preserve">an </w:t>
      </w:r>
      <w:r w:rsidRPr="00A53BF8">
        <w:rPr>
          <w:rStyle w:val="Emphasis"/>
          <w:highlight w:val="green"/>
        </w:rPr>
        <w:t>afterthought</w:t>
      </w:r>
      <w:r w:rsidRPr="00F35F0D">
        <w:rPr>
          <w:sz w:val="16"/>
        </w:rPr>
        <w:t xml:space="preserve"> or a miscellaneous ancillary </w:t>
      </w:r>
      <w:r w:rsidRPr="00A53BF8">
        <w:rPr>
          <w:highlight w:val="green"/>
          <w:u w:val="single"/>
        </w:rPr>
        <w:t>in</w:t>
      </w:r>
      <w:r w:rsidRPr="00F35F0D">
        <w:rPr>
          <w:u w:val="single"/>
        </w:rPr>
        <w:t xml:space="preserve"> the </w:t>
      </w:r>
      <w:r w:rsidRPr="00A53BF8">
        <w:rPr>
          <w:rStyle w:val="Emphasis"/>
          <w:highlight w:val="green"/>
        </w:rPr>
        <w:t>grand strategic views</w:t>
      </w:r>
      <w:r w:rsidRPr="00A53BF8">
        <w:rPr>
          <w:highlight w:val="green"/>
          <w:u w:val="single"/>
        </w:rPr>
        <w:t xml:space="preserve"> of </w:t>
      </w:r>
      <w:r w:rsidRPr="00A53BF8">
        <w:rPr>
          <w:rStyle w:val="Emphasis"/>
          <w:highlight w:val="green"/>
        </w:rPr>
        <w:t>top-level decision-makers</w:t>
      </w:r>
      <w:r w:rsidRPr="00F35F0D">
        <w:rPr>
          <w:sz w:val="16"/>
        </w:rPr>
        <w:t xml:space="preserve">. </w:t>
      </w:r>
      <w:r w:rsidRPr="00A53BF8">
        <w:rPr>
          <w:highlight w:val="green"/>
          <w:u w:val="single"/>
        </w:rPr>
        <w:t xml:space="preserve">A </w:t>
      </w:r>
      <w:r w:rsidRPr="00A53BF8">
        <w:rPr>
          <w:rStyle w:val="Emphasis"/>
          <w:highlight w:val="green"/>
        </w:rPr>
        <w:t>president</w:t>
      </w:r>
      <w:r w:rsidRPr="00A53BF8">
        <w:rPr>
          <w:highlight w:val="green"/>
          <w:u w:val="single"/>
        </w:rPr>
        <w:t xml:space="preserve"> may </w:t>
      </w:r>
      <w:r w:rsidRPr="00A53BF8">
        <w:rPr>
          <w:rStyle w:val="Emphasis"/>
          <w:highlight w:val="green"/>
        </w:rPr>
        <w:t>not care</w:t>
      </w:r>
      <w:r w:rsidRPr="00F35F0D">
        <w:rPr>
          <w:u w:val="single"/>
        </w:rPr>
        <w:t xml:space="preserve"> that </w:t>
      </w:r>
      <w:r w:rsidRPr="00A53BF8">
        <w:rPr>
          <w:rStyle w:val="Emphasis"/>
          <w:highlight w:val="green"/>
        </w:rPr>
        <w:t>one sat</w:t>
      </w:r>
      <w:r w:rsidRPr="00F35F0D">
        <w:rPr>
          <w:rStyle w:val="Emphasis"/>
        </w:rPr>
        <w:t xml:space="preserve">ellite </w:t>
      </w:r>
      <w:r w:rsidRPr="00A53BF8">
        <w:rPr>
          <w:rStyle w:val="Emphasis"/>
          <w:highlight w:val="green"/>
        </w:rPr>
        <w:t>may be lost</w:t>
      </w:r>
      <w:r w:rsidRPr="00F35F0D">
        <w:rPr>
          <w:u w:val="single"/>
        </w:rPr>
        <w:t xml:space="preserve"> or go dark</w:t>
      </w:r>
      <w:r w:rsidRPr="00F35F0D">
        <w:rPr>
          <w:sz w:val="16"/>
        </w:rPr>
        <w:t xml:space="preserve">; </w:t>
      </w:r>
      <w:r w:rsidRPr="00A53BF8">
        <w:rPr>
          <w:highlight w:val="green"/>
          <w:u w:val="single"/>
        </w:rPr>
        <w:t>it may cause</w:t>
      </w:r>
      <w:r w:rsidRPr="00F35F0D">
        <w:rPr>
          <w:u w:val="single"/>
        </w:rPr>
        <w:t xml:space="preserve"> panic and</w:t>
      </w:r>
      <w:r w:rsidRPr="00F35F0D">
        <w:rPr>
          <w:sz w:val="16"/>
        </w:rPr>
        <w:t xml:space="preserve"> </w:t>
      </w:r>
      <w:r w:rsidRPr="00A53BF8">
        <w:rPr>
          <w:rStyle w:val="Emphasis"/>
          <w:highlight w:val="green"/>
        </w:rPr>
        <w:t>Twitter</w:t>
      </w:r>
      <w:r w:rsidRPr="00F35F0D">
        <w:rPr>
          <w:sz w:val="16"/>
        </w:rPr>
        <w:t xml:space="preserve">-based </w:t>
      </w:r>
      <w:r w:rsidRPr="00A53BF8">
        <w:rPr>
          <w:rStyle w:val="Emphasis"/>
          <w:highlight w:val="green"/>
        </w:rPr>
        <w:t>hysteria</w:t>
      </w:r>
      <w:r w:rsidRPr="00F35F0D">
        <w:rPr>
          <w:sz w:val="16"/>
        </w:rPr>
        <w:t xml:space="preserve"> for the space community, of course. </w:t>
      </w:r>
      <w:r w:rsidRPr="00A53BF8">
        <w:rPr>
          <w:highlight w:val="green"/>
          <w:u w:val="single"/>
        </w:rPr>
        <w:t>But</w:t>
      </w:r>
      <w:r w:rsidRPr="00F35F0D">
        <w:rPr>
          <w:u w:val="single"/>
        </w:rPr>
        <w:t xml:space="preserve"> the </w:t>
      </w:r>
      <w:r w:rsidRPr="00A53BF8">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A53BF8">
        <w:rPr>
          <w:rStyle w:val="Emphasis"/>
          <w:highlight w:val="green"/>
        </w:rPr>
        <w:t>matters more</w:t>
      </w:r>
      <w:r w:rsidRPr="00A53BF8">
        <w:rPr>
          <w:sz w:val="16"/>
          <w:highlight w:val="green"/>
        </w:rPr>
        <w:t xml:space="preserve">. </w:t>
      </w:r>
      <w:r w:rsidRPr="00A53BF8">
        <w:rPr>
          <w:highlight w:val="green"/>
          <w:u w:val="single"/>
        </w:rPr>
        <w:t>The</w:t>
      </w:r>
      <w:r w:rsidRPr="00F35F0D">
        <w:rPr>
          <w:u w:val="single"/>
        </w:rPr>
        <w:t xml:space="preserve"> political and </w:t>
      </w:r>
      <w:r w:rsidRPr="00A53BF8">
        <w:rPr>
          <w:highlight w:val="green"/>
          <w:u w:val="single"/>
        </w:rPr>
        <w:t>media</w:t>
      </w:r>
      <w:r w:rsidRPr="00F35F0D">
        <w:rPr>
          <w:u w:val="single"/>
        </w:rPr>
        <w:t xml:space="preserve"> dimension can </w:t>
      </w:r>
      <w:r w:rsidRPr="00A53BF8">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A53BF8">
        <w:rPr>
          <w:highlight w:val="green"/>
          <w:u w:val="single"/>
        </w:rPr>
        <w:t>perceived consequences of losing</w:t>
      </w:r>
      <w:r w:rsidRPr="00F35F0D">
        <w:rPr>
          <w:u w:val="single"/>
        </w:rPr>
        <w:t xml:space="preserve"> specific </w:t>
      </w:r>
      <w:r w:rsidRPr="00A53BF8">
        <w:rPr>
          <w:rStyle w:val="Emphasis"/>
          <w:highlight w:val="green"/>
        </w:rPr>
        <w:t>sat</w:t>
      </w:r>
      <w:r w:rsidRPr="00F35F0D">
        <w:rPr>
          <w:sz w:val="16"/>
          <w:szCs w:val="16"/>
        </w:rPr>
        <w:t>ellite</w:t>
      </w:r>
      <w:r w:rsidRPr="00A53BF8">
        <w:rPr>
          <w:rStyle w:val="Emphasis"/>
          <w:highlight w:val="green"/>
        </w:rPr>
        <w:t>s</w:t>
      </w:r>
      <w:r w:rsidRPr="00F35F0D">
        <w:rPr>
          <w:u w:val="single"/>
        </w:rPr>
        <w:t xml:space="preserve"> </w:t>
      </w:r>
      <w:r w:rsidRPr="00A53BF8">
        <w:rPr>
          <w:rStyle w:val="Emphasis"/>
          <w:highlight w:val="green"/>
        </w:rPr>
        <w:t>out of</w:t>
      </w:r>
      <w:r w:rsidRPr="00F35F0D">
        <w:rPr>
          <w:u w:val="single"/>
        </w:rPr>
        <w:t xml:space="preserve"> all </w:t>
      </w:r>
      <w:r w:rsidRPr="00A53BF8">
        <w:rPr>
          <w:rStyle w:val="Emphasis"/>
          <w:highlight w:val="green"/>
        </w:rPr>
        <w:t>proportion</w:t>
      </w:r>
      <w:r w:rsidRPr="00A53BF8">
        <w:rPr>
          <w:highlight w:val="green"/>
          <w:u w:val="single"/>
        </w:rPr>
        <w:t xml:space="preserve"> to</w:t>
      </w:r>
      <w:r w:rsidRPr="00F35F0D">
        <w:rPr>
          <w:u w:val="single"/>
        </w:rPr>
        <w:t xml:space="preserve"> their </w:t>
      </w:r>
      <w:r w:rsidRPr="00A53BF8">
        <w:rPr>
          <w:rStyle w:val="Emphasis"/>
          <w:highlight w:val="green"/>
        </w:rPr>
        <w:t>actual strategic effect</w:t>
      </w:r>
      <w:r w:rsidRPr="00F35F0D">
        <w:rPr>
          <w:sz w:val="16"/>
        </w:rPr>
        <w:t>.</w:t>
      </w:r>
    </w:p>
    <w:p w14:paraId="724DEADB" w14:textId="77777777" w:rsidR="00237CFF" w:rsidRDefault="00237CFF" w:rsidP="00237CF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237BD22" w14:textId="77777777" w:rsidR="00237CFF" w:rsidRDefault="00237CFF" w:rsidP="00237CFF">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1F5F98A5" w14:textId="77777777" w:rsidR="00237CFF" w:rsidRDefault="00237CFF" w:rsidP="00237CF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16FBCDF" w14:textId="77777777" w:rsidR="00237CFF" w:rsidRPr="00C435A1" w:rsidRDefault="00237CFF" w:rsidP="00237CFF">
      <w:pPr>
        <w:pStyle w:val="Heading4"/>
        <w:rPr>
          <w:rFonts w:cs="Arial"/>
        </w:rPr>
      </w:pPr>
      <w:r w:rsidRPr="00C435A1">
        <w:rPr>
          <w:rFonts w:cs="Arial"/>
        </w:rPr>
        <w:t>Resource scarcity coming now and causes extinction—asteroid mining is the only way to solve</w:t>
      </w:r>
    </w:p>
    <w:p w14:paraId="26AD8311" w14:textId="77777777" w:rsidR="00237CFF" w:rsidRPr="00C435A1" w:rsidRDefault="00237CFF" w:rsidP="00237CFF">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27" w:history="1">
        <w:r w:rsidRPr="00C435A1">
          <w:rPr>
            <w:rStyle w:val="Hyperlink"/>
          </w:rPr>
          <w:t>https://www.linkedin.com/pulse/asteroid-mining-necessary-answer-mineral-scarcity-de-crombrugghe</w:t>
        </w:r>
      </w:hyperlink>
    </w:p>
    <w:p w14:paraId="63698F1C" w14:textId="77777777" w:rsidR="00E40ABA" w:rsidRDefault="00237CFF" w:rsidP="00237CFF">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proofErr w:type="gramStart"/>
      <w:r w:rsidRPr="00F35472">
        <w:rPr>
          <w:rStyle w:val="StyleUnderline"/>
          <w:highlight w:val="green"/>
        </w:rPr>
        <w:t>the</w:t>
      </w:r>
      <w:proofErr w:type="gramEnd"/>
      <w:r w:rsidRPr="00F35472">
        <w:rPr>
          <w:rStyle w:val="StyleUnderline"/>
          <w:highlight w:val="green"/>
        </w:rPr>
        <w:t xml:space="preserv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w:t>
      </w:r>
    </w:p>
    <w:p w14:paraId="258F06DC" w14:textId="77777777" w:rsidR="00E40ABA" w:rsidRDefault="00E40ABA" w:rsidP="00237CFF">
      <w:pPr>
        <w:rPr>
          <w:sz w:val="14"/>
        </w:rPr>
      </w:pPr>
    </w:p>
    <w:p w14:paraId="6989E4A9" w14:textId="63A3FF89" w:rsidR="00237CFF" w:rsidRPr="00C435A1" w:rsidRDefault="00237CFF" w:rsidP="00237CFF">
      <w:pPr>
        <w:rPr>
          <w:sz w:val="14"/>
        </w:rPr>
      </w:pPr>
      <w:r w:rsidRPr="00C435A1">
        <w:rPr>
          <w:sz w:val="14"/>
        </w:rPr>
        <w:t xml:space="preserve">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sectPr w:rsidR="00237CFF" w:rsidRPr="00C435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56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CF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850"/>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6F"/>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AF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67D"/>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EC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E4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AB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5D8236"/>
  <w14:defaultImageDpi w14:val="300"/>
  <w15:docId w15:val="{1B11E200-A5EE-424E-9CB8-7BF247710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56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56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56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56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Heading 21,No Spacing11111,TAG,No Spacing4,No Spacing5,No Spacing21,Card,tags,ta,Tags,t,Ta"/>
    <w:basedOn w:val="Normal"/>
    <w:next w:val="Normal"/>
    <w:link w:val="Heading4Char"/>
    <w:uiPriority w:val="9"/>
    <w:unhideWhenUsed/>
    <w:qFormat/>
    <w:rsid w:val="008656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56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67D"/>
  </w:style>
  <w:style w:type="character" w:customStyle="1" w:styleId="Heading1Char">
    <w:name w:val="Heading 1 Char"/>
    <w:aliases w:val="Pocket Char"/>
    <w:basedOn w:val="DefaultParagraphFont"/>
    <w:link w:val="Heading1"/>
    <w:uiPriority w:val="9"/>
    <w:rsid w:val="008656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56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567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TAG Char"/>
    <w:basedOn w:val="DefaultParagraphFont"/>
    <w:link w:val="Heading4"/>
    <w:uiPriority w:val="9"/>
    <w:rsid w:val="008656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567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1"/>
    <w:qFormat/>
    <w:rsid w:val="0086567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B"/>
    <w:basedOn w:val="DefaultParagraphFont"/>
    <w:link w:val="Emphasis1"/>
    <w:uiPriority w:val="20"/>
    <w:qFormat/>
    <w:rsid w:val="008656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567D"/>
    <w:rPr>
      <w:color w:val="auto"/>
      <w:u w:val="none"/>
    </w:rPr>
  </w:style>
  <w:style w:type="character" w:styleId="Hyperlink">
    <w:name w:val="Hyperlink"/>
    <w:aliases w:val="heading 1 (block title),Important,Read,Internet Link,Analytic Text,Internet link,Char Char1,Heading 3 Char1,Block Char1,Char Char Char Char Char Char Char Char Char1,Char1 Char1,Char Char Char Char Char Char Char Char2,Text 7 Char1,T,TAG "/>
    <w:basedOn w:val="DefaultParagraphFont"/>
    <w:link w:val="NoSpacing"/>
    <w:uiPriority w:val="99"/>
    <w:unhideWhenUsed/>
    <w:rsid w:val="0086567D"/>
    <w:rPr>
      <w:color w:val="auto"/>
      <w:u w:val="none"/>
    </w:rPr>
  </w:style>
  <w:style w:type="paragraph" w:styleId="DocumentMap">
    <w:name w:val="Document Map"/>
    <w:basedOn w:val="Normal"/>
    <w:link w:val="DocumentMapChar"/>
    <w:uiPriority w:val="99"/>
    <w:semiHidden/>
    <w:unhideWhenUsed/>
    <w:rsid w:val="008656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567D"/>
    <w:rPr>
      <w:rFonts w:ascii="Lucida Grande" w:hAnsi="Lucida Grande" w:cs="Lucida Grande"/>
    </w:rPr>
  </w:style>
  <w:style w:type="paragraph" w:styleId="ListParagraph">
    <w:name w:val="List Paragraph"/>
    <w:aliases w:val="6 font"/>
    <w:basedOn w:val="Normal"/>
    <w:uiPriority w:val="34"/>
    <w:qFormat/>
    <w:rsid w:val="00417850"/>
    <w:pPr>
      <w:ind w:left="720"/>
      <w:contextualSpacing/>
    </w:pPr>
  </w:style>
  <w:style w:type="paragraph" w:customStyle="1" w:styleId="Emphasis1">
    <w:name w:val="Emphasis1"/>
    <w:basedOn w:val="Normal"/>
    <w:link w:val="Emphasis"/>
    <w:autoRedefine/>
    <w:uiPriority w:val="7"/>
    <w:qFormat/>
    <w:rsid w:val="0041785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417850"/>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111"/>
    <w:basedOn w:val="Heading1"/>
    <w:link w:val="Hyperlink"/>
    <w:autoRedefine/>
    <w:uiPriority w:val="99"/>
    <w:qFormat/>
    <w:rsid w:val="0041785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417850"/>
    <w:pPr>
      <w:widowControl w:val="0"/>
      <w:suppressAutoHyphens/>
      <w:spacing w:after="200" w:line="240"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237CFF"/>
    <w:rPr>
      <w:color w:val="605E5C"/>
      <w:shd w:val="clear" w:color="auto" w:fill="E1DFDD"/>
    </w:rPr>
  </w:style>
  <w:style w:type="paragraph" w:styleId="Title">
    <w:name w:val="Title"/>
    <w:aliases w:val="Cites and Cards,UNDERLINE,Bold Underlined,Read This,title,Block Heading"/>
    <w:basedOn w:val="Normal"/>
    <w:next w:val="Normal"/>
    <w:link w:val="TitleChar"/>
    <w:uiPriority w:val="6"/>
    <w:qFormat/>
    <w:rsid w:val="00237CFF"/>
    <w:pPr>
      <w:spacing w:line="256" w:lineRule="auto"/>
      <w:ind w:left="720"/>
      <w:outlineLvl w:val="0"/>
    </w:pPr>
    <w:rPr>
      <w:rFonts w:asciiTheme="minorHAnsi" w:hAnsiTheme="minorHAnsi"/>
      <w:u w:val="single"/>
    </w:rPr>
  </w:style>
  <w:style w:type="character" w:customStyle="1" w:styleId="TitleChar">
    <w:name w:val="Title Char"/>
    <w:aliases w:val="Cites and Cards Char1,UNDERLINE Char1,Bold Underlined Char1,Read This Char1,title Char,Block Heading Char"/>
    <w:basedOn w:val="DefaultParagraphFont"/>
    <w:link w:val="Title"/>
    <w:uiPriority w:val="6"/>
    <w:qFormat/>
    <w:rsid w:val="00237CF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worldview.stratfor.com/article/arms-race-toward-global-instability" TargetMode="External"/><Relationship Id="rId3" Type="http://schemas.openxmlformats.org/officeDocument/2006/relationships/customXml" Target="../customXml/item3.xml"/><Relationship Id="rId21" Type="http://schemas.openxmlformats.org/officeDocument/2006/relationships/hyperlink" Target="https://www.sda.mil/transport/"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defensenews.com/global/europe/2020/10/07/russia-reports-successful-test-launch-of-hypersonic-missile/"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sam.gov/opp/c5d54373342944998cb78e0efd37aeb4/view"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defensenews.com/global/the-americas/2020/04/17/russia-shows-willingness-to-include-new-nuke-hypersonic-weapon-in-arms-control-pact/"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defensenews.com/news/your-military/2019/12/24/putin-says-russia-is-leading-world-in-hypersonic-weapons/" TargetMode="External"/><Relationship Id="rId28" Type="http://schemas.openxmlformats.org/officeDocument/2006/relationships/fontTable" Target="fontTable.xm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eurasiantimes.com/us-plans-to-build-constellation-of-satellites-russian-chinese-hypersonic-missiles/?amp"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defensenews.com/global/europe/2021/03/15/two-down-more-to-go-with-hypersonic-weapons-already-in-the-field-russia-looks-to-improve-features/" TargetMode="External"/><Relationship Id="rId27" Type="http://schemas.openxmlformats.org/officeDocument/2006/relationships/hyperlink" Target="https://www.linkedin.com/pulse/asteroid-mining-necessary-answer-mineral-scarcity-de-crombrugg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11466</Words>
  <Characters>65362</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7</cp:revision>
  <dcterms:created xsi:type="dcterms:W3CDTF">2022-01-07T15:54:00Z</dcterms:created>
  <dcterms:modified xsi:type="dcterms:W3CDTF">2022-01-07T16:55:00Z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