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CB209" w14:textId="2556F935" w:rsidR="00596C02" w:rsidRDefault="00596C02" w:rsidP="00596C02">
      <w:pPr>
        <w:pStyle w:val="Heading3"/>
      </w:pPr>
      <w:r>
        <w:t>1</w:t>
      </w:r>
    </w:p>
    <w:p w14:paraId="42DF6938" w14:textId="64FA95AB" w:rsidR="00596C02" w:rsidRDefault="00596C02" w:rsidP="00596C02">
      <w:pPr>
        <w:pStyle w:val="Heading4"/>
      </w:pPr>
      <w:r>
        <w:t xml:space="preserve">Text – States should </w:t>
      </w:r>
    </w:p>
    <w:p w14:paraId="0FD45F84" w14:textId="77777777" w:rsidR="00596C02" w:rsidRPr="00AF42CC" w:rsidRDefault="00596C02" w:rsidP="00596C02">
      <w:pPr>
        <w:pStyle w:val="ListParagraph"/>
        <w:numPr>
          <w:ilvl w:val="0"/>
          <w:numId w:val="13"/>
        </w:numPr>
      </w:pPr>
      <w:r w:rsidRPr="00AF42CC">
        <w:t xml:space="preserve">implement cooperative active debris removal measures aimed at mitigating debris from mega-constellations. </w:t>
      </w:r>
    </w:p>
    <w:p w14:paraId="6160FA15" w14:textId="77777777" w:rsidR="00596C02" w:rsidRPr="00AF42CC" w:rsidRDefault="00596C02" w:rsidP="00596C02">
      <w:pPr>
        <w:pStyle w:val="ListParagraph"/>
        <w:numPr>
          <w:ilvl w:val="0"/>
          <w:numId w:val="13"/>
        </w:numPr>
      </w:pPr>
      <w:r w:rsidRPr="00AF42CC">
        <w:t>dismantle their antisatellite weapon systems</w:t>
      </w:r>
      <w:r>
        <w:t xml:space="preserve"> and stop all development of space weapons</w:t>
      </w:r>
    </w:p>
    <w:p w14:paraId="6066DB22" w14:textId="77777777" w:rsidR="00596C02" w:rsidRPr="00AF42CC" w:rsidRDefault="00596C02" w:rsidP="00596C02">
      <w:pPr>
        <w:pStyle w:val="ListParagraph"/>
        <w:numPr>
          <w:ilvl w:val="0"/>
          <w:numId w:val="13"/>
        </w:numPr>
      </w:pPr>
      <w:r w:rsidRPr="00AF42CC">
        <w:t>adopt a system of market share liability in regard to the creation of debris in outer space by private entities in accordance with Munoz-Patchen 18</w:t>
      </w:r>
    </w:p>
    <w:p w14:paraId="64F18995" w14:textId="77777777" w:rsidR="00596C02" w:rsidRPr="0059763B" w:rsidRDefault="00596C02" w:rsidP="00596C02">
      <w:pPr>
        <w:pStyle w:val="Heading4"/>
      </w:pPr>
      <w:r>
        <w:t>1</w:t>
      </w:r>
      <w:r w:rsidRPr="008D53EC">
        <w:rPr>
          <w:vertAlign w:val="superscript"/>
        </w:rPr>
        <w:t>st</w:t>
      </w:r>
      <w:r>
        <w:t xml:space="preserve"> Plank solves Debris</w:t>
      </w:r>
    </w:p>
    <w:p w14:paraId="2137F7FE" w14:textId="77777777" w:rsidR="00596C02" w:rsidRPr="0021780E" w:rsidRDefault="00596C02" w:rsidP="00596C02">
      <w:r w:rsidRPr="0021780E">
        <w:rPr>
          <w:rStyle w:val="Style13ptBold"/>
        </w:rPr>
        <w:t>ESA 17</w:t>
      </w:r>
      <w:r w:rsidRPr="0021780E">
        <w:t xml:space="preserve"> ( April 14, 2017 “Active Debris Removal” https://www.esa.int/Our_Activities/Space_Safety/Space_Debris/Active_debris_removal) </w:t>
      </w:r>
    </w:p>
    <w:p w14:paraId="7B317D19" w14:textId="77777777" w:rsidR="00596C02" w:rsidRDefault="00596C02" w:rsidP="00596C02">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stabilise the growth of space debris, </w:t>
      </w:r>
      <w:r w:rsidRPr="003E3264">
        <w:t>but even more important is that any newly launched objects comply with post-mission disposal guidelines – especially orbital decay in less than 25 years. If this were not the case, most of the required ADR effort would go to compensate for the non-compliance of new objects.</w:t>
      </w:r>
      <w:r>
        <w:t xml:space="preserve"> </w:t>
      </w:r>
      <w:r w:rsidRPr="003E3264">
        <w:t xml:space="preserve">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3E3264">
        <w:t xml:space="preserve"> </w:t>
      </w:r>
      <w:r w:rsidRPr="00970852">
        <w:rPr>
          <w:rStyle w:val="Emphasis"/>
          <w:highlight w:val="green"/>
        </w:rPr>
        <w:t>long-term proliferation is</w:t>
      </w:r>
      <w:r w:rsidRPr="00080F23">
        <w:rPr>
          <w:rStyle w:val="Emphasis"/>
        </w:rPr>
        <w:t xml:space="preserve"> still </w:t>
      </w:r>
      <w:r w:rsidRPr="00970852">
        <w:rPr>
          <w:rStyle w:val="Emphasis"/>
          <w:highlight w:val="green"/>
        </w:rPr>
        <w:t>expected</w:t>
      </w:r>
      <w:r w:rsidRPr="00080F23">
        <w:rPr>
          <w:rStyle w:val="Emphasis"/>
        </w:rPr>
        <w:t>,</w:t>
      </w:r>
      <w:r w:rsidRPr="003E3264">
        <w:t xml:space="preserve"> </w:t>
      </w:r>
      <w:r w:rsidRPr="00970852">
        <w:rPr>
          <w:rStyle w:val="Emphasis"/>
          <w:highlight w:val="green"/>
        </w:rPr>
        <w:t>even with full mitigation compliance</w:t>
      </w:r>
      <w:r w:rsidRPr="003E3264">
        <w:t xml:space="preserve">, </w:t>
      </w:r>
      <w:r w:rsidRPr="00906021">
        <w:rPr>
          <w:rStyle w:val="StyleUnderline"/>
        </w:rPr>
        <w:t xml:space="preserve">and </w:t>
      </w:r>
      <w:r w:rsidRPr="00906021">
        <w:rPr>
          <w:rStyle w:val="Emphasis"/>
        </w:rPr>
        <w:t>even if all launch activities are halted</w:t>
      </w:r>
      <w:r w:rsidRPr="003E3264">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970852">
        <w:rPr>
          <w:rStyle w:val="StyleUnderline"/>
          <w:highlight w:val="green"/>
        </w:rPr>
        <w:t xml:space="preserve">even in a future scenario in which </w:t>
      </w:r>
      <w:r w:rsidRPr="00970852">
        <w:rPr>
          <w:rStyle w:val="Emphasis"/>
          <w:highlight w:val="green"/>
        </w:rPr>
        <w:t>no further objects are added</w:t>
      </w:r>
      <w:r w:rsidRPr="00A00DF5">
        <w:rPr>
          <w:rStyle w:val="StyleUnderline"/>
        </w:rPr>
        <w:t xml:space="preserve"> to the space environment</w:t>
      </w:r>
      <w:r w:rsidRPr="003E3264">
        <w:t xml:space="preserve"> (</w:t>
      </w:r>
      <w:r w:rsidRPr="00A00DF5">
        <w:rPr>
          <w:rStyle w:val="Emphasis"/>
        </w:rPr>
        <w:t>no launches, no debris release, no explosions</w:t>
      </w:r>
      <w:r w:rsidRPr="003E3264">
        <w:t xml:space="preserve">), </w:t>
      </w:r>
      <w:r w:rsidRPr="00A00DF5">
        <w:rPr>
          <w:rStyle w:val="StyleUnderline"/>
        </w:rPr>
        <w:t>the results of simulations by ESA and NASA show</w:t>
      </w:r>
      <w:r w:rsidRPr="003E3264">
        <w:t xml:space="preserve"> that the number of </w:t>
      </w:r>
      <w:r w:rsidRPr="00970852">
        <w:rPr>
          <w:rStyle w:val="StyleUnderline"/>
          <w:highlight w:val="green"/>
        </w:rPr>
        <w:t>debris objects would continue to grow</w:t>
      </w:r>
      <w:r w:rsidRPr="00A00DF5">
        <w:rPr>
          <w:rStyle w:val="StyleUnderline"/>
        </w:rPr>
        <w:t xml:space="preserve"> </w:t>
      </w:r>
      <w:r w:rsidRPr="00A00DF5">
        <w:rPr>
          <w:rStyle w:val="Emphasis"/>
        </w:rPr>
        <w:t>even under these idealised conditions</w:t>
      </w:r>
      <w:r w:rsidRPr="003E3264">
        <w:t xml:space="preserve"> – </w:t>
      </w:r>
      <w:r w:rsidRPr="00A00DF5">
        <w:rPr>
          <w:rStyle w:val="StyleUnderline"/>
        </w:rPr>
        <w:t>under which a collision rate of once every 10 years can be assumed.</w:t>
      </w:r>
      <w:r>
        <w:rPr>
          <w:rStyle w:val="StyleUnderline"/>
        </w:rPr>
        <w:t xml:space="preserve"> </w:t>
      </w:r>
      <w:r w:rsidRPr="003E3264">
        <w:t>Furthermore, an IADC study with six different models from 2013 show that in an almost perfect scenario with 90% compliance with the mitigation guidelines and with no explosions on orbit, the population suffers a steady increase, and a collision could be expected every 5–9 years.</w:t>
      </w:r>
      <w:r>
        <w:t xml:space="preserve"> </w:t>
      </w:r>
      <w:r w:rsidRPr="003E3264">
        <w:t xml:space="preserve">All these studies are a clear indicator that the population of large and massive objects has reached a critical density in LEO, and that </w:t>
      </w:r>
      <w:r w:rsidRPr="00970852">
        <w:rPr>
          <w:rStyle w:val="Emphasis"/>
          <w:highlight w:val="green"/>
        </w:rPr>
        <w:t>mitigation alone is not sufficient.</w:t>
      </w:r>
      <w:r>
        <w:rPr>
          <w:rStyle w:val="Emphasis"/>
        </w:rPr>
        <w:t xml:space="preserve"> </w:t>
      </w:r>
      <w:r w:rsidRPr="00970852">
        <w:rPr>
          <w:rStyle w:val="StyleUnderline"/>
          <w:highlight w:val="green"/>
        </w:rPr>
        <w:t>It is necessary to introduce</w:t>
      </w:r>
      <w:r w:rsidRPr="003E3264">
        <w:t xml:space="preserve"> a programme of remediation measures as well: </w:t>
      </w:r>
      <w:r w:rsidRPr="00970852">
        <w:rPr>
          <w:rStyle w:val="Emphasis"/>
          <w:highlight w:val="green"/>
        </w:rPr>
        <w:t>active debris removal</w:t>
      </w:r>
      <w:r w:rsidRPr="003E3264">
        <w:t>, in order to reduce the number of large and massive (mostly physically intact) objects .</w:t>
      </w:r>
      <w:r>
        <w:t xml:space="preserve"> </w:t>
      </w:r>
      <w:r w:rsidRPr="00847BDF">
        <w:t>The current LEO environment contains about 3200 intact objects.</w:t>
      </w:r>
      <w:r>
        <w:t xml:space="preserve"> </w:t>
      </w:r>
      <w:r w:rsidRPr="003E3264">
        <w:t>An ESA analysis shows that the (lower) level of around 2500 intact objects (the status in the mid-1990s) would have a 50% probability of decreasing the overall debris population. If this is considered to be a desirable goal for remediation, the number of intact objects has to be reduced even while the world’s spaceflight activities continue.</w:t>
      </w:r>
      <w:r>
        <w:t xml:space="preserve"> </w:t>
      </w:r>
      <w:r w:rsidRPr="003E3264">
        <w:t>Averaged over the eight years 2004–12, about 72 objects were placed into LEO per year.</w:t>
      </w:r>
      <w:r>
        <w:t xml:space="preserve"> </w:t>
      </w:r>
      <w:r w:rsidRPr="003E3264">
        <w:t xml:space="preserve">However, </w:t>
      </w:r>
      <w:r w:rsidRPr="003E3264">
        <w:rPr>
          <w:rStyle w:val="StyleUnderline"/>
        </w:rPr>
        <w:t>since 2012, there has been a steep increase in the number of satellites placed in LEO</w:t>
      </w:r>
      <w:r w:rsidRPr="003E3264">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3519F0">
        <w:rPr>
          <w:sz w:val="14"/>
        </w:rPr>
        <w:t xml:space="preserve"> to provide fast Internet around the world.</w:t>
      </w:r>
      <w:r>
        <w:rPr>
          <w:sz w:val="14"/>
        </w:rPr>
        <w:t xml:space="preserve"> </w:t>
      </w:r>
      <w:r w:rsidRPr="00507E8F">
        <w:rPr>
          <w:rStyle w:val="Emphasis"/>
        </w:rPr>
        <w:t xml:space="preserve">Limiting </w:t>
      </w:r>
      <w:r w:rsidRPr="00507E8F">
        <w:rPr>
          <w:rStyle w:val="Emphasis"/>
        </w:rPr>
        <w:lastRenderedPageBreak/>
        <w:t>launch rates neither feasible nor helpful</w:t>
      </w:r>
      <w:r>
        <w:rPr>
          <w:rStyle w:val="Emphasis"/>
        </w:rPr>
        <w:t xml:space="preserve"> </w:t>
      </w:r>
      <w:r w:rsidRPr="003519F0">
        <w:rPr>
          <w:sz w:val="14"/>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3519F0">
        <w:rPr>
          <w:sz w:val="14"/>
        </w:rPr>
        <w:t xml:space="preserve"> (which would be two options to reduce the overall number of intact objects in space) </w:t>
      </w:r>
      <w:r w:rsidRPr="00970852">
        <w:rPr>
          <w:rStyle w:val="Emphasis"/>
          <w:highlight w:val="green"/>
        </w:rPr>
        <w:t>do not seem feasible</w:t>
      </w:r>
      <w:r w:rsidRPr="00970852">
        <w:rPr>
          <w:sz w:val="14"/>
          <w:highlight w:val="green"/>
        </w:rPr>
        <w:t xml:space="preserve">, </w:t>
      </w:r>
      <w:r w:rsidRPr="00970852">
        <w:rPr>
          <w:rStyle w:val="Emphasis"/>
          <w:highlight w:val="green"/>
        </w:rPr>
        <w:t>because they cannot be mandated.</w:t>
      </w:r>
      <w:r>
        <w:rPr>
          <w:sz w:val="14"/>
        </w:rPr>
        <w:t xml:space="preserve"> </w:t>
      </w:r>
      <w:r w:rsidRPr="003519F0">
        <w:rPr>
          <w:sz w:val="14"/>
        </w:rPr>
        <w:t>For all new objects, strong compliance with post-mission mitigation measures would allow maintaining the number of intact objects at a level similar to the current one, and avoid having to deal with more objects in addition to those already in orbit.</w:t>
      </w:r>
      <w:r>
        <w:rPr>
          <w:sz w:val="14"/>
        </w:rPr>
        <w:t xml:space="preserve"> </w:t>
      </w:r>
      <w:r w:rsidRPr="003519F0">
        <w:rPr>
          <w:sz w:val="14"/>
        </w:rPr>
        <w:t xml:space="preserve">Therefore, </w:t>
      </w:r>
      <w:r w:rsidRPr="00970852">
        <w:rPr>
          <w:rStyle w:val="StyleUnderline"/>
          <w:highlight w:val="green"/>
        </w:rPr>
        <w:t xml:space="preserve">in order to reduce the number of big objects in LEO, the only option is to </w:t>
      </w:r>
      <w:r w:rsidRPr="00970852">
        <w:rPr>
          <w:rStyle w:val="Emphasis"/>
          <w:highlight w:val="green"/>
        </w:rPr>
        <w:t>actively remove large objects now</w:t>
      </w:r>
      <w:r w:rsidRPr="003519F0">
        <w:rPr>
          <w:sz w:val="14"/>
        </w:rPr>
        <w:t xml:space="preserve"> in orbit </w:t>
      </w:r>
      <w:r w:rsidRPr="00507E8F">
        <w:rPr>
          <w:rStyle w:val="StyleUnderline"/>
        </w:rPr>
        <w:t>and having a long remaining lifetime in space.</w:t>
      </w:r>
      <w:r w:rsidRPr="003519F0">
        <w:rPr>
          <w:sz w:val="14"/>
        </w:rPr>
        <w:t xml:space="preserve"> This would provide several benefits:</w:t>
      </w:r>
      <w:r>
        <w:rPr>
          <w:sz w:val="14"/>
        </w:rPr>
        <w:t xml:space="preserve"> </w:t>
      </w:r>
      <w:r w:rsidRPr="00507E8F">
        <w:rPr>
          <w:rStyle w:val="StyleUnderline"/>
        </w:rPr>
        <w:t>The most critical objects</w:t>
      </w:r>
      <w:r w:rsidRPr="003519F0">
        <w:rPr>
          <w:sz w:val="14"/>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Pr>
          <w:sz w:val="14"/>
        </w:rPr>
        <w:t xml:space="preserve"> </w:t>
      </w:r>
      <w:r w:rsidRPr="003519F0">
        <w:rPr>
          <w:sz w:val="14"/>
        </w:rPr>
        <w:t>Decommissioned objects could also be removed;</w:t>
      </w:r>
      <w:r>
        <w:rPr>
          <w:sz w:val="14"/>
        </w:rPr>
        <w:t xml:space="preserve"> </w:t>
      </w:r>
      <w:r w:rsidRPr="00507E8F">
        <w:rPr>
          <w:rStyle w:val="StyleUnderline"/>
        </w:rPr>
        <w:t>A controlled deorbit could be performed</w:t>
      </w:r>
      <w:r w:rsidRPr="003519F0">
        <w:rPr>
          <w:sz w:val="14"/>
        </w:rPr>
        <w:t xml:space="preserve"> (as large removal targets typically are also most critical in terms of on-­ground risk).</w:t>
      </w:r>
      <w:r>
        <w:rPr>
          <w:sz w:val="14"/>
        </w:rPr>
        <w:t xml:space="preserve"> </w:t>
      </w:r>
      <w:r w:rsidRPr="003519F0">
        <w:rPr>
          <w:sz w:val="14"/>
        </w:rPr>
        <w:t xml:space="preserve">Studies at ESA and NASA show that with a removal sequence planned according to a target selection based on mass, area, or cumulative collision risk, </w:t>
      </w:r>
      <w:r w:rsidRPr="00507E8F">
        <w:rPr>
          <w:rStyle w:val="StyleUnderline"/>
        </w:rPr>
        <w:t>the environment can be stabilised when on the order of 5–10 objects are removed from LEO per year</w:t>
      </w:r>
      <w:r w:rsidRPr="003519F0">
        <w:rPr>
          <w:sz w:val="14"/>
        </w:rPr>
        <w:t xml:space="preserve"> (although the effectiveness of each removal decreases as more objects are removed).</w:t>
      </w:r>
      <w:r>
        <w:rPr>
          <w:sz w:val="14"/>
        </w:rPr>
        <w:t xml:space="preserve">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3519F0">
        <w:t xml:space="preserve"> when the following principles are applied for the selection of removal targets, which can be used to generate a criticality index and the according list:</w:t>
      </w:r>
      <w:r>
        <w:t xml:space="preserve"> </w:t>
      </w:r>
      <w:r w:rsidRPr="00970852">
        <w:rPr>
          <w:rStyle w:val="StyleUnderline"/>
          <w:highlight w:val="green"/>
        </w:rPr>
        <w:t>The selected objects should have a high mass</w:t>
      </w:r>
      <w:r w:rsidRPr="00970852">
        <w:rPr>
          <w:highlight w:val="green"/>
        </w:rPr>
        <w:t xml:space="preserve"> (</w:t>
      </w:r>
      <w:r w:rsidRPr="00970852">
        <w:rPr>
          <w:rStyle w:val="Emphasis"/>
          <w:highlight w:val="green"/>
        </w:rPr>
        <w:t>they have the largest environmental impact</w:t>
      </w:r>
      <w:r w:rsidRPr="0088627A">
        <w:rPr>
          <w:rStyle w:val="Emphasis"/>
        </w:rPr>
        <w:t xml:space="preserve"> </w:t>
      </w:r>
      <w:r w:rsidRPr="003519F0">
        <w:t>in case of collision);</w:t>
      </w:r>
      <w:r>
        <w:t xml:space="preserve"> </w:t>
      </w:r>
      <w:r w:rsidRPr="00315083">
        <w:rPr>
          <w:rStyle w:val="StyleUnderline"/>
        </w:rPr>
        <w:t>Should have</w:t>
      </w:r>
      <w:r w:rsidRPr="0088627A">
        <w:rPr>
          <w:rStyle w:val="Emphasis"/>
        </w:rPr>
        <w:t xml:space="preserve"> high collision probabilities</w:t>
      </w:r>
      <w:r w:rsidRPr="003519F0">
        <w:t xml:space="preserve"> (e.g. </w:t>
      </w:r>
      <w:r w:rsidRPr="0088627A">
        <w:rPr>
          <w:rStyle w:val="StyleUnderline"/>
        </w:rPr>
        <w:t>they should be in densely populated regions and have a large cross-sectional area</w:t>
      </w:r>
      <w:r w:rsidRPr="003519F0">
        <w:t>);</w:t>
      </w:r>
      <w:r>
        <w:t xml:space="preserve"> </w:t>
      </w:r>
      <w:r w:rsidRPr="0088627A">
        <w:rPr>
          <w:rStyle w:val="Emphasis"/>
        </w:rPr>
        <w:t>Should be in high altitudes</w:t>
      </w:r>
      <w:r w:rsidRPr="003519F0">
        <w:t xml:space="preserve"> (where the orbital lifetime of the resulting fragments is long).</w:t>
      </w:r>
      <w:r>
        <w:t xml:space="preserve"> </w:t>
      </w:r>
      <w:r w:rsidRPr="0088627A">
        <w:rPr>
          <w:rStyle w:val="StyleUnderline"/>
        </w:rPr>
        <w:t>Long­-term environment simulations can be used to analyse orbital regions that are hotspots for collisions</w:t>
      </w:r>
      <w:r w:rsidRPr="003519F0">
        <w:t xml:space="preserve">. The most densely populated region in LEO is around 800–1000 km altitude at high inclinations. </w:t>
      </w:r>
      <w:r w:rsidRPr="0088627A">
        <w:rPr>
          <w:rStyle w:val="StyleUnderline"/>
        </w:rPr>
        <w:t>The collision hotspots can be ranked by the number of collisions</w:t>
      </w:r>
      <w:r w:rsidRPr="003519F0">
        <w:t xml:space="preserve"> predicted to occur under a business as usual scenario.</w:t>
      </w:r>
      <w:r>
        <w:t xml:space="preserve"> </w:t>
      </w:r>
      <w:r w:rsidRPr="003519F0">
        <w:t>Polar Hotspots</w:t>
      </w:r>
      <w:r>
        <w:t xml:space="preserve"> </w:t>
      </w:r>
      <w:r w:rsidRPr="003519F0">
        <w:t>High-ranking hotspot regions are at around:</w:t>
      </w:r>
      <w:r>
        <w:t xml:space="preserve"> </w:t>
      </w:r>
      <w:r w:rsidRPr="003519F0">
        <w:t>1000 km and 82º inclination;</w:t>
      </w:r>
      <w:r>
        <w:t xml:space="preserve"> </w:t>
      </w:r>
      <w:r w:rsidRPr="003519F0">
        <w:t>800 km and 98º inclination;</w:t>
      </w:r>
      <w:r>
        <w:t xml:space="preserve"> </w:t>
      </w:r>
      <w:r w:rsidRPr="003519F0">
        <w:t>850 km and 71º inclination.</w:t>
      </w:r>
      <w:r>
        <w:t xml:space="preserve"> </w:t>
      </w:r>
      <w:r w:rsidRPr="003519F0">
        <w:t>The concentration of critical-size objects in these narrow orbital bands could allow multi-target removal missions. Such missions could be specifically designed for one orbit type were a number of objects of the same type are contained</w:t>
      </w:r>
      <w:r>
        <w:t xml:space="preserve"> </w:t>
      </w:r>
      <w:r w:rsidRPr="003519F0">
        <w:t xml:space="preserve">While </w:t>
      </w:r>
      <w:r w:rsidRPr="00970852">
        <w:rPr>
          <w:rStyle w:val="StyleUnderline"/>
          <w:highlight w:val="green"/>
        </w:rPr>
        <w:t xml:space="preserve">removal targets </w:t>
      </w:r>
      <w:r w:rsidRPr="00970852">
        <w:rPr>
          <w:rStyle w:val="Emphasis"/>
          <w:highlight w:val="green"/>
        </w:rPr>
        <w:t>should be selected from a global perspective</w:t>
      </w:r>
      <w:r w:rsidRPr="003519F0">
        <w:t>, legal constraints dealing with the ownership of space debris objects, and the validation thereof, cannot be neglected.</w:t>
      </w:r>
      <w:r>
        <w:t xml:space="preserve"> </w:t>
      </w:r>
      <w:r w:rsidRPr="003519F0">
        <w:t xml:space="preserve">Also, it should be kept in mind that </w:t>
      </w:r>
      <w:r w:rsidRPr="00622889">
        <w:rPr>
          <w:rStyle w:val="StyleUnderline"/>
        </w:rPr>
        <w:t>legal responsibility for a coupled remover/target stack</w:t>
      </w:r>
      <w:r w:rsidRPr="003519F0">
        <w:t xml:space="preserve"> (i.e. when a removal spacecraft attaches itself to a inoperative body for deorbiting) </w:t>
      </w:r>
      <w:r w:rsidRPr="00622889">
        <w:rPr>
          <w:rStyle w:val="Emphasis"/>
        </w:rPr>
        <w:t xml:space="preserve">is shared. </w:t>
      </w:r>
      <w:r w:rsidRPr="003519F0">
        <w:t xml:space="preserve">While </w:t>
      </w:r>
      <w:r w:rsidRPr="00622889">
        <w:rPr>
          <w:rStyle w:val="StyleUnderline"/>
        </w:rPr>
        <w:t>removal technology should be generic,</w:t>
      </w:r>
      <w:r w:rsidRPr="003519F0">
        <w:t xml:space="preserve"> i.e. </w:t>
      </w:r>
      <w:r w:rsidRPr="00622889">
        <w:rPr>
          <w:rStyle w:val="Emphasis"/>
        </w:rPr>
        <w:t>applicable to a wide range of removal targets</w:t>
      </w:r>
      <w:r w:rsidRPr="003519F0">
        <w:t>, which may also include non­ESA objects, special emphasis on firm agreements with the owners of the object is required.</w:t>
      </w:r>
    </w:p>
    <w:p w14:paraId="34992045" w14:textId="77777777" w:rsidR="00596C02" w:rsidRDefault="00596C02" w:rsidP="00596C02">
      <w:pPr>
        <w:pStyle w:val="Heading4"/>
      </w:pPr>
      <w:r>
        <w:t>solves for Mega-constellation Impacts.</w:t>
      </w:r>
    </w:p>
    <w:p w14:paraId="7177B807" w14:textId="77777777" w:rsidR="00596C02" w:rsidRPr="00A23E34" w:rsidRDefault="00596C02" w:rsidP="00596C02">
      <w:r w:rsidRPr="00A23E34">
        <w:rPr>
          <w:rStyle w:val="Style13ptBold"/>
        </w:rPr>
        <w:t>Hardy</w:t>
      </w:r>
      <w:r>
        <w:rPr>
          <w:rStyle w:val="Style13ptBold"/>
        </w:rPr>
        <w:t xml:space="preserve"> 20</w:t>
      </w:r>
      <w:r w:rsidRPr="00A23E34">
        <w:t>, Brian Patrick. Long-term effects of satellite megaconstellations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18DBD0E4" w14:textId="77777777" w:rsidR="00596C02" w:rsidRDefault="00596C02" w:rsidP="00596C02">
      <w:pPr>
        <w:rPr>
          <w:rStyle w:val="Emphasis"/>
          <w:highlight w:val="green"/>
        </w:rPr>
      </w:pPr>
      <w:r w:rsidRPr="00470926">
        <w:rPr>
          <w:sz w:val="16"/>
        </w:rPr>
        <w:t xml:space="preserve">The results of this thesis demonstrate that satellite megaconstellations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r w:rsidRPr="00470926">
        <w:rPr>
          <w:rStyle w:val="Emphasis"/>
          <w:highlight w:val="green"/>
        </w:rPr>
        <w:t>Starlink</w:t>
      </w:r>
      <w:r w:rsidRPr="00470926">
        <w:rPr>
          <w:rStyle w:val="StyleUnderline"/>
          <w:highlight w:val="green"/>
        </w:rPr>
        <w:t xml:space="preserve"> </w:t>
      </w:r>
      <w:r w:rsidRPr="00470926">
        <w:rPr>
          <w:rStyle w:val="Emphasis"/>
          <w:highlight w:val="green"/>
        </w:rPr>
        <w:t>megaconstellation</w:t>
      </w:r>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and a variety of PMD and ADR rates for Starlink were considered</w:t>
      </w:r>
      <w:r w:rsidRPr="00470926">
        <w:rPr>
          <w:sz w:val="16"/>
        </w:rPr>
        <w:t xml:space="preserve">. It was shown that if Starlink adheres only to the minimum regulatory requirement of 90% PMD for large constellations, then LEO debris levels will grow almost twice as fast as the baseline scenario with no megaconstellations. Improving Starlink’s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w:t>
      </w:r>
      <w:r w:rsidRPr="00470926">
        <w:rPr>
          <w:sz w:val="16"/>
        </w:rPr>
        <w:lastRenderedPageBreak/>
        <w:t xml:space="preserve">all. Importantly, Starlink’s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active debris removal of non-operating Starlink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Starlink satellites per year, for example, is able to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megaconstellations with sub-optimal PMD rates. </w:t>
      </w:r>
    </w:p>
    <w:p w14:paraId="43E9877B" w14:textId="71264A3A" w:rsidR="00596C02" w:rsidRDefault="00596C02" w:rsidP="00596C02">
      <w:pPr>
        <w:pStyle w:val="Heading4"/>
      </w:pPr>
      <w:r>
        <w:t>2</w:t>
      </w:r>
      <w:r>
        <w:t>plank incentivizes sustainable use of space</w:t>
      </w:r>
    </w:p>
    <w:p w14:paraId="70FF4C8D" w14:textId="77777777" w:rsidR="00596C02" w:rsidRDefault="00596C02" w:rsidP="00596C02">
      <w:r w:rsidRPr="00705AEB">
        <w:rPr>
          <w:rFonts w:eastAsiaTheme="majorEastAsia" w:cstheme="majorBidi"/>
          <w:b/>
          <w:bCs/>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9"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0D28B962" w14:textId="77777777" w:rsidR="00596C02" w:rsidRPr="00675EB6" w:rsidRDefault="00596C02" w:rsidP="00596C02">
      <w:pPr>
        <w:pStyle w:val="ListParagraph"/>
        <w:numPr>
          <w:ilvl w:val="0"/>
          <w:numId w:val="12"/>
        </w:numPr>
        <w:rPr>
          <w:rStyle w:val="StyleUnderline"/>
        </w:rPr>
      </w:pPr>
      <w:r>
        <w:rPr>
          <w:rStyle w:val="StyleUnderline"/>
        </w:rPr>
        <w:t>solves global commons</w:t>
      </w:r>
    </w:p>
    <w:p w14:paraId="6E5C9753" w14:textId="77777777" w:rsidR="00596C02" w:rsidRPr="00AF42CC" w:rsidRDefault="00596C02" w:rsidP="00596C02">
      <w:pPr>
        <w:rPr>
          <w:rStyle w:val="Emphasis"/>
          <w:b w:val="0"/>
          <w:iCs w:val="0"/>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Sindell v. Abbott Labororatories. 157 In Sindell,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w:t>
      </w:r>
      <w:r w:rsidRPr="009F3695">
        <w:rPr>
          <w:rStyle w:val="StyleUnderline"/>
        </w:rPr>
        <w:lastRenderedPageBreak/>
        <w:t xml:space="preserve">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w:t>
      </w:r>
      <w:r w:rsidRPr="009F3695">
        <w:lastRenderedPageBreak/>
        <w:t xml:space="preserve">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r w:rsidRPr="00675EB6">
        <w:rPr>
          <w:rStyle w:val="StyleUnderline"/>
          <w:highlight w:val="cyan"/>
        </w:rPr>
        <w:t>SecretaryGeneral</w:t>
      </w:r>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1DA23FC5" w14:textId="61EB910B" w:rsidR="00BC66F6" w:rsidRDefault="00BC66F6" w:rsidP="00BC66F6">
      <w:pPr>
        <w:pStyle w:val="Heading3"/>
      </w:pPr>
      <w:r>
        <w:lastRenderedPageBreak/>
        <w:t xml:space="preserve">2 </w:t>
      </w:r>
    </w:p>
    <w:p w14:paraId="74753D4F" w14:textId="77777777" w:rsidR="00BC66F6" w:rsidRDefault="00BC66F6" w:rsidP="00BC66F6">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 xml:space="preserve">. </w:t>
      </w:r>
    </w:p>
    <w:p w14:paraId="50BDEA3F" w14:textId="77777777" w:rsidR="00BC66F6" w:rsidRPr="00B00CD8" w:rsidRDefault="00BC66F6" w:rsidP="00BC66F6">
      <w:r w:rsidRPr="00B00CD8">
        <w:rPr>
          <w:rStyle w:val="Style13ptBold"/>
        </w:rPr>
        <w:t>Culpan 21</w:t>
      </w:r>
      <w:r w:rsidRPr="00B00CD8">
        <w:t xml:space="preserve"> Tim Culpan 11-2-2021 "The Next Big Hack Could Come From the Stars"</w:t>
      </w:r>
      <w:r>
        <w:t xml:space="preserve"> </w:t>
      </w:r>
      <w:hyperlink r:id="rId10"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20D0581E" w14:textId="77777777" w:rsidR="00BC66F6" w:rsidRPr="00245E56" w:rsidRDefault="00BC66F6" w:rsidP="00BC66F6">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Bob Kolasky,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73D13995" w14:textId="77777777" w:rsidR="00BC66F6" w:rsidRPr="00A05B63" w:rsidRDefault="00BC66F6" w:rsidP="00BC66F6">
      <w:pPr>
        <w:pStyle w:val="Heading4"/>
      </w:pPr>
      <w:r>
        <w:t xml:space="preserve">Megaconstellations </w:t>
      </w:r>
      <w:r>
        <w:rPr>
          <w:u w:val="single"/>
        </w:rPr>
        <w:t>solves</w:t>
      </w:r>
      <w:r>
        <w:t xml:space="preserve"> satellite hacking – multiple warrants. Commercial Satellites </w:t>
      </w:r>
      <w:r>
        <w:rPr>
          <w:u w:val="single"/>
        </w:rPr>
        <w:t>are key</w:t>
      </w:r>
      <w:r>
        <w:t xml:space="preserve"> due to production capacity. </w:t>
      </w:r>
    </w:p>
    <w:p w14:paraId="3C9AFC4B" w14:textId="77777777" w:rsidR="00BC66F6" w:rsidRPr="00B00CD8" w:rsidRDefault="00BC66F6" w:rsidP="00BC66F6">
      <w:r w:rsidRPr="00B00CD8">
        <w:rPr>
          <w:rStyle w:val="Style13ptBold"/>
        </w:rPr>
        <w:t>Hallex and Cottom 20</w:t>
      </w:r>
      <w:r>
        <w:t xml:space="preserve"> </w:t>
      </w:r>
      <w:r w:rsidRPr="00B00CD8">
        <w:t>Hallex, Matthew, and Travis Cottom. "Proliferated commercial satellite constellations: Implications for national security." Joint Forces Quarterly 97.July (2020): 20-29.</w:t>
      </w:r>
      <w:r>
        <w:t xml:space="preserve"> (</w:t>
      </w:r>
      <w:r w:rsidRPr="00B00CD8">
        <w:t>Matthew A. Hallex is a Research Staff Member at the Institute for Defense Analyses. Travis S. Cottom is a Research Associate at the Institute for Defense Analyses.</w:t>
      </w:r>
      <w:r>
        <w:t xml:space="preserve">)//Re-cut by Elmer </w:t>
      </w:r>
    </w:p>
    <w:p w14:paraId="20CDAA21" w14:textId="6BA6E23B" w:rsidR="00BC66F6" w:rsidRDefault="00BC66F6" w:rsidP="00BC66F6">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 xml:space="preserve">relatively large </w:t>
      </w:r>
      <w:r w:rsidRPr="00B61F74">
        <w:rPr>
          <w:rStyle w:val="Emphasis"/>
          <w:highlight w:val="green"/>
          <w:bdr w:val="single" w:sz="18" w:space="0" w:color="auto"/>
        </w:rPr>
        <w:lastRenderedPageBreak/>
        <w:t>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066A4837" w14:textId="77777777" w:rsidR="00596C02" w:rsidRDefault="00596C02" w:rsidP="00596C02">
      <w:pPr>
        <w:pStyle w:val="Heading4"/>
      </w:pPr>
      <w:r>
        <w:t xml:space="preserve">Hacking on Satellites </w:t>
      </w:r>
      <w:r>
        <w:rPr>
          <w:u w:val="single"/>
        </w:rPr>
        <w:t>goes Nuclear</w:t>
      </w:r>
      <w:r>
        <w:t>.</w:t>
      </w:r>
    </w:p>
    <w:p w14:paraId="366106E0" w14:textId="77777777" w:rsidR="00596C02" w:rsidRPr="00245E56" w:rsidRDefault="00596C02" w:rsidP="00596C02">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11"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7C41E139" w14:textId="2AF155DB" w:rsidR="00596C02" w:rsidRPr="00596C02" w:rsidRDefault="00596C02" w:rsidP="00BC66F6">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w:t>
      </w:r>
      <w:r w:rsidRPr="00B61F74">
        <w:lastRenderedPageBreak/>
        <w:t xml:space="preserve">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cyber attacks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321AB0C5" w14:textId="0777709A" w:rsidR="00596C02" w:rsidRDefault="00596C02" w:rsidP="00596C02">
      <w:pPr>
        <w:pStyle w:val="Heading3"/>
      </w:pPr>
      <w:r>
        <w:lastRenderedPageBreak/>
        <w:t>3</w:t>
      </w:r>
      <w:r>
        <w:t xml:space="preserve"> </w:t>
      </w:r>
    </w:p>
    <w:p w14:paraId="44FC44D7" w14:textId="77777777" w:rsidR="00596C02" w:rsidRDefault="00596C02" w:rsidP="00596C02">
      <w:pPr>
        <w:pStyle w:val="Heading4"/>
      </w:pPr>
      <w:r>
        <w:t xml:space="preserve">Starlink Mega-Constellations generates </w:t>
      </w:r>
      <w:r>
        <w:rPr>
          <w:u w:val="single"/>
        </w:rPr>
        <w:t>next-level</w:t>
      </w:r>
      <w:r>
        <w:t xml:space="preserve"> advanced Weather Forecasting. </w:t>
      </w:r>
    </w:p>
    <w:p w14:paraId="1CE9CCB1" w14:textId="77777777" w:rsidR="00596C02" w:rsidRPr="000E77C2" w:rsidRDefault="00596C02" w:rsidP="00596C02">
      <w:r w:rsidRPr="000E77C2">
        <w:rPr>
          <w:rStyle w:val="Style13ptBold"/>
        </w:rPr>
        <w:t>Erwin 20</w:t>
      </w:r>
      <w:r>
        <w:t xml:space="preserve"> </w:t>
      </w:r>
      <w:r w:rsidRPr="000E77C2">
        <w:t>Sandra Erwin 10-14-2020 "SpaceX to explore ways to provide weather data to U.S. military"</w:t>
      </w:r>
      <w:r>
        <w:t xml:space="preserve"> </w:t>
      </w:r>
      <w:hyperlink r:id="rId12" w:history="1">
        <w:r w:rsidRPr="005C484B">
          <w:rPr>
            <w:rStyle w:val="Hyperlink"/>
          </w:rPr>
          <w:t>https://spacenews.com/spacex-to-explore-ways-to-provide-weather-data-to-u-s-military/</w:t>
        </w:r>
      </w:hyperlink>
      <w:r>
        <w:t xml:space="preserve"> (</w:t>
      </w:r>
      <w:r w:rsidRPr="000E77C2">
        <w:t>Sandra Erwin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w:t>
      </w:r>
      <w:r>
        <w:t xml:space="preserve">)//Elmer </w:t>
      </w:r>
    </w:p>
    <w:p w14:paraId="505E5AF2" w14:textId="77777777" w:rsidR="00596C02" w:rsidRPr="000A34F0" w:rsidRDefault="00596C02" w:rsidP="00596C02">
      <w:r w:rsidRPr="00CB5CE3">
        <w:rPr>
          <w:rStyle w:val="StyleUnderline"/>
        </w:rPr>
        <w:t>The $2 million contract is to “assess the feasibility and long term viability of a ‘weather data as a service business model.”</w:t>
      </w:r>
      <w:r w:rsidRPr="000A34F0">
        <w:t xml:space="preserve"> WASHINGTON — </w:t>
      </w:r>
      <w:r w:rsidRPr="00970852">
        <w:rPr>
          <w:rStyle w:val="Emphasis"/>
          <w:highlight w:val="green"/>
        </w:rPr>
        <w:t>SpaceX</w:t>
      </w:r>
      <w:r w:rsidRPr="00970852">
        <w:rPr>
          <w:rStyle w:val="StyleUnderline"/>
          <w:highlight w:val="green"/>
        </w:rPr>
        <w:t xml:space="preserve"> </w:t>
      </w:r>
      <w:r w:rsidRPr="00CB5CE3">
        <w:rPr>
          <w:rStyle w:val="StyleUnderline"/>
        </w:rPr>
        <w:t xml:space="preserve">is </w:t>
      </w:r>
      <w:r w:rsidRPr="00970852">
        <w:rPr>
          <w:rStyle w:val="Emphasis"/>
          <w:highlight w:val="green"/>
        </w:rPr>
        <w:t>looking</w:t>
      </w:r>
      <w:r w:rsidRPr="00970852">
        <w:rPr>
          <w:rStyle w:val="StyleUnderline"/>
          <w:highlight w:val="green"/>
        </w:rPr>
        <w:t xml:space="preserve"> </w:t>
      </w:r>
      <w:r w:rsidRPr="00CB5CE3">
        <w:rPr>
          <w:rStyle w:val="StyleUnderline"/>
        </w:rPr>
        <w:t xml:space="preserve">at </w:t>
      </w:r>
      <w:r w:rsidRPr="00970852">
        <w:rPr>
          <w:rStyle w:val="Emphasis"/>
          <w:highlight w:val="green"/>
        </w:rPr>
        <w:t>ways</w:t>
      </w:r>
      <w:r w:rsidRPr="00970852">
        <w:rPr>
          <w:rStyle w:val="StyleUnderline"/>
          <w:highlight w:val="green"/>
        </w:rPr>
        <w:t xml:space="preserve"> </w:t>
      </w:r>
      <w:r w:rsidRPr="00CB5CE3">
        <w:rPr>
          <w:rStyle w:val="StyleUnderline"/>
        </w:rPr>
        <w:t xml:space="preserve">it could </w:t>
      </w:r>
      <w:r w:rsidRPr="00970852">
        <w:rPr>
          <w:rStyle w:val="Emphasis"/>
          <w:highlight w:val="green"/>
          <w:bdr w:val="single" w:sz="18" w:space="0" w:color="auto"/>
        </w:rPr>
        <w:t>provide weather data</w:t>
      </w:r>
      <w:r w:rsidRPr="00970852">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t xml:space="preserve"> Charlotte Gerhart, chief of the Space and Missile Systems Center Production Corps Low Earth Orbit Division, said in a statement to SpaceNews that SpaceX received the contract in July from SMC’s Space Enterprise Consortium. </w:t>
      </w:r>
      <w:r w:rsidRPr="00CB5CE3">
        <w:rPr>
          <w:rStyle w:val="StyleUnderline"/>
        </w:rPr>
        <w:t>The contract is to “assess the feasibility and long term viability of a ‘weather data as a service business model,’” said Gerhart</w:t>
      </w:r>
      <w:r w:rsidRPr="000A34F0">
        <w:t>. SpaceX did not respond to questions from SpaceNews on how the company would leverage the Starlink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970852">
        <w:rPr>
          <w:rStyle w:val="Emphasis"/>
          <w:highlight w:val="green"/>
        </w:rPr>
        <w:t>goal remains to provide</w:t>
      </w:r>
      <w:r w:rsidRPr="00970852">
        <w:rPr>
          <w:rStyle w:val="StyleUnderline"/>
          <w:highlight w:val="green"/>
        </w:rPr>
        <w:t xml:space="preserve"> </w:t>
      </w:r>
      <w:r w:rsidRPr="00CB5CE3">
        <w:rPr>
          <w:rStyle w:val="StyleUnderline"/>
        </w:rPr>
        <w:t xml:space="preserve">a more </w:t>
      </w:r>
      <w:r w:rsidRPr="00970852">
        <w:rPr>
          <w:rStyle w:val="Emphasis"/>
          <w:highlight w:val="green"/>
          <w:bdr w:val="single" w:sz="18" w:space="0" w:color="auto"/>
        </w:rPr>
        <w:t>resilient and higher refresh capability, enhancing global terrestrial weather capability</w:t>
      </w:r>
      <w:r w:rsidRPr="00CB5CE3">
        <w:rPr>
          <w:rStyle w:val="StyleUnderline"/>
        </w:rPr>
        <w:t xml:space="preserve">,” said Gerhart. </w:t>
      </w:r>
      <w:r w:rsidRPr="000A34F0">
        <w:t xml:space="preserve">The SpEC consortium was created in 2017 to attract commercial space businesses to work with the military. The contracts awarded by SpEC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SpEC said in an email to members. </w:t>
      </w:r>
      <w:r w:rsidRPr="00CB5CE3">
        <w:rPr>
          <w:rStyle w:val="StyleUnderline"/>
        </w:rPr>
        <w:t xml:space="preserve">The EO/IR EWS program is </w:t>
      </w:r>
      <w:r w:rsidRPr="00970852">
        <w:rPr>
          <w:rStyle w:val="Emphasis"/>
          <w:highlight w:val="green"/>
        </w:rPr>
        <w:t>looking at</w:t>
      </w:r>
      <w:r w:rsidRPr="00970852">
        <w:rPr>
          <w:rStyle w:val="StyleUnderline"/>
          <w:highlight w:val="green"/>
        </w:rPr>
        <w:t xml:space="preserve"> </w:t>
      </w:r>
      <w:r w:rsidRPr="00CB5CE3">
        <w:rPr>
          <w:rStyle w:val="StyleUnderline"/>
        </w:rPr>
        <w:t xml:space="preserve">a </w:t>
      </w:r>
      <w:r w:rsidRPr="00970852">
        <w:rPr>
          <w:rStyle w:val="Emphasis"/>
          <w:highlight w:val="green"/>
        </w:rPr>
        <w:t>future</w:t>
      </w:r>
      <w:r w:rsidRPr="00970852">
        <w:rPr>
          <w:rStyle w:val="StyleUnderline"/>
          <w:highlight w:val="green"/>
        </w:rPr>
        <w:t xml:space="preserve"> </w:t>
      </w:r>
      <w:r w:rsidRPr="00970852">
        <w:rPr>
          <w:rStyle w:val="Emphasis"/>
          <w:highlight w:val="green"/>
        </w:rPr>
        <w:t>proliferated</w:t>
      </w:r>
      <w:r w:rsidRPr="00970852">
        <w:rPr>
          <w:rStyle w:val="StyleUnderline"/>
          <w:highlight w:val="green"/>
        </w:rPr>
        <w:t xml:space="preserve"> </w:t>
      </w:r>
      <w:r w:rsidRPr="00970852">
        <w:rPr>
          <w:rStyle w:val="Emphasis"/>
          <w:highlight w:val="green"/>
        </w:rPr>
        <w:t>l</w:t>
      </w:r>
      <w:r w:rsidRPr="00CB5CE3">
        <w:rPr>
          <w:rStyle w:val="StyleUnderline"/>
        </w:rPr>
        <w:t>ow-</w:t>
      </w:r>
      <w:r w:rsidRPr="00970852">
        <w:rPr>
          <w:rStyle w:val="Emphasis"/>
          <w:highlight w:val="green"/>
        </w:rPr>
        <w:t>E</w:t>
      </w:r>
      <w:r w:rsidRPr="00CB5CE3">
        <w:rPr>
          <w:rStyle w:val="StyleUnderline"/>
        </w:rPr>
        <w:t xml:space="preserve">arth </w:t>
      </w:r>
      <w:r w:rsidRPr="00970852">
        <w:rPr>
          <w:rStyle w:val="Emphasis"/>
          <w:highlight w:val="green"/>
        </w:rPr>
        <w:t>o</w:t>
      </w:r>
      <w:r w:rsidRPr="00CB5CE3">
        <w:rPr>
          <w:rStyle w:val="StyleUnderline"/>
        </w:rPr>
        <w:t xml:space="preserve">rbit </w:t>
      </w:r>
      <w:r w:rsidRPr="00970852">
        <w:rPr>
          <w:rStyle w:val="Emphasis"/>
          <w:highlight w:val="green"/>
        </w:rPr>
        <w:t>constellation</w:t>
      </w:r>
      <w:r w:rsidRPr="00970852">
        <w:rPr>
          <w:rStyle w:val="StyleUnderline"/>
          <w:highlight w:val="green"/>
        </w:rPr>
        <w:t xml:space="preserve"> </w:t>
      </w:r>
      <w:r w:rsidRPr="00970852">
        <w:rPr>
          <w:rStyle w:val="Emphasis"/>
          <w:highlight w:val="green"/>
          <w:bdr w:val="single" w:sz="18" w:space="0" w:color="auto"/>
        </w:rPr>
        <w:t>to focus on cloud characterization and theater weather imagery</w:t>
      </w:r>
      <w:r w:rsidRPr="00970852">
        <w:rPr>
          <w:rStyle w:val="StyleUnderline"/>
          <w:highlight w:val="green"/>
        </w:rPr>
        <w:t xml:space="preserve"> </w:t>
      </w:r>
      <w:r w:rsidRPr="00CB5CE3">
        <w:rPr>
          <w:rStyle w:val="StyleUnderline"/>
        </w:rPr>
        <w:t xml:space="preserve">that could be </w:t>
      </w:r>
      <w:r w:rsidRPr="00970852">
        <w:rPr>
          <w:rStyle w:val="Emphasis"/>
          <w:highlight w:val="green"/>
        </w:rPr>
        <w:t>supplemented by commercial services</w:t>
      </w:r>
      <w:r w:rsidRPr="00CB5CE3">
        <w:rPr>
          <w:rStyle w:val="StyleUnderline"/>
        </w:rPr>
        <w:t xml:space="preserve">. SpaceX’s contract is for the “weather data as a service system architecture exploration phase,” said SpEC. Industry sources speculated that </w:t>
      </w:r>
      <w:r w:rsidRPr="00970852">
        <w:rPr>
          <w:rStyle w:val="Emphasis"/>
          <w:highlight w:val="green"/>
        </w:rPr>
        <w:t>SpaceX could</w:t>
      </w:r>
      <w:r w:rsidRPr="00970852">
        <w:rPr>
          <w:rStyle w:val="StyleUnderline"/>
          <w:highlight w:val="green"/>
        </w:rPr>
        <w:t xml:space="preserve"> </w:t>
      </w:r>
      <w:r w:rsidRPr="00970852">
        <w:rPr>
          <w:rStyle w:val="Emphasis"/>
          <w:highlight w:val="green"/>
        </w:rPr>
        <w:t>provide</w:t>
      </w:r>
      <w:r w:rsidRPr="00970852">
        <w:rPr>
          <w:rStyle w:val="StyleUnderline"/>
          <w:highlight w:val="green"/>
        </w:rPr>
        <w:t xml:space="preserve"> </w:t>
      </w:r>
      <w:r w:rsidRPr="00CB5CE3">
        <w:rPr>
          <w:rStyle w:val="StyleUnderline"/>
        </w:rPr>
        <w:t xml:space="preserve">weather </w:t>
      </w:r>
      <w:r w:rsidRPr="00970852">
        <w:rPr>
          <w:rStyle w:val="Emphasis"/>
          <w:highlight w:val="green"/>
        </w:rPr>
        <w:t>data collected by sensors</w:t>
      </w:r>
      <w:r w:rsidRPr="00970852">
        <w:rPr>
          <w:rStyle w:val="StyleUnderline"/>
          <w:highlight w:val="green"/>
        </w:rPr>
        <w:t xml:space="preserve"> </w:t>
      </w:r>
      <w:r w:rsidRPr="00970852">
        <w:rPr>
          <w:rStyle w:val="Emphasis"/>
          <w:highlight w:val="green"/>
          <w:bdr w:val="single" w:sz="18" w:space="0" w:color="auto"/>
        </w:rPr>
        <w:t>hosted on its own Starlink satellites</w:t>
      </w:r>
      <w:r w:rsidRPr="00CB5CE3">
        <w:rPr>
          <w:rStyle w:val="StyleUnderline"/>
        </w:rPr>
        <w:t xml:space="preserve">, </w:t>
      </w:r>
      <w:r w:rsidRPr="00970852">
        <w:rPr>
          <w:rStyle w:val="Emphasis"/>
          <w:highlight w:val="green"/>
        </w:rPr>
        <w:t>or</w:t>
      </w:r>
      <w:r w:rsidRPr="00970852">
        <w:rPr>
          <w:rStyle w:val="StyleUnderline"/>
          <w:highlight w:val="green"/>
        </w:rPr>
        <w:t xml:space="preserve"> </w:t>
      </w:r>
      <w:r w:rsidRPr="00CB5CE3">
        <w:rPr>
          <w:rStyle w:val="StyleUnderline"/>
        </w:rPr>
        <w:t xml:space="preserve">it could team with  a weather data services company and </w:t>
      </w:r>
      <w:r w:rsidRPr="00970852">
        <w:rPr>
          <w:rStyle w:val="Emphasis"/>
          <w:highlight w:val="green"/>
        </w:rPr>
        <w:t>use Starlink to distribute the data</w:t>
      </w:r>
      <w:r w:rsidRPr="00970852">
        <w:rPr>
          <w:rStyle w:val="StyleUnderline"/>
          <w:highlight w:val="green"/>
        </w:rPr>
        <w:t xml:space="preserve"> </w:t>
      </w:r>
      <w:r w:rsidRPr="00CB5CE3">
        <w:rPr>
          <w:rStyle w:val="StyleUnderline"/>
        </w:rPr>
        <w:t>to customers</w:t>
      </w:r>
      <w:r w:rsidRPr="000A34F0">
        <w:t xml:space="preserve">. One executive </w:t>
      </w:r>
      <w:r w:rsidRPr="00CB5CE3">
        <w:rPr>
          <w:rStyle w:val="StyleUnderline"/>
        </w:rPr>
        <w:t xml:space="preserve">noted that both the U.S. military and the National Oceanic and Atmospheric Administration have </w:t>
      </w:r>
      <w:r w:rsidRPr="00970852">
        <w:rPr>
          <w:rStyle w:val="Emphasis"/>
          <w:highlight w:val="green"/>
        </w:rPr>
        <w:t>growing demands for data</w:t>
      </w:r>
      <w:r w:rsidRPr="00970852">
        <w:rPr>
          <w:rStyle w:val="StyleUnderline"/>
          <w:highlight w:val="green"/>
        </w:rPr>
        <w:t xml:space="preserve"> </w:t>
      </w:r>
      <w:r w:rsidRPr="00CB5CE3">
        <w:rPr>
          <w:rStyle w:val="StyleUnderline"/>
        </w:rPr>
        <w:t xml:space="preserve">that can be </w:t>
      </w:r>
      <w:r w:rsidRPr="00970852">
        <w:rPr>
          <w:rStyle w:val="Emphasis"/>
          <w:highlight w:val="green"/>
        </w:rPr>
        <w:t xml:space="preserve">provided at relatively low cost from companies that operate </w:t>
      </w:r>
      <w:r w:rsidRPr="00970852">
        <w:rPr>
          <w:rStyle w:val="Emphasis"/>
          <w:highlight w:val="green"/>
          <w:bdr w:val="single" w:sz="18" w:space="0" w:color="auto"/>
        </w:rPr>
        <w:t>proliferated LEO systems</w:t>
      </w:r>
      <w:r w:rsidRPr="00CB5CE3">
        <w:rPr>
          <w:rStyle w:val="StyleUnderline"/>
        </w:rPr>
        <w:t>.</w:t>
      </w:r>
    </w:p>
    <w:p w14:paraId="4ED3DC0A" w14:textId="77777777" w:rsidR="00596C02" w:rsidRDefault="00596C02" w:rsidP="00596C02">
      <w:pPr>
        <w:pStyle w:val="Heading4"/>
      </w:pPr>
      <w:r>
        <w:lastRenderedPageBreak/>
        <w:t xml:space="preserve">Advanced Weather Forecasting </w:t>
      </w:r>
      <w:r>
        <w:rPr>
          <w:u w:val="single"/>
        </w:rPr>
        <w:t>solves</w:t>
      </w:r>
      <w:r>
        <w:t xml:space="preserve"> Climate Change. </w:t>
      </w:r>
    </w:p>
    <w:p w14:paraId="30AD5B94" w14:textId="77777777" w:rsidR="00596C02" w:rsidRPr="00326AC1" w:rsidRDefault="00596C02" w:rsidP="00596C02">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13"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059EFE7B" w14:textId="77777777" w:rsidR="00596C02" w:rsidRPr="00D27BAD" w:rsidRDefault="00596C02" w:rsidP="00596C02">
      <w:r w:rsidRPr="00970852">
        <w:rPr>
          <w:rStyle w:val="Emphasis"/>
          <w:highlight w:val="green"/>
        </w:rPr>
        <w:t>Humankind</w:t>
      </w:r>
      <w:r w:rsidRPr="00970852">
        <w:rPr>
          <w:rStyle w:val="StyleUnderline"/>
          <w:highlight w:val="green"/>
        </w:rPr>
        <w:t xml:space="preserve"> </w:t>
      </w:r>
      <w:r w:rsidRPr="00CF5A50">
        <w:rPr>
          <w:rStyle w:val="StyleUnderline"/>
        </w:rPr>
        <w:t xml:space="preserve">is in the </w:t>
      </w:r>
      <w:r w:rsidRPr="00970852">
        <w:rPr>
          <w:rStyle w:val="Emphasis"/>
          <w:highlight w:val="green"/>
        </w:rPr>
        <w:t>midst of a climate 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970852">
        <w:rPr>
          <w:rStyle w:val="Emphasis"/>
          <w:highlight w:val="green"/>
          <w:bdr w:val="single" w:sz="18" w:space="0" w:color="auto"/>
        </w:rPr>
        <w:t>several ways weather monitoring can help solve</w:t>
      </w:r>
      <w:r w:rsidRPr="00970852">
        <w:rPr>
          <w:rStyle w:val="Emphasis"/>
          <w:highlight w:val="green"/>
        </w:rPr>
        <w:t xml:space="preserve"> </w:t>
      </w:r>
      <w:r w:rsidRPr="00CF5A50">
        <w:rPr>
          <w:rStyle w:val="StyleUnderline"/>
        </w:rPr>
        <w:t xml:space="preserve">the climate crisis, </w:t>
      </w:r>
      <w:r w:rsidRPr="00970852">
        <w:rPr>
          <w:rStyle w:val="Emphasis"/>
          <w:highlight w:val="green"/>
        </w:rPr>
        <w:t>from lowing</w:t>
      </w:r>
      <w:r w:rsidRPr="00970852">
        <w:rPr>
          <w:rStyle w:val="StyleUnderline"/>
          <w:highlight w:val="green"/>
        </w:rPr>
        <w:t xml:space="preserve"> </w:t>
      </w:r>
      <w:r w:rsidRPr="00CF5A50">
        <w:rPr>
          <w:rStyle w:val="StyleUnderline"/>
        </w:rPr>
        <w:t xml:space="preserve">transportation </w:t>
      </w:r>
      <w:r w:rsidRPr="00970852">
        <w:rPr>
          <w:rStyle w:val="Emphasis"/>
          <w:highlight w:val="green"/>
        </w:rPr>
        <w:t>emissions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pinpointing</w:t>
      </w:r>
      <w:r w:rsidRPr="00970852">
        <w:rPr>
          <w:rStyle w:val="StyleUnderline"/>
          <w:highlight w:val="green"/>
        </w:rPr>
        <w:t xml:space="preserve"> </w:t>
      </w:r>
      <w:r w:rsidRPr="00970852">
        <w:rPr>
          <w:rStyle w:val="Emphasis"/>
          <w:highlight w:val="green"/>
        </w:rPr>
        <w:t>extreme weather events</w:t>
      </w:r>
      <w:r w:rsidRPr="00970852">
        <w:rPr>
          <w:rStyle w:val="StyleUnderline"/>
          <w:highlight w:val="green"/>
        </w:rPr>
        <w:t xml:space="preserve"> </w:t>
      </w:r>
      <w:r w:rsidRPr="00CF5A50">
        <w:rPr>
          <w:rStyle w:val="StyleUnderline"/>
        </w:rPr>
        <w:t>such as wildfires and extraordinary variations in temperature</w:t>
      </w:r>
      <w:r w:rsidRPr="00D27BAD">
        <w:t xml:space="preserve">. </w:t>
      </w:r>
      <w:r w:rsidRPr="00CF5A50">
        <w:rPr>
          <w:rStyle w:val="StyleUnderline"/>
        </w:rPr>
        <w:t xml:space="preserve">Tackling Emissions </w:t>
      </w:r>
      <w:r w:rsidRPr="008C7EED">
        <w:rPr>
          <w:rStyle w:val="Emphasis"/>
        </w:rPr>
        <w:t xml:space="preserve">Global </w:t>
      </w:r>
      <w:r w:rsidRPr="00970852">
        <w:rPr>
          <w:rStyle w:val="Emphasis"/>
          <w:highlight w:val="green"/>
        </w:rPr>
        <w:t xml:space="preserve">travel and shipping contribute significantly to </w:t>
      </w:r>
      <w:r w:rsidRPr="008C7EED">
        <w:rPr>
          <w:rStyle w:val="Emphasis"/>
        </w:rPr>
        <w:t xml:space="preserve">global </w:t>
      </w:r>
      <w:r w:rsidRPr="00970852">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970852">
        <w:rPr>
          <w:rStyle w:val="Emphasis"/>
          <w:highlight w:val="green"/>
        </w:rPr>
        <w:t>Weather forecasting</w:t>
      </w:r>
      <w:r w:rsidRPr="00CF5A50">
        <w:rPr>
          <w:rStyle w:val="StyleUnderline"/>
        </w:rPr>
        <w:t xml:space="preserve"> technology </w:t>
      </w:r>
      <w:r w:rsidRPr="00970852">
        <w:rPr>
          <w:rStyle w:val="Emphasis"/>
          <w:highlight w:val="green"/>
        </w:rPr>
        <w:t>providing</w:t>
      </w:r>
      <w:r w:rsidRPr="00970852">
        <w:rPr>
          <w:rStyle w:val="StyleUnderline"/>
          <w:highlight w:val="green"/>
        </w:rPr>
        <w:t xml:space="preserve"> </w:t>
      </w:r>
      <w:r w:rsidRPr="00CF5A50">
        <w:rPr>
          <w:rStyle w:val="StyleUnderline"/>
        </w:rPr>
        <w:t xml:space="preserve">accurate, </w:t>
      </w:r>
      <w:r w:rsidRPr="00970852">
        <w:rPr>
          <w:rStyle w:val="Emphasis"/>
          <w:highlight w:val="green"/>
        </w:rPr>
        <w:t>real-time data</w:t>
      </w:r>
      <w:r w:rsidRPr="00970852">
        <w:rPr>
          <w:rStyle w:val="StyleUnderline"/>
          <w:highlight w:val="green"/>
        </w:rPr>
        <w:t xml:space="preserve"> </w:t>
      </w:r>
      <w:r w:rsidRPr="00CF5A50">
        <w:rPr>
          <w:rStyle w:val="StyleUnderline"/>
        </w:rPr>
        <w:t xml:space="preserve">on meteorological conditions </w:t>
      </w:r>
      <w:r w:rsidRPr="00970852">
        <w:rPr>
          <w:rStyle w:val="Emphasis"/>
          <w:highlight w:val="green"/>
        </w:rPr>
        <w:t>can help airlines</w:t>
      </w:r>
      <w:r w:rsidRPr="00970852">
        <w:rPr>
          <w:rStyle w:val="StyleUnderline"/>
          <w:highlight w:val="green"/>
        </w:rPr>
        <w:t xml:space="preserve"> </w:t>
      </w:r>
      <w:r w:rsidRPr="00970852">
        <w:rPr>
          <w:rStyle w:val="Emphasis"/>
          <w:highlight w:val="green"/>
        </w:rPr>
        <w:t>adjust</w:t>
      </w:r>
      <w:r w:rsidRPr="00970852">
        <w:rPr>
          <w:rStyle w:val="StyleUnderline"/>
          <w:highlight w:val="green"/>
        </w:rPr>
        <w:t xml:space="preserve"> </w:t>
      </w:r>
      <w:r w:rsidRPr="00970852">
        <w:rPr>
          <w:rStyle w:val="Emphasis"/>
          <w:highlight w:val="green"/>
        </w:rPr>
        <w:t>routes</w:t>
      </w:r>
      <w:r w:rsidRPr="00970852">
        <w:rPr>
          <w:rStyle w:val="StyleUnderline"/>
          <w:highlight w:val="green"/>
        </w:rPr>
        <w:t xml:space="preserve"> </w:t>
      </w:r>
      <w:r w:rsidRPr="00970852">
        <w:rPr>
          <w:rStyle w:val="Emphasis"/>
          <w:highlight w:val="green"/>
        </w:rPr>
        <w:t>to</w:t>
      </w:r>
      <w:r w:rsidRPr="00970852">
        <w:rPr>
          <w:rStyle w:val="StyleUnderline"/>
          <w:highlight w:val="green"/>
        </w:rPr>
        <w:t xml:space="preserve"> </w:t>
      </w:r>
      <w:r w:rsidRPr="00970852">
        <w:rPr>
          <w:rStyle w:val="Emphasis"/>
          <w:highlight w:val="green"/>
        </w:rPr>
        <w:t>avoid headwinds or take advantage of favorable winds</w:t>
      </w:r>
      <w:r w:rsidRPr="00CF5A50">
        <w:rPr>
          <w:rStyle w:val="StyleUnderline"/>
        </w:rPr>
        <w:t xml:space="preserve">, both of </w:t>
      </w:r>
      <w:r w:rsidRPr="00970852">
        <w:rPr>
          <w:rStyle w:val="Emphasis"/>
          <w:highlight w:val="green"/>
        </w:rPr>
        <w:t>which can</w:t>
      </w:r>
      <w:r w:rsidRPr="00970852">
        <w:rPr>
          <w:rStyle w:val="StyleUnderline"/>
          <w:highlight w:val="green"/>
        </w:rPr>
        <w:t xml:space="preserve"> </w:t>
      </w:r>
      <w:r w:rsidRPr="00CF5A50">
        <w:rPr>
          <w:rStyle w:val="StyleUnderline"/>
        </w:rPr>
        <w:t xml:space="preserve">help </w:t>
      </w:r>
      <w:r w:rsidRPr="00970852">
        <w:rPr>
          <w:rStyle w:val="Emphasis"/>
          <w:highlight w:val="green"/>
          <w:bdr w:val="single" w:sz="18" w:space="0" w:color="auto"/>
        </w:rPr>
        <w:t>reduce fuel consumption and emissions</w:t>
      </w:r>
      <w:r w:rsidRPr="00D27BAD">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t xml:space="preserve"> states Renny Vandewege, Vice President of Weather Operations at DTN, a company providing decision support tools and forecast insights across many sectors. </w:t>
      </w:r>
      <w:r w:rsidRPr="00CF5A50">
        <w:rPr>
          <w:rStyle w:val="StyleUnderline"/>
        </w:rPr>
        <w:t xml:space="preserve">Shipping discharges a large and growing source of noxious gas but the sector has the potential to drastically cut emissions through </w:t>
      </w:r>
      <w:r w:rsidRPr="00970852">
        <w:rPr>
          <w:rStyle w:val="Emphasis"/>
          <w:highlight w:val="green"/>
        </w:rPr>
        <w:t>fuel-saving techniques</w:t>
      </w:r>
      <w:r w:rsidRPr="00CF5A50">
        <w:rPr>
          <w:rStyle w:val="StyleUnderline"/>
        </w:rPr>
        <w:t xml:space="preserve">. Among the most promising is </w:t>
      </w:r>
      <w:r w:rsidRPr="00970852">
        <w:rPr>
          <w:rStyle w:val="Emphasis"/>
          <w:highlight w:val="green"/>
        </w:rPr>
        <w:t>weather routing</w:t>
      </w:r>
      <w:r w:rsidRPr="00CF5A50">
        <w:rPr>
          <w:rStyle w:val="StyleUnderline"/>
        </w:rPr>
        <w:t xml:space="preserve">. “Using weather information and analytics can help mitigate risks today caused by climate change and can also reduce emissions further reducing future impacts”, explains Vandewege, a former director of the Broadcast Meteorology Program at Mississippi State University. Weather </w:t>
      </w:r>
      <w:r w:rsidRPr="00970852">
        <w:rPr>
          <w:rStyle w:val="Emphasis"/>
          <w:highlight w:val="green"/>
        </w:rPr>
        <w:t>analytics can optimize routes</w:t>
      </w:r>
      <w:r w:rsidRPr="00970852">
        <w:rPr>
          <w:rStyle w:val="StyleUnderline"/>
          <w:highlight w:val="green"/>
        </w:rPr>
        <w:t xml:space="preserve"> </w:t>
      </w:r>
      <w:r w:rsidRPr="00CF5A50">
        <w:rPr>
          <w:rStyle w:val="StyleUnderline"/>
        </w:rPr>
        <w:t>and “</w:t>
      </w:r>
      <w:r w:rsidRPr="00970852">
        <w:rPr>
          <w:rStyle w:val="Emphasis"/>
          <w:highlight w:val="green"/>
        </w:rPr>
        <w:t>reduce emissions up to 4% and</w:t>
      </w:r>
      <w:r w:rsidRPr="00970852">
        <w:rPr>
          <w:rStyle w:val="StyleUnderline"/>
          <w:highlight w:val="green"/>
        </w:rPr>
        <w:t xml:space="preserve"> </w:t>
      </w:r>
      <w:r w:rsidRPr="00CF5A50">
        <w:rPr>
          <w:rStyle w:val="StyleUnderline"/>
        </w:rPr>
        <w:t xml:space="preserve">reduce </w:t>
      </w:r>
      <w:r w:rsidRPr="00970852">
        <w:rPr>
          <w:rStyle w:val="Emphasis"/>
          <w:highlight w:val="green"/>
        </w:rPr>
        <w:t>fuel consumption up to 10%</w:t>
      </w:r>
      <w:r w:rsidRPr="00CF5A50">
        <w:rPr>
          <w:rStyle w:val="StyleUnderline"/>
        </w:rPr>
        <w:t>, depending on the type of vessel, the season, and the conditions,” states Vandewege. “If there’s bad weather ahead, sophisticated algorithms that use information about the ship and its capabilities and the weather effects on that specific ship can make numerous calculations and provide optimal route alternatives for the mariner.</w:t>
      </w:r>
      <w:r w:rsidRPr="00D27BAD">
        <w:t xml:space="preserve">” Extreme Weather Events </w:t>
      </w:r>
      <w:r w:rsidRPr="00CF5A50">
        <w:rPr>
          <w:rStyle w:val="StyleUnderline"/>
        </w:rPr>
        <w:t>Advanced weather forecasting alerts us to the probability of extreme meteorological events occurring. While these events are largely unpredictable, accurate meteorological data can identify hotspots where they are likely to occur. The better the data, the better prepared the general public and authorities can be.</w:t>
      </w:r>
      <w:r w:rsidRPr="00D27BAD">
        <w:t xml:space="preserve"> Wildfires have ravaged the US </w:t>
      </w:r>
      <w:r w:rsidRPr="00D27BAD">
        <w:lastRenderedPageBreak/>
        <w:t>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Vendewege. “</w:t>
      </w:r>
      <w:r w:rsidRPr="00CF5A50">
        <w:rPr>
          <w:rStyle w:val="StyleUnderline"/>
        </w:rPr>
        <w:t>Meteorologists can also use their tools and experience to identify the specific location of wildfires. Sophisticated imaging systems can show fire locations in real time, allowing for a live look at the conditions using a GIS layer service containing the latest fire hotspot data and also showing the likelihood of a fire.” Machine learning, a means of artificial intelligence, can also be used in conjunction with current forecasting methods to predicts heat waves or cold snaps</w:t>
      </w:r>
      <w:r w:rsidRPr="00D27BAD">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970852">
        <w:rPr>
          <w:rStyle w:val="Emphasis"/>
          <w:highlight w:val="green"/>
        </w:rPr>
        <w:t>High-tech weather forecasting technology can help</w:t>
      </w:r>
      <w:r w:rsidRPr="00970852">
        <w:rPr>
          <w:rStyle w:val="StyleUnderline"/>
          <w:highlight w:val="green"/>
        </w:rPr>
        <w:t xml:space="preserve"> </w:t>
      </w:r>
      <w:r w:rsidRPr="00CF5A50">
        <w:rPr>
          <w:rStyle w:val="StyleUnderline"/>
        </w:rPr>
        <w:t xml:space="preserve">in the fight against climate change by monitoring meteorological conditions to </w:t>
      </w:r>
      <w:r w:rsidRPr="00970852">
        <w:rPr>
          <w:rStyle w:val="Emphasis"/>
          <w:highlight w:val="green"/>
        </w:rPr>
        <w:t>aid decision making</w:t>
      </w:r>
      <w:r w:rsidRPr="00CF5A50">
        <w:rPr>
          <w:rStyle w:val="StyleUnderline"/>
        </w:rPr>
        <w:t xml:space="preserve">, whether that be in the aviation or shipping industry, </w:t>
      </w:r>
      <w:r w:rsidRPr="00970852">
        <w:rPr>
          <w:rStyle w:val="Emphasis"/>
          <w:highlight w:val="green"/>
        </w:rPr>
        <w:t>or</w:t>
      </w:r>
      <w:r w:rsidRPr="00CF5A50">
        <w:rPr>
          <w:rStyle w:val="StyleUnderline"/>
        </w:rPr>
        <w:t xml:space="preserve"> by helping us </w:t>
      </w:r>
      <w:r w:rsidRPr="00970852">
        <w:rPr>
          <w:rStyle w:val="Emphasis"/>
          <w:highlight w:val="green"/>
        </w:rPr>
        <w:t>understand</w:t>
      </w:r>
      <w:r w:rsidRPr="00970852">
        <w:rPr>
          <w:rStyle w:val="StyleUnderline"/>
          <w:highlight w:val="green"/>
        </w:rPr>
        <w:t xml:space="preserve"> </w:t>
      </w:r>
      <w:r w:rsidRPr="00CF5A50">
        <w:rPr>
          <w:rStyle w:val="StyleUnderline"/>
        </w:rPr>
        <w:t xml:space="preserve">and predict </w:t>
      </w:r>
      <w:r w:rsidRPr="00970852">
        <w:rPr>
          <w:rStyle w:val="Emphasis"/>
          <w:highlight w:val="green"/>
        </w:rPr>
        <w:t>natural hazards and disasters,</w:t>
      </w:r>
      <w:r w:rsidRPr="00CF5A50">
        <w:rPr>
          <w:rStyle w:val="StyleUnderline"/>
        </w:rPr>
        <w:t xml:space="preserve"> allowing us to reduce the risk of adverse events – and the costs, environmental, economic or otherwise.</w:t>
      </w:r>
    </w:p>
    <w:p w14:paraId="3F9573A0" w14:textId="77777777" w:rsidR="00596C02" w:rsidRDefault="00596C02" w:rsidP="00596C02">
      <w:pPr>
        <w:pStyle w:val="Heading4"/>
        <w:rPr>
          <w:rFonts w:cs="Times New Roman"/>
        </w:rPr>
      </w:pPr>
      <w:r>
        <w:rPr>
          <w:rFonts w:cs="Times New Roman"/>
        </w:rPr>
        <w:t>Warming causes Extinction</w:t>
      </w:r>
    </w:p>
    <w:p w14:paraId="63818AC7" w14:textId="77777777" w:rsidR="00596C02" w:rsidRPr="00601C82" w:rsidRDefault="00596C02" w:rsidP="00596C02">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BB5E355" w14:textId="77777777" w:rsidR="00596C02" w:rsidRPr="00B660BC" w:rsidRDefault="00596C02" w:rsidP="00596C02">
      <w:pPr>
        <w:rPr>
          <w:rFonts w:asciiTheme="minorHAnsi" w:hAnsiTheme="minorHAnsi" w:cstheme="minorHAnsi"/>
          <w:sz w:val="24"/>
          <w:u w:val="single"/>
        </w:rPr>
      </w:pPr>
      <w:r w:rsidRPr="00D5251F">
        <w:rPr>
          <w:rFonts w:asciiTheme="minorHAnsi" w:hAnsiTheme="minorHAnsi" w:cstheme="minorHAnsi"/>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97085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97085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970852">
        <w:rPr>
          <w:rFonts w:asciiTheme="minorHAnsi" w:hAnsiTheme="minorHAnsi" w:cstheme="minorHAnsi"/>
          <w:b/>
          <w:sz w:val="24"/>
          <w:highlight w:val="green"/>
          <w:u w:val="single"/>
        </w:rPr>
        <w:t>freshwater</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97085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97085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97085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970852">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970852">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970852">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970852">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970852">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97085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97085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rPr>
        <w:t xml:space="preserve">Climate change has a long history of disrupting civilizations and sometimes precipitating the collapse of cultures or mass </w:t>
      </w:r>
      <w:r w:rsidRPr="00D5251F">
        <w:rPr>
          <w:rFonts w:asciiTheme="minorHAnsi" w:hAnsiTheme="minorHAnsi" w:cstheme="minorHAnsi"/>
        </w:rPr>
        <w:lastRenderedPageBreak/>
        <w:t xml:space="preserve">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70852">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970852">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970852">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w:t>
      </w:r>
      <w:r w:rsidRPr="00D5251F">
        <w:rPr>
          <w:rFonts w:asciiTheme="minorHAnsi" w:hAnsiTheme="minorHAnsi" w:cstheme="minorHAnsi"/>
          <w:sz w:val="24"/>
          <w:u w:val="single"/>
        </w:rPr>
        <w:lastRenderedPageBreak/>
        <w:t xml:space="preserve">remarkably ingenious, and </w:t>
      </w:r>
      <w:r w:rsidRPr="00970852">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970852">
        <w:rPr>
          <w:rFonts w:asciiTheme="minorHAnsi" w:hAnsiTheme="minorHAnsi" w:cstheme="minorHAnsi"/>
          <w:b/>
          <w:sz w:val="24"/>
          <w:highlight w:val="green"/>
          <w:u w:val="single"/>
        </w:rPr>
        <w:t>throughout</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970852">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970852">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970852">
        <w:rPr>
          <w:rFonts w:asciiTheme="minorHAnsi" w:hAnsiTheme="minorHAnsi" w:cstheme="minorHAnsi"/>
          <w:b/>
          <w:sz w:val="24"/>
          <w:highlight w:val="green"/>
          <w:u w:val="single"/>
        </w:rPr>
        <w:t>stories</w:t>
      </w:r>
      <w:r w:rsidRPr="00970852">
        <w:rPr>
          <w:rFonts w:asciiTheme="minorHAnsi" w:hAnsiTheme="minorHAnsi" w:cstheme="minorHAnsi"/>
          <w:sz w:val="24"/>
          <w:highlight w:val="green"/>
          <w:u w:val="single"/>
        </w:rPr>
        <w:t xml:space="preserve"> </w:t>
      </w:r>
      <w:r w:rsidRPr="00970852">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970852">
        <w:rPr>
          <w:rFonts w:asciiTheme="minorHAnsi" w:hAnsiTheme="minorHAnsi" w:cstheme="minorHAnsi"/>
          <w:b/>
          <w:sz w:val="24"/>
          <w:highlight w:val="green"/>
          <w:u w:val="single"/>
        </w:rPr>
        <w:t>successfully</w:t>
      </w:r>
      <w:r w:rsidRPr="00970852">
        <w:rPr>
          <w:rFonts w:asciiTheme="minorHAnsi" w:hAnsiTheme="minorHAnsi" w:cstheme="minorHAnsi"/>
          <w:sz w:val="24"/>
          <w:highlight w:val="green"/>
          <w:u w:val="single"/>
        </w:rPr>
        <w:t xml:space="preserve"> </w:t>
      </w:r>
      <w:r w:rsidRPr="00970852">
        <w:rPr>
          <w:rFonts w:asciiTheme="minorHAnsi" w:hAnsiTheme="minorHAnsi" w:cstheme="minorHAnsi"/>
          <w:b/>
          <w:sz w:val="24"/>
          <w:highlight w:val="green"/>
          <w:u w:val="single"/>
        </w:rPr>
        <w:t>addressing</w:t>
      </w:r>
      <w:r w:rsidRPr="00970852">
        <w:rPr>
          <w:rFonts w:asciiTheme="minorHAnsi" w:hAnsiTheme="minorHAnsi" w:cstheme="minorHAnsi"/>
          <w:sz w:val="24"/>
          <w:highlight w:val="green"/>
          <w:u w:val="single"/>
        </w:rPr>
        <w:t xml:space="preserve"> </w:t>
      </w:r>
      <w:r w:rsidRPr="0097085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970852">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970852">
        <w:rPr>
          <w:rFonts w:asciiTheme="minorHAnsi" w:hAnsiTheme="minorHAnsi" w:cstheme="minorHAnsi"/>
          <w:sz w:val="24"/>
          <w:highlight w:val="green"/>
          <w:u w:val="single"/>
        </w:rPr>
        <w:t>c</w:t>
      </w:r>
      <w:r w:rsidRPr="00970852">
        <w:rPr>
          <w:rFonts w:asciiTheme="minorHAnsi" w:hAnsiTheme="minorHAnsi" w:cstheme="minorHAnsi"/>
          <w:b/>
          <w:sz w:val="24"/>
          <w:highlight w:val="green"/>
          <w:u w:val="single"/>
        </w:rPr>
        <w:t>hallenges that are</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970852">
        <w:rPr>
          <w:rFonts w:asciiTheme="minorHAnsi" w:hAnsiTheme="minorHAnsi" w:cstheme="minorHAnsi"/>
          <w:b/>
          <w:sz w:val="24"/>
          <w:highlight w:val="green"/>
          <w:u w:val="single"/>
        </w:rPr>
        <w:t>linear</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970852">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970852">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970852">
        <w:rPr>
          <w:rFonts w:asciiTheme="minorHAnsi" w:hAnsiTheme="minorHAnsi" w:cstheme="minorHAnsi"/>
          <w:b/>
          <w:sz w:val="24"/>
          <w:highlight w:val="green"/>
          <w:u w:val="single"/>
        </w:rPr>
        <w:t>frequent</w:t>
      </w:r>
      <w:r w:rsidRPr="00D5251F">
        <w:rPr>
          <w:rFonts w:asciiTheme="minorHAnsi" w:hAnsiTheme="minorHAnsi" w:cstheme="minorHAnsi"/>
        </w:rPr>
        <w:t xml:space="preserve"> and severe with climate warming and drought </w:t>
      </w:r>
      <w:r w:rsidRPr="00D5251F">
        <w:rPr>
          <w:rFonts w:asciiTheme="minorHAnsi" w:hAnsiTheme="minorHAnsi" w:cstheme="minorHAnsi"/>
        </w:rPr>
        <w:lastRenderedPageBreak/>
        <w:t xml:space="preserve">(Scholze,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970852">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970852">
        <w:rPr>
          <w:rFonts w:asciiTheme="minorHAnsi" w:hAnsiTheme="minorHAnsi" w:cstheme="minorHAnsi"/>
          <w:b/>
          <w:sz w:val="24"/>
          <w:highlight w:val="green"/>
          <w:u w:val="single"/>
        </w:rPr>
        <w:t>could catch humanity off-guard and produce a</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970852">
        <w:rPr>
          <w:rFonts w:asciiTheme="minorHAnsi" w:hAnsiTheme="minorHAnsi" w:cstheme="minorHAnsi"/>
          <w:b/>
          <w:sz w:val="24"/>
          <w:highlight w:val="green"/>
          <w:u w:val="single"/>
        </w:rPr>
        <w:t>apocalyptic event.</w:t>
      </w:r>
      <w:r w:rsidRPr="0097085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97085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97085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97085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456A54B" w14:textId="19AC6E5E" w:rsidR="00596C02" w:rsidRDefault="00596C02" w:rsidP="00596C02">
      <w:pPr>
        <w:pStyle w:val="Heading3"/>
      </w:pPr>
      <w:r>
        <w:lastRenderedPageBreak/>
        <w:t>4</w:t>
      </w:r>
    </w:p>
    <w:p w14:paraId="7B100B87" w14:textId="77777777" w:rsidR="00596C02" w:rsidRDefault="00596C02" w:rsidP="00596C02">
      <w:pPr>
        <w:pStyle w:val="Heading4"/>
      </w:pPr>
      <w:r>
        <w:t xml:space="preserve">Starlink is key to </w:t>
      </w:r>
      <w:r>
        <w:rPr>
          <w:u w:val="single"/>
        </w:rPr>
        <w:t>Precision Ag</w:t>
      </w:r>
      <w:r>
        <w:t xml:space="preserve"> – key to food sustainability and increasing food supply to account for exponential population growth. </w:t>
      </w:r>
    </w:p>
    <w:p w14:paraId="31973FB7" w14:textId="77777777" w:rsidR="00596C02" w:rsidRPr="00E07505" w:rsidRDefault="00596C02" w:rsidP="00596C02">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14" w:history="1">
        <w:r w:rsidRPr="005C484B">
          <w:rPr>
            <w:rStyle w:val="Hyperlink"/>
          </w:rPr>
          <w:t>https://www.greensightag.com/logbook/can-starlink-save-the-world-by-connecting-farms/</w:t>
        </w:r>
      </w:hyperlink>
      <w:r>
        <w:t xml:space="preserve"> (Data Management Consulting Firm)//Elmer </w:t>
      </w:r>
    </w:p>
    <w:p w14:paraId="12742B1F" w14:textId="77777777" w:rsidR="00596C02" w:rsidRPr="00511499" w:rsidRDefault="00596C02" w:rsidP="00596C02">
      <w:r w:rsidRPr="00511499">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w:t>
      </w:r>
      <w:r w:rsidRPr="00511499">
        <w:lastRenderedPageBreak/>
        <w:t xml:space="preserve">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0DA6FD5C" w14:textId="77777777" w:rsidR="00596C02" w:rsidRDefault="00596C02" w:rsidP="00596C02">
      <w:pPr>
        <w:pStyle w:val="Heading4"/>
      </w:pPr>
      <w:r>
        <w:t xml:space="preserve">Food Insecurity goes </w:t>
      </w:r>
      <w:r>
        <w:rPr>
          <w:u w:val="single"/>
        </w:rPr>
        <w:t>nuclear</w:t>
      </w:r>
      <w:r>
        <w:t xml:space="preserve"> – escalates </w:t>
      </w:r>
      <w:r>
        <w:rPr>
          <w:u w:val="single"/>
        </w:rPr>
        <w:t>multiple hotspots</w:t>
      </w:r>
      <w:r>
        <w:t>.</w:t>
      </w:r>
    </w:p>
    <w:p w14:paraId="5A5275A2" w14:textId="77777777" w:rsidR="00596C02" w:rsidRPr="00E07505" w:rsidRDefault="00596C02" w:rsidP="00596C02">
      <w:r w:rsidRPr="00E07505">
        <w:rPr>
          <w:rStyle w:val="Style13ptBold"/>
        </w:rPr>
        <w:t>Cribb 19</w:t>
      </w:r>
      <w:r>
        <w:t xml:space="preserve"> Julian Cribb 8-23-2019 “Food or War</w:t>
      </w:r>
      <w:r w:rsidRPr="00E07505">
        <w:t xml:space="preserve">” </w:t>
      </w:r>
      <w:hyperlink r:id="rId15"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28779F12" w14:textId="77777777" w:rsidR="00596C02" w:rsidRPr="00511499" w:rsidRDefault="00596C02" w:rsidP="00596C02">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 xml:space="preserve">in the form of soaring prices, floods of refugees and the </w:t>
      </w:r>
      <w:r w:rsidRPr="005C3A6C">
        <w:rPr>
          <w:rStyle w:val="StyleUnderline"/>
        </w:rPr>
        <w:lastRenderedPageBreak/>
        <w:t>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w:t>
      </w:r>
      <w:r w:rsidRPr="00E335A7">
        <w:rPr>
          <w:sz w:val="10"/>
        </w:rPr>
        <w:lastRenderedPageBreak/>
        <w:t xml:space="preserve">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w:t>
      </w:r>
      <w:r w:rsidRPr="00E335A7">
        <w:rPr>
          <w:sz w:val="10"/>
        </w:rPr>
        <w:lastRenderedPageBreak/>
        <w:t xml:space="preserve">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40A52071" w14:textId="059ED6AF" w:rsidR="00E42E4C" w:rsidRDefault="00BC66F6" w:rsidP="00BC66F6">
      <w:pPr>
        <w:pStyle w:val="Heading3"/>
      </w:pPr>
      <w:r>
        <w:lastRenderedPageBreak/>
        <w:t>Case</w:t>
      </w:r>
    </w:p>
    <w:p w14:paraId="0143D4BF" w14:textId="77777777" w:rsidR="00AC5436" w:rsidRDefault="00AC5436" w:rsidP="00AC5436">
      <w:pPr>
        <w:pStyle w:val="Heading3"/>
      </w:pPr>
      <w:r>
        <w:lastRenderedPageBreak/>
        <w:t>Collisions</w:t>
      </w:r>
    </w:p>
    <w:p w14:paraId="224555E4" w14:textId="77777777" w:rsidR="00AC5436" w:rsidRPr="00B036CD" w:rsidRDefault="00AC5436" w:rsidP="00AC5436">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58FCCFA3" w14:textId="77777777" w:rsidR="00AC5436" w:rsidRPr="00FE4F08" w:rsidRDefault="00AC5436" w:rsidP="00AC5436">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75B69450" w14:textId="77777777" w:rsidR="00AC5436" w:rsidRPr="00FE4F08" w:rsidRDefault="00AC5436" w:rsidP="00AC5436">
      <w:pPr>
        <w:rPr>
          <w:sz w:val="16"/>
        </w:rPr>
      </w:pPr>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rPr>
          <w:sz w:val="16"/>
        </w:rPr>
        <w:t>.</w:t>
      </w:r>
    </w:p>
    <w:p w14:paraId="7864BF63" w14:textId="77777777" w:rsidR="00AC5436" w:rsidRPr="005F2223" w:rsidRDefault="00AC5436" w:rsidP="00AC5436">
      <w:pPr>
        <w:pStyle w:val="Heading4"/>
        <w:rPr>
          <w:u w:val="single"/>
        </w:rPr>
      </w:pPr>
      <w:r>
        <w:t xml:space="preserve">Low risk of collisions – it’s </w:t>
      </w:r>
      <w:r>
        <w:rPr>
          <w:u w:val="single"/>
        </w:rPr>
        <w:t>overhyped</w:t>
      </w:r>
    </w:p>
    <w:p w14:paraId="4C0F42C2" w14:textId="77777777" w:rsidR="00AC5436" w:rsidRPr="005F2223" w:rsidRDefault="00AC5436" w:rsidP="00AC5436">
      <w:pPr>
        <w:rPr>
          <w:sz w:val="20"/>
        </w:rPr>
      </w:pPr>
      <w:r>
        <w:rPr>
          <w:rStyle w:val="Style13ptBold"/>
        </w:rPr>
        <w:t>Albrecht 16</w:t>
      </w:r>
      <w:r w:rsidRPr="00EE2C03">
        <w:t xml:space="preserve"> </w:t>
      </w:r>
      <w:r>
        <w:t>[</w:t>
      </w:r>
      <w:r>
        <w:lastRenderedPageBreak/>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0080E7D1" w14:textId="77777777" w:rsidR="00AC5436" w:rsidRPr="00FE4F08" w:rsidRDefault="00AC5436" w:rsidP="00AC5436">
      <w:pPr>
        <w:rPr>
          <w:b/>
          <w:bCs/>
          <w:u w:val="single"/>
          <w:bdr w:val="single" w:sz="8" w:space="0" w:color="auto"/>
        </w:rPr>
      </w:pPr>
      <w:r w:rsidRPr="00970852">
        <w:rPr>
          <w:rStyle w:val="TitleChar"/>
          <w:highlight w:val="green"/>
        </w:rPr>
        <w:t>Popular culture</w:t>
      </w:r>
      <w:r w:rsidRPr="00DD25A4">
        <w:rPr>
          <w:rStyle w:val="TitleChar"/>
        </w:rPr>
        <w:t xml:space="preserve"> has </w:t>
      </w:r>
      <w:r w:rsidRPr="00970852">
        <w:rPr>
          <w:rStyle w:val="TitleChar"/>
          <w:highlight w:val="green"/>
        </w:rPr>
        <w:t>embraced</w:t>
      </w:r>
      <w:r w:rsidRPr="00DD25A4">
        <w:rPr>
          <w:rStyle w:val="TitleChar"/>
        </w:rPr>
        <w:t xml:space="preserve"> the </w:t>
      </w:r>
      <w:r w:rsidRPr="00970852">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w:t>
      </w:r>
      <w:r w:rsidRPr="00FA158C">
        <w:rPr>
          <w:sz w:val="16"/>
        </w:rPr>
        <w:lastRenderedPageBreak/>
        <w:t>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970852">
        <w:rPr>
          <w:rStyle w:val="TitleChar"/>
          <w:highlight w:val="green"/>
        </w:rPr>
        <w:t>almost all</w:t>
      </w:r>
      <w:r w:rsidRPr="00DD25A4">
        <w:rPr>
          <w:rStyle w:val="TitleChar"/>
        </w:rPr>
        <w:t xml:space="preserve"> of these </w:t>
      </w:r>
      <w:r w:rsidRPr="00970852">
        <w:rPr>
          <w:rStyle w:val="TitleChar"/>
          <w:highlight w:val="green"/>
        </w:rPr>
        <w:t>articles</w:t>
      </w:r>
      <w:r w:rsidRPr="00DD25A4">
        <w:rPr>
          <w:rStyle w:val="TitleChar"/>
        </w:rPr>
        <w:t xml:space="preserve">, movies, graphics, and simulations </w:t>
      </w:r>
      <w:r w:rsidRPr="00970852">
        <w:rPr>
          <w:rStyle w:val="TitleChar"/>
          <w:highlight w:val="green"/>
        </w:rPr>
        <w:t xml:space="preserve">are </w:t>
      </w:r>
      <w:r w:rsidRPr="00970852">
        <w:rPr>
          <w:rStyle w:val="Emphasis"/>
          <w:highlight w:val="green"/>
        </w:rPr>
        <w:t>exaggerated and misleading</w:t>
      </w:r>
      <w:r w:rsidRPr="00FA158C">
        <w:rPr>
          <w:sz w:val="16"/>
        </w:rPr>
        <w:t xml:space="preserve">. </w:t>
      </w:r>
      <w:r w:rsidRPr="00DD25A4">
        <w:rPr>
          <w:rStyle w:val="TitleChar"/>
        </w:rPr>
        <w:t xml:space="preserve">Space </w:t>
      </w:r>
      <w:r w:rsidRPr="00970852">
        <w:rPr>
          <w:rStyle w:val="TitleChar"/>
          <w:highlight w:val="green"/>
        </w:rPr>
        <w:t>debris</w:t>
      </w:r>
      <w:r w:rsidRPr="00DD25A4">
        <w:rPr>
          <w:rStyle w:val="TitleChar"/>
        </w:rPr>
        <w:t xml:space="preserve"> and collision risk </w:t>
      </w:r>
      <w:r w:rsidRPr="00970852">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970852">
        <w:rPr>
          <w:rStyle w:val="Emphasis"/>
          <w:highlight w:val="green"/>
        </w:rPr>
        <w:t>not a crisis.</w:t>
      </w:r>
      <w:r>
        <w:rPr>
          <w:rStyle w:val="Emphasis"/>
        </w:rPr>
        <w:t xml:space="preserve"> </w:t>
      </w:r>
      <w:r w:rsidRPr="00DD25A4">
        <w:rPr>
          <w:rStyle w:val="TitleChar"/>
        </w:rPr>
        <w:t xml:space="preserve">So what are </w:t>
      </w:r>
      <w:r w:rsidRPr="00DD25A4">
        <w:rPr>
          <w:rStyle w:val="Emphasis"/>
        </w:rPr>
        <w:t>the facts?</w:t>
      </w:r>
      <w:r>
        <w:rPr>
          <w:rStyle w:val="TitleChar"/>
        </w:rPr>
        <w:t xml:space="preserve"> </w:t>
      </w:r>
      <w:r w:rsidRPr="00FA158C">
        <w:rPr>
          <w:sz w:val="16"/>
        </w:rPr>
        <w:t xml:space="preserve">On the positive side, </w:t>
      </w:r>
      <w:r w:rsidRPr="00970852">
        <w:rPr>
          <w:rStyle w:val="TitleChar"/>
          <w:highlight w:val="green"/>
        </w:rPr>
        <w:t xml:space="preserve">space is </w:t>
      </w:r>
      <w:r w:rsidRPr="00970852">
        <w:rPr>
          <w:rStyle w:val="Emphasis"/>
          <w:highlight w:val="green"/>
        </w:rPr>
        <w:t>empty</w:t>
      </w:r>
      <w:r w:rsidRPr="00970852">
        <w:rPr>
          <w:rStyle w:val="TitleChar"/>
          <w:highlight w:val="green"/>
        </w:rPr>
        <w:t xml:space="preserve"> and</w:t>
      </w:r>
      <w:r w:rsidRPr="00DD25A4">
        <w:rPr>
          <w:rStyle w:val="TitleChar"/>
        </w:rPr>
        <w:t xml:space="preserve"> it is </w:t>
      </w:r>
      <w:r w:rsidRPr="00970852">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970852">
        <w:rPr>
          <w:rStyle w:val="Emphasis"/>
          <w:highlight w:val="green"/>
        </w:rPr>
        <w:t>one half a degree</w:t>
      </w:r>
      <w:r w:rsidRPr="00DD25A4">
        <w:rPr>
          <w:rStyle w:val="TitleChar"/>
        </w:rPr>
        <w:t xml:space="preserve"> of Earth longitude </w:t>
      </w:r>
      <w:r w:rsidRPr="00970852">
        <w:rPr>
          <w:rStyle w:val="TitleChar"/>
          <w:highlight w:val="green"/>
        </w:rPr>
        <w:t>is</w:t>
      </w:r>
      <w:r w:rsidRPr="00DD25A4">
        <w:rPr>
          <w:rStyle w:val="TitleChar"/>
        </w:rPr>
        <w:t xml:space="preserve"> almost </w:t>
      </w:r>
      <w:r w:rsidRPr="00970852">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970852">
        <w:rPr>
          <w:rStyle w:val="Emphasis"/>
          <w:highlight w:val="green"/>
        </w:rPr>
        <w:t>we don’t</w:t>
      </w:r>
      <w:r w:rsidRPr="00FA158C">
        <w:rPr>
          <w:sz w:val="16"/>
        </w:rPr>
        <w:t xml:space="preserve"> intentionally </w:t>
      </w:r>
      <w:r w:rsidRPr="00970852">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970852">
        <w:rPr>
          <w:rStyle w:val="Emphasis"/>
          <w:highlight w:val="green"/>
        </w:rPr>
        <w:t>nothing gets in the way of orbiting objects</w:t>
      </w:r>
      <w:r w:rsidRPr="00FA158C">
        <w:rPr>
          <w:sz w:val="16"/>
        </w:rPr>
        <w:t xml:space="preserve"> </w:t>
      </w:r>
      <w:r w:rsidRPr="00970852">
        <w:rPr>
          <w:rStyle w:val="TitleChar"/>
          <w:highlight w:val="green"/>
        </w:rPr>
        <w:t>and</w:t>
      </w:r>
      <w:r w:rsidRPr="00DD25A4">
        <w:rPr>
          <w:rStyle w:val="TitleChar"/>
        </w:rPr>
        <w:t xml:space="preserve"> </w:t>
      </w:r>
      <w:r w:rsidRPr="00970852">
        <w:rPr>
          <w:rStyle w:val="Emphasis"/>
          <w:highlight w:val="green"/>
        </w:rPr>
        <w:t>they behave</w:t>
      </w:r>
      <w:r w:rsidRPr="00DD25A4">
        <w:rPr>
          <w:rStyle w:val="Emphasis"/>
        </w:rPr>
        <w:t xml:space="preserve"> quite </w:t>
      </w:r>
      <w:r w:rsidRPr="00970852">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a </w:t>
      </w:r>
      <w:r w:rsidRPr="00DD25A4">
        <w:rPr>
          <w:rStyle w:val="Emphasis"/>
        </w:rPr>
        <w:t>1,000 feet,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970852">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970852">
        <w:rPr>
          <w:rStyle w:val="Emphasis"/>
          <w:highlight w:val="green"/>
        </w:rPr>
        <w:t>hundreds</w:t>
      </w:r>
      <w:r w:rsidRPr="00970852">
        <w:rPr>
          <w:rStyle w:val="TitleChar"/>
          <w:highlight w:val="green"/>
        </w:rPr>
        <w:t xml:space="preserve"> of</w:t>
      </w:r>
      <w:r w:rsidRPr="00DD25A4">
        <w:rPr>
          <w:rStyle w:val="TitleChar"/>
        </w:rPr>
        <w:t xml:space="preserve"> telecommunications </w:t>
      </w:r>
      <w:r w:rsidRPr="00970852">
        <w:rPr>
          <w:rStyle w:val="TitleChar"/>
          <w:highlight w:val="green"/>
        </w:rPr>
        <w:t xml:space="preserve">satellites, </w:t>
      </w:r>
      <w:r w:rsidRPr="00970852">
        <w:rPr>
          <w:rStyle w:val="Emphasis"/>
          <w:highlight w:val="green"/>
        </w:rPr>
        <w:t>1,300 functioning satellites</w:t>
      </w:r>
      <w:r w:rsidRPr="00FA158C">
        <w:rPr>
          <w:sz w:val="16"/>
        </w:rPr>
        <w:t xml:space="preserve"> </w:t>
      </w:r>
      <w:r w:rsidRPr="00DD25A4">
        <w:rPr>
          <w:rStyle w:val="TitleChar"/>
        </w:rPr>
        <w:t xml:space="preserve">on orbit today, </w:t>
      </w:r>
      <w:r w:rsidRPr="00970852">
        <w:rPr>
          <w:rStyle w:val="Emphasis"/>
          <w:highlight w:val="green"/>
        </w:rPr>
        <w:t>half a million</w:t>
      </w:r>
      <w:r w:rsidRPr="00DD25A4">
        <w:rPr>
          <w:rStyle w:val="TitleChar"/>
        </w:rPr>
        <w:t xml:space="preserve"> total </w:t>
      </w:r>
      <w:r w:rsidRPr="00970852">
        <w:rPr>
          <w:rStyle w:val="TitleChar"/>
          <w:highlight w:val="green"/>
        </w:rPr>
        <w:t>objects</w:t>
      </w:r>
      <w:r w:rsidRPr="00DD25A4">
        <w:rPr>
          <w:rStyle w:val="TitleChar"/>
        </w:rPr>
        <w:t xml:space="preserve"> in space larger than a marble, </w:t>
      </w:r>
      <w:r w:rsidRPr="00970852">
        <w:rPr>
          <w:rStyle w:val="TitleChar"/>
          <w:highlight w:val="green"/>
        </w:rPr>
        <w:t xml:space="preserve">and </w:t>
      </w:r>
      <w:r w:rsidRPr="00970852">
        <w:rPr>
          <w:rStyle w:val="Emphasis"/>
          <w:highlight w:val="green"/>
        </w:rPr>
        <w:t>fewer than 15</w:t>
      </w:r>
      <w:r w:rsidRPr="00DD25A4">
        <w:rPr>
          <w:rStyle w:val="Emphasis"/>
        </w:rPr>
        <w:t xml:space="preserve"> known </w:t>
      </w:r>
      <w:r w:rsidRPr="00970852">
        <w:rPr>
          <w:rStyle w:val="Emphasis"/>
          <w:highlight w:val="green"/>
        </w:rPr>
        <w:t>collisions</w:t>
      </w:r>
      <w:r w:rsidRPr="00FA158C">
        <w:rPr>
          <w:sz w:val="16"/>
        </w:rPr>
        <w:t xml:space="preserve">. </w:t>
      </w:r>
      <w:r w:rsidRPr="00970852">
        <w:rPr>
          <w:rStyle w:val="Emphasis"/>
          <w:highlight w:val="green"/>
        </w:rPr>
        <w:t>Why</w:t>
      </w:r>
      <w:r w:rsidRPr="00FA158C">
        <w:rPr>
          <w:sz w:val="16"/>
        </w:rPr>
        <w:t xml:space="preserve"> do people </w:t>
      </w:r>
      <w:r w:rsidRPr="00970852">
        <w:rPr>
          <w:rStyle w:val="Emphasis"/>
          <w:highlight w:val="green"/>
        </w:rPr>
        <w:t>worry</w:t>
      </w:r>
      <w:r w:rsidRPr="00DD25A4">
        <w:rPr>
          <w:rStyle w:val="Emphasis"/>
        </w:rPr>
        <w:t>?</w:t>
      </w:r>
    </w:p>
    <w:p w14:paraId="77294D3C" w14:textId="77777777" w:rsidR="00AC5436" w:rsidRPr="00AE16FA" w:rsidRDefault="00AC5436" w:rsidP="00AC5436">
      <w:pPr>
        <w:pStyle w:val="Heading4"/>
        <w:rPr>
          <w:u w:val="single"/>
        </w:rPr>
      </w:pPr>
      <w:r>
        <w:t xml:space="preserve">Kessler </w:t>
      </w:r>
      <w:r>
        <w:rPr>
          <w:u w:val="single"/>
        </w:rPr>
        <w:t>revised</w:t>
      </w:r>
      <w:r>
        <w:t xml:space="preserve"> predictions – it would be a </w:t>
      </w:r>
      <w:r>
        <w:rPr>
          <w:u w:val="single"/>
        </w:rPr>
        <w:t>century long process</w:t>
      </w:r>
    </w:p>
    <w:p w14:paraId="0684E120" w14:textId="77777777" w:rsidR="00AC5436" w:rsidRPr="00942AE8" w:rsidRDefault="00AC5436" w:rsidP="00AC5436">
      <w:pPr>
        <w:rPr>
          <w:b/>
          <w:bCs/>
        </w:rPr>
      </w:pPr>
      <w:r>
        <w:rPr>
          <w:rStyle w:val="Style13ptBold"/>
        </w:rPr>
        <w:t>Kurt 15</w:t>
      </w:r>
      <w:r w:rsidRPr="00585A23">
        <w:t xml:space="preserve"> </w:t>
      </w:r>
      <w:r>
        <w:t>[Joseph Kurt, JD- William &amp; Mary School of Law, BA-Marquette University, NOTE: TRIUMPH OF THE SPACE COMMONS: ADDRESSING THE IMPENDING SPACE DEBRIS CRISIS WITHOUT AN INTERNATIONAL TREATY, 40 Wm. &amp; Mary Envtl. L. &amp; Pol'y Rev. 305 (2015)]</w:t>
      </w:r>
    </w:p>
    <w:p w14:paraId="32BD3283" w14:textId="77777777" w:rsidR="00AC5436" w:rsidRDefault="00AC5436" w:rsidP="00AC5436">
      <w:r>
        <w:t>A. Practical Considerations: Feasible Solutions to the Space Debris Problem Are on Their Way</w:t>
      </w:r>
    </w:p>
    <w:p w14:paraId="1F4793AC" w14:textId="77777777" w:rsidR="00AC5436" w:rsidRDefault="00AC5436" w:rsidP="00AC5436">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17F8FD49" w14:textId="77777777" w:rsidR="00AC5436" w:rsidRPr="00AE16FA" w:rsidRDefault="00AC5436" w:rsidP="00AC5436">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w:t>
      </w:r>
      <w:r w:rsidRPr="00166C24">
        <w:lastRenderedPageBreak/>
        <w:t xml:space="preserve">Donald </w:t>
      </w:r>
      <w:r w:rsidRPr="00A53BF8">
        <w:rPr>
          <w:rStyle w:val="Emphasis"/>
          <w:highlight w:val="green"/>
        </w:rPr>
        <w:t>Kessler</w:t>
      </w:r>
      <w:r w:rsidRPr="00166C24">
        <w:t xml:space="preserve">, </w:t>
      </w:r>
      <w:r w:rsidRPr="00A53BF8">
        <w:rPr>
          <w:rStyle w:val="TitleChar"/>
          <w:highlight w:val="green"/>
        </w:rPr>
        <w:t>who</w:t>
      </w:r>
      <w:r w:rsidRPr="00166C24">
        <w:rPr>
          <w:rStyle w:val="TitleChar"/>
        </w:rPr>
        <w:t xml:space="preserve"> </w:t>
      </w:r>
      <w:r w:rsidRPr="00166C24">
        <w:rPr>
          <w:rStyle w:val="Emphasis"/>
        </w:rPr>
        <w:t xml:space="preserve">first </w:t>
      </w:r>
      <w:r w:rsidRPr="00A53BF8">
        <w:rPr>
          <w:rStyle w:val="Emphasis"/>
          <w:highlight w:val="green"/>
        </w:rPr>
        <w:t>described</w:t>
      </w:r>
      <w:r w:rsidRPr="00A53BF8">
        <w:rPr>
          <w:rStyle w:val="TitleChar"/>
          <w:highlight w:val="green"/>
        </w:rPr>
        <w:t xml:space="preserve"> the</w:t>
      </w:r>
      <w:r w:rsidRPr="00166C24">
        <w:rPr>
          <w:rStyle w:val="TitleChar"/>
        </w:rPr>
        <w:t xml:space="preserve"> eponymous </w:t>
      </w:r>
      <w:r w:rsidRPr="00A53BF8">
        <w:rPr>
          <w:rStyle w:val="TitleChar"/>
          <w:highlight w:val="green"/>
        </w:rPr>
        <w:t xml:space="preserve">effect in </w:t>
      </w:r>
      <w:r w:rsidRPr="00A53BF8">
        <w:rPr>
          <w:rStyle w:val="Emphasis"/>
          <w:highlight w:val="green"/>
        </w:rPr>
        <w:t>1978</w:t>
      </w:r>
      <w:r w:rsidRPr="00166C24">
        <w:t xml:space="preserve">, </w:t>
      </w:r>
      <w:r w:rsidRPr="00166C24">
        <w:rPr>
          <w:rStyle w:val="TitleChar"/>
        </w:rPr>
        <w:t xml:space="preserve">has </w:t>
      </w:r>
      <w:r w:rsidRPr="00166C24">
        <w:rPr>
          <w:rStyle w:val="Emphasis"/>
        </w:rPr>
        <w:t xml:space="preserve">significantly </w:t>
      </w:r>
      <w:r w:rsidRPr="00A53BF8">
        <w:rPr>
          <w:rStyle w:val="Emphasis"/>
          <w:highlight w:val="green"/>
        </w:rPr>
        <w:t>recalibrated</w:t>
      </w:r>
      <w:r w:rsidRPr="00166C24">
        <w:rPr>
          <w:rStyle w:val="Emphasis"/>
        </w:rPr>
        <w:t xml:space="preserve"> </w:t>
      </w:r>
      <w:r w:rsidRPr="00A53BF8">
        <w:rPr>
          <w:rStyle w:val="Emphasis"/>
          <w:highlight w:val="green"/>
        </w:rPr>
        <w:t>his</w:t>
      </w:r>
      <w:r w:rsidRPr="00166C24">
        <w:rPr>
          <w:rStyle w:val="Emphasis"/>
        </w:rPr>
        <w:t xml:space="preserve"> own </w:t>
      </w:r>
      <w:r w:rsidRPr="00A53BF8">
        <w:rPr>
          <w:rStyle w:val="Emphasis"/>
          <w:highlight w:val="gree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A53BF8">
        <w:rPr>
          <w:rStyle w:val="TitleChar"/>
          <w:highlight w:val="green"/>
        </w:rPr>
        <w:t>Kessler predicted</w:t>
      </w:r>
      <w:r w:rsidRPr="00166C24">
        <w:rPr>
          <w:rStyle w:val="TitleChar"/>
        </w:rPr>
        <w:t xml:space="preserve"> that </w:t>
      </w:r>
      <w:r w:rsidRPr="00A53BF8">
        <w:rPr>
          <w:rStyle w:val="TitleChar"/>
          <w:highlight w:val="green"/>
        </w:rPr>
        <w:t>catastrophe</w:t>
      </w:r>
      <w:r w:rsidRPr="00166C24">
        <w:rPr>
          <w:rStyle w:val="TitleChar"/>
        </w:rPr>
        <w:t xml:space="preserve"> would </w:t>
      </w:r>
      <w:r w:rsidRPr="00166C24">
        <w:rPr>
          <w:rStyle w:val="Emphasis"/>
        </w:rPr>
        <w:t xml:space="preserve">result </w:t>
      </w:r>
      <w:r w:rsidRPr="00A53BF8">
        <w:rPr>
          <w:rStyle w:val="Emphasis"/>
          <w:highlight w:val="green"/>
        </w:rPr>
        <w:t>by</w:t>
      </w:r>
      <w:r w:rsidRPr="00166C24">
        <w:rPr>
          <w:rStyle w:val="Emphasis"/>
        </w:rPr>
        <w:t xml:space="preserve"> the year </w:t>
      </w:r>
      <w:r w:rsidRPr="00A53BF8">
        <w:rPr>
          <w:rStyle w:val="Emphasis"/>
          <w:highlight w:val="green"/>
        </w:rPr>
        <w:t>2000</w:t>
      </w:r>
      <w:r w:rsidRPr="00166C24">
        <w:t>. 100Link to the te</w:t>
      </w:r>
      <w:r w:rsidRPr="00166C24">
        <w:lastRenderedPageBreak/>
        <w:t xml:space="preserve">xt of the note </w:t>
      </w:r>
      <w:r w:rsidRPr="00A53BF8">
        <w:rPr>
          <w:rStyle w:val="TitleChar"/>
          <w:highlight w:val="green"/>
        </w:rPr>
        <w:t>That</w:t>
      </w:r>
      <w:r w:rsidRPr="00166C24">
        <w:rPr>
          <w:rStyle w:val="TitleChar"/>
        </w:rPr>
        <w:t xml:space="preserve"> date </w:t>
      </w:r>
      <w:r w:rsidRPr="00A53BF8">
        <w:rPr>
          <w:rStyle w:val="Emphasis"/>
          <w:highlight w:val="green"/>
        </w:rPr>
        <w:t>long passed</w:t>
      </w:r>
      <w:r w:rsidRPr="00166C24">
        <w:t xml:space="preserve">, </w:t>
      </w:r>
      <w:r w:rsidRPr="00A53BF8">
        <w:rPr>
          <w:rStyle w:val="TitleChar"/>
          <w:highlight w:val="green"/>
        </w:rPr>
        <w:t xml:space="preserve">Kessler </w:t>
      </w:r>
      <w:r w:rsidRPr="00A53BF8">
        <w:rPr>
          <w:rStyle w:val="Emphasis"/>
          <w:highlight w:val="green"/>
        </w:rPr>
        <w:t>now speaks of a century-long</w:t>
      </w:r>
      <w:r w:rsidRPr="00166C24">
        <w:rPr>
          <w:rStyle w:val="Emphasis"/>
        </w:rPr>
        <w:t xml:space="preserve"> </w:t>
      </w:r>
      <w:r w:rsidRPr="00A53BF8">
        <w:rPr>
          <w:rStyle w:val="Emphasis"/>
          <w:highlight w:val="green"/>
        </w:rPr>
        <w:t>process</w:t>
      </w:r>
      <w:r w:rsidRPr="00166C24">
        <w:rPr>
          <w:rStyle w:val="TitleChar"/>
        </w:rPr>
        <w:t xml:space="preserve"> that "</w:t>
      </w:r>
      <w:r w:rsidRPr="00A53BF8">
        <w:rPr>
          <w:rStyle w:val="Emphasis"/>
          <w:highlight w:val="green"/>
        </w:rPr>
        <w:t>we have time to deal with</w:t>
      </w:r>
      <w:r w:rsidRPr="00166C24">
        <w:t>." 101Link to the text of the note</w:t>
      </w:r>
    </w:p>
    <w:p w14:paraId="62F8E3B0" w14:textId="77777777" w:rsidR="00AC5436" w:rsidRDefault="00AC5436" w:rsidP="00BF64AE">
      <w:pPr>
        <w:pStyle w:val="Heading4"/>
        <w:rPr>
          <w:rFonts w:cs="Arial"/>
        </w:rPr>
      </w:pPr>
    </w:p>
    <w:p w14:paraId="4953476C" w14:textId="039E1784" w:rsidR="00BF64AE" w:rsidRDefault="00BF64AE" w:rsidP="00BF64AE">
      <w:pPr>
        <w:pStyle w:val="Heading4"/>
        <w:rPr>
          <w:rFonts w:cs="Arial"/>
        </w:rPr>
      </w:pPr>
      <w:r>
        <w:rPr>
          <w:rFonts w:cs="Arial"/>
        </w:rPr>
        <w:t xml:space="preserve">No Escalation over Satellites: </w:t>
      </w:r>
    </w:p>
    <w:p w14:paraId="1AE7C577" w14:textId="77777777" w:rsidR="00BF64AE" w:rsidRDefault="00BF64AE" w:rsidP="00BF64AE">
      <w:pPr>
        <w:pStyle w:val="Heading4"/>
        <w:rPr>
          <w:rFonts w:cs="Arial"/>
          <w:u w:val="single"/>
        </w:rPr>
      </w:pPr>
      <w:r>
        <w:rPr>
          <w:rFonts w:cs="Arial"/>
        </w:rPr>
        <w:t xml:space="preserve">1] </w:t>
      </w:r>
      <w:r w:rsidRPr="00FE4F08">
        <w:rPr>
          <w:rFonts w:cs="Arial"/>
          <w:u w:val="single"/>
        </w:rPr>
        <w:t>Planning Priorities</w:t>
      </w:r>
    </w:p>
    <w:p w14:paraId="488F27CB" w14:textId="77777777" w:rsidR="00BF64AE" w:rsidRPr="00470926" w:rsidRDefault="00BF64AE" w:rsidP="00BF64AE">
      <w:r w:rsidRPr="00470926">
        <w:rPr>
          <w:rStyle w:val="Style13ptBold"/>
        </w:rPr>
        <w:t>Bowen 18</w:t>
      </w:r>
      <w:r>
        <w:t xml:space="preserve"> Bleddyn Bowen 2-20-2018 “</w:t>
      </w:r>
      <w:r w:rsidRPr="00F35F0D">
        <w:t>The Art of Space Deterrence</w:t>
      </w:r>
      <w:r>
        <w:t xml:space="preserve">” </w:t>
      </w:r>
      <w:hyperlink r:id="rId1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5E5A9AA7" w14:textId="77777777" w:rsidR="00AC5436" w:rsidRDefault="00BF64AE" w:rsidP="00BF64AE">
      <w:pPr>
        <w:rPr>
          <w:sz w:val="16"/>
          <w:highlight w:val="green"/>
        </w:rPr>
      </w:pPr>
      <w:r w:rsidRPr="00970852">
        <w:rPr>
          <w:highlight w:val="green"/>
          <w:u w:val="single"/>
        </w:rPr>
        <w:t>Space is</w:t>
      </w:r>
      <w:r w:rsidRPr="00F35F0D">
        <w:rPr>
          <w:sz w:val="16"/>
        </w:rPr>
        <w:t xml:space="preserve"> often </w:t>
      </w:r>
      <w:r w:rsidRPr="00970852">
        <w:rPr>
          <w:highlight w:val="green"/>
          <w:u w:val="single"/>
        </w:rPr>
        <w:t xml:space="preserve">an </w:t>
      </w:r>
      <w:r w:rsidRPr="00970852">
        <w:rPr>
          <w:rStyle w:val="Emphasis"/>
          <w:highlight w:val="green"/>
        </w:rPr>
        <w:t>afterthought</w:t>
      </w:r>
      <w:r w:rsidRPr="00F35F0D">
        <w:rPr>
          <w:sz w:val="16"/>
        </w:rPr>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rPr>
          <w:sz w:val="16"/>
        </w:rPr>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rPr>
          <w:sz w:val="16"/>
        </w:rPr>
        <w:t xml:space="preserve">; </w:t>
      </w:r>
      <w:r w:rsidRPr="00970852">
        <w:rPr>
          <w:highlight w:val="green"/>
          <w:u w:val="single"/>
        </w:rPr>
        <w:t>it may cause</w:t>
      </w:r>
      <w:r w:rsidRPr="00F35F0D">
        <w:rPr>
          <w:u w:val="single"/>
        </w:rPr>
        <w:t xml:space="preserve"> panic and</w:t>
      </w:r>
      <w:r w:rsidRPr="00F35F0D">
        <w:rPr>
          <w:sz w:val="16"/>
        </w:rPr>
        <w:t xml:space="preserve"> </w:t>
      </w:r>
      <w:r w:rsidRPr="00970852">
        <w:rPr>
          <w:rStyle w:val="Emphasis"/>
          <w:highlight w:val="green"/>
        </w:rPr>
        <w:t>Twitter</w:t>
      </w:r>
      <w:r w:rsidRPr="00F35F0D">
        <w:rPr>
          <w:sz w:val="16"/>
        </w:rPr>
        <w:t xml:space="preserve">-based </w:t>
      </w:r>
      <w:r w:rsidRPr="00970852">
        <w:rPr>
          <w:rStyle w:val="Emphasis"/>
          <w:highlight w:val="green"/>
        </w:rPr>
        <w:t>hysteria</w:t>
      </w:r>
      <w:r w:rsidRPr="00F35F0D">
        <w:rPr>
          <w:sz w:val="16"/>
        </w:rPr>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sz w:val="16"/>
          <w:highlight w:val="green"/>
        </w:rPr>
        <w:t xml:space="preserve">. </w:t>
      </w:r>
    </w:p>
    <w:p w14:paraId="78111EB6" w14:textId="77777777" w:rsidR="00AC5436" w:rsidRDefault="00AC5436" w:rsidP="00BF64AE">
      <w:pPr>
        <w:rPr>
          <w:sz w:val="16"/>
          <w:highlight w:val="green"/>
        </w:rPr>
      </w:pPr>
    </w:p>
    <w:p w14:paraId="36F66E1D" w14:textId="54EBE085" w:rsidR="00BF64AE" w:rsidRDefault="00BF64AE" w:rsidP="00BF64AE">
      <w:pPr>
        <w:rPr>
          <w:sz w:val="16"/>
        </w:rPr>
      </w:pP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rPr>
          <w:sz w:val="16"/>
        </w:rPr>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 w:val="16"/>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rPr>
          <w:sz w:val="16"/>
        </w:rPr>
        <w:t>.</w:t>
      </w:r>
    </w:p>
    <w:p w14:paraId="26EB206F" w14:textId="77777777" w:rsidR="00BF64AE" w:rsidRDefault="00BF64AE" w:rsidP="00BF64AE">
      <w:pPr>
        <w:pStyle w:val="Heading4"/>
        <w:rPr>
          <w:u w:val="single"/>
        </w:rPr>
      </w:pPr>
      <w:bookmarkStart w:id="0" w:name="_Hlk30232579"/>
      <w:r>
        <w:t xml:space="preserve">2] </w:t>
      </w:r>
      <w:r>
        <w:rPr>
          <w:u w:val="single"/>
        </w:rPr>
        <w:t>Military Precedent</w:t>
      </w:r>
    </w:p>
    <w:p w14:paraId="25480A42" w14:textId="77777777" w:rsidR="00BF64AE" w:rsidRPr="00470926" w:rsidRDefault="00BF64AE" w:rsidP="00BF64AE">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57BE47D6" w14:textId="77777777" w:rsidR="00BF64AE" w:rsidRPr="00FE4F08" w:rsidRDefault="00BF64AE" w:rsidP="00BF64AE">
      <w:pPr>
        <w:rPr>
          <w:sz w:val="16"/>
        </w:rPr>
      </w:pPr>
      <w:r w:rsidRPr="00F47ACC">
        <w:rPr>
          <w:sz w:val="16"/>
        </w:rPr>
        <w:t>PREVENTING AGGRESSION IN SPACE</w:t>
      </w:r>
      <w:r>
        <w:rPr>
          <w:sz w:val="16"/>
        </w:rPr>
        <w:t xml:space="preserve"> </w:t>
      </w: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rPr>
          <w:sz w:val="16"/>
        </w:rPr>
        <w:t xml:space="preserve"> because </w:t>
      </w:r>
      <w:r w:rsidRPr="00970852">
        <w:rPr>
          <w:rStyle w:val="StyleUnderline"/>
          <w:highlight w:val="green"/>
        </w:rPr>
        <w:t>both sides viewed</w:t>
      </w:r>
      <w:r w:rsidRPr="00F47ACC">
        <w:rPr>
          <w:sz w:val="16"/>
        </w:rPr>
        <w:t xml:space="preserve"> an </w:t>
      </w:r>
      <w:r w:rsidRPr="00970852">
        <w:rPr>
          <w:rStyle w:val="StyleUnderline"/>
          <w:highlight w:val="green"/>
        </w:rPr>
        <w:t>attack on</w:t>
      </w:r>
      <w:r w:rsidRPr="00F47ACC">
        <w:rPr>
          <w:sz w:val="16"/>
        </w:rPr>
        <w:t xml:space="preserve"> military </w:t>
      </w:r>
      <w:r w:rsidRPr="00970852">
        <w:rPr>
          <w:rStyle w:val="Emphasis"/>
          <w:highlight w:val="green"/>
        </w:rPr>
        <w:t>sat</w:t>
      </w:r>
      <w:r w:rsidRPr="00F47ACC">
        <w:rPr>
          <w:sz w:val="16"/>
        </w:rPr>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rPr>
          <w:sz w:val="16"/>
        </w:rPr>
        <w:t xml:space="preserve"> highly </w:t>
      </w:r>
      <w:r w:rsidRPr="00970852">
        <w:rPr>
          <w:rStyle w:val="StyleUnderline"/>
          <w:highlight w:val="green"/>
        </w:rPr>
        <w:t>escalatory</w:t>
      </w:r>
      <w:r w:rsidRPr="00F47ACC">
        <w:rPr>
          <w:sz w:val="16"/>
        </w:rPr>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rPr>
          <w:sz w:val="16"/>
        </w:rPr>
        <w:t xml:space="preserve">, </w:t>
      </w:r>
      <w:r w:rsidRPr="00970852">
        <w:rPr>
          <w:rStyle w:val="Emphasis"/>
          <w:highlight w:val="green"/>
        </w:rPr>
        <w:t>attacking</w:t>
      </w:r>
      <w:r w:rsidRPr="00F47ACC">
        <w:rPr>
          <w:sz w:val="16"/>
        </w:rPr>
        <w:t xml:space="preserve"> satellites, including </w:t>
      </w:r>
      <w:r w:rsidRPr="00970852">
        <w:rPr>
          <w:rStyle w:val="Emphasis"/>
          <w:highlight w:val="green"/>
        </w:rPr>
        <w:t>military</w:t>
      </w:r>
      <w:r w:rsidRPr="00F47ACC">
        <w:rPr>
          <w:sz w:val="16"/>
        </w:rPr>
        <w:t xml:space="preserve">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 </w:t>
      </w:r>
      <w:r w:rsidRPr="00970852">
        <w:rPr>
          <w:rStyle w:val="Emphasis"/>
          <w:highlight w:val="green"/>
        </w:rPr>
        <w:t>does not</w:t>
      </w:r>
      <w:r w:rsidRPr="00F47ACC">
        <w:rPr>
          <w:sz w:val="16"/>
        </w:rPr>
        <w:t xml:space="preserve"> necessarily </w:t>
      </w:r>
      <w:r w:rsidRPr="00970852">
        <w:rPr>
          <w:rStyle w:val="Emphasis"/>
          <w:highlight w:val="green"/>
          <w:bdr w:val="single" w:sz="18" w:space="0" w:color="auto"/>
        </w:rPr>
        <w:t>result in nuclear war</w:t>
      </w:r>
      <w:r w:rsidRPr="00F47ACC">
        <w:rPr>
          <w:sz w:val="16"/>
        </w:rPr>
        <w:t xml:space="preserve">. For instance, </w:t>
      </w:r>
      <w:r w:rsidRPr="00970852">
        <w:rPr>
          <w:rStyle w:val="StyleUnderline"/>
          <w:highlight w:val="green"/>
        </w:rPr>
        <w:t>foreign countries</w:t>
      </w:r>
      <w:r w:rsidRPr="00F47ACC">
        <w:rPr>
          <w:sz w:val="16"/>
        </w:rPr>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rPr>
          <w:sz w:val="16"/>
        </w:rPr>
        <w:t>ellite</w:t>
      </w:r>
      <w:r w:rsidRPr="00970852">
        <w:rPr>
          <w:rStyle w:val="Emphasis"/>
          <w:highlight w:val="green"/>
        </w:rPr>
        <w:t>s</w:t>
      </w:r>
      <w:r w:rsidRPr="00F47ACC">
        <w:rPr>
          <w:sz w:val="16"/>
        </w:rPr>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rPr>
          <w:sz w:val="16"/>
        </w:rPr>
        <w:t xml:space="preserve">nited </w:t>
      </w:r>
      <w:r w:rsidRPr="00970852">
        <w:rPr>
          <w:rStyle w:val="Emphasis"/>
          <w:highlight w:val="green"/>
        </w:rPr>
        <w:t>S</w:t>
      </w:r>
      <w:r w:rsidRPr="00F47ACC">
        <w:rPr>
          <w:sz w:val="16"/>
        </w:rPr>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rPr>
          <w:sz w:val="16"/>
        </w:rPr>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rPr>
          <w:sz w:val="16"/>
        </w:rPr>
        <w:t>eration</w:t>
      </w:r>
      <w:r w:rsidRPr="00970852">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0"/>
    </w:p>
    <w:p w14:paraId="3D2F6E0D" w14:textId="597CCB44" w:rsidR="00BF64AE" w:rsidRDefault="00BF64AE" w:rsidP="00BF64AE">
      <w:pPr>
        <w:pStyle w:val="Heading3"/>
      </w:pPr>
      <w:r>
        <w:lastRenderedPageBreak/>
        <w:t>Asteroids</w:t>
      </w:r>
    </w:p>
    <w:p w14:paraId="786B675F" w14:textId="179B5598" w:rsidR="00596C02" w:rsidRPr="0000052F" w:rsidRDefault="00596C02" w:rsidP="00596C02">
      <w:pPr>
        <w:pStyle w:val="Heading4"/>
        <w:rPr>
          <w:rFonts w:cs="Arial"/>
        </w:rPr>
      </w:pPr>
      <w:r w:rsidRPr="0000052F">
        <w:rPr>
          <w:rFonts w:cs="Arial"/>
        </w:rPr>
        <w:t xml:space="preserve">Either the asteroids are small and not existential OR we’d have forever to prepare. </w:t>
      </w:r>
    </w:p>
    <w:p w14:paraId="4B69A983" w14:textId="77777777" w:rsidR="00596C02" w:rsidRDefault="00596C02" w:rsidP="00596C02">
      <w:r w:rsidRPr="0000052F">
        <w:t xml:space="preserve">Martin </w:t>
      </w:r>
      <w:r w:rsidRPr="0088134F">
        <w:rPr>
          <w:rStyle w:val="Style13ptBold"/>
        </w:rPr>
        <w:t>Rees 18</w:t>
      </w:r>
      <w:r w:rsidRPr="0000052F">
        <w:t>. Astronomer Royal, founded the Centre for the Study of Existential Risk, Fellow of Trinity College and Emeritus Professor of Cosmology and Astrophysics at the University of Cambridge. 10/16/2018. On the Future: Prospects for Humanity. Princeton University Press.</w:t>
      </w:r>
    </w:p>
    <w:p w14:paraId="2F98E620" w14:textId="77777777" w:rsidR="00596C02" w:rsidRPr="0000052F" w:rsidRDefault="00596C02" w:rsidP="00596C02"/>
    <w:p w14:paraId="17C123CF" w14:textId="77777777" w:rsidR="00596C02" w:rsidRPr="0000052F" w:rsidRDefault="00596C02" w:rsidP="00596C02">
      <w:r w:rsidRPr="0000052F">
        <w:t xml:space="preserve">You may guess that,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kilometres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The 1908 Tunguska event, which flattened hundreds of square kilometres of (fortunately unpopulated) fore</w:t>
      </w:r>
      <w:r w:rsidRPr="0000052F">
        <w:lastRenderedPageBreak/>
        <w:t xml:space="preserv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metres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centimetres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37166719" w14:textId="58F05936" w:rsidR="00BF64AE" w:rsidRDefault="00BF64AE" w:rsidP="00BF64AE">
      <w:pPr>
        <w:pStyle w:val="Heading3"/>
      </w:pPr>
      <w:r>
        <w:lastRenderedPageBreak/>
        <w:t>Ozone</w:t>
      </w:r>
    </w:p>
    <w:p w14:paraId="29D45FBB" w14:textId="1A227605" w:rsidR="00596C02" w:rsidRDefault="00596C02" w:rsidP="00596C02">
      <w:pPr>
        <w:pStyle w:val="Heading4"/>
      </w:pPr>
      <w:r>
        <w:t xml:space="preserve">Ozone Layer is </w:t>
      </w:r>
      <w:r>
        <w:rPr>
          <w:u w:val="single"/>
        </w:rPr>
        <w:t>increasing</w:t>
      </w:r>
      <w:r>
        <w:t xml:space="preserve"> – flips U/Q.</w:t>
      </w:r>
    </w:p>
    <w:p w14:paraId="53695EBA" w14:textId="77777777" w:rsidR="00596C02" w:rsidRPr="00C830B9" w:rsidRDefault="00596C02" w:rsidP="00596C02">
      <w:r w:rsidRPr="00C830B9">
        <w:rPr>
          <w:rStyle w:val="Style13ptBold"/>
        </w:rPr>
        <w:t>Horton 21</w:t>
      </w:r>
      <w:r>
        <w:t xml:space="preserve"> </w:t>
      </w:r>
      <w:r w:rsidRPr="00C830B9">
        <w:t>Helena Horton 9-15-2021 "‘Larger than usual’: this year’s ozone layer hole bigger than Antarctica"</w:t>
      </w:r>
      <w:r>
        <w:t xml:space="preserve"> </w:t>
      </w:r>
      <w:hyperlink r:id="rId17" w:history="1">
        <w:r w:rsidRPr="005C484B">
          <w:rPr>
            <w:rStyle w:val="Hyperlink"/>
          </w:rPr>
          <w:t>https://www.theguardian.com/environment/2021/sep/16/larger-than-usual-ozone-layer-hole-bigger-than-antarctica</w:t>
        </w:r>
      </w:hyperlink>
      <w:r>
        <w:t xml:space="preserve"> (Environmental Journalist for the Guardian)//Elmer </w:t>
      </w:r>
    </w:p>
    <w:p w14:paraId="0C63DE97" w14:textId="77777777" w:rsidR="00596C02" w:rsidRPr="0077033B" w:rsidRDefault="00596C02" w:rsidP="00596C02">
      <w:pPr>
        <w:rPr>
          <w:sz w:val="16"/>
        </w:rPr>
      </w:pPr>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rPr>
          <w:sz w:val="16"/>
        </w:rPr>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rPr>
          <w:sz w:val="16"/>
        </w:rPr>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6E5EF23D" w14:textId="77777777" w:rsidR="00596C02" w:rsidRPr="00834DCF" w:rsidRDefault="00596C02" w:rsidP="00596C02">
      <w:pPr>
        <w:pStyle w:val="Heading4"/>
      </w:pPr>
      <w:r>
        <w:t>Two Thumpers to Ozone:</w:t>
      </w:r>
    </w:p>
    <w:p w14:paraId="4B7FEE85" w14:textId="77777777" w:rsidR="00596C02" w:rsidRPr="00C830B9" w:rsidRDefault="00596C02" w:rsidP="00596C02">
      <w:pPr>
        <w:pStyle w:val="Heading4"/>
      </w:pPr>
      <w:r w:rsidRPr="00C830B9">
        <w:t xml:space="preserve">1] </w:t>
      </w:r>
      <w:r w:rsidRPr="00C830B9">
        <w:rPr>
          <w:u w:val="single"/>
        </w:rPr>
        <w:t>Space Tourism</w:t>
      </w:r>
    </w:p>
    <w:p w14:paraId="05EE2E93" w14:textId="77777777" w:rsidR="00596C02" w:rsidRPr="00C93278" w:rsidRDefault="00596C02" w:rsidP="00596C02">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8"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0928289B" w14:textId="43D42880" w:rsidR="00596C02" w:rsidRPr="0077033B" w:rsidRDefault="00596C02" w:rsidP="00AC5436">
      <w:pPr>
        <w:rPr>
          <w:sz w:val="16"/>
        </w:rPr>
      </w:pPr>
      <w:r w:rsidRPr="00834DCF">
        <w:rPr>
          <w:sz w:val="16"/>
        </w:rPr>
        <w:t xml:space="preserve">The </w:t>
      </w:r>
      <w:r w:rsidRPr="00834DCF">
        <w:rPr>
          <w:rStyle w:val="Emphasis"/>
        </w:rPr>
        <w:t>commercial race</w:t>
      </w:r>
      <w:r w:rsidRPr="00834DCF">
        <w:rPr>
          <w:sz w:val="16"/>
        </w:rPr>
        <w:t xml:space="preserve"> to get tourists </w:t>
      </w:r>
      <w:r w:rsidRPr="00834DCF">
        <w:rPr>
          <w:rStyle w:val="Emphasis"/>
        </w:rPr>
        <w:t>to space</w:t>
      </w:r>
      <w:r w:rsidRPr="00834DCF">
        <w:rPr>
          <w:sz w:val="16"/>
        </w:rPr>
        <w:t xml:space="preserve"> is </w:t>
      </w:r>
      <w:r w:rsidRPr="00834DCF">
        <w:rPr>
          <w:rStyle w:val="Emphasis"/>
        </w:rPr>
        <w:t>heating up</w:t>
      </w:r>
      <w:r w:rsidRPr="00834DCF">
        <w:rPr>
          <w:rStyle w:val="StyleUnderline"/>
        </w:rPr>
        <w:t xml:space="preserve"> </w:t>
      </w:r>
      <w:r w:rsidRPr="00834DCF">
        <w:rPr>
          <w:sz w:val="16"/>
        </w:rPr>
        <w:t>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w:t>
      </w:r>
      <w:r w:rsidRPr="00834DCF">
        <w:rPr>
          <w:sz w:val="16"/>
        </w:rPr>
        <w:lastRenderedPageBreak/>
        <w:t xml:space="preserve">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sz w:val="16"/>
          <w:highlight w:val="green"/>
        </w:rPr>
        <w:t xml:space="preserve"> </w:t>
      </w:r>
      <w:r w:rsidRPr="00834DCF">
        <w:rPr>
          <w:sz w:val="16"/>
        </w:rPr>
        <w:t xml:space="preserve">will propel the Crew Dragon into orbit </w:t>
      </w:r>
      <w:r w:rsidRPr="00970852">
        <w:rPr>
          <w:rStyle w:val="Emphasis"/>
          <w:highlight w:val="green"/>
        </w:rPr>
        <w:t>using</w:t>
      </w:r>
      <w:r w:rsidRPr="00970852">
        <w:rPr>
          <w:sz w:val="16"/>
          <w:highlight w:val="green"/>
        </w:rPr>
        <w:t xml:space="preserve"> </w:t>
      </w:r>
      <w:r w:rsidRPr="00970852">
        <w:rPr>
          <w:rStyle w:val="Emphasis"/>
          <w:highlight w:val="green"/>
        </w:rPr>
        <w:t>liquid kerosene and liquid oxygen</w:t>
      </w:r>
      <w:r w:rsidRPr="00623EDB">
        <w:rPr>
          <w:sz w:val="16"/>
        </w:rPr>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rPr>
          <w:sz w:val="16"/>
        </w:rPr>
        <w:t xml:space="preserve">. </w:t>
      </w:r>
      <w:r w:rsidRPr="00834DCF">
        <w:rPr>
          <w:rStyle w:val="StyleUnderline"/>
        </w:rPr>
        <w:t xml:space="preserve">In </w:t>
      </w:r>
      <w:r w:rsidRPr="00834DCF">
        <w:rPr>
          <w:rStyle w:val="StyleUnderline"/>
        </w:rPr>
        <w:lastRenderedPageBreak/>
        <w:t>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rPr>
          <w:sz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rPr>
          <w:sz w:val="16"/>
        </w:rPr>
        <w:t>. In order for international regulators to keep up with this nascent industry and control its pollution properly, scientists need a better understanding of the effect these billionaire astronauts will have on our planet’s atmosphere.</w:t>
      </w:r>
    </w:p>
    <w:p w14:paraId="399EB431" w14:textId="77777777" w:rsidR="00BC66F6" w:rsidRPr="00BC66F6" w:rsidRDefault="00BC66F6" w:rsidP="00BC66F6"/>
    <w:sectPr w:rsidR="00BC66F6" w:rsidRPr="00BC66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66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3C0"/>
    <w:rsid w:val="00533F1C"/>
    <w:rsid w:val="00536D8B"/>
    <w:rsid w:val="00536F95"/>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C0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F0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43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6F6"/>
    <w:rsid w:val="00BC7C37"/>
    <w:rsid w:val="00BD2244"/>
    <w:rsid w:val="00BE6472"/>
    <w:rsid w:val="00BF29B8"/>
    <w:rsid w:val="00BF46EA"/>
    <w:rsid w:val="00BF64A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05A662"/>
  <w14:defaultImageDpi w14:val="300"/>
  <w15:docId w15:val="{6A9D31D4-A07C-5644-A9AF-B3688EE6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66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66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66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66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BC66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6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6F6"/>
  </w:style>
  <w:style w:type="character" w:customStyle="1" w:styleId="Heading1Char">
    <w:name w:val="Heading 1 Char"/>
    <w:aliases w:val="Pocket Char"/>
    <w:basedOn w:val="DefaultParagraphFont"/>
    <w:link w:val="Heading1"/>
    <w:uiPriority w:val="9"/>
    <w:rsid w:val="00BC66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66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66F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C66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66F6"/>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BC66F6"/>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BC66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66F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BC66F6"/>
    <w:rPr>
      <w:color w:val="auto"/>
      <w:u w:val="none"/>
    </w:rPr>
  </w:style>
  <w:style w:type="paragraph" w:styleId="DocumentMap">
    <w:name w:val="Document Map"/>
    <w:basedOn w:val="Normal"/>
    <w:link w:val="DocumentMapChar"/>
    <w:uiPriority w:val="99"/>
    <w:semiHidden/>
    <w:unhideWhenUsed/>
    <w:rsid w:val="00BC66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66F6"/>
    <w:rPr>
      <w:rFonts w:ascii="Lucida Grande" w:hAnsi="Lucida Grande" w:cs="Lucida Grande"/>
    </w:rPr>
  </w:style>
  <w:style w:type="paragraph" w:customStyle="1" w:styleId="textbold">
    <w:name w:val="text bold"/>
    <w:basedOn w:val="Normal"/>
    <w:link w:val="Emphasis"/>
    <w:uiPriority w:val="20"/>
    <w:qFormat/>
    <w:rsid w:val="00BC66F6"/>
    <w:pPr>
      <w:widowControl w:val="0"/>
      <w:spacing w:after="0"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Tags,Tag and Cite"/>
    <w:basedOn w:val="Heading1"/>
    <w:link w:val="Hyperlink"/>
    <w:autoRedefine/>
    <w:uiPriority w:val="99"/>
    <w:qFormat/>
    <w:rsid w:val="00BC66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BC66F6"/>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BC66F6"/>
    <w:rPr>
      <w:rFonts w:ascii="Calibri" w:hAnsi="Calibri"/>
      <w:u w:val="single"/>
    </w:rPr>
  </w:style>
  <w:style w:type="paragraph" w:styleId="ListParagraph">
    <w:name w:val="List Paragraph"/>
    <w:basedOn w:val="Normal"/>
    <w:uiPriority w:val="34"/>
    <w:unhideWhenUsed/>
    <w:qFormat/>
    <w:rsid w:val="00596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zocleantech.com/article.aspx?ArticleID=1193" TargetMode="External"/><Relationship Id="rId18" Type="http://schemas.openxmlformats.org/officeDocument/2006/relationships/hyperlink" Target="https://theconversation.com/space-tourism-rockets-emit-100-times-more-co-per-passenger-than-flights-imagine-a-whole-industry-1646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spacex-to-explore-ways-to-provide-weather-data-to-u-s-military/" TargetMode="External"/><Relationship Id="rId17" Type="http://schemas.openxmlformats.org/officeDocument/2006/relationships/hyperlink" Target="https://www.theguardian.com/environment/2021/sep/16/larger-than-usual-ozone-layer-hole-bigger-than-antarctica" TargetMode="External"/><Relationship Id="rId2" Type="http://schemas.openxmlformats.org/officeDocument/2006/relationships/customXml" Target="../customXml/item2.xml"/><Relationship Id="rId16" Type="http://schemas.openxmlformats.org/officeDocument/2006/relationships/hyperlink" Target="https://www.europeanleadershipnetwork.org/commentary/the-art-of-space-deterren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fenseone.com/ideas/2017/11/cyber-and-space-weapons-are-making-nuclear-deterrence-trickier/142767/" TargetMode="External"/><Relationship Id="rId5" Type="http://schemas.openxmlformats.org/officeDocument/2006/relationships/numbering" Target="numbering.xml"/><Relationship Id="rId15" Type="http://schemas.openxmlformats.org/officeDocument/2006/relationships/hyperlink" Target="https://www.cambridge.org/core/books/abs/food-or-war/hotspots-for-food-conflict-in-the-twentyfirst-century/1CD674412E09B8E6F325C9C0A0A6778A" TargetMode="External"/><Relationship Id="rId10" Type="http://schemas.openxmlformats.org/officeDocument/2006/relationships/hyperlink" Target="https://archive.is/XEll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emanticscholar.org/paper/Regulating-the-Space-Commons%3A-Treating-Space-Debris-Munoz-Patchen/607eff0141f48332a69ae8c5a3301d871057a4fa" TargetMode="External"/><Relationship Id="rId14" Type="http://schemas.openxmlformats.org/officeDocument/2006/relationships/hyperlink" Target="https://www.greensightag.com/logbook/can-starlink-save-the-world-by-connecting-far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34</Pages>
  <Words>17127</Words>
  <Characters>97628</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8</cp:revision>
  <dcterms:created xsi:type="dcterms:W3CDTF">2022-01-23T17:44:00Z</dcterms:created>
  <dcterms:modified xsi:type="dcterms:W3CDTF">2022-01-23T18:34:00Z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