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914E9" w14:textId="77777777" w:rsidR="00586566" w:rsidRPr="007E6E41" w:rsidRDefault="00586566" w:rsidP="00586566">
      <w:pPr>
        <w:pStyle w:val="Heading3"/>
      </w:pPr>
      <w:r w:rsidRPr="007E6E41">
        <w:t>1</w:t>
      </w:r>
    </w:p>
    <w:p w14:paraId="21F3F8AD" w14:textId="77777777" w:rsidR="00586566" w:rsidRPr="007E6E41" w:rsidRDefault="00586566" w:rsidP="00586566">
      <w:pPr>
        <w:pStyle w:val="Heading4"/>
      </w:pPr>
      <w:r w:rsidRPr="007E6E41">
        <w:t xml:space="preserve">Climate Patents and Innovation </w:t>
      </w:r>
      <w:r w:rsidRPr="007E6E41">
        <w:rPr>
          <w:u w:val="single"/>
        </w:rPr>
        <w:t>high now</w:t>
      </w:r>
      <w:r w:rsidRPr="007E6E41">
        <w:t xml:space="preserve"> and </w:t>
      </w:r>
      <w:r w:rsidRPr="007E6E41">
        <w:rPr>
          <w:u w:val="single"/>
        </w:rPr>
        <w:t>solving Warming</w:t>
      </w:r>
      <w:r w:rsidRPr="007E6E41">
        <w:t xml:space="preserve"> but COVID waiver sets a </w:t>
      </w:r>
      <w:r w:rsidRPr="007E6E41">
        <w:rPr>
          <w:u w:val="single"/>
        </w:rPr>
        <w:t>dangerous precedent</w:t>
      </w:r>
      <w:r w:rsidRPr="007E6E41">
        <w:t xml:space="preserve"> for appropriations - the mere threat is sufficient is enough to kill investment.</w:t>
      </w:r>
    </w:p>
    <w:p w14:paraId="2797CA02" w14:textId="77777777" w:rsidR="00586566" w:rsidRPr="007E6E41" w:rsidRDefault="00586566" w:rsidP="00586566">
      <w:r w:rsidRPr="007E6E41">
        <w:rPr>
          <w:rStyle w:val="Style13ptBold"/>
        </w:rPr>
        <w:t>Brand 5-26</w:t>
      </w:r>
      <w:r w:rsidRPr="007E6E41">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052D7B4F" w14:textId="77777777" w:rsidR="00586566" w:rsidRPr="007E6E41" w:rsidRDefault="00586566" w:rsidP="00586566">
      <w:pPr>
        <w:rPr>
          <w:sz w:val="16"/>
        </w:rPr>
      </w:pPr>
      <w:r w:rsidRPr="007E6E41">
        <w:rPr>
          <w:sz w:val="16"/>
        </w:rPr>
        <w:t xml:space="preserve">The </w:t>
      </w:r>
      <w:r w:rsidRPr="007E6E41">
        <w:rPr>
          <w:rStyle w:val="StyleUnderline"/>
          <w:b/>
          <w:bCs/>
          <w:highlight w:val="green"/>
        </w:rPr>
        <w:t>biotech</w:t>
      </w:r>
      <w:r w:rsidRPr="007E6E41">
        <w:rPr>
          <w:sz w:val="16"/>
          <w:highlight w:val="green"/>
        </w:rPr>
        <w:t xml:space="preserve"> </w:t>
      </w:r>
      <w:r w:rsidRPr="007E6E41">
        <w:rPr>
          <w:sz w:val="16"/>
        </w:rPr>
        <w:t xml:space="preserve">industry </w:t>
      </w:r>
      <w:r w:rsidRPr="007E6E41">
        <w:rPr>
          <w:rStyle w:val="StyleUnderline"/>
          <w:highlight w:val="green"/>
        </w:rPr>
        <w:t>is</w:t>
      </w:r>
      <w:r w:rsidRPr="007E6E41">
        <w:rPr>
          <w:sz w:val="16"/>
          <w:highlight w:val="green"/>
        </w:rPr>
        <w:t xml:space="preserve"> </w:t>
      </w:r>
      <w:r w:rsidRPr="007E6E41">
        <w:rPr>
          <w:rStyle w:val="StyleUnderline"/>
          <w:highlight w:val="green"/>
        </w:rPr>
        <w:t>making</w:t>
      </w:r>
      <w:r w:rsidRPr="007E6E41">
        <w:rPr>
          <w:sz w:val="16"/>
          <w:highlight w:val="green"/>
        </w:rPr>
        <w:t xml:space="preserve"> </w:t>
      </w:r>
      <w:r w:rsidRPr="007E6E41">
        <w:rPr>
          <w:sz w:val="16"/>
        </w:rPr>
        <w:t xml:space="preserve">remarkable </w:t>
      </w:r>
      <w:r w:rsidRPr="007E6E41">
        <w:rPr>
          <w:rStyle w:val="StyleUnderline"/>
          <w:b/>
          <w:bCs/>
          <w:highlight w:val="green"/>
        </w:rPr>
        <w:t>advances</w:t>
      </w:r>
      <w:r w:rsidRPr="007E6E41">
        <w:rPr>
          <w:b/>
          <w:bCs/>
          <w:sz w:val="16"/>
          <w:highlight w:val="green"/>
        </w:rPr>
        <w:t xml:space="preserve"> </w:t>
      </w:r>
      <w:r w:rsidRPr="007E6E41">
        <w:rPr>
          <w:rStyle w:val="StyleUnderline"/>
          <w:b/>
          <w:bCs/>
          <w:highlight w:val="green"/>
        </w:rPr>
        <w:t>towards climate change solutions</w:t>
      </w:r>
      <w:r w:rsidRPr="007E6E41">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E6E41">
        <w:rPr>
          <w:rStyle w:val="StyleUnderline"/>
          <w:highlight w:val="green"/>
        </w:rPr>
        <w:t>If an IP waiver is</w:t>
      </w:r>
      <w:r w:rsidRPr="007E6E41">
        <w:rPr>
          <w:sz w:val="16"/>
          <w:highlight w:val="green"/>
        </w:rPr>
        <w:t xml:space="preserve"> </w:t>
      </w:r>
      <w:r w:rsidRPr="007E6E41">
        <w:rPr>
          <w:sz w:val="16"/>
        </w:rPr>
        <w:t xml:space="preserve">purportedly </w:t>
      </w:r>
      <w:r w:rsidRPr="007E6E41">
        <w:rPr>
          <w:rStyle w:val="StyleUnderline"/>
          <w:highlight w:val="green"/>
        </w:rPr>
        <w:t>necessary</w:t>
      </w:r>
      <w:r w:rsidRPr="007E6E41">
        <w:rPr>
          <w:sz w:val="16"/>
          <w:highlight w:val="green"/>
        </w:rPr>
        <w:t xml:space="preserve"> </w:t>
      </w:r>
      <w:r w:rsidRPr="007E6E41">
        <w:rPr>
          <w:rStyle w:val="StyleUnderline"/>
          <w:highlight w:val="green"/>
        </w:rPr>
        <w:t>to solve</w:t>
      </w:r>
      <w:r w:rsidRPr="007E6E41">
        <w:rPr>
          <w:sz w:val="16"/>
          <w:highlight w:val="green"/>
        </w:rPr>
        <w:t xml:space="preserve"> </w:t>
      </w:r>
      <w:r w:rsidRPr="007E6E41">
        <w:rPr>
          <w:sz w:val="16"/>
        </w:rPr>
        <w:t xml:space="preserve">the </w:t>
      </w:r>
      <w:r w:rsidRPr="007E6E41">
        <w:rPr>
          <w:rStyle w:val="StyleUnderline"/>
          <w:highlight w:val="green"/>
        </w:rPr>
        <w:t>COVID</w:t>
      </w:r>
      <w:r w:rsidRPr="007E6E41">
        <w:rPr>
          <w:sz w:val="16"/>
        </w:rPr>
        <w:t xml:space="preserve">-19 global health crisis (and of course </w:t>
      </w:r>
      <w:hyperlink r:id="rId9" w:history="1">
        <w:r w:rsidRPr="007E6E41">
          <w:rPr>
            <w:rStyle w:val="Hyperlink"/>
            <w:sz w:val="16"/>
          </w:rPr>
          <w:t>we dispute this notion</w:t>
        </w:r>
      </w:hyperlink>
      <w:r w:rsidRPr="007E6E41">
        <w:rPr>
          <w:sz w:val="16"/>
        </w:rPr>
        <w:t xml:space="preserve">), can we really feel confident that this or </w:t>
      </w:r>
      <w:r w:rsidRPr="007E6E41">
        <w:rPr>
          <w:rStyle w:val="StyleUnderline"/>
          <w:highlight w:val="green"/>
        </w:rPr>
        <w:t>some future Administration will</w:t>
      </w:r>
      <w:r w:rsidRPr="007E6E41">
        <w:rPr>
          <w:sz w:val="16"/>
          <w:highlight w:val="green"/>
        </w:rPr>
        <w:t xml:space="preserve"> </w:t>
      </w:r>
      <w:r w:rsidRPr="007E6E41">
        <w:rPr>
          <w:sz w:val="16"/>
        </w:rPr>
        <w:t xml:space="preserve">not </w:t>
      </w:r>
      <w:r w:rsidRPr="007E6E41">
        <w:rPr>
          <w:rStyle w:val="StyleUnderline"/>
          <w:b/>
          <w:bCs/>
          <w:highlight w:val="green"/>
        </w:rPr>
        <w:t>apply</w:t>
      </w:r>
      <w:r w:rsidRPr="007E6E41">
        <w:rPr>
          <w:sz w:val="16"/>
          <w:highlight w:val="green"/>
        </w:rPr>
        <w:t xml:space="preserve"> </w:t>
      </w:r>
      <w:r w:rsidRPr="007E6E41">
        <w:rPr>
          <w:sz w:val="16"/>
        </w:rPr>
        <w:t xml:space="preserve">the </w:t>
      </w:r>
      <w:r w:rsidRPr="007E6E41">
        <w:rPr>
          <w:rStyle w:val="StyleUnderline"/>
          <w:b/>
          <w:bCs/>
          <w:highlight w:val="green"/>
        </w:rPr>
        <w:t>same logic to</w:t>
      </w:r>
      <w:r w:rsidRPr="007E6E41">
        <w:rPr>
          <w:sz w:val="16"/>
          <w:highlight w:val="green"/>
        </w:rPr>
        <w:t xml:space="preserve"> </w:t>
      </w:r>
      <w:r w:rsidRPr="007E6E41">
        <w:rPr>
          <w:sz w:val="16"/>
        </w:rPr>
        <w:t xml:space="preserve">the </w:t>
      </w:r>
      <w:r w:rsidRPr="007E6E41">
        <w:rPr>
          <w:rStyle w:val="StyleUnderline"/>
          <w:b/>
          <w:bCs/>
          <w:highlight w:val="green"/>
        </w:rPr>
        <w:t>climate crisis</w:t>
      </w:r>
      <w:r w:rsidRPr="007E6E41">
        <w:rPr>
          <w:sz w:val="16"/>
        </w:rPr>
        <w:t xml:space="preserve">? And, without the confidence in the underlying IP for such solutions, what does this mean for U.S. innovation and economic growth? United States Trade Representative (USTR) </w:t>
      </w:r>
      <w:hyperlink r:id="rId10" w:history="1">
        <w:r w:rsidRPr="007E6E41">
          <w:rPr>
            <w:rStyle w:val="Hyperlink"/>
            <w:sz w:val="16"/>
          </w:rPr>
          <w:t>Katherine Tai</w:t>
        </w:r>
      </w:hyperlink>
      <w:r w:rsidRPr="007E6E41">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7E6E41">
        <w:rPr>
          <w:rStyle w:val="StyleUnderline"/>
          <w:highlight w:val="green"/>
        </w:rPr>
        <w:t>campaign against IP rights</w:t>
      </w:r>
      <w:r w:rsidRPr="007E6E41">
        <w:rPr>
          <w:sz w:val="16"/>
        </w:rPr>
        <w:t xml:space="preserve"> </w:t>
      </w:r>
      <w:r w:rsidRPr="007E6E41">
        <w:rPr>
          <w:rStyle w:val="StyleUnderline"/>
          <w:highlight w:val="green"/>
        </w:rPr>
        <w:t>has</w:t>
      </w:r>
      <w:r w:rsidRPr="007E6E41">
        <w:rPr>
          <w:sz w:val="16"/>
          <w:highlight w:val="green"/>
        </w:rPr>
        <w:t xml:space="preserve"> </w:t>
      </w:r>
      <w:r w:rsidRPr="007E6E41">
        <w:rPr>
          <w:rStyle w:val="StyleUnderline"/>
          <w:highlight w:val="green"/>
        </w:rPr>
        <w:t>eroded</w:t>
      </w:r>
      <w:r w:rsidRPr="007E6E41">
        <w:rPr>
          <w:sz w:val="16"/>
          <w:highlight w:val="green"/>
        </w:rPr>
        <w:t xml:space="preserve"> </w:t>
      </w:r>
      <w:r w:rsidRPr="007E6E41">
        <w:rPr>
          <w:sz w:val="16"/>
        </w:rPr>
        <w:t xml:space="preserve">our </w:t>
      </w:r>
      <w:r w:rsidRPr="007E6E41">
        <w:rPr>
          <w:rStyle w:val="StyleUnderline"/>
          <w:b/>
          <w:bCs/>
          <w:highlight w:val="green"/>
        </w:rPr>
        <w:t>normative position</w:t>
      </w:r>
      <w:r w:rsidRPr="007E6E41">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7E6E41">
        <w:rPr>
          <w:rStyle w:val="StyleUnderline"/>
          <w:highlight w:val="green"/>
        </w:rPr>
        <w:t>TRIPS IP waiver would operate outside of</w:t>
      </w:r>
      <w:r w:rsidRPr="007E6E41">
        <w:rPr>
          <w:sz w:val="16"/>
          <w:highlight w:val="green"/>
        </w:rPr>
        <w:t xml:space="preserve"> </w:t>
      </w:r>
      <w:r w:rsidRPr="007E6E41">
        <w:rPr>
          <w:sz w:val="16"/>
        </w:rPr>
        <w:t xml:space="preserve">these types of frameworks. There would be no </w:t>
      </w:r>
      <w:r w:rsidRPr="007E6E41">
        <w:rPr>
          <w:rStyle w:val="StyleUnderline"/>
          <w:b/>
          <w:bCs/>
          <w:highlight w:val="green"/>
        </w:rPr>
        <w:t>due process</w:t>
      </w:r>
      <w:r w:rsidRPr="007E6E41">
        <w:rPr>
          <w:sz w:val="16"/>
        </w:rPr>
        <w:t xml:space="preserve">, no particularized findings, no </w:t>
      </w:r>
      <w:r w:rsidRPr="007E6E41">
        <w:rPr>
          <w:rStyle w:val="StyleUnderline"/>
          <w:b/>
          <w:bCs/>
          <w:highlight w:val="green"/>
        </w:rPr>
        <w:t>compensation</w:t>
      </w:r>
      <w:r w:rsidRPr="007E6E41">
        <w:rPr>
          <w:b/>
          <w:bCs/>
          <w:sz w:val="16"/>
          <w:highlight w:val="green"/>
        </w:rPr>
        <w:t xml:space="preserve"> </w:t>
      </w:r>
      <w:r w:rsidRPr="007E6E41">
        <w:rPr>
          <w:rStyle w:val="StyleUnderline"/>
          <w:b/>
          <w:bCs/>
          <w:highlight w:val="green"/>
        </w:rPr>
        <w:t>and</w:t>
      </w:r>
      <w:r w:rsidRPr="007E6E41">
        <w:rPr>
          <w:sz w:val="16"/>
          <w:highlight w:val="green"/>
        </w:rPr>
        <w:t xml:space="preserve"> </w:t>
      </w:r>
      <w:r w:rsidRPr="007E6E41">
        <w:rPr>
          <w:sz w:val="16"/>
        </w:rPr>
        <w:t xml:space="preserve">no </w:t>
      </w:r>
      <w:r w:rsidRPr="007E6E41">
        <w:rPr>
          <w:rStyle w:val="StyleUnderline"/>
          <w:b/>
          <w:bCs/>
          <w:highlight w:val="green"/>
        </w:rPr>
        <w:t>recourse</w:t>
      </w:r>
      <w:r w:rsidRPr="007E6E41">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7E6E41">
        <w:rPr>
          <w:rStyle w:val="StyleUnderline"/>
          <w:highlight w:val="green"/>
        </w:rPr>
        <w:t>Ambassador</w:t>
      </w:r>
      <w:r w:rsidRPr="007E6E41">
        <w:rPr>
          <w:sz w:val="16"/>
          <w:highlight w:val="green"/>
        </w:rPr>
        <w:t xml:space="preserve"> </w:t>
      </w:r>
      <w:r w:rsidRPr="007E6E41">
        <w:rPr>
          <w:rStyle w:val="StyleUnderline"/>
          <w:highlight w:val="green"/>
        </w:rPr>
        <w:t>Tai</w:t>
      </w:r>
      <w:r w:rsidRPr="007E6E41">
        <w:rPr>
          <w:sz w:val="16"/>
          <w:highlight w:val="green"/>
        </w:rPr>
        <w:t xml:space="preserve"> </w:t>
      </w:r>
      <w:r w:rsidRPr="007E6E41">
        <w:rPr>
          <w:rStyle w:val="StyleUnderline"/>
          <w:highlight w:val="green"/>
        </w:rPr>
        <w:t>acknowledged</w:t>
      </w:r>
      <w:r w:rsidRPr="007E6E41">
        <w:rPr>
          <w:sz w:val="16"/>
          <w:highlight w:val="green"/>
        </w:rPr>
        <w:t xml:space="preserve"> </w:t>
      </w:r>
      <w:r w:rsidRPr="007E6E41">
        <w:rPr>
          <w:sz w:val="16"/>
        </w:rPr>
        <w:t xml:space="preserve">that the scope of </w:t>
      </w:r>
      <w:r w:rsidRPr="007E6E41">
        <w:rPr>
          <w:rStyle w:val="StyleUnderline"/>
          <w:highlight w:val="green"/>
        </w:rPr>
        <w:t>the</w:t>
      </w:r>
      <w:r w:rsidRPr="007E6E41">
        <w:rPr>
          <w:sz w:val="16"/>
          <w:highlight w:val="green"/>
        </w:rPr>
        <w:t xml:space="preserve"> </w:t>
      </w:r>
      <w:r w:rsidRPr="007E6E41">
        <w:rPr>
          <w:rStyle w:val="StyleUnderline"/>
          <w:highlight w:val="green"/>
        </w:rPr>
        <w:t>current</w:t>
      </w:r>
      <w:r w:rsidRPr="007E6E41">
        <w:rPr>
          <w:sz w:val="16"/>
          <w:highlight w:val="green"/>
        </w:rPr>
        <w:t xml:space="preserve"> </w:t>
      </w:r>
      <w:r w:rsidRPr="007E6E41">
        <w:rPr>
          <w:sz w:val="16"/>
        </w:rPr>
        <w:t xml:space="preserve">TRIPS IP </w:t>
      </w:r>
      <w:r w:rsidRPr="007E6E41">
        <w:rPr>
          <w:rStyle w:val="StyleUnderline"/>
          <w:highlight w:val="green"/>
        </w:rPr>
        <w:t>waiver</w:t>
      </w:r>
      <w:r w:rsidRPr="007E6E41">
        <w:rPr>
          <w:sz w:val="16"/>
          <w:highlight w:val="green"/>
        </w:rPr>
        <w:t xml:space="preserve"> </w:t>
      </w:r>
      <w:r w:rsidRPr="007E6E41">
        <w:rPr>
          <w:sz w:val="16"/>
        </w:rPr>
        <w:t xml:space="preserve">discussions </w:t>
      </w:r>
      <w:r w:rsidRPr="007E6E41">
        <w:rPr>
          <w:rStyle w:val="StyleUnderline"/>
          <w:highlight w:val="green"/>
        </w:rPr>
        <w:t>includes</w:t>
      </w:r>
      <w:r w:rsidRPr="007E6E41">
        <w:rPr>
          <w:sz w:val="16"/>
          <w:highlight w:val="green"/>
        </w:rPr>
        <w:t xml:space="preserve"> </w:t>
      </w:r>
      <w:r w:rsidRPr="007E6E41">
        <w:rPr>
          <w:sz w:val="16"/>
        </w:rPr>
        <w:t xml:space="preserve">the concept of </w:t>
      </w:r>
      <w:r w:rsidRPr="007E6E41">
        <w:rPr>
          <w:rStyle w:val="StyleUnderline"/>
          <w:highlight w:val="green"/>
        </w:rPr>
        <w:t>forced tech transfer</w:t>
      </w:r>
      <w:r w:rsidRPr="007E6E41">
        <w:rPr>
          <w:sz w:val="16"/>
        </w:rPr>
        <w:t xml:space="preserve">. </w:t>
      </w:r>
      <w:r w:rsidRPr="007E6E41">
        <w:rPr>
          <w:rStyle w:val="StyleUnderline"/>
          <w:highlight w:val="green"/>
        </w:rPr>
        <w:t>In</w:t>
      </w:r>
      <w:r w:rsidRPr="007E6E41">
        <w:rPr>
          <w:sz w:val="16"/>
          <w:highlight w:val="green"/>
        </w:rPr>
        <w:t xml:space="preserve"> </w:t>
      </w:r>
      <w:r w:rsidRPr="007E6E41">
        <w:rPr>
          <w:rStyle w:val="StyleUnderline"/>
          <w:highlight w:val="green"/>
        </w:rPr>
        <w:t>the context</w:t>
      </w:r>
      <w:r w:rsidRPr="007E6E41">
        <w:rPr>
          <w:sz w:val="16"/>
          <w:highlight w:val="green"/>
        </w:rPr>
        <w:t xml:space="preserve"> </w:t>
      </w:r>
      <w:r w:rsidRPr="007E6E41">
        <w:rPr>
          <w:rStyle w:val="StyleUnderline"/>
          <w:highlight w:val="green"/>
        </w:rPr>
        <w:t>of</w:t>
      </w:r>
      <w:r w:rsidRPr="007E6E41">
        <w:rPr>
          <w:sz w:val="16"/>
          <w:highlight w:val="green"/>
        </w:rPr>
        <w:t xml:space="preserve"> </w:t>
      </w:r>
      <w:r w:rsidRPr="007E6E41">
        <w:rPr>
          <w:rStyle w:val="StyleUnderline"/>
          <w:highlight w:val="green"/>
        </w:rPr>
        <w:t>climate change</w:t>
      </w:r>
      <w:r w:rsidRPr="007E6E41">
        <w:rPr>
          <w:sz w:val="16"/>
        </w:rPr>
        <w:t xml:space="preserve">, the idea would be that </w:t>
      </w:r>
      <w:r w:rsidRPr="007E6E41">
        <w:rPr>
          <w:rStyle w:val="StyleUnderline"/>
          <w:highlight w:val="green"/>
        </w:rPr>
        <w:t>companies</w:t>
      </w:r>
      <w:r w:rsidRPr="007E6E41">
        <w:rPr>
          <w:sz w:val="16"/>
          <w:highlight w:val="green"/>
        </w:rPr>
        <w:t xml:space="preserve"> </w:t>
      </w:r>
      <w:r w:rsidRPr="007E6E41">
        <w:rPr>
          <w:rStyle w:val="StyleUnderline"/>
          <w:highlight w:val="green"/>
        </w:rPr>
        <w:t>who develop</w:t>
      </w:r>
      <w:r w:rsidRPr="007E6E41">
        <w:rPr>
          <w:sz w:val="16"/>
          <w:highlight w:val="green"/>
        </w:rPr>
        <w:t xml:space="preserve"> </w:t>
      </w:r>
      <w:r w:rsidRPr="007E6E41">
        <w:rPr>
          <w:sz w:val="16"/>
        </w:rPr>
        <w:t xml:space="preserve">successful </w:t>
      </w:r>
      <w:r w:rsidRPr="007E6E41">
        <w:rPr>
          <w:rStyle w:val="StyleUnderline"/>
          <w:highlight w:val="green"/>
        </w:rPr>
        <w:t>methods</w:t>
      </w:r>
      <w:r w:rsidRPr="007E6E41">
        <w:rPr>
          <w:sz w:val="16"/>
          <w:highlight w:val="green"/>
        </w:rPr>
        <w:t xml:space="preserve"> </w:t>
      </w:r>
      <w:r w:rsidRPr="007E6E41">
        <w:rPr>
          <w:rStyle w:val="StyleUnderline"/>
          <w:highlight w:val="green"/>
        </w:rPr>
        <w:t>for</w:t>
      </w:r>
      <w:r w:rsidRPr="007E6E41">
        <w:rPr>
          <w:sz w:val="16"/>
          <w:highlight w:val="green"/>
        </w:rPr>
        <w:t xml:space="preserve"> </w:t>
      </w:r>
      <w:r w:rsidRPr="007E6E41">
        <w:rPr>
          <w:sz w:val="16"/>
        </w:rPr>
        <w:t xml:space="preserve">producing new </w:t>
      </w:r>
      <w:r w:rsidRPr="007E6E41">
        <w:rPr>
          <w:rStyle w:val="StyleUnderline"/>
          <w:b/>
          <w:bCs/>
          <w:highlight w:val="green"/>
        </w:rPr>
        <w:t>seed technologies and sustainable biomass</w:t>
      </w:r>
      <w:r w:rsidRPr="007E6E41">
        <w:rPr>
          <w:b/>
          <w:bCs/>
          <w:sz w:val="16"/>
        </w:rPr>
        <w:t xml:space="preserve">, </w:t>
      </w:r>
      <w:r w:rsidRPr="007E6E41">
        <w:rPr>
          <w:rStyle w:val="StyleUnderline"/>
          <w:b/>
          <w:bCs/>
          <w:highlight w:val="green"/>
        </w:rPr>
        <w:t>reducing greenhouse gases</w:t>
      </w:r>
      <w:r w:rsidRPr="007E6E41">
        <w:rPr>
          <w:sz w:val="16"/>
          <w:highlight w:val="green"/>
        </w:rPr>
        <w:t xml:space="preserve"> </w:t>
      </w:r>
      <w:r w:rsidRPr="007E6E41">
        <w:rPr>
          <w:sz w:val="16"/>
        </w:rPr>
        <w:t xml:space="preserve">in manufacturing </w:t>
      </w:r>
      <w:r w:rsidRPr="007E6E41">
        <w:rPr>
          <w:rStyle w:val="StyleUnderline"/>
          <w:b/>
          <w:bCs/>
          <w:highlight w:val="green"/>
        </w:rPr>
        <w:t>and</w:t>
      </w:r>
      <w:r w:rsidRPr="007E6E41">
        <w:rPr>
          <w:sz w:val="16"/>
          <w:highlight w:val="green"/>
        </w:rPr>
        <w:t xml:space="preserve"> </w:t>
      </w:r>
      <w:r w:rsidRPr="007E6E41">
        <w:rPr>
          <w:sz w:val="16"/>
        </w:rPr>
        <w:t xml:space="preserve">transportation, </w:t>
      </w:r>
      <w:r w:rsidRPr="007E6E41">
        <w:rPr>
          <w:rStyle w:val="StyleUnderline"/>
          <w:b/>
          <w:bCs/>
          <w:highlight w:val="green"/>
        </w:rPr>
        <w:t>capturing</w:t>
      </w:r>
      <w:r w:rsidRPr="007E6E41">
        <w:rPr>
          <w:sz w:val="16"/>
          <w:highlight w:val="green"/>
        </w:rPr>
        <w:t xml:space="preserve"> </w:t>
      </w:r>
      <w:r w:rsidRPr="007E6E41">
        <w:rPr>
          <w:sz w:val="16"/>
        </w:rPr>
        <w:t xml:space="preserve">and sequestering </w:t>
      </w:r>
      <w:r w:rsidRPr="007E6E41">
        <w:rPr>
          <w:rStyle w:val="StyleUnderline"/>
          <w:b/>
          <w:bCs/>
          <w:highlight w:val="green"/>
        </w:rPr>
        <w:t>carbon</w:t>
      </w:r>
      <w:r w:rsidRPr="007E6E41">
        <w:rPr>
          <w:sz w:val="16"/>
          <w:highlight w:val="green"/>
        </w:rPr>
        <w:t xml:space="preserve"> </w:t>
      </w:r>
      <w:r w:rsidRPr="007E6E41">
        <w:rPr>
          <w:sz w:val="16"/>
        </w:rPr>
        <w:t xml:space="preserve">in soil and products, and more, </w:t>
      </w:r>
      <w:r w:rsidRPr="007E6E41">
        <w:rPr>
          <w:rStyle w:val="StyleUnderline"/>
          <w:b/>
          <w:bCs/>
          <w:highlight w:val="green"/>
        </w:rPr>
        <w:t>would be required to turn over their proprietary</w:t>
      </w:r>
      <w:r w:rsidRPr="007E6E41">
        <w:rPr>
          <w:b/>
          <w:bCs/>
          <w:sz w:val="16"/>
          <w:highlight w:val="green"/>
        </w:rPr>
        <w:t xml:space="preserve"> </w:t>
      </w:r>
      <w:r w:rsidRPr="007E6E41">
        <w:rPr>
          <w:rStyle w:val="StyleUnderline"/>
          <w:b/>
          <w:bCs/>
          <w:highlight w:val="green"/>
        </w:rPr>
        <w:t>know-how</w:t>
      </w:r>
      <w:r w:rsidRPr="007E6E41">
        <w:rPr>
          <w:sz w:val="16"/>
          <w:highlight w:val="green"/>
        </w:rPr>
        <w:t xml:space="preserve"> </w:t>
      </w:r>
      <w:r w:rsidRPr="007E6E41">
        <w:rPr>
          <w:sz w:val="16"/>
        </w:rPr>
        <w:t xml:space="preserve">to global competitors. While it is unclear how this concept would work in practice and under the constitutions of certain countries, </w:t>
      </w:r>
      <w:r w:rsidRPr="007E6E41">
        <w:rPr>
          <w:rStyle w:val="StyleUnderline"/>
          <w:highlight w:val="green"/>
        </w:rPr>
        <w:t xml:space="preserve">the suggestion alone could be devastating </w:t>
      </w:r>
      <w:r w:rsidRPr="007E6E41">
        <w:rPr>
          <w:rStyle w:val="StyleUnderline"/>
          <w:b/>
          <w:bCs/>
          <w:highlight w:val="green"/>
        </w:rPr>
        <w:t>to voluntary international</w:t>
      </w:r>
      <w:r w:rsidRPr="007E6E41">
        <w:rPr>
          <w:b/>
          <w:bCs/>
          <w:sz w:val="16"/>
          <w:highlight w:val="green"/>
        </w:rPr>
        <w:t xml:space="preserve"> </w:t>
      </w:r>
      <w:r w:rsidRPr="007E6E41">
        <w:rPr>
          <w:rStyle w:val="StyleUnderline"/>
          <w:b/>
          <w:bCs/>
          <w:highlight w:val="green"/>
        </w:rPr>
        <w:t>collaborations</w:t>
      </w:r>
      <w:r w:rsidRPr="007E6E41">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w:t>
      </w:r>
      <w:r w:rsidRPr="007E6E41">
        <w:rPr>
          <w:sz w:val="16"/>
        </w:rPr>
        <w:lastRenderedPageBreak/>
        <w:t xml:space="preserve">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1" w:tgtFrame="_blank" w:history="1">
        <w:r w:rsidRPr="007E6E41">
          <w:rPr>
            <w:rStyle w:val="Hyperlink"/>
            <w:sz w:val="16"/>
          </w:rPr>
          <w:t>raised over $1 billion in investment in the second quarter of 2019 alone</w:t>
        </w:r>
      </w:hyperlink>
      <w:r w:rsidRPr="007E6E41">
        <w:rPr>
          <w:sz w:val="16"/>
        </w:rPr>
        <w:t xml:space="preserve">. </w:t>
      </w:r>
      <w:r w:rsidRPr="007E6E41">
        <w:rPr>
          <w:rStyle w:val="StyleUnderline"/>
          <w:highlight w:val="green"/>
        </w:rPr>
        <w:t xml:space="preserve">If investors cannot be confident that IP will be in </w:t>
      </w:r>
      <w:r w:rsidRPr="007E6E41">
        <w:rPr>
          <w:rStyle w:val="StyleUnderline"/>
          <w:b/>
          <w:bCs/>
          <w:highlight w:val="green"/>
        </w:rPr>
        <w:t>place to protect important climate change technologies</w:t>
      </w:r>
      <w:r w:rsidRPr="007E6E41">
        <w:rPr>
          <w:sz w:val="16"/>
          <w:highlight w:val="green"/>
        </w:rPr>
        <w:t xml:space="preserve"> </w:t>
      </w:r>
      <w:r w:rsidRPr="007E6E41">
        <w:rPr>
          <w:sz w:val="16"/>
        </w:rPr>
        <w:t xml:space="preserve">after their long road from bench to market, </w:t>
      </w:r>
      <w:r w:rsidRPr="007E6E41">
        <w:rPr>
          <w:rStyle w:val="StyleUnderline"/>
          <w:b/>
          <w:bCs/>
          <w:highlight w:val="green"/>
        </w:rPr>
        <w:t>it is unlikely they will</w:t>
      </w:r>
      <w:r w:rsidRPr="007E6E41">
        <w:rPr>
          <w:sz w:val="16"/>
          <w:highlight w:val="green"/>
        </w:rPr>
        <w:t xml:space="preserve"> </w:t>
      </w:r>
      <w:r w:rsidRPr="007E6E41">
        <w:rPr>
          <w:sz w:val="16"/>
        </w:rPr>
        <w:t xml:space="preserve">continue to </w:t>
      </w:r>
      <w:r w:rsidRPr="007E6E41">
        <w:rPr>
          <w:rStyle w:val="StyleUnderline"/>
          <w:b/>
          <w:bCs/>
          <w:highlight w:val="green"/>
        </w:rPr>
        <w:t>invest</w:t>
      </w:r>
      <w:r w:rsidRPr="007E6E41">
        <w:rPr>
          <w:b/>
          <w:bCs/>
          <w:sz w:val="16"/>
          <w:highlight w:val="green"/>
        </w:rPr>
        <w:t xml:space="preserve"> </w:t>
      </w:r>
      <w:r w:rsidRPr="007E6E41">
        <w:rPr>
          <w:rStyle w:val="StyleUnderline"/>
          <w:b/>
          <w:bCs/>
          <w:highlight w:val="green"/>
        </w:rPr>
        <w:t>at</w:t>
      </w:r>
      <w:r w:rsidRPr="007E6E41">
        <w:rPr>
          <w:sz w:val="16"/>
          <w:highlight w:val="green"/>
        </w:rPr>
        <w:t xml:space="preserve"> </w:t>
      </w:r>
      <w:r w:rsidRPr="007E6E41">
        <w:rPr>
          <w:sz w:val="16"/>
        </w:rPr>
        <w:t xml:space="preserve">the current and </w:t>
      </w:r>
      <w:r w:rsidRPr="007E6E41">
        <w:rPr>
          <w:rStyle w:val="StyleUnderline"/>
          <w:b/>
          <w:bCs/>
          <w:highlight w:val="green"/>
        </w:rPr>
        <w:t>required levels</w:t>
      </w:r>
      <w:r w:rsidRPr="007E6E41">
        <w:rPr>
          <w:b/>
          <w:bCs/>
          <w:sz w:val="16"/>
        </w:rPr>
        <w:t>.</w:t>
      </w:r>
      <w:r w:rsidRPr="007E6E41">
        <w:rPr>
          <w:sz w:val="16"/>
        </w:rPr>
        <w:t xml:space="preserve"> </w:t>
      </w:r>
    </w:p>
    <w:p w14:paraId="3CE02B3D" w14:textId="77777777" w:rsidR="00586566" w:rsidRPr="007E6E41" w:rsidRDefault="00586566" w:rsidP="00586566">
      <w:pPr>
        <w:pStyle w:val="Heading4"/>
      </w:pPr>
      <w:r w:rsidRPr="007E6E41">
        <w:t xml:space="preserve">Private sector innovation is key to solve climate change – </w:t>
      </w:r>
      <w:r w:rsidRPr="007E6E41">
        <w:rPr>
          <w:u w:val="single"/>
        </w:rPr>
        <w:t>short term politicking and priority shifts</w:t>
      </w:r>
      <w:r w:rsidRPr="007E6E41">
        <w:t xml:space="preserve"> means </w:t>
      </w:r>
      <w:r w:rsidRPr="007E6E41">
        <w:rPr>
          <w:u w:val="single"/>
        </w:rPr>
        <w:t>government</w:t>
      </w:r>
      <w:r w:rsidRPr="007E6E41">
        <w:t xml:space="preserve"> </w:t>
      </w:r>
      <w:r w:rsidRPr="007E6E41">
        <w:rPr>
          <w:u w:val="single"/>
        </w:rPr>
        <w:t>can’t solve</w:t>
      </w:r>
      <w:r w:rsidRPr="007E6E41">
        <w:t xml:space="preserve"> alone.</w:t>
      </w:r>
    </w:p>
    <w:p w14:paraId="7EE79D12" w14:textId="77777777" w:rsidR="00586566" w:rsidRPr="007E6E41" w:rsidRDefault="00586566" w:rsidP="00586566">
      <w:pPr>
        <w:rPr>
          <w:rFonts w:ascii="Times New Roman" w:eastAsia="Times New Roman" w:hAnsi="Times New Roman" w:cs="Times New Roman"/>
        </w:rPr>
      </w:pPr>
      <w:r w:rsidRPr="007E6E41">
        <w:rPr>
          <w:rStyle w:val="Style13ptBold"/>
        </w:rPr>
        <w:t>Henry 17</w:t>
      </w:r>
      <w:r w:rsidRPr="007E6E41">
        <w:t>, Simon. “Climate Change Cannot Be Solved by Governments Alone. How Can the Private Sector Help?” World Economic Forum, 21 Nov. 2017, www.weforum.org/agenda/2017/11/governments-alone-cannot-halt-climate-change-what-can-private-sector-do/. </w:t>
      </w:r>
      <w:r w:rsidRPr="007E6E41">
        <w:rPr>
          <w:rFonts w:ascii="Helvetica Neue" w:eastAsia="Times New Roman" w:hAnsi="Helvetica Neue" w:cs="Times New Roman"/>
          <w:color w:val="84919C"/>
          <w:sz w:val="21"/>
          <w:szCs w:val="21"/>
        </w:rPr>
        <w:t> </w:t>
      </w:r>
      <w:r w:rsidRPr="007E6E41">
        <w:t>Programme Director, International Carbon Reduction &amp; Offset Alliance (ICROA) //sid</w:t>
      </w:r>
    </w:p>
    <w:p w14:paraId="1681BA8C" w14:textId="77777777" w:rsidR="00586566" w:rsidRPr="007E6E41" w:rsidRDefault="00586566" w:rsidP="00586566">
      <w:pPr>
        <w:rPr>
          <w:sz w:val="16"/>
        </w:rPr>
      </w:pPr>
      <w:r w:rsidRPr="007E6E41">
        <w:rPr>
          <w:rStyle w:val="StyleUnderline"/>
          <w:highlight w:val="green"/>
        </w:rPr>
        <w:t>Climate leadership</w:t>
      </w:r>
      <w:r w:rsidRPr="007E6E41">
        <w:rPr>
          <w:sz w:val="16"/>
          <w:highlight w:val="green"/>
        </w:rPr>
        <w:t xml:space="preserve"> </w:t>
      </w:r>
      <w:r w:rsidRPr="007E6E41">
        <w:rPr>
          <w:rStyle w:val="StyleUnderline"/>
          <w:highlight w:val="green"/>
        </w:rPr>
        <w:t>is</w:t>
      </w:r>
      <w:r w:rsidRPr="007E6E41">
        <w:rPr>
          <w:sz w:val="16"/>
          <w:highlight w:val="green"/>
        </w:rPr>
        <w:t xml:space="preserve"> </w:t>
      </w:r>
      <w:r w:rsidRPr="007E6E41">
        <w:rPr>
          <w:sz w:val="16"/>
        </w:rPr>
        <w:t xml:space="preserve">also </w:t>
      </w:r>
      <w:r w:rsidRPr="007E6E41">
        <w:rPr>
          <w:rStyle w:val="StyleUnderline"/>
          <w:highlight w:val="green"/>
        </w:rPr>
        <w:t>an opportunity</w:t>
      </w:r>
      <w:r w:rsidRPr="007E6E41">
        <w:rPr>
          <w:sz w:val="16"/>
        </w:rPr>
        <w:t xml:space="preserve"> for many organizations, and this was the most popular reason for purchasing carbon credits in Ecosystem Marketplace’s </w:t>
      </w:r>
      <w:hyperlink r:id="rId12" w:tgtFrame="_blank" w:history="1">
        <w:r w:rsidRPr="007E6E41">
          <w:rPr>
            <w:rStyle w:val="Hyperlink"/>
            <w:sz w:val="16"/>
          </w:rPr>
          <w:t>2016 survey of buyers</w:t>
        </w:r>
      </w:hyperlink>
      <w:r w:rsidRPr="007E6E41">
        <w:rPr>
          <w:sz w:val="16"/>
        </w:rPr>
        <w:t xml:space="preserve">. </w:t>
      </w:r>
      <w:r w:rsidRPr="007E6E41">
        <w:rPr>
          <w:rStyle w:val="StyleUnderline"/>
          <w:highlight w:val="green"/>
        </w:rPr>
        <w:t>Companies</w:t>
      </w:r>
      <w:r w:rsidRPr="007E6E41">
        <w:rPr>
          <w:sz w:val="16"/>
          <w:highlight w:val="green"/>
        </w:rPr>
        <w:t xml:space="preserve"> </w:t>
      </w:r>
      <w:r w:rsidRPr="007E6E41">
        <w:rPr>
          <w:rStyle w:val="StyleUnderline"/>
          <w:highlight w:val="green"/>
        </w:rPr>
        <w:t>are</w:t>
      </w:r>
      <w:r w:rsidRPr="007E6E41">
        <w:rPr>
          <w:sz w:val="16"/>
          <w:highlight w:val="green"/>
        </w:rPr>
        <w:t xml:space="preserve"> </w:t>
      </w:r>
      <w:r w:rsidRPr="007E6E41">
        <w:rPr>
          <w:rStyle w:val="StyleUnderline"/>
          <w:highlight w:val="green"/>
        </w:rPr>
        <w:t>looking</w:t>
      </w:r>
      <w:r w:rsidRPr="007E6E41">
        <w:rPr>
          <w:sz w:val="16"/>
          <w:highlight w:val="green"/>
        </w:rPr>
        <w:t xml:space="preserve"> </w:t>
      </w:r>
      <w:r w:rsidRPr="007E6E41">
        <w:rPr>
          <w:rStyle w:val="StyleUnderline"/>
          <w:highlight w:val="green"/>
        </w:rPr>
        <w:t>to</w:t>
      </w:r>
      <w:r w:rsidRPr="007E6E41">
        <w:rPr>
          <w:sz w:val="16"/>
          <w:highlight w:val="green"/>
        </w:rPr>
        <w:t xml:space="preserve"> </w:t>
      </w:r>
      <w:r w:rsidRPr="007E6E41">
        <w:rPr>
          <w:rStyle w:val="StyleUnderline"/>
          <w:highlight w:val="green"/>
        </w:rPr>
        <w:t>differentiate</w:t>
      </w:r>
      <w:r w:rsidRPr="007E6E41">
        <w:rPr>
          <w:sz w:val="16"/>
          <w:highlight w:val="green"/>
        </w:rPr>
        <w:t xml:space="preserve"> </w:t>
      </w:r>
      <w:r w:rsidRPr="007E6E41">
        <w:rPr>
          <w:sz w:val="16"/>
        </w:rPr>
        <w:t xml:space="preserve">from their competitors, and </w:t>
      </w:r>
      <w:r w:rsidRPr="007E6E41">
        <w:rPr>
          <w:rStyle w:val="StyleUnderline"/>
          <w:highlight w:val="green"/>
        </w:rPr>
        <w:t>build their brand</w:t>
      </w:r>
      <w:r w:rsidRPr="007E6E4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09DE3BD8" w14:textId="77777777" w:rsidR="00586566" w:rsidRPr="007E6E41" w:rsidRDefault="00586566" w:rsidP="00586566">
      <w:pPr>
        <w:rPr>
          <w:sz w:val="16"/>
        </w:rPr>
      </w:pPr>
      <w:r w:rsidRPr="007E6E41">
        <w:rPr>
          <w:sz w:val="16"/>
        </w:rPr>
        <w:t xml:space="preserve">Beyond these direct commercial reasons for companies to take voluntary action, there are many broader, societal motivations at play. </w:t>
      </w:r>
      <w:r w:rsidRPr="007E6E41">
        <w:rPr>
          <w:rStyle w:val="StyleUnderline"/>
          <w:highlight w:val="green"/>
        </w:rPr>
        <w:t>Climate change is a global</w:t>
      </w:r>
      <w:r w:rsidRPr="007E6E41">
        <w:rPr>
          <w:sz w:val="16"/>
        </w:rPr>
        <w:t xml:space="preserve">, </w:t>
      </w:r>
      <w:r w:rsidRPr="007E6E41">
        <w:rPr>
          <w:rStyle w:val="StyleUnderline"/>
          <w:highlight w:val="green"/>
        </w:rPr>
        <w:t>multidecade challenge</w:t>
      </w:r>
      <w:r w:rsidRPr="007E6E41">
        <w:rPr>
          <w:sz w:val="16"/>
          <w:highlight w:val="green"/>
        </w:rPr>
        <w:t xml:space="preserve"> </w:t>
      </w:r>
      <w:r w:rsidRPr="007E6E41">
        <w:rPr>
          <w:sz w:val="16"/>
        </w:rPr>
        <w:t xml:space="preserve">that needs solutions and input from all stakeholders. </w:t>
      </w:r>
      <w:r w:rsidRPr="007E6E41">
        <w:rPr>
          <w:rStyle w:val="StyleUnderline"/>
          <w:highlight w:val="green"/>
        </w:rPr>
        <w:t>It transcends the short-term nature of politics</w:t>
      </w:r>
      <w:r w:rsidRPr="007E6E41">
        <w:rPr>
          <w:sz w:val="16"/>
        </w:rPr>
        <w:t xml:space="preserve">, </w:t>
      </w:r>
      <w:r w:rsidRPr="007E6E41">
        <w:rPr>
          <w:rStyle w:val="StyleUnderline"/>
          <w:highlight w:val="green"/>
        </w:rPr>
        <w:t>which will inevitably experience changes in priorities</w:t>
      </w:r>
      <w:r w:rsidRPr="007E6E41">
        <w:rPr>
          <w:sz w:val="16"/>
        </w:rPr>
        <w:t xml:space="preserve">, </w:t>
      </w:r>
      <w:r w:rsidRPr="007E6E41">
        <w:rPr>
          <w:rStyle w:val="StyleUnderline"/>
          <w:highlight w:val="green"/>
        </w:rPr>
        <w:t>personnel</w:t>
      </w:r>
      <w:r w:rsidRPr="007E6E41">
        <w:rPr>
          <w:sz w:val="16"/>
          <w:highlight w:val="green"/>
        </w:rPr>
        <w:t xml:space="preserve"> </w:t>
      </w:r>
      <w:r w:rsidRPr="007E6E41">
        <w:rPr>
          <w:rStyle w:val="StyleUnderline"/>
          <w:highlight w:val="green"/>
        </w:rPr>
        <w:t>and knowledge</w:t>
      </w:r>
      <w:r w:rsidRPr="007E6E41">
        <w:rPr>
          <w:sz w:val="16"/>
        </w:rPr>
        <w:t xml:space="preserve">. </w:t>
      </w:r>
      <w:r w:rsidRPr="007E6E41">
        <w:rPr>
          <w:rStyle w:val="StyleUnderline"/>
          <w:highlight w:val="green"/>
        </w:rPr>
        <w:t>Because of this, climate change cannot be solved by governments</w:t>
      </w:r>
      <w:r w:rsidRPr="007E6E41">
        <w:rPr>
          <w:sz w:val="16"/>
        </w:rPr>
        <w:t xml:space="preserve"> </w:t>
      </w:r>
      <w:r w:rsidRPr="007E6E41">
        <w:rPr>
          <w:rStyle w:val="StyleUnderline"/>
          <w:highlight w:val="green"/>
        </w:rPr>
        <w:t>alone</w:t>
      </w:r>
      <w:r w:rsidRPr="007E6E41">
        <w:rPr>
          <w:sz w:val="16"/>
        </w:rPr>
        <w:t xml:space="preserve">. Instead, </w:t>
      </w:r>
      <w:r w:rsidRPr="007E6E41">
        <w:rPr>
          <w:rStyle w:val="StyleUnderline"/>
          <w:highlight w:val="green"/>
        </w:rPr>
        <w:t>it</w:t>
      </w:r>
      <w:r w:rsidRPr="007E6E41">
        <w:rPr>
          <w:sz w:val="16"/>
          <w:highlight w:val="green"/>
        </w:rPr>
        <w:t xml:space="preserve"> </w:t>
      </w:r>
      <w:r w:rsidRPr="007E6E41">
        <w:rPr>
          <w:rStyle w:val="StyleUnderline"/>
          <w:highlight w:val="green"/>
        </w:rPr>
        <w:t>needs</w:t>
      </w:r>
      <w:r w:rsidRPr="007E6E41">
        <w:rPr>
          <w:sz w:val="16"/>
          <w:highlight w:val="green"/>
        </w:rPr>
        <w:t xml:space="preserve"> </w:t>
      </w:r>
      <w:r w:rsidRPr="007E6E41">
        <w:rPr>
          <w:rStyle w:val="StyleUnderline"/>
          <w:highlight w:val="green"/>
        </w:rPr>
        <w:t>significant</w:t>
      </w:r>
      <w:r w:rsidRPr="007E6E41">
        <w:rPr>
          <w:sz w:val="16"/>
          <w:highlight w:val="green"/>
        </w:rPr>
        <w:t xml:space="preserve"> </w:t>
      </w:r>
      <w:r w:rsidRPr="007E6E41">
        <w:rPr>
          <w:sz w:val="16"/>
        </w:rPr>
        <w:t xml:space="preserve">and </w:t>
      </w:r>
      <w:r w:rsidRPr="007E6E41">
        <w:rPr>
          <w:rStyle w:val="StyleUnderline"/>
          <w:highlight w:val="green"/>
        </w:rPr>
        <w:t>long-term</w:t>
      </w:r>
      <w:r w:rsidRPr="007E6E41">
        <w:rPr>
          <w:sz w:val="16"/>
          <w:highlight w:val="green"/>
        </w:rPr>
        <w:t xml:space="preserve"> </w:t>
      </w:r>
      <w:r w:rsidRPr="007E6E41">
        <w:rPr>
          <w:rStyle w:val="StyleUnderline"/>
          <w:highlight w:val="green"/>
        </w:rPr>
        <w:t>investment</w:t>
      </w:r>
      <w:r w:rsidRPr="007E6E41">
        <w:rPr>
          <w:sz w:val="16"/>
          <w:highlight w:val="green"/>
        </w:rPr>
        <w:t xml:space="preserve"> </w:t>
      </w:r>
      <w:r w:rsidRPr="007E6E41">
        <w:rPr>
          <w:rStyle w:val="StyleUnderline"/>
          <w:highlight w:val="green"/>
        </w:rPr>
        <w:t>from the private sector</w:t>
      </w:r>
      <w:r w:rsidRPr="007E6E41">
        <w:rPr>
          <w:sz w:val="16"/>
        </w:rPr>
        <w:t>. Companies that take a longer-term outlook recognise this and want to contribute to the solution to help secure the viability of their businesses.</w:t>
      </w:r>
    </w:p>
    <w:p w14:paraId="2DAA7CAD" w14:textId="77777777" w:rsidR="00586566" w:rsidRPr="007E6E41" w:rsidRDefault="00586566" w:rsidP="00586566">
      <w:pPr>
        <w:pStyle w:val="Heading4"/>
        <w:rPr>
          <w:rFonts w:cs="Times New Roman"/>
        </w:rPr>
      </w:pPr>
      <w:r w:rsidRPr="007E6E41">
        <w:rPr>
          <w:rFonts w:cs="Times New Roman"/>
        </w:rPr>
        <w:t>Warming causes Extinction</w:t>
      </w:r>
    </w:p>
    <w:p w14:paraId="007DBCF6" w14:textId="77777777" w:rsidR="00586566" w:rsidRPr="007E6E41" w:rsidRDefault="00586566" w:rsidP="00586566">
      <w:r w:rsidRPr="007E6E41">
        <w:rPr>
          <w:rStyle w:val="Style13ptBold"/>
        </w:rPr>
        <w:t>Kareiva 18</w:t>
      </w:r>
      <w:r w:rsidRPr="007E6E41">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72C6E11C" w14:textId="77777777" w:rsidR="00586566" w:rsidRPr="007E6E41" w:rsidRDefault="00586566" w:rsidP="00586566">
      <w:pPr>
        <w:rPr>
          <w:u w:val="single"/>
        </w:rPr>
      </w:pPr>
      <w:r w:rsidRPr="007E6E41">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7E6E41">
        <w:rPr>
          <w:u w:val="single"/>
        </w:rPr>
        <w:t>However, the three remaining boundaries (</w:t>
      </w:r>
      <w:r w:rsidRPr="007E6E41">
        <w:rPr>
          <w:b/>
          <w:sz w:val="26"/>
          <w:highlight w:val="green"/>
          <w:u w:val="single"/>
        </w:rPr>
        <w:t>climate</w:t>
      </w:r>
      <w:r w:rsidRPr="007E6E41">
        <w:rPr>
          <w:b/>
          <w:sz w:val="26"/>
          <w:u w:val="single"/>
        </w:rPr>
        <w:t xml:space="preserve"> </w:t>
      </w:r>
      <w:r w:rsidRPr="007E6E41">
        <w:rPr>
          <w:b/>
          <w:sz w:val="26"/>
          <w:highlight w:val="green"/>
          <w:u w:val="single"/>
        </w:rPr>
        <w:t>change</w:t>
      </w:r>
      <w:r w:rsidRPr="007E6E41">
        <w:rPr>
          <w:u w:val="single"/>
        </w:rPr>
        <w:t xml:space="preserve">, global </w:t>
      </w:r>
      <w:r w:rsidRPr="007E6E41">
        <w:rPr>
          <w:b/>
          <w:sz w:val="26"/>
          <w:highlight w:val="green"/>
          <w:u w:val="single"/>
        </w:rPr>
        <w:t>freshwater</w:t>
      </w:r>
      <w:r w:rsidRPr="007E6E41">
        <w:rPr>
          <w:highlight w:val="green"/>
          <w:u w:val="single"/>
        </w:rPr>
        <w:t xml:space="preserve"> </w:t>
      </w:r>
      <w:r w:rsidRPr="007E6E41">
        <w:rPr>
          <w:u w:val="single"/>
        </w:rPr>
        <w:t xml:space="preserve">cycle, </w:t>
      </w:r>
      <w:r w:rsidRPr="007E6E41">
        <w:rPr>
          <w:b/>
          <w:sz w:val="26"/>
          <w:highlight w:val="green"/>
          <w:u w:val="single"/>
        </w:rPr>
        <w:t>and</w:t>
      </w:r>
      <w:r w:rsidRPr="007E6E41">
        <w:rPr>
          <w:u w:val="single"/>
        </w:rPr>
        <w:t xml:space="preserve"> ocean </w:t>
      </w:r>
      <w:r w:rsidRPr="007E6E41">
        <w:rPr>
          <w:b/>
          <w:sz w:val="26"/>
          <w:highlight w:val="green"/>
          <w:u w:val="single"/>
        </w:rPr>
        <w:t>acidification</w:t>
      </w:r>
      <w:r w:rsidRPr="007E6E41">
        <w:rPr>
          <w:u w:val="single"/>
        </w:rPr>
        <w:t xml:space="preserve">) do </w:t>
      </w:r>
      <w:r w:rsidRPr="007E6E41">
        <w:rPr>
          <w:b/>
          <w:sz w:val="26"/>
          <w:highlight w:val="green"/>
          <w:u w:val="single"/>
          <w:bdr w:val="single" w:sz="4" w:space="0" w:color="auto"/>
        </w:rPr>
        <w:t>pose existential risks</w:t>
      </w:r>
      <w:r w:rsidRPr="007E6E41">
        <w:rPr>
          <w:u w:val="single"/>
        </w:rPr>
        <w:t xml:space="preserve">. </w:t>
      </w:r>
      <w:r w:rsidRPr="007E6E41">
        <w:rPr>
          <w:highlight w:val="green"/>
          <w:u w:val="single"/>
        </w:rPr>
        <w:t>This is</w:t>
      </w:r>
      <w:r w:rsidRPr="007E6E41">
        <w:rPr>
          <w:u w:val="single"/>
        </w:rPr>
        <w:t xml:space="preserve"> </w:t>
      </w:r>
      <w:r w:rsidRPr="007E6E41">
        <w:rPr>
          <w:b/>
          <w:sz w:val="26"/>
          <w:highlight w:val="green"/>
          <w:u w:val="single"/>
        </w:rPr>
        <w:t>because of</w:t>
      </w:r>
      <w:r w:rsidRPr="007E6E41">
        <w:rPr>
          <w:u w:val="single"/>
        </w:rPr>
        <w:t xml:space="preserve"> intrinsic </w:t>
      </w:r>
      <w:r w:rsidRPr="007E6E41">
        <w:rPr>
          <w:b/>
          <w:sz w:val="26"/>
          <w:highlight w:val="green"/>
          <w:u w:val="single"/>
        </w:rPr>
        <w:t>positive feedback loops</w:t>
      </w:r>
      <w:r w:rsidRPr="007E6E41">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7E6E41">
        <w:rPr>
          <w:b/>
          <w:sz w:val="26"/>
          <w:highlight w:val="green"/>
          <w:u w:val="single"/>
        </w:rPr>
        <w:t>directly connected to</w:t>
      </w:r>
      <w:r w:rsidRPr="007E6E41">
        <w:rPr>
          <w:b/>
          <w:sz w:val="26"/>
          <w:u w:val="single"/>
        </w:rPr>
        <w:t xml:space="preserve"> </w:t>
      </w:r>
      <w:r w:rsidRPr="007E6E41">
        <w:rPr>
          <w:u w:val="single"/>
        </w:rPr>
        <w:t xml:space="preserve">the provision of </w:t>
      </w:r>
      <w:r w:rsidRPr="007E6E41">
        <w:rPr>
          <w:b/>
          <w:sz w:val="26"/>
          <w:highlight w:val="green"/>
          <w:u w:val="single"/>
        </w:rPr>
        <w:t>food and water</w:t>
      </w:r>
      <w:r w:rsidRPr="007E6E41">
        <w:rPr>
          <w:u w:val="single"/>
        </w:rPr>
        <w:t xml:space="preserve">, and </w:t>
      </w:r>
      <w:r w:rsidRPr="007E6E41">
        <w:rPr>
          <w:b/>
          <w:sz w:val="26"/>
          <w:highlight w:val="green"/>
          <w:u w:val="single"/>
        </w:rPr>
        <w:t>shortages</w:t>
      </w:r>
      <w:r w:rsidRPr="007E6E41">
        <w:rPr>
          <w:u w:val="single"/>
        </w:rPr>
        <w:t xml:space="preserve"> of food and water can </w:t>
      </w:r>
      <w:r w:rsidRPr="007E6E41">
        <w:rPr>
          <w:b/>
          <w:sz w:val="26"/>
          <w:highlight w:val="green"/>
          <w:u w:val="single"/>
        </w:rPr>
        <w:t>create conflict</w:t>
      </w:r>
      <w:r w:rsidRPr="007E6E41">
        <w:rPr>
          <w:u w:val="single"/>
        </w:rPr>
        <w:t xml:space="preserve"> and social unrest. </w:t>
      </w:r>
      <w:r w:rsidRPr="007E6E41">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w:t>
      </w:r>
      <w:r w:rsidRPr="007E6E41">
        <w:rPr>
          <w:sz w:val="16"/>
        </w:rPr>
        <w:lastRenderedPageBreak/>
        <w:t xml:space="preserve">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7E6E41">
        <w:rPr>
          <w:u w:val="single"/>
        </w:rPr>
        <w:t>Climate change intersects with freshwater resources because it is expected to exacerbate drought and water scarcity, as well as flooding</w:t>
      </w:r>
      <w:r w:rsidRPr="007E6E41">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7E6E41">
        <w:rPr>
          <w:b/>
          <w:sz w:val="26"/>
          <w:highlight w:val="green"/>
          <w:u w:val="single"/>
        </w:rPr>
        <w:t>Ample clean water</w:t>
      </w:r>
      <w:r w:rsidRPr="007E6E41">
        <w:rPr>
          <w:u w:val="single"/>
        </w:rPr>
        <w:t xml:space="preserve"> is not a luxury—it </w:t>
      </w:r>
      <w:r w:rsidRPr="007E6E41">
        <w:rPr>
          <w:b/>
          <w:sz w:val="26"/>
          <w:highlight w:val="green"/>
          <w:u w:val="single"/>
        </w:rPr>
        <w:t>is essential for human survival</w:t>
      </w:r>
      <w:r w:rsidRPr="007E6E41">
        <w:rPr>
          <w:u w:val="single"/>
        </w:rPr>
        <w:t>. Consequently, cities, regions and nations that lack clean freshwater are vulnerable to social disruption and disease</w:t>
      </w:r>
      <w:r w:rsidRPr="007E6E41">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7E6E41">
        <w:rPr>
          <w:u w:val="single"/>
        </w:rPr>
        <w:t xml:space="preserve">The combination of positive feedback loops and societal inertia is fertile ground for global environmental catastrophes </w:t>
      </w:r>
      <w:r w:rsidRPr="007E6E41">
        <w:rPr>
          <w:b/>
          <w:sz w:val="26"/>
          <w:highlight w:val="green"/>
          <w:u w:val="single"/>
        </w:rPr>
        <w:t>Humans</w:t>
      </w:r>
      <w:r w:rsidRPr="007E6E41">
        <w:rPr>
          <w:u w:val="single"/>
        </w:rPr>
        <w:t xml:space="preserve"> are remarkably ingenious, and </w:t>
      </w:r>
      <w:r w:rsidRPr="007E6E41">
        <w:rPr>
          <w:b/>
          <w:sz w:val="26"/>
          <w:highlight w:val="green"/>
          <w:u w:val="single"/>
        </w:rPr>
        <w:t>have adapted</w:t>
      </w:r>
      <w:r w:rsidRPr="007E6E41">
        <w:rPr>
          <w:u w:val="single"/>
        </w:rPr>
        <w:t xml:space="preserve"> to crises </w:t>
      </w:r>
      <w:r w:rsidRPr="007E6E41">
        <w:rPr>
          <w:b/>
          <w:sz w:val="26"/>
          <w:highlight w:val="green"/>
          <w:u w:val="single"/>
        </w:rPr>
        <w:t>throughout</w:t>
      </w:r>
      <w:r w:rsidRPr="007E6E41">
        <w:rPr>
          <w:highlight w:val="green"/>
          <w:u w:val="single"/>
        </w:rPr>
        <w:t xml:space="preserve"> </w:t>
      </w:r>
      <w:r w:rsidRPr="007E6E41">
        <w:rPr>
          <w:u w:val="single"/>
        </w:rPr>
        <w:t xml:space="preserve">their </w:t>
      </w:r>
      <w:r w:rsidRPr="007E6E41">
        <w:rPr>
          <w:b/>
          <w:sz w:val="26"/>
          <w:highlight w:val="green"/>
          <w:u w:val="single"/>
        </w:rPr>
        <w:t>history</w:t>
      </w:r>
      <w:r w:rsidRPr="007E6E41">
        <w:rPr>
          <w:u w:val="single"/>
        </w:rPr>
        <w:t xml:space="preserve">. Our doom has been repeatedly predicted, only to be averted by innovation (Ridley, 2011). </w:t>
      </w:r>
      <w:r w:rsidRPr="007E6E41">
        <w:rPr>
          <w:b/>
          <w:sz w:val="26"/>
          <w:highlight w:val="green"/>
          <w:u w:val="single"/>
        </w:rPr>
        <w:t>However</w:t>
      </w:r>
      <w:r w:rsidRPr="007E6E41">
        <w:rPr>
          <w:u w:val="single"/>
        </w:rPr>
        <w:t xml:space="preserve">, the many </w:t>
      </w:r>
      <w:r w:rsidRPr="007E6E41">
        <w:rPr>
          <w:b/>
          <w:sz w:val="26"/>
          <w:highlight w:val="green"/>
          <w:u w:val="single"/>
        </w:rPr>
        <w:t>stories</w:t>
      </w:r>
      <w:r w:rsidRPr="007E6E41">
        <w:rPr>
          <w:highlight w:val="green"/>
          <w:u w:val="single"/>
        </w:rPr>
        <w:t xml:space="preserve"> </w:t>
      </w:r>
      <w:r w:rsidRPr="007E6E41">
        <w:rPr>
          <w:b/>
          <w:sz w:val="26"/>
          <w:highlight w:val="green"/>
          <w:u w:val="single"/>
        </w:rPr>
        <w:t>of</w:t>
      </w:r>
      <w:r w:rsidRPr="007E6E41">
        <w:rPr>
          <w:u w:val="single"/>
        </w:rPr>
        <w:t xml:space="preserve"> human ingenuity </w:t>
      </w:r>
      <w:r w:rsidRPr="007E6E41">
        <w:rPr>
          <w:b/>
          <w:sz w:val="26"/>
          <w:highlight w:val="green"/>
          <w:u w:val="single"/>
        </w:rPr>
        <w:t>successfully</w:t>
      </w:r>
      <w:r w:rsidRPr="007E6E41">
        <w:rPr>
          <w:highlight w:val="green"/>
          <w:u w:val="single"/>
        </w:rPr>
        <w:t xml:space="preserve"> </w:t>
      </w:r>
      <w:r w:rsidRPr="007E6E41">
        <w:rPr>
          <w:b/>
          <w:sz w:val="26"/>
          <w:highlight w:val="green"/>
          <w:u w:val="single"/>
        </w:rPr>
        <w:t>addressing</w:t>
      </w:r>
      <w:r w:rsidRPr="007E6E41">
        <w:rPr>
          <w:highlight w:val="green"/>
          <w:u w:val="single"/>
        </w:rPr>
        <w:t xml:space="preserve"> </w:t>
      </w:r>
      <w:r w:rsidRPr="007E6E41">
        <w:rPr>
          <w:b/>
          <w:sz w:val="26"/>
          <w:highlight w:val="green"/>
          <w:u w:val="single"/>
        </w:rPr>
        <w:t>existential risks</w:t>
      </w:r>
      <w:r w:rsidRPr="007E6E41">
        <w:rPr>
          <w:u w:val="single"/>
        </w:rPr>
        <w:t xml:space="preserve"> such as global famine or extreme air pollution </w:t>
      </w:r>
      <w:r w:rsidRPr="007E6E41">
        <w:rPr>
          <w:b/>
          <w:sz w:val="26"/>
          <w:highlight w:val="green"/>
          <w:u w:val="single"/>
        </w:rPr>
        <w:t>represent</w:t>
      </w:r>
      <w:r w:rsidRPr="007E6E41">
        <w:rPr>
          <w:u w:val="single"/>
        </w:rPr>
        <w:t xml:space="preserve"> environmental </w:t>
      </w:r>
      <w:r w:rsidRPr="007E6E41">
        <w:rPr>
          <w:highlight w:val="green"/>
          <w:u w:val="single"/>
        </w:rPr>
        <w:t>c</w:t>
      </w:r>
      <w:r w:rsidRPr="007E6E41">
        <w:rPr>
          <w:b/>
          <w:sz w:val="26"/>
          <w:highlight w:val="green"/>
          <w:u w:val="single"/>
        </w:rPr>
        <w:t>hallenges that are</w:t>
      </w:r>
      <w:r w:rsidRPr="007E6E41">
        <w:rPr>
          <w:highlight w:val="green"/>
          <w:u w:val="single"/>
        </w:rPr>
        <w:t xml:space="preserve"> </w:t>
      </w:r>
      <w:r w:rsidRPr="007E6E41">
        <w:rPr>
          <w:u w:val="single"/>
        </w:rPr>
        <w:t xml:space="preserve">largely </w:t>
      </w:r>
      <w:r w:rsidRPr="007E6E41">
        <w:rPr>
          <w:b/>
          <w:sz w:val="26"/>
          <w:highlight w:val="green"/>
          <w:u w:val="single"/>
        </w:rPr>
        <w:t>linear</w:t>
      </w:r>
      <w:r w:rsidRPr="007E6E41">
        <w:rPr>
          <w:highlight w:val="green"/>
          <w:u w:val="single"/>
        </w:rPr>
        <w:t xml:space="preserve">, </w:t>
      </w:r>
      <w:r w:rsidRPr="007E6E41">
        <w:rPr>
          <w:u w:val="single"/>
        </w:rPr>
        <w:t xml:space="preserve">have immediate consequences, </w:t>
      </w:r>
      <w:r w:rsidRPr="007E6E41">
        <w:rPr>
          <w:b/>
          <w:sz w:val="26"/>
          <w:highlight w:val="green"/>
          <w:u w:val="single"/>
        </w:rPr>
        <w:t>and operate without positive feedbacks</w:t>
      </w:r>
      <w:r w:rsidRPr="007E6E41">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7E6E41">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7E6E41">
        <w:rPr>
          <w:u w:val="single"/>
        </w:rPr>
        <w:t xml:space="preserve">/). Secondly, unlike past environmental challenges, </w:t>
      </w:r>
      <w:r w:rsidRPr="007E6E41">
        <w:rPr>
          <w:b/>
          <w:bCs/>
          <w:u w:val="single"/>
        </w:rPr>
        <w:t>the Earth’s climate system is rife with positive feedback loops</w:t>
      </w:r>
      <w:r w:rsidRPr="007E6E41">
        <w:rPr>
          <w:u w:val="single"/>
        </w:rPr>
        <w:t xml:space="preserve">. In particular, as CO2 increases and the climate warms, that </w:t>
      </w:r>
      <w:r w:rsidRPr="007E6E41">
        <w:rPr>
          <w:b/>
          <w:bCs/>
          <w:u w:val="single"/>
        </w:rPr>
        <w:t>very warming can cause more CO2 release</w:t>
      </w:r>
      <w:r w:rsidRPr="007E6E41">
        <w:rPr>
          <w:u w:val="single"/>
        </w:rPr>
        <w:t xml:space="preserve"> which further increases global warming, and then more CO2, and so on.</w:t>
      </w:r>
      <w:r w:rsidRPr="007E6E41">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w:t>
      </w:r>
      <w:r w:rsidRPr="007E6E41">
        <w:rPr>
          <w:sz w:val="16"/>
        </w:rPr>
        <w:lastRenderedPageBreak/>
        <w:t xml:space="preserve">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7E6E41">
        <w:rPr>
          <w:b/>
          <w:sz w:val="26"/>
          <w:highlight w:val="green"/>
          <w:u w:val="single"/>
        </w:rPr>
        <w:t>forest fires will become more</w:t>
      </w:r>
      <w:r w:rsidRPr="007E6E41">
        <w:rPr>
          <w:b/>
          <w:sz w:val="26"/>
          <w:u w:val="single"/>
        </w:rPr>
        <w:t xml:space="preserve"> </w:t>
      </w:r>
      <w:r w:rsidRPr="007E6E41">
        <w:rPr>
          <w:b/>
          <w:sz w:val="26"/>
          <w:highlight w:val="green"/>
          <w:u w:val="single"/>
        </w:rPr>
        <w:t>frequent</w:t>
      </w:r>
      <w:r w:rsidRPr="007E6E41">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7E6E41">
        <w:rPr>
          <w:u w:val="single"/>
        </w:rPr>
        <w:t xml:space="preserve">This </w:t>
      </w:r>
      <w:r w:rsidRPr="007E6E41">
        <w:rPr>
          <w:b/>
          <w:sz w:val="26"/>
          <w:highlight w:val="green"/>
          <w:u w:val="single"/>
        </w:rPr>
        <w:t>catastrophic fire</w:t>
      </w:r>
      <w:r w:rsidRPr="007E6E41">
        <w:rPr>
          <w:u w:val="single"/>
        </w:rPr>
        <w:t xml:space="preserve"> embodies the sorts of positive feedbacks and interacting factors that </w:t>
      </w:r>
      <w:r w:rsidRPr="007E6E41">
        <w:rPr>
          <w:b/>
          <w:sz w:val="26"/>
          <w:highlight w:val="green"/>
          <w:u w:val="single"/>
        </w:rPr>
        <w:t>could catch humanity off-guard and produce a</w:t>
      </w:r>
      <w:r w:rsidRPr="007E6E41">
        <w:rPr>
          <w:highlight w:val="green"/>
          <w:u w:val="single"/>
        </w:rPr>
        <w:t xml:space="preserve"> </w:t>
      </w:r>
      <w:r w:rsidRPr="007E6E41">
        <w:rPr>
          <w:u w:val="single"/>
        </w:rPr>
        <w:t xml:space="preserve">true </w:t>
      </w:r>
      <w:r w:rsidRPr="007E6E41">
        <w:rPr>
          <w:b/>
          <w:sz w:val="26"/>
          <w:highlight w:val="green"/>
          <w:u w:val="single"/>
        </w:rPr>
        <w:t>apocalyptic event.</w:t>
      </w:r>
      <w:r w:rsidRPr="007E6E41">
        <w:rPr>
          <w:highlight w:val="green"/>
          <w:u w:val="single"/>
        </w:rPr>
        <w:t xml:space="preserve"> </w:t>
      </w:r>
      <w:r w:rsidRPr="007E6E41">
        <w:rPr>
          <w:u w:val="single"/>
        </w:rPr>
        <w:t>Record-breaking rains produced an extraordinary flush of new vegetation, that then dried out as record heat waves and dry conditions took hold, coupled with stronger than normal winds, and ignition.</w:t>
      </w:r>
      <w:r w:rsidRPr="007E6E41">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7E6E41">
        <w:rPr>
          <w:u w:val="single"/>
        </w:rPr>
        <w:t xml:space="preserve">The key lesson from the long list of potentially positive feedbacks and their interactions is that </w:t>
      </w:r>
      <w:r w:rsidRPr="007E6E41">
        <w:rPr>
          <w:b/>
          <w:sz w:val="26"/>
          <w:highlight w:val="green"/>
          <w:u w:val="single"/>
        </w:rPr>
        <w:t>runaway climate change,</w:t>
      </w:r>
      <w:r w:rsidRPr="007E6E41">
        <w:rPr>
          <w:u w:val="single"/>
        </w:rPr>
        <w:t xml:space="preserve"> and runaway perturbations have to be taken as a serious possibility</w:t>
      </w:r>
      <w:r w:rsidRPr="007E6E41">
        <w:rPr>
          <w:sz w:val="16"/>
        </w:rPr>
        <w:t>. Table 2 is just a snapshot of the type of feedbacks that have been identified (see Supplementary material for a more thorough explanation of positive feedback loops).</w:t>
      </w:r>
      <w:r w:rsidRPr="007E6E41">
        <w:rPr>
          <w:u w:val="single"/>
        </w:rPr>
        <w:t xml:space="preserve"> However, this list is not exhaustive and the possibility of undiscovered positive feedbacks </w:t>
      </w:r>
      <w:r w:rsidRPr="007E6E41">
        <w:rPr>
          <w:b/>
          <w:sz w:val="26"/>
          <w:highlight w:val="green"/>
          <w:u w:val="single"/>
        </w:rPr>
        <w:t>portends</w:t>
      </w:r>
      <w:r w:rsidRPr="007E6E41">
        <w:rPr>
          <w:u w:val="single"/>
        </w:rPr>
        <w:t xml:space="preserve"> even greater </w:t>
      </w:r>
      <w:r w:rsidRPr="007E6E41">
        <w:rPr>
          <w:b/>
          <w:sz w:val="26"/>
          <w:highlight w:val="green"/>
          <w:u w:val="single"/>
        </w:rPr>
        <w:t>existential risks</w:t>
      </w:r>
      <w:r w:rsidRPr="007E6E41">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2B6F4C5" w14:textId="77777777" w:rsidR="00586566" w:rsidRPr="007E6E41" w:rsidRDefault="00586566" w:rsidP="00586566"/>
    <w:p w14:paraId="4FD909D9" w14:textId="77777777" w:rsidR="00586566" w:rsidRPr="007E6E41" w:rsidRDefault="00586566" w:rsidP="00586566">
      <w:pPr>
        <w:pStyle w:val="Heading3"/>
      </w:pPr>
      <w:r w:rsidRPr="007E6E41">
        <w:lastRenderedPageBreak/>
        <w:t>2</w:t>
      </w:r>
    </w:p>
    <w:p w14:paraId="3BE74857" w14:textId="77777777" w:rsidR="00586566" w:rsidRPr="007E6E41" w:rsidRDefault="00586566" w:rsidP="00586566"/>
    <w:p w14:paraId="32CEF63E" w14:textId="77777777" w:rsidR="00586566" w:rsidRPr="007E6E41" w:rsidRDefault="00586566" w:rsidP="00586566">
      <w:pPr>
        <w:pStyle w:val="Heading4"/>
      </w:pPr>
      <w:r w:rsidRPr="007E6E41">
        <w:t xml:space="preserve">The standard is act hedonistic util. Prefer – </w:t>
      </w:r>
    </w:p>
    <w:p w14:paraId="48C96AAF" w14:textId="77777777" w:rsidR="00586566" w:rsidRPr="007E6E41" w:rsidRDefault="00586566" w:rsidP="00586566">
      <w:pPr>
        <w:pStyle w:val="Heading4"/>
        <w:rPr>
          <w:bCs w:val="0"/>
          <w:u w:val="single"/>
        </w:rPr>
      </w:pPr>
      <w:r w:rsidRPr="007E6E41">
        <w:t xml:space="preserve">1 – Pleasure and pain </w:t>
      </w:r>
      <w:r w:rsidRPr="007E6E41">
        <w:rPr>
          <w:i/>
        </w:rPr>
        <w:t>are</w:t>
      </w:r>
      <w:r w:rsidRPr="007E6E41">
        <w:t xml:space="preserve"> intrinsic </w:t>
      </w:r>
      <w:r w:rsidRPr="007E6E41">
        <w:rPr>
          <w:u w:val="single"/>
        </w:rPr>
        <w:t>value</w:t>
      </w:r>
      <w:r w:rsidRPr="007E6E41">
        <w:t xml:space="preserve"> and </w:t>
      </w:r>
      <w:r w:rsidRPr="007E6E41">
        <w:rPr>
          <w:u w:val="single"/>
        </w:rPr>
        <w:t>disvalue</w:t>
      </w:r>
      <w:r w:rsidRPr="007E6E41">
        <w:t xml:space="preserve"> – everything else </w:t>
      </w:r>
      <w:r w:rsidRPr="007E6E41">
        <w:rPr>
          <w:i/>
        </w:rPr>
        <w:t>regresses</w:t>
      </w:r>
      <w:r w:rsidRPr="007E6E41">
        <w:t xml:space="preserve"> – </w:t>
      </w:r>
      <w:r w:rsidRPr="007E6E41">
        <w:rPr>
          <w:u w:val="single"/>
        </w:rPr>
        <w:t>robust neuroscience.</w:t>
      </w:r>
    </w:p>
    <w:p w14:paraId="720EA452" w14:textId="77777777" w:rsidR="00586566" w:rsidRPr="007E6E41" w:rsidRDefault="00586566" w:rsidP="00586566">
      <w:pPr>
        <w:rPr>
          <w:rStyle w:val="Style13ptBold"/>
        </w:rPr>
      </w:pPr>
      <w:r w:rsidRPr="007E6E41">
        <w:rPr>
          <w:rStyle w:val="Style13ptBold"/>
        </w:rPr>
        <w:t>Blum et al. 18</w:t>
      </w:r>
    </w:p>
    <w:p w14:paraId="36C2DB72" w14:textId="77777777" w:rsidR="00586566" w:rsidRPr="007E6E41" w:rsidRDefault="00586566" w:rsidP="00586566">
      <w:pPr>
        <w:rPr>
          <w:rFonts w:asciiTheme="minorHAnsi" w:hAnsiTheme="minorHAnsi" w:cstheme="minorHAnsi"/>
          <w:sz w:val="16"/>
          <w:szCs w:val="16"/>
        </w:rPr>
      </w:pPr>
      <w:r w:rsidRPr="007E6E41">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7E6E41">
          <w:rPr>
            <w:rStyle w:val="Hyperlink"/>
            <w:rFonts w:asciiTheme="minorHAnsi" w:hAnsiTheme="minorHAnsi" w:cstheme="minorHAnsi"/>
            <w:sz w:val="16"/>
            <w:szCs w:val="16"/>
          </w:rPr>
          <w:t>https://www.ncbi.nlm.nih.gov/pmc/articles/PMC6446569/</w:t>
        </w:r>
      </w:hyperlink>
      <w:r w:rsidRPr="007E6E41">
        <w:rPr>
          <w:rFonts w:asciiTheme="minorHAnsi" w:hAnsiTheme="minorHAnsi" w:cstheme="minorHAnsi"/>
          <w:sz w:val="16"/>
          <w:szCs w:val="16"/>
        </w:rPr>
        <w:t>, R.S.</w:t>
      </w:r>
    </w:p>
    <w:p w14:paraId="6C696F6A"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b/>
          <w:bCs/>
          <w:highlight w:val="green"/>
          <w:u w:val="single"/>
        </w:rPr>
        <w:t>Pleasure</w:t>
      </w:r>
      <w:r w:rsidRPr="007E6E41">
        <w:rPr>
          <w:rFonts w:asciiTheme="minorHAnsi" w:hAnsiTheme="minorHAnsi" w:cstheme="minorHAnsi"/>
          <w:u w:val="single"/>
        </w:rPr>
        <w:t xml:space="preserve"> is not only</w:t>
      </w:r>
      <w:r w:rsidRPr="007E6E41">
        <w:rPr>
          <w:rFonts w:asciiTheme="minorHAnsi" w:hAnsiTheme="minorHAnsi" w:cstheme="minorHAnsi"/>
          <w:sz w:val="16"/>
        </w:rPr>
        <w:t xml:space="preserve"> one of the three </w:t>
      </w:r>
      <w:r w:rsidRPr="007E6E41">
        <w:rPr>
          <w:rFonts w:asciiTheme="minorHAnsi" w:hAnsiTheme="minorHAnsi" w:cstheme="minorHAnsi"/>
          <w:u w:val="single"/>
        </w:rPr>
        <w:t>primary reward functions</w:t>
      </w:r>
      <w:r w:rsidRPr="007E6E41">
        <w:rPr>
          <w:rFonts w:asciiTheme="minorHAnsi" w:hAnsiTheme="minorHAnsi" w:cstheme="minorHAnsi"/>
          <w:sz w:val="16"/>
        </w:rPr>
        <w:t xml:space="preserve"> but </w:t>
      </w:r>
      <w:r w:rsidRPr="007E6E41">
        <w:rPr>
          <w:rFonts w:asciiTheme="minorHAnsi" w:hAnsiTheme="minorHAnsi" w:cstheme="minorHAnsi"/>
          <w:u w:val="single"/>
        </w:rPr>
        <w:t xml:space="preserve">it also </w:t>
      </w:r>
      <w:r w:rsidRPr="007E6E41">
        <w:rPr>
          <w:rFonts w:asciiTheme="minorHAnsi" w:hAnsiTheme="minorHAnsi" w:cstheme="minorHAnsi"/>
          <w:b/>
          <w:bCs/>
          <w:highlight w:val="green"/>
          <w:u w:val="single"/>
        </w:rPr>
        <w:t>defines reward.</w:t>
      </w:r>
      <w:r w:rsidRPr="007E6E41">
        <w:rPr>
          <w:rFonts w:asciiTheme="minorHAnsi" w:hAnsiTheme="minorHAnsi" w:cstheme="minorHAnsi"/>
          <w:sz w:val="16"/>
        </w:rPr>
        <w:t xml:space="preserve"> As homeostasis explains the </w:t>
      </w:r>
      <w:r w:rsidRPr="007E6E41">
        <w:rPr>
          <w:rFonts w:asciiTheme="minorHAnsi" w:hAnsiTheme="minorHAnsi" w:cstheme="minorHAnsi"/>
          <w:u w:val="single"/>
        </w:rPr>
        <w:t>functions of</w:t>
      </w:r>
      <w:r w:rsidRPr="007E6E41">
        <w:rPr>
          <w:rFonts w:asciiTheme="minorHAnsi" w:hAnsiTheme="minorHAnsi" w:cstheme="minorHAnsi"/>
          <w:sz w:val="16"/>
        </w:rPr>
        <w:t xml:space="preserve"> only a limited number of </w:t>
      </w:r>
      <w:r w:rsidRPr="007E6E41">
        <w:rPr>
          <w:rFonts w:asciiTheme="minorHAnsi" w:hAnsiTheme="minorHAnsi" w:cstheme="minorHAnsi"/>
          <w:u w:val="single"/>
        </w:rPr>
        <w:t>rewards, the</w:t>
      </w:r>
      <w:r w:rsidRPr="007E6E41">
        <w:rPr>
          <w:rFonts w:asciiTheme="minorHAnsi" w:hAnsiTheme="minorHAnsi" w:cstheme="minorHAnsi"/>
          <w:sz w:val="16"/>
        </w:rPr>
        <w:t xml:space="preserve"> principal </w:t>
      </w:r>
      <w:r w:rsidRPr="007E6E41">
        <w:rPr>
          <w:rFonts w:asciiTheme="minorHAnsi" w:hAnsiTheme="minorHAnsi" w:cstheme="minorHAnsi"/>
          <w:highlight w:val="green"/>
          <w:u w:val="single"/>
        </w:rPr>
        <w:t>reason why particular stimuli</w:t>
      </w:r>
      <w:r w:rsidRPr="007E6E41">
        <w:rPr>
          <w:rFonts w:asciiTheme="minorHAnsi" w:hAnsiTheme="minorHAnsi" w:cstheme="minorHAnsi"/>
          <w:u w:val="single"/>
        </w:rPr>
        <w:t xml:space="preserve">, objects, events, situations, and activities </w:t>
      </w:r>
      <w:r w:rsidRPr="007E6E41">
        <w:rPr>
          <w:rFonts w:asciiTheme="minorHAnsi" w:hAnsiTheme="minorHAnsi" w:cstheme="minorHAnsi"/>
          <w:highlight w:val="green"/>
          <w:u w:val="single"/>
        </w:rPr>
        <w:t>are rewarding</w:t>
      </w:r>
      <w:r w:rsidRPr="007E6E41">
        <w:rPr>
          <w:rFonts w:asciiTheme="minorHAnsi" w:hAnsiTheme="minorHAnsi" w:cstheme="minorHAnsi"/>
          <w:sz w:val="16"/>
        </w:rPr>
        <w:t xml:space="preserve"> may be </w:t>
      </w:r>
      <w:r w:rsidRPr="007E6E41">
        <w:rPr>
          <w:rFonts w:asciiTheme="minorHAnsi" w:hAnsiTheme="minorHAnsi" w:cstheme="minorHAnsi"/>
          <w:highlight w:val="green"/>
          <w:u w:val="single"/>
        </w:rPr>
        <w:t>due to pleasure.</w:t>
      </w:r>
      <w:r w:rsidRPr="007E6E41">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7E6E41">
        <w:rPr>
          <w:rFonts w:asciiTheme="minorHAnsi" w:hAnsiTheme="minorHAnsi" w:cstheme="minorHAnsi"/>
          <w:u w:val="single"/>
        </w:rPr>
        <w:t>Pleasure, as the primary effect of rewards</w:t>
      </w:r>
      <w:r w:rsidRPr="007E6E41">
        <w:rPr>
          <w:rFonts w:asciiTheme="minorHAnsi" w:hAnsiTheme="minorHAnsi" w:cstheme="minorHAnsi"/>
          <w:sz w:val="16"/>
        </w:rPr>
        <w:t xml:space="preserve">, drives the prime reward functions of learning, approach behavior, and decision making and </w:t>
      </w:r>
      <w:r w:rsidRPr="007E6E41">
        <w:rPr>
          <w:rFonts w:asciiTheme="minorHAnsi" w:hAnsiTheme="minorHAnsi" w:cstheme="minorHAnsi"/>
          <w:highlight w:val="green"/>
          <w:u w:val="single"/>
        </w:rPr>
        <w:t xml:space="preserve">provides the </w:t>
      </w:r>
      <w:r w:rsidRPr="007E6E41">
        <w:rPr>
          <w:rFonts w:asciiTheme="minorHAnsi" w:hAnsiTheme="minorHAnsi" w:cstheme="minorHAnsi"/>
          <w:b/>
          <w:bCs/>
          <w:highlight w:val="green"/>
          <w:u w:val="single"/>
        </w:rPr>
        <w:t>basis for hedonic theories</w:t>
      </w:r>
      <w:r w:rsidRPr="007E6E41">
        <w:rPr>
          <w:rFonts w:asciiTheme="minorHAnsi" w:hAnsiTheme="minorHAnsi" w:cstheme="minorHAnsi"/>
          <w:highlight w:val="green"/>
          <w:u w:val="single"/>
        </w:rPr>
        <w:t xml:space="preserve"> of reward</w:t>
      </w:r>
      <w:r w:rsidRPr="007E6E41">
        <w:rPr>
          <w:rFonts w:asciiTheme="minorHAnsi" w:hAnsiTheme="minorHAnsi" w:cstheme="minorHAnsi"/>
          <w:u w:val="single"/>
        </w:rPr>
        <w:t xml:space="preserve"> function. We are attracted by</w:t>
      </w:r>
      <w:r w:rsidRPr="007E6E41">
        <w:rPr>
          <w:rFonts w:asciiTheme="minorHAnsi" w:hAnsiTheme="minorHAnsi" w:cstheme="minorHAnsi"/>
          <w:sz w:val="16"/>
        </w:rPr>
        <w:t xml:space="preserve"> most </w:t>
      </w:r>
      <w:r w:rsidRPr="007E6E41">
        <w:rPr>
          <w:rFonts w:asciiTheme="minorHAnsi" w:hAnsiTheme="minorHAnsi" w:cstheme="minorHAnsi"/>
          <w:u w:val="single"/>
        </w:rPr>
        <w:t>rewards and exert intense efforts to obtain them</w:t>
      </w:r>
      <w:r w:rsidRPr="007E6E41">
        <w:rPr>
          <w:rFonts w:asciiTheme="minorHAnsi" w:hAnsiTheme="minorHAnsi" w:cstheme="minorHAnsi"/>
          <w:sz w:val="16"/>
        </w:rPr>
        <w:t xml:space="preserve">, just </w:t>
      </w:r>
      <w:r w:rsidRPr="007E6E41">
        <w:rPr>
          <w:rFonts w:asciiTheme="minorHAnsi" w:hAnsiTheme="minorHAnsi" w:cstheme="minorHAnsi"/>
          <w:u w:val="single"/>
        </w:rPr>
        <w:t>because they are enjoyable</w:t>
      </w:r>
      <w:r w:rsidRPr="007E6E41">
        <w:rPr>
          <w:rFonts w:asciiTheme="minorHAnsi" w:hAnsiTheme="minorHAnsi" w:cstheme="minorHAnsi"/>
          <w:sz w:val="16"/>
        </w:rPr>
        <w:t xml:space="preserve"> [10]. </w:t>
      </w:r>
    </w:p>
    <w:p w14:paraId="23E42EE5"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E6E41">
        <w:rPr>
          <w:rFonts w:asciiTheme="minorHAnsi" w:hAnsiTheme="minorHAnsi" w:cstheme="minorHAnsi"/>
          <w:u w:val="single"/>
        </w:rPr>
        <w:t>using both humans and detailed invasive brain analysis of animals has discovered some critical ways that the brain processes pleasure</w:t>
      </w:r>
      <w:r w:rsidRPr="007E6E41">
        <w:rPr>
          <w:rFonts w:asciiTheme="minorHAnsi" w:hAnsiTheme="minorHAnsi" w:cstheme="minorHAnsi"/>
          <w:sz w:val="16"/>
        </w:rPr>
        <w:t xml:space="preserve"> [14]. </w:t>
      </w:r>
    </w:p>
    <w:p w14:paraId="03E7C490"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u w:val="single"/>
        </w:rPr>
        <w:t>Pleasure as a hallmark of reward is sufficient for defining a reward</w:t>
      </w:r>
      <w:r w:rsidRPr="007E6E41">
        <w:rPr>
          <w:rFonts w:asciiTheme="minorHAnsi" w:hAnsiTheme="minorHAnsi" w:cstheme="minorHAnsi"/>
          <w:sz w:val="16"/>
        </w:rPr>
        <w:t xml:space="preserve">, but it may not be necessary. </w:t>
      </w:r>
      <w:r w:rsidRPr="007E6E41">
        <w:rPr>
          <w:rFonts w:asciiTheme="minorHAnsi" w:hAnsiTheme="minorHAnsi" w:cstheme="minorHAnsi"/>
          <w:u w:val="single"/>
        </w:rPr>
        <w:t>A reward may generate positive</w:t>
      </w:r>
      <w:r w:rsidRPr="007E6E41">
        <w:rPr>
          <w:rFonts w:asciiTheme="minorHAnsi" w:hAnsiTheme="minorHAnsi" w:cstheme="minorHAnsi"/>
          <w:sz w:val="16"/>
        </w:rPr>
        <w:t xml:space="preserve"> learning and approach </w:t>
      </w:r>
      <w:r w:rsidRPr="007E6E41">
        <w:rPr>
          <w:rFonts w:asciiTheme="minorHAnsi" w:hAnsiTheme="minorHAnsi" w:cstheme="minorHAnsi"/>
          <w:u w:val="single"/>
        </w:rPr>
        <w:t>behavior</w:t>
      </w:r>
      <w:r w:rsidRPr="007E6E41">
        <w:rPr>
          <w:rFonts w:asciiTheme="minorHAnsi" w:hAnsiTheme="minorHAnsi" w:cstheme="minorHAnsi"/>
          <w:sz w:val="16"/>
        </w:rPr>
        <w:t xml:space="preserve"> simply </w:t>
      </w:r>
      <w:r w:rsidRPr="007E6E41">
        <w:rPr>
          <w:rFonts w:asciiTheme="minorHAnsi" w:hAnsiTheme="minorHAnsi" w:cstheme="minorHAnsi"/>
          <w:u w:val="single"/>
        </w:rPr>
        <w:t>because it contains substances that are essential for body function.</w:t>
      </w:r>
      <w:r w:rsidRPr="007E6E41">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t>
      </w:r>
      <w:r w:rsidRPr="007E6E41">
        <w:rPr>
          <w:rFonts w:asciiTheme="minorHAnsi" w:hAnsiTheme="minorHAnsi" w:cstheme="minorHAnsi"/>
          <w:sz w:val="16"/>
        </w:rPr>
        <w:lastRenderedPageBreak/>
        <w:t xml:space="preserve">were later partly associated with midbrain dopamine neurons [17–19] despite the notorious difficulties of identifying emotions in animals. </w:t>
      </w:r>
    </w:p>
    <w:p w14:paraId="6D6C72B8"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Evolutionary theories of pleasure: The love connection BO:D </w:t>
      </w:r>
    </w:p>
    <w:p w14:paraId="7479F5B3"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Charles Darwin and other biological scientists that have examined the biological </w:t>
      </w:r>
      <w:r w:rsidRPr="007E6E41">
        <w:rPr>
          <w:rFonts w:asciiTheme="minorHAnsi" w:hAnsiTheme="minorHAnsi" w:cstheme="minorHAnsi"/>
          <w:u w:val="single"/>
        </w:rPr>
        <w:t>evolution and its basic principles found</w:t>
      </w:r>
      <w:r w:rsidRPr="007E6E41">
        <w:rPr>
          <w:rFonts w:asciiTheme="minorHAnsi" w:hAnsiTheme="minorHAnsi" w:cstheme="minorHAnsi"/>
          <w:sz w:val="16"/>
        </w:rPr>
        <w:t xml:space="preserve"> various </w:t>
      </w:r>
      <w:r w:rsidRPr="007E6E41">
        <w:rPr>
          <w:rFonts w:asciiTheme="minorHAnsi" w:hAnsiTheme="minorHAnsi" w:cstheme="minorHAnsi"/>
          <w:u w:val="single"/>
        </w:rPr>
        <w:t>mechanisms that steer behavior and biological development.</w:t>
      </w:r>
      <w:r w:rsidRPr="007E6E41">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5D3D3C9"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It is well established that modern biological theory conjectures that </w:t>
      </w:r>
      <w:r w:rsidRPr="007E6E41">
        <w:rPr>
          <w:rFonts w:asciiTheme="minorHAnsi" w:hAnsiTheme="minorHAnsi" w:cstheme="minorHAnsi"/>
          <w:b/>
          <w:bCs/>
          <w:highlight w:val="green"/>
          <w:u w:val="single"/>
        </w:rPr>
        <w:t>organisms are</w:t>
      </w:r>
      <w:r w:rsidRPr="007E6E41">
        <w:rPr>
          <w:rFonts w:asciiTheme="minorHAnsi" w:hAnsiTheme="minorHAnsi" w:cstheme="minorHAnsi"/>
          <w:u w:val="single"/>
        </w:rPr>
        <w:t xml:space="preserve"> the </w:t>
      </w:r>
      <w:r w:rsidRPr="007E6E41">
        <w:rPr>
          <w:rFonts w:asciiTheme="minorHAnsi" w:hAnsiTheme="minorHAnsi" w:cstheme="minorHAnsi"/>
          <w:b/>
          <w:bCs/>
          <w:highlight w:val="green"/>
          <w:u w:val="single"/>
        </w:rPr>
        <w:t>result of evolutionary competition.</w:t>
      </w:r>
      <w:r w:rsidRPr="007E6E41">
        <w:rPr>
          <w:rFonts w:asciiTheme="minorHAnsi" w:hAnsiTheme="minorHAnsi" w:cstheme="minorHAnsi"/>
          <w:sz w:val="16"/>
        </w:rPr>
        <w:t xml:space="preserve"> In fact, Richard </w:t>
      </w:r>
      <w:r w:rsidRPr="007E6E41">
        <w:rPr>
          <w:rFonts w:asciiTheme="minorHAnsi" w:hAnsiTheme="minorHAnsi" w:cstheme="minorHAnsi"/>
          <w:u w:val="single"/>
        </w:rPr>
        <w:t>Dawkins stresses gene survival and propagation as the basic mechanism of life</w:t>
      </w:r>
      <w:r w:rsidRPr="007E6E41">
        <w:rPr>
          <w:rFonts w:asciiTheme="minorHAnsi" w:hAnsiTheme="minorHAnsi" w:cstheme="minorHAnsi"/>
          <w:sz w:val="16"/>
        </w:rPr>
        <w:t xml:space="preserve"> [20]. Only genes that lead to </w:t>
      </w:r>
      <w:r w:rsidRPr="007E6E41">
        <w:rPr>
          <w:rFonts w:asciiTheme="minorHAnsi" w:hAnsiTheme="minorHAnsi" w:cstheme="minorHAnsi"/>
          <w:u w:val="single"/>
        </w:rPr>
        <w:t>the fittest phenotype will make it.</w:t>
      </w:r>
      <w:r w:rsidRPr="007E6E41">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7E6E41">
        <w:rPr>
          <w:rFonts w:asciiTheme="minorHAnsi" w:hAnsiTheme="minorHAnsi" w:cstheme="minorHAnsi"/>
          <w:u w:val="single"/>
        </w:rPr>
        <w:t xml:space="preserve">the ultimate, distal function of </w:t>
      </w:r>
      <w:r w:rsidRPr="007E6E41">
        <w:rPr>
          <w:rFonts w:asciiTheme="minorHAnsi" w:hAnsiTheme="minorHAnsi" w:cstheme="minorHAnsi"/>
          <w:highlight w:val="green"/>
          <w:u w:val="single"/>
        </w:rPr>
        <w:t>rewards</w:t>
      </w:r>
      <w:r w:rsidRPr="007E6E41">
        <w:rPr>
          <w:rFonts w:asciiTheme="minorHAnsi" w:hAnsiTheme="minorHAnsi" w:cstheme="minorHAnsi"/>
          <w:u w:val="single"/>
        </w:rPr>
        <w:t xml:space="preserve"> is to </w:t>
      </w:r>
      <w:r w:rsidRPr="007E6E41">
        <w:rPr>
          <w:rFonts w:asciiTheme="minorHAnsi" w:hAnsiTheme="minorHAnsi" w:cstheme="minorHAnsi"/>
          <w:highlight w:val="green"/>
          <w:u w:val="single"/>
        </w:rPr>
        <w:t>increase</w:t>
      </w:r>
      <w:r w:rsidRPr="007E6E41">
        <w:rPr>
          <w:rFonts w:asciiTheme="minorHAnsi" w:hAnsiTheme="minorHAnsi" w:cstheme="minorHAnsi"/>
          <w:u w:val="single"/>
        </w:rPr>
        <w:t xml:space="preserve"> evolutionary </w:t>
      </w:r>
      <w:r w:rsidRPr="007E6E41">
        <w:rPr>
          <w:rFonts w:asciiTheme="minorHAnsi" w:hAnsiTheme="minorHAnsi" w:cstheme="minorHAnsi"/>
          <w:highlight w:val="green"/>
          <w:u w:val="single"/>
        </w:rPr>
        <w:t>fitness</w:t>
      </w:r>
      <w:r w:rsidRPr="007E6E41">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A706DF5" w14:textId="77777777" w:rsidR="00586566" w:rsidRPr="007E6E41" w:rsidRDefault="00586566" w:rsidP="00586566">
      <w:pPr>
        <w:rPr>
          <w:rFonts w:asciiTheme="minorHAnsi" w:hAnsiTheme="minorHAnsi" w:cstheme="minorHAnsi"/>
          <w:sz w:val="16"/>
          <w:szCs w:val="16"/>
          <w:u w:val="single"/>
        </w:rPr>
      </w:pPr>
      <w:r w:rsidRPr="007E6E41">
        <w:rPr>
          <w:rFonts w:asciiTheme="minorHAnsi" w:hAnsiTheme="minorHAnsi" w:cstheme="minorHAnsi"/>
          <w:u w:val="single"/>
        </w:rPr>
        <w:t>Behavioral reward functions have evolved to help individuals to survive and propagate their genes</w:t>
      </w:r>
      <w:r w:rsidRPr="007E6E41">
        <w:rPr>
          <w:rFonts w:asciiTheme="minorHAnsi" w:hAnsiTheme="minorHAnsi" w:cstheme="minorHAnsi"/>
          <w:sz w:val="16"/>
        </w:rPr>
        <w:t xml:space="preserve">. Apparently, </w:t>
      </w:r>
      <w:r w:rsidRPr="007E6E41">
        <w:rPr>
          <w:rFonts w:asciiTheme="minorHAnsi" w:hAnsiTheme="minorHAnsi" w:cstheme="minorHAnsi"/>
          <w:u w:val="single"/>
        </w:rPr>
        <w:t>people need to live well and long enough to reproduce.</w:t>
      </w:r>
      <w:r w:rsidRPr="007E6E41">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E6E41">
        <w:rPr>
          <w:rFonts w:asciiTheme="minorHAnsi" w:hAnsiTheme="minorHAnsi" w:cstheme="minorHAnsi"/>
          <w:u w:val="single"/>
        </w:rPr>
        <w:t>any small edge will ultimately result in evolutionary advantage</w:t>
      </w:r>
      <w:r w:rsidRPr="007E6E41">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E6E41">
        <w:rPr>
          <w:rFonts w:asciiTheme="minorHAnsi" w:hAnsiTheme="minorHAnsi" w:cstheme="minorHAnsi"/>
          <w:u w:val="single"/>
        </w:rPr>
        <w:t>Thus the distal reward function in gene propagation and evolutionary fitness defines the proximal reward functions that we see</w:t>
      </w:r>
      <w:r w:rsidRPr="007E6E41">
        <w:rPr>
          <w:rFonts w:asciiTheme="minorHAnsi" w:hAnsiTheme="minorHAnsi" w:cstheme="minorHAnsi"/>
          <w:sz w:val="16"/>
        </w:rPr>
        <w:t xml:space="preserve"> in everyday behavior. </w:t>
      </w:r>
      <w:r w:rsidRPr="007E6E41">
        <w:rPr>
          <w:rFonts w:asciiTheme="minorHAnsi" w:hAnsiTheme="minorHAnsi" w:cstheme="minorHAnsi"/>
          <w:u w:val="single"/>
        </w:rPr>
        <w:t xml:space="preserve">That is why </w:t>
      </w:r>
      <w:r w:rsidRPr="007E6E41">
        <w:rPr>
          <w:rFonts w:asciiTheme="minorHAnsi" w:hAnsiTheme="minorHAnsi" w:cstheme="minorHAnsi"/>
          <w:highlight w:val="green"/>
          <w:u w:val="single"/>
        </w:rPr>
        <w:t>foods, drinks, mates, and offspring are rewarding.</w:t>
      </w:r>
    </w:p>
    <w:p w14:paraId="363722BA"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There have been theories linking pleasure as a required component of health benefits salutogenesis, (salugenesis). In essence, under these terms, </w:t>
      </w:r>
      <w:r w:rsidRPr="007E6E41">
        <w:rPr>
          <w:rFonts w:asciiTheme="minorHAnsi" w:hAnsiTheme="minorHAnsi" w:cstheme="minorHAnsi"/>
          <w:u w:val="single"/>
        </w:rPr>
        <w:t>pleasure is described as a state or feeling of happiness and satisfaction resulting from an experience that one enjoys.</w:t>
      </w:r>
      <w:r w:rsidRPr="007E6E41">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C3C016C"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50F93DB"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Finding happiness is different between apes and humans </w:t>
      </w:r>
    </w:p>
    <w:p w14:paraId="61A809B4"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68933BB"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Remarkably, there are </w:t>
      </w:r>
      <w:r w:rsidRPr="007E6E41">
        <w:rPr>
          <w:rFonts w:asciiTheme="minorHAnsi" w:hAnsiTheme="minorHAnsi" w:cstheme="minorHAnsi"/>
          <w:u w:val="single"/>
        </w:rPr>
        <w:t>pathways for ordinary liking and pleasure</w:t>
      </w:r>
      <w:r w:rsidRPr="007E6E41">
        <w:rPr>
          <w:rFonts w:asciiTheme="minorHAnsi" w:hAnsiTheme="minorHAnsi" w:cstheme="minorHAnsi"/>
          <w:sz w:val="16"/>
        </w:rPr>
        <w:t xml:space="preserve">, which </w:t>
      </w:r>
      <w:r w:rsidRPr="007E6E41">
        <w:rPr>
          <w:rFonts w:asciiTheme="minorHAnsi" w:hAnsiTheme="minorHAnsi" w:cstheme="minorHAnsi"/>
          <w:u w:val="single"/>
        </w:rPr>
        <w:t>are limited in scope</w:t>
      </w:r>
      <w:r w:rsidRPr="007E6E41">
        <w:rPr>
          <w:rFonts w:asciiTheme="minorHAnsi" w:hAnsiTheme="minorHAnsi" w:cstheme="minorHAnsi"/>
          <w:sz w:val="16"/>
        </w:rPr>
        <w:t xml:space="preserve"> as described above in this commentary. However, </w:t>
      </w:r>
      <w:r w:rsidRPr="007E6E41">
        <w:rPr>
          <w:rFonts w:asciiTheme="minorHAnsi" w:hAnsiTheme="minorHAnsi" w:cstheme="minorHAnsi"/>
          <w:u w:val="single"/>
        </w:rPr>
        <w:t xml:space="preserve">there are </w:t>
      </w:r>
      <w:r w:rsidRPr="007E6E41">
        <w:rPr>
          <w:rFonts w:asciiTheme="minorHAnsi" w:hAnsiTheme="minorHAnsi" w:cstheme="minorHAnsi"/>
          <w:b/>
          <w:bCs/>
          <w:highlight w:val="green"/>
          <w:u w:val="single"/>
        </w:rPr>
        <w:t>many brain regions</w:t>
      </w:r>
      <w:r w:rsidRPr="007E6E41">
        <w:rPr>
          <w:rFonts w:asciiTheme="minorHAnsi" w:hAnsiTheme="minorHAnsi" w:cstheme="minorHAnsi"/>
          <w:sz w:val="16"/>
        </w:rPr>
        <w:t xml:space="preserve">, often termed hot and cold spots, </w:t>
      </w:r>
      <w:r w:rsidRPr="007E6E41">
        <w:rPr>
          <w:rFonts w:asciiTheme="minorHAnsi" w:hAnsiTheme="minorHAnsi" w:cstheme="minorHAnsi"/>
          <w:u w:val="single"/>
        </w:rPr>
        <w:t xml:space="preserve">that significantly </w:t>
      </w:r>
      <w:r w:rsidRPr="007E6E41">
        <w:rPr>
          <w:rFonts w:asciiTheme="minorHAnsi" w:hAnsiTheme="minorHAnsi" w:cstheme="minorHAnsi"/>
          <w:b/>
          <w:bCs/>
          <w:highlight w:val="green"/>
          <w:u w:val="single"/>
        </w:rPr>
        <w:t>modulate</w:t>
      </w:r>
      <w:r w:rsidRPr="007E6E41">
        <w:rPr>
          <w:rFonts w:asciiTheme="minorHAnsi" w:hAnsiTheme="minorHAnsi" w:cstheme="minorHAnsi"/>
          <w:sz w:val="16"/>
        </w:rPr>
        <w:t xml:space="preserve"> (increase or decrease) </w:t>
      </w:r>
      <w:r w:rsidRPr="007E6E41">
        <w:rPr>
          <w:rFonts w:asciiTheme="minorHAnsi" w:hAnsiTheme="minorHAnsi" w:cstheme="minorHAnsi"/>
          <w:u w:val="single"/>
        </w:rPr>
        <w:t xml:space="preserve">our </w:t>
      </w:r>
      <w:r w:rsidRPr="007E6E41">
        <w:rPr>
          <w:rFonts w:asciiTheme="minorHAnsi" w:hAnsiTheme="minorHAnsi" w:cstheme="minorHAnsi"/>
          <w:b/>
          <w:bCs/>
          <w:highlight w:val="green"/>
          <w:u w:val="single"/>
        </w:rPr>
        <w:t>pleasure or</w:t>
      </w:r>
      <w:r w:rsidRPr="007E6E41">
        <w:rPr>
          <w:rFonts w:asciiTheme="minorHAnsi" w:hAnsiTheme="minorHAnsi" w:cstheme="minorHAnsi"/>
          <w:u w:val="single"/>
        </w:rPr>
        <w:t xml:space="preserve"> even produce</w:t>
      </w:r>
      <w:r w:rsidRPr="007E6E41">
        <w:rPr>
          <w:rFonts w:asciiTheme="minorHAnsi" w:hAnsiTheme="minorHAnsi" w:cstheme="minorHAnsi"/>
          <w:b/>
          <w:bCs/>
          <w:u w:val="single"/>
        </w:rPr>
        <w:t xml:space="preserve"> </w:t>
      </w:r>
      <w:r w:rsidRPr="007E6E41">
        <w:rPr>
          <w:rFonts w:asciiTheme="minorHAnsi" w:hAnsiTheme="minorHAnsi" w:cstheme="minorHAnsi"/>
          <w:b/>
          <w:bCs/>
          <w:highlight w:val="green"/>
          <w:u w:val="single"/>
        </w:rPr>
        <w:t>the opposite</w:t>
      </w:r>
      <w:r w:rsidRPr="007E6E41">
        <w:rPr>
          <w:rFonts w:asciiTheme="minorHAnsi" w:hAnsiTheme="minorHAnsi" w:cstheme="minorHAnsi"/>
          <w:sz w:val="16"/>
        </w:rPr>
        <w:t xml:space="preserve"> of pleasure— that is </w:t>
      </w:r>
      <w:r w:rsidRPr="007E6E41">
        <w:rPr>
          <w:rFonts w:asciiTheme="minorHAnsi" w:hAnsiTheme="minorHAnsi" w:cstheme="minorHAnsi"/>
          <w:u w:val="single"/>
        </w:rPr>
        <w:t>disgust and fear</w:t>
      </w:r>
      <w:r w:rsidRPr="007E6E41">
        <w:rPr>
          <w:rFonts w:asciiTheme="minorHAnsi" w:hAnsiTheme="minorHAnsi" w:cstheme="minorHAnsi"/>
          <w:sz w:val="16"/>
        </w:rPr>
        <w:t xml:space="preserve"> [39]. </w:t>
      </w:r>
      <w:r w:rsidRPr="007E6E41">
        <w:rPr>
          <w:rFonts w:asciiTheme="minorHAnsi" w:hAnsiTheme="minorHAnsi" w:cstheme="minorHAnsi"/>
          <w:u w:val="single"/>
        </w:rPr>
        <w:t>One</w:t>
      </w:r>
      <w:r w:rsidRPr="007E6E41">
        <w:rPr>
          <w:rFonts w:asciiTheme="minorHAnsi" w:hAnsiTheme="minorHAnsi" w:cstheme="minorHAnsi"/>
          <w:sz w:val="16"/>
        </w:rPr>
        <w:t xml:space="preserve"> specific </w:t>
      </w:r>
      <w:r w:rsidRPr="007E6E41">
        <w:rPr>
          <w:rFonts w:asciiTheme="minorHAnsi" w:hAnsiTheme="minorHAnsi" w:cstheme="minorHAnsi"/>
          <w:u w:val="single"/>
        </w:rPr>
        <w:t>region</w:t>
      </w:r>
      <w:r w:rsidRPr="007E6E41">
        <w:rPr>
          <w:rFonts w:asciiTheme="minorHAnsi" w:hAnsiTheme="minorHAnsi" w:cstheme="minorHAnsi"/>
          <w:sz w:val="16"/>
        </w:rPr>
        <w:t xml:space="preserve"> of the nucleus accumbens </w:t>
      </w:r>
      <w:r w:rsidRPr="007E6E41">
        <w:rPr>
          <w:rFonts w:asciiTheme="minorHAnsi" w:hAnsiTheme="minorHAnsi" w:cstheme="minorHAnsi"/>
          <w:u w:val="single"/>
        </w:rPr>
        <w:t>is organized like a computer keyboard, with particular stimulus triggers in rows</w:t>
      </w:r>
      <w:r w:rsidRPr="007E6E41">
        <w:rPr>
          <w:rFonts w:asciiTheme="minorHAnsi" w:hAnsiTheme="minorHAnsi" w:cstheme="minorHAnsi"/>
          <w:sz w:val="16"/>
        </w:rPr>
        <w:t xml:space="preserve">— producing an increase and decrease of pleasure and disgust. Moreover, </w:t>
      </w:r>
      <w:r w:rsidRPr="007E6E41">
        <w:rPr>
          <w:rFonts w:asciiTheme="minorHAnsi" w:hAnsiTheme="minorHAnsi" w:cstheme="minorHAnsi"/>
          <w:u w:val="single"/>
        </w:rPr>
        <w:t>the cortex has unique roles in the cognitive evaluation of our feelings of pleasure</w:t>
      </w:r>
      <w:r w:rsidRPr="007E6E41">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89251A4"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Desire and reward centers </w:t>
      </w:r>
    </w:p>
    <w:p w14:paraId="0052F013"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8D0C72C"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C75944A"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Furthermore, ordinary </w:t>
      </w:r>
      <w:r w:rsidRPr="007E6E41">
        <w:rPr>
          <w:rFonts w:asciiTheme="minorHAnsi" w:hAnsiTheme="minorHAnsi" w:cstheme="minorHAnsi"/>
          <w:u w:val="single"/>
        </w:rPr>
        <w:t>“</w:t>
      </w:r>
      <w:r w:rsidRPr="007E6E41">
        <w:rPr>
          <w:rFonts w:asciiTheme="minorHAnsi" w:hAnsiTheme="minorHAnsi" w:cstheme="minorHAnsi"/>
          <w:highlight w:val="green"/>
          <w:u w:val="single"/>
        </w:rPr>
        <w:t>liking</w:t>
      </w:r>
      <w:r w:rsidRPr="007E6E41">
        <w:rPr>
          <w:rFonts w:asciiTheme="minorHAnsi" w:hAnsiTheme="minorHAnsi" w:cstheme="minorHAnsi"/>
          <w:u w:val="single"/>
        </w:rPr>
        <w:t xml:space="preserve">” of </w:t>
      </w:r>
      <w:r w:rsidRPr="007E6E41">
        <w:rPr>
          <w:rFonts w:asciiTheme="minorHAnsi" w:hAnsiTheme="minorHAnsi" w:cstheme="minorHAnsi"/>
          <w:highlight w:val="green"/>
          <w:u w:val="single"/>
        </w:rPr>
        <w:t>something</w:t>
      </w:r>
      <w:r w:rsidRPr="007E6E41">
        <w:rPr>
          <w:rFonts w:asciiTheme="minorHAnsi" w:hAnsiTheme="minorHAnsi" w:cstheme="minorHAnsi"/>
          <w:u w:val="single"/>
        </w:rPr>
        <w:t xml:space="preserve">, or pure pleasure, is </w:t>
      </w:r>
      <w:r w:rsidRPr="007E6E41">
        <w:rPr>
          <w:rFonts w:asciiTheme="minorHAnsi" w:hAnsiTheme="minorHAnsi" w:cstheme="minorHAnsi"/>
          <w:highlight w:val="green"/>
          <w:u w:val="single"/>
        </w:rPr>
        <w:t>represented by</w:t>
      </w:r>
      <w:r w:rsidRPr="007E6E41">
        <w:rPr>
          <w:rFonts w:asciiTheme="minorHAnsi" w:hAnsiTheme="minorHAnsi" w:cstheme="minorHAnsi"/>
          <w:sz w:val="16"/>
        </w:rPr>
        <w:t xml:space="preserve"> small </w:t>
      </w:r>
      <w:r w:rsidRPr="007E6E41">
        <w:rPr>
          <w:rFonts w:asciiTheme="minorHAnsi" w:hAnsiTheme="minorHAnsi" w:cstheme="minorHAnsi"/>
          <w:highlight w:val="green"/>
          <w:u w:val="single"/>
        </w:rPr>
        <w:t>regions</w:t>
      </w:r>
      <w:r w:rsidRPr="007E6E41">
        <w:rPr>
          <w:rFonts w:asciiTheme="minorHAnsi" w:hAnsiTheme="minorHAnsi" w:cstheme="minorHAnsi"/>
          <w:sz w:val="16"/>
        </w:rPr>
        <w:t xml:space="preserve"> mainly </w:t>
      </w:r>
      <w:r w:rsidRPr="007E6E41">
        <w:rPr>
          <w:rFonts w:asciiTheme="minorHAnsi" w:hAnsiTheme="minorHAnsi" w:cstheme="minorHAnsi"/>
          <w:highlight w:val="green"/>
          <w:u w:val="single"/>
        </w:rPr>
        <w:t>in the limbic system</w:t>
      </w:r>
      <w:r w:rsidRPr="007E6E41">
        <w:rPr>
          <w:rFonts w:asciiTheme="minorHAnsi" w:hAnsiTheme="minorHAnsi" w:cstheme="minorHAnsi"/>
          <w:sz w:val="16"/>
        </w:rPr>
        <w:t xml:space="preserve"> (old reptilian part of the brain). These may be </w:t>
      </w:r>
      <w:r w:rsidRPr="007E6E41">
        <w:rPr>
          <w:rFonts w:asciiTheme="minorHAnsi" w:hAnsiTheme="minorHAnsi" w:cstheme="minorHAnsi"/>
          <w:u w:val="single"/>
        </w:rPr>
        <w:t>part of larger neural circuits.</w:t>
      </w:r>
      <w:r w:rsidRPr="007E6E41">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5C6B0AA"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27459DA"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4A7CFD9"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w:t>
      </w:r>
      <w:r w:rsidRPr="007E6E41">
        <w:rPr>
          <w:rFonts w:asciiTheme="minorHAnsi" w:hAnsiTheme="minorHAnsi" w:cstheme="minorHAnsi"/>
          <w:sz w:val="16"/>
        </w:rPr>
        <w:lastRenderedPageBreak/>
        <w:t xml:space="preserve">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4DD6E88"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DE621D0"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7E6E41">
        <w:rPr>
          <w:rFonts w:asciiTheme="minorHAnsi" w:hAnsiTheme="minorHAnsi" w:cstheme="minorHAnsi"/>
          <w:u w:val="single"/>
        </w:rPr>
        <w:t>Sousa et al.</w:t>
      </w:r>
      <w:r w:rsidRPr="007E6E41">
        <w:rPr>
          <w:rFonts w:asciiTheme="minorHAnsi" w:hAnsiTheme="minorHAnsi" w:cstheme="minorHAnsi"/>
          <w:sz w:val="16"/>
        </w:rPr>
        <w:t xml:space="preserve"> [50] small case </w:t>
      </w:r>
      <w:r w:rsidRPr="007E6E41">
        <w:rPr>
          <w:rFonts w:asciiTheme="minorHAnsi" w:hAnsiTheme="minorHAnsi" w:cstheme="minorHAnsi"/>
          <w:u w:val="single"/>
        </w:rPr>
        <w:t>found various differentially expressed genes, to associate with pleasure related systems.</w:t>
      </w:r>
      <w:r w:rsidRPr="007E6E41">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DC80E4E" w14:textId="7177A6E9" w:rsidR="00CC6733" w:rsidRPr="007E6E41" w:rsidRDefault="00586566" w:rsidP="00586566">
      <w:pPr>
        <w:rPr>
          <w:rFonts w:asciiTheme="minorHAnsi" w:hAnsiTheme="minorHAnsi" w:cstheme="minorHAnsi"/>
          <w:sz w:val="16"/>
        </w:rPr>
      </w:pPr>
      <w:r w:rsidRPr="007E6E41">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E6E41">
        <w:rPr>
          <w:rFonts w:asciiTheme="minorHAnsi" w:hAnsiTheme="minorHAnsi" w:cstheme="minorHAnsi"/>
          <w:highlight w:val="green"/>
          <w:u w:val="single"/>
        </w:rPr>
        <w:t>researchers examined</w:t>
      </w:r>
      <w:r w:rsidRPr="007E6E41">
        <w:rPr>
          <w:rFonts w:asciiTheme="minorHAnsi" w:hAnsiTheme="minorHAnsi" w:cstheme="minorHAnsi"/>
          <w:u w:val="single"/>
        </w:rPr>
        <w:t xml:space="preserve"> 247 specimens of </w:t>
      </w:r>
      <w:r w:rsidRPr="007E6E41">
        <w:rPr>
          <w:rFonts w:asciiTheme="minorHAnsi" w:hAnsiTheme="minorHAnsi" w:cstheme="minorHAnsi"/>
          <w:highlight w:val="green"/>
          <w:u w:val="single"/>
        </w:rPr>
        <w:t>neural tissue</w:t>
      </w:r>
      <w:r w:rsidRPr="007E6E41">
        <w:rPr>
          <w:rFonts w:asciiTheme="minorHAnsi" w:hAnsiTheme="minorHAnsi" w:cstheme="minorHAnsi"/>
          <w:u w:val="single"/>
        </w:rPr>
        <w:t xml:space="preserve"> from six humans, five chimpanzees, and five macaque monkeys.</w:t>
      </w:r>
      <w:r w:rsidRPr="007E6E41">
        <w:rPr>
          <w:rFonts w:asciiTheme="minorHAnsi" w:hAnsiTheme="minorHAnsi" w:cstheme="minorHAnsi"/>
          <w:sz w:val="16"/>
        </w:rPr>
        <w:t xml:space="preserve"> Moreover, these </w:t>
      </w:r>
      <w:r w:rsidRPr="007E6E41">
        <w:rPr>
          <w:rFonts w:asciiTheme="minorHAnsi" w:hAnsiTheme="minorHAnsi" w:cstheme="minorHAnsi"/>
          <w:u w:val="single"/>
        </w:rPr>
        <w:t>investigators analyzed which genes were turned on or off in 16 regions of the brain.</w:t>
      </w:r>
      <w:r w:rsidRPr="007E6E41">
        <w:rPr>
          <w:rFonts w:asciiTheme="minorHAnsi" w:hAnsiTheme="minorHAnsi" w:cstheme="minorHAnsi"/>
          <w:sz w:val="16"/>
        </w:rPr>
        <w:t xml:space="preserve"> While </w:t>
      </w:r>
      <w:r w:rsidRPr="007E6E41">
        <w:rPr>
          <w:rFonts w:asciiTheme="minorHAnsi" w:hAnsiTheme="minorHAnsi" w:cstheme="minorHAnsi"/>
          <w:u w:val="single"/>
        </w:rPr>
        <w:t xml:space="preserve">the differences among species were subtle, </w:t>
      </w:r>
      <w:r w:rsidRPr="007E6E41">
        <w:rPr>
          <w:rFonts w:asciiTheme="minorHAnsi" w:hAnsiTheme="minorHAnsi" w:cstheme="minorHAnsi"/>
          <w:b/>
          <w:bCs/>
          <w:highlight w:val="green"/>
          <w:u w:val="single"/>
        </w:rPr>
        <w:t>there was</w:t>
      </w:r>
      <w:r w:rsidRPr="007E6E41">
        <w:rPr>
          <w:rFonts w:asciiTheme="minorHAnsi" w:hAnsiTheme="minorHAnsi" w:cstheme="minorHAnsi"/>
          <w:u w:val="single"/>
        </w:rPr>
        <w:t xml:space="preserve"> a </w:t>
      </w:r>
      <w:r w:rsidRPr="007E6E41">
        <w:rPr>
          <w:rFonts w:asciiTheme="minorHAnsi" w:hAnsiTheme="minorHAnsi" w:cstheme="minorHAnsi"/>
          <w:b/>
          <w:bCs/>
          <w:highlight w:val="green"/>
          <w:u w:val="single"/>
        </w:rPr>
        <w:t>remarkable contrast in</w:t>
      </w:r>
      <w:r w:rsidRPr="007E6E41">
        <w:rPr>
          <w:rFonts w:asciiTheme="minorHAnsi" w:hAnsiTheme="minorHAnsi" w:cstheme="minorHAnsi"/>
          <w:u w:val="single"/>
        </w:rPr>
        <w:t xml:space="preserve"> the</w:t>
      </w:r>
      <w:r w:rsidRPr="007E6E41">
        <w:rPr>
          <w:rFonts w:asciiTheme="minorHAnsi" w:hAnsiTheme="minorHAnsi" w:cstheme="minorHAnsi"/>
          <w:b/>
          <w:bCs/>
          <w:u w:val="single"/>
        </w:rPr>
        <w:t xml:space="preserve"> </w:t>
      </w:r>
      <w:r w:rsidRPr="007E6E41">
        <w:rPr>
          <w:rFonts w:asciiTheme="minorHAnsi" w:hAnsiTheme="minorHAnsi" w:cstheme="minorHAnsi"/>
          <w:b/>
          <w:bCs/>
          <w:highlight w:val="green"/>
          <w:u w:val="single"/>
        </w:rPr>
        <w:t>neocortices</w:t>
      </w:r>
      <w:r w:rsidRPr="007E6E41">
        <w:rPr>
          <w:rFonts w:asciiTheme="minorHAnsi" w:hAnsiTheme="minorHAnsi" w:cstheme="minorHAnsi"/>
          <w:sz w:val="16"/>
        </w:rPr>
        <w:t xml:space="preserve">, specifically </w:t>
      </w:r>
      <w:r w:rsidRPr="007E6E41">
        <w:rPr>
          <w:rFonts w:asciiTheme="minorHAnsi" w:hAnsiTheme="minorHAnsi" w:cstheme="minorHAnsi"/>
          <w:u w:val="single"/>
        </w:rPr>
        <w:t xml:space="preserve">in an </w:t>
      </w:r>
      <w:r w:rsidRPr="007E6E41">
        <w:rPr>
          <w:rFonts w:asciiTheme="minorHAnsi" w:hAnsiTheme="minorHAnsi" w:cstheme="minorHAnsi"/>
          <w:highlight w:val="green"/>
          <w:u w:val="single"/>
        </w:rPr>
        <w:t>area of the brain</w:t>
      </w:r>
      <w:r w:rsidRPr="007E6E41">
        <w:rPr>
          <w:rFonts w:asciiTheme="minorHAnsi" w:hAnsiTheme="minorHAnsi" w:cstheme="minorHAnsi"/>
          <w:u w:val="single"/>
        </w:rPr>
        <w:t xml:space="preserve"> that is much </w:t>
      </w:r>
      <w:r w:rsidRPr="007E6E41">
        <w:rPr>
          <w:rFonts w:asciiTheme="minorHAnsi" w:hAnsiTheme="minorHAnsi" w:cstheme="minorHAnsi"/>
          <w:highlight w:val="green"/>
          <w:u w:val="single"/>
        </w:rPr>
        <w:t>more developed in humans</w:t>
      </w:r>
      <w:r w:rsidRPr="007E6E41">
        <w:rPr>
          <w:rFonts w:asciiTheme="minorHAnsi" w:hAnsiTheme="minorHAnsi" w:cstheme="minorHAnsi"/>
          <w:u w:val="single"/>
        </w:rPr>
        <w:t xml:space="preserve"> than in chimpanzees.</w:t>
      </w:r>
      <w:r w:rsidRPr="007E6E41">
        <w:rPr>
          <w:rFonts w:asciiTheme="minorHAnsi" w:hAnsiTheme="minorHAnsi" w:cstheme="minorHAnsi"/>
          <w:sz w:val="16"/>
        </w:rPr>
        <w:t xml:space="preserve"> In fact, these researchers found that a gene called </w:t>
      </w:r>
      <w:r w:rsidRPr="007E6E41">
        <w:rPr>
          <w:rFonts w:asciiTheme="minorHAnsi" w:hAnsiTheme="minorHAnsi" w:cstheme="minorHAnsi"/>
          <w:u w:val="single"/>
        </w:rPr>
        <w:t>tyrosine hydroxylase (TH) for the enzyme, responsible for the production of dopamine</w:t>
      </w:r>
      <w:r w:rsidRPr="007E6E41">
        <w:rPr>
          <w:rFonts w:asciiTheme="minorHAnsi" w:hAnsiTheme="minorHAnsi" w:cstheme="minorHAnsi"/>
          <w:sz w:val="16"/>
        </w:rPr>
        <w:t xml:space="preserve">, was </w:t>
      </w:r>
      <w:r w:rsidRPr="007E6E41">
        <w:rPr>
          <w:rFonts w:asciiTheme="minorHAnsi" w:hAnsiTheme="minorHAnsi" w:cstheme="minorHAnsi"/>
          <w:u w:val="single"/>
        </w:rPr>
        <w:t>expressed in the neocortex of humans, but not chimpanzees.</w:t>
      </w:r>
      <w:r w:rsidRPr="007E6E41">
        <w:rPr>
          <w:rFonts w:asciiTheme="minorHAnsi" w:hAnsiTheme="minorHAnsi" w:cstheme="minorHAnsi"/>
          <w:sz w:val="16"/>
        </w:rPr>
        <w:t xml:space="preserve"> As discussed earlier, </w:t>
      </w:r>
      <w:r w:rsidRPr="007E6E41">
        <w:rPr>
          <w:rFonts w:asciiTheme="minorHAnsi" w:hAnsiTheme="minorHAnsi" w:cstheme="minorHAnsi"/>
          <w:u w:val="single"/>
        </w:rPr>
        <w:t>dopamine is</w:t>
      </w:r>
      <w:r w:rsidRPr="007E6E41">
        <w:rPr>
          <w:rFonts w:asciiTheme="minorHAnsi" w:hAnsiTheme="minorHAnsi" w:cstheme="minorHAnsi"/>
          <w:sz w:val="16"/>
        </w:rPr>
        <w:t xml:space="preserve"> best </w:t>
      </w:r>
      <w:r w:rsidRPr="007E6E41">
        <w:rPr>
          <w:rFonts w:asciiTheme="minorHAnsi" w:hAnsiTheme="minorHAnsi" w:cstheme="minorHAnsi"/>
          <w:u w:val="single"/>
        </w:rPr>
        <w:t>known for its</w:t>
      </w:r>
      <w:r w:rsidRPr="007E6E41">
        <w:rPr>
          <w:rFonts w:asciiTheme="minorHAnsi" w:hAnsiTheme="minorHAnsi" w:cstheme="minorHAnsi"/>
          <w:sz w:val="16"/>
        </w:rPr>
        <w:t xml:space="preserve"> essential </w:t>
      </w:r>
      <w:r w:rsidRPr="007E6E41">
        <w:rPr>
          <w:rFonts w:asciiTheme="minorHAnsi" w:hAnsiTheme="minorHAnsi" w:cstheme="minorHAnsi"/>
          <w:u w:val="single"/>
        </w:rPr>
        <w:t>role within the brain’s reward system; the</w:t>
      </w:r>
      <w:r w:rsidRPr="007E6E41">
        <w:rPr>
          <w:rFonts w:asciiTheme="minorHAnsi" w:hAnsiTheme="minorHAnsi" w:cstheme="minorHAnsi"/>
          <w:sz w:val="16"/>
        </w:rPr>
        <w:t xml:space="preserve"> very </w:t>
      </w:r>
      <w:r w:rsidRPr="007E6E41">
        <w:rPr>
          <w:rFonts w:asciiTheme="minorHAnsi" w:hAnsiTheme="minorHAnsi" w:cstheme="minorHAnsi"/>
          <w:u w:val="single"/>
        </w:rPr>
        <w:t>system that responds to everything from sex, to gambling, to food, and to addictive drugs.</w:t>
      </w:r>
      <w:r w:rsidRPr="007E6E41">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E4484DE" w14:textId="77777777" w:rsidR="00586566" w:rsidRPr="007E6E41" w:rsidRDefault="00586566" w:rsidP="00586566">
      <w:pPr>
        <w:rPr>
          <w:rFonts w:asciiTheme="minorHAnsi" w:hAnsiTheme="minorHAnsi" w:cstheme="minorHAnsi"/>
          <w:sz w:val="16"/>
        </w:rPr>
      </w:pPr>
      <w:r w:rsidRPr="007E6E41">
        <w:rPr>
          <w:rFonts w:asciiTheme="minorHAnsi" w:hAnsiTheme="minorHAnsi" w:cstheme="minorHAnsi"/>
          <w:sz w:val="16"/>
        </w:rPr>
        <w:t>Nora Volkow</w:t>
      </w:r>
      <w:r w:rsidRPr="00CC6733">
        <w:t>, the director of NIDA, pointed out that one alluring possibility is that the neurotransmitter dopamine plays a substantial role in humans’ ability to pursue various rewards that are perhaps months or even years away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w:t>
      </w:r>
      <w:r w:rsidRPr="007E6E41">
        <w:rPr>
          <w:rFonts w:asciiTheme="minorHAnsi" w:hAnsiTheme="minorHAnsi" w:cstheme="minorHAnsi"/>
          <w:sz w:val="16"/>
        </w:rPr>
        <w:t xml:space="preserve"> even the possible alterlife. </w:t>
      </w:r>
      <w:r w:rsidRPr="007E6E41">
        <w:rPr>
          <w:rFonts w:asciiTheme="minorHAnsi" w:hAnsiTheme="minorHAnsi" w:cstheme="minorHAnsi"/>
          <w:u w:val="single"/>
        </w:rPr>
        <w:t>This may explain what often motivates people to work for things that have no apparent short-term benefit</w:t>
      </w:r>
      <w:r w:rsidRPr="007E6E41">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5A9E022" w14:textId="77777777" w:rsidR="00586566" w:rsidRPr="007E6E41" w:rsidRDefault="00586566" w:rsidP="00586566">
      <w:pPr>
        <w:pStyle w:val="Heading4"/>
      </w:pPr>
      <w:r w:rsidRPr="007E6E41">
        <w:lastRenderedPageBreak/>
        <w:t>2 – No intent-foresight distinction – if I foresee a consequence, then it becomes part of my deliberation since its intrinsic to my action</w:t>
      </w:r>
    </w:p>
    <w:p w14:paraId="11086DFE" w14:textId="77777777" w:rsidR="00586566" w:rsidRPr="007E6E41" w:rsidRDefault="00586566" w:rsidP="00586566">
      <w:pPr>
        <w:pStyle w:val="Heading4"/>
        <w:rPr>
          <w:rFonts w:cs="Calibri"/>
        </w:rPr>
      </w:pPr>
      <w:r w:rsidRPr="007E6E41">
        <w:t xml:space="preserve">3 – Actor spec </w:t>
      </w:r>
      <w:r w:rsidRPr="007E6E41">
        <w:rPr>
          <w:rFonts w:cs="Calibri"/>
        </w:rPr>
        <w:t xml:space="preserve">– governments </w:t>
      </w:r>
      <w:r w:rsidRPr="007E6E41">
        <w:rPr>
          <w:rFonts w:cs="Calibri"/>
          <w:u w:val="single"/>
        </w:rPr>
        <w:t>lack</w:t>
      </w:r>
      <w:r w:rsidRPr="007E6E41">
        <w:rPr>
          <w:rFonts w:cs="Calibri"/>
        </w:rPr>
        <w:t xml:space="preserve"> wills </w:t>
      </w:r>
      <w:r w:rsidRPr="007E6E41">
        <w:rPr>
          <w:rFonts w:cs="Calibri"/>
          <w:u w:val="single"/>
        </w:rPr>
        <w:t>or</w:t>
      </w:r>
      <w:r w:rsidRPr="007E6E41">
        <w:rPr>
          <w:rFonts w:cs="Calibri"/>
        </w:rPr>
        <w:t xml:space="preserve"> intentions and </w:t>
      </w:r>
      <w:r w:rsidRPr="007E6E41">
        <w:rPr>
          <w:rFonts w:cs="Calibri"/>
          <w:u w:val="single"/>
        </w:rPr>
        <w:t>inevitably</w:t>
      </w:r>
      <w:r w:rsidRPr="007E6E41">
        <w:rPr>
          <w:rFonts w:cs="Calibri"/>
        </w:rPr>
        <w:t xml:space="preserve"> deals with tradeoffs – outweighs because </w:t>
      </w:r>
      <w:r w:rsidRPr="007E6E41">
        <w:rPr>
          <w:rFonts w:cs="Calibri"/>
          <w:u w:val="single"/>
        </w:rPr>
        <w:t>agents</w:t>
      </w:r>
      <w:r w:rsidRPr="007E6E41">
        <w:rPr>
          <w:rFonts w:cs="Calibri"/>
        </w:rPr>
        <w:t xml:space="preserve"> have </w:t>
      </w:r>
      <w:r w:rsidRPr="007E6E41">
        <w:rPr>
          <w:rFonts w:cs="Calibri"/>
          <w:u w:val="single"/>
        </w:rPr>
        <w:t>differing</w:t>
      </w:r>
      <w:r w:rsidRPr="007E6E41">
        <w:rPr>
          <w:rFonts w:cs="Calibri"/>
        </w:rPr>
        <w:t xml:space="preserve"> obligations.</w:t>
      </w:r>
    </w:p>
    <w:p w14:paraId="4E048C17" w14:textId="6997FB96" w:rsidR="007E6E41" w:rsidRPr="00CD630F" w:rsidRDefault="00586566" w:rsidP="007E6E41">
      <w:pPr>
        <w:pStyle w:val="Heading4"/>
        <w:rPr>
          <w:rFonts w:cs="Calibri"/>
        </w:rPr>
      </w:pPr>
      <w:proofErr w:type="gramStart"/>
      <w:r w:rsidRPr="007E6E41">
        <w:t xml:space="preserve">4 </w:t>
      </w:r>
      <w:r w:rsidR="007E6E41" w:rsidRPr="00CD630F">
        <w:rPr>
          <w:rFonts w:cs="Calibri"/>
        </w:rPr>
        <w:t xml:space="preserve"> No</w:t>
      </w:r>
      <w:proofErr w:type="gramEnd"/>
      <w:r w:rsidR="007E6E41" w:rsidRPr="00CD630F">
        <w:rPr>
          <w:rFonts w:cs="Calibri"/>
        </w:rPr>
        <w:t xml:space="preserve"> intent-foresight distinction—</w:t>
      </w:r>
      <w:r w:rsidR="007E6E41" w:rsidRPr="00CD630F">
        <w:rPr>
          <w:rFonts w:eastAsia="Calibri" w:cs="Calibri"/>
        </w:rPr>
        <w:t xml:space="preserve"> If</w:t>
      </w:r>
      <w:r w:rsidR="007E6E41" w:rsidRPr="00CD630F">
        <w:rPr>
          <w:rFonts w:cs="Calibri"/>
        </w:rPr>
        <w:t xml:space="preserve"> </w:t>
      </w:r>
      <w:r w:rsidR="007E6E41" w:rsidRPr="00CD630F">
        <w:rPr>
          <w:rFonts w:eastAsia="Calibri" w:cs="Calibri"/>
        </w:rPr>
        <w:t>we</w:t>
      </w:r>
      <w:r w:rsidR="007E6E41" w:rsidRPr="00CD630F">
        <w:rPr>
          <w:rFonts w:cs="Calibri"/>
        </w:rPr>
        <w:t xml:space="preserve"> </w:t>
      </w:r>
      <w:r w:rsidR="007E6E41" w:rsidRPr="00CD630F">
        <w:rPr>
          <w:rFonts w:eastAsia="Calibri" w:cs="Calibri"/>
        </w:rPr>
        <w:t>foresee</w:t>
      </w:r>
      <w:r w:rsidR="007E6E41" w:rsidRPr="00CD630F">
        <w:rPr>
          <w:rFonts w:cs="Calibri"/>
        </w:rPr>
        <w:t xml:space="preserve"> </w:t>
      </w:r>
      <w:r w:rsidR="007E6E41" w:rsidRPr="00CD630F">
        <w:rPr>
          <w:rFonts w:eastAsia="Calibri" w:cs="Calibri"/>
        </w:rPr>
        <w:t>a</w:t>
      </w:r>
      <w:r w:rsidR="007E6E41" w:rsidRPr="00CD630F">
        <w:rPr>
          <w:rFonts w:cs="Calibri"/>
        </w:rPr>
        <w:t xml:space="preserve"> </w:t>
      </w:r>
      <w:r w:rsidR="007E6E41" w:rsidRPr="00CD630F">
        <w:rPr>
          <w:rFonts w:eastAsia="Calibri" w:cs="Calibri"/>
        </w:rPr>
        <w:t>consequence</w:t>
      </w:r>
      <w:r w:rsidR="007E6E41" w:rsidRPr="00CD630F">
        <w:rPr>
          <w:rFonts w:cs="Calibri"/>
        </w:rPr>
        <w:t xml:space="preserve">, </w:t>
      </w:r>
      <w:r w:rsidR="007E6E41" w:rsidRPr="00CD630F">
        <w:rPr>
          <w:rFonts w:eastAsia="Calibri" w:cs="Calibri"/>
        </w:rPr>
        <w:t>then</w:t>
      </w:r>
      <w:r w:rsidR="007E6E41" w:rsidRPr="00CD630F">
        <w:rPr>
          <w:rFonts w:cs="Calibri"/>
        </w:rPr>
        <w:t xml:space="preserve"> </w:t>
      </w:r>
      <w:r w:rsidR="007E6E41" w:rsidRPr="00CD630F">
        <w:rPr>
          <w:rFonts w:eastAsia="Calibri" w:cs="Calibri"/>
        </w:rPr>
        <w:t>it</w:t>
      </w:r>
      <w:r w:rsidR="007E6E41" w:rsidRPr="00CD630F">
        <w:rPr>
          <w:rFonts w:cs="Calibri"/>
        </w:rPr>
        <w:t xml:space="preserve"> </w:t>
      </w:r>
      <w:r w:rsidR="007E6E41" w:rsidRPr="00CD630F">
        <w:rPr>
          <w:rFonts w:eastAsia="Calibri" w:cs="Calibri"/>
        </w:rPr>
        <w:t>becomes</w:t>
      </w:r>
      <w:r w:rsidR="007E6E41" w:rsidRPr="00CD630F">
        <w:rPr>
          <w:rFonts w:cs="Calibri"/>
        </w:rPr>
        <w:t xml:space="preserve"> </w:t>
      </w:r>
      <w:r w:rsidR="007E6E41" w:rsidRPr="00CD630F">
        <w:rPr>
          <w:rFonts w:eastAsia="Calibri" w:cs="Calibri"/>
        </w:rPr>
        <w:t>part</w:t>
      </w:r>
      <w:r w:rsidR="007E6E41" w:rsidRPr="00CD630F">
        <w:rPr>
          <w:rFonts w:cs="Calibri"/>
        </w:rPr>
        <w:t xml:space="preserve"> </w:t>
      </w:r>
      <w:r w:rsidR="007E6E41" w:rsidRPr="00CD630F">
        <w:rPr>
          <w:rFonts w:eastAsia="Calibri" w:cs="Calibri"/>
        </w:rPr>
        <w:t>of</w:t>
      </w:r>
      <w:r w:rsidR="007E6E41" w:rsidRPr="00CD630F">
        <w:rPr>
          <w:rFonts w:cs="Calibri"/>
        </w:rPr>
        <w:t xml:space="preserve"> </w:t>
      </w:r>
      <w:r w:rsidR="007E6E41" w:rsidRPr="00CD630F">
        <w:rPr>
          <w:rFonts w:eastAsia="Calibri" w:cs="Calibri"/>
        </w:rPr>
        <w:t>our</w:t>
      </w:r>
      <w:r w:rsidR="007E6E41" w:rsidRPr="00CD630F">
        <w:rPr>
          <w:rFonts w:cs="Calibri"/>
        </w:rPr>
        <w:t xml:space="preserve"> </w:t>
      </w:r>
      <w:r w:rsidR="007E6E41" w:rsidRPr="00CD630F">
        <w:rPr>
          <w:rFonts w:eastAsia="Calibri" w:cs="Calibri"/>
        </w:rPr>
        <w:t>deliberation</w:t>
      </w:r>
      <w:r w:rsidR="007E6E41" w:rsidRPr="00CD630F">
        <w:rPr>
          <w:rFonts w:cs="Calibri"/>
        </w:rPr>
        <w:t xml:space="preserve"> </w:t>
      </w:r>
      <w:r w:rsidR="007E6E41" w:rsidRPr="00CD630F">
        <w:rPr>
          <w:rFonts w:eastAsia="Calibri" w:cs="Calibri"/>
        </w:rPr>
        <w:t>which</w:t>
      </w:r>
      <w:r w:rsidR="007E6E41" w:rsidRPr="00CD630F">
        <w:rPr>
          <w:rFonts w:cs="Calibri"/>
        </w:rPr>
        <w:t xml:space="preserve"> </w:t>
      </w:r>
      <w:r w:rsidR="007E6E41" w:rsidRPr="00CD630F">
        <w:rPr>
          <w:rFonts w:eastAsia="Calibri" w:cs="Calibri"/>
        </w:rPr>
        <w:t>makes</w:t>
      </w:r>
      <w:r w:rsidR="007E6E41" w:rsidRPr="00CD630F">
        <w:rPr>
          <w:rFonts w:cs="Calibri"/>
        </w:rPr>
        <w:t xml:space="preserve"> </w:t>
      </w:r>
      <w:r w:rsidR="007E6E41" w:rsidRPr="00CD630F">
        <w:rPr>
          <w:rFonts w:eastAsia="Calibri" w:cs="Calibri"/>
        </w:rPr>
        <w:t>it</w:t>
      </w:r>
      <w:r w:rsidR="007E6E41" w:rsidRPr="00CD630F">
        <w:rPr>
          <w:rFonts w:cs="Calibri"/>
        </w:rPr>
        <w:t xml:space="preserve"> </w:t>
      </w:r>
      <w:r w:rsidR="007E6E41" w:rsidRPr="00CD630F">
        <w:rPr>
          <w:rFonts w:eastAsia="Calibri" w:cs="Calibri"/>
        </w:rPr>
        <w:t>intrinsic</w:t>
      </w:r>
      <w:r w:rsidR="007E6E41" w:rsidRPr="00CD630F">
        <w:rPr>
          <w:rFonts w:cs="Calibri"/>
        </w:rPr>
        <w:t xml:space="preserve"> </w:t>
      </w:r>
      <w:r w:rsidR="007E6E41" w:rsidRPr="00CD630F">
        <w:rPr>
          <w:rFonts w:eastAsia="Calibri" w:cs="Calibri"/>
        </w:rPr>
        <w:t>to</w:t>
      </w:r>
      <w:r w:rsidR="007E6E41" w:rsidRPr="00CD630F">
        <w:rPr>
          <w:rFonts w:cs="Calibri"/>
        </w:rPr>
        <w:t xml:space="preserve"> </w:t>
      </w:r>
      <w:r w:rsidR="007E6E41" w:rsidRPr="00CD630F">
        <w:rPr>
          <w:rFonts w:eastAsia="Calibri" w:cs="Calibri"/>
        </w:rPr>
        <w:t>our</w:t>
      </w:r>
      <w:r w:rsidR="007E6E41" w:rsidRPr="00CD630F">
        <w:rPr>
          <w:rFonts w:cs="Calibri"/>
        </w:rPr>
        <w:t xml:space="preserve"> </w:t>
      </w:r>
      <w:r w:rsidR="007E6E41" w:rsidRPr="00CD630F">
        <w:rPr>
          <w:rFonts w:eastAsia="Calibri" w:cs="Calibri"/>
        </w:rPr>
        <w:t>action</w:t>
      </w:r>
      <w:r w:rsidR="007E6E41" w:rsidRPr="00CD630F">
        <w:rPr>
          <w:rFonts w:cs="Calibri"/>
        </w:rPr>
        <w:t xml:space="preserve"> </w:t>
      </w:r>
      <w:r w:rsidR="007E6E41" w:rsidRPr="00CD630F">
        <w:rPr>
          <w:rFonts w:eastAsia="Calibri" w:cs="Calibri"/>
        </w:rPr>
        <w:t>since</w:t>
      </w:r>
      <w:r w:rsidR="007E6E41" w:rsidRPr="00CD630F">
        <w:rPr>
          <w:rFonts w:cs="Calibri"/>
        </w:rPr>
        <w:t xml:space="preserve"> </w:t>
      </w:r>
      <w:r w:rsidR="007E6E41" w:rsidRPr="00CD630F">
        <w:rPr>
          <w:rFonts w:eastAsia="Calibri" w:cs="Calibri"/>
        </w:rPr>
        <w:t>we</w:t>
      </w:r>
      <w:r w:rsidR="007E6E41" w:rsidRPr="00CD630F">
        <w:rPr>
          <w:rFonts w:cs="Calibri"/>
        </w:rPr>
        <w:t xml:space="preserve"> </w:t>
      </w:r>
      <w:r w:rsidR="007E6E41" w:rsidRPr="00CD630F">
        <w:rPr>
          <w:rFonts w:eastAsia="Calibri" w:cs="Calibri"/>
        </w:rPr>
        <w:t>intend</w:t>
      </w:r>
      <w:r w:rsidR="007E6E41" w:rsidRPr="00CD630F">
        <w:rPr>
          <w:rFonts w:cs="Calibri"/>
        </w:rPr>
        <w:t xml:space="preserve"> </w:t>
      </w:r>
      <w:r w:rsidR="007E6E41" w:rsidRPr="00CD630F">
        <w:rPr>
          <w:rFonts w:eastAsia="Calibri" w:cs="Calibri"/>
        </w:rPr>
        <w:t>it</w:t>
      </w:r>
      <w:r w:rsidR="007E6E41" w:rsidRPr="00CD630F">
        <w:rPr>
          <w:rFonts w:cs="Calibri"/>
        </w:rPr>
        <w:t xml:space="preserve"> </w:t>
      </w:r>
      <w:r w:rsidR="007E6E41" w:rsidRPr="00CD630F">
        <w:rPr>
          <w:rFonts w:eastAsia="Calibri" w:cs="Calibri"/>
        </w:rPr>
        <w:t>to</w:t>
      </w:r>
      <w:r w:rsidR="007E6E41" w:rsidRPr="00CD630F">
        <w:rPr>
          <w:rFonts w:cs="Calibri"/>
        </w:rPr>
        <w:t xml:space="preserve"> </w:t>
      </w:r>
      <w:r w:rsidR="007E6E41" w:rsidRPr="00CD630F">
        <w:rPr>
          <w:rFonts w:eastAsia="Calibri" w:cs="Calibri"/>
        </w:rPr>
        <w:t>happen</w:t>
      </w:r>
      <w:r w:rsidR="007E6E41" w:rsidRPr="00CD630F">
        <w:rPr>
          <w:rFonts w:cs="Calibri"/>
        </w:rPr>
        <w:t>.</w:t>
      </w:r>
    </w:p>
    <w:p w14:paraId="031A3952" w14:textId="77777777" w:rsidR="007E6E41" w:rsidRPr="00A00995" w:rsidRDefault="007E6E41" w:rsidP="007E6E41">
      <w:pPr>
        <w:pStyle w:val="Heading4"/>
        <w:rPr>
          <w:rFonts w:asciiTheme="majorHAnsi" w:hAnsiTheme="majorHAnsi" w:cstheme="majorHAnsi"/>
        </w:rPr>
      </w:pPr>
      <w:r>
        <w:rPr>
          <w:rFonts w:cs="Calibri"/>
        </w:rPr>
        <w:t>6</w:t>
      </w:r>
      <w:r w:rsidRPr="00CD630F">
        <w:rPr>
          <w:rFonts w:cs="Calibri"/>
        </w:rPr>
        <w:t>]</w:t>
      </w:r>
      <w:r w:rsidRPr="00CD630F">
        <w:rPr>
          <w:rFonts w:asciiTheme="majorHAnsi" w:hAnsiTheme="majorHAnsi" w:cstheme="majorHAnsi"/>
        </w:rPr>
        <w:t xml:space="preserve"> Theoretically: ethical frameworks must be theoretically legitimate – fair like any other argument. Prefer my interpretation (util) – A] Ground: Both debaters are guaranteed access to ground to engage under util – </w:t>
      </w:r>
      <w:proofErr w:type="spellStart"/>
      <w:r w:rsidRPr="00CD630F">
        <w:rPr>
          <w:rFonts w:asciiTheme="majorHAnsi" w:hAnsiTheme="majorHAnsi" w:cstheme="majorHAnsi"/>
        </w:rPr>
        <w:t>ie</w:t>
      </w:r>
      <w:proofErr w:type="spellEnd"/>
      <w:r w:rsidRPr="00CD630F">
        <w:rPr>
          <w:rFonts w:asciiTheme="majorHAnsi" w:hAnsiTheme="majorHAnsi" w:cstheme="majorHAnsi"/>
        </w:rPr>
        <w:t xml:space="preserve"> Aff gets plans and advantages, while Neg gets </w:t>
      </w:r>
      <w:proofErr w:type="spellStart"/>
      <w:r w:rsidRPr="00CD630F">
        <w:rPr>
          <w:rFonts w:asciiTheme="majorHAnsi" w:hAnsiTheme="majorHAnsi" w:cstheme="majorHAnsi"/>
        </w:rPr>
        <w:t>disads</w:t>
      </w:r>
      <w:proofErr w:type="spellEnd"/>
      <w:r w:rsidRPr="00CD630F">
        <w:rPr>
          <w:rFonts w:asciiTheme="majorHAnsi" w:hAnsiTheme="majorHAnsi" w:cstheme="majorHAnsi"/>
        </w:rPr>
        <w:t xml:space="preserve"> and counterplans. Additionally, anything can function as a util impact, so all your offense applies. B] resolvability – only util can compare and choose between two different types of impacts – anything else forces judge intervention which takes the debate out of the </w:t>
      </w:r>
      <w:proofErr w:type="gramStart"/>
      <w:r w:rsidRPr="00CD630F">
        <w:rPr>
          <w:rFonts w:asciiTheme="majorHAnsi" w:hAnsiTheme="majorHAnsi" w:cstheme="majorHAnsi"/>
        </w:rPr>
        <w:t>debaters</w:t>
      </w:r>
      <w:proofErr w:type="gramEnd"/>
      <w:r w:rsidRPr="00CD630F">
        <w:rPr>
          <w:rFonts w:asciiTheme="majorHAnsi" w:hAnsiTheme="majorHAnsi" w:cstheme="majorHAnsi"/>
        </w:rPr>
        <w:t xml:space="preserve"> hands. </w:t>
      </w:r>
    </w:p>
    <w:p w14:paraId="20159F76" w14:textId="77777777" w:rsidR="007E6E41" w:rsidRPr="00255F53" w:rsidRDefault="007E6E41" w:rsidP="007E6E41">
      <w:pPr>
        <w:pStyle w:val="Heading4"/>
        <w:rPr>
          <w:rFonts w:cs="Calibri"/>
        </w:rPr>
      </w:pPr>
      <w:r w:rsidRPr="00255F53">
        <w:rPr>
          <w:rFonts w:cs="Calibri"/>
        </w:rPr>
        <w:t>Extinction first –</w:t>
      </w:r>
    </w:p>
    <w:p w14:paraId="78932CD6" w14:textId="77777777" w:rsidR="007E6E41" w:rsidRPr="00255F53" w:rsidRDefault="007E6E41" w:rsidP="007E6E41">
      <w:pPr>
        <w:pStyle w:val="Heading4"/>
        <w:ind w:firstLine="720"/>
        <w:rPr>
          <w:rFonts w:cs="Calibri"/>
        </w:rPr>
      </w:pPr>
      <w:r w:rsidRPr="00255F53">
        <w:rPr>
          <w:rFonts w:cs="Calibri"/>
        </w:rPr>
        <w:t>1 – Forecloses future improvement – we can never improve society because our impact is irreversible</w:t>
      </w:r>
    </w:p>
    <w:p w14:paraId="4F8AAC68" w14:textId="77777777" w:rsidR="007E6E41" w:rsidRPr="00255F53" w:rsidRDefault="007E6E41" w:rsidP="007E6E41">
      <w:pPr>
        <w:pStyle w:val="Heading4"/>
        <w:ind w:firstLine="720"/>
        <w:rPr>
          <w:rFonts w:cs="Calibri"/>
        </w:rPr>
      </w:pPr>
      <w:r w:rsidRPr="00255F53">
        <w:rPr>
          <w:rFonts w:cs="Calibri"/>
        </w:rPr>
        <w:t>4 – Objectivity – body count is the most objective way to calculate impacts because comparing suffering is unethical</w:t>
      </w:r>
    </w:p>
    <w:p w14:paraId="6E5D20B9" w14:textId="7B482C56" w:rsidR="00586566" w:rsidRPr="007E6E41" w:rsidRDefault="007E6E41" w:rsidP="00CC6733">
      <w:pPr>
        <w:pStyle w:val="Heading4"/>
        <w:ind w:left="720"/>
      </w:pPr>
      <w:r w:rsidRPr="00255F53">
        <w:t>5 – Moral uncertainty – if we’re unsure about which interpretation of the world is true – we ought to preserve the world to keep debating about it</w:t>
      </w:r>
    </w:p>
    <w:p w14:paraId="05BD5C1C" w14:textId="77777777" w:rsidR="00586566" w:rsidRPr="007E6E41" w:rsidRDefault="00586566" w:rsidP="00586566">
      <w:pPr>
        <w:pStyle w:val="Heading3"/>
      </w:pPr>
      <w:r w:rsidRPr="007E6E41">
        <w:lastRenderedPageBreak/>
        <w:t>Case</w:t>
      </w:r>
    </w:p>
    <w:p w14:paraId="21D866F7" w14:textId="77777777" w:rsidR="007E6E41" w:rsidRPr="007E6E41" w:rsidRDefault="007E6E41" w:rsidP="00586566"/>
    <w:p w14:paraId="5EB11736" w14:textId="3BA6623A" w:rsidR="00586566" w:rsidRPr="007E6E41" w:rsidRDefault="007E6E41" w:rsidP="00586566">
      <w:pPr>
        <w:pStyle w:val="Heading3"/>
      </w:pPr>
      <w:r w:rsidRPr="007E6E41">
        <w:lastRenderedPageBreak/>
        <w:t>WTO ADV</w:t>
      </w:r>
    </w:p>
    <w:p w14:paraId="037E627E" w14:textId="77777777" w:rsidR="00DA253E" w:rsidRDefault="00DA253E" w:rsidP="00DA253E">
      <w:pPr>
        <w:pStyle w:val="Heading4"/>
      </w:pPr>
      <w:r>
        <w:t>Low WTO causes regional trade – yes trade-off</w:t>
      </w:r>
    </w:p>
    <w:p w14:paraId="22953565" w14:textId="77777777" w:rsidR="00DA253E" w:rsidRPr="00F50628" w:rsidRDefault="00DA253E" w:rsidP="00DA253E">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512E3151" w14:textId="77777777" w:rsidR="00DA253E" w:rsidRPr="00DA7986" w:rsidRDefault="00DA253E" w:rsidP="00DA253E">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E70065">
        <w:rPr>
          <w:rStyle w:val="StyleUnderline"/>
          <w:bCs/>
          <w:szCs w:val="26"/>
          <w:highlight w:val="green"/>
        </w:rPr>
        <w:t xml:space="preserve">the </w:t>
      </w:r>
      <w:proofErr w:type="gramStart"/>
      <w:r w:rsidRPr="00E70065">
        <w:rPr>
          <w:rStyle w:val="StyleUnderline"/>
          <w:bCs/>
          <w:szCs w:val="26"/>
          <w:highlight w:val="green"/>
        </w:rPr>
        <w:t>old world</w:t>
      </w:r>
      <w:proofErr w:type="gramEnd"/>
      <w:r w:rsidRPr="00E70065">
        <w:rPr>
          <w:rStyle w:val="StyleUnderline"/>
          <w:bCs/>
          <w:szCs w:val="26"/>
          <w:highlight w:val="green"/>
        </w:rPr>
        <w:t xml:space="preserve"> orde</w:t>
      </w:r>
      <w:r w:rsidRPr="00E70065">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E70065">
        <w:rPr>
          <w:rStyle w:val="StyleUnderline"/>
          <w:bCs/>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E70065">
        <w:rPr>
          <w:rStyle w:val="StyleUnderline"/>
          <w:highlight w:val="green"/>
        </w:rPr>
        <w:t>growing mass of</w:t>
      </w:r>
      <w:r w:rsidRPr="00E70065">
        <w:rPr>
          <w:rStyle w:val="StyleUnderline"/>
          <w:sz w:val="16"/>
          <w:highlight w:val="green"/>
          <w:u w:val="none"/>
        </w:rPr>
        <w:t xml:space="preserve"> </w:t>
      </w:r>
      <w:r w:rsidRPr="00E70065">
        <w:rPr>
          <w:rStyle w:val="StyleUnderline"/>
          <w:highlight w:val="green"/>
        </w:rPr>
        <w:t>country-to-country</w:t>
      </w:r>
      <w:r w:rsidRPr="00DA7986">
        <w:rPr>
          <w:rStyle w:val="StyleUnderline"/>
          <w:sz w:val="16"/>
          <w:u w:val="none"/>
        </w:rPr>
        <w:t xml:space="preserve">, </w:t>
      </w:r>
      <w:r w:rsidRPr="00E70065">
        <w:rPr>
          <w:rStyle w:val="StyleUnderline"/>
          <w:highlight w:val="green"/>
        </w:rPr>
        <w:t>region-to-region agreements</w:t>
      </w:r>
      <w:r w:rsidRPr="00E70065">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investments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bCs/>
          <w:szCs w:val="26"/>
          <w:highlight w:val="green"/>
        </w:rPr>
        <w:t>The move toward</w:t>
      </w:r>
      <w:r w:rsidRPr="00E70065">
        <w:rPr>
          <w:rStyle w:val="StyleUnderline"/>
          <w:szCs w:val="26"/>
          <w:highlight w:val="green"/>
        </w:rPr>
        <w:t xml:space="preserve"> </w:t>
      </w:r>
      <w:r w:rsidRPr="00E70065">
        <w:rPr>
          <w:rStyle w:val="StyleUnderline"/>
          <w:bCs/>
          <w:szCs w:val="26"/>
          <w:highlight w:val="green"/>
        </w:rPr>
        <w:t>bilateral or multi-lateral agreements</w:t>
      </w:r>
      <w:r w:rsidRPr="00E70065">
        <w:rPr>
          <w:rStyle w:val="StyleUnderline"/>
          <w:szCs w:val="26"/>
          <w:highlight w:val="green"/>
        </w:rPr>
        <w:t xml:space="preserve"> “</w:t>
      </w:r>
      <w:r w:rsidRPr="00E70065">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w:t>
      </w:r>
      <w:r w:rsidRPr="00DA7986">
        <w:rPr>
          <w:sz w:val="16"/>
        </w:rPr>
        <w:lastRenderedPageBreak/>
        <w:t xml:space="preserve">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w:t>
      </w:r>
      <w:proofErr w:type="gramStart"/>
      <w:r w:rsidRPr="00DA7986">
        <w:rPr>
          <w:sz w:val="16"/>
        </w:rPr>
        <w:t>agreements</w:t>
      </w:r>
      <w:proofErr w:type="gramEnd"/>
      <w:r w:rsidRPr="00DA7986">
        <w:rPr>
          <w:sz w:val="16"/>
        </w:rPr>
        <w:t xml:space="preserve">.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7426D128" w14:textId="77777777" w:rsidR="00DA253E" w:rsidRPr="00DA7986" w:rsidRDefault="00DA253E" w:rsidP="00DA253E">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1032D87B" w14:textId="77777777" w:rsidR="00DA253E" w:rsidRPr="00E83D00" w:rsidRDefault="00DA253E" w:rsidP="00DA253E">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09A79E5C" w14:textId="77777777" w:rsidR="00DA253E" w:rsidRPr="00696654" w:rsidRDefault="00DA253E" w:rsidP="00DA253E">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r w:rsidRPr="00E70065">
        <w:rPr>
          <w:b/>
          <w:sz w:val="26"/>
          <w:highlight w:val="green"/>
          <w:u w:val="single"/>
        </w:rPr>
        <w:t>include: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liberalization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w:t>
      </w:r>
      <w:r w:rsidRPr="00696654">
        <w:rPr>
          <w:sz w:val="16"/>
        </w:rPr>
        <w:lastRenderedPageBreak/>
        <w:t xml:space="preserve">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1950s and </w:t>
      </w:r>
      <w:proofErr w:type="gramStart"/>
      <w:r w:rsidRPr="00696654">
        <w:rPr>
          <w:sz w:val="16"/>
        </w:rPr>
        <w:t>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i.e. </w:t>
      </w:r>
      <w:r w:rsidRPr="00E70065">
        <w:rPr>
          <w:b/>
          <w:sz w:val="26"/>
          <w:highlight w:val="green"/>
          <w:u w:val="single"/>
        </w:rPr>
        <w:lastRenderedPageBreak/>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7E72E152" w14:textId="77777777" w:rsidR="00DA253E" w:rsidRDefault="00DA253E" w:rsidP="00DA253E">
      <w:pPr>
        <w:pStyle w:val="Heading4"/>
      </w:pPr>
      <w:r>
        <w:t>That outweighs—multilateral trade causes wars with a larger impact</w:t>
      </w:r>
    </w:p>
    <w:p w14:paraId="183B05F2" w14:textId="77777777" w:rsidR="00DA253E" w:rsidRPr="005E4826" w:rsidRDefault="00DA253E" w:rsidP="00DA253E">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4" w:history="1">
        <w:r w:rsidRPr="00B867F4">
          <w:rPr>
            <w:rStyle w:val="Hyperlink"/>
          </w:rPr>
          <w:t>http://economistsview.typepad.com/economistsview/2007/07/trade-liberaliz.html</w:t>
        </w:r>
      </w:hyperlink>
      <w:r>
        <w:t xml:space="preserve"> (Economics Professor at the University of Oregon)//Elmer </w:t>
      </w:r>
    </w:p>
    <w:p w14:paraId="2B5FD1D5" w14:textId="77777777" w:rsidR="00DA253E" w:rsidRDefault="00DA253E" w:rsidP="00DA253E">
      <w:pPr>
        <w:rPr>
          <w:u w:val="single"/>
        </w:rPr>
      </w:pPr>
      <w:proofErr w:type="spellStart"/>
      <w:r w:rsidRPr="005E4826">
        <w:rPr>
          <w:rStyle w:val="StyleUnderline"/>
          <w:sz w:val="24"/>
        </w:rPr>
        <w:t>Globalisation</w:t>
      </w:r>
      <w:proofErr w:type="spellEnd"/>
      <w:r w:rsidRPr="005E4826">
        <w:rPr>
          <w:rStyle w:val="StyleUnderline"/>
          <w:sz w:val="24"/>
        </w:rPr>
        <w:t xml:space="preserve"> is by construction an increase in both bilateral and </w:t>
      </w:r>
      <w:r w:rsidRPr="00E70065">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E70065">
        <w:rPr>
          <w:b/>
          <w:bCs/>
          <w:highlight w:val="green"/>
          <w:u w:val="single"/>
          <w:bdr w:val="single" w:sz="4" w:space="0" w:color="auto"/>
        </w:rPr>
        <w:t>generated an increase in the probability of</w:t>
      </w:r>
      <w:r w:rsidRPr="005E4826">
        <w:rPr>
          <w:b/>
          <w:bCs/>
          <w:u w:val="single"/>
          <w:bdr w:val="single" w:sz="4" w:space="0" w:color="auto"/>
        </w:rPr>
        <w:t xml:space="preserve"> a </w:t>
      </w:r>
      <w:r w:rsidRPr="00E70065">
        <w:rPr>
          <w:b/>
          <w:bCs/>
          <w:highlight w:val="green"/>
          <w:u w:val="single"/>
          <w:bdr w:val="single" w:sz="4" w:space="0" w:color="auto"/>
        </w:rPr>
        <w:t>bilateral conflict by</w:t>
      </w:r>
      <w:r w:rsidRPr="005E4826">
        <w:rPr>
          <w:u w:val="single"/>
        </w:rPr>
        <w:t xml:space="preserve"> around </w:t>
      </w:r>
      <w:r w:rsidRPr="00E70065">
        <w:rPr>
          <w:b/>
          <w:bCs/>
          <w:highlight w:val="green"/>
          <w:u w:val="single"/>
          <w:bdr w:val="single" w:sz="4" w:space="0" w:color="auto"/>
        </w:rPr>
        <w:t>20%</w:t>
      </w:r>
      <w:r w:rsidRPr="00E70065">
        <w:rPr>
          <w:highlight w:val="green"/>
          <w:u w:val="single"/>
        </w:rPr>
        <w:t xml:space="preserve"> for</w:t>
      </w:r>
      <w:r w:rsidRPr="005E4826">
        <w:rPr>
          <w:u w:val="single"/>
        </w:rPr>
        <w:t xml:space="preserve"> those </w:t>
      </w:r>
      <w:r w:rsidRPr="00E70065">
        <w:rPr>
          <w:b/>
          <w:bCs/>
          <w:highlight w:val="green"/>
          <w:u w:val="single"/>
        </w:rPr>
        <w:t>countries separated by less than 1000kms</w:t>
      </w:r>
      <w:r w:rsidRPr="005E4826">
        <w:rPr>
          <w:b/>
          <w:bCs/>
          <w:u w:val="single"/>
        </w:rPr>
        <w:t>,</w:t>
      </w:r>
      <w:r w:rsidRPr="005E4826">
        <w:rPr>
          <w:u w:val="single"/>
        </w:rPr>
        <w:t xml:space="preserve"> the group of countries </w:t>
      </w:r>
      <w:r w:rsidRPr="00E70065">
        <w:rPr>
          <w:highlight w:val="green"/>
          <w:u w:val="single"/>
        </w:rPr>
        <w:t xml:space="preserve">for </w:t>
      </w:r>
      <w:r w:rsidRPr="00E70065">
        <w:rPr>
          <w:b/>
          <w:bCs/>
          <w:highlight w:val="green"/>
          <w:u w:val="single"/>
          <w:bdr w:val="single" w:sz="4" w:space="0" w:color="auto"/>
        </w:rPr>
        <w:t>which the risk of</w:t>
      </w:r>
      <w:r w:rsidRPr="005E4826">
        <w:rPr>
          <w:b/>
          <w:bCs/>
          <w:u w:val="single"/>
          <w:bdr w:val="single" w:sz="4" w:space="0" w:color="auto"/>
        </w:rPr>
        <w:t xml:space="preserve"> </w:t>
      </w:r>
      <w:r w:rsidRPr="00E70065">
        <w:rPr>
          <w:b/>
          <w:bCs/>
          <w:highlight w:val="green"/>
          <w:u w:val="single"/>
          <w:bdr w:val="single" w:sz="4" w:space="0" w:color="auto"/>
        </w:rPr>
        <w:t>disputes that</w:t>
      </w:r>
      <w:r w:rsidRPr="005E4826">
        <w:rPr>
          <w:b/>
          <w:bCs/>
          <w:u w:val="single"/>
          <w:bdr w:val="single" w:sz="4" w:space="0" w:color="auto"/>
        </w:rPr>
        <w:t xml:space="preserve"> can </w:t>
      </w:r>
      <w:r w:rsidRPr="00E70065">
        <w:rPr>
          <w:b/>
          <w:bCs/>
          <w:highlight w:val="green"/>
          <w:u w:val="single"/>
          <w:bdr w:val="single" w:sz="4" w:space="0" w:color="auto"/>
        </w:rPr>
        <w:t>escalate militarily is</w:t>
      </w:r>
      <w:r w:rsidRPr="005E4826">
        <w:rPr>
          <w:b/>
          <w:bCs/>
          <w:u w:val="single"/>
          <w:bdr w:val="single" w:sz="4" w:space="0" w:color="auto"/>
        </w:rPr>
        <w:t xml:space="preserve"> the </w:t>
      </w:r>
      <w:r w:rsidRPr="00E70065">
        <w:rPr>
          <w:b/>
          <w:bCs/>
          <w:highlight w:val="green"/>
          <w:u w:val="single"/>
          <w:bdr w:val="single" w:sz="4" w:space="0" w:color="auto"/>
        </w:rPr>
        <w:t>highest</w:t>
      </w:r>
      <w:r w:rsidRPr="00E70065">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w:t>
      </w:r>
      <w:proofErr w:type="spellStart"/>
      <w:r w:rsidRPr="005E4826">
        <w:rPr>
          <w:sz w:val="16"/>
        </w:rPr>
        <w:t>globalisation</w:t>
      </w:r>
      <w:proofErr w:type="spellEnd"/>
      <w:r w:rsidRPr="005E4826">
        <w:rPr>
          <w:sz w:val="16"/>
        </w:rPr>
        <w:t xml:space="preserve"> activists even though we are aware that some implications of our work could be (mis)used in such a way. </w:t>
      </w:r>
      <w:r w:rsidRPr="005E4826">
        <w:rPr>
          <w:rStyle w:val="StyleUnderline"/>
          <w:sz w:val="24"/>
        </w:rPr>
        <w:t xml:space="preserve">The result that bilateral trade is pacifying brings several more optimistic implications on </w:t>
      </w:r>
      <w:proofErr w:type="spellStart"/>
      <w:r w:rsidRPr="005E4826">
        <w:rPr>
          <w:rStyle w:val="StyleUnderline"/>
          <w:sz w:val="24"/>
        </w:rPr>
        <w:t>globalisation</w:t>
      </w:r>
      <w:proofErr w:type="spellEnd"/>
      <w:r w:rsidRPr="005E4826">
        <w:rPr>
          <w:sz w:val="16"/>
        </w:rPr>
        <w:t xml:space="preserve">. First, if we think of a world war as a war between two large groups or coalitions of countries, then </w:t>
      </w:r>
      <w:proofErr w:type="spellStart"/>
      <w:r w:rsidRPr="005E4826">
        <w:rPr>
          <w:sz w:val="16"/>
        </w:rPr>
        <w:t>globalisation</w:t>
      </w:r>
      <w:proofErr w:type="spellEnd"/>
      <w:r w:rsidRPr="005E4826">
        <w:rPr>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rPr>
        <w:t>globalisation</w:t>
      </w:r>
      <w:proofErr w:type="spellEnd"/>
      <w:r w:rsidRPr="005E4826">
        <w:rPr>
          <w:sz w:val="16"/>
        </w:rPr>
        <w:t xml:space="preserve"> may be at the origin of a change in the nature of conflicts, less global and more local. Second, </w:t>
      </w:r>
      <w:r w:rsidRPr="005E4826">
        <w:rPr>
          <w:u w:val="single"/>
        </w:rPr>
        <w:t xml:space="preserve">our results do confirm that </w:t>
      </w:r>
      <w:r w:rsidRPr="00E70065">
        <w:rPr>
          <w:highlight w:val="green"/>
          <w:u w:val="single"/>
        </w:rPr>
        <w:t>increased trade flows</w:t>
      </w:r>
      <w:r w:rsidRPr="005E4826">
        <w:rPr>
          <w:u w:val="single"/>
        </w:rPr>
        <w:t xml:space="preserve"> </w:t>
      </w:r>
      <w:r w:rsidRPr="005E4826">
        <w:rPr>
          <w:b/>
          <w:bCs/>
          <w:u w:val="single"/>
        </w:rPr>
        <w:t xml:space="preserve">created </w:t>
      </w:r>
      <w:r w:rsidRPr="00E70065">
        <w:rPr>
          <w:b/>
          <w:bCs/>
          <w:highlight w:val="green"/>
          <w:u w:val="single"/>
        </w:rPr>
        <w:t>by r</w:t>
      </w:r>
      <w:r w:rsidRPr="005E4826">
        <w:rPr>
          <w:b/>
          <w:bCs/>
          <w:u w:val="single"/>
        </w:rPr>
        <w:t xml:space="preserve">egional </w:t>
      </w:r>
      <w:r w:rsidRPr="00E70065">
        <w:rPr>
          <w:b/>
          <w:bCs/>
          <w:highlight w:val="green"/>
          <w:u w:val="single"/>
        </w:rPr>
        <w:t>t</w:t>
      </w:r>
      <w:r w:rsidRPr="005E4826">
        <w:rPr>
          <w:b/>
          <w:bCs/>
          <w:u w:val="single"/>
        </w:rPr>
        <w:t xml:space="preserve">rade </w:t>
      </w:r>
      <w:r w:rsidRPr="00E70065">
        <w:rPr>
          <w:b/>
          <w:bCs/>
          <w:highlight w:val="green"/>
          <w:u w:val="single"/>
        </w:rPr>
        <w:t>a</w:t>
      </w:r>
      <w:r w:rsidRPr="005E4826">
        <w:rPr>
          <w:b/>
          <w:bCs/>
          <w:u w:val="single"/>
        </w:rPr>
        <w:t>greements</w:t>
      </w:r>
      <w:r w:rsidRPr="005E4826">
        <w:rPr>
          <w:sz w:val="16"/>
        </w:rPr>
        <w:t xml:space="preserve"> (such as the EU) </w:t>
      </w:r>
      <w:r w:rsidRPr="00E70065">
        <w:rPr>
          <w:highlight w:val="green"/>
          <w:u w:val="single"/>
        </w:rPr>
        <w:t>are</w:t>
      </w:r>
      <w:r w:rsidRPr="005E4826">
        <w:rPr>
          <w:u w:val="single"/>
        </w:rPr>
        <w:t xml:space="preserve"> indeed </w:t>
      </w:r>
      <w:r w:rsidRPr="00E70065">
        <w:rPr>
          <w:b/>
          <w:bCs/>
          <w:highlight w:val="green"/>
          <w:u w:val="single"/>
        </w:rPr>
        <w:t>pacifying</w:t>
      </w:r>
      <w:r w:rsidRPr="005E4826">
        <w:rPr>
          <w:u w:val="single"/>
        </w:rPr>
        <w:t xml:space="preserve"> </w:t>
      </w:r>
      <w:r w:rsidRPr="005E4826">
        <w:rPr>
          <w:sz w:val="16"/>
        </w:rPr>
        <w:t xml:space="preserve">as intended. </w:t>
      </w:r>
      <w:r w:rsidRPr="00E70065">
        <w:rPr>
          <w:highlight w:val="green"/>
          <w:u w:val="single"/>
        </w:rPr>
        <w:t>Given that most military conflicts are loca</w:t>
      </w:r>
      <w:r w:rsidRPr="005E4826">
        <w:rPr>
          <w:u w:val="single"/>
        </w:rPr>
        <w:t xml:space="preserve">l, because they find their origins in border or </w:t>
      </w:r>
      <w:r w:rsidRPr="00E70065">
        <w:rPr>
          <w:highlight w:val="green"/>
          <w:u w:val="single"/>
        </w:rPr>
        <w:t xml:space="preserve">ethnic disputes, </w:t>
      </w:r>
      <w:r w:rsidRPr="00E70065">
        <w:rPr>
          <w:b/>
          <w:bCs/>
          <w:highlight w:val="green"/>
          <w:u w:val="single"/>
          <w:bdr w:val="single" w:sz="4" w:space="0" w:color="auto"/>
        </w:rPr>
        <w:t>this is not a small achievement</w:t>
      </w:r>
      <w:r w:rsidRPr="005E4826">
        <w:rPr>
          <w:sz w:val="16"/>
        </w:rPr>
        <w:t xml:space="preserve">. </w:t>
      </w:r>
      <w:r w:rsidRPr="005E4826">
        <w:rPr>
          <w:rStyle w:val="StyleUnderline"/>
          <w:sz w:val="24"/>
        </w:rPr>
        <w:t xml:space="preserve">These beneficial political aspects of regional trade agreements are not usually considered by economists </w:t>
      </w:r>
      <w:r w:rsidRPr="005E4826">
        <w:rPr>
          <w:rStyle w:val="StyleUnderline"/>
          <w:sz w:val="24"/>
        </w:rPr>
        <w:lastRenderedPageBreak/>
        <w:t>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w:t>
      </w:r>
      <w:proofErr w:type="spellStart"/>
      <w:r w:rsidRPr="005E4826">
        <w:rPr>
          <w:sz w:val="16"/>
        </w:rPr>
        <w:t>neighbours</w:t>
      </w:r>
      <w:proofErr w:type="spellEnd"/>
      <w:r w:rsidRPr="005E4826">
        <w:rPr>
          <w:sz w:val="16"/>
        </w:rPr>
        <w:t xml:space="preserve">.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 xml:space="preserve">our results should be interpreted as a word of caution on some political aspects of </w:t>
      </w:r>
      <w:proofErr w:type="spellStart"/>
      <w:r w:rsidRPr="005E4826">
        <w:rPr>
          <w:rStyle w:val="StyleUnderline"/>
          <w:sz w:val="24"/>
        </w:rPr>
        <w:t>globalisation</w:t>
      </w:r>
      <w:proofErr w:type="spellEnd"/>
      <w:r w:rsidRPr="005E4826">
        <w:rPr>
          <w:rStyle w:val="StyleUnderline"/>
          <w:sz w:val="24"/>
        </w:rPr>
        <w:t>.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E70065">
        <w:rPr>
          <w:sz w:val="16"/>
          <w:highlight w:val="green"/>
        </w:rPr>
        <w:t xml:space="preserve">s, </w:t>
      </w:r>
      <w:r w:rsidRPr="00E70065">
        <w:rPr>
          <w:highlight w:val="green"/>
          <w:u w:val="single"/>
        </w:rPr>
        <w:t>r</w:t>
      </w:r>
      <w:r w:rsidRPr="005E4826">
        <w:rPr>
          <w:u w:val="single"/>
        </w:rPr>
        <w:t>egional</w:t>
      </w:r>
      <w:r w:rsidRPr="005E4826">
        <w:rPr>
          <w:sz w:val="16"/>
        </w:rPr>
        <w:t xml:space="preserve"> and bilateral </w:t>
      </w:r>
      <w:r w:rsidRPr="00E70065">
        <w:rPr>
          <w:highlight w:val="green"/>
          <w:u w:val="single"/>
        </w:rPr>
        <w:t>t</w:t>
      </w:r>
      <w:r w:rsidRPr="005E4826">
        <w:rPr>
          <w:u w:val="single"/>
        </w:rPr>
        <w:t xml:space="preserve">rade </w:t>
      </w:r>
      <w:r w:rsidRPr="00E70065">
        <w:rPr>
          <w:highlight w:val="green"/>
          <w:u w:val="single"/>
        </w:rPr>
        <w:t>a</w:t>
      </w:r>
      <w:r w:rsidRPr="005E4826">
        <w:rPr>
          <w:u w:val="single"/>
        </w:rPr>
        <w:t xml:space="preserve">greements, by strengthening local economic ties, </w:t>
      </w:r>
      <w:r w:rsidRPr="00E70065">
        <w:rPr>
          <w:highlight w:val="green"/>
          <w:u w:val="single"/>
        </w:rPr>
        <w:t xml:space="preserve">may therefore </w:t>
      </w:r>
      <w:r w:rsidRPr="00E70065">
        <w:rPr>
          <w:b/>
          <w:bCs/>
          <w:highlight w:val="green"/>
          <w:u w:val="single"/>
        </w:rPr>
        <w:t xml:space="preserve">be a necessary political counterbalance to economic </w:t>
      </w:r>
      <w:proofErr w:type="spellStart"/>
      <w:r w:rsidRPr="00E70065">
        <w:rPr>
          <w:b/>
          <w:bCs/>
          <w:highlight w:val="green"/>
          <w:u w:val="single"/>
        </w:rPr>
        <w:t>globalisation</w:t>
      </w:r>
      <w:proofErr w:type="spellEnd"/>
      <w:r w:rsidRPr="00E70065">
        <w:rPr>
          <w:highlight w:val="green"/>
          <w:u w:val="single"/>
        </w:rPr>
        <w:t>.</w:t>
      </w:r>
    </w:p>
    <w:p w14:paraId="0DB477ED" w14:textId="77777777" w:rsidR="00586566" w:rsidRPr="007E6E41" w:rsidRDefault="00586566" w:rsidP="00586566">
      <w:pPr>
        <w:rPr>
          <w:sz w:val="8"/>
        </w:rPr>
      </w:pPr>
    </w:p>
    <w:p w14:paraId="6A233D85" w14:textId="07615DB8" w:rsidR="00DA253E" w:rsidRPr="00DA253E" w:rsidRDefault="00DA253E" w:rsidP="00DA253E">
      <w:pPr>
        <w:pStyle w:val="Heading3"/>
      </w:pPr>
      <w:r>
        <w:lastRenderedPageBreak/>
        <w:t>China ADV</w:t>
      </w:r>
    </w:p>
    <w:p w14:paraId="5EEDBCB2" w14:textId="77777777" w:rsidR="00CC6733" w:rsidRDefault="00CC6733" w:rsidP="00CC6733">
      <w:pPr>
        <w:pStyle w:val="Heading4"/>
      </w:pPr>
      <w:r>
        <w:t xml:space="preserve">1] Non-Unique Status Quo solves it – Biden cranked up Vaccine Diplomacy in the wake of China’s Failures – this also answers their China Rise U/Q </w:t>
      </w:r>
    </w:p>
    <w:p w14:paraId="616CD8A5" w14:textId="77777777" w:rsidR="00CC6733" w:rsidRPr="001A3C2D" w:rsidRDefault="00CC6733" w:rsidP="00CC6733">
      <w:r w:rsidRPr="00537486">
        <w:rPr>
          <w:rStyle w:val="Style13ptBold"/>
        </w:rPr>
        <w:t>Wee and Lee 8-20</w:t>
      </w:r>
      <w:r>
        <w:t xml:space="preserve"> </w:t>
      </w:r>
      <w:r w:rsidRPr="00537486">
        <w:t>Sui-Lee Wee and Steven Lee Myers 8-20-2021 "As Chinese Vaccines Stumble, U.S. Finds New Opening in Asia"</w:t>
      </w:r>
      <w:r>
        <w:t xml:space="preserve"> </w:t>
      </w:r>
      <w:r w:rsidRPr="00537486">
        <w:t xml:space="preserve">https://www.nytimes.com/2021/08/20/business/economy/china-vaccine-us-covid-diplomacy.html </w:t>
      </w:r>
      <w:r>
        <w:t>(</w:t>
      </w:r>
      <w:r w:rsidRPr="00537486">
        <w:t>Sui-Lee Wee is a China correspondent for The New York Times. She was part of the team that won the 2021 Pulitzer in public service for coverage of the coronavirus pandemic</w:t>
      </w:r>
      <w:r>
        <w:t xml:space="preserve">)//Elmer </w:t>
      </w:r>
    </w:p>
    <w:p w14:paraId="27C025EF" w14:textId="77777777" w:rsidR="00CC6733" w:rsidRDefault="00CC6733" w:rsidP="00CC6733">
      <w:pPr>
        <w:rPr>
          <w:sz w:val="16"/>
        </w:rPr>
      </w:pPr>
      <w:r w:rsidRPr="00652364">
        <w:rPr>
          <w:sz w:val="16"/>
        </w:rPr>
        <w:t xml:space="preserve">SINGAPORE — The arrival of the </w:t>
      </w:r>
      <w:r w:rsidRPr="00E70065">
        <w:rPr>
          <w:b/>
          <w:sz w:val="26"/>
          <w:highlight w:val="green"/>
          <w:u w:val="single"/>
        </w:rPr>
        <w:t>Chinese vaccines</w:t>
      </w:r>
      <w:r w:rsidRPr="00E70065">
        <w:rPr>
          <w:sz w:val="16"/>
          <w:highlight w:val="green"/>
        </w:rPr>
        <w:t xml:space="preserve"> </w:t>
      </w:r>
      <w:r w:rsidRPr="00652364">
        <w:rPr>
          <w:sz w:val="16"/>
        </w:rPr>
        <w:t xml:space="preserve">was supposed to help stop the spread of the coronavirus in Southeast Asia. </w:t>
      </w:r>
      <w:r w:rsidRPr="00652364">
        <w:rPr>
          <w:u w:val="single"/>
        </w:rPr>
        <w:t xml:space="preserve">Instead, </w:t>
      </w:r>
      <w:r w:rsidRPr="00E70065">
        <w:rPr>
          <w:b/>
          <w:sz w:val="26"/>
          <w:highlight w:val="green"/>
          <w:u w:val="single"/>
        </w:rPr>
        <w:t>countries</w:t>
      </w:r>
      <w:r w:rsidRPr="00E70065">
        <w:rPr>
          <w:highlight w:val="green"/>
          <w:u w:val="single"/>
        </w:rPr>
        <w:t xml:space="preserve"> </w:t>
      </w:r>
      <w:r w:rsidRPr="00652364">
        <w:rPr>
          <w:u w:val="single"/>
        </w:rPr>
        <w:t xml:space="preserve">across the region are </w:t>
      </w:r>
      <w:r w:rsidRPr="00E70065">
        <w:rPr>
          <w:b/>
          <w:sz w:val="26"/>
          <w:highlight w:val="green"/>
          <w:u w:val="single"/>
          <w:bdr w:val="single" w:sz="4" w:space="0" w:color="auto"/>
        </w:rPr>
        <w:t>quickly turning elsewhere</w:t>
      </w:r>
      <w:r w:rsidRPr="00E70065">
        <w:rPr>
          <w:highlight w:val="green"/>
          <w:u w:val="single"/>
        </w:rPr>
        <w:t xml:space="preserve"> </w:t>
      </w:r>
      <w:r w:rsidRPr="00652364">
        <w:rPr>
          <w:u w:val="single"/>
        </w:rPr>
        <w:t>to look for shots</w:t>
      </w:r>
      <w:r w:rsidRPr="00652364">
        <w:rPr>
          <w:sz w:val="16"/>
        </w:rPr>
        <w:t xml:space="preserve">. Residents in Thailand vaccinated with one dose of China’s </w:t>
      </w:r>
      <w:proofErr w:type="spellStart"/>
      <w:r w:rsidRPr="00652364">
        <w:rPr>
          <w:sz w:val="16"/>
        </w:rPr>
        <w:t>Sinovac</w:t>
      </w:r>
      <w:proofErr w:type="spellEnd"/>
      <w:r w:rsidRPr="00652364">
        <w:rPr>
          <w:sz w:val="16"/>
        </w:rPr>
        <w:t xml:space="preserve"> are now given the AstraZeneca shot three to four weeks later. In Indonesia, officials are administering the </w:t>
      </w:r>
      <w:proofErr w:type="spellStart"/>
      <w:r w:rsidRPr="00652364">
        <w:rPr>
          <w:sz w:val="16"/>
        </w:rPr>
        <w:t>Moderna</w:t>
      </w:r>
      <w:proofErr w:type="spellEnd"/>
      <w:r w:rsidRPr="00652364">
        <w:rPr>
          <w:sz w:val="16"/>
        </w:rPr>
        <w:t xml:space="preserve"> vaccine as a booster to health care workers who had received two doses of </w:t>
      </w:r>
      <w:proofErr w:type="spellStart"/>
      <w:r w:rsidRPr="00652364">
        <w:rPr>
          <w:sz w:val="16"/>
        </w:rPr>
        <w:t>Sinovac</w:t>
      </w:r>
      <w:proofErr w:type="spellEnd"/>
      <w:r w:rsidRPr="00652364">
        <w:rPr>
          <w:sz w:val="16"/>
        </w:rPr>
        <w:t xml:space="preserve">. Malaysia’s health minister said the country would stop using </w:t>
      </w:r>
      <w:proofErr w:type="spellStart"/>
      <w:r w:rsidRPr="00652364">
        <w:rPr>
          <w:sz w:val="16"/>
        </w:rPr>
        <w:t>Sinovac</w:t>
      </w:r>
      <w:proofErr w:type="spellEnd"/>
      <w:r w:rsidRPr="00652364">
        <w:rPr>
          <w:sz w:val="16"/>
        </w:rPr>
        <w:t xml:space="preserve"> once its supply ran out. </w:t>
      </w:r>
      <w:r w:rsidRPr="00652364">
        <w:rPr>
          <w:u w:val="single"/>
        </w:rPr>
        <w:t>Even Cambodia, one of China’s strongest allies, has started using AstraZeneca as a booster for its frontline workers who had taken the Chinese vaccines.</w:t>
      </w:r>
      <w:r w:rsidRPr="00652364">
        <w:rPr>
          <w:sz w:val="16"/>
        </w:rPr>
        <w:t xml:space="preserve"> Few places benefited from China’s vaccine diplomacy as much as Southeast Asia, a region of more than 650 million that has struggled to secure doses from Western </w:t>
      </w:r>
      <w:proofErr w:type="spellStart"/>
      <w:r w:rsidRPr="00652364">
        <w:rPr>
          <w:sz w:val="16"/>
        </w:rPr>
        <w:t>drugmakers</w:t>
      </w:r>
      <w:proofErr w:type="spellEnd"/>
      <w:r w:rsidRPr="00652364">
        <w:rPr>
          <w:sz w:val="16"/>
        </w:rPr>
        <w:t xml:space="preserve">. Several of these countries have recorded some of the fastest-growing number of cases in the world, underscoring the desperate need for inoculations. China, eager to build good will, stepped in, promising to provide more than 255 million doses, according to Bridge Consulting, a Beijing-based research company. Half a year in, however, that campaign has lost some of its luster. Officials in several countries have raised doubts about the efficacy of Chinese vaccines, especially against the more transmissible Delta variant. Indonesia, which was early to accept Chinese shots, was recently the epicenter of the virus. Others have complained about the conditions that accompanied Chinese donations or sales. The setback to China’s vaccine campaign has created a diplomatic opening for the United States when relations between the two countries are increasingly fraught, in part because of the coronavirus. China has criticized the American handling of the crisis at home and even claimed, with no evidence, that the pandemic originated in a military lab at Fort Detrick, Md., not in Wuhan, where the first cases emerged in late 2019. </w:t>
      </w:r>
      <w:r w:rsidRPr="00E70065">
        <w:rPr>
          <w:b/>
          <w:sz w:val="26"/>
          <w:highlight w:val="green"/>
          <w:u w:val="single"/>
        </w:rPr>
        <w:t>As more countries turn away from Chinese shots</w:t>
      </w:r>
      <w:r w:rsidRPr="00652364">
        <w:rPr>
          <w:u w:val="single"/>
        </w:rPr>
        <w:t xml:space="preserve">, </w:t>
      </w:r>
      <w:r w:rsidRPr="00E70065">
        <w:rPr>
          <w:b/>
          <w:sz w:val="26"/>
          <w:highlight w:val="green"/>
          <w:u w:val="single"/>
        </w:rPr>
        <w:t>vaccine aid from the U</w:t>
      </w:r>
      <w:r w:rsidRPr="00652364">
        <w:rPr>
          <w:u w:val="single"/>
        </w:rPr>
        <w:t xml:space="preserve">nited </w:t>
      </w:r>
      <w:r w:rsidRPr="00E70065">
        <w:rPr>
          <w:b/>
          <w:sz w:val="26"/>
          <w:highlight w:val="green"/>
          <w:u w:val="single"/>
        </w:rPr>
        <w:t>S</w:t>
      </w:r>
      <w:r w:rsidRPr="00652364">
        <w:rPr>
          <w:u w:val="single"/>
        </w:rPr>
        <w:t xml:space="preserve">tates </w:t>
      </w:r>
      <w:r w:rsidRPr="00E70065">
        <w:rPr>
          <w:b/>
          <w:sz w:val="26"/>
          <w:highlight w:val="green"/>
          <w:u w:val="single"/>
        </w:rPr>
        <w:t>offers</w:t>
      </w:r>
      <w:r w:rsidRPr="00E70065">
        <w:rPr>
          <w:highlight w:val="green"/>
          <w:u w:val="single"/>
        </w:rPr>
        <w:t xml:space="preserve"> </w:t>
      </w:r>
      <w:r w:rsidRPr="00652364">
        <w:rPr>
          <w:u w:val="single"/>
        </w:rPr>
        <w:t xml:space="preserve">an </w:t>
      </w:r>
      <w:r w:rsidRPr="00E70065">
        <w:rPr>
          <w:b/>
          <w:sz w:val="26"/>
          <w:highlight w:val="green"/>
          <w:u w:val="single"/>
          <w:bdr w:val="single" w:sz="12" w:space="0" w:color="auto"/>
        </w:rPr>
        <w:t>opportunity to restore relations</w:t>
      </w:r>
      <w:r w:rsidRPr="00E70065">
        <w:rPr>
          <w:highlight w:val="green"/>
          <w:u w:val="single"/>
        </w:rPr>
        <w:t xml:space="preserve"> </w:t>
      </w:r>
      <w:r w:rsidRPr="00E70065">
        <w:rPr>
          <w:b/>
          <w:bCs/>
          <w:sz w:val="26"/>
          <w:highlight w:val="green"/>
          <w:u w:val="single"/>
        </w:rPr>
        <w:t xml:space="preserve">in a region that </w:t>
      </w:r>
      <w:r w:rsidRPr="00652364">
        <w:rPr>
          <w:u w:val="single"/>
        </w:rPr>
        <w:t xml:space="preserve">American officials </w:t>
      </w:r>
      <w:r w:rsidRPr="00E70065">
        <w:rPr>
          <w:b/>
          <w:bCs/>
          <w:sz w:val="26"/>
          <w:highlight w:val="green"/>
          <w:u w:val="single"/>
        </w:rPr>
        <w:t>have</w:t>
      </w:r>
      <w:r w:rsidRPr="00E70065">
        <w:rPr>
          <w:highlight w:val="green"/>
          <w:u w:val="single"/>
        </w:rPr>
        <w:t xml:space="preserve"> </w:t>
      </w:r>
      <w:r w:rsidRPr="00652364">
        <w:rPr>
          <w:u w:val="single"/>
        </w:rPr>
        <w:t xml:space="preserve">mostly </w:t>
      </w:r>
      <w:r w:rsidRPr="00E70065">
        <w:rPr>
          <w:b/>
          <w:bCs/>
          <w:sz w:val="26"/>
          <w:highlight w:val="green"/>
          <w:u w:val="single"/>
        </w:rPr>
        <w:t>ignored for years while China extended its influence</w:t>
      </w:r>
      <w:r w:rsidRPr="00652364">
        <w:rPr>
          <w:u w:val="single"/>
        </w:rPr>
        <w:t xml:space="preserve">. The </w:t>
      </w:r>
      <w:r w:rsidRPr="00E70065">
        <w:rPr>
          <w:b/>
          <w:sz w:val="26"/>
          <w:highlight w:val="green"/>
          <w:u w:val="single"/>
        </w:rPr>
        <w:t>Biden</w:t>
      </w:r>
      <w:r w:rsidRPr="00E70065">
        <w:rPr>
          <w:highlight w:val="green"/>
          <w:u w:val="single"/>
        </w:rPr>
        <w:t xml:space="preserve"> </w:t>
      </w:r>
      <w:r w:rsidRPr="00652364">
        <w:rPr>
          <w:u w:val="single"/>
        </w:rPr>
        <w:t xml:space="preserve">administration has </w:t>
      </w:r>
      <w:r w:rsidRPr="00E70065">
        <w:rPr>
          <w:b/>
          <w:sz w:val="26"/>
          <w:highlight w:val="green"/>
          <w:u w:val="single"/>
        </w:rPr>
        <w:t>dispatched</w:t>
      </w:r>
      <w:r w:rsidRPr="00E70065">
        <w:rPr>
          <w:highlight w:val="green"/>
          <w:u w:val="single"/>
        </w:rPr>
        <w:t xml:space="preserve"> </w:t>
      </w:r>
      <w:r w:rsidRPr="00652364">
        <w:rPr>
          <w:u w:val="single"/>
        </w:rPr>
        <w:t xml:space="preserve">a crowd of </w:t>
      </w:r>
      <w:r w:rsidRPr="00E70065">
        <w:rPr>
          <w:b/>
          <w:sz w:val="26"/>
          <w:highlight w:val="green"/>
          <w:u w:val="single"/>
        </w:rPr>
        <w:t>senior officials,</w:t>
      </w:r>
      <w:r w:rsidRPr="00652364">
        <w:rPr>
          <w:u w:val="single"/>
        </w:rPr>
        <w:t xml:space="preserve"> including Vice President Kamala Harris, who is scheduled to arrive on Sunday to visit Singapore and Vietnam. It has </w:t>
      </w:r>
      <w:r w:rsidRPr="00E70065">
        <w:rPr>
          <w:b/>
          <w:sz w:val="26"/>
          <w:highlight w:val="green"/>
          <w:u w:val="single"/>
        </w:rPr>
        <w:t>also</w:t>
      </w:r>
      <w:r w:rsidRPr="00652364">
        <w:rPr>
          <w:u w:val="single"/>
        </w:rPr>
        <w:t xml:space="preserve">, at last, </w:t>
      </w:r>
      <w:r w:rsidRPr="00E70065">
        <w:rPr>
          <w:b/>
          <w:sz w:val="26"/>
          <w:highlight w:val="green"/>
          <w:u w:val="single"/>
          <w:bdr w:val="single" w:sz="12" w:space="0" w:color="auto"/>
        </w:rPr>
        <w:t>made its own vaccine pledges to Southeast Asia</w:t>
      </w:r>
      <w:r w:rsidRPr="00652364">
        <w:rPr>
          <w:u w:val="single"/>
        </w:rPr>
        <w:t xml:space="preserve">, </w:t>
      </w:r>
      <w:r w:rsidRPr="00E70065">
        <w:rPr>
          <w:b/>
          <w:sz w:val="26"/>
          <w:highlight w:val="green"/>
          <w:u w:val="single"/>
        </w:rPr>
        <w:t>emphasizing</w:t>
      </w:r>
      <w:r w:rsidRPr="00E70065">
        <w:rPr>
          <w:highlight w:val="green"/>
          <w:u w:val="single"/>
        </w:rPr>
        <w:t xml:space="preserve"> </w:t>
      </w:r>
      <w:r w:rsidRPr="00652364">
        <w:rPr>
          <w:u w:val="single"/>
        </w:rPr>
        <w:t xml:space="preserve">that the </w:t>
      </w:r>
      <w:r w:rsidRPr="00E70065">
        <w:rPr>
          <w:b/>
          <w:sz w:val="26"/>
          <w:highlight w:val="green"/>
          <w:u w:val="single"/>
        </w:rPr>
        <w:t>American contribution of</w:t>
      </w:r>
      <w:r w:rsidRPr="00E70065">
        <w:rPr>
          <w:highlight w:val="green"/>
          <w:u w:val="single"/>
        </w:rPr>
        <w:t xml:space="preserve"> </w:t>
      </w:r>
      <w:r w:rsidRPr="00652364">
        <w:rPr>
          <w:u w:val="single"/>
        </w:rPr>
        <w:t xml:space="preserve">roughly </w:t>
      </w:r>
      <w:r w:rsidRPr="00E70065">
        <w:rPr>
          <w:b/>
          <w:sz w:val="26"/>
          <w:highlight w:val="green"/>
          <w:u w:val="single"/>
        </w:rPr>
        <w:t>23 million shots</w:t>
      </w:r>
      <w:r w:rsidRPr="00E70065">
        <w:rPr>
          <w:highlight w:val="green"/>
          <w:u w:val="single"/>
        </w:rPr>
        <w:t xml:space="preserve"> </w:t>
      </w:r>
      <w:r w:rsidRPr="00652364">
        <w:rPr>
          <w:u w:val="single"/>
        </w:rPr>
        <w:t xml:space="preserve">as of this week </w:t>
      </w:r>
      <w:r w:rsidRPr="00E70065">
        <w:rPr>
          <w:b/>
          <w:sz w:val="26"/>
          <w:highlight w:val="green"/>
          <w:u w:val="single"/>
          <w:bdr w:val="single" w:sz="12" w:space="0" w:color="auto"/>
        </w:rPr>
        <w:t xml:space="preserve">comes with “no strings attached,” </w:t>
      </w:r>
      <w:r w:rsidRPr="00652364">
        <w:rPr>
          <w:u w:val="single"/>
        </w:rPr>
        <w:t>an implicit reference to China</w:t>
      </w:r>
      <w:r w:rsidRPr="00652364">
        <w:rPr>
          <w:sz w:val="16"/>
        </w:rPr>
        <w:t xml:space="preserve">. </w:t>
      </w:r>
      <w:r w:rsidRPr="00E70065">
        <w:rPr>
          <w:b/>
          <w:sz w:val="26"/>
          <w:highlight w:val="green"/>
          <w:u w:val="single"/>
        </w:rPr>
        <w:t>Several countries</w:t>
      </w:r>
      <w:r w:rsidRPr="00652364">
        <w:rPr>
          <w:u w:val="single"/>
        </w:rPr>
        <w:t xml:space="preserve"> in the region have been </w:t>
      </w:r>
      <w:r w:rsidRPr="00E70065">
        <w:rPr>
          <w:b/>
          <w:sz w:val="26"/>
          <w:highlight w:val="green"/>
          <w:u w:val="single"/>
        </w:rPr>
        <w:t>eager to receive</w:t>
      </w:r>
      <w:r w:rsidRPr="00E70065">
        <w:rPr>
          <w:highlight w:val="green"/>
          <w:u w:val="single"/>
        </w:rPr>
        <w:t xml:space="preserve"> </w:t>
      </w:r>
      <w:r w:rsidRPr="00652364">
        <w:rPr>
          <w:u w:val="single"/>
        </w:rPr>
        <w:t xml:space="preserve">the </w:t>
      </w:r>
      <w:r w:rsidRPr="00E70065">
        <w:rPr>
          <w:b/>
          <w:sz w:val="26"/>
          <w:highlight w:val="green"/>
          <w:u w:val="single"/>
          <w:bdr w:val="single" w:sz="12" w:space="0" w:color="auto"/>
        </w:rPr>
        <w:t>more effective, Western doses.</w:t>
      </w:r>
      <w:r w:rsidRPr="00652364">
        <w:rPr>
          <w:sz w:val="16"/>
        </w:rPr>
        <w:t xml:space="preserve"> Although they remain far outnumbered by Chinese shots, they present an attractive alternative. China’s “early head-start advantage has lost its magic already,” said Hoang </w:t>
      </w:r>
      <w:proofErr w:type="spellStart"/>
      <w:r w:rsidRPr="00652364">
        <w:rPr>
          <w:sz w:val="16"/>
        </w:rPr>
        <w:t>Thi</w:t>
      </w:r>
      <w:proofErr w:type="spellEnd"/>
      <w:r w:rsidRPr="00652364">
        <w:rPr>
          <w:sz w:val="16"/>
        </w:rPr>
        <w:t xml:space="preserve"> Ha, a researcher with the </w:t>
      </w:r>
      <w:proofErr w:type="spellStart"/>
      <w:r w:rsidRPr="00652364">
        <w:rPr>
          <w:sz w:val="16"/>
        </w:rPr>
        <w:t>Asean</w:t>
      </w:r>
      <w:proofErr w:type="spellEnd"/>
      <w:r w:rsidRPr="00652364">
        <w:rPr>
          <w:sz w:val="16"/>
        </w:rPr>
        <w:t xml:space="preserve"> Studies center of the ISEAS-Yusof Ishak Institute in Singapore. For most of the year, many developing countries in Southeast Asia did not have much of a choice when it came to vaccines. They struggled to acquire doses, many of which were being made by richer nations that have been accused of hoarding them. China sought to fill those needs. The country’s foreign minister, Wang Yi, traveled through the region in January, promising to help fight the pandemic. In April, he declared that Southeast Asia was a priority for Beijing. About a third of the 33 million doses that China has distributed free worldwide were sent to the region, according to the figures provided by Bridge Consulting. Much of Beijing’s focus has been directed at the more populous countries, such as Indonesia and the Philippines, and its longstanding allies like Cambodia and Laos. Indonesia was China’s biggest customer in the region, buying 125 million doses from </w:t>
      </w:r>
      <w:proofErr w:type="spellStart"/>
      <w:r w:rsidRPr="00652364">
        <w:rPr>
          <w:sz w:val="16"/>
        </w:rPr>
        <w:t>Sinovac</w:t>
      </w:r>
      <w:proofErr w:type="spellEnd"/>
      <w:r w:rsidRPr="00652364">
        <w:rPr>
          <w:sz w:val="16"/>
        </w:rPr>
        <w:t xml:space="preserve">. The Philippines obtained 25 million </w:t>
      </w:r>
      <w:proofErr w:type="spellStart"/>
      <w:r w:rsidRPr="00652364">
        <w:rPr>
          <w:sz w:val="16"/>
        </w:rPr>
        <w:t>Sinovac</w:t>
      </w:r>
      <w:proofErr w:type="spellEnd"/>
      <w:r w:rsidRPr="00652364">
        <w:rPr>
          <w:sz w:val="16"/>
        </w:rPr>
        <w:t xml:space="preserve"> shots after the president, Rodrigo Duterte, said he had turned to Xi Jinping, </w:t>
      </w:r>
      <w:r w:rsidRPr="00652364">
        <w:rPr>
          <w:sz w:val="16"/>
        </w:rPr>
        <w:lastRenderedPageBreak/>
        <w:t xml:space="preserve">China’s top leader, for help. Cambodia received more than 2.2 </w:t>
      </w:r>
      <w:proofErr w:type="spellStart"/>
      <w:r w:rsidRPr="00652364">
        <w:rPr>
          <w:sz w:val="16"/>
        </w:rPr>
        <w:t>million</w:t>
      </w:r>
      <w:proofErr w:type="spellEnd"/>
      <w:r w:rsidRPr="00652364">
        <w:rPr>
          <w:sz w:val="16"/>
        </w:rPr>
        <w:t xml:space="preserve"> of China’s </w:t>
      </w:r>
      <w:proofErr w:type="spellStart"/>
      <w:r w:rsidRPr="00652364">
        <w:rPr>
          <w:sz w:val="16"/>
        </w:rPr>
        <w:t>Sinopharm</w:t>
      </w:r>
      <w:proofErr w:type="spellEnd"/>
      <w:r w:rsidRPr="00652364">
        <w:rPr>
          <w:sz w:val="16"/>
        </w:rPr>
        <w:t xml:space="preserve"> doses. It has inoculated roughly 41 percent of its population, achieving the second-highest vaccination rate in the region, after Singapore. Then, signs started emerging that the Chinese vaccines were not as effective as hoped. Indonesia found that 10 percent of its health care workers had become infected with Covid-19 as of July, despite being fully vaccinated with the </w:t>
      </w:r>
      <w:proofErr w:type="spellStart"/>
      <w:r w:rsidRPr="00652364">
        <w:rPr>
          <w:sz w:val="16"/>
        </w:rPr>
        <w:t>Sinovac</w:t>
      </w:r>
      <w:proofErr w:type="spellEnd"/>
      <w:r w:rsidRPr="00652364">
        <w:rPr>
          <w:sz w:val="16"/>
        </w:rPr>
        <w:t xml:space="preserve"> shot, according to the Indonesian Hospital Association. In July, a virologist at Chulalongkorn University in Bangkok said a study of people who had received two doses of the </w:t>
      </w:r>
      <w:proofErr w:type="spellStart"/>
      <w:r w:rsidRPr="00652364">
        <w:rPr>
          <w:sz w:val="16"/>
        </w:rPr>
        <w:t>Sinovac</w:t>
      </w:r>
      <w:proofErr w:type="spellEnd"/>
      <w:r w:rsidRPr="00652364">
        <w:rPr>
          <w:sz w:val="16"/>
        </w:rPr>
        <w:t xml:space="preserve"> vaccine showed that their level of antibodies, 70 percent, was “barely efficacious” against the Alpha variant of the coronavirus, first detected in Britain, or against the Delta variant, first detected in India. The governments in both Indonesia and Thailand decided that they had to make a switch to other vaccines, like those provided by the United States, Britain and Russia. “Now that they have more choices, they can make other decisions,” said </w:t>
      </w:r>
      <w:proofErr w:type="spellStart"/>
      <w:r w:rsidRPr="00652364">
        <w:rPr>
          <w:sz w:val="16"/>
        </w:rPr>
        <w:t>Nadège</w:t>
      </w:r>
      <w:proofErr w:type="spellEnd"/>
      <w:r w:rsidRPr="00652364">
        <w:rPr>
          <w:sz w:val="16"/>
        </w:rPr>
        <w:t xml:space="preserve"> Rolland, senior fellow at the National Bureau of Asian Research in Washington. “I don’t think it’s politically motivated. I think it’s pragmatic.” </w:t>
      </w:r>
      <w:proofErr w:type="spellStart"/>
      <w:r w:rsidRPr="00652364">
        <w:rPr>
          <w:sz w:val="16"/>
        </w:rPr>
        <w:t>Yaowares</w:t>
      </w:r>
      <w:proofErr w:type="spellEnd"/>
      <w:r w:rsidRPr="00652364">
        <w:rPr>
          <w:sz w:val="16"/>
        </w:rPr>
        <w:t xml:space="preserve"> </w:t>
      </w:r>
      <w:proofErr w:type="spellStart"/>
      <w:r w:rsidRPr="00652364">
        <w:rPr>
          <w:sz w:val="16"/>
        </w:rPr>
        <w:t>Wasuwat</w:t>
      </w:r>
      <w:proofErr w:type="spellEnd"/>
      <w:r w:rsidRPr="00652364">
        <w:rPr>
          <w:sz w:val="16"/>
        </w:rPr>
        <w:t xml:space="preserve">, a noodle seller in Thailand’s </w:t>
      </w:r>
      <w:proofErr w:type="spellStart"/>
      <w:r w:rsidRPr="00652364">
        <w:rPr>
          <w:sz w:val="16"/>
        </w:rPr>
        <w:t>Bangsaen</w:t>
      </w:r>
      <w:proofErr w:type="spellEnd"/>
      <w:r w:rsidRPr="00652364">
        <w:rPr>
          <w:sz w:val="16"/>
        </w:rPr>
        <w:t xml:space="preserve"> Chonburi Province, said that she hoped to get the AstraZeneca vaccine for her second shot after being inoculated with </w:t>
      </w:r>
      <w:proofErr w:type="spellStart"/>
      <w:r w:rsidRPr="00652364">
        <w:rPr>
          <w:sz w:val="16"/>
        </w:rPr>
        <w:t>Sinovac</w:t>
      </w:r>
      <w:proofErr w:type="spellEnd"/>
      <w:r w:rsidRPr="00652364">
        <w:rPr>
          <w:sz w:val="16"/>
        </w:rPr>
        <w:t xml:space="preserve">, but that she would take whatever was available. “I have nothing to lose,” she said. “The economy is so </w:t>
      </w:r>
      <w:proofErr w:type="gramStart"/>
      <w:r w:rsidRPr="00652364">
        <w:rPr>
          <w:sz w:val="16"/>
        </w:rPr>
        <w:t>bad,</w:t>
      </w:r>
      <w:proofErr w:type="gramEnd"/>
      <w:r w:rsidRPr="00652364">
        <w:rPr>
          <w:sz w:val="16"/>
        </w:rPr>
        <w:t xml:space="preserve"> we are gasping for air. It’s like dying while living, so just take whatever protection we can.” </w:t>
      </w:r>
      <w:r w:rsidRPr="00652364">
        <w:rPr>
          <w:u w:val="single"/>
        </w:rPr>
        <w:t xml:space="preserve">China’s early moves in the region stand in marked contrast with the United States, which was </w:t>
      </w:r>
      <w:r w:rsidRPr="00E70065">
        <w:rPr>
          <w:b/>
          <w:sz w:val="26"/>
          <w:highlight w:val="green"/>
          <w:u w:val="single"/>
        </w:rPr>
        <w:t>slow to provide assistance</w:t>
      </w:r>
      <w:r w:rsidRPr="00652364">
        <w:rPr>
          <w:u w:val="single"/>
        </w:rPr>
        <w:t xml:space="preserve">. The calculus </w:t>
      </w:r>
      <w:r w:rsidRPr="00E70065">
        <w:rPr>
          <w:b/>
          <w:sz w:val="26"/>
          <w:highlight w:val="green"/>
          <w:u w:val="single"/>
          <w:bdr w:val="single" w:sz="12" w:space="0" w:color="auto"/>
        </w:rPr>
        <w:t>has now changed</w:t>
      </w:r>
      <w:r w:rsidRPr="00E70065">
        <w:rPr>
          <w:highlight w:val="green"/>
          <w:u w:val="single"/>
        </w:rPr>
        <w:t xml:space="preserve"> </w:t>
      </w:r>
      <w:r w:rsidRPr="00652364">
        <w:rPr>
          <w:u w:val="single"/>
        </w:rPr>
        <w:t xml:space="preserve">under President Biden. Both Lloyd J. Austin III, the American secretary of defense, and Antony J. </w:t>
      </w:r>
      <w:proofErr w:type="spellStart"/>
      <w:r w:rsidRPr="00652364">
        <w:rPr>
          <w:u w:val="single"/>
        </w:rPr>
        <w:t>Blinken</w:t>
      </w:r>
      <w:proofErr w:type="spellEnd"/>
      <w:r w:rsidRPr="00652364">
        <w:rPr>
          <w:u w:val="single"/>
        </w:rPr>
        <w:t xml:space="preserve">, the secretary of state, had meetings with top officials in Southeast Asia in recent weeks. They </w:t>
      </w:r>
      <w:r w:rsidRPr="00E70065">
        <w:rPr>
          <w:b/>
          <w:sz w:val="26"/>
          <w:highlight w:val="green"/>
          <w:u w:val="single"/>
        </w:rPr>
        <w:t>noted</w:t>
      </w:r>
      <w:r w:rsidRPr="00E70065">
        <w:rPr>
          <w:highlight w:val="green"/>
          <w:u w:val="single"/>
        </w:rPr>
        <w:t xml:space="preserve"> </w:t>
      </w:r>
      <w:r w:rsidRPr="00652364">
        <w:rPr>
          <w:u w:val="single"/>
        </w:rPr>
        <w:t xml:space="preserve">the </w:t>
      </w:r>
      <w:r w:rsidRPr="00E70065">
        <w:rPr>
          <w:b/>
          <w:sz w:val="26"/>
          <w:highlight w:val="green"/>
          <w:u w:val="single"/>
          <w:bdr w:val="single" w:sz="12" w:space="0" w:color="auto"/>
        </w:rPr>
        <w:t>donations of roughly 20 million shots</w:t>
      </w:r>
      <w:r w:rsidRPr="00652364">
        <w:rPr>
          <w:u w:val="single"/>
        </w:rPr>
        <w:t>. After Mr. Austin visited the Philippines, Manila restored a defense agreement that had been stuck in limbo for more than a year after Mr. Duterte threatened to terminate it.</w:t>
      </w:r>
      <w:r w:rsidRPr="00652364">
        <w:rPr>
          <w:sz w:val="16"/>
        </w:rPr>
        <w:t xml:space="preserve"> The agreement, which would continue to allow American troops and equipment to be moved in and out of the Philippines, could thwart China’s goal to push the American military out of the region.</w:t>
      </w:r>
    </w:p>
    <w:p w14:paraId="117BFC32" w14:textId="77777777" w:rsidR="00CC6733" w:rsidRDefault="00CC6733" w:rsidP="00CC6733">
      <w:pPr>
        <w:pStyle w:val="Heading4"/>
      </w:pPr>
      <w:r>
        <w:t xml:space="preserve">Pre-empting the 1AR push on Latin America Key to LIO – this card </w:t>
      </w:r>
      <w:r>
        <w:rPr>
          <w:u w:val="single"/>
        </w:rPr>
        <w:t>doesn’t say it</w:t>
      </w:r>
      <w:r>
        <w:t xml:space="preserve"> so don’t give it to them – Southeast Asia is </w:t>
      </w:r>
      <w:r>
        <w:rPr>
          <w:u w:val="single"/>
        </w:rPr>
        <w:t>more important</w:t>
      </w:r>
      <w:r>
        <w:t xml:space="preserve"> to check back China’s rise since it’s in China’s own backyard.</w:t>
      </w:r>
    </w:p>
    <w:p w14:paraId="5C86D0BF" w14:textId="77777777" w:rsidR="00CC6733" w:rsidRDefault="00CC6733" w:rsidP="00CC6733">
      <w:pPr>
        <w:pStyle w:val="Heading4"/>
      </w:pPr>
      <w:r>
        <w:t>Biden is shipping Vaccines to Latin America – post-dates yours by a Month.</w:t>
      </w:r>
    </w:p>
    <w:p w14:paraId="3B030D46" w14:textId="77777777" w:rsidR="00CC6733" w:rsidRPr="009B255D" w:rsidRDefault="00CC6733" w:rsidP="00CC6733">
      <w:proofErr w:type="spellStart"/>
      <w:r w:rsidRPr="009B255D">
        <w:rPr>
          <w:rStyle w:val="Style13ptBold"/>
        </w:rPr>
        <w:t>Gramer</w:t>
      </w:r>
      <w:proofErr w:type="spellEnd"/>
      <w:r w:rsidRPr="009B255D">
        <w:rPr>
          <w:rStyle w:val="Style13ptBold"/>
        </w:rPr>
        <w:t xml:space="preserve"> 7-9</w:t>
      </w:r>
      <w:r>
        <w:t xml:space="preserve"> </w:t>
      </w:r>
      <w:r w:rsidRPr="009B255D">
        <w:t xml:space="preserve">Robbie </w:t>
      </w:r>
      <w:proofErr w:type="spellStart"/>
      <w:r w:rsidRPr="009B255D">
        <w:t>Gramer</w:t>
      </w:r>
      <w:proofErr w:type="spellEnd"/>
      <w:r w:rsidRPr="009B255D">
        <w:t xml:space="preserve"> 7-9-2021 "U.S. Blunts China's Vaccine Diplomacy in Latin America"</w:t>
      </w:r>
      <w:r>
        <w:t xml:space="preserve"> </w:t>
      </w:r>
      <w:hyperlink r:id="rId15" w:anchor="selection-1029.0-1069.263" w:history="1">
        <w:r w:rsidRPr="00234A21">
          <w:rPr>
            <w:rStyle w:val="Hyperlink"/>
          </w:rPr>
          <w:t>https://archive.is/IGWnF#selection-1029.0-1069.263</w:t>
        </w:r>
      </w:hyperlink>
      <w:r>
        <w:t xml:space="preserve"> (</w:t>
      </w:r>
      <w:r w:rsidRPr="009B255D">
        <w:t>diplomacy and national security reporter at Foreign Policy.</w:t>
      </w:r>
      <w:r>
        <w:t xml:space="preserve">)//Elmer </w:t>
      </w:r>
    </w:p>
    <w:p w14:paraId="7F2100C1" w14:textId="77777777" w:rsidR="00CC6733" w:rsidRPr="009B255D" w:rsidRDefault="00CC6733" w:rsidP="00CC6733">
      <w:pPr>
        <w:rPr>
          <w:sz w:val="16"/>
        </w:rPr>
      </w:pPr>
      <w:r w:rsidRPr="009B255D">
        <w:rPr>
          <w:u w:val="single"/>
        </w:rPr>
        <w:t xml:space="preserve">The </w:t>
      </w:r>
      <w:r w:rsidRPr="00E70065">
        <w:rPr>
          <w:b/>
          <w:sz w:val="26"/>
          <w:highlight w:val="green"/>
          <w:u w:val="single"/>
        </w:rPr>
        <w:t>U</w:t>
      </w:r>
      <w:r w:rsidRPr="009B255D">
        <w:rPr>
          <w:u w:val="single"/>
        </w:rPr>
        <w:t xml:space="preserve">nited </w:t>
      </w:r>
      <w:r w:rsidRPr="00E70065">
        <w:rPr>
          <w:b/>
          <w:sz w:val="26"/>
          <w:highlight w:val="green"/>
          <w:u w:val="single"/>
        </w:rPr>
        <w:t>S</w:t>
      </w:r>
      <w:r w:rsidRPr="009B255D">
        <w:rPr>
          <w:u w:val="single"/>
        </w:rPr>
        <w:t xml:space="preserve">tates is </w:t>
      </w:r>
      <w:r w:rsidRPr="00E70065">
        <w:rPr>
          <w:b/>
          <w:sz w:val="26"/>
          <w:highlight w:val="green"/>
          <w:u w:val="single"/>
        </w:rPr>
        <w:t>ramping up</w:t>
      </w:r>
      <w:r w:rsidRPr="00E70065">
        <w:rPr>
          <w:highlight w:val="green"/>
          <w:u w:val="single"/>
        </w:rPr>
        <w:t xml:space="preserve"> </w:t>
      </w:r>
      <w:r w:rsidRPr="009B255D">
        <w:rPr>
          <w:u w:val="single"/>
        </w:rPr>
        <w:t xml:space="preserve">the delivery of </w:t>
      </w:r>
      <w:r w:rsidRPr="00E70065">
        <w:rPr>
          <w:b/>
          <w:sz w:val="26"/>
          <w:highlight w:val="green"/>
          <w:u w:val="single"/>
        </w:rPr>
        <w:t>coronavirus vaccines to Latin America</w:t>
      </w:r>
      <w:r w:rsidRPr="00E70065">
        <w:rPr>
          <w:highlight w:val="green"/>
          <w:u w:val="single"/>
        </w:rPr>
        <w:t xml:space="preserve"> </w:t>
      </w:r>
      <w:r w:rsidRPr="009B255D">
        <w:rPr>
          <w:u w:val="single"/>
        </w:rPr>
        <w:t xml:space="preserve">in a move aimed at addressing the region’s public health crisis, but the </w:t>
      </w:r>
      <w:r w:rsidRPr="00E70065">
        <w:rPr>
          <w:b/>
          <w:sz w:val="26"/>
          <w:highlight w:val="green"/>
          <w:u w:val="single"/>
        </w:rPr>
        <w:t>endeavor could</w:t>
      </w:r>
      <w:r w:rsidRPr="00E70065">
        <w:rPr>
          <w:highlight w:val="green"/>
          <w:u w:val="single"/>
        </w:rPr>
        <w:t xml:space="preserve"> </w:t>
      </w:r>
      <w:r w:rsidRPr="009B255D">
        <w:rPr>
          <w:u w:val="single"/>
        </w:rPr>
        <w:t xml:space="preserve">also </w:t>
      </w:r>
      <w:r w:rsidRPr="00E70065">
        <w:rPr>
          <w:b/>
          <w:sz w:val="26"/>
          <w:highlight w:val="green"/>
          <w:u w:val="single"/>
          <w:bdr w:val="single" w:sz="12" w:space="0" w:color="auto"/>
        </w:rPr>
        <w:t>curb China’s efforts to wield its vaccine exports for geopolitical influence.</w:t>
      </w:r>
      <w:r w:rsidRPr="00E70065">
        <w:rPr>
          <w:sz w:val="16"/>
          <w:highlight w:val="green"/>
        </w:rPr>
        <w:t xml:space="preserve"> </w:t>
      </w:r>
      <w:r w:rsidRPr="009B255D">
        <w:rPr>
          <w:sz w:val="16"/>
        </w:rPr>
        <w:t xml:space="preserve">U.S. President Joe Biden declared the United States </w:t>
      </w:r>
      <w:r w:rsidRPr="009B255D">
        <w:rPr>
          <w:u w:val="single"/>
        </w:rPr>
        <w:t xml:space="preserve">would </w:t>
      </w:r>
      <w:r w:rsidRPr="00E70065">
        <w:rPr>
          <w:b/>
          <w:sz w:val="26"/>
          <w:highlight w:val="green"/>
          <w:u w:val="single"/>
        </w:rPr>
        <w:t>export</w:t>
      </w:r>
      <w:r w:rsidRPr="00E70065">
        <w:rPr>
          <w:highlight w:val="green"/>
          <w:u w:val="single"/>
        </w:rPr>
        <w:t xml:space="preserve"> </w:t>
      </w:r>
      <w:r w:rsidRPr="009B255D">
        <w:rPr>
          <w:u w:val="single"/>
        </w:rPr>
        <w:t xml:space="preserve">up to </w:t>
      </w:r>
      <w:r w:rsidRPr="00E70065">
        <w:rPr>
          <w:b/>
          <w:sz w:val="26"/>
          <w:highlight w:val="green"/>
          <w:u w:val="single"/>
        </w:rPr>
        <w:t>80 million vaccines</w:t>
      </w:r>
      <w:r w:rsidRPr="00E70065">
        <w:rPr>
          <w:highlight w:val="green"/>
          <w:u w:val="single"/>
        </w:rPr>
        <w:t xml:space="preserve"> </w:t>
      </w:r>
      <w:r w:rsidRPr="009B255D">
        <w:rPr>
          <w:u w:val="single"/>
        </w:rPr>
        <w:t xml:space="preserve">to other countries, and in recent weeks, his administration announced a slew of deliveries to countries in Central and South America—including initial shipments of 2.5 million vaccine doses to Colombia, 2 million doses to Peru, 3 million doses to Brazil, 1 million doses to Paraguay, 1.5 million doses to Honduras, and 1.35 million doses to Mexico. </w:t>
      </w:r>
      <w:r w:rsidRPr="009B255D">
        <w:rPr>
          <w:sz w:val="16"/>
        </w:rPr>
        <w:t xml:space="preserve">The </w:t>
      </w:r>
      <w:r w:rsidRPr="009B255D">
        <w:rPr>
          <w:u w:val="single"/>
        </w:rPr>
        <w:t xml:space="preserve">flurry of announcements </w:t>
      </w:r>
      <w:r w:rsidRPr="00E70065">
        <w:rPr>
          <w:b/>
          <w:sz w:val="26"/>
          <w:highlight w:val="green"/>
          <w:u w:val="single"/>
        </w:rPr>
        <w:t>signal</w:t>
      </w:r>
      <w:r w:rsidRPr="00E70065">
        <w:rPr>
          <w:highlight w:val="green"/>
          <w:u w:val="single"/>
        </w:rPr>
        <w:t xml:space="preserve"> </w:t>
      </w:r>
      <w:r w:rsidRPr="009B255D">
        <w:rPr>
          <w:u w:val="single"/>
        </w:rPr>
        <w:t xml:space="preserve">the </w:t>
      </w:r>
      <w:r w:rsidRPr="00E70065">
        <w:rPr>
          <w:b/>
          <w:sz w:val="26"/>
          <w:highlight w:val="green"/>
          <w:u w:val="single"/>
        </w:rPr>
        <w:t>U</w:t>
      </w:r>
      <w:r w:rsidRPr="009B255D">
        <w:rPr>
          <w:u w:val="single"/>
        </w:rPr>
        <w:t xml:space="preserve">nited </w:t>
      </w:r>
      <w:r w:rsidRPr="00E70065">
        <w:rPr>
          <w:b/>
          <w:sz w:val="26"/>
          <w:highlight w:val="green"/>
          <w:u w:val="single"/>
        </w:rPr>
        <w:t>S</w:t>
      </w:r>
      <w:r w:rsidRPr="009B255D">
        <w:rPr>
          <w:u w:val="single"/>
        </w:rPr>
        <w:t xml:space="preserve">tates is </w:t>
      </w:r>
      <w:r w:rsidRPr="00E70065">
        <w:rPr>
          <w:b/>
          <w:sz w:val="26"/>
          <w:highlight w:val="green"/>
          <w:u w:val="single"/>
          <w:bdr w:val="single" w:sz="12" w:space="0" w:color="auto"/>
        </w:rPr>
        <w:t>turning a corner in vaccine diplomacy in Latin America</w:t>
      </w:r>
      <w:r w:rsidRPr="00E70065">
        <w:rPr>
          <w:highlight w:val="green"/>
          <w:u w:val="single"/>
        </w:rPr>
        <w:t xml:space="preserve"> </w:t>
      </w:r>
      <w:r w:rsidRPr="009B255D">
        <w:rPr>
          <w:u w:val="single"/>
        </w:rPr>
        <w:t>after lagging behind both Russia and China for months in early vaccine exports to the region. “All in, when you look at what the United States has been sharing, Latin America has been by far the largest beneficiary. And this is just the beginning,” said Juan Gonzalez, senior director for the Western Hemisphere on the White House National Security Council.</w:t>
      </w:r>
    </w:p>
    <w:p w14:paraId="3026F383" w14:textId="77777777" w:rsidR="00CC6733" w:rsidRDefault="00CC6733" w:rsidP="00CC6733">
      <w:pPr>
        <w:pStyle w:val="Heading4"/>
      </w:pPr>
      <w:r>
        <w:lastRenderedPageBreak/>
        <w:t xml:space="preserve">2] Non-Unique – Biden already endorsed the COVID waiver – demonstrating that he’s willing to restore American Humanitarian Leadership – no evidence </w:t>
      </w:r>
      <w:r>
        <w:rPr>
          <w:u w:val="single"/>
        </w:rPr>
        <w:t>assuming</w:t>
      </w:r>
      <w:r>
        <w:t xml:space="preserve"> the distinction.</w:t>
      </w:r>
    </w:p>
    <w:p w14:paraId="6158A4C1" w14:textId="77777777" w:rsidR="00CC6733" w:rsidRDefault="00CC6733" w:rsidP="00CC6733">
      <w:pPr>
        <w:pStyle w:val="Heading4"/>
      </w:pPr>
      <w:r>
        <w:t xml:space="preserve">3] </w:t>
      </w:r>
      <w:r>
        <w:rPr>
          <w:u w:val="single"/>
        </w:rPr>
        <w:t>Turn</w:t>
      </w:r>
      <w:r>
        <w:t xml:space="preserve"> – LISTEN this Aff is </w:t>
      </w:r>
      <w:r>
        <w:rPr>
          <w:u w:val="single"/>
        </w:rPr>
        <w:t>not</w:t>
      </w:r>
      <w:r>
        <w:t xml:space="preserve"> Vaccine Diplomacy – Vaccine Diplomacy is hoarding production in one country then distributing it to other countries so they are reliant on a Country which establishes diplomatic ties, the Affs thesis is off-shoring Vaccine Production to other countries so they’re no longer reliant on the US since they can produce Vaccines themselves – here’s the ending of 1AC </w:t>
      </w:r>
      <w:proofErr w:type="spellStart"/>
      <w:r>
        <w:t>Carlman</w:t>
      </w:r>
      <w:proofErr w:type="spellEnd"/>
      <w:r>
        <w:t xml:space="preserve"> and Carl</w:t>
      </w:r>
    </w:p>
    <w:p w14:paraId="20B57AD9" w14:textId="77777777" w:rsidR="00CC6733" w:rsidRPr="00215274" w:rsidRDefault="00CC6733" w:rsidP="00CC6733">
      <w:r>
        <w:rPr>
          <w:rStyle w:val="Style13ptBold"/>
        </w:rPr>
        <w:t xml:space="preserve">1AC </w:t>
      </w:r>
      <w:r w:rsidRPr="00730C32">
        <w:rPr>
          <w:rStyle w:val="Style13ptBold"/>
        </w:rPr>
        <w:t>Carman and Carl 6-15</w:t>
      </w:r>
      <w:r>
        <w:t xml:space="preserve"> </w:t>
      </w:r>
      <w:r w:rsidRPr="00730C32">
        <w:t>Ezequiel Carman and Joseph Carl 6-15-2021 "A U.S. vaccine diplomacy strategy for Latin America and the Caribbean"</w:t>
      </w:r>
      <w:r>
        <w:t xml:space="preserve"> </w:t>
      </w:r>
      <w:hyperlink r:id="rId16" w:history="1">
        <w:r w:rsidRPr="00B867F4">
          <w:rPr>
            <w:rStyle w:val="Hyperlink"/>
          </w:rPr>
          <w:t>https://theglobalamericans.org/2021/06/a-u-s-vaccine-diplomacy-strategy-for-latin-america-and-the-caribbean/</w:t>
        </w:r>
      </w:hyperlink>
      <w:r>
        <w:t xml:space="preserve"> (</w:t>
      </w:r>
      <w:r w:rsidRPr="00730C32">
        <w:t xml:space="preserve">Ezequiel Carman is an Argentine lawyer and global health and trade policy consultant. Previously, he served as a legal advisor to the Ministry of Justice of Buenos Aires, an assistant professor of international public law at the Universidad </w:t>
      </w:r>
      <w:proofErr w:type="spellStart"/>
      <w:r w:rsidRPr="00730C32">
        <w:t>Católica</w:t>
      </w:r>
      <w:proofErr w:type="spellEnd"/>
      <w:r w:rsidRPr="00730C32">
        <w:t xml:space="preserve">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w:t>
      </w:r>
      <w:r>
        <w:t>)//re-cut by Elmer</w:t>
      </w:r>
    </w:p>
    <w:p w14:paraId="6D369E89" w14:textId="77777777" w:rsidR="00CC6733" w:rsidRPr="00484163" w:rsidRDefault="00CC6733" w:rsidP="00CC6733">
      <w:pPr>
        <w:rPr>
          <w:sz w:val="16"/>
        </w:rPr>
      </w:pPr>
      <w:r w:rsidRPr="00215274">
        <w:rPr>
          <w:sz w:val="16"/>
        </w:rPr>
        <w:t xml:space="preserve">A forward-thinking strategy </w:t>
      </w:r>
      <w:proofErr w:type="gramStart"/>
      <w:r w:rsidRPr="00215274">
        <w:rPr>
          <w:sz w:val="16"/>
        </w:rPr>
        <w:t>To</w:t>
      </w:r>
      <w:proofErr w:type="gramEnd"/>
      <w:r w:rsidRPr="00215274">
        <w:rPr>
          <w:sz w:val="16"/>
        </w:rPr>
        <w:t xml:space="preserve"> this point, the U.S. has been significantly outpaced by China and Russia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 With Latin America and the Caribbean being the region hardest hit in the world by the COVID-19 pandemic—much as Africa was at the height of the AIDS pandemic—the U.S. is only undermining its moral standing and regional influence by failing to more readily extend a helping hand. As the war against COVID-19 reaches a détente in the U.S., the Biden administration should make this issue a top priority. First, the U.S. needs to aggressively push its Western partners to back the IP patent waiver at the WTO in order to push forward a patent proposal that will help increase vaccine production capacity worldwide. Doing so will demonstrate to the world that Washington has the political will to defy the wishes of the powerful pharmaceutical industry and </w:t>
      </w:r>
      <w:proofErr w:type="spellStart"/>
      <w:r w:rsidRPr="00215274">
        <w:rPr>
          <w:sz w:val="16"/>
        </w:rPr>
        <w:t>and</w:t>
      </w:r>
      <w:proofErr w:type="spellEnd"/>
      <w:r w:rsidRPr="00215274">
        <w:rPr>
          <w:sz w:val="16"/>
        </w:rPr>
        <w:t xml:space="preserve"> re-establish its leadership role among the Western powers. Second, </w:t>
      </w:r>
      <w:r w:rsidRPr="00E70065">
        <w:rPr>
          <w:b/>
          <w:sz w:val="26"/>
          <w:highlight w:val="green"/>
          <w:u w:val="single"/>
        </w:rPr>
        <w:t>in order to counter its</w:t>
      </w:r>
      <w:r w:rsidRPr="00E70065">
        <w:rPr>
          <w:sz w:val="16"/>
          <w:highlight w:val="green"/>
        </w:rPr>
        <w:t xml:space="preserve"> </w:t>
      </w:r>
      <w:r w:rsidRPr="00E70065">
        <w:rPr>
          <w:b/>
          <w:sz w:val="26"/>
          <w:highlight w:val="green"/>
          <w:u w:val="single"/>
        </w:rPr>
        <w:t xml:space="preserve">geopolitical rivals </w:t>
      </w:r>
      <w:r w:rsidRPr="00215274">
        <w:rPr>
          <w:sz w:val="16"/>
        </w:rPr>
        <w:t xml:space="preserve">and restore its moral standing, the </w:t>
      </w:r>
      <w:r w:rsidRPr="00E70065">
        <w:rPr>
          <w:b/>
          <w:sz w:val="26"/>
          <w:highlight w:val="green"/>
          <w:u w:val="single"/>
        </w:rPr>
        <w:t>Biden</w:t>
      </w:r>
      <w:r w:rsidRPr="00E70065">
        <w:rPr>
          <w:sz w:val="16"/>
          <w:highlight w:val="green"/>
        </w:rPr>
        <w:t xml:space="preserve"> </w:t>
      </w:r>
      <w:r w:rsidRPr="00215274">
        <w:rPr>
          <w:sz w:val="16"/>
        </w:rPr>
        <w:t xml:space="preserve">administration </w:t>
      </w:r>
      <w:r w:rsidRPr="00E70065">
        <w:rPr>
          <w:b/>
          <w:sz w:val="26"/>
          <w:highlight w:val="green"/>
          <w:u w:val="single"/>
        </w:rPr>
        <w:t xml:space="preserve">will need to be more “present” in </w:t>
      </w:r>
      <w:r w:rsidRPr="00215274">
        <w:rPr>
          <w:sz w:val="16"/>
        </w:rPr>
        <w:t xml:space="preserve">regional vaccine distribution, demonstrated through a vigorous campaign of </w:t>
      </w:r>
      <w:r w:rsidRPr="00E70065">
        <w:rPr>
          <w:b/>
          <w:sz w:val="26"/>
          <w:highlight w:val="green"/>
          <w:u w:val="single"/>
        </w:rPr>
        <w:t>public diplomacy</w:t>
      </w:r>
      <w:r w:rsidRPr="00215274">
        <w:rPr>
          <w:sz w:val="16"/>
        </w:rPr>
        <w:t xml:space="preserve">.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w:t>
      </w:r>
      <w:r w:rsidRPr="00E70065">
        <w:rPr>
          <w:b/>
          <w:sz w:val="26"/>
          <w:highlight w:val="green"/>
          <w:u w:val="single"/>
        </w:rPr>
        <w:t xml:space="preserve">Adopting this strategy would help convey the message that vaccines are </w:t>
      </w:r>
      <w:r w:rsidRPr="00E70065">
        <w:rPr>
          <w:b/>
          <w:sz w:val="26"/>
          <w:highlight w:val="green"/>
          <w:u w:val="single"/>
          <w:bdr w:val="single" w:sz="12" w:space="0" w:color="auto"/>
        </w:rPr>
        <w:t>coming from the American people</w:t>
      </w:r>
      <w:r w:rsidRPr="00215274">
        <w:rPr>
          <w:sz w:val="16"/>
        </w:rPr>
        <w:t xml:space="preserve">, </w:t>
      </w:r>
      <w:r w:rsidRPr="00E70065">
        <w:rPr>
          <w:b/>
          <w:sz w:val="26"/>
          <w:highlight w:val="green"/>
          <w:u w:val="single"/>
        </w:rPr>
        <w:t>rather than from faceless multinational corporations</w:t>
      </w:r>
      <w:r w:rsidRPr="00215274">
        <w:rPr>
          <w:sz w:val="16"/>
        </w:rPr>
        <w:t xml:space="preserve">, and help rebuild moral standing for the U.S. among Latin American and Caribbean citizenries. </w:t>
      </w:r>
      <w:r w:rsidRPr="00E70065">
        <w:rPr>
          <w:b/>
          <w:sz w:val="26"/>
          <w:highlight w:val="green"/>
          <w:u w:val="single"/>
        </w:rPr>
        <w:t>Public-private partnerships</w:t>
      </w:r>
      <w:r w:rsidRPr="00E70065">
        <w:rPr>
          <w:sz w:val="16"/>
          <w:highlight w:val="green"/>
        </w:rPr>
        <w:t xml:space="preserve"> </w:t>
      </w:r>
      <w:r w:rsidRPr="00215274">
        <w:rPr>
          <w:sz w:val="16"/>
        </w:rPr>
        <w:t xml:space="preserve">with these companies would allow the U.S. to obtain more accountability with respect to international vaccine distribution; previous agreements have proven successful in achieving similar public perceptions of transparency and accountability. Finally, </w:t>
      </w:r>
      <w:r w:rsidRPr="00E70065">
        <w:rPr>
          <w:b/>
          <w:sz w:val="26"/>
          <w:highlight w:val="green"/>
          <w:u w:val="single"/>
        </w:rPr>
        <w:t>Washington needs to ramp up its vaccine donations to countries</w:t>
      </w:r>
      <w:r w:rsidRPr="00E70065">
        <w:rPr>
          <w:sz w:val="16"/>
          <w:highlight w:val="green"/>
        </w:rPr>
        <w:t xml:space="preserve"> </w:t>
      </w:r>
      <w:r w:rsidRPr="00215274">
        <w:rPr>
          <w:sz w:val="16"/>
        </w:rPr>
        <w:t xml:space="preserve">in Latin America and the Caribbean, prioritizing the distribution of Johnson &amp; Johnson (J&amp;J) and AstraZeneca doses for the sake of efficiency and efficacy. (Pfizer and </w:t>
      </w:r>
      <w:proofErr w:type="spellStart"/>
      <w:r w:rsidRPr="00215274">
        <w:rPr>
          <w:sz w:val="16"/>
        </w:rPr>
        <w:t>Moderna’s</w:t>
      </w:r>
      <w:proofErr w:type="spellEnd"/>
      <w:r w:rsidRPr="00215274">
        <w:rPr>
          <w:sz w:val="16"/>
        </w:rPr>
        <w:t xml:space="preserve"> vaccines require expensive cold chain infrastructure for their transport, the capacity for which many regional providers lack.) A prompt, strong showing of U.S. </w:t>
      </w:r>
      <w:r w:rsidRPr="00215274">
        <w:rPr>
          <w:sz w:val="16"/>
        </w:rPr>
        <w:lastRenderedPageBreak/>
        <w:t>leadership in each of these areas will undoubtedly help boost Washington’s moral standing and counter rival influences in Latin America and the Caribbean.</w:t>
      </w:r>
    </w:p>
    <w:p w14:paraId="4EC8E77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Neue">
    <w:altName w:val="﷽﷽﷽﷽﷽﷽﷽﷽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65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566"/>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D1C"/>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E41"/>
    <w:rsid w:val="007F712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E83"/>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73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53E"/>
    <w:rsid w:val="00DB2337"/>
    <w:rsid w:val="00DB5F87"/>
    <w:rsid w:val="00DB699B"/>
    <w:rsid w:val="00DC0376"/>
    <w:rsid w:val="00DC099B"/>
    <w:rsid w:val="00DC2BE5"/>
    <w:rsid w:val="00DD4CD4"/>
    <w:rsid w:val="00DD65A2"/>
    <w:rsid w:val="00DD6770"/>
    <w:rsid w:val="00DD67ED"/>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978BEC"/>
  <w14:defaultImageDpi w14:val="300"/>
  <w15:docId w15:val="{47218C24-CF61-704D-96CA-95BFAB1A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65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65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65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65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5865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65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6566"/>
  </w:style>
  <w:style w:type="character" w:customStyle="1" w:styleId="Heading1Char">
    <w:name w:val="Heading 1 Char"/>
    <w:aliases w:val="Pocket Char"/>
    <w:basedOn w:val="DefaultParagraphFont"/>
    <w:link w:val="Heading1"/>
    <w:uiPriority w:val="9"/>
    <w:rsid w:val="005865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65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656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5865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86566"/>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1"/>
    <w:qFormat/>
    <w:rsid w:val="00586566"/>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5865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656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Card Text"/>
    <w:basedOn w:val="DefaultParagraphFont"/>
    <w:link w:val="NoSpacing"/>
    <w:uiPriority w:val="99"/>
    <w:unhideWhenUsed/>
    <w:rsid w:val="00586566"/>
    <w:rPr>
      <w:color w:val="auto"/>
      <w:u w:val="none"/>
    </w:rPr>
  </w:style>
  <w:style w:type="paragraph" w:styleId="DocumentMap">
    <w:name w:val="Document Map"/>
    <w:basedOn w:val="Normal"/>
    <w:link w:val="DocumentMapChar"/>
    <w:uiPriority w:val="99"/>
    <w:semiHidden/>
    <w:unhideWhenUsed/>
    <w:rsid w:val="005865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6566"/>
    <w:rPr>
      <w:rFonts w:ascii="Lucida Grande" w:hAnsi="Lucida Grande" w:cs="Lucida Grande"/>
    </w:rPr>
  </w:style>
  <w:style w:type="paragraph" w:customStyle="1" w:styleId="textbold">
    <w:name w:val="text bold"/>
    <w:basedOn w:val="Normal"/>
    <w:link w:val="Emphasis"/>
    <w:uiPriority w:val="20"/>
    <w:qFormat/>
    <w:rsid w:val="00586566"/>
    <w:pPr>
      <w:ind w:left="720"/>
      <w:jc w:val="both"/>
    </w:pPr>
    <w:rPr>
      <w:b/>
      <w:iCs/>
      <w:u w:val="single"/>
    </w:rPr>
  </w:style>
  <w:style w:type="paragraph" w:customStyle="1" w:styleId="Emphasis1">
    <w:name w:val="Emphasis1"/>
    <w:basedOn w:val="Normal"/>
    <w:uiPriority w:val="20"/>
    <w:qFormat/>
    <w:rsid w:val="0058656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Note Level 2"/>
    <w:basedOn w:val="Heading1"/>
    <w:link w:val="Hyperlink"/>
    <w:autoRedefine/>
    <w:uiPriority w:val="99"/>
    <w:qFormat/>
    <w:rsid w:val="005865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5865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est-trends.org/documents/files/doc_5677.pdf%5Bforest-trends.org%5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globalamericans.org/2021/06/a-u-s-vaccine-diplomacy-strategy-for-latin-america-and-the-caribbea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5" Type="http://schemas.openxmlformats.org/officeDocument/2006/relationships/numbering" Target="numbering.xml"/><Relationship Id="rId15" Type="http://schemas.openxmlformats.org/officeDocument/2006/relationships/hyperlink" Target="https://archive.is/IGWnF" TargetMode="Externa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economistsview.typepad.com/economistsview/2007/07/trade-liberaliz.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19</Pages>
  <Words>12465</Words>
  <Characters>69311</Characters>
  <Application>Microsoft Office Word</Application>
  <DocSecurity>0</DocSecurity>
  <Lines>770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6</cp:revision>
  <dcterms:created xsi:type="dcterms:W3CDTF">2021-09-12T00:10:00Z</dcterms:created>
  <dcterms:modified xsi:type="dcterms:W3CDTF">2021-09-12T02:23:00Z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