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DF2DE1" w14:textId="5A0456C0" w:rsidR="00AE0F39" w:rsidRDefault="00AE0F39" w:rsidP="00714643">
      <w:pPr>
        <w:pStyle w:val="Heading3"/>
      </w:pPr>
      <w:r>
        <w:t>Round Reports</w:t>
      </w:r>
    </w:p>
    <w:p w14:paraId="7380F5DD" w14:textId="4279509E" w:rsidR="00AE0F39" w:rsidRDefault="00AE0F39" w:rsidP="00AE0F39">
      <w:r>
        <w:t xml:space="preserve">We Mete – disclosed every round wiki was down for us now I’m on </w:t>
      </w:r>
      <w:proofErr w:type="spellStart"/>
      <w:r>
        <w:t>neel’s</w:t>
      </w:r>
      <w:proofErr w:type="spellEnd"/>
      <w:r>
        <w:t xml:space="preserve"> potato </w:t>
      </w:r>
      <w:proofErr w:type="spellStart"/>
      <w:r>
        <w:t>wifi</w:t>
      </w:r>
      <w:proofErr w:type="spellEnd"/>
    </w:p>
    <w:p w14:paraId="4316840E" w14:textId="53BBF84A" w:rsidR="00AE0F39" w:rsidRDefault="00AE0F39" w:rsidP="00AE0F39">
      <w:r>
        <w:t xml:space="preserve">Use reasonability with a. </w:t>
      </w:r>
      <w:proofErr w:type="spellStart"/>
      <w:r>
        <w:t>brightline</w:t>
      </w:r>
      <w:proofErr w:type="spellEnd"/>
      <w:r>
        <w:t xml:space="preserve"> of having every other round </w:t>
      </w:r>
      <w:proofErr w:type="spellStart"/>
      <w:r>
        <w:t>dislcosed</w:t>
      </w:r>
      <w:proofErr w:type="spellEnd"/>
      <w:r>
        <w:t xml:space="preserve"> – could have just asked me which solves all their offense and no net benefit to why R1 SPECIFICALLY is key b/c </w:t>
      </w:r>
      <w:proofErr w:type="spellStart"/>
      <w:r>
        <w:t>I’ts</w:t>
      </w:r>
      <w:proofErr w:type="spellEnd"/>
      <w:r>
        <w:t xml:space="preserve"> an external round</w:t>
      </w:r>
    </w:p>
    <w:p w14:paraId="6D31220C" w14:textId="1E6929D9" w:rsidR="00AE0F39" w:rsidRDefault="00AE0F39" w:rsidP="00AE0F39">
      <w:r>
        <w:t>CI: Don’t have to disclose RR’s</w:t>
      </w:r>
    </w:p>
    <w:p w14:paraId="43773788" w14:textId="639AB6CC" w:rsidR="00AE0F39" w:rsidRDefault="00AE0F39" w:rsidP="00AE0F39">
      <w:r>
        <w:t xml:space="preserve">1] Small schools – strake would know all my 2ar’s and prep out accordingly which makes smalls </w:t>
      </w:r>
      <w:proofErr w:type="spellStart"/>
      <w:r>
        <w:t>chools</w:t>
      </w:r>
      <w:proofErr w:type="spellEnd"/>
      <w:r>
        <w:t xml:space="preserve"> </w:t>
      </w:r>
      <w:proofErr w:type="spellStart"/>
      <w:r>
        <w:t>uanble</w:t>
      </w:r>
      <w:proofErr w:type="spellEnd"/>
      <w:r>
        <w:t xml:space="preserve"> to compete o/w’s on inclusion</w:t>
      </w:r>
    </w:p>
    <w:p w14:paraId="15F498E8" w14:textId="4039FA02" w:rsidR="00AE0F39" w:rsidRDefault="00AE0F39" w:rsidP="00AE0F39">
      <w:r>
        <w:t>2] Accessibility – novices don’t know how the wiki works and would lose round and quit the activity</w:t>
      </w:r>
    </w:p>
    <w:p w14:paraId="0B390741" w14:textId="54FE4F36" w:rsidR="00AE0F39" w:rsidRDefault="00AE0F39" w:rsidP="00AE0F39">
      <w:r>
        <w:t xml:space="preserve">3] </w:t>
      </w:r>
      <w:r w:rsidR="009053D1">
        <w:t xml:space="preserve">Infinite regress – opens the floodgates for </w:t>
      </w:r>
      <w:proofErr w:type="spellStart"/>
      <w:r w:rsidR="009053D1">
        <w:t>infinte</w:t>
      </w:r>
      <w:proofErr w:type="spellEnd"/>
      <w:r w:rsidR="009053D1">
        <w:t xml:space="preserve"> different variations of disclosure which makes it impossible to meet their interp and crowds out substance and </w:t>
      </w:r>
      <w:proofErr w:type="spellStart"/>
      <w:r w:rsidR="009053D1">
        <w:t>topc</w:t>
      </w:r>
      <w:proofErr w:type="spellEnd"/>
      <w:r w:rsidR="009053D1">
        <w:t xml:space="preserve"> </w:t>
      </w:r>
      <w:proofErr w:type="spellStart"/>
      <w:r w:rsidR="009053D1">
        <w:t>ied</w:t>
      </w:r>
      <w:proofErr w:type="spellEnd"/>
    </w:p>
    <w:p w14:paraId="3B31B2EB" w14:textId="7CA9B536" w:rsidR="009053D1" w:rsidRDefault="009053D1" w:rsidP="00AE0F39"/>
    <w:p w14:paraId="1599E2A3" w14:textId="238D3A24" w:rsidR="009053D1" w:rsidRDefault="009053D1" w:rsidP="00AE0F39">
      <w:r>
        <w:t>AT: Level playing field</w:t>
      </w:r>
    </w:p>
    <w:p w14:paraId="7BFC49F2" w14:textId="45505549" w:rsidR="009053D1" w:rsidRDefault="009053D1" w:rsidP="009053D1">
      <w:pPr>
        <w:pStyle w:val="ListParagraph"/>
        <w:numPr>
          <w:ilvl w:val="0"/>
          <w:numId w:val="14"/>
        </w:numPr>
      </w:pPr>
      <w:r>
        <w:t xml:space="preserve">Small schools </w:t>
      </w:r>
      <w:proofErr w:type="spellStart"/>
      <w:r>
        <w:t>als</w:t>
      </w:r>
      <w:proofErr w:type="spellEnd"/>
      <w:r>
        <w:t xml:space="preserve"> get flows and flow sharing is a low </w:t>
      </w:r>
      <w:proofErr w:type="spellStart"/>
      <w:r>
        <w:t>probbility</w:t>
      </w:r>
      <w:proofErr w:type="spellEnd"/>
      <w:r>
        <w:t xml:space="preserve"> vs guaranteed under disclosure</w:t>
      </w:r>
    </w:p>
    <w:p w14:paraId="35E49C73" w14:textId="4CAD30AF" w:rsidR="009053D1" w:rsidRDefault="009053D1" w:rsidP="009053D1">
      <w:r>
        <w:t>AT: Strategy education</w:t>
      </w:r>
    </w:p>
    <w:p w14:paraId="2B3195FF" w14:textId="3E36BF0A" w:rsidR="009053D1" w:rsidRDefault="009053D1" w:rsidP="009053D1">
      <w:pPr>
        <w:pStyle w:val="ListParagraph"/>
        <w:numPr>
          <w:ilvl w:val="0"/>
          <w:numId w:val="14"/>
        </w:numPr>
      </w:pPr>
      <w:r>
        <w:t>Getting flows solves</w:t>
      </w:r>
    </w:p>
    <w:p w14:paraId="554BBE45" w14:textId="1729FDD4" w:rsidR="009053D1" w:rsidRDefault="009053D1" w:rsidP="009053D1">
      <w:pPr>
        <w:pStyle w:val="ListParagraph"/>
        <w:numPr>
          <w:ilvl w:val="0"/>
          <w:numId w:val="14"/>
        </w:numPr>
      </w:pPr>
      <w:r>
        <w:t>Asking people about the round solves</w:t>
      </w:r>
    </w:p>
    <w:p w14:paraId="182A2EAA" w14:textId="72316675" w:rsidR="009053D1" w:rsidRPr="00AE0F39" w:rsidRDefault="009053D1" w:rsidP="009053D1">
      <w:pPr>
        <w:pStyle w:val="ListParagraph"/>
        <w:numPr>
          <w:ilvl w:val="0"/>
          <w:numId w:val="14"/>
        </w:numPr>
      </w:pPr>
      <w:r>
        <w:t>Should develop strategy on their own</w:t>
      </w:r>
    </w:p>
    <w:p w14:paraId="071B8D02" w14:textId="3C071C8D" w:rsidR="00D818C5" w:rsidRDefault="00D818C5" w:rsidP="00714643">
      <w:pPr>
        <w:pStyle w:val="Heading3"/>
      </w:pPr>
      <w:r>
        <w:lastRenderedPageBreak/>
        <w:t>DA</w:t>
      </w:r>
    </w:p>
    <w:p w14:paraId="60CCE576" w14:textId="77777777" w:rsidR="00D818C5" w:rsidRDefault="00D818C5" w:rsidP="00D818C5">
      <w:pPr>
        <w:pStyle w:val="Heading4"/>
      </w:pPr>
      <w:r>
        <w:t xml:space="preserve">Biden’s infrastructure bill </w:t>
      </w:r>
      <w:r>
        <w:rPr>
          <w:u w:val="single"/>
        </w:rPr>
        <w:t>will pass</w:t>
      </w:r>
      <w:r>
        <w:t xml:space="preserve"> through </w:t>
      </w:r>
      <w:proofErr w:type="gramStart"/>
      <w:r w:rsidRPr="00BC332A">
        <w:rPr>
          <w:highlight w:val="green"/>
        </w:rPr>
        <w:t>reconciliation</w:t>
      </w:r>
      <w:proofErr w:type="gramEnd"/>
      <w:r>
        <w:t xml:space="preserve"> but </w:t>
      </w:r>
      <w:r>
        <w:rPr>
          <w:u w:val="single"/>
        </w:rPr>
        <w:t>absolute Dem Unity</w:t>
      </w:r>
      <w:r>
        <w:t xml:space="preserve"> is </w:t>
      </w:r>
      <w:r>
        <w:rPr>
          <w:u w:val="single"/>
        </w:rPr>
        <w:t>key</w:t>
      </w:r>
      <w:r>
        <w:t>.</w:t>
      </w:r>
    </w:p>
    <w:p w14:paraId="2F8BCA7E" w14:textId="77777777" w:rsidR="00D818C5" w:rsidRPr="00053179" w:rsidRDefault="00D818C5" w:rsidP="00D818C5">
      <w:pPr>
        <w:pStyle w:val="ListParagraph"/>
        <w:numPr>
          <w:ilvl w:val="0"/>
          <w:numId w:val="13"/>
        </w:numPr>
      </w:pPr>
      <w:r>
        <w:t>Turns Structural Violence</w:t>
      </w:r>
    </w:p>
    <w:p w14:paraId="20E40975" w14:textId="77777777" w:rsidR="00D818C5" w:rsidRPr="00071526" w:rsidRDefault="00D818C5" w:rsidP="00D818C5">
      <w:proofErr w:type="spellStart"/>
      <w:r w:rsidRPr="00071526">
        <w:rPr>
          <w:rStyle w:val="Style13ptBold"/>
        </w:rPr>
        <w:t>Pramuk</w:t>
      </w:r>
      <w:proofErr w:type="spellEnd"/>
      <w:r w:rsidRPr="00071526">
        <w:rPr>
          <w:rStyle w:val="Style13ptBold"/>
        </w:rPr>
        <w:t xml:space="preserve"> and </w:t>
      </w:r>
      <w:r>
        <w:rPr>
          <w:rStyle w:val="Style13ptBold"/>
        </w:rPr>
        <w:t>Fr</w:t>
      </w:r>
      <w:r w:rsidRPr="00071526">
        <w:rPr>
          <w:rStyle w:val="Style13ptBold"/>
        </w:rPr>
        <w:t>anck 8-25</w:t>
      </w:r>
      <w:r>
        <w:t xml:space="preserve"> </w:t>
      </w:r>
      <w:r w:rsidRPr="00071526">
        <w:t xml:space="preserve">Jacob </w:t>
      </w:r>
      <w:proofErr w:type="spellStart"/>
      <w:r w:rsidRPr="00071526">
        <w:t>Pramuk</w:t>
      </w:r>
      <w:proofErr w:type="spellEnd"/>
      <w:r w:rsidRPr="00071526">
        <w:t xml:space="preserve"> and Thomas Franck 8-25-2021 "Here’s what happens next as Democrats try to pass Biden’s multitrillion-dollar economic plans"</w:t>
      </w:r>
      <w:r>
        <w:t xml:space="preserve"> </w:t>
      </w:r>
      <w:hyperlink r:id="rId9" w:history="1">
        <w:r w:rsidRPr="007313BB">
          <w:rPr>
            <w:rStyle w:val="Hyperlink"/>
          </w:rPr>
          <w:t>https://www.cnbc.com/2021/08/25/what-happens-next-with-biden-infrastructure-budget-bills-in-congress.html</w:t>
        </w:r>
      </w:hyperlink>
      <w:r>
        <w:t xml:space="preserve"> (Staff Reporter at CNBC)//Elmer </w:t>
      </w:r>
    </w:p>
    <w:p w14:paraId="674BA47E" w14:textId="77777777" w:rsidR="00D818C5" w:rsidRDefault="00D818C5" w:rsidP="00D818C5">
      <w:pPr>
        <w:rPr>
          <w:sz w:val="16"/>
        </w:rPr>
      </w:pPr>
      <w:r w:rsidRPr="00053179">
        <w:rPr>
          <w:sz w:val="16"/>
        </w:rPr>
        <w:t xml:space="preserve">WASHINGTON — </w:t>
      </w:r>
      <w:r w:rsidRPr="00387727">
        <w:rPr>
          <w:b/>
          <w:sz w:val="26"/>
          <w:highlight w:val="green"/>
          <w:u w:val="single"/>
        </w:rPr>
        <w:t xml:space="preserve">House Democrats </w:t>
      </w:r>
      <w:r w:rsidRPr="00BC332A">
        <w:rPr>
          <w:b/>
          <w:sz w:val="26"/>
          <w:u w:val="single"/>
        </w:rPr>
        <w:t xml:space="preserve">just </w:t>
      </w:r>
      <w:r w:rsidRPr="00387727">
        <w:rPr>
          <w:b/>
          <w:sz w:val="26"/>
          <w:highlight w:val="green"/>
          <w:u w:val="single"/>
          <w:bdr w:val="single" w:sz="4" w:space="0" w:color="auto"/>
        </w:rPr>
        <w:t>patched up a party fracture</w:t>
      </w:r>
      <w:r w:rsidRPr="00053179">
        <w:rPr>
          <w:sz w:val="16"/>
          <w:highlight w:val="green"/>
          <w:bdr w:val="single" w:sz="4" w:space="0" w:color="auto"/>
        </w:rPr>
        <w:t xml:space="preserve"> </w:t>
      </w:r>
      <w:r w:rsidRPr="00387727">
        <w:rPr>
          <w:b/>
          <w:sz w:val="26"/>
          <w:highlight w:val="green"/>
          <w:u w:val="single"/>
          <w:bdr w:val="single" w:sz="4" w:space="0" w:color="auto"/>
        </w:rPr>
        <w:t>to take a critical step forward</w:t>
      </w:r>
      <w:r w:rsidRPr="00BC332A">
        <w:rPr>
          <w:b/>
          <w:sz w:val="26"/>
          <w:u w:val="single"/>
        </w:rPr>
        <w:t xml:space="preserve"> </w:t>
      </w:r>
      <w:r w:rsidRPr="00BC332A">
        <w:rPr>
          <w:b/>
          <w:sz w:val="26"/>
          <w:highlight w:val="green"/>
          <w:u w:val="single"/>
        </w:rPr>
        <w:t>with</w:t>
      </w:r>
      <w:r w:rsidRPr="00BC332A">
        <w:rPr>
          <w:b/>
          <w:sz w:val="26"/>
          <w:u w:val="single"/>
        </w:rPr>
        <w:t xml:space="preserve"> a mammoth economic agenda</w:t>
      </w:r>
      <w:r w:rsidRPr="00BC332A">
        <w:rPr>
          <w:sz w:val="16"/>
        </w:rPr>
        <w:t xml:space="preserve">. </w:t>
      </w:r>
      <w:r w:rsidRPr="00BC332A">
        <w:rPr>
          <w:u w:val="single"/>
        </w:rPr>
        <w:t xml:space="preserve">But the </w:t>
      </w:r>
      <w:r w:rsidRPr="00BC332A">
        <w:rPr>
          <w:b/>
          <w:sz w:val="26"/>
          <w:u w:val="single"/>
        </w:rPr>
        <w:t>path ahead could get trickier</w:t>
      </w:r>
      <w:r w:rsidRPr="00BC332A">
        <w:rPr>
          <w:u w:val="single"/>
        </w:rPr>
        <w:t xml:space="preserve"> as party leaders try to thread a legislative needle to pass more than $4 trillion in new spending</w:t>
      </w:r>
      <w:r w:rsidRPr="00BC332A">
        <w:rPr>
          <w:sz w:val="16"/>
        </w:rPr>
        <w:t xml:space="preserve">. </w:t>
      </w:r>
      <w:r w:rsidRPr="00BC332A">
        <w:rPr>
          <w:b/>
          <w:sz w:val="26"/>
          <w:u w:val="single"/>
        </w:rPr>
        <w:t>In</w:t>
      </w:r>
      <w:r w:rsidRPr="00BC332A">
        <w:rPr>
          <w:u w:val="single"/>
        </w:rPr>
        <w:t xml:space="preserve"> the </w:t>
      </w:r>
      <w:r w:rsidRPr="00BC332A">
        <w:rPr>
          <w:b/>
          <w:sz w:val="26"/>
          <w:u w:val="single"/>
        </w:rPr>
        <w:t>coming weeks</w:t>
      </w:r>
      <w:r w:rsidRPr="00BC332A">
        <w:rPr>
          <w:u w:val="single"/>
        </w:rPr>
        <w:t xml:space="preserve">, </w:t>
      </w:r>
      <w:r w:rsidRPr="00BC332A">
        <w:rPr>
          <w:b/>
          <w:sz w:val="26"/>
          <w:u w:val="single"/>
        </w:rPr>
        <w:t>Democrats</w:t>
      </w:r>
      <w:r w:rsidRPr="00BC332A">
        <w:rPr>
          <w:u w:val="single"/>
        </w:rPr>
        <w:t xml:space="preserve"> </w:t>
      </w:r>
      <w:r w:rsidRPr="00BC332A">
        <w:rPr>
          <w:b/>
          <w:sz w:val="26"/>
          <w:u w:val="single"/>
        </w:rPr>
        <w:t>aim to approve</w:t>
      </w:r>
      <w:r w:rsidRPr="00BC332A">
        <w:rPr>
          <w:u w:val="single"/>
        </w:rPr>
        <w:t xml:space="preserve"> </w:t>
      </w:r>
      <w:r w:rsidRPr="00387727">
        <w:rPr>
          <w:u w:val="single"/>
        </w:rPr>
        <w:t xml:space="preserve">a $1 trillion bipartisan </w:t>
      </w:r>
      <w:r w:rsidRPr="00387727">
        <w:rPr>
          <w:b/>
          <w:sz w:val="26"/>
          <w:highlight w:val="green"/>
          <w:u w:val="single"/>
        </w:rPr>
        <w:t>infrastructure</w:t>
      </w:r>
      <w:r w:rsidRPr="00387727">
        <w:rPr>
          <w:highlight w:val="green"/>
          <w:u w:val="single"/>
        </w:rPr>
        <w:t xml:space="preserve"> </w:t>
      </w:r>
      <w:r w:rsidRPr="00387727">
        <w:rPr>
          <w:u w:val="single"/>
        </w:rPr>
        <w:t xml:space="preserve">plan and up to $3.5 trillion in investments in social programs. Passing both </w:t>
      </w:r>
      <w:r w:rsidRPr="00BC332A">
        <w:rPr>
          <w:b/>
          <w:sz w:val="26"/>
          <w:u w:val="single"/>
          <w:bdr w:val="single" w:sz="4" w:space="0" w:color="auto"/>
        </w:rPr>
        <w:t>will require a heavy lift</w:t>
      </w:r>
      <w:r w:rsidRPr="00387727">
        <w:rPr>
          <w:u w:val="single"/>
        </w:rPr>
        <w:t xml:space="preserve">, as </w:t>
      </w:r>
      <w:r w:rsidRPr="00BC332A">
        <w:rPr>
          <w:highlight w:val="green"/>
          <w:u w:val="single"/>
        </w:rPr>
        <w:t xml:space="preserve">leaders </w:t>
      </w:r>
      <w:r w:rsidRPr="00BC332A">
        <w:rPr>
          <w:u w:val="single"/>
        </w:rPr>
        <w:t xml:space="preserve">will </w:t>
      </w:r>
      <w:r w:rsidRPr="00BC332A">
        <w:rPr>
          <w:highlight w:val="green"/>
          <w:u w:val="single"/>
        </w:rPr>
        <w:t>need to</w:t>
      </w:r>
      <w:r w:rsidRPr="00387727">
        <w:rPr>
          <w:u w:val="single"/>
        </w:rPr>
        <w:t xml:space="preserve"> </w:t>
      </w:r>
      <w:r w:rsidRPr="00387727">
        <w:rPr>
          <w:b/>
          <w:sz w:val="26"/>
          <w:highlight w:val="green"/>
          <w:u w:val="single"/>
        </w:rPr>
        <w:t>satisfy</w:t>
      </w:r>
      <w:r w:rsidRPr="00387727">
        <w:rPr>
          <w:highlight w:val="green"/>
          <w:u w:val="single"/>
        </w:rPr>
        <w:t xml:space="preserve"> </w:t>
      </w:r>
      <w:r w:rsidRPr="00BC332A">
        <w:rPr>
          <w:b/>
          <w:sz w:val="26"/>
          <w:u w:val="single"/>
        </w:rPr>
        <w:t xml:space="preserve">competing demands of </w:t>
      </w:r>
      <w:r w:rsidRPr="00387727">
        <w:rPr>
          <w:b/>
          <w:sz w:val="26"/>
          <w:highlight w:val="green"/>
          <w:u w:val="single"/>
        </w:rPr>
        <w:t>centrists</w:t>
      </w:r>
      <w:r w:rsidRPr="00387727">
        <w:rPr>
          <w:highlight w:val="green"/>
          <w:u w:val="single"/>
        </w:rPr>
        <w:t xml:space="preserve"> </w:t>
      </w:r>
      <w:r w:rsidRPr="00387727">
        <w:rPr>
          <w:u w:val="single"/>
        </w:rPr>
        <w:t xml:space="preserve">wary of spending </w:t>
      </w:r>
      <w:r w:rsidRPr="00387727">
        <w:rPr>
          <w:b/>
          <w:sz w:val="26"/>
          <w:highlight w:val="green"/>
          <w:u w:val="single"/>
        </w:rPr>
        <w:t>and progressives</w:t>
      </w:r>
      <w:r w:rsidRPr="00387727">
        <w:rPr>
          <w:highlight w:val="green"/>
          <w:u w:val="single"/>
        </w:rPr>
        <w:t xml:space="preserve"> </w:t>
      </w:r>
      <w:r w:rsidRPr="00387727">
        <w:rPr>
          <w:u w:val="single"/>
        </w:rPr>
        <w:t>who want to reimagine government’s role in American households</w:t>
      </w:r>
      <w:r w:rsidRPr="00053179">
        <w:rPr>
          <w:sz w:val="16"/>
        </w:rPr>
        <w:t xml:space="preserve">. The House is leaving Washington </w:t>
      </w:r>
      <w:r w:rsidRPr="00387727">
        <w:rPr>
          <w:b/>
          <w:bCs/>
          <w:u w:val="single"/>
        </w:rPr>
        <w:t>until Sept. 20</w:t>
      </w:r>
      <w:r w:rsidRPr="00053179">
        <w:rPr>
          <w:sz w:val="16"/>
        </w:rPr>
        <w:t xml:space="preserve"> after taking key steps toward pushing through the sprawling economic plans. The chamber on Tuesday approved a $3.5 trillion budget resolution and advanced the infrastructure bill, as House Speaker Nancy Pelosi, D-Calif., promised centrist Democrats to take up the bipartisan plan by Sept. 27. </w:t>
      </w:r>
      <w:r w:rsidRPr="00053179">
        <w:rPr>
          <w:u w:val="single"/>
        </w:rPr>
        <w:t xml:space="preserve">The Senate already passed the infrastructure legislation, so </w:t>
      </w:r>
      <w:r w:rsidRPr="00053179">
        <w:rPr>
          <w:b/>
          <w:bCs/>
          <w:u w:val="single"/>
        </w:rPr>
        <w:t>a final House vote would send it to Biden’s desk for his</w:t>
      </w:r>
      <w:r w:rsidRPr="00053179">
        <w:rPr>
          <w:u w:val="single"/>
        </w:rPr>
        <w:t xml:space="preserve"> signature.</w:t>
      </w:r>
      <w:r w:rsidRPr="00053179">
        <w:rPr>
          <w:sz w:val="16"/>
        </w:rPr>
        <w:t xml:space="preserve"> Now that both chambers have passed the budget measure, </w:t>
      </w:r>
      <w:r w:rsidRPr="00BC332A">
        <w:rPr>
          <w:b/>
          <w:sz w:val="26"/>
          <w:u w:val="single"/>
        </w:rPr>
        <w:t>Democrats can move without Republicans</w:t>
      </w:r>
      <w:r w:rsidRPr="00BC332A">
        <w:rPr>
          <w:u w:val="single"/>
        </w:rPr>
        <w:t xml:space="preserve"> to push through their spending plan </w:t>
      </w:r>
      <w:r w:rsidRPr="00BC332A">
        <w:rPr>
          <w:b/>
          <w:sz w:val="26"/>
          <w:u w:val="single"/>
        </w:rPr>
        <w:t>via reconciliation</w:t>
      </w:r>
      <w:r w:rsidRPr="00053179">
        <w:rPr>
          <w:u w:val="single"/>
        </w:rPr>
        <w:t>.</w:t>
      </w:r>
      <w:r w:rsidRPr="00053179">
        <w:rPr>
          <w:sz w:val="16"/>
        </w:rPr>
        <w:t xml:space="preserve"> Party leaders want committees to write their pieces of the bill by Sept. 15 before budget committees package them into one massive measure that can move through Congress. Committees could start marking up legislation in early September. </w:t>
      </w:r>
      <w:r w:rsidRPr="00053179">
        <w:rPr>
          <w:u w:val="single"/>
        </w:rPr>
        <w:t xml:space="preserve">Party leaders </w:t>
      </w:r>
      <w:r w:rsidRPr="00BC332A">
        <w:rPr>
          <w:b/>
          <w:sz w:val="26"/>
          <w:u w:val="single"/>
        </w:rPr>
        <w:t xml:space="preserve">face a challenge </w:t>
      </w:r>
      <w:r w:rsidRPr="00053179">
        <w:rPr>
          <w:u w:val="single"/>
        </w:rPr>
        <w:t xml:space="preserve">in coming up with a bill that will satisfy centrists who want to trim back the $3.5 trillion price tag and progressives who consider it the minimum Congress should spend. As </w:t>
      </w:r>
      <w:r w:rsidRPr="00053179">
        <w:rPr>
          <w:b/>
          <w:sz w:val="26"/>
          <w:highlight w:val="green"/>
          <w:u w:val="single"/>
        </w:rPr>
        <w:t>one defection in the Senate</w:t>
      </w:r>
      <w:r w:rsidRPr="00053179">
        <w:rPr>
          <w:sz w:val="16"/>
          <w:highlight w:val="green"/>
        </w:rPr>
        <w:t xml:space="preserve"> </w:t>
      </w:r>
      <w:r w:rsidRPr="00053179">
        <w:rPr>
          <w:sz w:val="16"/>
        </w:rPr>
        <w:t xml:space="preserve">— </w:t>
      </w:r>
      <w:r w:rsidRPr="00053179">
        <w:rPr>
          <w:b/>
          <w:sz w:val="26"/>
          <w:highlight w:val="green"/>
          <w:u w:val="single"/>
        </w:rPr>
        <w:t>and four in the House</w:t>
      </w:r>
      <w:r w:rsidRPr="00053179">
        <w:rPr>
          <w:sz w:val="16"/>
        </w:rPr>
        <w:t xml:space="preserve"> — </w:t>
      </w:r>
      <w:r w:rsidRPr="00053179">
        <w:rPr>
          <w:b/>
          <w:sz w:val="26"/>
          <w:highlight w:val="green"/>
          <w:u w:val="single"/>
          <w:bdr w:val="single" w:sz="4" w:space="0" w:color="auto"/>
        </w:rPr>
        <w:t>would sink legislation,</w:t>
      </w:r>
      <w:r w:rsidRPr="00053179">
        <w:rPr>
          <w:sz w:val="16"/>
          <w:highlight w:val="green"/>
        </w:rPr>
        <w:t xml:space="preserve"> </w:t>
      </w:r>
      <w:r w:rsidRPr="00BC332A">
        <w:rPr>
          <w:b/>
          <w:sz w:val="26"/>
          <w:u w:val="single"/>
        </w:rPr>
        <w:t>Democrats have to satisfy a diverse range of views</w:t>
      </w:r>
      <w:r w:rsidRPr="00053179">
        <w:rPr>
          <w:u w:val="single"/>
        </w:rPr>
        <w:t xml:space="preserve"> to pass their agenda.</w:t>
      </w:r>
      <w:r w:rsidRPr="00053179">
        <w:rPr>
          <w:sz w:val="16"/>
        </w:rPr>
        <w:t xml:space="preserve"> “We write a bill with the Senate because it’s no use doing a bill that’s not going to pass the Senate, in the interest of getting things done,” Pelosi told reporters on Wednesday. Given the magnitude of the legislation, passing it quickly could prove difficult. To appease congressional progressives who have prioritized passage of the budget bill, Democrats could move to pass both proposals at about the same time. While Pelosi gave a Sept. 27 target date to approve the infrastructure plan, the commitment is not binding. Still, she noted Wednesday that Congress needs to pass the bill before surface transportation spending authorization expires Sept. 30. “We have long had an eye to having the infrastructure bill on the President’s desk by the October 1, the effective date of the legislation,” she wrote in a separate letter to Democrats on Wednesday. Democrats say the bills combined will provide a jolt to the economy and a lifeline for households. Supporters of the Democratic spending plan, including Pelosi and Senate Budget Committee Chair Bernie Sanders, I-Vt., have cast it as the biggest expansion of the U.S. social safety net in decades. “</w:t>
      </w:r>
      <w:r w:rsidRPr="00053179">
        <w:rPr>
          <w:u w:val="single"/>
        </w:rPr>
        <w:t xml:space="preserve">This is a truly historic opportunity to pass the </w:t>
      </w:r>
      <w:r w:rsidRPr="00BC332A">
        <w:rPr>
          <w:b/>
          <w:sz w:val="26"/>
          <w:u w:val="single"/>
        </w:rPr>
        <w:t xml:space="preserve">most </w:t>
      </w:r>
      <w:r w:rsidRPr="0000383C">
        <w:rPr>
          <w:b/>
          <w:sz w:val="26"/>
          <w:highlight w:val="green"/>
          <w:u w:val="single"/>
        </w:rPr>
        <w:t>transformative</w:t>
      </w:r>
      <w:r w:rsidRPr="00BC332A">
        <w:rPr>
          <w:u w:val="single"/>
        </w:rPr>
        <w:t xml:space="preserve"> and consequential </w:t>
      </w:r>
      <w:r w:rsidRPr="00BC332A">
        <w:rPr>
          <w:b/>
          <w:sz w:val="26"/>
          <w:u w:val="single"/>
        </w:rPr>
        <w:t xml:space="preserve">legislation </w:t>
      </w:r>
      <w:r w:rsidRPr="0000383C">
        <w:rPr>
          <w:b/>
          <w:sz w:val="26"/>
          <w:highlight w:val="green"/>
          <w:u w:val="single"/>
        </w:rPr>
        <w:t>for families</w:t>
      </w:r>
      <w:r w:rsidRPr="00BC332A">
        <w:rPr>
          <w:u w:val="single"/>
        </w:rPr>
        <w:t xml:space="preserve"> </w:t>
      </w:r>
      <w:r w:rsidRPr="00053179">
        <w:rPr>
          <w:u w:val="single"/>
        </w:rPr>
        <w:t xml:space="preserve">in a </w:t>
      </w:r>
      <w:proofErr w:type="gramStart"/>
      <w:r w:rsidRPr="00053179">
        <w:rPr>
          <w:u w:val="single"/>
        </w:rPr>
        <w:t>century, and</w:t>
      </w:r>
      <w:proofErr w:type="gramEnd"/>
      <w:r w:rsidRPr="00053179">
        <w:rPr>
          <w:u w:val="single"/>
        </w:rPr>
        <w:t xml:space="preserve"> will stand alongside the New Deal and Great Society as pillars </w:t>
      </w:r>
      <w:r w:rsidRPr="00BC332A">
        <w:rPr>
          <w:u w:val="single"/>
        </w:rPr>
        <w:t xml:space="preserve">of </w:t>
      </w:r>
      <w:r w:rsidRPr="0000383C">
        <w:rPr>
          <w:b/>
          <w:sz w:val="26"/>
          <w:highlight w:val="green"/>
          <w:u w:val="single"/>
        </w:rPr>
        <w:t>economic security</w:t>
      </w:r>
      <w:r w:rsidRPr="00BC332A">
        <w:rPr>
          <w:u w:val="single"/>
        </w:rPr>
        <w:t xml:space="preserve">,” Pelosi wrote to colleagues Wednesday. The plan would </w:t>
      </w:r>
      <w:r w:rsidRPr="0000383C">
        <w:rPr>
          <w:b/>
          <w:sz w:val="26"/>
          <w:highlight w:val="green"/>
          <w:u w:val="single"/>
        </w:rPr>
        <w:t>expand Medicare</w:t>
      </w:r>
      <w:r w:rsidRPr="00BC332A">
        <w:rPr>
          <w:u w:val="single"/>
        </w:rPr>
        <w:t xml:space="preserve">, </w:t>
      </w:r>
      <w:r w:rsidRPr="0000383C">
        <w:rPr>
          <w:b/>
          <w:sz w:val="26"/>
          <w:highlight w:val="green"/>
          <w:u w:val="single"/>
        </w:rPr>
        <w:t>paid leave</w:t>
      </w:r>
      <w:r w:rsidRPr="00BC332A">
        <w:rPr>
          <w:u w:val="single"/>
        </w:rPr>
        <w:t xml:space="preserve"> and </w:t>
      </w:r>
      <w:proofErr w:type="gramStart"/>
      <w:r w:rsidRPr="00BC332A">
        <w:rPr>
          <w:u w:val="single"/>
        </w:rPr>
        <w:t>child care</w:t>
      </w:r>
      <w:proofErr w:type="gramEnd"/>
      <w:r w:rsidRPr="00BC332A">
        <w:rPr>
          <w:u w:val="single"/>
        </w:rPr>
        <w:t xml:space="preserve">, extend enhanced household tax credits and encourage </w:t>
      </w:r>
      <w:r w:rsidRPr="0000383C">
        <w:rPr>
          <w:b/>
          <w:sz w:val="26"/>
          <w:highlight w:val="green"/>
          <w:u w:val="single"/>
        </w:rPr>
        <w:t>green energy adoption</w:t>
      </w:r>
      <w:r w:rsidRPr="0000383C">
        <w:rPr>
          <w:highlight w:val="green"/>
          <w:u w:val="single"/>
        </w:rPr>
        <w:t xml:space="preserve">, </w:t>
      </w:r>
      <w:r w:rsidRPr="0000383C">
        <w:rPr>
          <w:b/>
          <w:sz w:val="26"/>
          <w:u w:val="single"/>
        </w:rPr>
        <w:t>while hiking taxes on corporations and the wealthy</w:t>
      </w:r>
      <w:r w:rsidRPr="00053179">
        <w:rPr>
          <w:sz w:val="16"/>
        </w:rPr>
        <w:t xml:space="preserve">. Democrats hope to sell a wave of new support for </w:t>
      </w:r>
      <w:r w:rsidRPr="00053179">
        <w:rPr>
          <w:sz w:val="16"/>
        </w:rPr>
        <w:lastRenderedPageBreak/>
        <w:t xml:space="preserve">families as they campaign to keep control of Congress in next year’s midterms. Those elections, though, have helped to generate staunch opposition on the other side of the aisle. The GOP has cited the trillions in new spending and the proposed reversal of some of its 2017 tax cuts in trying to take down the Democratic budget bill. Republicans and some Democrats have in recent weeks said that another $4.5 trillion in fiscal stimulus could not only boost economic growth but have the adverse effect of fueling inflation.  </w:t>
      </w:r>
    </w:p>
    <w:p w14:paraId="5BF2718E" w14:textId="77777777" w:rsidR="00D818C5" w:rsidRPr="00053179" w:rsidRDefault="00D818C5" w:rsidP="00D818C5">
      <w:pPr>
        <w:rPr>
          <w:sz w:val="16"/>
        </w:rPr>
      </w:pPr>
    </w:p>
    <w:p w14:paraId="7EFB311E" w14:textId="77777777" w:rsidR="00D818C5" w:rsidRDefault="00D818C5" w:rsidP="00D818C5">
      <w:pPr>
        <w:pStyle w:val="Heading4"/>
      </w:pPr>
      <w:r>
        <w:t xml:space="preserve">Pharma </w:t>
      </w:r>
      <w:r>
        <w:rPr>
          <w:u w:val="single"/>
        </w:rPr>
        <w:t>backlashes</w:t>
      </w:r>
      <w:r>
        <w:t xml:space="preserve"> to the Plan – they’re </w:t>
      </w:r>
      <w:r>
        <w:rPr>
          <w:u w:val="single"/>
        </w:rPr>
        <w:t>aggressive lobbyists</w:t>
      </w:r>
      <w:r>
        <w:t xml:space="preserve"> and will </w:t>
      </w:r>
      <w:r>
        <w:rPr>
          <w:u w:val="single"/>
        </w:rPr>
        <w:t>do anything</w:t>
      </w:r>
      <w:r>
        <w:t xml:space="preserve"> to preserve patent rights.</w:t>
      </w:r>
    </w:p>
    <w:p w14:paraId="0598589E" w14:textId="77777777" w:rsidR="00D818C5" w:rsidRDefault="00D818C5" w:rsidP="00D818C5">
      <w:pPr>
        <w:pStyle w:val="ListParagraph"/>
        <w:numPr>
          <w:ilvl w:val="0"/>
          <w:numId w:val="13"/>
        </w:numPr>
      </w:pPr>
      <w:r>
        <w:t>Turns Case – Waters down the Plan due to lobbying</w:t>
      </w:r>
    </w:p>
    <w:p w14:paraId="408C5DAB" w14:textId="77777777" w:rsidR="00D818C5" w:rsidRPr="00053179" w:rsidRDefault="00D818C5" w:rsidP="00D818C5">
      <w:pPr>
        <w:pStyle w:val="ListParagraph"/>
        <w:numPr>
          <w:ilvl w:val="0"/>
          <w:numId w:val="13"/>
        </w:numPr>
      </w:pPr>
      <w:r>
        <w:t xml:space="preserve">Optional Card – still thinking on if </w:t>
      </w:r>
      <w:proofErr w:type="spellStart"/>
      <w:r>
        <w:t>its</w:t>
      </w:r>
      <w:proofErr w:type="spellEnd"/>
      <w:r>
        <w:t xml:space="preserve"> necessary [note from Elmer]</w:t>
      </w:r>
    </w:p>
    <w:p w14:paraId="63F252C5" w14:textId="77777777" w:rsidR="00D818C5" w:rsidRPr="00071526" w:rsidRDefault="00D818C5" w:rsidP="00D818C5">
      <w:proofErr w:type="spellStart"/>
      <w:r w:rsidRPr="00071526">
        <w:rPr>
          <w:rStyle w:val="Style13ptBold"/>
        </w:rPr>
        <w:t>Huetteman</w:t>
      </w:r>
      <w:proofErr w:type="spellEnd"/>
      <w:r w:rsidRPr="00071526">
        <w:rPr>
          <w:rStyle w:val="Style13ptBold"/>
        </w:rPr>
        <w:t xml:space="preserve"> 19</w:t>
      </w:r>
      <w:r>
        <w:t xml:space="preserve"> </w:t>
      </w:r>
      <w:proofErr w:type="spellStart"/>
      <w:r>
        <w:t>Emmarie</w:t>
      </w:r>
      <w:proofErr w:type="spellEnd"/>
      <w:r>
        <w:t xml:space="preserve"> </w:t>
      </w:r>
      <w:proofErr w:type="spellStart"/>
      <w:r>
        <w:t>Huetteman</w:t>
      </w:r>
      <w:proofErr w:type="spellEnd"/>
      <w:r>
        <w:t xml:space="preserve"> 2-26-2019 “Senators Who Led Pharma-Friendly Patent Reform Also Prime Targets For Pharma Cash” </w:t>
      </w:r>
      <w:hyperlink r:id="rId10" w:history="1">
        <w:r w:rsidRPr="007313BB">
          <w:rPr>
            <w:rStyle w:val="Hyperlink"/>
          </w:rPr>
          <w:t>https://khn.org/news/senators-who-led-pharma-friendly-patent-reform-also-prime-targets-for-pharma-cash/</w:t>
        </w:r>
      </w:hyperlink>
      <w:r>
        <w:t xml:space="preserve"> (former NYT Congressional correspondent with an MA in public affairs reporting from Northwestern University’s Medill School)//Elmer </w:t>
      </w:r>
    </w:p>
    <w:p w14:paraId="625E2DC0" w14:textId="77777777" w:rsidR="00D818C5" w:rsidRPr="00053179" w:rsidRDefault="00D818C5" w:rsidP="00D818C5">
      <w:pPr>
        <w:rPr>
          <w:u w:val="single"/>
        </w:rPr>
      </w:pPr>
      <w:r w:rsidRPr="00053179">
        <w:rPr>
          <w:sz w:val="16"/>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w:t>
      </w:r>
      <w:proofErr w:type="spellStart"/>
      <w:r w:rsidRPr="00053179">
        <w:rPr>
          <w:sz w:val="16"/>
        </w:rPr>
        <w:t>drugmakers</w:t>
      </w:r>
      <w:proofErr w:type="spellEnd"/>
      <w:r w:rsidRPr="00053179">
        <w:rPr>
          <w:sz w:val="16"/>
        </w:rPr>
        <w:t xml:space="preserve"> who already leverage patents to block competitors and keep prices high. Less than three weeks after introducing a bill that would make it harder for generic </w:t>
      </w:r>
      <w:proofErr w:type="spellStart"/>
      <w:r w:rsidRPr="00053179">
        <w:rPr>
          <w:sz w:val="16"/>
        </w:rPr>
        <w:t>drugmakers</w:t>
      </w:r>
      <w:proofErr w:type="spellEnd"/>
      <w:r w:rsidRPr="00053179">
        <w:rPr>
          <w:sz w:val="16"/>
        </w:rPr>
        <w:t xml:space="preserve"> to compete with patent-holding </w:t>
      </w:r>
      <w:proofErr w:type="spellStart"/>
      <w:r w:rsidRPr="00053179">
        <w:rPr>
          <w:sz w:val="16"/>
        </w:rPr>
        <w:t>drugmakers</w:t>
      </w:r>
      <w:proofErr w:type="spellEnd"/>
      <w:r w:rsidRPr="00053179">
        <w:rPr>
          <w:sz w:val="16"/>
        </w:rPr>
        <w:t xml:space="preserve">,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w:t>
      </w:r>
      <w:proofErr w:type="spellStart"/>
      <w:r w:rsidRPr="00053179">
        <w:rPr>
          <w:sz w:val="16"/>
        </w:rPr>
        <w:t>drugmakers</w:t>
      </w:r>
      <w:proofErr w:type="spellEnd"/>
      <w:r w:rsidRPr="00053179">
        <w:rPr>
          <w:sz w:val="16"/>
        </w:rPr>
        <w:t xml:space="preserve">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w:t>
      </w:r>
      <w:proofErr w:type="spellStart"/>
      <w:r w:rsidRPr="00053179">
        <w:rPr>
          <w:sz w:val="16"/>
        </w:rPr>
        <w:t>drugmaker</w:t>
      </w:r>
      <w:proofErr w:type="spellEnd"/>
      <w:r w:rsidRPr="00053179">
        <w:rPr>
          <w:sz w:val="16"/>
        </w:rPr>
        <w:t xml:space="preserve">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053179">
        <w:rPr>
          <w:u w:val="single"/>
        </w:rPr>
        <w:t xml:space="preserve">in an era of public </w:t>
      </w:r>
      <w:r w:rsidRPr="00053179">
        <w:rPr>
          <w:b/>
          <w:sz w:val="26"/>
          <w:highlight w:val="green"/>
          <w:u w:val="single"/>
        </w:rPr>
        <w:t>outrage</w:t>
      </w:r>
      <w:r w:rsidRPr="00053179">
        <w:rPr>
          <w:highlight w:val="green"/>
          <w:u w:val="single"/>
        </w:rPr>
        <w:t xml:space="preserve"> </w:t>
      </w:r>
      <w:r w:rsidRPr="00053179">
        <w:rPr>
          <w:b/>
          <w:sz w:val="26"/>
          <w:highlight w:val="green"/>
          <w:u w:val="single"/>
        </w:rPr>
        <w:t>over</w:t>
      </w:r>
      <w:r w:rsidRPr="00053179">
        <w:rPr>
          <w:highlight w:val="green"/>
          <w:u w:val="single"/>
        </w:rPr>
        <w:t xml:space="preserve"> </w:t>
      </w:r>
      <w:r w:rsidRPr="00053179">
        <w:rPr>
          <w:u w:val="single"/>
        </w:rPr>
        <w:t xml:space="preserve">drug prices, the fact that </w:t>
      </w:r>
      <w:proofErr w:type="spellStart"/>
      <w:r w:rsidRPr="00BC332A">
        <w:rPr>
          <w:b/>
          <w:sz w:val="26"/>
          <w:u w:val="single"/>
        </w:rPr>
        <w:t>drugmakers</w:t>
      </w:r>
      <w:proofErr w:type="spellEnd"/>
      <w:r w:rsidRPr="00BC332A">
        <w:rPr>
          <w:u w:val="single"/>
        </w:rPr>
        <w:t xml:space="preserve"> </w:t>
      </w:r>
      <w:r w:rsidRPr="00053179">
        <w:rPr>
          <w:u w:val="single"/>
        </w:rPr>
        <w:t xml:space="preserve">gave most </w:t>
      </w:r>
      <w:r w:rsidRPr="00BC332A">
        <w:rPr>
          <w:b/>
          <w:sz w:val="26"/>
          <w:u w:val="single"/>
        </w:rPr>
        <w:t>to</w:t>
      </w:r>
      <w:r w:rsidRPr="00053179">
        <w:rPr>
          <w:u w:val="single"/>
        </w:rPr>
        <w:t xml:space="preserve"> the </w:t>
      </w:r>
      <w:r w:rsidRPr="00053179">
        <w:rPr>
          <w:b/>
          <w:sz w:val="26"/>
          <w:highlight w:val="green"/>
          <w:u w:val="single"/>
          <w:bdr w:val="single" w:sz="4" w:space="0" w:color="auto"/>
        </w:rPr>
        <w:t>lawmakers working to change the patent</w:t>
      </w:r>
      <w:r w:rsidRPr="00053179">
        <w:rPr>
          <w:b/>
          <w:sz w:val="26"/>
          <w:u w:val="single"/>
          <w:bdr w:val="single" w:sz="4" w:space="0" w:color="auto"/>
        </w:rPr>
        <w:t xml:space="preserve"> </w:t>
      </w:r>
      <w:r w:rsidRPr="00053179">
        <w:rPr>
          <w:b/>
          <w:sz w:val="26"/>
          <w:highlight w:val="green"/>
          <w:u w:val="single"/>
          <w:bdr w:val="single" w:sz="4" w:space="0" w:color="auto"/>
        </w:rPr>
        <w:t>system</w:t>
      </w:r>
      <w:r w:rsidRPr="00053179">
        <w:rPr>
          <w:u w:val="single"/>
        </w:rPr>
        <w:t xml:space="preserve"> belies how important securing </w:t>
      </w:r>
      <w:r w:rsidRPr="00053179">
        <w:rPr>
          <w:b/>
          <w:bCs/>
          <w:u w:val="single"/>
          <w:bdr w:val="single" w:sz="4" w:space="0" w:color="auto"/>
        </w:rPr>
        <w:t>the exclusive right to market a drug, and keep competitors at bay, is to their bottom line</w:t>
      </w:r>
      <w:r w:rsidRPr="00053179">
        <w:rPr>
          <w:sz w:val="16"/>
        </w:rPr>
        <w:t>. “</w:t>
      </w:r>
      <w:r w:rsidRPr="00053179">
        <w:rPr>
          <w:b/>
          <w:sz w:val="26"/>
          <w:highlight w:val="green"/>
          <w:u w:val="single"/>
        </w:rPr>
        <w:t xml:space="preserve">Pharma will </w:t>
      </w:r>
      <w:r w:rsidRPr="00053179">
        <w:rPr>
          <w:b/>
          <w:sz w:val="26"/>
          <w:highlight w:val="green"/>
          <w:u w:val="single"/>
          <w:bdr w:val="single" w:sz="4" w:space="0" w:color="auto"/>
        </w:rPr>
        <w:t xml:space="preserve">fight to </w:t>
      </w:r>
      <w:r w:rsidRPr="00BC332A">
        <w:rPr>
          <w:b/>
          <w:sz w:val="26"/>
          <w:u w:val="single"/>
          <w:bdr w:val="single" w:sz="4" w:space="0" w:color="auto"/>
        </w:rPr>
        <w:t xml:space="preserve">the death to </w:t>
      </w:r>
      <w:r w:rsidRPr="00053179">
        <w:rPr>
          <w:b/>
          <w:sz w:val="26"/>
          <w:highlight w:val="green"/>
          <w:u w:val="single"/>
          <w:bdr w:val="single" w:sz="4" w:space="0" w:color="auto"/>
        </w:rPr>
        <w:t>preserve patent rights</w:t>
      </w:r>
      <w:r w:rsidRPr="00053179">
        <w:rPr>
          <w:sz w:val="16"/>
        </w:rPr>
        <w:t>,” said Robin Feldman, a professor at the UC Hastings College of the Law in San Francisco who is an expert in intellectual property rights and drug pricing. “</w:t>
      </w:r>
      <w:r w:rsidRPr="00053179">
        <w:rPr>
          <w:u w:val="single"/>
        </w:rPr>
        <w:t>Strong patent rights are central to the games drug companies play to extend their monopolies and keep prices high</w:t>
      </w:r>
      <w:r w:rsidRPr="00053179">
        <w:rPr>
          <w:sz w:val="16"/>
        </w:rPr>
        <w:t xml:space="preserve">.” Campaign contributions, closely tracked by the Federal Election Commission, are among the few windows into how much money flows from the political groups of </w:t>
      </w:r>
      <w:proofErr w:type="spellStart"/>
      <w:r w:rsidRPr="00053179">
        <w:rPr>
          <w:sz w:val="16"/>
        </w:rPr>
        <w:t>drugmakers</w:t>
      </w:r>
      <w:proofErr w:type="spellEnd"/>
      <w:r w:rsidRPr="00053179">
        <w:rPr>
          <w:sz w:val="16"/>
        </w:rPr>
        <w:t xml:space="preserve">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053179">
        <w:rPr>
          <w:u w:val="single"/>
        </w:rPr>
        <w:t xml:space="preserve">Over the past 10 years, the </w:t>
      </w:r>
      <w:r w:rsidRPr="00BC332A">
        <w:rPr>
          <w:b/>
          <w:sz w:val="26"/>
          <w:u w:val="single"/>
        </w:rPr>
        <w:t xml:space="preserve">pharmaceutical </w:t>
      </w:r>
      <w:r w:rsidRPr="00053179">
        <w:rPr>
          <w:b/>
          <w:sz w:val="26"/>
          <w:highlight w:val="green"/>
          <w:u w:val="single"/>
        </w:rPr>
        <w:t>industry</w:t>
      </w:r>
      <w:r w:rsidRPr="00053179">
        <w:rPr>
          <w:u w:val="single"/>
        </w:rPr>
        <w:t xml:space="preserve"> has </w:t>
      </w:r>
      <w:r w:rsidRPr="00053179">
        <w:rPr>
          <w:b/>
          <w:sz w:val="26"/>
          <w:highlight w:val="green"/>
          <w:u w:val="single"/>
        </w:rPr>
        <w:t>spent</w:t>
      </w:r>
      <w:r w:rsidRPr="00053179">
        <w:rPr>
          <w:u w:val="single"/>
        </w:rPr>
        <w:t xml:space="preserve"> about $</w:t>
      </w:r>
      <w:r w:rsidRPr="00053179">
        <w:rPr>
          <w:b/>
          <w:sz w:val="26"/>
          <w:highlight w:val="green"/>
          <w:u w:val="single"/>
        </w:rPr>
        <w:t xml:space="preserve">233 million </w:t>
      </w:r>
      <w:r w:rsidRPr="00BC332A">
        <w:rPr>
          <w:b/>
          <w:sz w:val="26"/>
          <w:u w:val="single"/>
        </w:rPr>
        <w:t>per year</w:t>
      </w:r>
      <w:r w:rsidRPr="00053179">
        <w:rPr>
          <w:b/>
          <w:sz w:val="26"/>
          <w:u w:val="single"/>
        </w:rPr>
        <w:t xml:space="preserve"> </w:t>
      </w:r>
      <w:r w:rsidRPr="00053179">
        <w:rPr>
          <w:b/>
          <w:sz w:val="26"/>
          <w:highlight w:val="green"/>
          <w:u w:val="single"/>
        </w:rPr>
        <w:t>on</w:t>
      </w:r>
      <w:r w:rsidRPr="00053179">
        <w:rPr>
          <w:b/>
          <w:sz w:val="26"/>
          <w:u w:val="single"/>
        </w:rPr>
        <w:t xml:space="preserve"> </w:t>
      </w:r>
      <w:r w:rsidRPr="00053179">
        <w:rPr>
          <w:b/>
          <w:sz w:val="26"/>
          <w:highlight w:val="green"/>
          <w:u w:val="single"/>
        </w:rPr>
        <w:t>lobbying</w:t>
      </w:r>
      <w:r w:rsidRPr="00053179">
        <w:rPr>
          <w:u w:val="single"/>
        </w:rPr>
        <w:t>, according to a new study published in JAMA Internal Medicine</w:t>
      </w:r>
      <w:r w:rsidRPr="00053179">
        <w:rPr>
          <w:sz w:val="16"/>
        </w:rPr>
        <w:t xml:space="preserve">. That is more than any other industry, including the oil and gas industry. Why Patents Matter Developing and testing a new drug, and gaining approval from the Food and </w:t>
      </w:r>
      <w:r w:rsidRPr="00053179">
        <w:rPr>
          <w:sz w:val="16"/>
        </w:rPr>
        <w:lastRenderedPageBreak/>
        <w:t xml:space="preserve">Drug Administration, can take years and cost hundreds of millions of dollars. </w:t>
      </w:r>
      <w:proofErr w:type="spellStart"/>
      <w:r w:rsidRPr="00053179">
        <w:rPr>
          <w:sz w:val="16"/>
        </w:rPr>
        <w:t>Drugmakers</w:t>
      </w:r>
      <w:proofErr w:type="spellEnd"/>
      <w:r w:rsidRPr="00053179">
        <w:rPr>
          <w:sz w:val="16"/>
        </w:rPr>
        <w:t xml:space="preserve"> are generally granted a six- or seven-year exclusivity period to recoup their investments. But </w:t>
      </w:r>
      <w:proofErr w:type="spellStart"/>
      <w:r w:rsidRPr="00053179">
        <w:rPr>
          <w:sz w:val="16"/>
        </w:rPr>
        <w:t>drugmakers</w:t>
      </w:r>
      <w:proofErr w:type="spellEnd"/>
      <w:r w:rsidRPr="00053179">
        <w:rPr>
          <w:sz w:val="16"/>
        </w:rPr>
        <w:t xml:space="preserve">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w:t>
      </w:r>
      <w:proofErr w:type="gramStart"/>
      <w:r w:rsidRPr="00053179">
        <w:rPr>
          <w:sz w:val="16"/>
        </w:rPr>
        <w:t>In</w:t>
      </w:r>
      <w:proofErr w:type="gramEnd"/>
      <w:r w:rsidRPr="00053179">
        <w:rPr>
          <w:sz w:val="16"/>
        </w:rPr>
        <w:t xml:space="preserve"> Tillis’ home state of North Carolina is also home to three major research universities and, not coincidentally, multiple </w:t>
      </w:r>
      <w:proofErr w:type="spellStart"/>
      <w:r w:rsidRPr="00053179">
        <w:rPr>
          <w:sz w:val="16"/>
        </w:rPr>
        <w:t>drugmakers</w:t>
      </w:r>
      <w:proofErr w:type="spellEnd"/>
      <w:r w:rsidRPr="00053179">
        <w:rPr>
          <w:sz w:val="16"/>
        </w:rPr>
        <w:t xml:space="preserve">’ headquarters, factories and other facilities. From his swearing-in in 2015 to the end of 2018, Tillis received about $160,000 from </w:t>
      </w:r>
      <w:proofErr w:type="spellStart"/>
      <w:r w:rsidRPr="00053179">
        <w:rPr>
          <w:sz w:val="16"/>
        </w:rPr>
        <w:t>drugmakers</w:t>
      </w:r>
      <w:proofErr w:type="spellEnd"/>
      <w:r w:rsidRPr="00053179">
        <w:rPr>
          <w:sz w:val="16"/>
        </w:rPr>
        <w:t xml:space="preserve"> based there or beyond. He almost matched that four-year total in 2019 alone, in the midst of a difficult reelection campaign to be decided this fall. He has raised nearly $10 million for his campaign, with lobbyists among his biggest contributors, according to </w:t>
      </w:r>
      <w:proofErr w:type="spellStart"/>
      <w:r w:rsidRPr="00053179">
        <w:rPr>
          <w:sz w:val="16"/>
        </w:rPr>
        <w:t>OpenSecrets</w:t>
      </w:r>
      <w:proofErr w:type="spellEnd"/>
      <w:r w:rsidRPr="00053179">
        <w:rPr>
          <w:sz w:val="16"/>
        </w:rPr>
        <w:t xml:space="preserve">. Daniel </w:t>
      </w:r>
      <w:proofErr w:type="spellStart"/>
      <w:r w:rsidRPr="00053179">
        <w:rPr>
          <w:sz w:val="16"/>
        </w:rPr>
        <w:t>Keylin</w:t>
      </w:r>
      <w:proofErr w:type="spellEnd"/>
      <w:r w:rsidRPr="00053179">
        <w:rPr>
          <w:sz w:val="16"/>
        </w:rPr>
        <w:t xml:space="preserve">, a spokesperson for Tillis, said Tillis and Coons, the subcommittee’s top Democrat, are working to overhaul the country’s “antiquated intellectual property laws.” </w:t>
      </w:r>
      <w:proofErr w:type="spellStart"/>
      <w:r w:rsidRPr="00053179">
        <w:rPr>
          <w:sz w:val="16"/>
        </w:rPr>
        <w:t>Keylin</w:t>
      </w:r>
      <w:proofErr w:type="spellEnd"/>
      <w:r w:rsidRPr="00053179">
        <w:rPr>
          <w:sz w:val="16"/>
        </w:rPr>
        <w:t xml:space="preserve">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w:t>
      </w:r>
      <w:proofErr w:type="spellStart"/>
      <w:r w:rsidRPr="00053179">
        <w:rPr>
          <w:sz w:val="16"/>
        </w:rPr>
        <w:t>drugmakers</w:t>
      </w:r>
      <w:proofErr w:type="spellEnd"/>
      <w:r w:rsidRPr="00053179">
        <w:rPr>
          <w:sz w:val="16"/>
        </w:rPr>
        <w:t xml:space="preserve"> have to challenge allegedly invalid patents, effectively helping brand-name </w:t>
      </w:r>
      <w:proofErr w:type="spellStart"/>
      <w:r w:rsidRPr="00053179">
        <w:rPr>
          <w:sz w:val="16"/>
        </w:rPr>
        <w:t>drugmakers</w:t>
      </w:r>
      <w:proofErr w:type="spellEnd"/>
      <w:r w:rsidRPr="00053179">
        <w:rPr>
          <w:sz w:val="16"/>
        </w:rPr>
        <w:t xml:space="preserve">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w:t>
      </w:r>
      <w:proofErr w:type="spellStart"/>
      <w:r w:rsidRPr="00053179">
        <w:rPr>
          <w:sz w:val="16"/>
        </w:rPr>
        <w:t>drugmaker’s</w:t>
      </w:r>
      <w:proofErr w:type="spellEnd"/>
      <w:r w:rsidRPr="00053179">
        <w:rPr>
          <w:sz w:val="16"/>
        </w:rPr>
        <w:t xml:space="preserve">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w:t>
      </w:r>
      <w:proofErr w:type="spellStart"/>
      <w:r w:rsidRPr="00053179">
        <w:rPr>
          <w:sz w:val="16"/>
        </w:rPr>
        <w:t>drugmaker</w:t>
      </w:r>
      <w:proofErr w:type="spellEnd"/>
      <w:r w:rsidRPr="00053179">
        <w:rPr>
          <w:sz w:val="16"/>
        </w:rPr>
        <w:t xml:space="preserve">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w:t>
      </w:r>
      <w:proofErr w:type="spellStart"/>
      <w:r w:rsidRPr="00053179">
        <w:rPr>
          <w:sz w:val="16"/>
        </w:rPr>
        <w:t>Kesselheim</w:t>
      </w:r>
      <w:proofErr w:type="spellEnd"/>
      <w:r w:rsidRPr="00053179">
        <w:rPr>
          <w:sz w:val="16"/>
        </w:rPr>
        <w:t xml:space="preserve">,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w:t>
      </w:r>
      <w:proofErr w:type="spellStart"/>
      <w:r w:rsidRPr="00053179">
        <w:rPr>
          <w:sz w:val="16"/>
        </w:rPr>
        <w:t>Coit</w:t>
      </w:r>
      <w:proofErr w:type="spellEnd"/>
      <w:r w:rsidRPr="00053179">
        <w:rPr>
          <w:sz w:val="16"/>
        </w:rPr>
        <w:t xml:space="preserve">,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w:t>
      </w:r>
      <w:proofErr w:type="spellStart"/>
      <w:r w:rsidRPr="00053179">
        <w:rPr>
          <w:sz w:val="16"/>
        </w:rPr>
        <w:t>Coit</w:t>
      </w:r>
      <w:proofErr w:type="spellEnd"/>
      <w:r w:rsidRPr="00053179">
        <w:rPr>
          <w:sz w:val="16"/>
        </w:rPr>
        <w:t xml:space="preserve">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w:t>
      </w:r>
      <w:proofErr w:type="spellStart"/>
      <w:r w:rsidRPr="00053179">
        <w:rPr>
          <w:sz w:val="16"/>
        </w:rPr>
        <w:t>drugmakers</w:t>
      </w:r>
      <w:proofErr w:type="spellEnd"/>
      <w:r w:rsidRPr="00053179">
        <w:rPr>
          <w:sz w:val="16"/>
        </w:rPr>
        <w:t xml:space="preserve">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t>
      </w:r>
      <w:proofErr w:type="gramStart"/>
      <w:r w:rsidRPr="00053179">
        <w:rPr>
          <w:sz w:val="16"/>
        </w:rPr>
        <w:t>was not what</w:t>
      </w:r>
      <w:proofErr w:type="gramEnd"/>
      <w:r w:rsidRPr="00053179">
        <w:rPr>
          <w:sz w:val="16"/>
        </w:rPr>
        <w:t xml:space="preserve">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w:t>
      </w:r>
      <w:proofErr w:type="spellStart"/>
      <w:r w:rsidRPr="00053179">
        <w:rPr>
          <w:sz w:val="16"/>
        </w:rPr>
        <w:t>drugmaker</w:t>
      </w:r>
      <w:proofErr w:type="spellEnd"/>
      <w:r w:rsidRPr="00053179">
        <w:rPr>
          <w:sz w:val="16"/>
        </w:rPr>
        <w:t xml:space="preserve"> PAC contributions last year, KHN’s analysis shows. He received about $104,000. Cornyn has received about $708,500 from </w:t>
      </w:r>
      <w:proofErr w:type="spellStart"/>
      <w:r w:rsidRPr="00053179">
        <w:rPr>
          <w:sz w:val="16"/>
        </w:rPr>
        <w:t>drugmakers</w:t>
      </w:r>
      <w:proofErr w:type="spellEnd"/>
      <w:r w:rsidRPr="00053179">
        <w:rPr>
          <w:sz w:val="16"/>
        </w:rPr>
        <w:t xml:space="preserve"> since 2007, KHN’s database shows. According to </w:t>
      </w:r>
      <w:proofErr w:type="spellStart"/>
      <w:r w:rsidRPr="00053179">
        <w:rPr>
          <w:sz w:val="16"/>
        </w:rPr>
        <w:t>OpenSecrets</w:t>
      </w:r>
      <w:proofErr w:type="spellEnd"/>
      <w:r w:rsidRPr="00053179">
        <w:rPr>
          <w:sz w:val="16"/>
        </w:rPr>
        <w:t xml:space="preserve">, he has raised more than $17 million for this year’s reelection campaign. Cornyn’s office declined to comment. On May 9, Cornyn and Sen. Richard Blumenthal (D-Conn.) introduced the </w:t>
      </w:r>
      <w:r w:rsidRPr="00053179">
        <w:rPr>
          <w:b/>
          <w:sz w:val="26"/>
          <w:highlight w:val="green"/>
          <w:u w:val="single"/>
        </w:rPr>
        <w:t>Affordable Prescriptions for Patients Act,</w:t>
      </w:r>
      <w:r w:rsidRPr="00053179">
        <w:rPr>
          <w:sz w:val="16"/>
        </w:rPr>
        <w:t xml:space="preserve"> which proposed to define two tactics used by drug companies to make it easier for the Federal Trade Commission to </w:t>
      </w:r>
      <w:r w:rsidRPr="00BC332A">
        <w:rPr>
          <w:b/>
          <w:sz w:val="26"/>
          <w:highlight w:val="green"/>
          <w:u w:val="single"/>
        </w:rPr>
        <w:t>prosecute</w:t>
      </w:r>
      <w:r w:rsidRPr="00BC332A">
        <w:rPr>
          <w:sz w:val="16"/>
        </w:rPr>
        <w:t xml:space="preserve"> them: “</w:t>
      </w:r>
      <w:r w:rsidRPr="00BC332A">
        <w:rPr>
          <w:b/>
          <w:sz w:val="26"/>
          <w:u w:val="single"/>
        </w:rPr>
        <w:t>product-hopping</w:t>
      </w:r>
      <w:r w:rsidRPr="00BC332A">
        <w:rPr>
          <w:sz w:val="16"/>
        </w:rPr>
        <w:t xml:space="preserve">,” when </w:t>
      </w:r>
      <w:proofErr w:type="spellStart"/>
      <w:r w:rsidRPr="00BC332A">
        <w:rPr>
          <w:sz w:val="16"/>
        </w:rPr>
        <w:t>drugmakers</w:t>
      </w:r>
      <w:proofErr w:type="spellEnd"/>
      <w:r w:rsidRPr="00BC332A">
        <w:rPr>
          <w:sz w:val="16"/>
        </w:rPr>
        <w:t xml:space="preserve"> withdraw older versions of their drugs from the market to push patients toward newer, more expensive ones, and </w:t>
      </w:r>
      <w:r w:rsidRPr="00BC332A">
        <w:rPr>
          <w:sz w:val="16"/>
          <w:highlight w:val="green"/>
        </w:rPr>
        <w:t>“</w:t>
      </w:r>
      <w:r w:rsidRPr="00BC332A">
        <w:rPr>
          <w:b/>
          <w:sz w:val="26"/>
          <w:highlight w:val="green"/>
          <w:u w:val="single"/>
        </w:rPr>
        <w:t>patent-</w:t>
      </w:r>
      <w:proofErr w:type="spellStart"/>
      <w:r w:rsidRPr="00BC332A">
        <w:rPr>
          <w:b/>
          <w:sz w:val="26"/>
          <w:highlight w:val="green"/>
          <w:u w:val="single"/>
        </w:rPr>
        <w:t>thicketing</w:t>
      </w:r>
      <w:proofErr w:type="spellEnd"/>
      <w:r w:rsidRPr="00BC332A">
        <w:rPr>
          <w:sz w:val="16"/>
        </w:rPr>
        <w:t xml:space="preserve">,” when </w:t>
      </w:r>
      <w:proofErr w:type="spellStart"/>
      <w:r w:rsidRPr="00BC332A">
        <w:rPr>
          <w:sz w:val="16"/>
        </w:rPr>
        <w:t>drugmakers</w:t>
      </w:r>
      <w:proofErr w:type="spellEnd"/>
      <w:r w:rsidRPr="00BC332A">
        <w:rPr>
          <w:sz w:val="16"/>
        </w:rPr>
        <w:t xml:space="preserve"> amass a series of patents to drag out their exclusivity and slow rival generics makers, who must challenge those patents to enter the market once the initial </w:t>
      </w:r>
      <w:r w:rsidRPr="00BC332A">
        <w:rPr>
          <w:sz w:val="16"/>
        </w:rPr>
        <w:lastRenderedPageBreak/>
        <w:t xml:space="preserve">exclusivity ends. </w:t>
      </w:r>
      <w:r w:rsidRPr="00BC332A">
        <w:rPr>
          <w:b/>
          <w:sz w:val="26"/>
          <w:u w:val="single"/>
          <w:bdr w:val="single" w:sz="4" w:space="0" w:color="auto"/>
        </w:rPr>
        <w:t>PhRMA opposed the bill.</w:t>
      </w:r>
      <w:r w:rsidRPr="00BC332A">
        <w:rPr>
          <w:sz w:val="16"/>
        </w:rPr>
        <w:t xml:space="preserve"> </w:t>
      </w:r>
      <w:r w:rsidRPr="00BC332A">
        <w:rPr>
          <w:b/>
          <w:sz w:val="26"/>
          <w:u w:val="single"/>
        </w:rPr>
        <w:t>The next day, it gave Cornyn $1,000</w:t>
      </w:r>
      <w:r w:rsidRPr="00053179">
        <w:rPr>
          <w:sz w:val="16"/>
        </w:rPr>
        <w:t>. Cornyn and Blumenthal’s bill would have been “very tough on the techniques that pharmaceutical companies use to extend patent protections and to keep prices high,” Feldman said. “</w:t>
      </w:r>
      <w:r w:rsidRPr="00053179">
        <w:rPr>
          <w:u w:val="single"/>
        </w:rPr>
        <w:t xml:space="preserve">The </w:t>
      </w:r>
      <w:r w:rsidRPr="00BC332A">
        <w:rPr>
          <w:b/>
          <w:sz w:val="26"/>
          <w:u w:val="single"/>
        </w:rPr>
        <w:t xml:space="preserve">pharmaceutical </w:t>
      </w:r>
      <w:r w:rsidRPr="00053179">
        <w:rPr>
          <w:b/>
          <w:sz w:val="26"/>
          <w:highlight w:val="green"/>
          <w:u w:val="single"/>
        </w:rPr>
        <w:t xml:space="preserve">industry lobbied </w:t>
      </w:r>
      <w:r w:rsidRPr="00BC332A">
        <w:rPr>
          <w:b/>
          <w:sz w:val="26"/>
          <w:u w:val="single"/>
        </w:rPr>
        <w:t>tooth and nail</w:t>
      </w:r>
      <w:r w:rsidRPr="00053179">
        <w:rPr>
          <w:b/>
          <w:sz w:val="26"/>
          <w:highlight w:val="green"/>
          <w:u w:val="single"/>
        </w:rPr>
        <w:t xml:space="preserve"> against it</w:t>
      </w:r>
      <w:r w:rsidRPr="00053179">
        <w:rPr>
          <w:u w:val="single"/>
        </w:rPr>
        <w:t xml:space="preserve">,” she said. “And </w:t>
      </w:r>
      <w:r w:rsidRPr="00BC332A">
        <w:rPr>
          <w:b/>
          <w:sz w:val="26"/>
          <w:u w:val="single"/>
        </w:rPr>
        <w:t>when the bill finally came</w:t>
      </w:r>
      <w:r w:rsidRPr="00BC332A">
        <w:rPr>
          <w:u w:val="single"/>
        </w:rPr>
        <w:t xml:space="preserve"> </w:t>
      </w:r>
      <w:r w:rsidRPr="00053179">
        <w:rPr>
          <w:u w:val="single"/>
        </w:rPr>
        <w:t xml:space="preserve">out of committee, the strongest provisions — the </w:t>
      </w:r>
      <w:r w:rsidRPr="00053179">
        <w:rPr>
          <w:b/>
          <w:sz w:val="26"/>
          <w:highlight w:val="green"/>
          <w:u w:val="single"/>
          <w:bdr w:val="single" w:sz="4" w:space="0" w:color="auto"/>
        </w:rPr>
        <w:t>patent-</w:t>
      </w:r>
      <w:proofErr w:type="spellStart"/>
      <w:r w:rsidRPr="00053179">
        <w:rPr>
          <w:b/>
          <w:sz w:val="26"/>
          <w:highlight w:val="green"/>
          <w:u w:val="single"/>
          <w:bdr w:val="single" w:sz="4" w:space="0" w:color="auto"/>
        </w:rPr>
        <w:t>thicketing</w:t>
      </w:r>
      <w:proofErr w:type="spellEnd"/>
      <w:r w:rsidRPr="00053179">
        <w:rPr>
          <w:b/>
          <w:sz w:val="26"/>
          <w:highlight w:val="green"/>
          <w:u w:val="single"/>
          <w:bdr w:val="single" w:sz="4" w:space="0" w:color="auto"/>
        </w:rPr>
        <w:t xml:space="preserve"> provisions — had been stripped</w:t>
      </w:r>
      <w:r w:rsidRPr="00053179">
        <w:rPr>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520E04F4" w14:textId="77777777" w:rsidR="00D818C5" w:rsidRDefault="00D818C5" w:rsidP="00D818C5"/>
    <w:p w14:paraId="7EE0D52F" w14:textId="77777777" w:rsidR="00D818C5" w:rsidRDefault="00D818C5" w:rsidP="00D818C5">
      <w:pPr>
        <w:pStyle w:val="Heading4"/>
      </w:pPr>
      <w:r>
        <w:t xml:space="preserve">They </w:t>
      </w:r>
      <w:r>
        <w:rPr>
          <w:u w:val="single"/>
        </w:rPr>
        <w:t>choose Infrastructure</w:t>
      </w:r>
      <w:r>
        <w:t xml:space="preserve"> as </w:t>
      </w:r>
      <w:r>
        <w:rPr>
          <w:u w:val="single"/>
        </w:rPr>
        <w:t>backlash</w:t>
      </w:r>
      <w:r>
        <w:t xml:space="preserve"> – they bill </w:t>
      </w:r>
      <w:r>
        <w:rPr>
          <w:u w:val="single"/>
        </w:rPr>
        <w:t>costs</w:t>
      </w:r>
      <w:r>
        <w:t xml:space="preserve"> Pharma </w:t>
      </w:r>
      <w:r>
        <w:rPr>
          <w:u w:val="single"/>
        </w:rPr>
        <w:t>millions</w:t>
      </w:r>
      <w:r>
        <w:t xml:space="preserve"> – lobbyists can </w:t>
      </w:r>
      <w:r>
        <w:rPr>
          <w:u w:val="single"/>
        </w:rPr>
        <w:t>derail</w:t>
      </w:r>
      <w:r>
        <w:t xml:space="preserve"> the Agenda.</w:t>
      </w:r>
    </w:p>
    <w:p w14:paraId="125F7665" w14:textId="77777777" w:rsidR="00D818C5" w:rsidRPr="00071526" w:rsidRDefault="00D818C5" w:rsidP="00D818C5">
      <w:r w:rsidRPr="003D00BA">
        <w:rPr>
          <w:rStyle w:val="Style13ptBold"/>
        </w:rPr>
        <w:t>Brennan 8-2</w:t>
      </w:r>
      <w:r>
        <w:t xml:space="preserve"> </w:t>
      </w:r>
      <w:r w:rsidRPr="003D00BA">
        <w:t>Zachary Brennan 8-2-2021 "How the biopharma industry is helping to pay for the bipartisan infrastructure bill"</w:t>
      </w:r>
      <w:r>
        <w:t xml:space="preserve"> </w:t>
      </w:r>
      <w:hyperlink r:id="rId11" w:history="1">
        <w:r w:rsidRPr="007313BB">
          <w:rPr>
            <w:rStyle w:val="Hyperlink"/>
          </w:rPr>
          <w:t>https://endpts.com/how-the-biopharma-industry-is-helping-to-pay-for-the-bipartisan-infrastructure-bill/</w:t>
        </w:r>
      </w:hyperlink>
      <w:r>
        <w:t xml:space="preserve"> (Senior Editor at Endpoint News)//Elmer </w:t>
      </w:r>
    </w:p>
    <w:p w14:paraId="734DC027" w14:textId="77777777" w:rsidR="00D818C5" w:rsidRDefault="00D818C5" w:rsidP="00D818C5">
      <w:pPr>
        <w:rPr>
          <w:sz w:val="16"/>
        </w:rPr>
      </w:pPr>
      <w:r w:rsidRPr="00053179">
        <w:rPr>
          <w:sz w:val="16"/>
        </w:rPr>
        <w:t xml:space="preserve">Senators on Sunday finalized the text of </w:t>
      </w:r>
      <w:r w:rsidRPr="00E276CB">
        <w:rPr>
          <w:b/>
          <w:sz w:val="26"/>
          <w:u w:val="single"/>
        </w:rPr>
        <w:t xml:space="preserve">a massive, bipartisan </w:t>
      </w:r>
      <w:r w:rsidRPr="00053179">
        <w:rPr>
          <w:b/>
          <w:sz w:val="26"/>
          <w:highlight w:val="green"/>
          <w:u w:val="single"/>
        </w:rPr>
        <w:t>infrastructure bill</w:t>
      </w:r>
      <w:r w:rsidRPr="00053179">
        <w:rPr>
          <w:sz w:val="16"/>
          <w:highlight w:val="green"/>
        </w:rPr>
        <w:t xml:space="preserve"> </w:t>
      </w:r>
      <w:r w:rsidRPr="00053179">
        <w:rPr>
          <w:sz w:val="16"/>
        </w:rPr>
        <w:t xml:space="preserve">that contains little </w:t>
      </w:r>
      <w:r w:rsidRPr="00E276CB">
        <w:rPr>
          <w:b/>
          <w:sz w:val="26"/>
          <w:u w:val="single"/>
        </w:rPr>
        <w:t xml:space="preserve">that </w:t>
      </w:r>
      <w:r w:rsidRPr="00053179">
        <w:rPr>
          <w:b/>
          <w:sz w:val="26"/>
          <w:highlight w:val="green"/>
          <w:u w:val="single"/>
        </w:rPr>
        <w:t>might</w:t>
      </w:r>
      <w:r w:rsidRPr="00053179">
        <w:rPr>
          <w:sz w:val="16"/>
          <w:highlight w:val="green"/>
        </w:rPr>
        <w:t xml:space="preserve"> </w:t>
      </w:r>
      <w:r w:rsidRPr="00053179">
        <w:rPr>
          <w:b/>
          <w:sz w:val="26"/>
          <w:highlight w:val="green"/>
          <w:u w:val="single"/>
          <w:bdr w:val="single" w:sz="4" w:space="0" w:color="auto"/>
        </w:rPr>
        <w:t xml:space="preserve">impact the </w:t>
      </w:r>
      <w:r w:rsidRPr="00E276CB">
        <w:rPr>
          <w:b/>
          <w:sz w:val="26"/>
          <w:u w:val="single"/>
          <w:bdr w:val="single" w:sz="4" w:space="0" w:color="auto"/>
        </w:rPr>
        <w:t xml:space="preserve">biopharma </w:t>
      </w:r>
      <w:r w:rsidRPr="00053179">
        <w:rPr>
          <w:b/>
          <w:sz w:val="26"/>
          <w:highlight w:val="green"/>
          <w:u w:val="single"/>
          <w:bdr w:val="single" w:sz="4" w:space="0" w:color="auto"/>
        </w:rPr>
        <w:t>industry</w:t>
      </w:r>
      <w:r w:rsidRPr="00053179">
        <w:rPr>
          <w:sz w:val="16"/>
          <w:highlight w:val="green"/>
        </w:rPr>
        <w:t xml:space="preserve"> </w:t>
      </w:r>
      <w:r w:rsidRPr="00053179">
        <w:rPr>
          <w:sz w:val="16"/>
        </w:rPr>
        <w:t xml:space="preserve">other than two ways the legislators are planning to pay for the $1.2 trillion deal. </w:t>
      </w:r>
      <w:r w:rsidRPr="00053179">
        <w:rPr>
          <w:u w:val="single"/>
        </w:rPr>
        <w:t xml:space="preserve">On the one hand, senators are </w:t>
      </w:r>
      <w:r w:rsidRPr="0000383C">
        <w:rPr>
          <w:b/>
          <w:sz w:val="26"/>
          <w:u w:val="single"/>
        </w:rPr>
        <w:t>seeking to</w:t>
      </w:r>
      <w:r w:rsidRPr="0000383C">
        <w:rPr>
          <w:u w:val="single"/>
        </w:rPr>
        <w:t xml:space="preserve"> further </w:t>
      </w:r>
      <w:r w:rsidRPr="0000383C">
        <w:rPr>
          <w:b/>
          <w:sz w:val="26"/>
          <w:u w:val="single"/>
        </w:rPr>
        <w:t>delay</w:t>
      </w:r>
      <w:r w:rsidRPr="0000383C">
        <w:rPr>
          <w:u w:val="single"/>
        </w:rPr>
        <w:t xml:space="preserve"> a </w:t>
      </w:r>
      <w:r w:rsidRPr="0000383C">
        <w:rPr>
          <w:b/>
          <w:sz w:val="26"/>
          <w:u w:val="single"/>
        </w:rPr>
        <w:t>Trump-era Medicare</w:t>
      </w:r>
      <w:r w:rsidRPr="0000383C">
        <w:rPr>
          <w:u w:val="single"/>
        </w:rPr>
        <w:t xml:space="preserve"> Part D </w:t>
      </w:r>
      <w:r w:rsidRPr="0000383C">
        <w:rPr>
          <w:b/>
          <w:sz w:val="26"/>
          <w:u w:val="single"/>
        </w:rPr>
        <w:t>rule</w:t>
      </w:r>
      <w:r w:rsidRPr="0000383C">
        <w:rPr>
          <w:u w:val="single"/>
        </w:rPr>
        <w:t xml:space="preserve"> </w:t>
      </w:r>
      <w:r w:rsidRPr="0000383C">
        <w:rPr>
          <w:b/>
          <w:sz w:val="26"/>
          <w:u w:val="single"/>
        </w:rPr>
        <w:t>related to drug rebates</w:t>
      </w:r>
      <w:r w:rsidRPr="0000383C">
        <w:rPr>
          <w:u w:val="single"/>
        </w:rPr>
        <w:t>, this time until 2026</w:t>
      </w:r>
      <w:r w:rsidRPr="0000383C">
        <w:rPr>
          <w:sz w:val="16"/>
        </w:rPr>
        <w:t xml:space="preserve">. Senators claim the rule could end up saving about $49 billion (and that number increased this week to $51 billion), but the PBM industry has attacked it as it would remove rebates from a safe harbor that provides protection from federal anti-kickback laws. The </w:t>
      </w:r>
      <w:r w:rsidRPr="0000383C">
        <w:rPr>
          <w:b/>
          <w:sz w:val="26"/>
          <w:u w:val="single"/>
        </w:rPr>
        <w:t>pharmaceutical industry</w:t>
      </w:r>
      <w:r w:rsidRPr="0000383C">
        <w:rPr>
          <w:sz w:val="16"/>
        </w:rPr>
        <w:t xml:space="preserve">, however, is in favor of the rule and </w:t>
      </w:r>
      <w:r w:rsidRPr="0000383C">
        <w:rPr>
          <w:b/>
          <w:sz w:val="26"/>
          <w:u w:val="single"/>
          <w:bdr w:val="single" w:sz="4" w:space="0" w:color="auto"/>
        </w:rPr>
        <w:t>opposes this latest delay</w:t>
      </w:r>
      <w:r w:rsidRPr="0000383C">
        <w:rPr>
          <w:sz w:val="16"/>
        </w:rPr>
        <w:t xml:space="preserve"> </w:t>
      </w:r>
      <w:r w:rsidRPr="00053179">
        <w:rPr>
          <w:sz w:val="16"/>
        </w:rPr>
        <w:t xml:space="preserve">as it continues to point its finger at the PBM industry for the rising cost of out-of-pocket expenses. Debra DeShong, EVP of public affairs at PhRMA, said via email: Despite railing against high drug costs on the campaign trail, lawmakers are threatening to gut a rule that would provide patients meaningful relief at the pharmacy. If it is included in the infrastructure package, this proposal will provide health insurers and drug middlemen a windfall and turn Medicare into a piggybank to fund projects that have nothing to do with lowering out-of-pocket costs for medicines. This would be an unconscionable move that robs patients of the prescription drug savings they deserve to help fill potholes and fund other infrastructure projects. </w:t>
      </w:r>
      <w:r w:rsidRPr="00053179">
        <w:rPr>
          <w:u w:val="single"/>
        </w:rPr>
        <w:t xml:space="preserve">The </w:t>
      </w:r>
      <w:r w:rsidRPr="00E276CB">
        <w:rPr>
          <w:b/>
          <w:sz w:val="26"/>
          <w:u w:val="single"/>
        </w:rPr>
        <w:t xml:space="preserve">other </w:t>
      </w:r>
      <w:r w:rsidRPr="00053179">
        <w:rPr>
          <w:b/>
          <w:sz w:val="26"/>
          <w:highlight w:val="green"/>
          <w:u w:val="single"/>
        </w:rPr>
        <w:t>provision</w:t>
      </w:r>
      <w:r w:rsidRPr="00053179">
        <w:rPr>
          <w:highlight w:val="green"/>
          <w:u w:val="single"/>
        </w:rPr>
        <w:t xml:space="preserve"> </w:t>
      </w:r>
      <w:r w:rsidRPr="00053179">
        <w:rPr>
          <w:b/>
          <w:sz w:val="26"/>
          <w:highlight w:val="green"/>
          <w:u w:val="single"/>
          <w:bdr w:val="single" w:sz="4" w:space="0" w:color="auto"/>
        </w:rPr>
        <w:t>in the infrastructure bill</w:t>
      </w:r>
      <w:r w:rsidRPr="00053179">
        <w:rPr>
          <w:u w:val="single"/>
        </w:rPr>
        <w:t xml:space="preserve">, which is estimated to save about $3 billion, </w:t>
      </w:r>
      <w:r w:rsidRPr="00053179">
        <w:rPr>
          <w:b/>
          <w:sz w:val="26"/>
          <w:highlight w:val="green"/>
          <w:u w:val="single"/>
        </w:rPr>
        <w:t xml:space="preserve">would save </w:t>
      </w:r>
      <w:r w:rsidRPr="00E276CB">
        <w:rPr>
          <w:b/>
          <w:sz w:val="26"/>
          <w:highlight w:val="green"/>
          <w:u w:val="single"/>
        </w:rPr>
        <w:t>money</w:t>
      </w:r>
      <w:r w:rsidRPr="00E276CB">
        <w:rPr>
          <w:b/>
          <w:sz w:val="26"/>
          <w:u w:val="single"/>
        </w:rPr>
        <w:t xml:space="preserve"> for Medicare</w:t>
      </w:r>
      <w:r w:rsidRPr="00E276CB">
        <w:rPr>
          <w:u w:val="single"/>
        </w:rPr>
        <w:t xml:space="preserve"> </w:t>
      </w:r>
      <w:r w:rsidRPr="00E276CB">
        <w:rPr>
          <w:b/>
          <w:sz w:val="26"/>
          <w:highlight w:val="green"/>
          <w:u w:val="single"/>
        </w:rPr>
        <w:t>on</w:t>
      </w:r>
      <w:r w:rsidRPr="00E276CB">
        <w:rPr>
          <w:b/>
          <w:sz w:val="26"/>
          <w:u w:val="single"/>
        </w:rPr>
        <w:t xml:space="preserve"> </w:t>
      </w:r>
      <w:r w:rsidRPr="00053179">
        <w:rPr>
          <w:b/>
          <w:sz w:val="26"/>
          <w:highlight w:val="green"/>
          <w:u w:val="single"/>
        </w:rPr>
        <w:t>discarded medications</w:t>
      </w:r>
      <w:r w:rsidRPr="00053179">
        <w:rPr>
          <w:highlight w:val="green"/>
          <w:u w:val="single"/>
        </w:rPr>
        <w:t xml:space="preserve"> </w:t>
      </w:r>
      <w:r w:rsidRPr="00053179">
        <w:rPr>
          <w:u w:val="single"/>
        </w:rPr>
        <w:t xml:space="preserve">from large, single-use drug vials. </w:t>
      </w:r>
      <w:r w:rsidRPr="00053179">
        <w:rPr>
          <w:b/>
          <w:sz w:val="26"/>
          <w:highlight w:val="green"/>
          <w:u w:val="single"/>
        </w:rPr>
        <w:t xml:space="preserve">Manufacturers </w:t>
      </w:r>
      <w:r w:rsidRPr="0000383C">
        <w:rPr>
          <w:b/>
          <w:sz w:val="26"/>
          <w:u w:val="single"/>
        </w:rPr>
        <w:t>will be</w:t>
      </w:r>
      <w:r w:rsidRPr="00053179">
        <w:rPr>
          <w:b/>
          <w:sz w:val="26"/>
          <w:highlight w:val="green"/>
          <w:u w:val="single"/>
        </w:rPr>
        <w:t xml:space="preserve"> required to pay refunds</w:t>
      </w:r>
      <w:r w:rsidRPr="00053179">
        <w:rPr>
          <w:highlight w:val="green"/>
          <w:u w:val="single"/>
        </w:rPr>
        <w:t xml:space="preserve"> </w:t>
      </w:r>
      <w:r w:rsidRPr="00053179">
        <w:rPr>
          <w:u w:val="single"/>
        </w:rPr>
        <w:t xml:space="preserve">for such discarded drugs, and each manufacturer will be subject to periodic audits on the refunds issued. If manufacturers don’t comply, HHS can </w:t>
      </w:r>
      <w:proofErr w:type="spellStart"/>
      <w:r w:rsidRPr="00053179">
        <w:rPr>
          <w:u w:val="single"/>
        </w:rPr>
        <w:t>fine</w:t>
      </w:r>
      <w:proofErr w:type="spellEnd"/>
      <w:r w:rsidRPr="00053179">
        <w:rPr>
          <w:u w:val="single"/>
        </w:rPr>
        <w:t xml:space="preserve"> them the refund amount that they would have paid plus 25%</w:t>
      </w:r>
      <w:r w:rsidRPr="00053179">
        <w:rPr>
          <w:sz w:val="16"/>
        </w:rPr>
        <w:t xml:space="preserve">. Drugs that will be excluded from these refund payments include radiopharmaceuticals or imaging agents, as well as those that require filtration during the drug preparation process. </w:t>
      </w:r>
      <w:proofErr w:type="gramStart"/>
      <w:r w:rsidRPr="00053179">
        <w:rPr>
          <w:sz w:val="16"/>
        </w:rPr>
        <w:t>So</w:t>
      </w:r>
      <w:proofErr w:type="gramEnd"/>
      <w:r w:rsidRPr="00053179">
        <w:rPr>
          <w:sz w:val="16"/>
        </w:rPr>
        <w:t xml:space="preserve"> do these two pay-</w:t>
      </w:r>
      <w:proofErr w:type="spellStart"/>
      <w:r w:rsidRPr="00053179">
        <w:rPr>
          <w:sz w:val="16"/>
        </w:rPr>
        <w:t>fors</w:t>
      </w:r>
      <w:proofErr w:type="spellEnd"/>
      <w:r w:rsidRPr="00053179">
        <w:rPr>
          <w:sz w:val="16"/>
        </w:rPr>
        <w:t xml:space="preserve"> mean that the pharma industry is getting off without any serious drug pricing reforms? Not quite, according to Alex Lawson, executive director of Social Security Works. Lawson told Endpoints News in an interview that he still fully expects major drug pricing reforms to make their way through Congress between now and the end of September as Sen. Ron Wyden (D-OR) refines his plan, part of an early fall spending package. Senate Majority Leader Chuck Schumer has promised both the infrastructure and spending package will pass before the Senate leaves for August recess. At the very least in terms of drug pricing provisions, expect to see a combination of the Wyden bill he co-wrote with Sen. Chuck Grassley (R-IA) last year, alongside further Medicare negotiations, Lawson said. “</w:t>
      </w:r>
      <w:r w:rsidRPr="00053179">
        <w:rPr>
          <w:u w:val="single"/>
        </w:rPr>
        <w:t xml:space="preserve">Talk is still optimistic,” Lawson said on the prospects of a drug pricing deal getting done, while noting that </w:t>
      </w:r>
      <w:r w:rsidRPr="00053179">
        <w:rPr>
          <w:b/>
          <w:sz w:val="26"/>
          <w:highlight w:val="green"/>
          <w:u w:val="single"/>
        </w:rPr>
        <w:t>pharma</w:t>
      </w:r>
      <w:r w:rsidRPr="0000383C">
        <w:rPr>
          <w:b/>
          <w:sz w:val="26"/>
          <w:u w:val="single"/>
        </w:rPr>
        <w:t>ceutical</w:t>
      </w:r>
      <w:r w:rsidRPr="0000383C">
        <w:rPr>
          <w:u w:val="single"/>
        </w:rPr>
        <w:t xml:space="preserve"> </w:t>
      </w:r>
      <w:r w:rsidRPr="00053179">
        <w:rPr>
          <w:u w:val="single"/>
        </w:rPr>
        <w:t xml:space="preserve">company </w:t>
      </w:r>
      <w:r w:rsidRPr="0000383C">
        <w:rPr>
          <w:b/>
          <w:sz w:val="26"/>
          <w:u w:val="single"/>
        </w:rPr>
        <w:t>lobbyists</w:t>
      </w:r>
      <w:r w:rsidRPr="0000383C">
        <w:rPr>
          <w:u w:val="single"/>
        </w:rPr>
        <w:t xml:space="preserve"> </w:t>
      </w:r>
      <w:r w:rsidRPr="00053179">
        <w:rPr>
          <w:u w:val="single"/>
        </w:rPr>
        <w:t xml:space="preserve">are </w:t>
      </w:r>
      <w:r w:rsidRPr="00053179">
        <w:rPr>
          <w:b/>
          <w:sz w:val="26"/>
          <w:highlight w:val="green"/>
          <w:u w:val="single"/>
        </w:rPr>
        <w:t>swarming Capitol Hill</w:t>
      </w:r>
      <w:r w:rsidRPr="00053179">
        <w:rPr>
          <w:highlight w:val="green"/>
          <w:u w:val="single"/>
        </w:rPr>
        <w:t xml:space="preserve"> </w:t>
      </w:r>
      <w:r w:rsidRPr="00053179">
        <w:rPr>
          <w:u w:val="single"/>
        </w:rPr>
        <w:t xml:space="preserve">at the moment </w:t>
      </w:r>
      <w:r w:rsidRPr="00E276CB">
        <w:rPr>
          <w:highlight w:val="green"/>
          <w:u w:val="single"/>
        </w:rPr>
        <w:t>because of</w:t>
      </w:r>
      <w:r w:rsidRPr="00053179">
        <w:rPr>
          <w:u w:val="single"/>
        </w:rPr>
        <w:t xml:space="preserve"> </w:t>
      </w:r>
      <w:r w:rsidRPr="00E276CB">
        <w:rPr>
          <w:b/>
          <w:sz w:val="26"/>
          <w:u w:val="single"/>
        </w:rPr>
        <w:t>not just drug pricing plans</w:t>
      </w:r>
      <w:r w:rsidRPr="00E276CB">
        <w:rPr>
          <w:u w:val="single"/>
        </w:rPr>
        <w:t xml:space="preserve">, but </w:t>
      </w:r>
      <w:r w:rsidRPr="00E276CB">
        <w:rPr>
          <w:b/>
          <w:sz w:val="26"/>
          <w:u w:val="single"/>
        </w:rPr>
        <w:t>tax provisions</w:t>
      </w:r>
      <w:r w:rsidRPr="00E276CB">
        <w:rPr>
          <w:u w:val="single"/>
        </w:rPr>
        <w:t xml:space="preserve"> and the </w:t>
      </w:r>
      <w:r w:rsidRPr="00E276CB">
        <w:rPr>
          <w:b/>
          <w:sz w:val="26"/>
          <w:u w:val="single"/>
        </w:rPr>
        <w:t>TRIPS waiver</w:t>
      </w:r>
      <w:r w:rsidRPr="00E276CB">
        <w:rPr>
          <w:u w:val="single"/>
        </w:rPr>
        <w:t xml:space="preserve"> </w:t>
      </w:r>
      <w:r w:rsidRPr="00053179">
        <w:rPr>
          <w:u w:val="single"/>
        </w:rPr>
        <w:t xml:space="preserve">that the </w:t>
      </w:r>
      <w:r w:rsidRPr="00053179">
        <w:rPr>
          <w:u w:val="single"/>
        </w:rPr>
        <w:lastRenderedPageBreak/>
        <w:t xml:space="preserve">biopharma industry is worried about. “These are </w:t>
      </w:r>
      <w:r w:rsidRPr="00053179">
        <w:rPr>
          <w:b/>
          <w:sz w:val="26"/>
          <w:highlight w:val="green"/>
          <w:u w:val="single"/>
        </w:rPr>
        <w:t xml:space="preserve">challenges to their </w:t>
      </w:r>
      <w:r w:rsidRPr="00E276CB">
        <w:rPr>
          <w:b/>
          <w:sz w:val="26"/>
          <w:u w:val="single"/>
        </w:rPr>
        <w:t xml:space="preserve">entire </w:t>
      </w:r>
      <w:r w:rsidRPr="00E276CB">
        <w:rPr>
          <w:b/>
          <w:sz w:val="26"/>
          <w:highlight w:val="green"/>
          <w:u w:val="single"/>
        </w:rPr>
        <w:t>existence</w:t>
      </w:r>
      <w:r w:rsidRPr="00E276CB">
        <w:rPr>
          <w:highlight w:val="green"/>
          <w:u w:val="single"/>
        </w:rPr>
        <w:t xml:space="preserve">, </w:t>
      </w:r>
      <w:r w:rsidRPr="00E276CB">
        <w:rPr>
          <w:b/>
          <w:sz w:val="26"/>
          <w:highlight w:val="green"/>
          <w:u w:val="single"/>
          <w:bdr w:val="single" w:sz="4" w:space="0" w:color="auto"/>
        </w:rPr>
        <w:t xml:space="preserve">so they’re </w:t>
      </w:r>
      <w:r w:rsidRPr="00053179">
        <w:rPr>
          <w:b/>
          <w:sz w:val="26"/>
          <w:highlight w:val="green"/>
          <w:u w:val="single"/>
          <w:bdr w:val="single" w:sz="4" w:space="0" w:color="auto"/>
        </w:rPr>
        <w:t>willing to protect them at any cost</w:t>
      </w:r>
      <w:r w:rsidRPr="00053179">
        <w:rPr>
          <w:u w:val="single"/>
        </w:rPr>
        <w:t>,”</w:t>
      </w:r>
      <w:r w:rsidRPr="00053179">
        <w:rPr>
          <w:sz w:val="16"/>
        </w:rPr>
        <w:t xml:space="preserve"> Lawson said, noting the target for drug pricing is about $500 billion in savings. As the House has jetted off to enjoy what might be an abbreviated summer recess, the Senate has just this week to get its work done, unless its recess is cut short too. “</w:t>
      </w:r>
      <w:r w:rsidRPr="00053179">
        <w:rPr>
          <w:u w:val="single"/>
        </w:rPr>
        <w:t xml:space="preserve">There’s a </w:t>
      </w:r>
      <w:r w:rsidRPr="00053179">
        <w:rPr>
          <w:b/>
          <w:sz w:val="26"/>
          <w:highlight w:val="green"/>
          <w:u w:val="single"/>
        </w:rPr>
        <w:t xml:space="preserve">real possibility </w:t>
      </w:r>
      <w:r w:rsidRPr="00053179">
        <w:rPr>
          <w:u w:val="single"/>
        </w:rPr>
        <w:t xml:space="preserve">that </w:t>
      </w:r>
      <w:r w:rsidRPr="00053179">
        <w:rPr>
          <w:b/>
          <w:sz w:val="26"/>
          <w:highlight w:val="green"/>
          <w:u w:val="single"/>
        </w:rPr>
        <w:t>the whole thing blows up</w:t>
      </w:r>
      <w:r w:rsidRPr="00053179">
        <w:rPr>
          <w:highlight w:val="green"/>
          <w:u w:val="single"/>
        </w:rPr>
        <w:t xml:space="preserve"> </w:t>
      </w:r>
      <w:r w:rsidRPr="00053179">
        <w:rPr>
          <w:u w:val="single"/>
        </w:rPr>
        <w:t>and we get nothing on either side,” Lawson said</w:t>
      </w:r>
      <w:r w:rsidRPr="00053179">
        <w:rPr>
          <w:sz w:val="16"/>
        </w:rPr>
        <w:t>.</w:t>
      </w:r>
    </w:p>
    <w:p w14:paraId="08D1929B" w14:textId="77777777" w:rsidR="00D818C5" w:rsidRPr="00053179" w:rsidRDefault="00D818C5" w:rsidP="00D818C5">
      <w:pPr>
        <w:rPr>
          <w:sz w:val="16"/>
        </w:rPr>
      </w:pPr>
    </w:p>
    <w:p w14:paraId="6AF1F04A" w14:textId="77777777" w:rsidR="00D818C5" w:rsidRDefault="00D818C5" w:rsidP="00D818C5">
      <w:pPr>
        <w:pStyle w:val="Heading4"/>
      </w:pPr>
      <w:r>
        <w:t xml:space="preserve">Democrat Senators in Big Pharma’s pocket </w:t>
      </w:r>
      <w:r>
        <w:rPr>
          <w:u w:val="single"/>
        </w:rPr>
        <w:t>derails the Plan</w:t>
      </w:r>
      <w:r>
        <w:t>.</w:t>
      </w:r>
    </w:p>
    <w:p w14:paraId="5E9C389F" w14:textId="77777777" w:rsidR="00D818C5" w:rsidRPr="003D00BA" w:rsidRDefault="00D818C5" w:rsidP="00D818C5">
      <w:r w:rsidRPr="003D00BA">
        <w:rPr>
          <w:rStyle w:val="Style13ptBold"/>
        </w:rPr>
        <w:t xml:space="preserve">Sirota 8-23 </w:t>
      </w:r>
      <w:r w:rsidRPr="003D00BA">
        <w:t>David Sirota 8-23-2021 "Dem Obstructionists Are Bankrolled By Pharma And Oil"</w:t>
      </w:r>
      <w:r>
        <w:t xml:space="preserve"> </w:t>
      </w:r>
      <w:hyperlink r:id="rId12" w:history="1">
        <w:r w:rsidRPr="007313BB">
          <w:rPr>
            <w:rStyle w:val="Hyperlink"/>
          </w:rPr>
          <w:t>https://www.dailyposter.com/dem-obstructionists-are-bankrolled-by-pharma-and-oil/</w:t>
        </w:r>
      </w:hyperlink>
      <w:r>
        <w:t xml:space="preserve"> (</w:t>
      </w:r>
      <w:r w:rsidRPr="003D00BA">
        <w:t>an American journalist, columnist at The Guardian, and editor for Jacobin. He is also a political commentator and radio host based in Denver. He is a nationally syndicated newspaper columnist, political spokesperson, and blogger</w:t>
      </w:r>
      <w:r>
        <w:t>)//Elmer</w:t>
      </w:r>
    </w:p>
    <w:p w14:paraId="2A3521C7" w14:textId="77777777" w:rsidR="00D818C5" w:rsidRDefault="00D818C5" w:rsidP="00D818C5">
      <w:pPr>
        <w:rPr>
          <w:sz w:val="16"/>
        </w:rPr>
      </w:pPr>
      <w:r w:rsidRPr="00053179">
        <w:rPr>
          <w:u w:val="single"/>
        </w:rPr>
        <w:t xml:space="preserve">The </w:t>
      </w:r>
      <w:r w:rsidRPr="00E276CB">
        <w:rPr>
          <w:b/>
          <w:sz w:val="26"/>
          <w:u w:val="single"/>
        </w:rPr>
        <w:t xml:space="preserve">small group of conservative </w:t>
      </w:r>
      <w:r w:rsidRPr="00053179">
        <w:rPr>
          <w:b/>
          <w:sz w:val="26"/>
          <w:highlight w:val="green"/>
          <w:u w:val="single"/>
        </w:rPr>
        <w:t>Democratic lawmakers</w:t>
      </w:r>
      <w:r w:rsidRPr="00053179">
        <w:rPr>
          <w:highlight w:val="green"/>
          <w:u w:val="single"/>
        </w:rPr>
        <w:t xml:space="preserve"> </w:t>
      </w:r>
      <w:r w:rsidRPr="00053179">
        <w:rPr>
          <w:u w:val="single"/>
        </w:rPr>
        <w:t xml:space="preserve">that has been </w:t>
      </w:r>
      <w:r w:rsidRPr="00053179">
        <w:rPr>
          <w:b/>
          <w:sz w:val="26"/>
          <w:highlight w:val="green"/>
          <w:u w:val="single"/>
        </w:rPr>
        <w:t>threatening to</w:t>
      </w:r>
      <w:r w:rsidRPr="00053179">
        <w:rPr>
          <w:highlight w:val="green"/>
          <w:u w:val="single"/>
        </w:rPr>
        <w:t xml:space="preserve"> </w:t>
      </w:r>
      <w:r w:rsidRPr="00053179">
        <w:rPr>
          <w:u w:val="single"/>
        </w:rPr>
        <w:t xml:space="preserve">help Republicans </w:t>
      </w:r>
      <w:r w:rsidRPr="00053179">
        <w:rPr>
          <w:b/>
          <w:sz w:val="26"/>
          <w:highlight w:val="green"/>
          <w:u w:val="single"/>
        </w:rPr>
        <w:t>halt</w:t>
      </w:r>
      <w:r w:rsidRPr="00053179">
        <w:rPr>
          <w:highlight w:val="green"/>
          <w:u w:val="single"/>
        </w:rPr>
        <w:t xml:space="preserve"> </w:t>
      </w:r>
      <w:r w:rsidRPr="00E276CB">
        <w:rPr>
          <w:b/>
          <w:sz w:val="26"/>
          <w:u w:val="single"/>
        </w:rPr>
        <w:t xml:space="preserve">Democrats’ </w:t>
      </w:r>
      <w:r w:rsidRPr="00053179">
        <w:rPr>
          <w:b/>
          <w:sz w:val="26"/>
          <w:highlight w:val="green"/>
          <w:u w:val="single"/>
        </w:rPr>
        <w:t>budget package</w:t>
      </w:r>
      <w:r w:rsidRPr="00053179">
        <w:rPr>
          <w:highlight w:val="green"/>
          <w:u w:val="single"/>
        </w:rPr>
        <w:t xml:space="preserve"> </w:t>
      </w:r>
      <w:r w:rsidRPr="00053179">
        <w:rPr>
          <w:u w:val="single"/>
        </w:rPr>
        <w:t xml:space="preserve">have </w:t>
      </w:r>
      <w:r w:rsidRPr="00053179">
        <w:rPr>
          <w:b/>
          <w:sz w:val="26"/>
          <w:highlight w:val="green"/>
          <w:u w:val="single"/>
        </w:rPr>
        <w:t xml:space="preserve">raked in </w:t>
      </w:r>
      <w:r w:rsidRPr="00E276CB">
        <w:rPr>
          <w:b/>
          <w:sz w:val="26"/>
          <w:u w:val="single"/>
        </w:rPr>
        <w:t>more than</w:t>
      </w:r>
      <w:r w:rsidRPr="00053179">
        <w:rPr>
          <w:b/>
          <w:sz w:val="26"/>
          <w:highlight w:val="green"/>
          <w:u w:val="single"/>
        </w:rPr>
        <w:t xml:space="preserve"> </w:t>
      </w:r>
      <w:r w:rsidRPr="00053179">
        <w:rPr>
          <w:b/>
          <w:sz w:val="26"/>
          <w:highlight w:val="green"/>
          <w:u w:val="single"/>
          <w:bdr w:val="single" w:sz="4" w:space="0" w:color="auto"/>
        </w:rPr>
        <w:t xml:space="preserve">$3 million from </w:t>
      </w:r>
      <w:r w:rsidRPr="00E276CB">
        <w:rPr>
          <w:b/>
          <w:sz w:val="26"/>
          <w:u w:val="single"/>
          <w:bdr w:val="single" w:sz="4" w:space="0" w:color="auto"/>
        </w:rPr>
        <w:t xml:space="preserve">donors in the </w:t>
      </w:r>
      <w:r w:rsidRPr="00053179">
        <w:rPr>
          <w:b/>
          <w:sz w:val="26"/>
          <w:highlight w:val="green"/>
          <w:u w:val="single"/>
          <w:bdr w:val="single" w:sz="4" w:space="0" w:color="auto"/>
        </w:rPr>
        <w:t>pharma</w:t>
      </w:r>
      <w:r w:rsidRPr="00E276CB">
        <w:rPr>
          <w:b/>
          <w:sz w:val="26"/>
          <w:u w:val="single"/>
          <w:bdr w:val="single" w:sz="4" w:space="0" w:color="auto"/>
        </w:rPr>
        <w:t>ceutical</w:t>
      </w:r>
      <w:r w:rsidRPr="00053179">
        <w:rPr>
          <w:highlight w:val="green"/>
          <w:u w:val="single"/>
        </w:rPr>
        <w:t xml:space="preserve"> </w:t>
      </w:r>
      <w:r w:rsidRPr="00053179">
        <w:rPr>
          <w:u w:val="single"/>
        </w:rPr>
        <w:t xml:space="preserve">and fossil fuel </w:t>
      </w:r>
      <w:r w:rsidRPr="00E276CB">
        <w:rPr>
          <w:b/>
          <w:sz w:val="26"/>
          <w:u w:val="single"/>
        </w:rPr>
        <w:t>industries</w:t>
      </w:r>
      <w:r w:rsidRPr="00E276CB">
        <w:rPr>
          <w:u w:val="single"/>
        </w:rPr>
        <w:t xml:space="preserve"> </w:t>
      </w:r>
      <w:r w:rsidRPr="00053179">
        <w:rPr>
          <w:u w:val="single"/>
        </w:rPr>
        <w:t>that could see reduced profits if the plan passes</w:t>
      </w:r>
      <w:r w:rsidRPr="00AC6D40">
        <w:rPr>
          <w:sz w:val="16"/>
        </w:rPr>
        <w:t xml:space="preserve">. As the House reconvenes today to tackle the budget reconciliation process, </w:t>
      </w:r>
      <w:r w:rsidRPr="00AC6D40">
        <w:rPr>
          <w:u w:val="single"/>
        </w:rPr>
        <w:t xml:space="preserve">nine Democrats legislators have been promising to kill their party’s $3.5 trillion budget bill </w:t>
      </w:r>
      <w:r w:rsidRPr="00AC6D40">
        <w:rPr>
          <w:sz w:val="16"/>
        </w:rPr>
        <w:t>until Congress first passes a separate, smaller infrastructure spending measure, which has garnered some Republican support and which some environmental advocates say would exacerbate the climate crisis. Indeed, an ExxonMobil lobbyist was recently caught on tape saying the company had worked to strip climate measures out of the infrastructure bill. “</w:t>
      </w:r>
      <w:r w:rsidRPr="00E276CB">
        <w:rPr>
          <w:b/>
          <w:sz w:val="26"/>
          <w:u w:val="single"/>
        </w:rPr>
        <w:t>We will vote against a budget resolution</w:t>
      </w:r>
      <w:r w:rsidRPr="00E276CB">
        <w:rPr>
          <w:u w:val="single"/>
        </w:rPr>
        <w:t xml:space="preserve"> if the infrastructure package isn’t brought up first,” Democratic </w:t>
      </w:r>
      <w:r w:rsidRPr="00E276CB">
        <w:rPr>
          <w:b/>
          <w:sz w:val="26"/>
          <w:u w:val="single"/>
        </w:rPr>
        <w:t>Rep</w:t>
      </w:r>
      <w:r w:rsidRPr="00E276CB">
        <w:rPr>
          <w:u w:val="single"/>
        </w:rPr>
        <w:t xml:space="preserve">. Josh </w:t>
      </w:r>
      <w:proofErr w:type="spellStart"/>
      <w:r w:rsidRPr="00E276CB">
        <w:rPr>
          <w:b/>
          <w:sz w:val="26"/>
          <w:u w:val="single"/>
        </w:rPr>
        <w:t>Gottheimer</w:t>
      </w:r>
      <w:proofErr w:type="spellEnd"/>
      <w:r w:rsidRPr="00E276CB">
        <w:rPr>
          <w:u w:val="single"/>
        </w:rPr>
        <w:t xml:space="preserve"> </w:t>
      </w:r>
      <w:r w:rsidRPr="00E276CB">
        <w:rPr>
          <w:b/>
          <w:sz w:val="26"/>
          <w:u w:val="single"/>
        </w:rPr>
        <w:t>told</w:t>
      </w:r>
      <w:r w:rsidRPr="00E276CB">
        <w:rPr>
          <w:u w:val="single"/>
        </w:rPr>
        <w:t xml:space="preserve"> </w:t>
      </w:r>
      <w:r w:rsidRPr="00AC6D40">
        <w:rPr>
          <w:u w:val="single"/>
        </w:rPr>
        <w:t xml:space="preserve">the Washington Post this weekend, </w:t>
      </w:r>
      <w:r w:rsidRPr="00AC6D40">
        <w:rPr>
          <w:b/>
          <w:sz w:val="26"/>
          <w:highlight w:val="green"/>
          <w:u w:val="single"/>
        </w:rPr>
        <w:t>though</w:t>
      </w:r>
      <w:r w:rsidRPr="00AC6D40">
        <w:rPr>
          <w:highlight w:val="green"/>
          <w:u w:val="single"/>
        </w:rPr>
        <w:t xml:space="preserve"> </w:t>
      </w:r>
      <w:r w:rsidRPr="00AC6D40">
        <w:rPr>
          <w:u w:val="single"/>
        </w:rPr>
        <w:t>the American Prospect reported on Sunday that “</w:t>
      </w:r>
      <w:r w:rsidRPr="00AC6D40">
        <w:rPr>
          <w:b/>
          <w:sz w:val="26"/>
          <w:highlight w:val="green"/>
          <w:u w:val="single"/>
        </w:rPr>
        <w:t>several</w:t>
      </w:r>
      <w:r w:rsidRPr="00AC6D40">
        <w:rPr>
          <w:u w:val="single"/>
        </w:rPr>
        <w:t xml:space="preserve">” of the </w:t>
      </w:r>
      <w:r w:rsidRPr="00AC6D40">
        <w:rPr>
          <w:b/>
          <w:sz w:val="26"/>
          <w:highlight w:val="green"/>
          <w:u w:val="single"/>
        </w:rPr>
        <w:t>legislators</w:t>
      </w:r>
      <w:r w:rsidRPr="00AC6D40">
        <w:rPr>
          <w:highlight w:val="green"/>
          <w:u w:val="single"/>
        </w:rPr>
        <w:t xml:space="preserve"> </w:t>
      </w:r>
      <w:r w:rsidRPr="00AC6D40">
        <w:rPr>
          <w:u w:val="single"/>
        </w:rPr>
        <w:t xml:space="preserve">now </w:t>
      </w:r>
      <w:r w:rsidRPr="00AC6D40">
        <w:rPr>
          <w:b/>
          <w:sz w:val="26"/>
          <w:highlight w:val="green"/>
          <w:u w:val="single"/>
        </w:rPr>
        <w:t>indicated they could back down</w:t>
      </w:r>
      <w:r w:rsidRPr="00AC6D40">
        <w:rPr>
          <w:u w:val="single"/>
        </w:rPr>
        <w:t xml:space="preserve">. </w:t>
      </w:r>
      <w:r w:rsidRPr="00E276CB">
        <w:rPr>
          <w:b/>
          <w:sz w:val="26"/>
          <w:u w:val="single"/>
        </w:rPr>
        <w:t>In the narrowly divided House</w:t>
      </w:r>
      <w:r w:rsidRPr="00AC6D40">
        <w:rPr>
          <w:u w:val="single"/>
        </w:rPr>
        <w:t xml:space="preserve">, </w:t>
      </w:r>
      <w:r w:rsidRPr="00E276CB">
        <w:rPr>
          <w:b/>
          <w:sz w:val="26"/>
          <w:u w:val="single"/>
        </w:rPr>
        <w:t>obstructionism from these</w:t>
      </w:r>
      <w:r w:rsidRPr="00E276CB">
        <w:rPr>
          <w:u w:val="single"/>
        </w:rPr>
        <w:t xml:space="preserve"> conservative Democrats </w:t>
      </w:r>
      <w:r w:rsidRPr="00E276CB">
        <w:rPr>
          <w:b/>
          <w:sz w:val="26"/>
          <w:u w:val="single"/>
        </w:rPr>
        <w:t>could decouple the infrastructure</w:t>
      </w:r>
      <w:r w:rsidRPr="00E276CB">
        <w:rPr>
          <w:u w:val="single"/>
        </w:rPr>
        <w:t xml:space="preserve"> and budget </w:t>
      </w:r>
      <w:r w:rsidRPr="00E276CB">
        <w:rPr>
          <w:b/>
          <w:sz w:val="26"/>
          <w:u w:val="single"/>
        </w:rPr>
        <w:t>measures</w:t>
      </w:r>
      <w:r w:rsidRPr="00E276CB">
        <w:rPr>
          <w:u w:val="single"/>
        </w:rPr>
        <w:t xml:space="preserve"> </w:t>
      </w:r>
      <w:r w:rsidRPr="00AC6D40">
        <w:rPr>
          <w:u w:val="single"/>
        </w:rPr>
        <w:t>from one another</w:t>
      </w:r>
      <w:r w:rsidRPr="00AC6D40">
        <w:rPr>
          <w:sz w:val="16"/>
        </w:rPr>
        <w:t xml:space="preserve">. Many believe that would kill the latter by letting conservative Democrats in the Senate such as </w:t>
      </w:r>
      <w:proofErr w:type="spellStart"/>
      <w:r w:rsidRPr="00AC6D40">
        <w:rPr>
          <w:sz w:val="16"/>
        </w:rPr>
        <w:t>Kyrsten</w:t>
      </w:r>
      <w:proofErr w:type="spellEnd"/>
      <w:r w:rsidRPr="00AC6D40">
        <w:rPr>
          <w:sz w:val="16"/>
        </w:rPr>
        <w:t xml:space="preserve"> </w:t>
      </w:r>
      <w:proofErr w:type="spellStart"/>
      <w:r w:rsidRPr="00AC6D40">
        <w:rPr>
          <w:sz w:val="16"/>
        </w:rPr>
        <w:t>Sinema</w:t>
      </w:r>
      <w:proofErr w:type="spellEnd"/>
      <w:r w:rsidRPr="00AC6D40">
        <w:rPr>
          <w:sz w:val="16"/>
        </w:rPr>
        <w:t xml:space="preserve"> (D-Ariz.) and Joe Manchin (D-W.Va.) get the infrastructure bill they want without having to provide the votes necessary to enact the much larger and more progressive budget measure. “If we were to pass the bipartisan [infrastructure] bill first, then we lose leverage,” Democratic Rep. Ritchie Torres (NY) told the Wall Street Journal. Along with </w:t>
      </w:r>
      <w:proofErr w:type="spellStart"/>
      <w:r w:rsidRPr="00AC6D40">
        <w:rPr>
          <w:sz w:val="16"/>
        </w:rPr>
        <w:t>Gottheimer</w:t>
      </w:r>
      <w:proofErr w:type="spellEnd"/>
      <w:r w:rsidRPr="00AC6D40">
        <w:rPr>
          <w:sz w:val="16"/>
        </w:rPr>
        <w:t xml:space="preserve">, the eight other Democrats who have threatened to obstruct the budget bill are Carolyn Bordeaux (Ga.), Ed Case (Hawaii), Jim Costa (Calif.), Henry Cuellar (Texas), Jared Golden (Maine), Vicente Gonzalez (Texas), Kurt Schrader (Ore.), and </w:t>
      </w:r>
      <w:proofErr w:type="spellStart"/>
      <w:r w:rsidRPr="00AC6D40">
        <w:rPr>
          <w:sz w:val="16"/>
        </w:rPr>
        <w:t>Filemon</w:t>
      </w:r>
      <w:proofErr w:type="spellEnd"/>
      <w:r w:rsidRPr="00AC6D40">
        <w:rPr>
          <w:sz w:val="16"/>
        </w:rPr>
        <w:t xml:space="preserve"> Vela (TX). The U.S. Chamber of Commerce — Washington’s most powerful corporate lobby group — has been airing digital ads thanking the nine Democrats for their maneuvers. Eight of the nine Democrats represent congressional districts won by President Joe Biden, who supports the reconciliation package. Big Pharma’s Big Allies The reconciliation bill is still being negotiated, and many Democratic lawmakers — including those in key swing districts — are pushing for it to include long-promised legislation to allow Medicare to use its enormous purchasing power to negotiate lower prices for prescription drugs. The </w:t>
      </w:r>
      <w:r w:rsidRPr="00AC6D40">
        <w:rPr>
          <w:b/>
          <w:sz w:val="26"/>
          <w:highlight w:val="green"/>
          <w:u w:val="single"/>
        </w:rPr>
        <w:t>pharma</w:t>
      </w:r>
      <w:r w:rsidRPr="00E276CB">
        <w:rPr>
          <w:b/>
          <w:sz w:val="26"/>
          <w:u w:val="single"/>
        </w:rPr>
        <w:t>ceutical industry</w:t>
      </w:r>
      <w:r w:rsidRPr="00E276CB">
        <w:rPr>
          <w:sz w:val="16"/>
        </w:rPr>
        <w:t xml:space="preserve"> </w:t>
      </w:r>
      <w:r w:rsidRPr="00AC6D40">
        <w:rPr>
          <w:sz w:val="16"/>
        </w:rPr>
        <w:t xml:space="preserve">has </w:t>
      </w:r>
      <w:r w:rsidRPr="00AC6D40">
        <w:rPr>
          <w:b/>
          <w:sz w:val="26"/>
          <w:highlight w:val="green"/>
          <w:u w:val="single"/>
        </w:rPr>
        <w:t>aggressively lobbied against the initiative</w:t>
      </w:r>
      <w:r w:rsidRPr="00AC6D40">
        <w:rPr>
          <w:sz w:val="16"/>
        </w:rPr>
        <w:t xml:space="preserve">, which the Congressional Budget Office has estimated would save Medicare $345 billion in medicine costs. The nine House Democrats threatening to derail the reconciliation bill have raked in nearly $1.2 million from donors in the pharmaceutical and health products industries, according to data compiled by </w:t>
      </w:r>
      <w:proofErr w:type="spellStart"/>
      <w:r w:rsidRPr="00AC6D40">
        <w:rPr>
          <w:sz w:val="16"/>
        </w:rPr>
        <w:t>OpenSecrets</w:t>
      </w:r>
      <w:proofErr w:type="spellEnd"/>
      <w:r w:rsidRPr="00AC6D40">
        <w:rPr>
          <w:sz w:val="16"/>
        </w:rPr>
        <w:t xml:space="preserve">. </w:t>
      </w:r>
      <w:r w:rsidRPr="00AC6D40">
        <w:rPr>
          <w:u w:val="single"/>
        </w:rPr>
        <w:t xml:space="preserve">Among them are two of the Democratic Party’s </w:t>
      </w:r>
      <w:r w:rsidRPr="00E276CB">
        <w:rPr>
          <w:b/>
          <w:sz w:val="26"/>
          <w:u w:val="single"/>
        </w:rPr>
        <w:t>top recipients of health care industry money</w:t>
      </w:r>
      <w:r w:rsidRPr="00E276CB">
        <w:rPr>
          <w:u w:val="single"/>
        </w:rPr>
        <w:t xml:space="preserve">: </w:t>
      </w:r>
      <w:proofErr w:type="spellStart"/>
      <w:r w:rsidRPr="00E276CB">
        <w:rPr>
          <w:b/>
          <w:sz w:val="26"/>
          <w:u w:val="single"/>
        </w:rPr>
        <w:t>Gottheimer</w:t>
      </w:r>
      <w:proofErr w:type="spellEnd"/>
      <w:r w:rsidRPr="00E276CB">
        <w:rPr>
          <w:u w:val="single"/>
        </w:rPr>
        <w:t xml:space="preserve"> </w:t>
      </w:r>
      <w:r w:rsidRPr="00AC6D40">
        <w:rPr>
          <w:u w:val="single"/>
        </w:rPr>
        <w:t xml:space="preserve">($228,186) </w:t>
      </w:r>
      <w:r w:rsidRPr="00E276CB">
        <w:rPr>
          <w:b/>
          <w:sz w:val="26"/>
          <w:u w:val="single"/>
        </w:rPr>
        <w:t>and Schrader</w:t>
      </w:r>
      <w:r w:rsidRPr="00E276CB">
        <w:rPr>
          <w:u w:val="single"/>
        </w:rPr>
        <w:t xml:space="preserve"> </w:t>
      </w:r>
      <w:r w:rsidRPr="00AC6D40">
        <w:rPr>
          <w:u w:val="single"/>
        </w:rPr>
        <w:t xml:space="preserve">($614,830). Schrader’s third biggest career donor is Pfizer’s political action committee, and his former chief of staff is now a registered lobbyist for the Pharmaceutical Researchers and Manufacturers Association, the pharmaceutical industry’s main lobbying group. </w:t>
      </w:r>
      <w:r w:rsidRPr="00AC6D40">
        <w:rPr>
          <w:u w:val="single"/>
        </w:rPr>
        <w:lastRenderedPageBreak/>
        <w:t xml:space="preserve">Both </w:t>
      </w:r>
      <w:proofErr w:type="spellStart"/>
      <w:r w:rsidRPr="00AC6D40">
        <w:rPr>
          <w:u w:val="single"/>
        </w:rPr>
        <w:t>Gottheimer</w:t>
      </w:r>
      <w:proofErr w:type="spellEnd"/>
      <w:r w:rsidRPr="00AC6D40">
        <w:rPr>
          <w:u w:val="single"/>
        </w:rPr>
        <w:t xml:space="preserve"> and Schrader signed a letter earlier this year slamming Democratic leaders’ legislation to lower prescription drug prices</w:t>
      </w:r>
      <w:r w:rsidRPr="00AC6D40">
        <w:rPr>
          <w:sz w:val="16"/>
        </w:rPr>
        <w:t xml:space="preserve">. Eight out of the nine Democrats threatening to kill the budget bill also declined to sponsor Democrats’ standalone legislation to let Medicare negotiate lower drug prices. In the Senate, </w:t>
      </w:r>
      <w:proofErr w:type="spellStart"/>
      <w:r w:rsidRPr="00AC6D40">
        <w:rPr>
          <w:sz w:val="16"/>
        </w:rPr>
        <w:t>Sinema’s</w:t>
      </w:r>
      <w:proofErr w:type="spellEnd"/>
      <w:r w:rsidRPr="00AC6D40">
        <w:rPr>
          <w:sz w:val="16"/>
        </w:rPr>
        <w:t xml:space="preserve"> renewed threat to vote down a final reconciliation bill came after she received $519,000 from donors in the pharmaceutical and health products industries.</w:t>
      </w:r>
    </w:p>
    <w:p w14:paraId="535D85FD" w14:textId="77777777" w:rsidR="00D818C5" w:rsidRPr="007F41C0" w:rsidRDefault="00D818C5" w:rsidP="00D818C5"/>
    <w:p w14:paraId="45EA2BAD" w14:textId="77777777" w:rsidR="00D818C5" w:rsidRPr="006741C7" w:rsidRDefault="00D818C5" w:rsidP="00D818C5">
      <w:pPr>
        <w:pStyle w:val="Heading4"/>
        <w:rPr>
          <w:rFonts w:asciiTheme="minorHAnsi" w:hAnsiTheme="minorHAnsi" w:cstheme="minorHAnsi"/>
        </w:rPr>
      </w:pPr>
      <w:r w:rsidRPr="006741C7">
        <w:rPr>
          <w:rFonts w:asciiTheme="minorHAnsi" w:hAnsiTheme="minorHAnsi" w:cstheme="minorHAnsi"/>
        </w:rPr>
        <w:t xml:space="preserve">Bill key to prevent </w:t>
      </w:r>
      <w:r w:rsidRPr="006741C7">
        <w:rPr>
          <w:rFonts w:asciiTheme="minorHAnsi" w:hAnsiTheme="minorHAnsi" w:cstheme="minorHAnsi"/>
          <w:u w:val="single"/>
        </w:rPr>
        <w:t>infrastructure disaster</w:t>
      </w:r>
      <w:r w:rsidRPr="006741C7">
        <w:rPr>
          <w:rFonts w:asciiTheme="minorHAnsi" w:hAnsiTheme="minorHAnsi" w:cstheme="minorHAnsi"/>
        </w:rPr>
        <w:t xml:space="preserve"> from Grid Collapse</w:t>
      </w:r>
    </w:p>
    <w:p w14:paraId="439A73D9" w14:textId="77777777" w:rsidR="00D818C5" w:rsidRPr="006741C7" w:rsidRDefault="00D818C5" w:rsidP="00D818C5">
      <w:pPr>
        <w:rPr>
          <w:rFonts w:asciiTheme="minorHAnsi" w:hAnsiTheme="minorHAnsi" w:cstheme="minorHAnsi"/>
        </w:rPr>
      </w:pPr>
      <w:r w:rsidRPr="006741C7">
        <w:rPr>
          <w:rStyle w:val="Style13ptBold"/>
          <w:rFonts w:asciiTheme="minorHAnsi" w:hAnsiTheme="minorHAnsi" w:cstheme="minorHAnsi"/>
        </w:rPr>
        <w:t>PPG, 3/4</w:t>
      </w:r>
      <w:r w:rsidRPr="006741C7">
        <w:rPr>
          <w:rFonts w:asciiTheme="minorHAnsi" w:hAnsiTheme="minorHAnsi" w:cstheme="minorHAnsi"/>
        </w:rPr>
        <w:t xml:space="preserve">/2021 (MAR 4, 2021 9:00 PM, Pittsburgh Post-Gazette Editorial Board. Invest in infrastructure. March 4, 2021. </w:t>
      </w:r>
      <w:hyperlink r:id="rId13" w:history="1">
        <w:r w:rsidRPr="006741C7">
          <w:rPr>
            <w:rStyle w:val="Hyperlink"/>
            <w:rFonts w:asciiTheme="minorHAnsi" w:hAnsiTheme="minorHAnsi" w:cstheme="minorHAnsi"/>
          </w:rPr>
          <w:t>https://www.post-gazette.com/opinion/editorials/2021/03/05/Invest-in-infrastructure/stories/202102270028</w:t>
        </w:r>
      </w:hyperlink>
      <w:r w:rsidRPr="006741C7">
        <w:rPr>
          <w:rFonts w:asciiTheme="minorHAnsi" w:hAnsiTheme="minorHAnsi" w:cstheme="minorHAnsi"/>
        </w:rPr>
        <w:t>, recut by JMP)</w:t>
      </w:r>
    </w:p>
    <w:p w14:paraId="175B2A2B" w14:textId="77777777" w:rsidR="00D818C5" w:rsidRPr="006741C7" w:rsidRDefault="00D818C5" w:rsidP="00D818C5">
      <w:pPr>
        <w:rPr>
          <w:rFonts w:asciiTheme="minorHAnsi" w:hAnsiTheme="minorHAnsi" w:cstheme="minorHAnsi"/>
          <w:sz w:val="16"/>
        </w:rPr>
      </w:pPr>
      <w:r w:rsidRPr="006741C7">
        <w:rPr>
          <w:rFonts w:asciiTheme="minorHAnsi" w:hAnsiTheme="minorHAnsi" w:cstheme="minorHAnsi"/>
          <w:sz w:val="16"/>
        </w:rPr>
        <w:t xml:space="preserve">Now is the time for a reckoning, a realization: While it’s important to study the past to avoid repeating the same mistakes, the country must also look to its future and see the obvious — that </w:t>
      </w:r>
      <w:r w:rsidRPr="006741C7">
        <w:rPr>
          <w:rStyle w:val="StyleUnderline"/>
          <w:rFonts w:asciiTheme="minorHAnsi" w:hAnsiTheme="minorHAnsi" w:cstheme="minorHAnsi"/>
        </w:rPr>
        <w:t xml:space="preserve">America’s </w:t>
      </w:r>
      <w:r w:rsidRPr="006741C7">
        <w:rPr>
          <w:rStyle w:val="StyleUnderline"/>
          <w:rFonts w:asciiTheme="minorHAnsi" w:hAnsiTheme="minorHAnsi" w:cstheme="minorHAnsi"/>
          <w:highlight w:val="cyan"/>
        </w:rPr>
        <w:t>infrastructure</w:t>
      </w:r>
      <w:r w:rsidRPr="006741C7">
        <w:rPr>
          <w:rStyle w:val="StyleUnderline"/>
          <w:rFonts w:asciiTheme="minorHAnsi" w:hAnsiTheme="minorHAnsi" w:cstheme="minorHAnsi"/>
        </w:rPr>
        <w:t xml:space="preserve"> as a </w:t>
      </w:r>
      <w:proofErr w:type="gramStart"/>
      <w:r w:rsidRPr="006741C7">
        <w:rPr>
          <w:rStyle w:val="StyleUnderline"/>
          <w:rFonts w:asciiTheme="minorHAnsi" w:hAnsiTheme="minorHAnsi" w:cstheme="minorHAnsi"/>
        </w:rPr>
        <w:t xml:space="preserve">whole </w:t>
      </w:r>
      <w:r w:rsidRPr="006741C7">
        <w:rPr>
          <w:rStyle w:val="StyleUnderline"/>
          <w:rFonts w:asciiTheme="minorHAnsi" w:hAnsiTheme="minorHAnsi" w:cstheme="minorHAnsi"/>
          <w:highlight w:val="cyan"/>
        </w:rPr>
        <w:t>needs</w:t>
      </w:r>
      <w:proofErr w:type="gramEnd"/>
      <w:r w:rsidRPr="006741C7">
        <w:rPr>
          <w:rStyle w:val="StyleUnderline"/>
          <w:rFonts w:asciiTheme="minorHAnsi" w:hAnsiTheme="minorHAnsi" w:cstheme="minorHAnsi"/>
        </w:rPr>
        <w:t xml:space="preserve"> some </w:t>
      </w:r>
      <w:r w:rsidRPr="006741C7">
        <w:rPr>
          <w:rStyle w:val="Emphasis"/>
          <w:rFonts w:asciiTheme="minorHAnsi" w:hAnsiTheme="minorHAnsi" w:cstheme="minorHAnsi"/>
        </w:rPr>
        <w:t xml:space="preserve">serious </w:t>
      </w:r>
      <w:r w:rsidRPr="006741C7">
        <w:rPr>
          <w:rStyle w:val="Emphasis"/>
          <w:rFonts w:asciiTheme="minorHAnsi" w:hAnsiTheme="minorHAnsi" w:cstheme="minorHAnsi"/>
          <w:highlight w:val="cyan"/>
        </w:rPr>
        <w:t>upkeep</w:t>
      </w:r>
      <w:r w:rsidRPr="006741C7">
        <w:rPr>
          <w:rFonts w:asciiTheme="minorHAnsi" w:hAnsiTheme="minorHAnsi" w:cstheme="minorHAnsi"/>
          <w:sz w:val="16"/>
        </w:rPr>
        <w:t>.</w:t>
      </w:r>
    </w:p>
    <w:p w14:paraId="1F6D8166" w14:textId="77777777" w:rsidR="00D818C5" w:rsidRPr="006741C7" w:rsidRDefault="00D818C5" w:rsidP="00D818C5">
      <w:pPr>
        <w:rPr>
          <w:rFonts w:asciiTheme="minorHAnsi" w:hAnsiTheme="minorHAnsi" w:cstheme="minorHAnsi"/>
          <w:sz w:val="16"/>
        </w:rPr>
      </w:pPr>
      <w:r w:rsidRPr="006741C7">
        <w:rPr>
          <w:rFonts w:asciiTheme="minorHAnsi" w:hAnsiTheme="minorHAnsi" w:cstheme="minorHAnsi"/>
          <w:sz w:val="16"/>
        </w:rPr>
        <w:t xml:space="preserve">Democrats and Republicans alike have flirted with the idea of a </w:t>
      </w:r>
      <w:r w:rsidRPr="006741C7">
        <w:rPr>
          <w:rStyle w:val="StyleUnderline"/>
          <w:rFonts w:asciiTheme="minorHAnsi" w:hAnsiTheme="minorHAnsi" w:cstheme="minorHAnsi"/>
        </w:rPr>
        <w:t xml:space="preserve">sweeping </w:t>
      </w:r>
      <w:r w:rsidRPr="006741C7">
        <w:rPr>
          <w:rStyle w:val="StyleUnderline"/>
          <w:rFonts w:asciiTheme="minorHAnsi" w:hAnsiTheme="minorHAnsi" w:cstheme="minorHAnsi"/>
          <w:highlight w:val="cyan"/>
        </w:rPr>
        <w:t>infrastructure</w:t>
      </w:r>
      <w:r w:rsidRPr="006741C7">
        <w:rPr>
          <w:rStyle w:val="StyleUnderline"/>
          <w:rFonts w:asciiTheme="minorHAnsi" w:hAnsiTheme="minorHAnsi" w:cstheme="minorHAnsi"/>
        </w:rPr>
        <w:t xml:space="preserve"> bill</w:t>
      </w:r>
      <w:r w:rsidRPr="006741C7">
        <w:rPr>
          <w:rFonts w:asciiTheme="minorHAnsi" w:hAnsiTheme="minorHAnsi" w:cstheme="minorHAnsi"/>
          <w:sz w:val="16"/>
        </w:rPr>
        <w:t xml:space="preserve"> in recent years, and President Joe Biden’s team is working to outline such legislation. These efforts </w:t>
      </w:r>
      <w:r w:rsidRPr="006741C7">
        <w:rPr>
          <w:rStyle w:val="StyleUnderline"/>
          <w:rFonts w:asciiTheme="minorHAnsi" w:hAnsiTheme="minorHAnsi" w:cstheme="minorHAnsi"/>
          <w:highlight w:val="cyan"/>
        </w:rPr>
        <w:t xml:space="preserve">should </w:t>
      </w:r>
      <w:r w:rsidRPr="006741C7">
        <w:rPr>
          <w:rStyle w:val="Emphasis"/>
          <w:rFonts w:asciiTheme="minorHAnsi" w:hAnsiTheme="minorHAnsi" w:cstheme="minorHAnsi"/>
          <w:highlight w:val="cyan"/>
        </w:rPr>
        <w:t>proceed</w:t>
      </w:r>
      <w:r w:rsidRPr="006741C7">
        <w:rPr>
          <w:rStyle w:val="Emphasis"/>
          <w:rFonts w:asciiTheme="minorHAnsi" w:hAnsiTheme="minorHAnsi" w:cstheme="minorHAnsi"/>
        </w:rPr>
        <w:t xml:space="preserve"> swiftly</w:t>
      </w:r>
      <w:r w:rsidRPr="006741C7">
        <w:rPr>
          <w:rFonts w:asciiTheme="minorHAnsi" w:hAnsiTheme="minorHAnsi" w:cstheme="minorHAnsi"/>
          <w:sz w:val="16"/>
        </w:rPr>
        <w:t xml:space="preserve"> — </w:t>
      </w:r>
      <w:r w:rsidRPr="006741C7">
        <w:rPr>
          <w:rStyle w:val="StyleUnderline"/>
          <w:rFonts w:asciiTheme="minorHAnsi" w:hAnsiTheme="minorHAnsi" w:cstheme="minorHAnsi"/>
          <w:highlight w:val="cyan"/>
        </w:rPr>
        <w:t>now is the time</w:t>
      </w:r>
      <w:r w:rsidRPr="006741C7">
        <w:rPr>
          <w:rFonts w:asciiTheme="minorHAnsi" w:hAnsiTheme="minorHAnsi" w:cstheme="minorHAnsi"/>
          <w:sz w:val="16"/>
        </w:rPr>
        <w:t xml:space="preserve"> for Congress </w:t>
      </w:r>
      <w:r w:rsidRPr="006741C7">
        <w:rPr>
          <w:rStyle w:val="StyleUnderline"/>
          <w:rFonts w:asciiTheme="minorHAnsi" w:hAnsiTheme="minorHAnsi" w:cstheme="minorHAnsi"/>
        </w:rPr>
        <w:t>to invest in infrastructure</w:t>
      </w:r>
      <w:r w:rsidRPr="006741C7">
        <w:rPr>
          <w:rFonts w:asciiTheme="minorHAnsi" w:hAnsiTheme="minorHAnsi" w:cstheme="minorHAnsi"/>
          <w:sz w:val="16"/>
        </w:rPr>
        <w:t xml:space="preserve">, not only </w:t>
      </w:r>
      <w:r w:rsidRPr="006741C7">
        <w:rPr>
          <w:rStyle w:val="StyleUnderline"/>
          <w:rFonts w:asciiTheme="minorHAnsi" w:hAnsiTheme="minorHAnsi" w:cstheme="minorHAnsi"/>
          <w:highlight w:val="cyan"/>
        </w:rPr>
        <w:t>to</w:t>
      </w:r>
      <w:r w:rsidRPr="006741C7">
        <w:rPr>
          <w:rStyle w:val="StyleUnderline"/>
          <w:rFonts w:asciiTheme="minorHAnsi" w:hAnsiTheme="minorHAnsi" w:cstheme="minorHAnsi"/>
        </w:rPr>
        <w:t xml:space="preserve"> help </w:t>
      </w:r>
      <w:r w:rsidRPr="006741C7">
        <w:rPr>
          <w:rStyle w:val="Emphasis"/>
          <w:rFonts w:asciiTheme="minorHAnsi" w:hAnsiTheme="minorHAnsi" w:cstheme="minorHAnsi"/>
          <w:highlight w:val="cyan"/>
        </w:rPr>
        <w:t>prevent crises</w:t>
      </w:r>
      <w:r w:rsidRPr="006741C7">
        <w:rPr>
          <w:rFonts w:asciiTheme="minorHAnsi" w:hAnsiTheme="minorHAnsi" w:cstheme="minorHAnsi"/>
          <w:sz w:val="16"/>
        </w:rPr>
        <w:t>, but also to jump-start an economy mired in the coronavirus pandemic.</w:t>
      </w:r>
    </w:p>
    <w:p w14:paraId="4709EE5C" w14:textId="77777777" w:rsidR="00D818C5" w:rsidRPr="006741C7" w:rsidRDefault="00D818C5" w:rsidP="00D818C5">
      <w:pPr>
        <w:rPr>
          <w:rFonts w:asciiTheme="minorHAnsi" w:hAnsiTheme="minorHAnsi" w:cstheme="minorHAnsi"/>
          <w:sz w:val="16"/>
        </w:rPr>
      </w:pPr>
      <w:r w:rsidRPr="006741C7">
        <w:rPr>
          <w:rFonts w:asciiTheme="minorHAnsi" w:hAnsiTheme="minorHAnsi" w:cstheme="minorHAnsi"/>
          <w:sz w:val="16"/>
        </w:rPr>
        <w:t xml:space="preserve">Despite being one of the richest countries in the world, </w:t>
      </w:r>
      <w:r w:rsidRPr="006741C7">
        <w:rPr>
          <w:rStyle w:val="StyleUnderline"/>
          <w:rFonts w:asciiTheme="minorHAnsi" w:hAnsiTheme="minorHAnsi" w:cstheme="minorHAnsi"/>
          <w:highlight w:val="cyan"/>
        </w:rPr>
        <w:t xml:space="preserve">the U.S. </w:t>
      </w:r>
      <w:r w:rsidRPr="006741C7">
        <w:rPr>
          <w:rStyle w:val="Emphasis"/>
          <w:rFonts w:asciiTheme="minorHAnsi" w:hAnsiTheme="minorHAnsi" w:cstheme="minorHAnsi"/>
          <w:highlight w:val="cyan"/>
        </w:rPr>
        <w:t>seems</w:t>
      </w:r>
      <w:r w:rsidRPr="006741C7">
        <w:rPr>
          <w:rStyle w:val="Emphasis"/>
          <w:rFonts w:asciiTheme="minorHAnsi" w:hAnsiTheme="minorHAnsi" w:cstheme="minorHAnsi"/>
        </w:rPr>
        <w:t xml:space="preserve"> constantly</w:t>
      </w:r>
      <w:r w:rsidRPr="006741C7">
        <w:rPr>
          <w:rStyle w:val="StyleUnderline"/>
          <w:rFonts w:asciiTheme="minorHAnsi" w:hAnsiTheme="minorHAnsi" w:cstheme="minorHAnsi"/>
        </w:rPr>
        <w:t xml:space="preserve"> </w:t>
      </w:r>
      <w:r w:rsidRPr="006741C7">
        <w:rPr>
          <w:rStyle w:val="StyleUnderline"/>
          <w:rFonts w:asciiTheme="minorHAnsi" w:hAnsiTheme="minorHAnsi" w:cstheme="minorHAnsi"/>
          <w:highlight w:val="cyan"/>
        </w:rPr>
        <w:t xml:space="preserve">to </w:t>
      </w:r>
      <w:r w:rsidRPr="006741C7">
        <w:rPr>
          <w:rStyle w:val="Emphasis"/>
          <w:rFonts w:asciiTheme="minorHAnsi" w:hAnsiTheme="minorHAnsi" w:cstheme="minorHAnsi"/>
          <w:highlight w:val="cyan"/>
        </w:rPr>
        <w:t>hover on</w:t>
      </w:r>
      <w:r w:rsidRPr="006741C7">
        <w:rPr>
          <w:rStyle w:val="Emphasis"/>
          <w:rFonts w:asciiTheme="minorHAnsi" w:hAnsiTheme="minorHAnsi" w:cstheme="minorHAnsi"/>
        </w:rPr>
        <w:t xml:space="preserve"> the edge of </w:t>
      </w:r>
      <w:r w:rsidRPr="006741C7">
        <w:rPr>
          <w:rStyle w:val="Emphasis"/>
          <w:rFonts w:asciiTheme="minorHAnsi" w:hAnsiTheme="minorHAnsi" w:cstheme="minorHAnsi"/>
          <w:highlight w:val="cyan"/>
        </w:rPr>
        <w:t>disaster</w:t>
      </w:r>
      <w:r w:rsidRPr="006741C7">
        <w:rPr>
          <w:rFonts w:asciiTheme="minorHAnsi" w:hAnsiTheme="minorHAnsi" w:cstheme="minorHAnsi"/>
          <w:sz w:val="16"/>
        </w:rPr>
        <w:t xml:space="preserve">, with </w:t>
      </w:r>
      <w:r w:rsidRPr="006741C7">
        <w:rPr>
          <w:rStyle w:val="StyleUnderline"/>
          <w:rFonts w:asciiTheme="minorHAnsi" w:hAnsiTheme="minorHAnsi" w:cstheme="minorHAnsi"/>
        </w:rPr>
        <w:t xml:space="preserve">news of natural forces smashing through power grids and levies and fire prevention strategies on a yearly or monthly basis. </w:t>
      </w:r>
      <w:r w:rsidRPr="006741C7">
        <w:rPr>
          <w:rStyle w:val="StyleUnderline"/>
          <w:rFonts w:asciiTheme="minorHAnsi" w:hAnsiTheme="minorHAnsi" w:cstheme="minorHAnsi"/>
          <w:highlight w:val="cyan"/>
        </w:rPr>
        <w:t>Texas is only the most recent</w:t>
      </w:r>
      <w:r w:rsidRPr="006741C7">
        <w:rPr>
          <w:rStyle w:val="StyleUnderline"/>
          <w:rFonts w:asciiTheme="minorHAnsi" w:hAnsiTheme="minorHAnsi" w:cstheme="minorHAnsi"/>
        </w:rPr>
        <w:t xml:space="preserve"> state to have been </w:t>
      </w:r>
      <w:r w:rsidRPr="006741C7">
        <w:rPr>
          <w:rStyle w:val="Emphasis"/>
          <w:rFonts w:asciiTheme="minorHAnsi" w:hAnsiTheme="minorHAnsi" w:cstheme="minorHAnsi"/>
        </w:rPr>
        <w:t>pushed over the edge</w:t>
      </w:r>
      <w:r w:rsidRPr="006741C7">
        <w:rPr>
          <w:rStyle w:val="StyleUnderline"/>
          <w:rFonts w:asciiTheme="minorHAnsi" w:hAnsiTheme="minorHAnsi" w:cstheme="minorHAnsi"/>
        </w:rPr>
        <w:t>.</w:t>
      </w:r>
    </w:p>
    <w:p w14:paraId="630A2420" w14:textId="77777777" w:rsidR="00D818C5" w:rsidRPr="006741C7" w:rsidRDefault="00D818C5" w:rsidP="00D818C5">
      <w:pPr>
        <w:rPr>
          <w:rFonts w:asciiTheme="minorHAnsi" w:hAnsiTheme="minorHAnsi" w:cstheme="minorHAnsi"/>
          <w:sz w:val="16"/>
        </w:rPr>
      </w:pPr>
      <w:r w:rsidRPr="006741C7">
        <w:rPr>
          <w:rFonts w:asciiTheme="minorHAnsi" w:hAnsiTheme="minorHAnsi" w:cstheme="minorHAnsi"/>
          <w:sz w:val="16"/>
        </w:rPr>
        <w:t>The American Society of Civil Engineers just this week gave America’s infrastructure an overall grade of C-minus in its quadrennial report card. The last grade was D-</w:t>
      </w:r>
      <w:proofErr w:type="gramStart"/>
      <w:r w:rsidRPr="006741C7">
        <w:rPr>
          <w:rFonts w:asciiTheme="minorHAnsi" w:hAnsiTheme="minorHAnsi" w:cstheme="minorHAnsi"/>
          <w:sz w:val="16"/>
        </w:rPr>
        <w:t>plus</w:t>
      </w:r>
      <w:proofErr w:type="gramEnd"/>
      <w:r w:rsidRPr="006741C7">
        <w:rPr>
          <w:rFonts w:asciiTheme="minorHAnsi" w:hAnsiTheme="minorHAnsi" w:cstheme="minorHAnsi"/>
          <w:sz w:val="16"/>
        </w:rPr>
        <w:t xml:space="preserve"> and that report cited decades of underfunding and unheeded recommendations. C-minus is an improvement but deserves not just federal attention but actual intervention. The report notes “we are heading in the right direction, but a lot of work remains.”</w:t>
      </w:r>
    </w:p>
    <w:p w14:paraId="1718BE43" w14:textId="77777777" w:rsidR="00D818C5" w:rsidRPr="006741C7" w:rsidRDefault="00D818C5" w:rsidP="00D818C5">
      <w:pPr>
        <w:rPr>
          <w:rFonts w:asciiTheme="minorHAnsi" w:hAnsiTheme="minorHAnsi" w:cstheme="minorHAnsi"/>
          <w:sz w:val="16"/>
        </w:rPr>
      </w:pPr>
      <w:r w:rsidRPr="006741C7">
        <w:rPr>
          <w:rFonts w:asciiTheme="minorHAnsi" w:hAnsiTheme="minorHAnsi" w:cstheme="minorHAnsi"/>
          <w:sz w:val="16"/>
        </w:rPr>
        <w:t>There is opportunity in the recent economic and environmental devastation that grabs headlines and breaks hearts. In the aftermath of the Great Depression, the government put millions to work improving parks and building roads and bridges and airports. President Dwight Eisenhower’s interstate highway system remains the life veins of interstate travel.</w:t>
      </w:r>
    </w:p>
    <w:p w14:paraId="2B47D3A1" w14:textId="77777777" w:rsidR="00D818C5" w:rsidRPr="006741C7" w:rsidRDefault="00D818C5" w:rsidP="00D818C5">
      <w:pPr>
        <w:rPr>
          <w:rFonts w:asciiTheme="minorHAnsi" w:hAnsiTheme="minorHAnsi" w:cstheme="minorHAnsi"/>
          <w:sz w:val="16"/>
        </w:rPr>
      </w:pPr>
      <w:r w:rsidRPr="006741C7">
        <w:rPr>
          <w:rStyle w:val="StyleUnderline"/>
          <w:rFonts w:asciiTheme="minorHAnsi" w:hAnsiTheme="minorHAnsi" w:cstheme="minorHAnsi"/>
        </w:rPr>
        <w:t>A new and vigorous infrastructure package for America would fix what needs to be fixed</w:t>
      </w:r>
      <w:r w:rsidRPr="006741C7">
        <w:rPr>
          <w:rFonts w:asciiTheme="minorHAnsi" w:hAnsiTheme="minorHAnsi" w:cstheme="minorHAnsi"/>
          <w:sz w:val="16"/>
        </w:rPr>
        <w:t xml:space="preserve"> and offer the promise of an economic boon.</w:t>
      </w:r>
    </w:p>
    <w:p w14:paraId="7D8E7F4E" w14:textId="77777777" w:rsidR="00D818C5" w:rsidRDefault="00D818C5" w:rsidP="00D818C5">
      <w:pPr>
        <w:rPr>
          <w:rFonts w:asciiTheme="minorHAnsi" w:hAnsiTheme="minorHAnsi" w:cstheme="minorHAnsi"/>
          <w:sz w:val="16"/>
        </w:rPr>
      </w:pPr>
      <w:r w:rsidRPr="006741C7">
        <w:rPr>
          <w:rStyle w:val="StyleUnderline"/>
          <w:rFonts w:asciiTheme="minorHAnsi" w:hAnsiTheme="minorHAnsi" w:cstheme="minorHAnsi"/>
        </w:rPr>
        <w:t xml:space="preserve">The purpose of the federal government is to address the needs of American society in a way that </w:t>
      </w:r>
      <w:r w:rsidRPr="006741C7">
        <w:rPr>
          <w:rStyle w:val="Emphasis"/>
          <w:rFonts w:asciiTheme="minorHAnsi" w:hAnsiTheme="minorHAnsi" w:cstheme="minorHAnsi"/>
        </w:rPr>
        <w:t>can’t be tackled by states in a piecemeal fashion</w:t>
      </w:r>
      <w:r w:rsidRPr="006741C7">
        <w:rPr>
          <w:rFonts w:asciiTheme="minorHAnsi" w:hAnsiTheme="minorHAnsi" w:cstheme="minorHAnsi"/>
          <w:sz w:val="16"/>
        </w:rPr>
        <w:t xml:space="preserve">. What has happened in recent days within The Lone Star State demonstrates keenly that this is the time — actually past the time — that our federal leaders must shore up the foundations of our federation. </w:t>
      </w:r>
      <w:r w:rsidRPr="006741C7">
        <w:rPr>
          <w:rStyle w:val="StyleUnderline"/>
          <w:rFonts w:asciiTheme="minorHAnsi" w:hAnsiTheme="minorHAnsi" w:cstheme="minorHAnsi"/>
          <w:highlight w:val="cyan"/>
        </w:rPr>
        <w:t>Congress should</w:t>
      </w:r>
      <w:r w:rsidRPr="006741C7">
        <w:rPr>
          <w:rStyle w:val="StyleUnderline"/>
          <w:rFonts w:asciiTheme="minorHAnsi" w:hAnsiTheme="minorHAnsi" w:cstheme="minorHAnsi"/>
        </w:rPr>
        <w:t xml:space="preserve"> act swiftly to </w:t>
      </w:r>
      <w:r w:rsidRPr="006741C7">
        <w:rPr>
          <w:rStyle w:val="StyleUnderline"/>
          <w:rFonts w:asciiTheme="minorHAnsi" w:hAnsiTheme="minorHAnsi" w:cstheme="minorHAnsi"/>
          <w:highlight w:val="cyan"/>
        </w:rPr>
        <w:t>lead states in reversing</w:t>
      </w:r>
      <w:r w:rsidRPr="006741C7">
        <w:rPr>
          <w:rStyle w:val="StyleUnderline"/>
          <w:rFonts w:asciiTheme="minorHAnsi" w:hAnsiTheme="minorHAnsi" w:cstheme="minorHAnsi"/>
        </w:rPr>
        <w:t xml:space="preserve"> the </w:t>
      </w:r>
      <w:r w:rsidRPr="006741C7">
        <w:rPr>
          <w:rStyle w:val="Emphasis"/>
          <w:rFonts w:asciiTheme="minorHAnsi" w:hAnsiTheme="minorHAnsi" w:cstheme="minorHAnsi"/>
          <w:highlight w:val="cyan"/>
        </w:rPr>
        <w:t>entropy chewing away at America</w:t>
      </w:r>
      <w:r w:rsidRPr="006741C7">
        <w:rPr>
          <w:rStyle w:val="Emphasis"/>
          <w:rFonts w:asciiTheme="minorHAnsi" w:hAnsiTheme="minorHAnsi" w:cstheme="minorHAnsi"/>
        </w:rPr>
        <w:t>’s foundations</w:t>
      </w:r>
      <w:r w:rsidRPr="006741C7">
        <w:rPr>
          <w:rStyle w:val="StyleUnderline"/>
          <w:rFonts w:asciiTheme="minorHAnsi" w:hAnsiTheme="minorHAnsi" w:cstheme="minorHAnsi"/>
        </w:rPr>
        <w:t xml:space="preserve">. </w:t>
      </w:r>
      <w:r w:rsidRPr="006741C7">
        <w:rPr>
          <w:rStyle w:val="StyleUnderline"/>
          <w:rFonts w:asciiTheme="minorHAnsi" w:hAnsiTheme="minorHAnsi" w:cstheme="minorHAnsi"/>
          <w:highlight w:val="cyan"/>
        </w:rPr>
        <w:t>Until</w:t>
      </w:r>
      <w:r w:rsidRPr="006741C7">
        <w:rPr>
          <w:rStyle w:val="StyleUnderline"/>
          <w:rFonts w:asciiTheme="minorHAnsi" w:hAnsiTheme="minorHAnsi" w:cstheme="minorHAnsi"/>
        </w:rPr>
        <w:t xml:space="preserve"> this happens, </w:t>
      </w:r>
      <w:r w:rsidRPr="006741C7">
        <w:rPr>
          <w:rStyle w:val="Emphasis"/>
          <w:rFonts w:asciiTheme="minorHAnsi" w:hAnsiTheme="minorHAnsi" w:cstheme="minorHAnsi"/>
          <w:highlight w:val="cyan"/>
        </w:rPr>
        <w:t>society stands on shifting sands</w:t>
      </w:r>
      <w:r w:rsidRPr="006741C7">
        <w:rPr>
          <w:rFonts w:asciiTheme="minorHAnsi" w:hAnsiTheme="minorHAnsi" w:cstheme="minorHAnsi"/>
          <w:sz w:val="16"/>
        </w:rPr>
        <w:t>.</w:t>
      </w:r>
    </w:p>
    <w:p w14:paraId="5EB6DFE6" w14:textId="77777777" w:rsidR="00D818C5" w:rsidRPr="006741C7" w:rsidRDefault="00D818C5" w:rsidP="00D818C5">
      <w:pPr>
        <w:rPr>
          <w:rFonts w:asciiTheme="minorHAnsi" w:hAnsiTheme="minorHAnsi" w:cstheme="minorHAnsi"/>
          <w:sz w:val="16"/>
        </w:rPr>
      </w:pPr>
    </w:p>
    <w:p w14:paraId="28B87178" w14:textId="77777777" w:rsidR="00D818C5" w:rsidRPr="006741C7" w:rsidRDefault="00D818C5" w:rsidP="00D818C5">
      <w:pPr>
        <w:pStyle w:val="Heading4"/>
        <w:rPr>
          <w:rFonts w:asciiTheme="minorHAnsi" w:hAnsiTheme="minorHAnsi" w:cstheme="minorHAnsi"/>
        </w:rPr>
      </w:pPr>
      <w:r w:rsidRPr="006741C7">
        <w:rPr>
          <w:rFonts w:asciiTheme="minorHAnsi" w:hAnsiTheme="minorHAnsi" w:cstheme="minorHAnsi"/>
        </w:rPr>
        <w:t xml:space="preserve">Grid collapse causes </w:t>
      </w:r>
      <w:r w:rsidRPr="006741C7">
        <w:rPr>
          <w:rFonts w:asciiTheme="minorHAnsi" w:hAnsiTheme="minorHAnsi" w:cstheme="minorHAnsi"/>
          <w:u w:val="single"/>
        </w:rPr>
        <w:t>extinction</w:t>
      </w:r>
      <w:r w:rsidRPr="006741C7">
        <w:rPr>
          <w:rFonts w:asciiTheme="minorHAnsi" w:hAnsiTheme="minorHAnsi" w:cstheme="minorHAnsi"/>
        </w:rPr>
        <w:t>.</w:t>
      </w:r>
    </w:p>
    <w:p w14:paraId="46E5C62F" w14:textId="77777777" w:rsidR="00D818C5" w:rsidRPr="006741C7" w:rsidRDefault="00D818C5" w:rsidP="00D818C5">
      <w:pPr>
        <w:rPr>
          <w:rFonts w:asciiTheme="minorHAnsi" w:hAnsiTheme="minorHAnsi" w:cstheme="minorHAnsi"/>
        </w:rPr>
      </w:pPr>
      <w:r w:rsidRPr="006741C7">
        <w:rPr>
          <w:rStyle w:val="Style13ptBold"/>
          <w:rFonts w:asciiTheme="minorHAnsi" w:hAnsiTheme="minorHAnsi" w:cstheme="minorHAnsi"/>
        </w:rPr>
        <w:t>Greene ’19</w:t>
      </w:r>
      <w:r w:rsidRPr="006741C7">
        <w:rPr>
          <w:rFonts w:asciiTheme="minorHAnsi" w:hAnsiTheme="minorHAnsi" w:cstheme="minorHAnsi"/>
        </w:rPr>
        <w:t xml:space="preserve"> [Sherrell R.; Nuclear Engineering M.S. degrees from the University of Tennessee, recognized subject matter expert in nuclear reactor safety, nuclear fuel cycle technologies, and advanced reactor concept development, worked at the Oak Ridge National Laboratory (ORNL) for over three decades, as Director of Research Reactor Development </w:t>
      </w:r>
      <w:r w:rsidRPr="006741C7">
        <w:rPr>
          <w:rFonts w:asciiTheme="minorHAnsi" w:hAnsiTheme="minorHAnsi" w:cstheme="minorHAnsi"/>
        </w:rPr>
        <w:lastRenderedPageBreak/>
        <w:t>Programs and Director of Nuclear Technology Programs; “Enhancing Electric Grid, Critical Infrastructure, and Societal Resilience with Resilient Nuclear Power Plants (</w:t>
      </w:r>
      <w:proofErr w:type="spellStart"/>
      <w:r w:rsidRPr="006741C7">
        <w:rPr>
          <w:rFonts w:asciiTheme="minorHAnsi" w:hAnsiTheme="minorHAnsi" w:cstheme="minorHAnsi"/>
        </w:rPr>
        <w:t>rNPPs</w:t>
      </w:r>
      <w:proofErr w:type="spellEnd"/>
      <w:r w:rsidRPr="006741C7">
        <w:rPr>
          <w:rFonts w:asciiTheme="minorHAnsi" w:hAnsiTheme="minorHAnsi" w:cstheme="minorHAnsi"/>
        </w:rPr>
        <w:t xml:space="preserve">),” Nuclear Technology 205(3), </w:t>
      </w:r>
      <w:hyperlink r:id="rId14" w:history="1">
        <w:r w:rsidRPr="006741C7">
          <w:rPr>
            <w:rStyle w:val="Hyperlink"/>
            <w:rFonts w:asciiTheme="minorHAnsi" w:hAnsiTheme="minorHAnsi" w:cstheme="minorHAnsi"/>
          </w:rPr>
          <w:t>https://ans.tandfonline.com/doi/pdf/10.1080/00295450.2018.1505357?needAccess=true</w:t>
        </w:r>
      </w:hyperlink>
      <w:r w:rsidRPr="006741C7">
        <w:rPr>
          <w:rFonts w:asciiTheme="minorHAnsi" w:hAnsiTheme="minorHAnsi" w:cstheme="minorHAnsi"/>
        </w:rPr>
        <w:t xml:space="preserve"> recut gord0]</w:t>
      </w:r>
    </w:p>
    <w:p w14:paraId="77F0DEC0" w14:textId="77777777" w:rsidR="00D818C5" w:rsidRPr="006741C7" w:rsidRDefault="00D818C5" w:rsidP="00D818C5">
      <w:pPr>
        <w:rPr>
          <w:rFonts w:asciiTheme="minorHAnsi" w:hAnsiTheme="minorHAnsi" w:cstheme="minorHAnsi"/>
          <w:sz w:val="16"/>
        </w:rPr>
      </w:pPr>
      <w:r w:rsidRPr="007F41C0">
        <w:rPr>
          <w:rStyle w:val="StyleUnderline"/>
          <w:rFonts w:asciiTheme="minorHAnsi" w:hAnsiTheme="minorHAnsi" w:cstheme="minorHAnsi"/>
        </w:rPr>
        <w:t>There are a variety of</w:t>
      </w:r>
      <w:r w:rsidRPr="006741C7">
        <w:rPr>
          <w:rStyle w:val="StyleUnderline"/>
          <w:rFonts w:asciiTheme="minorHAnsi" w:hAnsiTheme="minorHAnsi" w:cstheme="minorHAnsi"/>
        </w:rPr>
        <w:t xml:space="preserve"> </w:t>
      </w:r>
      <w:r w:rsidRPr="006741C7">
        <w:rPr>
          <w:rStyle w:val="StyleUnderline"/>
          <w:rFonts w:asciiTheme="minorHAnsi" w:hAnsiTheme="minorHAnsi" w:cstheme="minorHAnsi"/>
          <w:highlight w:val="green"/>
        </w:rPr>
        <w:t>events that</w:t>
      </w:r>
      <w:r w:rsidRPr="006741C7">
        <w:rPr>
          <w:rStyle w:val="StyleUnderline"/>
          <w:rFonts w:asciiTheme="minorHAnsi" w:hAnsiTheme="minorHAnsi" w:cstheme="minorHAnsi"/>
        </w:rPr>
        <w:t xml:space="preserve"> could </w:t>
      </w:r>
      <w:r w:rsidRPr="006741C7">
        <w:rPr>
          <w:rStyle w:val="StyleUnderline"/>
          <w:rFonts w:asciiTheme="minorHAnsi" w:hAnsiTheme="minorHAnsi" w:cstheme="minorHAnsi"/>
          <w:highlight w:val="green"/>
        </w:rPr>
        <w:t>deal</w:t>
      </w:r>
      <w:r w:rsidRPr="006741C7">
        <w:rPr>
          <w:rStyle w:val="StyleUnderline"/>
          <w:rFonts w:asciiTheme="minorHAnsi" w:hAnsiTheme="minorHAnsi" w:cstheme="minorHAnsi"/>
        </w:rPr>
        <w:t xml:space="preserve"> </w:t>
      </w:r>
      <w:r w:rsidRPr="006741C7">
        <w:rPr>
          <w:rStyle w:val="Emphasis"/>
          <w:rFonts w:asciiTheme="minorHAnsi" w:hAnsiTheme="minorHAnsi" w:cstheme="minorHAnsi"/>
          <w:strike/>
        </w:rPr>
        <w:t>crippling</w:t>
      </w:r>
      <w:r w:rsidRPr="006741C7">
        <w:rPr>
          <w:rStyle w:val="Emphasis"/>
          <w:rFonts w:asciiTheme="minorHAnsi" w:hAnsiTheme="minorHAnsi" w:cstheme="minorHAnsi"/>
        </w:rPr>
        <w:t xml:space="preserve"> </w:t>
      </w:r>
      <w:r w:rsidRPr="006741C7">
        <w:rPr>
          <w:rStyle w:val="Emphasis"/>
          <w:rFonts w:asciiTheme="minorHAnsi" w:hAnsiTheme="minorHAnsi" w:cstheme="minorHAnsi"/>
          <w:highlight w:val="green"/>
        </w:rPr>
        <w:t>blows</w:t>
      </w:r>
      <w:r w:rsidRPr="006741C7">
        <w:rPr>
          <w:rStyle w:val="StyleUnderline"/>
          <w:rFonts w:asciiTheme="minorHAnsi" w:hAnsiTheme="minorHAnsi" w:cstheme="minorHAnsi"/>
          <w:highlight w:val="green"/>
        </w:rPr>
        <w:t xml:space="preserve"> to a nation’s </w:t>
      </w:r>
      <w:r w:rsidRPr="006741C7">
        <w:rPr>
          <w:rStyle w:val="Emphasis"/>
          <w:rFonts w:asciiTheme="minorHAnsi" w:hAnsiTheme="minorHAnsi" w:cstheme="minorHAnsi"/>
          <w:highlight w:val="green"/>
        </w:rPr>
        <w:t>Grid</w:t>
      </w:r>
      <w:r w:rsidRPr="006741C7">
        <w:rPr>
          <w:rStyle w:val="StyleUnderline"/>
          <w:rFonts w:asciiTheme="minorHAnsi" w:hAnsiTheme="minorHAnsi" w:cstheme="minorHAnsi"/>
        </w:rPr>
        <w:t xml:space="preserve">, </w:t>
      </w:r>
      <w:r w:rsidRPr="006741C7">
        <w:rPr>
          <w:rStyle w:val="Emphasis"/>
          <w:rFonts w:asciiTheme="minorHAnsi" w:hAnsiTheme="minorHAnsi" w:cstheme="minorHAnsi"/>
        </w:rPr>
        <w:t xml:space="preserve">Critical </w:t>
      </w:r>
      <w:r w:rsidRPr="006741C7">
        <w:rPr>
          <w:rStyle w:val="Emphasis"/>
          <w:rFonts w:asciiTheme="minorHAnsi" w:hAnsiTheme="minorHAnsi" w:cstheme="minorHAnsi"/>
          <w:highlight w:val="green"/>
        </w:rPr>
        <w:t>Infrastructure</w:t>
      </w:r>
      <w:r w:rsidRPr="006741C7">
        <w:rPr>
          <w:rStyle w:val="StyleUnderline"/>
          <w:rFonts w:asciiTheme="minorHAnsi" w:hAnsiTheme="minorHAnsi" w:cstheme="minorHAnsi"/>
          <w:highlight w:val="green"/>
        </w:rPr>
        <w:t>, and</w:t>
      </w:r>
      <w:r w:rsidRPr="006741C7">
        <w:rPr>
          <w:rStyle w:val="StyleUnderline"/>
          <w:rFonts w:asciiTheme="minorHAnsi" w:hAnsiTheme="minorHAnsi" w:cstheme="minorHAnsi"/>
        </w:rPr>
        <w:t xml:space="preserve"> </w:t>
      </w:r>
      <w:r w:rsidRPr="006741C7">
        <w:rPr>
          <w:rStyle w:val="Emphasis"/>
          <w:rFonts w:asciiTheme="minorHAnsi" w:hAnsiTheme="minorHAnsi" w:cstheme="minorHAnsi"/>
        </w:rPr>
        <w:t xml:space="preserve">social </w:t>
      </w:r>
      <w:r w:rsidRPr="006741C7">
        <w:rPr>
          <w:rStyle w:val="Emphasis"/>
          <w:rFonts w:asciiTheme="minorHAnsi" w:hAnsiTheme="minorHAnsi" w:cstheme="minorHAnsi"/>
          <w:highlight w:val="green"/>
        </w:rPr>
        <w:t>fabric</w:t>
      </w:r>
      <w:r w:rsidRPr="006741C7">
        <w:rPr>
          <w:rFonts w:asciiTheme="minorHAnsi" w:hAnsiTheme="minorHAnsi" w:cstheme="minorHAnsi"/>
          <w:sz w:val="16"/>
        </w:rPr>
        <w:t xml:space="preserve">. The types of </w:t>
      </w:r>
      <w:r w:rsidRPr="006741C7">
        <w:rPr>
          <w:rStyle w:val="StyleUnderline"/>
          <w:rFonts w:asciiTheme="minorHAnsi" w:hAnsiTheme="minorHAnsi" w:cstheme="minorHAnsi"/>
        </w:rPr>
        <w:t>catastrophes</w:t>
      </w:r>
      <w:r w:rsidRPr="006741C7">
        <w:rPr>
          <w:rFonts w:asciiTheme="minorHAnsi" w:hAnsiTheme="minorHAnsi" w:cstheme="minorHAnsi"/>
          <w:sz w:val="16"/>
        </w:rPr>
        <w:t xml:space="preserve"> under consideration here </w:t>
      </w:r>
      <w:r w:rsidRPr="006741C7">
        <w:rPr>
          <w:rStyle w:val="StyleUnderline"/>
          <w:rFonts w:asciiTheme="minorHAnsi" w:hAnsiTheme="minorHAnsi" w:cstheme="minorHAnsi"/>
        </w:rPr>
        <w:t xml:space="preserve">are </w:t>
      </w:r>
      <w:r w:rsidRPr="007F41C0">
        <w:rPr>
          <w:rStyle w:val="StyleUnderline"/>
          <w:rFonts w:asciiTheme="minorHAnsi" w:hAnsiTheme="minorHAnsi" w:cstheme="minorHAnsi"/>
        </w:rPr>
        <w:t>“</w:t>
      </w:r>
      <w:r w:rsidRPr="007F41C0">
        <w:rPr>
          <w:rStyle w:val="Emphasis"/>
          <w:rFonts w:asciiTheme="minorHAnsi" w:hAnsiTheme="minorHAnsi" w:cstheme="minorHAnsi"/>
        </w:rPr>
        <w:t>very bad day” scenarios</w:t>
      </w:r>
      <w:r w:rsidRPr="007F41C0">
        <w:rPr>
          <w:rFonts w:asciiTheme="minorHAnsi" w:hAnsiTheme="minorHAnsi" w:cstheme="minorHAnsi"/>
          <w:sz w:val="16"/>
        </w:rPr>
        <w:t xml:space="preserve"> </w:t>
      </w:r>
      <w:r w:rsidRPr="007F41C0">
        <w:rPr>
          <w:rStyle w:val="StyleUnderline"/>
          <w:rFonts w:asciiTheme="minorHAnsi" w:hAnsiTheme="minorHAnsi" w:cstheme="minorHAnsi"/>
        </w:rPr>
        <w:t>that might result from severe</w:t>
      </w:r>
      <w:r w:rsidRPr="006741C7">
        <w:rPr>
          <w:rStyle w:val="StyleUnderline"/>
          <w:rFonts w:asciiTheme="minorHAnsi" w:hAnsiTheme="minorHAnsi" w:cstheme="minorHAnsi"/>
        </w:rPr>
        <w:t xml:space="preserve"> </w:t>
      </w:r>
      <w:r w:rsidRPr="006741C7">
        <w:rPr>
          <w:rStyle w:val="StyleUnderline"/>
          <w:rFonts w:asciiTheme="minorHAnsi" w:hAnsiTheme="minorHAnsi" w:cstheme="minorHAnsi"/>
          <w:highlight w:val="green"/>
        </w:rPr>
        <w:t xml:space="preserve">GMDs induced by </w:t>
      </w:r>
      <w:r w:rsidRPr="006741C7">
        <w:rPr>
          <w:rStyle w:val="Emphasis"/>
          <w:rFonts w:asciiTheme="minorHAnsi" w:hAnsiTheme="minorHAnsi" w:cstheme="minorHAnsi"/>
          <w:highlight w:val="green"/>
        </w:rPr>
        <w:t>solar CMEs</w:t>
      </w:r>
      <w:r w:rsidRPr="006741C7">
        <w:rPr>
          <w:rStyle w:val="StyleUnderline"/>
          <w:rFonts w:asciiTheme="minorHAnsi" w:hAnsiTheme="minorHAnsi" w:cstheme="minorHAnsi"/>
          <w:highlight w:val="green"/>
        </w:rPr>
        <w:t xml:space="preserve">, </w:t>
      </w:r>
      <w:r w:rsidRPr="006741C7">
        <w:rPr>
          <w:rStyle w:val="Emphasis"/>
          <w:rFonts w:asciiTheme="minorHAnsi" w:hAnsiTheme="minorHAnsi" w:cstheme="minorHAnsi"/>
          <w:highlight w:val="green"/>
        </w:rPr>
        <w:t>HEMP attacks</w:t>
      </w:r>
      <w:r w:rsidRPr="006741C7">
        <w:rPr>
          <w:rStyle w:val="StyleUnderline"/>
          <w:rFonts w:asciiTheme="minorHAnsi" w:hAnsiTheme="minorHAnsi" w:cstheme="minorHAnsi"/>
          <w:highlight w:val="green"/>
        </w:rPr>
        <w:t xml:space="preserve">, </w:t>
      </w:r>
      <w:proofErr w:type="spellStart"/>
      <w:r w:rsidRPr="006741C7">
        <w:rPr>
          <w:rStyle w:val="Emphasis"/>
          <w:rFonts w:asciiTheme="minorHAnsi" w:hAnsiTheme="minorHAnsi" w:cstheme="minorHAnsi"/>
          <w:highlight w:val="green"/>
        </w:rPr>
        <w:t>cyber attacks</w:t>
      </w:r>
      <w:proofErr w:type="spellEnd"/>
      <w:r w:rsidRPr="006741C7">
        <w:rPr>
          <w:rFonts w:asciiTheme="minorHAnsi" w:hAnsiTheme="minorHAnsi" w:cstheme="minorHAnsi"/>
          <w:sz w:val="16"/>
        </w:rPr>
        <w:t>, etc.5</w:t>
      </w:r>
    </w:p>
    <w:p w14:paraId="6E9E583E" w14:textId="77777777" w:rsidR="00D818C5" w:rsidRPr="006741C7" w:rsidRDefault="00D818C5" w:rsidP="00D818C5">
      <w:pPr>
        <w:rPr>
          <w:rFonts w:asciiTheme="minorHAnsi" w:hAnsiTheme="minorHAnsi" w:cstheme="minorHAnsi"/>
          <w:sz w:val="16"/>
          <w:szCs w:val="16"/>
        </w:rPr>
      </w:pPr>
      <w:r w:rsidRPr="006741C7">
        <w:rPr>
          <w:rFonts w:asciiTheme="minorHAnsi" w:hAnsiTheme="minorHAnsi" w:cstheme="minorHAnsi"/>
          <w:sz w:val="16"/>
          <w:szCs w:val="16"/>
        </w:rPr>
        <w:t>As briefly discussed in Sec. III.C, the probability of a GMD of the magnitude of the 1859 Carrington Event is now believed to be on the order of 1%/year. The Earth narrowly missed (by only several days) intercepting a CME stream in July 2012 that would have created a GMD equal to or larger than the Carrington Event.41 Lloyd’s, in its 2013 report, “Solar Storm Risk to the North American Electric Grid,” 42 stated the following: “A Carrington-level, extreme geomagnetic storm is almost inevitable in the future…The total U.S. population at risk of extended power outage from a Carrington-level storm is between 20-40 million, with durations of 16 days to 1-2 years…The total economic cost for such a scenario is estimated at $0.6-2.6 trillion USD.” Analyses conducted subsequent to the Lloyd’s assessment indicated the geographical area impacted by the CME would be larger than that estimated in Lloyd’s analysis (extending farther northward along the New England coast of the United States and in the state of Minnesota),43 and that the actual consequences of such an event could actually be greater than estimated by Lloyd’s.</w:t>
      </w:r>
    </w:p>
    <w:p w14:paraId="4BAC4353" w14:textId="77777777" w:rsidR="00D818C5" w:rsidRPr="006741C7" w:rsidRDefault="00D818C5" w:rsidP="00D818C5">
      <w:pPr>
        <w:rPr>
          <w:rFonts w:asciiTheme="minorHAnsi" w:hAnsiTheme="minorHAnsi" w:cstheme="minorHAnsi"/>
          <w:sz w:val="16"/>
        </w:rPr>
      </w:pPr>
      <w:r w:rsidRPr="006741C7">
        <w:rPr>
          <w:rFonts w:asciiTheme="minorHAnsi" w:hAnsiTheme="minorHAnsi" w:cstheme="minorHAnsi"/>
          <w:sz w:val="16"/>
        </w:rPr>
        <w:t xml:space="preserve">Based on “Report of the Commission to Assess the Threat to the United States from Electromagnetic Pulse (EMP) Attack: Critical National Infrastructures” to Congress in 2008 (Ref. 39), a HEMP attack over the Central U.S. could impact virtually the entire North American continent. The consequences of such an event are difficult to quantify with confidence. Experts affiliated with the aforementioned Commission and others familiar with the details of the Commission’s work have stated in Congressional testimony that </w:t>
      </w:r>
      <w:r w:rsidRPr="007F41C0">
        <w:rPr>
          <w:rStyle w:val="StyleUnderline"/>
          <w:rFonts w:asciiTheme="minorHAnsi" w:hAnsiTheme="minorHAnsi" w:cstheme="minorHAnsi"/>
        </w:rPr>
        <w:t xml:space="preserve">such an event </w:t>
      </w:r>
      <w:r w:rsidRPr="006741C7">
        <w:rPr>
          <w:rStyle w:val="StyleUnderline"/>
          <w:rFonts w:asciiTheme="minorHAnsi" w:hAnsiTheme="minorHAnsi" w:cstheme="minorHAnsi"/>
          <w:highlight w:val="green"/>
        </w:rPr>
        <w:t>could “kill</w:t>
      </w:r>
      <w:r w:rsidRPr="006741C7">
        <w:rPr>
          <w:rStyle w:val="StyleUnderline"/>
          <w:rFonts w:asciiTheme="minorHAnsi" w:hAnsiTheme="minorHAnsi" w:cstheme="minorHAnsi"/>
        </w:rPr>
        <w:t xml:space="preserve"> u</w:t>
      </w:r>
      <w:r w:rsidRPr="007F41C0">
        <w:rPr>
          <w:rStyle w:val="StyleUnderline"/>
          <w:rFonts w:asciiTheme="minorHAnsi" w:hAnsiTheme="minorHAnsi" w:cstheme="minorHAnsi"/>
        </w:rPr>
        <w:t xml:space="preserve">p to </w:t>
      </w:r>
      <w:r w:rsidRPr="007F41C0">
        <w:rPr>
          <w:rStyle w:val="Emphasis"/>
          <w:rFonts w:asciiTheme="minorHAnsi" w:hAnsiTheme="minorHAnsi" w:cstheme="minorHAnsi"/>
        </w:rPr>
        <w:t xml:space="preserve">90 percent of </w:t>
      </w:r>
      <w:r w:rsidRPr="006741C7">
        <w:rPr>
          <w:rStyle w:val="Emphasis"/>
          <w:rFonts w:asciiTheme="minorHAnsi" w:hAnsiTheme="minorHAnsi" w:cstheme="minorHAnsi"/>
          <w:highlight w:val="green"/>
        </w:rPr>
        <w:t>the</w:t>
      </w:r>
      <w:r w:rsidRPr="006741C7">
        <w:rPr>
          <w:rStyle w:val="Emphasis"/>
          <w:rFonts w:asciiTheme="minorHAnsi" w:hAnsiTheme="minorHAnsi" w:cstheme="minorHAnsi"/>
        </w:rPr>
        <w:t xml:space="preserve"> national </w:t>
      </w:r>
      <w:r w:rsidRPr="006741C7">
        <w:rPr>
          <w:rStyle w:val="Emphasis"/>
          <w:rFonts w:asciiTheme="minorHAnsi" w:hAnsiTheme="minorHAnsi" w:cstheme="minorHAnsi"/>
          <w:highlight w:val="green"/>
        </w:rPr>
        <w:t>population</w:t>
      </w:r>
      <w:r w:rsidRPr="006741C7">
        <w:rPr>
          <w:rStyle w:val="StyleUnderline"/>
          <w:rFonts w:asciiTheme="minorHAnsi" w:hAnsiTheme="minorHAnsi" w:cstheme="minorHAnsi"/>
          <w:highlight w:val="green"/>
        </w:rPr>
        <w:t xml:space="preserve"> through </w:t>
      </w:r>
      <w:r w:rsidRPr="006741C7">
        <w:rPr>
          <w:rStyle w:val="Emphasis"/>
          <w:rFonts w:asciiTheme="minorHAnsi" w:hAnsiTheme="minorHAnsi" w:cstheme="minorHAnsi"/>
          <w:highlight w:val="green"/>
        </w:rPr>
        <w:t>starvation</w:t>
      </w:r>
      <w:r w:rsidRPr="006741C7">
        <w:rPr>
          <w:rStyle w:val="StyleUnderline"/>
          <w:rFonts w:asciiTheme="minorHAnsi" w:hAnsiTheme="minorHAnsi" w:cstheme="minorHAnsi"/>
          <w:highlight w:val="green"/>
        </w:rPr>
        <w:t xml:space="preserve">, </w:t>
      </w:r>
      <w:r w:rsidRPr="006741C7">
        <w:rPr>
          <w:rStyle w:val="Emphasis"/>
          <w:rFonts w:asciiTheme="minorHAnsi" w:hAnsiTheme="minorHAnsi" w:cstheme="minorHAnsi"/>
          <w:highlight w:val="green"/>
        </w:rPr>
        <w:t>disease</w:t>
      </w:r>
      <w:r w:rsidRPr="006741C7">
        <w:rPr>
          <w:rStyle w:val="StyleUnderline"/>
          <w:rFonts w:asciiTheme="minorHAnsi" w:hAnsiTheme="minorHAnsi" w:cstheme="minorHAnsi"/>
          <w:highlight w:val="green"/>
        </w:rPr>
        <w:t xml:space="preserve">, and </w:t>
      </w:r>
      <w:r w:rsidRPr="006741C7">
        <w:rPr>
          <w:rStyle w:val="Emphasis"/>
          <w:rFonts w:asciiTheme="minorHAnsi" w:hAnsiTheme="minorHAnsi" w:cstheme="minorHAnsi"/>
          <w:highlight w:val="green"/>
        </w:rPr>
        <w:t>societal collapse</w:t>
      </w:r>
      <w:r w:rsidRPr="006741C7">
        <w:rPr>
          <w:rFonts w:asciiTheme="minorHAnsi" w:hAnsiTheme="minorHAnsi" w:cstheme="minorHAnsi"/>
          <w:sz w:val="16"/>
        </w:rPr>
        <w:t xml:space="preserve">.” 44,45 Most of </w:t>
      </w:r>
      <w:r w:rsidRPr="006741C7">
        <w:rPr>
          <w:rStyle w:val="StyleUnderline"/>
          <w:rFonts w:asciiTheme="minorHAnsi" w:hAnsiTheme="minorHAnsi" w:cstheme="minorHAnsi"/>
        </w:rPr>
        <w:t xml:space="preserve">these consequences are either </w:t>
      </w:r>
      <w:r w:rsidRPr="006741C7">
        <w:rPr>
          <w:rStyle w:val="Emphasis"/>
          <w:rFonts w:asciiTheme="minorHAnsi" w:hAnsiTheme="minorHAnsi" w:cstheme="minorHAnsi"/>
          <w:highlight w:val="green"/>
        </w:rPr>
        <w:t>direct</w:t>
      </w:r>
      <w:r w:rsidRPr="006741C7">
        <w:rPr>
          <w:rStyle w:val="StyleUnderline"/>
          <w:rFonts w:asciiTheme="minorHAnsi" w:hAnsiTheme="minorHAnsi" w:cstheme="minorHAnsi"/>
        </w:rPr>
        <w:t xml:space="preserve"> or </w:t>
      </w:r>
      <w:r w:rsidRPr="006741C7">
        <w:rPr>
          <w:rStyle w:val="Emphasis"/>
          <w:rFonts w:asciiTheme="minorHAnsi" w:hAnsiTheme="minorHAnsi" w:cstheme="minorHAnsi"/>
        </w:rPr>
        <w:t xml:space="preserve">indirect </w:t>
      </w:r>
      <w:r w:rsidRPr="006741C7">
        <w:rPr>
          <w:rStyle w:val="Emphasis"/>
          <w:rFonts w:asciiTheme="minorHAnsi" w:hAnsiTheme="minorHAnsi" w:cstheme="minorHAnsi"/>
          <w:highlight w:val="green"/>
        </w:rPr>
        <w:t>impacts</w:t>
      </w:r>
      <w:r w:rsidRPr="006741C7">
        <w:rPr>
          <w:rStyle w:val="StyleUnderline"/>
          <w:rFonts w:asciiTheme="minorHAnsi" w:hAnsiTheme="minorHAnsi" w:cstheme="minorHAnsi"/>
          <w:highlight w:val="green"/>
        </w:rPr>
        <w:t xml:space="preserve"> of the </w:t>
      </w:r>
      <w:r w:rsidRPr="006741C7">
        <w:rPr>
          <w:rStyle w:val="Emphasis"/>
          <w:rFonts w:asciiTheme="minorHAnsi" w:hAnsiTheme="minorHAnsi" w:cstheme="minorHAnsi"/>
          <w:highlight w:val="green"/>
        </w:rPr>
        <w:t>predicted collapse</w:t>
      </w:r>
      <w:r w:rsidRPr="006741C7">
        <w:rPr>
          <w:rFonts w:asciiTheme="minorHAnsi" w:hAnsiTheme="minorHAnsi" w:cstheme="minorHAnsi"/>
          <w:sz w:val="16"/>
          <w:highlight w:val="green"/>
        </w:rPr>
        <w:t xml:space="preserve"> </w:t>
      </w:r>
      <w:r w:rsidRPr="006741C7">
        <w:rPr>
          <w:rStyle w:val="StyleUnderline"/>
          <w:rFonts w:asciiTheme="minorHAnsi" w:hAnsiTheme="minorHAnsi" w:cstheme="minorHAnsi"/>
          <w:highlight w:val="green"/>
        </w:rPr>
        <w:t>of</w:t>
      </w:r>
      <w:r w:rsidRPr="006741C7">
        <w:rPr>
          <w:rStyle w:val="StyleUnderline"/>
          <w:rFonts w:asciiTheme="minorHAnsi" w:hAnsiTheme="minorHAnsi" w:cstheme="minorHAnsi"/>
        </w:rPr>
        <w:t xml:space="preserve"> virtually </w:t>
      </w:r>
      <w:r w:rsidRPr="006741C7">
        <w:rPr>
          <w:rStyle w:val="StyleUnderline"/>
          <w:rFonts w:asciiTheme="minorHAnsi" w:hAnsiTheme="minorHAnsi" w:cstheme="minorHAnsi"/>
          <w:highlight w:val="green"/>
        </w:rPr>
        <w:t>the</w:t>
      </w:r>
      <w:r w:rsidRPr="006741C7">
        <w:rPr>
          <w:rStyle w:val="StyleUnderline"/>
          <w:rFonts w:asciiTheme="minorHAnsi" w:hAnsiTheme="minorHAnsi" w:cstheme="minorHAnsi"/>
        </w:rPr>
        <w:t xml:space="preserve"> enti</w:t>
      </w:r>
      <w:r w:rsidRPr="006741C7">
        <w:rPr>
          <w:rFonts w:asciiTheme="minorHAnsi" w:hAnsiTheme="minorHAnsi" w:cstheme="minorHAnsi"/>
        </w:rPr>
        <w:t xml:space="preserve">re U.S. </w:t>
      </w:r>
      <w:r w:rsidRPr="006741C7">
        <w:rPr>
          <w:rStyle w:val="Emphasis"/>
          <w:rFonts w:asciiTheme="minorHAnsi" w:hAnsiTheme="minorHAnsi" w:cstheme="minorHAnsi"/>
        </w:rPr>
        <w:t xml:space="preserve">Critical </w:t>
      </w:r>
      <w:r w:rsidRPr="006741C7">
        <w:rPr>
          <w:rStyle w:val="Emphasis"/>
          <w:rFonts w:asciiTheme="minorHAnsi" w:hAnsiTheme="minorHAnsi" w:cstheme="minorHAnsi"/>
          <w:highlight w:val="green"/>
        </w:rPr>
        <w:t>Infrastructure system</w:t>
      </w:r>
      <w:r w:rsidRPr="006741C7">
        <w:rPr>
          <w:rFonts w:asciiTheme="minorHAnsi" w:hAnsiTheme="minorHAnsi" w:cstheme="minorHAnsi"/>
          <w:sz w:val="16"/>
        </w:rPr>
        <w:t xml:space="preserve"> in the wake of the attack.</w:t>
      </w:r>
    </w:p>
    <w:p w14:paraId="2A9FAA49" w14:textId="77777777" w:rsidR="00D818C5" w:rsidRPr="006741C7" w:rsidRDefault="00D818C5" w:rsidP="00D818C5">
      <w:pPr>
        <w:rPr>
          <w:rFonts w:asciiTheme="minorHAnsi" w:hAnsiTheme="minorHAnsi" w:cstheme="minorHAnsi"/>
          <w:sz w:val="16"/>
        </w:rPr>
      </w:pPr>
      <w:r w:rsidRPr="006741C7">
        <w:rPr>
          <w:rFonts w:asciiTheme="minorHAnsi" w:hAnsiTheme="minorHAnsi" w:cstheme="minorHAnsi"/>
          <w:sz w:val="16"/>
        </w:rPr>
        <w:t xml:space="preserve">Last, recent analyses by both the U.S. Department of Energy46 and the U.S. National Academies of Sciences, Engineering, and Medicine47 have concluded that </w:t>
      </w:r>
      <w:r w:rsidRPr="006741C7">
        <w:rPr>
          <w:rStyle w:val="Emphasis"/>
          <w:rFonts w:asciiTheme="minorHAnsi" w:hAnsiTheme="minorHAnsi" w:cstheme="minorHAnsi"/>
          <w:highlight w:val="green"/>
        </w:rPr>
        <w:t>cyber threats</w:t>
      </w:r>
      <w:r w:rsidRPr="006741C7">
        <w:rPr>
          <w:rFonts w:asciiTheme="minorHAnsi" w:hAnsiTheme="minorHAnsi" w:cstheme="minorHAnsi"/>
          <w:sz w:val="16"/>
        </w:rPr>
        <w:t xml:space="preserve"> to the U.S. Grid from both state-level and </w:t>
      </w:r>
      <w:proofErr w:type="spellStart"/>
      <w:r w:rsidRPr="006741C7">
        <w:rPr>
          <w:rFonts w:asciiTheme="minorHAnsi" w:hAnsiTheme="minorHAnsi" w:cstheme="minorHAnsi"/>
          <w:sz w:val="16"/>
        </w:rPr>
        <w:t>substatelevel</w:t>
      </w:r>
      <w:proofErr w:type="spellEnd"/>
      <w:r w:rsidRPr="006741C7">
        <w:rPr>
          <w:rFonts w:asciiTheme="minorHAnsi" w:hAnsiTheme="minorHAnsi" w:cstheme="minorHAnsi"/>
          <w:sz w:val="16"/>
        </w:rPr>
        <w:t xml:space="preserve"> entities </w:t>
      </w:r>
      <w:r w:rsidRPr="006741C7">
        <w:rPr>
          <w:rStyle w:val="StyleUnderline"/>
          <w:rFonts w:asciiTheme="minorHAnsi" w:hAnsiTheme="minorHAnsi" w:cstheme="minorHAnsi"/>
        </w:rPr>
        <w:t xml:space="preserve">are likely to </w:t>
      </w:r>
      <w:r w:rsidRPr="006741C7">
        <w:rPr>
          <w:rStyle w:val="StyleUnderline"/>
          <w:rFonts w:asciiTheme="minorHAnsi" w:hAnsiTheme="minorHAnsi" w:cstheme="minorHAnsi"/>
          <w:highlight w:val="green"/>
        </w:rPr>
        <w:t xml:space="preserve">grow in </w:t>
      </w:r>
      <w:r w:rsidRPr="006741C7">
        <w:rPr>
          <w:rStyle w:val="Emphasis"/>
          <w:rFonts w:asciiTheme="minorHAnsi" w:hAnsiTheme="minorHAnsi" w:cstheme="minorHAnsi"/>
          <w:highlight w:val="green"/>
        </w:rPr>
        <w:t>number and sophistication</w:t>
      </w:r>
      <w:r w:rsidRPr="006741C7">
        <w:rPr>
          <w:rFonts w:asciiTheme="minorHAnsi" w:hAnsiTheme="minorHAnsi" w:cstheme="minorHAnsi"/>
          <w:sz w:val="16"/>
        </w:rPr>
        <w:t xml:space="preserve"> in the coming years, </w:t>
      </w:r>
      <w:r w:rsidRPr="006741C7">
        <w:rPr>
          <w:rStyle w:val="StyleUnderline"/>
          <w:rFonts w:asciiTheme="minorHAnsi" w:hAnsiTheme="minorHAnsi" w:cstheme="minorHAnsi"/>
        </w:rPr>
        <w:t>posing a</w:t>
      </w:r>
      <w:r w:rsidRPr="006741C7">
        <w:rPr>
          <w:rFonts w:asciiTheme="minorHAnsi" w:hAnsiTheme="minorHAnsi" w:cstheme="minorHAnsi"/>
          <w:sz w:val="16"/>
        </w:rPr>
        <w:t xml:space="preserve"> </w:t>
      </w:r>
      <w:r w:rsidRPr="006741C7">
        <w:rPr>
          <w:rStyle w:val="Emphasis"/>
          <w:rFonts w:asciiTheme="minorHAnsi" w:hAnsiTheme="minorHAnsi" w:cstheme="minorHAnsi"/>
        </w:rPr>
        <w:t>growing threat</w:t>
      </w:r>
      <w:r w:rsidRPr="006741C7">
        <w:rPr>
          <w:rFonts w:asciiTheme="minorHAnsi" w:hAnsiTheme="minorHAnsi" w:cstheme="minorHAnsi"/>
          <w:sz w:val="16"/>
        </w:rPr>
        <w:t xml:space="preserve"> to the U.S. Grid.</w:t>
      </w:r>
    </w:p>
    <w:p w14:paraId="0C20C908" w14:textId="57026174" w:rsidR="00D818C5" w:rsidRDefault="00D818C5" w:rsidP="00D818C5">
      <w:pPr>
        <w:pStyle w:val="Heading3"/>
      </w:pPr>
      <w:r>
        <w:lastRenderedPageBreak/>
        <w:t>DA</w:t>
      </w:r>
    </w:p>
    <w:p w14:paraId="6650A57D" w14:textId="77777777" w:rsidR="00D818C5" w:rsidRDefault="00D818C5" w:rsidP="00D818C5">
      <w:pPr>
        <w:pStyle w:val="Heading3"/>
      </w:pPr>
      <w:r>
        <w:lastRenderedPageBreak/>
        <w:t>1NC – Climate Patents DA (1:00)</w:t>
      </w:r>
    </w:p>
    <w:p w14:paraId="3EE990BD" w14:textId="77777777" w:rsidR="00D818C5" w:rsidRPr="00FB5463" w:rsidRDefault="00D818C5" w:rsidP="00D818C5">
      <w:pPr>
        <w:pStyle w:val="Heading4"/>
      </w:pPr>
      <w:r>
        <w:t xml:space="preserve">Climate Patents and Innovation </w:t>
      </w:r>
      <w:r>
        <w:rPr>
          <w:u w:val="single"/>
        </w:rPr>
        <w:t>high now</w:t>
      </w:r>
      <w:r>
        <w:t xml:space="preserve"> and </w:t>
      </w:r>
      <w:r>
        <w:rPr>
          <w:u w:val="single"/>
        </w:rPr>
        <w:t>solving Warming</w:t>
      </w:r>
      <w:r>
        <w:t xml:space="preserve"> but COVID waiver sets a </w:t>
      </w:r>
      <w:r>
        <w:rPr>
          <w:u w:val="single"/>
        </w:rPr>
        <w:t>dangerous precedent</w:t>
      </w:r>
      <w:r>
        <w:t xml:space="preserve"> for appropriations - the </w:t>
      </w:r>
      <w:r w:rsidRPr="00DA5445">
        <w:t>mere</w:t>
      </w:r>
      <w:r>
        <w:t xml:space="preserve"> threat is sufficient is enough to kill investment.</w:t>
      </w:r>
    </w:p>
    <w:p w14:paraId="216284D2" w14:textId="77777777" w:rsidR="00D818C5" w:rsidRPr="00FB5463" w:rsidRDefault="00D818C5" w:rsidP="00D818C5">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5B8E1DD1" w14:textId="77777777" w:rsidR="00D818C5" w:rsidRDefault="00D818C5" w:rsidP="00D818C5">
      <w:pPr>
        <w:rPr>
          <w:sz w:val="16"/>
        </w:rPr>
      </w:pPr>
      <w:r w:rsidRPr="00FB5463">
        <w:rPr>
          <w:sz w:val="16"/>
        </w:rPr>
        <w:t xml:space="preserve">The </w:t>
      </w:r>
      <w:r w:rsidRPr="00F376F3">
        <w:rPr>
          <w:rStyle w:val="StyleUnderline"/>
          <w:b/>
          <w:bCs/>
          <w:highlight w:val="green"/>
        </w:rPr>
        <w:t>biotech</w:t>
      </w:r>
      <w:r w:rsidRPr="00601C82">
        <w:rPr>
          <w:sz w:val="16"/>
          <w:highlight w:val="green"/>
        </w:rPr>
        <w:t xml:space="preserve"> </w:t>
      </w:r>
      <w:r w:rsidRPr="00FB5463">
        <w:rPr>
          <w:sz w:val="16"/>
        </w:rPr>
        <w:t xml:space="preserve">industry </w:t>
      </w:r>
      <w:r w:rsidRPr="00DA5445">
        <w:rPr>
          <w:rStyle w:val="StyleUnderline"/>
        </w:rPr>
        <w:t>is</w:t>
      </w:r>
      <w:r w:rsidRPr="00DA5445">
        <w:rPr>
          <w:sz w:val="16"/>
        </w:rPr>
        <w:t xml:space="preserve"> </w:t>
      </w:r>
      <w:r w:rsidRPr="00601C82">
        <w:rPr>
          <w:rStyle w:val="StyleUnderline"/>
          <w:highlight w:val="green"/>
        </w:rPr>
        <w:t>making</w:t>
      </w:r>
      <w:r w:rsidRPr="00601C82">
        <w:rPr>
          <w:sz w:val="16"/>
          <w:highlight w:val="green"/>
        </w:rPr>
        <w:t xml:space="preserve"> </w:t>
      </w:r>
      <w:r w:rsidRPr="00FB5463">
        <w:rPr>
          <w:sz w:val="16"/>
        </w:rPr>
        <w:t xml:space="preserve">remarkable </w:t>
      </w:r>
      <w:r w:rsidRPr="00601C82">
        <w:rPr>
          <w:rStyle w:val="StyleUnderline"/>
          <w:b/>
          <w:bCs/>
          <w:highlight w:val="green"/>
        </w:rPr>
        <w:t>advances</w:t>
      </w:r>
      <w:r w:rsidRPr="00601C82">
        <w:rPr>
          <w:b/>
          <w:bCs/>
          <w:sz w:val="16"/>
          <w:highlight w:val="green"/>
        </w:rPr>
        <w:t xml:space="preserve"> </w:t>
      </w:r>
      <w:r w:rsidRPr="00601C82">
        <w:rPr>
          <w:rStyle w:val="StyleUnderline"/>
          <w:b/>
          <w:bCs/>
          <w:highlight w:val="green"/>
        </w:rPr>
        <w:t>towards climate change 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w:t>
      </w:r>
      <w:proofErr w:type="spellStart"/>
      <w:r w:rsidRPr="00FB5463">
        <w:rPr>
          <w:sz w:val="16"/>
        </w:rPr>
        <w:t>Covid</w:t>
      </w:r>
      <w:proofErr w:type="spellEnd"/>
      <w:r w:rsidRPr="00FB5463">
        <w:rPr>
          <w:sz w:val="16"/>
        </w:rPr>
        <w:t xml:space="preserve"> vaccines (TRIPS IP Waiver). “This is a global health crisis, and the extraordinary circumstances of the COVID-19 pandemic call for extraordinary measures.” </w:t>
      </w:r>
      <w:r w:rsidRPr="00DA5445">
        <w:rPr>
          <w:rStyle w:val="StyleUnderline"/>
        </w:rPr>
        <w:t xml:space="preserve">If an </w:t>
      </w:r>
      <w:r w:rsidRPr="00601C82">
        <w:rPr>
          <w:rStyle w:val="StyleUnderline"/>
          <w:highlight w:val="green"/>
        </w:rPr>
        <w:t>IP waiver is</w:t>
      </w:r>
      <w:r w:rsidRPr="00601C82">
        <w:rPr>
          <w:sz w:val="16"/>
          <w:highlight w:val="green"/>
        </w:rPr>
        <w:t xml:space="preserve"> </w:t>
      </w:r>
      <w:r w:rsidRPr="00FB5463">
        <w:rPr>
          <w:sz w:val="16"/>
        </w:rPr>
        <w:t xml:space="preserve">purportedly </w:t>
      </w:r>
      <w:r w:rsidRPr="00601C82">
        <w:rPr>
          <w:rStyle w:val="StyleUnderline"/>
          <w:highlight w:val="green"/>
        </w:rPr>
        <w:t>necessary</w:t>
      </w:r>
      <w:r w:rsidRPr="00601C82">
        <w:rPr>
          <w:sz w:val="16"/>
          <w:highlight w:val="green"/>
        </w:rPr>
        <w:t xml:space="preserve"> </w:t>
      </w:r>
      <w:r w:rsidRPr="00601C82">
        <w:rPr>
          <w:rStyle w:val="StyleUnderline"/>
          <w:highlight w:val="green"/>
        </w:rPr>
        <w:t>to solve</w:t>
      </w:r>
      <w:r w:rsidRPr="00601C82">
        <w:rPr>
          <w:sz w:val="16"/>
          <w:highlight w:val="green"/>
        </w:rPr>
        <w:t xml:space="preserve"> </w:t>
      </w:r>
      <w:r w:rsidRPr="00FB5463">
        <w:rPr>
          <w:sz w:val="16"/>
        </w:rPr>
        <w:t xml:space="preserve">the </w:t>
      </w:r>
      <w:r w:rsidRPr="00601C82">
        <w:rPr>
          <w:rStyle w:val="StyleUnderline"/>
          <w:highlight w:val="green"/>
        </w:rPr>
        <w:t>COVID</w:t>
      </w:r>
      <w:r w:rsidRPr="00FB5463">
        <w:rPr>
          <w:sz w:val="16"/>
        </w:rPr>
        <w:t xml:space="preserve">-19 global health crisis (and of course </w:t>
      </w:r>
      <w:hyperlink r:id="rId15" w:history="1">
        <w:r w:rsidRPr="00FB5463">
          <w:rPr>
            <w:rStyle w:val="Hyperlink"/>
            <w:sz w:val="16"/>
          </w:rPr>
          <w:t>we dispute this notion</w:t>
        </w:r>
      </w:hyperlink>
      <w:r w:rsidRPr="00FB5463">
        <w:rPr>
          <w:sz w:val="16"/>
        </w:rPr>
        <w:t xml:space="preserve">), can we really feel confident that this or </w:t>
      </w:r>
      <w:r w:rsidRPr="00DA5445">
        <w:rPr>
          <w:rStyle w:val="StyleUnderline"/>
        </w:rPr>
        <w:t xml:space="preserve">some </w:t>
      </w:r>
      <w:r w:rsidRPr="00601C82">
        <w:rPr>
          <w:rStyle w:val="StyleUnderline"/>
          <w:highlight w:val="green"/>
        </w:rPr>
        <w:t>future Administration will</w:t>
      </w:r>
      <w:r w:rsidRPr="00601C82">
        <w:rPr>
          <w:sz w:val="16"/>
          <w:highlight w:val="green"/>
        </w:rPr>
        <w:t xml:space="preserve"> </w:t>
      </w:r>
      <w:r w:rsidRPr="00FB5463">
        <w:rPr>
          <w:sz w:val="16"/>
        </w:rPr>
        <w:t xml:space="preserve">not </w:t>
      </w:r>
      <w:r w:rsidRPr="00601C82">
        <w:rPr>
          <w:rStyle w:val="StyleUnderline"/>
          <w:b/>
          <w:bCs/>
          <w:highlight w:val="green"/>
        </w:rPr>
        <w:t>apply</w:t>
      </w:r>
      <w:r w:rsidRPr="00601C82">
        <w:rPr>
          <w:sz w:val="16"/>
          <w:highlight w:val="green"/>
        </w:rPr>
        <w:t xml:space="preserve"> </w:t>
      </w:r>
      <w:r w:rsidRPr="00FB5463">
        <w:rPr>
          <w:sz w:val="16"/>
        </w:rPr>
        <w:t xml:space="preserve">the </w:t>
      </w:r>
      <w:r w:rsidRPr="00601C82">
        <w:rPr>
          <w:rStyle w:val="StyleUnderline"/>
          <w:b/>
          <w:bCs/>
          <w:highlight w:val="green"/>
        </w:rPr>
        <w:t>same logic to</w:t>
      </w:r>
      <w:r w:rsidRPr="00601C82">
        <w:rPr>
          <w:sz w:val="16"/>
          <w:highlight w:val="green"/>
        </w:rPr>
        <w:t xml:space="preserve"> </w:t>
      </w:r>
      <w:r w:rsidRPr="00FB5463">
        <w:rPr>
          <w:sz w:val="16"/>
        </w:rPr>
        <w:t xml:space="preserve">the </w:t>
      </w:r>
      <w:r w:rsidRPr="00601C82">
        <w:rPr>
          <w:rStyle w:val="StyleUnderline"/>
          <w:b/>
          <w:bCs/>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16"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DA5445">
        <w:rPr>
          <w:rStyle w:val="StyleUnderline"/>
        </w:rPr>
        <w:t>campaign against IP rights</w:t>
      </w:r>
      <w:r w:rsidRPr="00DA5445">
        <w:rPr>
          <w:sz w:val="16"/>
        </w:rPr>
        <w:t xml:space="preserve"> </w:t>
      </w:r>
      <w:r w:rsidRPr="00DA5445">
        <w:rPr>
          <w:rStyle w:val="StyleUnderline"/>
        </w:rPr>
        <w:t>has</w:t>
      </w:r>
      <w:r w:rsidRPr="00DA5445">
        <w:rPr>
          <w:sz w:val="16"/>
        </w:rPr>
        <w:t xml:space="preserve"> </w:t>
      </w:r>
      <w:r w:rsidRPr="00DA5445">
        <w:rPr>
          <w:rStyle w:val="StyleUnderline"/>
        </w:rPr>
        <w:t>eroded</w:t>
      </w:r>
      <w:r w:rsidRPr="00DA5445">
        <w:rPr>
          <w:sz w:val="16"/>
        </w:rPr>
        <w:t xml:space="preserve"> our </w:t>
      </w:r>
      <w:r w:rsidRPr="00DA5445">
        <w:rPr>
          <w:rStyle w:val="StyleUnderline"/>
          <w:b/>
          <w:bCs/>
        </w:rPr>
        <w:t>normative position</w:t>
      </w:r>
      <w:r w:rsidRPr="00FB5463">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w:t>
      </w:r>
      <w:proofErr w:type="gramStart"/>
      <w:r w:rsidRPr="00FB5463">
        <w:rPr>
          <w:sz w:val="16"/>
        </w:rPr>
        <w:t>Also</w:t>
      </w:r>
      <w:proofErr w:type="gramEnd"/>
      <w:r w:rsidRPr="00FB5463">
        <w:rPr>
          <w:sz w:val="16"/>
        </w:rPr>
        <w:t xml:space="preserve">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601C82">
        <w:rPr>
          <w:rStyle w:val="StyleUnderline"/>
          <w:highlight w:val="green"/>
        </w:rPr>
        <w:t>TRIPS IP waiver would operate outside of</w:t>
      </w:r>
      <w:r w:rsidRPr="00601C82">
        <w:rPr>
          <w:sz w:val="16"/>
          <w:highlight w:val="green"/>
        </w:rPr>
        <w:t xml:space="preserve"> </w:t>
      </w:r>
      <w:r w:rsidRPr="00FB5463">
        <w:rPr>
          <w:sz w:val="16"/>
        </w:rPr>
        <w:t xml:space="preserve">these types of frameworks. There would be no </w:t>
      </w:r>
      <w:r w:rsidRPr="00601C82">
        <w:rPr>
          <w:rStyle w:val="StyleUnderline"/>
          <w:b/>
          <w:bCs/>
          <w:highlight w:val="green"/>
        </w:rPr>
        <w:t>due process</w:t>
      </w:r>
      <w:r w:rsidRPr="00FB5463">
        <w:rPr>
          <w:sz w:val="16"/>
        </w:rPr>
        <w:t xml:space="preserve">, no particularized findings, no </w:t>
      </w:r>
      <w:r w:rsidRPr="00601C82">
        <w:rPr>
          <w:rStyle w:val="StyleUnderline"/>
          <w:b/>
          <w:bCs/>
          <w:highlight w:val="green"/>
        </w:rPr>
        <w:t>compensation</w:t>
      </w:r>
      <w:r w:rsidRPr="00601C82">
        <w:rPr>
          <w:b/>
          <w:bCs/>
          <w:sz w:val="16"/>
          <w:highlight w:val="green"/>
        </w:rPr>
        <w:t xml:space="preserve"> </w:t>
      </w:r>
      <w:r w:rsidRPr="00601C82">
        <w:rPr>
          <w:rStyle w:val="StyleUnderline"/>
          <w:b/>
          <w:bCs/>
          <w:highlight w:val="green"/>
        </w:rPr>
        <w:t>and</w:t>
      </w:r>
      <w:r w:rsidRPr="00601C82">
        <w:rPr>
          <w:sz w:val="16"/>
          <w:highlight w:val="green"/>
        </w:rPr>
        <w:t xml:space="preserve"> </w:t>
      </w:r>
      <w:r w:rsidRPr="00FB5463">
        <w:rPr>
          <w:sz w:val="16"/>
        </w:rPr>
        <w:t xml:space="preserve">no </w:t>
      </w:r>
      <w:r w:rsidRPr="00601C82">
        <w:rPr>
          <w:rStyle w:val="StyleUnderline"/>
          <w:b/>
          <w:bCs/>
          <w:highlight w:val="green"/>
        </w:rPr>
        <w:t>recourse</w:t>
      </w:r>
      <w:r w:rsidRPr="00FB5463">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w:t>
      </w:r>
      <w:r w:rsidRPr="00DA5445">
        <w:rPr>
          <w:rStyle w:val="StyleUnderline"/>
        </w:rPr>
        <w:t>Ambassador</w:t>
      </w:r>
      <w:r w:rsidRPr="00DA5445">
        <w:rPr>
          <w:sz w:val="16"/>
        </w:rPr>
        <w:t xml:space="preserve"> </w:t>
      </w:r>
      <w:r w:rsidRPr="00DA5445">
        <w:rPr>
          <w:rStyle w:val="StyleUnderline"/>
        </w:rPr>
        <w:t>Tai</w:t>
      </w:r>
      <w:r w:rsidRPr="00DA5445">
        <w:rPr>
          <w:sz w:val="16"/>
        </w:rPr>
        <w:t xml:space="preserve"> </w:t>
      </w:r>
      <w:r w:rsidRPr="00DA5445">
        <w:rPr>
          <w:rStyle w:val="StyleUnderline"/>
        </w:rPr>
        <w:t>acknowledged</w:t>
      </w:r>
      <w:r w:rsidRPr="00DA5445">
        <w:rPr>
          <w:sz w:val="16"/>
        </w:rPr>
        <w:t xml:space="preserve"> </w:t>
      </w:r>
      <w:r w:rsidRPr="00FB5463">
        <w:rPr>
          <w:sz w:val="16"/>
        </w:rPr>
        <w:t xml:space="preserve">that the scope of </w:t>
      </w:r>
      <w:r w:rsidRPr="00601C82">
        <w:rPr>
          <w:rStyle w:val="StyleUnderline"/>
          <w:highlight w:val="green"/>
        </w:rPr>
        <w:t>the</w:t>
      </w:r>
      <w:r w:rsidRPr="00601C82">
        <w:rPr>
          <w:sz w:val="16"/>
          <w:highlight w:val="green"/>
        </w:rPr>
        <w:t xml:space="preserve"> </w:t>
      </w:r>
      <w:r w:rsidRPr="00601C82">
        <w:rPr>
          <w:rStyle w:val="StyleUnderline"/>
          <w:highlight w:val="green"/>
        </w:rPr>
        <w:t>current</w:t>
      </w:r>
      <w:r w:rsidRPr="00601C82">
        <w:rPr>
          <w:sz w:val="16"/>
          <w:highlight w:val="green"/>
        </w:rPr>
        <w:t xml:space="preserve"> </w:t>
      </w:r>
      <w:r w:rsidRPr="00FB5463">
        <w:rPr>
          <w:sz w:val="16"/>
        </w:rPr>
        <w:t xml:space="preserve">TRIPS IP </w:t>
      </w:r>
      <w:r w:rsidRPr="00601C82">
        <w:rPr>
          <w:rStyle w:val="StyleUnderline"/>
          <w:highlight w:val="green"/>
        </w:rPr>
        <w:t>waiver</w:t>
      </w:r>
      <w:r w:rsidRPr="00601C82">
        <w:rPr>
          <w:sz w:val="16"/>
          <w:highlight w:val="green"/>
        </w:rPr>
        <w:t xml:space="preserve"> </w:t>
      </w:r>
      <w:r w:rsidRPr="00FB5463">
        <w:rPr>
          <w:sz w:val="16"/>
        </w:rPr>
        <w:t xml:space="preserve">discussions </w:t>
      </w:r>
      <w:r w:rsidRPr="00601C82">
        <w:rPr>
          <w:rStyle w:val="StyleUnderline"/>
          <w:highlight w:val="green"/>
        </w:rPr>
        <w:t>includes</w:t>
      </w:r>
      <w:r w:rsidRPr="00601C82">
        <w:rPr>
          <w:sz w:val="16"/>
          <w:highlight w:val="green"/>
        </w:rPr>
        <w:t xml:space="preserve"> </w:t>
      </w:r>
      <w:r w:rsidRPr="00FB5463">
        <w:rPr>
          <w:sz w:val="16"/>
        </w:rPr>
        <w:t xml:space="preserve">the concept of </w:t>
      </w:r>
      <w:r w:rsidRPr="00601C82">
        <w:rPr>
          <w:rStyle w:val="StyleUnderline"/>
          <w:highlight w:val="green"/>
        </w:rPr>
        <w:t>forced tech transfer</w:t>
      </w:r>
      <w:r w:rsidRPr="00FB5463">
        <w:rPr>
          <w:sz w:val="16"/>
        </w:rPr>
        <w:t xml:space="preserve">. </w:t>
      </w:r>
      <w:r w:rsidRPr="00601C82">
        <w:rPr>
          <w:rStyle w:val="StyleUnderline"/>
          <w:highlight w:val="green"/>
        </w:rPr>
        <w:t>In</w:t>
      </w:r>
      <w:r w:rsidRPr="00601C82">
        <w:rPr>
          <w:sz w:val="16"/>
          <w:highlight w:val="green"/>
        </w:rPr>
        <w:t xml:space="preserve"> </w:t>
      </w:r>
      <w:r w:rsidRPr="00601C82">
        <w:rPr>
          <w:rStyle w:val="StyleUnderline"/>
          <w:highlight w:val="green"/>
        </w:rPr>
        <w:t>the context</w:t>
      </w:r>
      <w:r w:rsidRPr="00601C82">
        <w:rPr>
          <w:sz w:val="16"/>
          <w:highlight w:val="green"/>
        </w:rPr>
        <w:t xml:space="preserve"> </w:t>
      </w:r>
      <w:r w:rsidRPr="00601C82">
        <w:rPr>
          <w:rStyle w:val="StyleUnderline"/>
          <w:highlight w:val="green"/>
        </w:rPr>
        <w:t>of</w:t>
      </w:r>
      <w:r w:rsidRPr="00601C82">
        <w:rPr>
          <w:sz w:val="16"/>
          <w:highlight w:val="green"/>
        </w:rPr>
        <w:t xml:space="preserve"> </w:t>
      </w:r>
      <w:r w:rsidRPr="00601C82">
        <w:rPr>
          <w:rStyle w:val="StyleUnderline"/>
          <w:highlight w:val="green"/>
        </w:rPr>
        <w:t>climate change</w:t>
      </w:r>
      <w:r w:rsidRPr="00FB5463">
        <w:rPr>
          <w:sz w:val="16"/>
        </w:rPr>
        <w:t xml:space="preserve">, the idea would be that </w:t>
      </w:r>
      <w:r w:rsidRPr="00601C82">
        <w:rPr>
          <w:rStyle w:val="StyleUnderline"/>
          <w:highlight w:val="green"/>
        </w:rPr>
        <w:t>companies</w:t>
      </w:r>
      <w:r w:rsidRPr="00601C82">
        <w:rPr>
          <w:sz w:val="16"/>
          <w:highlight w:val="green"/>
        </w:rPr>
        <w:t xml:space="preserve"> </w:t>
      </w:r>
      <w:r w:rsidRPr="00601C82">
        <w:rPr>
          <w:rStyle w:val="StyleUnderline"/>
          <w:highlight w:val="green"/>
        </w:rPr>
        <w:t>who develop</w:t>
      </w:r>
      <w:r w:rsidRPr="00601C82">
        <w:rPr>
          <w:sz w:val="16"/>
          <w:highlight w:val="green"/>
        </w:rPr>
        <w:t xml:space="preserve"> </w:t>
      </w:r>
      <w:r w:rsidRPr="00FB5463">
        <w:rPr>
          <w:sz w:val="16"/>
        </w:rPr>
        <w:t xml:space="preserve">successful </w:t>
      </w:r>
      <w:r w:rsidRPr="00601C82">
        <w:rPr>
          <w:rStyle w:val="StyleUnderline"/>
          <w:highlight w:val="green"/>
        </w:rPr>
        <w:t>methods</w:t>
      </w:r>
      <w:r w:rsidRPr="00601C82">
        <w:rPr>
          <w:sz w:val="16"/>
          <w:highlight w:val="green"/>
        </w:rPr>
        <w:t xml:space="preserve"> </w:t>
      </w:r>
      <w:r w:rsidRPr="00601C82">
        <w:rPr>
          <w:rStyle w:val="StyleUnderline"/>
          <w:highlight w:val="green"/>
        </w:rPr>
        <w:t>for</w:t>
      </w:r>
      <w:r w:rsidRPr="00601C82">
        <w:rPr>
          <w:sz w:val="16"/>
          <w:highlight w:val="green"/>
        </w:rPr>
        <w:t xml:space="preserve"> </w:t>
      </w:r>
      <w:r w:rsidRPr="00FB5463">
        <w:rPr>
          <w:sz w:val="16"/>
        </w:rPr>
        <w:t xml:space="preserve">producing new </w:t>
      </w:r>
      <w:r w:rsidRPr="00DA5445">
        <w:rPr>
          <w:rStyle w:val="StyleUnderline"/>
          <w:b/>
          <w:bCs/>
        </w:rPr>
        <w:t>seed technologies and sustainable biomass</w:t>
      </w:r>
      <w:r w:rsidRPr="00601C82">
        <w:rPr>
          <w:b/>
          <w:bCs/>
          <w:sz w:val="16"/>
        </w:rPr>
        <w:t xml:space="preserve">, </w:t>
      </w:r>
      <w:r w:rsidRPr="00601C82">
        <w:rPr>
          <w:rStyle w:val="StyleUnderline"/>
          <w:b/>
          <w:bCs/>
          <w:highlight w:val="green"/>
        </w:rPr>
        <w:t>reducing greenhouse gases</w:t>
      </w:r>
      <w:r w:rsidRPr="00601C82">
        <w:rPr>
          <w:sz w:val="16"/>
          <w:highlight w:val="green"/>
        </w:rPr>
        <w:t xml:space="preserve"> </w:t>
      </w:r>
      <w:r w:rsidRPr="00FB5463">
        <w:rPr>
          <w:sz w:val="16"/>
        </w:rPr>
        <w:t xml:space="preserve">in manufacturing </w:t>
      </w:r>
      <w:r w:rsidRPr="00601C82">
        <w:rPr>
          <w:rStyle w:val="StyleUnderline"/>
          <w:b/>
          <w:bCs/>
          <w:highlight w:val="green"/>
        </w:rPr>
        <w:t>and</w:t>
      </w:r>
      <w:r w:rsidRPr="00601C82">
        <w:rPr>
          <w:sz w:val="16"/>
          <w:highlight w:val="green"/>
        </w:rPr>
        <w:t xml:space="preserve"> </w:t>
      </w:r>
      <w:r w:rsidRPr="00FB5463">
        <w:rPr>
          <w:sz w:val="16"/>
        </w:rPr>
        <w:t xml:space="preserve">transportation, </w:t>
      </w:r>
      <w:r w:rsidRPr="00601C82">
        <w:rPr>
          <w:rStyle w:val="StyleUnderline"/>
          <w:b/>
          <w:bCs/>
          <w:highlight w:val="green"/>
        </w:rPr>
        <w:t>capturing</w:t>
      </w:r>
      <w:r w:rsidRPr="00601C82">
        <w:rPr>
          <w:sz w:val="16"/>
          <w:highlight w:val="green"/>
        </w:rPr>
        <w:t xml:space="preserve"> </w:t>
      </w:r>
      <w:r w:rsidRPr="00FB5463">
        <w:rPr>
          <w:sz w:val="16"/>
        </w:rPr>
        <w:t xml:space="preserve">and sequestering </w:t>
      </w:r>
      <w:r w:rsidRPr="00601C82">
        <w:rPr>
          <w:rStyle w:val="StyleUnderline"/>
          <w:b/>
          <w:bCs/>
          <w:highlight w:val="green"/>
        </w:rPr>
        <w:t>carbon</w:t>
      </w:r>
      <w:r w:rsidRPr="00601C82">
        <w:rPr>
          <w:sz w:val="16"/>
          <w:highlight w:val="green"/>
        </w:rPr>
        <w:t xml:space="preserve"> </w:t>
      </w:r>
      <w:r w:rsidRPr="00FB5463">
        <w:rPr>
          <w:sz w:val="16"/>
        </w:rPr>
        <w:t xml:space="preserve">in soil and products, and more, </w:t>
      </w:r>
      <w:r w:rsidRPr="00601C82">
        <w:rPr>
          <w:rStyle w:val="StyleUnderline"/>
          <w:b/>
          <w:bCs/>
          <w:highlight w:val="green"/>
        </w:rPr>
        <w:t>would be required to turn over their proprietary</w:t>
      </w:r>
      <w:r w:rsidRPr="00601C82">
        <w:rPr>
          <w:b/>
          <w:bCs/>
          <w:sz w:val="16"/>
          <w:highlight w:val="green"/>
        </w:rPr>
        <w:t xml:space="preserve"> </w:t>
      </w:r>
      <w:r w:rsidRPr="00601C82">
        <w:rPr>
          <w:rStyle w:val="StyleUnderline"/>
          <w:b/>
          <w:bCs/>
          <w:highlight w:val="green"/>
        </w:rPr>
        <w:t>know-how</w:t>
      </w:r>
      <w:r w:rsidRPr="00601C82">
        <w:rPr>
          <w:sz w:val="16"/>
          <w:highlight w:val="green"/>
        </w:rPr>
        <w:t xml:space="preserve"> </w:t>
      </w:r>
      <w:r w:rsidRPr="00FB5463">
        <w:rPr>
          <w:sz w:val="16"/>
        </w:rPr>
        <w:t xml:space="preserve">to global competitors. While it is unclear how this concept would work in practice and under the constitutions of certain countries, </w:t>
      </w:r>
      <w:r w:rsidRPr="00601C82">
        <w:rPr>
          <w:rStyle w:val="StyleUnderline"/>
          <w:highlight w:val="green"/>
        </w:rPr>
        <w:t xml:space="preserve">the suggestion alone could be devastating </w:t>
      </w:r>
      <w:r w:rsidRPr="00601C82">
        <w:rPr>
          <w:rStyle w:val="StyleUnderline"/>
          <w:b/>
          <w:bCs/>
          <w:highlight w:val="green"/>
        </w:rPr>
        <w:t>to voluntary international</w:t>
      </w:r>
      <w:r w:rsidRPr="00601C82">
        <w:rPr>
          <w:b/>
          <w:bCs/>
          <w:sz w:val="16"/>
          <w:highlight w:val="green"/>
        </w:rPr>
        <w:t xml:space="preserve"> </w:t>
      </w:r>
      <w:r w:rsidRPr="00601C82">
        <w:rPr>
          <w:rStyle w:val="StyleUnderline"/>
          <w:b/>
          <w:bCs/>
          <w:highlight w:val="green"/>
        </w:rPr>
        <w:t>collaborations</w:t>
      </w:r>
      <w:r w:rsidRPr="00FB5463">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w:t>
      </w:r>
      <w:r w:rsidRPr="00FB5463">
        <w:rPr>
          <w:sz w:val="16"/>
        </w:rPr>
        <w:lastRenderedPageBreak/>
        <w:t xml:space="preserve">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17" w:tgtFrame="_blank" w:history="1">
        <w:r w:rsidRPr="00FB5463">
          <w:rPr>
            <w:rStyle w:val="Hyperlink"/>
            <w:sz w:val="16"/>
          </w:rPr>
          <w:t>raised over $1 billion in investment in the second quarter of 2019 alone</w:t>
        </w:r>
      </w:hyperlink>
      <w:r w:rsidRPr="00FB5463">
        <w:rPr>
          <w:sz w:val="16"/>
        </w:rPr>
        <w:t xml:space="preserve">. </w:t>
      </w:r>
      <w:r w:rsidRPr="00601C82">
        <w:rPr>
          <w:rStyle w:val="StyleUnderline"/>
          <w:highlight w:val="green"/>
        </w:rPr>
        <w:t xml:space="preserve">If investors cannot be confident that IP will be in </w:t>
      </w:r>
      <w:r w:rsidRPr="00601C82">
        <w:rPr>
          <w:rStyle w:val="StyleUnderline"/>
          <w:b/>
          <w:bCs/>
          <w:highlight w:val="green"/>
        </w:rPr>
        <w:t>place to protect important climate change technologies</w:t>
      </w:r>
      <w:r w:rsidRPr="00601C82">
        <w:rPr>
          <w:sz w:val="16"/>
          <w:highlight w:val="green"/>
        </w:rPr>
        <w:t xml:space="preserve"> </w:t>
      </w:r>
      <w:r w:rsidRPr="00FB5463">
        <w:rPr>
          <w:sz w:val="16"/>
        </w:rPr>
        <w:t xml:space="preserve">after their long road from bench to market, </w:t>
      </w:r>
      <w:r w:rsidRPr="00601C82">
        <w:rPr>
          <w:rStyle w:val="StyleUnderline"/>
          <w:b/>
          <w:bCs/>
          <w:highlight w:val="green"/>
        </w:rPr>
        <w:t>it is unlikely they will</w:t>
      </w:r>
      <w:r w:rsidRPr="00601C82">
        <w:rPr>
          <w:sz w:val="16"/>
          <w:highlight w:val="green"/>
        </w:rPr>
        <w:t xml:space="preserve"> </w:t>
      </w:r>
      <w:r w:rsidRPr="00FB5463">
        <w:rPr>
          <w:sz w:val="16"/>
        </w:rPr>
        <w:t xml:space="preserve">continue to </w:t>
      </w:r>
      <w:r w:rsidRPr="00601C82">
        <w:rPr>
          <w:rStyle w:val="StyleUnderline"/>
          <w:b/>
          <w:bCs/>
          <w:highlight w:val="green"/>
        </w:rPr>
        <w:t>invest</w:t>
      </w:r>
      <w:r w:rsidRPr="00601C82">
        <w:rPr>
          <w:b/>
          <w:bCs/>
          <w:sz w:val="16"/>
          <w:highlight w:val="green"/>
        </w:rPr>
        <w:t xml:space="preserve"> </w:t>
      </w:r>
      <w:r w:rsidRPr="00601C82">
        <w:rPr>
          <w:rStyle w:val="StyleUnderline"/>
          <w:b/>
          <w:bCs/>
          <w:highlight w:val="green"/>
        </w:rPr>
        <w:t>at</w:t>
      </w:r>
      <w:r w:rsidRPr="00601C82">
        <w:rPr>
          <w:sz w:val="16"/>
          <w:highlight w:val="green"/>
        </w:rPr>
        <w:t xml:space="preserve"> </w:t>
      </w:r>
      <w:r w:rsidRPr="00FB5463">
        <w:rPr>
          <w:sz w:val="16"/>
        </w:rPr>
        <w:t xml:space="preserve">the current and </w:t>
      </w:r>
      <w:r w:rsidRPr="00601C82">
        <w:rPr>
          <w:rStyle w:val="StyleUnderline"/>
          <w:b/>
          <w:bCs/>
          <w:highlight w:val="green"/>
        </w:rPr>
        <w:t>required levels</w:t>
      </w:r>
      <w:r w:rsidRPr="00601C82">
        <w:rPr>
          <w:b/>
          <w:bCs/>
          <w:sz w:val="16"/>
        </w:rPr>
        <w:t>.</w:t>
      </w:r>
      <w:r w:rsidRPr="00FB5463">
        <w:rPr>
          <w:sz w:val="16"/>
        </w:rPr>
        <w:t xml:space="preserve"> </w:t>
      </w:r>
    </w:p>
    <w:p w14:paraId="761AB73C" w14:textId="77777777" w:rsidR="00D818C5" w:rsidRDefault="00D818C5" w:rsidP="00D818C5">
      <w:pPr>
        <w:pStyle w:val="Heading4"/>
      </w:pPr>
      <w:r>
        <w:t xml:space="preserve">Private sector innovation is key to solve climate change – </w:t>
      </w:r>
      <w:r w:rsidRPr="00D21DF0">
        <w:rPr>
          <w:u w:val="single"/>
        </w:rPr>
        <w:t>short term politicking and priority shifts</w:t>
      </w:r>
      <w:r>
        <w:t xml:space="preserve"> means </w:t>
      </w:r>
      <w:r w:rsidRPr="00D21DF0">
        <w:rPr>
          <w:u w:val="single"/>
        </w:rPr>
        <w:t>government</w:t>
      </w:r>
      <w:r>
        <w:t xml:space="preserve"> </w:t>
      </w:r>
      <w:r w:rsidRPr="00D21DF0">
        <w:rPr>
          <w:u w:val="single"/>
        </w:rPr>
        <w:t>can’t solve</w:t>
      </w:r>
      <w:r>
        <w:t xml:space="preserve"> alone.</w:t>
      </w:r>
    </w:p>
    <w:p w14:paraId="79F4709B" w14:textId="77777777" w:rsidR="00D818C5" w:rsidRPr="00630DE1" w:rsidRDefault="00D818C5" w:rsidP="00D818C5">
      <w:pPr>
        <w:rPr>
          <w:rFonts w:ascii="Times New Roman" w:eastAsia="Times New Roman" w:hAnsi="Times New Roman" w:cs="Times New Roman"/>
        </w:rPr>
      </w:pPr>
      <w:r w:rsidRPr="00630DE1">
        <w:rPr>
          <w:rStyle w:val="Style13ptBold"/>
        </w:rPr>
        <w:t>Henry</w:t>
      </w:r>
      <w:r>
        <w:rPr>
          <w:rStyle w:val="Style13ptBold"/>
        </w:rPr>
        <w:t xml:space="preserve"> 17</w:t>
      </w:r>
      <w:r w:rsidRPr="00630DE1">
        <w:t>, Simon. “Climate Change Cannot Be Solved by Governments Alone. How Can the Private Sector Help?” World Economic Forum, 21 Nov. 2017, www.weforum.org/agenda/2017/11/governments-alone-cannot-halt-climate-change-what-can-private-sector-do/. </w:t>
      </w:r>
      <w:r w:rsidRPr="00630DE1">
        <w:rPr>
          <w:rFonts w:ascii="Helvetica Neue" w:eastAsia="Times New Roman" w:hAnsi="Helvetica Neue" w:cs="Times New Roman"/>
          <w:color w:val="84919C"/>
          <w:sz w:val="21"/>
          <w:szCs w:val="21"/>
        </w:rPr>
        <w:t> </w:t>
      </w:r>
      <w:r w:rsidRPr="00630DE1">
        <w:t>Programme Director, International Carbon Reduction &amp; Offset Alliance (ICROA)</w:t>
      </w:r>
      <w:r>
        <w:t xml:space="preserve"> //</w:t>
      </w:r>
      <w:proofErr w:type="spellStart"/>
      <w:r>
        <w:t>sid</w:t>
      </w:r>
      <w:proofErr w:type="spellEnd"/>
    </w:p>
    <w:p w14:paraId="3190D53C" w14:textId="77777777" w:rsidR="00D818C5" w:rsidRPr="00630DE1" w:rsidRDefault="00D818C5" w:rsidP="00D818C5">
      <w:pPr>
        <w:rPr>
          <w:sz w:val="16"/>
        </w:rPr>
      </w:pPr>
      <w:r w:rsidRPr="00DA5445">
        <w:rPr>
          <w:rStyle w:val="StyleUnderline"/>
          <w:highlight w:val="green"/>
        </w:rPr>
        <w:t>Climate leadership</w:t>
      </w:r>
      <w:r w:rsidRPr="00DA5445">
        <w:rPr>
          <w:sz w:val="16"/>
          <w:highlight w:val="green"/>
        </w:rPr>
        <w:t xml:space="preserve"> </w:t>
      </w:r>
      <w:r w:rsidRPr="00DA5445">
        <w:rPr>
          <w:rStyle w:val="StyleUnderline"/>
          <w:highlight w:val="green"/>
        </w:rPr>
        <w:t>is</w:t>
      </w:r>
      <w:r w:rsidRPr="00DA5445">
        <w:rPr>
          <w:sz w:val="16"/>
        </w:rPr>
        <w:t xml:space="preserve"> also </w:t>
      </w:r>
      <w:r w:rsidRPr="00DA5445">
        <w:rPr>
          <w:rStyle w:val="StyleUnderline"/>
          <w:highlight w:val="green"/>
        </w:rPr>
        <w:t>an opportunity</w:t>
      </w:r>
      <w:r w:rsidRPr="00DA5445">
        <w:rPr>
          <w:sz w:val="16"/>
        </w:rPr>
        <w:t xml:space="preserve"> for many organizations, and this was the most popular reason for purchasing carbon credits in Ecosystem Marketplace’s </w:t>
      </w:r>
      <w:hyperlink r:id="rId18" w:tgtFrame="_blank" w:history="1">
        <w:r w:rsidRPr="00DA5445">
          <w:rPr>
            <w:rStyle w:val="Hyperlink"/>
            <w:sz w:val="16"/>
          </w:rPr>
          <w:t>2016 survey of buyers</w:t>
        </w:r>
      </w:hyperlink>
      <w:r w:rsidRPr="00DA5445">
        <w:rPr>
          <w:sz w:val="16"/>
        </w:rPr>
        <w:t xml:space="preserve">. </w:t>
      </w:r>
      <w:r w:rsidRPr="00DA5445">
        <w:rPr>
          <w:rStyle w:val="StyleUnderline"/>
          <w:highlight w:val="green"/>
        </w:rPr>
        <w:t>Companies</w:t>
      </w:r>
      <w:r w:rsidRPr="00DA5445">
        <w:rPr>
          <w:sz w:val="16"/>
        </w:rPr>
        <w:t xml:space="preserve"> </w:t>
      </w:r>
      <w:r w:rsidRPr="00DA5445">
        <w:rPr>
          <w:rStyle w:val="StyleUnderline"/>
        </w:rPr>
        <w:t>are</w:t>
      </w:r>
      <w:r w:rsidRPr="00DA5445">
        <w:rPr>
          <w:sz w:val="16"/>
        </w:rPr>
        <w:t xml:space="preserve"> </w:t>
      </w:r>
      <w:r w:rsidRPr="00DA5445">
        <w:rPr>
          <w:rStyle w:val="StyleUnderline"/>
          <w:highlight w:val="green"/>
        </w:rPr>
        <w:t>looking</w:t>
      </w:r>
      <w:r w:rsidRPr="00DA5445">
        <w:rPr>
          <w:sz w:val="16"/>
          <w:highlight w:val="green"/>
        </w:rPr>
        <w:t xml:space="preserve"> </w:t>
      </w:r>
      <w:r w:rsidRPr="00DA5445">
        <w:rPr>
          <w:rStyle w:val="StyleUnderline"/>
          <w:highlight w:val="green"/>
        </w:rPr>
        <w:t>to</w:t>
      </w:r>
      <w:r w:rsidRPr="00DA5445">
        <w:rPr>
          <w:sz w:val="16"/>
        </w:rPr>
        <w:t xml:space="preserve"> </w:t>
      </w:r>
      <w:r w:rsidRPr="00DA5445">
        <w:rPr>
          <w:rStyle w:val="StyleUnderline"/>
          <w:highlight w:val="green"/>
        </w:rPr>
        <w:t>differentiate</w:t>
      </w:r>
      <w:r w:rsidRPr="00DA5445">
        <w:rPr>
          <w:sz w:val="16"/>
        </w:rPr>
        <w:t xml:space="preserve"> from their competitors, and </w:t>
      </w:r>
      <w:r w:rsidRPr="00DA5445">
        <w:rPr>
          <w:rStyle w:val="StyleUnderline"/>
        </w:rPr>
        <w:t>build their brand</w:t>
      </w:r>
      <w:r w:rsidRPr="00630DE1">
        <w:rPr>
          <w:sz w:val="16"/>
        </w:rPr>
        <w:t>, by taking a leadership role on climate. Offsetting plays an integral role in delivering this climate leadership status, alongside direct emissions reductions. The survey indicated that companies that included offsetting in their carbon management strategy typically spend about 10 times more on emissions reductions activities than the typical company that doesn’t offset.</w:t>
      </w:r>
    </w:p>
    <w:p w14:paraId="1C511A11" w14:textId="77777777" w:rsidR="00D818C5" w:rsidRPr="00630DE1" w:rsidRDefault="00D818C5" w:rsidP="00D818C5">
      <w:pPr>
        <w:rPr>
          <w:sz w:val="16"/>
        </w:rPr>
      </w:pPr>
      <w:r w:rsidRPr="00630DE1">
        <w:rPr>
          <w:sz w:val="16"/>
        </w:rPr>
        <w:t xml:space="preserve">Beyond these direct commercial reasons for companies to take voluntary action, there are many broader, societal motivations at play. </w:t>
      </w:r>
      <w:r w:rsidRPr="00601C82">
        <w:rPr>
          <w:rStyle w:val="StyleUnderline"/>
          <w:highlight w:val="green"/>
        </w:rPr>
        <w:t xml:space="preserve">Climate </w:t>
      </w:r>
      <w:r w:rsidRPr="00DA5445">
        <w:rPr>
          <w:rStyle w:val="StyleUnderline"/>
          <w:highlight w:val="green"/>
        </w:rPr>
        <w:t>change</w:t>
      </w:r>
      <w:r w:rsidRPr="00DA5445">
        <w:rPr>
          <w:rStyle w:val="StyleUnderline"/>
        </w:rPr>
        <w:t xml:space="preserve"> is a global</w:t>
      </w:r>
      <w:r w:rsidRPr="00DA5445">
        <w:rPr>
          <w:sz w:val="16"/>
        </w:rPr>
        <w:t xml:space="preserve">, </w:t>
      </w:r>
      <w:r w:rsidRPr="00DA5445">
        <w:rPr>
          <w:rStyle w:val="StyleUnderline"/>
        </w:rPr>
        <w:t>multidecade challenge</w:t>
      </w:r>
      <w:r w:rsidRPr="00DA5445">
        <w:rPr>
          <w:sz w:val="16"/>
        </w:rPr>
        <w:t xml:space="preserve"> </w:t>
      </w:r>
      <w:r w:rsidRPr="00630DE1">
        <w:rPr>
          <w:sz w:val="16"/>
        </w:rPr>
        <w:t xml:space="preserve">that needs solutions and input from all stakeholders. </w:t>
      </w:r>
      <w:r w:rsidRPr="00DA5445">
        <w:rPr>
          <w:rStyle w:val="StyleUnderline"/>
        </w:rPr>
        <w:t xml:space="preserve">It </w:t>
      </w:r>
      <w:r w:rsidRPr="00601C82">
        <w:rPr>
          <w:rStyle w:val="StyleUnderline"/>
          <w:highlight w:val="green"/>
        </w:rPr>
        <w:t xml:space="preserve">transcends </w:t>
      </w:r>
      <w:r w:rsidRPr="00DA5445">
        <w:rPr>
          <w:rStyle w:val="StyleUnderline"/>
        </w:rPr>
        <w:t xml:space="preserve">the </w:t>
      </w:r>
      <w:r w:rsidRPr="00601C82">
        <w:rPr>
          <w:rStyle w:val="StyleUnderline"/>
          <w:highlight w:val="green"/>
        </w:rPr>
        <w:t xml:space="preserve">short-term </w:t>
      </w:r>
      <w:r w:rsidRPr="00DA5445">
        <w:rPr>
          <w:rStyle w:val="StyleUnderline"/>
        </w:rPr>
        <w:t xml:space="preserve">nature of </w:t>
      </w:r>
      <w:r w:rsidRPr="00601C82">
        <w:rPr>
          <w:rStyle w:val="StyleUnderline"/>
          <w:highlight w:val="green"/>
        </w:rPr>
        <w:t>politics</w:t>
      </w:r>
      <w:r w:rsidRPr="00630DE1">
        <w:rPr>
          <w:sz w:val="16"/>
        </w:rPr>
        <w:t xml:space="preserve">, </w:t>
      </w:r>
      <w:r w:rsidRPr="00DA5445">
        <w:rPr>
          <w:rStyle w:val="StyleUnderline"/>
        </w:rPr>
        <w:t>which will inevitably experience changes in priorities</w:t>
      </w:r>
      <w:r w:rsidRPr="00DA5445">
        <w:rPr>
          <w:sz w:val="16"/>
        </w:rPr>
        <w:t xml:space="preserve">, </w:t>
      </w:r>
      <w:r w:rsidRPr="00DA5445">
        <w:rPr>
          <w:rStyle w:val="StyleUnderline"/>
        </w:rPr>
        <w:t>personnel</w:t>
      </w:r>
      <w:r w:rsidRPr="00DA5445">
        <w:rPr>
          <w:sz w:val="16"/>
        </w:rPr>
        <w:t xml:space="preserve"> </w:t>
      </w:r>
      <w:r w:rsidRPr="00DA5445">
        <w:rPr>
          <w:rStyle w:val="StyleUnderline"/>
        </w:rPr>
        <w:t>and knowledge</w:t>
      </w:r>
      <w:r w:rsidRPr="00630DE1">
        <w:rPr>
          <w:sz w:val="16"/>
        </w:rPr>
        <w:t xml:space="preserve">. </w:t>
      </w:r>
      <w:r w:rsidRPr="00DA5445">
        <w:rPr>
          <w:rStyle w:val="StyleUnderline"/>
        </w:rPr>
        <w:t xml:space="preserve">Because of this, climate change </w:t>
      </w:r>
      <w:r w:rsidRPr="00601C82">
        <w:rPr>
          <w:rStyle w:val="StyleUnderline"/>
          <w:highlight w:val="green"/>
        </w:rPr>
        <w:t>cannot be solved by governments</w:t>
      </w:r>
      <w:r w:rsidRPr="00630DE1">
        <w:rPr>
          <w:sz w:val="16"/>
        </w:rPr>
        <w:t xml:space="preserve"> </w:t>
      </w:r>
      <w:r w:rsidRPr="00DA5445">
        <w:rPr>
          <w:rStyle w:val="StyleUnderline"/>
        </w:rPr>
        <w:t>alone</w:t>
      </w:r>
      <w:r w:rsidRPr="00630DE1">
        <w:rPr>
          <w:sz w:val="16"/>
        </w:rPr>
        <w:t xml:space="preserve">. Instead, </w:t>
      </w:r>
      <w:r w:rsidRPr="00DA5445">
        <w:rPr>
          <w:rStyle w:val="StyleUnderline"/>
        </w:rPr>
        <w:t>it</w:t>
      </w:r>
      <w:r w:rsidRPr="00DA5445">
        <w:rPr>
          <w:sz w:val="16"/>
        </w:rPr>
        <w:t xml:space="preserve"> </w:t>
      </w:r>
      <w:r w:rsidRPr="00601C82">
        <w:rPr>
          <w:rStyle w:val="StyleUnderline"/>
          <w:highlight w:val="green"/>
        </w:rPr>
        <w:t>needs</w:t>
      </w:r>
      <w:r w:rsidRPr="00601C82">
        <w:rPr>
          <w:sz w:val="16"/>
          <w:highlight w:val="green"/>
        </w:rPr>
        <w:t xml:space="preserve"> </w:t>
      </w:r>
      <w:r w:rsidRPr="00DA5445">
        <w:rPr>
          <w:rStyle w:val="StyleUnderline"/>
        </w:rPr>
        <w:t>significant</w:t>
      </w:r>
      <w:r w:rsidRPr="00DA5445">
        <w:rPr>
          <w:sz w:val="16"/>
        </w:rPr>
        <w:t xml:space="preserve"> and </w:t>
      </w:r>
      <w:r w:rsidRPr="00DA5445">
        <w:rPr>
          <w:rStyle w:val="StyleUnderline"/>
        </w:rPr>
        <w:t>long-term</w:t>
      </w:r>
      <w:r w:rsidRPr="00DA5445">
        <w:rPr>
          <w:sz w:val="16"/>
        </w:rPr>
        <w:t xml:space="preserve"> </w:t>
      </w:r>
      <w:r w:rsidRPr="00601C82">
        <w:rPr>
          <w:rStyle w:val="StyleUnderline"/>
          <w:highlight w:val="green"/>
        </w:rPr>
        <w:t>investment</w:t>
      </w:r>
      <w:r w:rsidRPr="00601C82">
        <w:rPr>
          <w:sz w:val="16"/>
          <w:highlight w:val="green"/>
        </w:rPr>
        <w:t xml:space="preserve"> </w:t>
      </w:r>
      <w:r w:rsidRPr="00601C82">
        <w:rPr>
          <w:rStyle w:val="StyleUnderline"/>
          <w:highlight w:val="green"/>
        </w:rPr>
        <w:t>from the private sector</w:t>
      </w:r>
      <w:r w:rsidRPr="00630DE1">
        <w:rPr>
          <w:sz w:val="16"/>
        </w:rPr>
        <w:t xml:space="preserve">. Companies that take a longer-term outlook </w:t>
      </w:r>
      <w:proofErr w:type="spellStart"/>
      <w:r w:rsidRPr="00630DE1">
        <w:rPr>
          <w:sz w:val="16"/>
        </w:rPr>
        <w:t>recognise</w:t>
      </w:r>
      <w:proofErr w:type="spellEnd"/>
      <w:r w:rsidRPr="00630DE1">
        <w:rPr>
          <w:sz w:val="16"/>
        </w:rPr>
        <w:t xml:space="preserve"> this and want to contribute to the solution to help secure the viability of their businesses.</w:t>
      </w:r>
    </w:p>
    <w:p w14:paraId="6E61CBA6" w14:textId="77777777" w:rsidR="00D818C5" w:rsidRDefault="00D818C5" w:rsidP="00D818C5">
      <w:pPr>
        <w:pStyle w:val="Heading4"/>
        <w:rPr>
          <w:rFonts w:cs="Times New Roman"/>
        </w:rPr>
      </w:pPr>
      <w:r>
        <w:rPr>
          <w:rFonts w:cs="Times New Roman"/>
        </w:rPr>
        <w:t>Warming causes Extinction</w:t>
      </w:r>
    </w:p>
    <w:p w14:paraId="38CE9877" w14:textId="77777777" w:rsidR="00D818C5" w:rsidRPr="00601C82" w:rsidRDefault="00D818C5" w:rsidP="00D818C5">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68BBDC21" w14:textId="77777777" w:rsidR="00D818C5" w:rsidRPr="00F376F3" w:rsidRDefault="00D818C5" w:rsidP="00D818C5">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F376F3">
        <w:rPr>
          <w:b/>
          <w:sz w:val="26"/>
          <w:highlight w:val="green"/>
          <w:u w:val="single"/>
        </w:rPr>
        <w:t>climate</w:t>
      </w:r>
      <w:r w:rsidRPr="00F376F3">
        <w:rPr>
          <w:b/>
          <w:sz w:val="26"/>
          <w:u w:val="single"/>
        </w:rPr>
        <w:t xml:space="preserve"> </w:t>
      </w:r>
      <w:r w:rsidRPr="00F376F3">
        <w:rPr>
          <w:b/>
          <w:sz w:val="26"/>
          <w:highlight w:val="green"/>
          <w:u w:val="single"/>
        </w:rPr>
        <w:t>change</w:t>
      </w:r>
      <w:r w:rsidRPr="00F376F3">
        <w:rPr>
          <w:u w:val="single"/>
        </w:rPr>
        <w:t xml:space="preserve">, global </w:t>
      </w:r>
      <w:r w:rsidRPr="00F376F3">
        <w:rPr>
          <w:b/>
          <w:sz w:val="26"/>
          <w:highlight w:val="green"/>
          <w:u w:val="single"/>
        </w:rPr>
        <w:t>freshwater</w:t>
      </w:r>
      <w:r w:rsidRPr="00F376F3">
        <w:rPr>
          <w:highlight w:val="green"/>
          <w:u w:val="single"/>
        </w:rPr>
        <w:t xml:space="preserve"> </w:t>
      </w:r>
      <w:r w:rsidRPr="00F376F3">
        <w:rPr>
          <w:u w:val="single"/>
        </w:rPr>
        <w:t xml:space="preserve">cycle, </w:t>
      </w:r>
      <w:r w:rsidRPr="00F376F3">
        <w:rPr>
          <w:b/>
          <w:sz w:val="26"/>
          <w:highlight w:val="green"/>
          <w:u w:val="single"/>
        </w:rPr>
        <w:t>and</w:t>
      </w:r>
      <w:r w:rsidRPr="00F376F3">
        <w:rPr>
          <w:u w:val="single"/>
        </w:rPr>
        <w:t xml:space="preserve"> ocean </w:t>
      </w:r>
      <w:r w:rsidRPr="00F376F3">
        <w:rPr>
          <w:b/>
          <w:sz w:val="26"/>
          <w:highlight w:val="green"/>
          <w:u w:val="single"/>
        </w:rPr>
        <w:t>acidification</w:t>
      </w:r>
      <w:r w:rsidRPr="00F376F3">
        <w:rPr>
          <w:u w:val="single"/>
        </w:rPr>
        <w:t xml:space="preserve">) do </w:t>
      </w:r>
      <w:r w:rsidRPr="00F376F3">
        <w:rPr>
          <w:b/>
          <w:sz w:val="26"/>
          <w:highlight w:val="green"/>
          <w:u w:val="single"/>
          <w:bdr w:val="single" w:sz="4" w:space="0" w:color="auto"/>
        </w:rPr>
        <w:t>pose existential risks</w:t>
      </w:r>
      <w:r w:rsidRPr="00F376F3">
        <w:rPr>
          <w:u w:val="single"/>
        </w:rPr>
        <w:t xml:space="preserve">. </w:t>
      </w:r>
      <w:r w:rsidRPr="00DA5445">
        <w:rPr>
          <w:u w:val="single"/>
        </w:rPr>
        <w:t xml:space="preserve">This is </w:t>
      </w:r>
      <w:r w:rsidRPr="00DA5445">
        <w:rPr>
          <w:b/>
          <w:sz w:val="26"/>
          <w:u w:val="single"/>
        </w:rPr>
        <w:t>because of</w:t>
      </w:r>
      <w:r w:rsidRPr="00DA5445">
        <w:rPr>
          <w:u w:val="single"/>
        </w:rPr>
        <w:t xml:space="preserve"> intrinsic </w:t>
      </w:r>
      <w:r w:rsidRPr="00DA5445">
        <w:rPr>
          <w:b/>
          <w:sz w:val="26"/>
          <w:u w:val="single"/>
        </w:rPr>
        <w:t xml:space="preserve">positive </w:t>
      </w:r>
      <w:r w:rsidRPr="00F376F3">
        <w:rPr>
          <w:b/>
          <w:sz w:val="26"/>
          <w:highlight w:val="green"/>
          <w:u w:val="single"/>
        </w:rPr>
        <w:t>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DA5445">
        <w:rPr>
          <w:b/>
          <w:sz w:val="26"/>
          <w:u w:val="single"/>
        </w:rPr>
        <w:t xml:space="preserve">directly </w:t>
      </w:r>
      <w:r w:rsidRPr="00F376F3">
        <w:rPr>
          <w:b/>
          <w:sz w:val="26"/>
          <w:highlight w:val="green"/>
          <w:u w:val="single"/>
        </w:rPr>
        <w:t>connected to</w:t>
      </w:r>
      <w:r w:rsidRPr="00F376F3">
        <w:rPr>
          <w:b/>
          <w:sz w:val="26"/>
          <w:u w:val="single"/>
        </w:rPr>
        <w:t xml:space="preserve"> </w:t>
      </w:r>
      <w:r w:rsidRPr="00F376F3">
        <w:rPr>
          <w:u w:val="single"/>
        </w:rPr>
        <w:t xml:space="preserve">the provision of </w:t>
      </w:r>
      <w:r w:rsidRPr="00F376F3">
        <w:rPr>
          <w:b/>
          <w:sz w:val="26"/>
          <w:highlight w:val="green"/>
          <w:u w:val="single"/>
        </w:rPr>
        <w:t>food and water</w:t>
      </w:r>
      <w:r w:rsidRPr="00F376F3">
        <w:rPr>
          <w:u w:val="single"/>
        </w:rPr>
        <w:t xml:space="preserve">, and </w:t>
      </w:r>
      <w:r w:rsidRPr="00F376F3">
        <w:rPr>
          <w:b/>
          <w:sz w:val="26"/>
          <w:highlight w:val="green"/>
          <w:u w:val="single"/>
        </w:rPr>
        <w:t>shortages</w:t>
      </w:r>
      <w:r w:rsidRPr="00F376F3">
        <w:rPr>
          <w:u w:val="single"/>
        </w:rPr>
        <w:t xml:space="preserve"> of food and water can </w:t>
      </w:r>
      <w:r w:rsidRPr="00F376F3">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w:t>
      </w:r>
      <w:r w:rsidRPr="00F376F3">
        <w:rPr>
          <w:sz w:val="16"/>
        </w:rPr>
        <w:lastRenderedPageBreak/>
        <w:t xml:space="preserve">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DA5445">
        <w:rPr>
          <w:b/>
          <w:sz w:val="26"/>
          <w:u w:val="single"/>
        </w:rPr>
        <w:t xml:space="preserve">Ample </w:t>
      </w:r>
      <w:r w:rsidRPr="00F376F3">
        <w:rPr>
          <w:b/>
          <w:sz w:val="26"/>
          <w:highlight w:val="green"/>
          <w:u w:val="single"/>
        </w:rPr>
        <w:t>clean water</w:t>
      </w:r>
      <w:r w:rsidRPr="00F376F3">
        <w:rPr>
          <w:u w:val="single"/>
        </w:rPr>
        <w:t xml:space="preserve"> is not a luxury—it </w:t>
      </w:r>
      <w:r w:rsidRPr="00DA5445">
        <w:rPr>
          <w:b/>
          <w:sz w:val="26"/>
          <w:u w:val="single"/>
        </w:rPr>
        <w:t xml:space="preserve">is </w:t>
      </w:r>
      <w:r w:rsidRPr="00F376F3">
        <w:rPr>
          <w:b/>
          <w:sz w:val="26"/>
          <w:highlight w:val="green"/>
          <w:u w:val="single"/>
        </w:rPr>
        <w:t xml:space="preserve">essential for </w:t>
      </w:r>
      <w:r w:rsidRPr="00DA5445">
        <w:rPr>
          <w:b/>
          <w:sz w:val="26"/>
          <w:u w:val="single"/>
        </w:rPr>
        <w:t xml:space="preserve">human </w:t>
      </w:r>
      <w:r w:rsidRPr="00F376F3">
        <w:rPr>
          <w:b/>
          <w:sz w:val="26"/>
          <w:highlight w:val="green"/>
          <w:u w:val="single"/>
        </w:rPr>
        <w:t>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F376F3">
        <w:rPr>
          <w:sz w:val="16"/>
        </w:rPr>
        <w:t>rarity, but</w:t>
      </w:r>
      <w:proofErr w:type="gramEnd"/>
      <w:r w:rsidRPr="00F376F3">
        <w:rPr>
          <w:sz w:val="16"/>
        </w:rPr>
        <w:t xml:space="preserve">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DA5445">
        <w:rPr>
          <w:b/>
          <w:sz w:val="26"/>
          <w:u w:val="single"/>
        </w:rPr>
        <w:t>Humans</w:t>
      </w:r>
      <w:r w:rsidRPr="00F376F3">
        <w:rPr>
          <w:u w:val="single"/>
        </w:rPr>
        <w:t xml:space="preserve"> are remarkably </w:t>
      </w:r>
      <w:proofErr w:type="gramStart"/>
      <w:r w:rsidRPr="00F376F3">
        <w:rPr>
          <w:u w:val="single"/>
        </w:rPr>
        <w:t>ingenious, and</w:t>
      </w:r>
      <w:proofErr w:type="gramEnd"/>
      <w:r w:rsidRPr="00F376F3">
        <w:rPr>
          <w:u w:val="single"/>
        </w:rPr>
        <w:t xml:space="preserve"> </w:t>
      </w:r>
      <w:r w:rsidRPr="00DA5445">
        <w:rPr>
          <w:b/>
          <w:sz w:val="26"/>
          <w:u w:val="single"/>
        </w:rPr>
        <w:t>have adapted</w:t>
      </w:r>
      <w:r w:rsidRPr="00F376F3">
        <w:rPr>
          <w:u w:val="single"/>
        </w:rPr>
        <w:t xml:space="preserve"> to crises </w:t>
      </w:r>
      <w:r w:rsidRPr="00DA5445">
        <w:rPr>
          <w:b/>
          <w:sz w:val="26"/>
          <w:u w:val="single"/>
        </w:rPr>
        <w:t>throughout</w:t>
      </w:r>
      <w:r w:rsidRPr="00DA5445">
        <w:rPr>
          <w:u w:val="single"/>
        </w:rPr>
        <w:t xml:space="preserve"> </w:t>
      </w:r>
      <w:r w:rsidRPr="00F376F3">
        <w:rPr>
          <w:u w:val="single"/>
        </w:rPr>
        <w:t xml:space="preserve">their </w:t>
      </w:r>
      <w:r w:rsidRPr="00DA5445">
        <w:rPr>
          <w:b/>
          <w:sz w:val="26"/>
          <w:u w:val="single"/>
        </w:rPr>
        <w:t>history</w:t>
      </w:r>
      <w:r w:rsidRPr="00F376F3">
        <w:rPr>
          <w:u w:val="single"/>
        </w:rPr>
        <w:t xml:space="preserve">. Our doom has been repeatedly predicted, only to be averted by innovation (Ridley, 2011). </w:t>
      </w:r>
      <w:r w:rsidRPr="00DA5445">
        <w:rPr>
          <w:b/>
          <w:sz w:val="26"/>
          <w:u w:val="single"/>
        </w:rPr>
        <w:t>However</w:t>
      </w:r>
      <w:r w:rsidRPr="00F376F3">
        <w:rPr>
          <w:u w:val="single"/>
        </w:rPr>
        <w:t xml:space="preserve">, the many </w:t>
      </w:r>
      <w:r w:rsidRPr="00DA5445">
        <w:rPr>
          <w:b/>
          <w:sz w:val="26"/>
          <w:u w:val="single"/>
        </w:rPr>
        <w:t>stories</w:t>
      </w:r>
      <w:r w:rsidRPr="00DA5445">
        <w:rPr>
          <w:u w:val="single"/>
        </w:rPr>
        <w:t xml:space="preserve"> </w:t>
      </w:r>
      <w:r w:rsidRPr="00DA5445">
        <w:rPr>
          <w:b/>
          <w:sz w:val="26"/>
          <w:u w:val="single"/>
        </w:rPr>
        <w:t>of</w:t>
      </w:r>
      <w:r w:rsidRPr="00DA5445">
        <w:rPr>
          <w:u w:val="single"/>
        </w:rPr>
        <w:t xml:space="preserve"> human ingenuity </w:t>
      </w:r>
      <w:r w:rsidRPr="00DA5445">
        <w:rPr>
          <w:b/>
          <w:sz w:val="26"/>
          <w:u w:val="single"/>
        </w:rPr>
        <w:t>successfully</w:t>
      </w:r>
      <w:r w:rsidRPr="00DA5445">
        <w:rPr>
          <w:u w:val="single"/>
        </w:rPr>
        <w:t xml:space="preserve"> </w:t>
      </w:r>
      <w:r w:rsidRPr="00DA5445">
        <w:rPr>
          <w:b/>
          <w:sz w:val="26"/>
          <w:u w:val="single"/>
        </w:rPr>
        <w:t>addressing</w:t>
      </w:r>
      <w:r w:rsidRPr="00DA5445">
        <w:rPr>
          <w:u w:val="single"/>
        </w:rPr>
        <w:t xml:space="preserve"> </w:t>
      </w:r>
      <w:r w:rsidRPr="00DA5445">
        <w:rPr>
          <w:b/>
          <w:sz w:val="26"/>
          <w:u w:val="single"/>
        </w:rPr>
        <w:t>existential risks</w:t>
      </w:r>
      <w:r w:rsidRPr="00F376F3">
        <w:rPr>
          <w:u w:val="single"/>
        </w:rPr>
        <w:t xml:space="preserve"> such as global famine or extreme air pollution </w:t>
      </w:r>
      <w:r w:rsidRPr="00DA5445">
        <w:rPr>
          <w:b/>
          <w:sz w:val="26"/>
          <w:highlight w:val="green"/>
          <w:u w:val="single"/>
        </w:rPr>
        <w:t>r</w:t>
      </w:r>
      <w:r w:rsidRPr="00DA5445">
        <w:rPr>
          <w:b/>
          <w:sz w:val="26"/>
          <w:u w:val="single"/>
        </w:rPr>
        <w:t>epresent</w:t>
      </w:r>
      <w:r w:rsidRPr="00DA5445">
        <w:rPr>
          <w:u w:val="single"/>
        </w:rPr>
        <w:t xml:space="preserve"> environmental c</w:t>
      </w:r>
      <w:r w:rsidRPr="00DA5445">
        <w:rPr>
          <w:b/>
          <w:sz w:val="26"/>
          <w:u w:val="single"/>
        </w:rPr>
        <w:t>hallenges that are</w:t>
      </w:r>
      <w:r w:rsidRPr="00DA5445">
        <w:rPr>
          <w:u w:val="single"/>
        </w:rPr>
        <w:t xml:space="preserve"> largely </w:t>
      </w:r>
      <w:r w:rsidRPr="00DA5445">
        <w:rPr>
          <w:b/>
          <w:sz w:val="26"/>
          <w:u w:val="single"/>
        </w:rPr>
        <w:t>linear</w:t>
      </w:r>
      <w:r w:rsidRPr="00DA5445">
        <w:rPr>
          <w:u w:val="single"/>
        </w:rPr>
        <w:t xml:space="preserve">, have immediate consequences, </w:t>
      </w:r>
      <w:r w:rsidRPr="00DA5445">
        <w:rPr>
          <w:b/>
          <w:sz w:val="26"/>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In particular, as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w:t>
      </w:r>
      <w:r w:rsidRPr="00F376F3">
        <w:rPr>
          <w:sz w:val="16"/>
        </w:rPr>
        <w:lastRenderedPageBreak/>
        <w:t xml:space="preserve">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Stone, &amp; 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as a result of higher temperatures and persistent drought conditions. The expectation is that </w:t>
      </w:r>
      <w:r w:rsidRPr="00F376F3">
        <w:rPr>
          <w:b/>
          <w:sz w:val="26"/>
          <w:highlight w:val="green"/>
          <w:u w:val="single"/>
        </w:rPr>
        <w:t xml:space="preserve">forest fires </w:t>
      </w:r>
      <w:r w:rsidRPr="00DA5445">
        <w:rPr>
          <w:b/>
          <w:sz w:val="26"/>
          <w:u w:val="single"/>
        </w:rPr>
        <w:t xml:space="preserve">will become </w:t>
      </w:r>
      <w:r w:rsidRPr="00F376F3">
        <w:rPr>
          <w:b/>
          <w:sz w:val="26"/>
          <w:highlight w:val="green"/>
          <w:u w:val="single"/>
        </w:rPr>
        <w:t>more</w:t>
      </w:r>
      <w:r w:rsidRPr="00F376F3">
        <w:rPr>
          <w:b/>
          <w:sz w:val="26"/>
          <w:u w:val="single"/>
        </w:rPr>
        <w:t xml:space="preserve"> </w:t>
      </w:r>
      <w:r w:rsidRPr="00F376F3">
        <w:rPr>
          <w:b/>
          <w:sz w:val="26"/>
          <w:highlight w:val="green"/>
          <w:u w:val="single"/>
        </w:rPr>
        <w:t>frequent</w:t>
      </w:r>
      <w:r w:rsidRPr="00F376F3">
        <w:rPr>
          <w:sz w:val="16"/>
        </w:rPr>
        <w:t xml:space="preserve"> and severe with climate warming and drought (</w:t>
      </w:r>
      <w:proofErr w:type="spellStart"/>
      <w:r w:rsidRPr="00F376F3">
        <w:rPr>
          <w:sz w:val="16"/>
        </w:rPr>
        <w:t>Scholze</w:t>
      </w:r>
      <w:proofErr w:type="spellEnd"/>
      <w:r w:rsidRPr="00F376F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DA5445">
        <w:rPr>
          <w:b/>
          <w:sz w:val="26"/>
          <w:u w:val="single"/>
        </w:rPr>
        <w:t>catastrophic fire</w:t>
      </w:r>
      <w:r w:rsidRPr="00F376F3">
        <w:rPr>
          <w:u w:val="single"/>
        </w:rPr>
        <w:t xml:space="preserve"> embodies the sorts of positive feedbacks and interacting factors that </w:t>
      </w:r>
      <w:r w:rsidRPr="00F376F3">
        <w:rPr>
          <w:b/>
          <w:sz w:val="26"/>
          <w:highlight w:val="green"/>
          <w:u w:val="single"/>
        </w:rPr>
        <w:t xml:space="preserve">could </w:t>
      </w:r>
      <w:r w:rsidRPr="00DA5445">
        <w:rPr>
          <w:b/>
          <w:sz w:val="26"/>
          <w:u w:val="single"/>
        </w:rPr>
        <w:t xml:space="preserve">catch humanity off-guard and </w:t>
      </w:r>
      <w:r w:rsidRPr="00F376F3">
        <w:rPr>
          <w:b/>
          <w:sz w:val="26"/>
          <w:highlight w:val="green"/>
          <w:u w:val="single"/>
        </w:rPr>
        <w:t>produce a</w:t>
      </w:r>
      <w:r w:rsidRPr="00F376F3">
        <w:rPr>
          <w:highlight w:val="green"/>
          <w:u w:val="single"/>
        </w:rPr>
        <w:t xml:space="preserve"> </w:t>
      </w:r>
      <w:r w:rsidRPr="00F376F3">
        <w:rPr>
          <w:u w:val="single"/>
        </w:rPr>
        <w:t xml:space="preserve">true </w:t>
      </w:r>
      <w:r w:rsidRPr="00F376F3">
        <w:rPr>
          <w:b/>
          <w:sz w:val="26"/>
          <w:highlight w:val="green"/>
          <w:u w:val="single"/>
        </w:rPr>
        <w:t>apocalyptic event.</w:t>
      </w:r>
      <w:r w:rsidRPr="00F376F3">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F376F3">
        <w:rPr>
          <w:b/>
          <w:sz w:val="26"/>
          <w:highlight w:val="green"/>
          <w:u w:val="single"/>
        </w:rPr>
        <w:t>runaway climate change,</w:t>
      </w:r>
      <w:r w:rsidRPr="00F376F3">
        <w:rPr>
          <w:u w:val="single"/>
        </w:rPr>
        <w:t xml:space="preserve"> and runaway perturbations have to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w:t>
      </w:r>
      <w:proofErr w:type="gramStart"/>
      <w:r w:rsidRPr="00F376F3">
        <w:rPr>
          <w:u w:val="single"/>
        </w:rPr>
        <w:t>exhaustive</w:t>
      </w:r>
      <w:proofErr w:type="gramEnd"/>
      <w:r w:rsidRPr="00F376F3">
        <w:rPr>
          <w:u w:val="single"/>
        </w:rPr>
        <w:t xml:space="preserve"> and the possibility of undiscovered positive feedbacks </w:t>
      </w:r>
      <w:r w:rsidRPr="00F376F3">
        <w:rPr>
          <w:b/>
          <w:sz w:val="26"/>
          <w:highlight w:val="green"/>
          <w:u w:val="single"/>
        </w:rPr>
        <w:t>portends</w:t>
      </w:r>
      <w:r w:rsidRPr="00F376F3">
        <w:rPr>
          <w:u w:val="single"/>
        </w:rPr>
        <w:t xml:space="preserve"> even greater </w:t>
      </w:r>
      <w:r w:rsidRPr="00F376F3">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11618C50" w14:textId="77777777" w:rsidR="00D818C5" w:rsidRPr="00D818C5" w:rsidRDefault="00D818C5" w:rsidP="00D818C5"/>
    <w:p w14:paraId="543650E8" w14:textId="6BDC8D09" w:rsidR="00D818C5" w:rsidRDefault="00D818C5" w:rsidP="00714643">
      <w:pPr>
        <w:pStyle w:val="Heading3"/>
      </w:pPr>
      <w:r>
        <w:lastRenderedPageBreak/>
        <w:t>NC</w:t>
      </w:r>
    </w:p>
    <w:p w14:paraId="7DD1DFD1" w14:textId="77777777" w:rsidR="00D818C5" w:rsidRDefault="00D818C5" w:rsidP="00D818C5">
      <w:pPr>
        <w:pStyle w:val="Heading4"/>
        <w:rPr>
          <w:rFonts w:asciiTheme="majorHAnsi" w:hAnsiTheme="majorHAnsi" w:cstheme="majorHAnsi"/>
        </w:rPr>
      </w:pPr>
      <w:r w:rsidRPr="00255F53">
        <w:rPr>
          <w:rFonts w:asciiTheme="majorHAnsi" w:hAnsiTheme="majorHAnsi" w:cstheme="majorHAnsi"/>
        </w:rPr>
        <w:t>The standard is maximizing expected well-being. – we will spec – Hedonistic act Utilitarianism</w:t>
      </w:r>
    </w:p>
    <w:p w14:paraId="77845520" w14:textId="77777777" w:rsidR="00D818C5" w:rsidRPr="00255F53" w:rsidRDefault="00D818C5" w:rsidP="00D818C5">
      <w:pPr>
        <w:pStyle w:val="Heading4"/>
        <w:rPr>
          <w:rFonts w:asciiTheme="majorHAnsi" w:hAnsiTheme="majorHAnsi" w:cstheme="majorHAnsi"/>
        </w:rPr>
      </w:pPr>
      <w:r w:rsidRPr="00255F53">
        <w:rPr>
          <w:rFonts w:asciiTheme="majorHAnsi" w:hAnsiTheme="majorHAnsi" w:cstheme="majorHAnsi"/>
        </w:rPr>
        <w:t>Prefer:</w:t>
      </w:r>
    </w:p>
    <w:p w14:paraId="2AC2A4BD" w14:textId="77777777" w:rsidR="00D818C5" w:rsidRPr="00255F53" w:rsidRDefault="00D818C5" w:rsidP="00D818C5">
      <w:pPr>
        <w:pStyle w:val="Heading4"/>
        <w:rPr>
          <w:rFonts w:asciiTheme="majorHAnsi" w:hAnsiTheme="majorHAnsi" w:cstheme="majorHAnsi"/>
        </w:rPr>
      </w:pPr>
      <w:r w:rsidRPr="00255F53">
        <w:rPr>
          <w:rFonts w:asciiTheme="majorHAnsi" w:hAnsiTheme="majorHAnsi" w:cstheme="majorHAnsi"/>
        </w:rPr>
        <w:t xml:space="preserve">1] Pleasure and pain are </w:t>
      </w:r>
      <w:r w:rsidRPr="00255F53">
        <w:rPr>
          <w:rFonts w:asciiTheme="majorHAnsi" w:hAnsiTheme="majorHAnsi" w:cstheme="majorHAnsi"/>
          <w:u w:val="single"/>
        </w:rPr>
        <w:t>intrinsic value</w:t>
      </w:r>
      <w:r w:rsidRPr="00255F53">
        <w:rPr>
          <w:rFonts w:asciiTheme="majorHAnsi" w:hAnsiTheme="majorHAnsi" w:cstheme="majorHAnsi"/>
        </w:rPr>
        <w:t xml:space="preserve"> and </w:t>
      </w:r>
      <w:r>
        <w:rPr>
          <w:rFonts w:asciiTheme="majorHAnsi" w:hAnsiTheme="majorHAnsi" w:cstheme="majorHAnsi"/>
          <w:u w:val="single"/>
        </w:rPr>
        <w:t>disvalue</w:t>
      </w:r>
    </w:p>
    <w:p w14:paraId="0836A0BC" w14:textId="77777777" w:rsidR="00D818C5" w:rsidRPr="00255F53" w:rsidRDefault="00D818C5" w:rsidP="00D818C5">
      <w:pPr>
        <w:rPr>
          <w:rStyle w:val="Style13ptBold"/>
          <w:rFonts w:asciiTheme="majorHAnsi" w:hAnsiTheme="majorHAnsi" w:cstheme="majorHAnsi"/>
        </w:rPr>
      </w:pPr>
      <w:r w:rsidRPr="00255F53">
        <w:rPr>
          <w:rStyle w:val="Style13ptBold"/>
          <w:rFonts w:asciiTheme="majorHAnsi" w:hAnsiTheme="majorHAnsi" w:cstheme="majorHAnsi"/>
        </w:rPr>
        <w:t>Blum et al. 18</w:t>
      </w:r>
    </w:p>
    <w:p w14:paraId="32C0F702" w14:textId="77777777" w:rsidR="00D818C5" w:rsidRPr="00255F53" w:rsidRDefault="00D818C5" w:rsidP="00D818C5">
      <w:pPr>
        <w:rPr>
          <w:rFonts w:asciiTheme="majorHAnsi" w:hAnsiTheme="majorHAnsi" w:cstheme="majorHAnsi"/>
          <w:sz w:val="16"/>
          <w:szCs w:val="16"/>
        </w:rPr>
      </w:pPr>
      <w:r w:rsidRPr="00255F53">
        <w:rPr>
          <w:rFonts w:asciiTheme="majorHAnsi" w:hAnsiTheme="majorHAnsi" w:cstheme="majorHAnsi"/>
          <w:sz w:val="16"/>
          <w:szCs w:val="16"/>
        </w:rPr>
        <w:t xml:space="preserve">Kenneth Blum, 1Department of Psychiatry, </w:t>
      </w:r>
      <w:proofErr w:type="spellStart"/>
      <w:r w:rsidRPr="00255F53">
        <w:rPr>
          <w:rFonts w:asciiTheme="majorHAnsi" w:hAnsiTheme="majorHAnsi" w:cstheme="majorHAnsi"/>
          <w:sz w:val="16"/>
          <w:szCs w:val="16"/>
        </w:rPr>
        <w:t>Boonshoft</w:t>
      </w:r>
      <w:proofErr w:type="spellEnd"/>
      <w:r w:rsidRPr="00255F53">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255F53">
        <w:rPr>
          <w:rFonts w:asciiTheme="majorHAnsi" w:hAnsiTheme="majorHAnsi" w:cstheme="majorHAnsi"/>
          <w:sz w:val="16"/>
          <w:szCs w:val="16"/>
        </w:rPr>
        <w:t>Geneus</w:t>
      </w:r>
      <w:proofErr w:type="spellEnd"/>
      <w:r w:rsidRPr="00255F53">
        <w:rPr>
          <w:rFonts w:asciiTheme="majorHAnsi" w:hAnsiTheme="majorHAnsi" w:cstheme="majorHAnsi"/>
          <w:sz w:val="16"/>
          <w:szCs w:val="16"/>
        </w:rPr>
        <w:t xml:space="preserve"> Health LLC, San Antonio, TX, USA 6Department of Addiction Research &amp; Therapy, </w:t>
      </w:r>
      <w:proofErr w:type="spellStart"/>
      <w:r w:rsidRPr="00255F53">
        <w:rPr>
          <w:rFonts w:asciiTheme="majorHAnsi" w:hAnsiTheme="majorHAnsi" w:cstheme="majorHAnsi"/>
          <w:sz w:val="16"/>
          <w:szCs w:val="16"/>
        </w:rPr>
        <w:t>Nupathways</w:t>
      </w:r>
      <w:proofErr w:type="spellEnd"/>
      <w:r w:rsidRPr="00255F53">
        <w:rPr>
          <w:rFonts w:asciiTheme="majorHAnsi" w:hAnsiTheme="majorHAnsi" w:cstheme="majorHAnsi"/>
          <w:sz w:val="16"/>
          <w:szCs w:val="16"/>
        </w:rPr>
        <w:t xml:space="preserve"> Inc., </w:t>
      </w:r>
      <w:proofErr w:type="spellStart"/>
      <w:r w:rsidRPr="00255F53">
        <w:rPr>
          <w:rFonts w:asciiTheme="majorHAnsi" w:hAnsiTheme="majorHAnsi" w:cstheme="majorHAnsi"/>
          <w:sz w:val="16"/>
          <w:szCs w:val="16"/>
        </w:rPr>
        <w:t>Innsbrook</w:t>
      </w:r>
      <w:proofErr w:type="spellEnd"/>
      <w:r w:rsidRPr="00255F53">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255F53">
        <w:rPr>
          <w:rFonts w:asciiTheme="majorHAnsi" w:hAnsiTheme="majorHAnsi" w:cstheme="majorHAnsi"/>
          <w:sz w:val="16"/>
          <w:szCs w:val="16"/>
        </w:rPr>
        <w:t>Eötvös</w:t>
      </w:r>
      <w:proofErr w:type="spellEnd"/>
      <w:r w:rsidRPr="00255F53">
        <w:rPr>
          <w:rFonts w:asciiTheme="majorHAnsi" w:hAnsiTheme="majorHAnsi" w:cstheme="majorHAnsi"/>
          <w:sz w:val="16"/>
          <w:szCs w:val="16"/>
        </w:rPr>
        <w:t xml:space="preserve"> </w:t>
      </w:r>
      <w:proofErr w:type="spellStart"/>
      <w:r w:rsidRPr="00255F53">
        <w:rPr>
          <w:rFonts w:asciiTheme="majorHAnsi" w:hAnsiTheme="majorHAnsi" w:cstheme="majorHAnsi"/>
          <w:sz w:val="16"/>
          <w:szCs w:val="16"/>
        </w:rPr>
        <w:t>Loránd</w:t>
      </w:r>
      <w:proofErr w:type="spellEnd"/>
      <w:r w:rsidRPr="00255F53">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255F53">
        <w:rPr>
          <w:rFonts w:asciiTheme="majorHAnsi" w:hAnsiTheme="majorHAnsi" w:cstheme="majorHAnsi"/>
          <w:sz w:val="16"/>
          <w:szCs w:val="16"/>
        </w:rPr>
        <w:t>Lederach</w:t>
      </w:r>
      <w:proofErr w:type="spellEnd"/>
      <w:r w:rsidRPr="00255F53">
        <w:rPr>
          <w:rFonts w:asciiTheme="majorHAnsi" w:hAnsiTheme="majorHAnsi" w:cstheme="majorHAnsi"/>
          <w:sz w:val="16"/>
          <w:szCs w:val="16"/>
        </w:rPr>
        <w:t xml:space="preserve">, PA., USA 12National Human Genome Center at Howard University, Washington, DC., USA, Marjorie </w:t>
      </w:r>
      <w:proofErr w:type="spellStart"/>
      <w:r w:rsidRPr="00255F53">
        <w:rPr>
          <w:rFonts w:asciiTheme="majorHAnsi" w:hAnsiTheme="majorHAnsi" w:cstheme="majorHAnsi"/>
          <w:sz w:val="16"/>
          <w:szCs w:val="16"/>
        </w:rPr>
        <w:t>Gondré</w:t>
      </w:r>
      <w:proofErr w:type="spellEnd"/>
      <w:r w:rsidRPr="00255F53">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255F53">
        <w:rPr>
          <w:rFonts w:asciiTheme="majorHAnsi" w:hAnsiTheme="majorHAnsi" w:cstheme="majorHAnsi"/>
          <w:sz w:val="16"/>
          <w:szCs w:val="16"/>
        </w:rPr>
        <w:t>Modestino</w:t>
      </w:r>
      <w:proofErr w:type="spellEnd"/>
      <w:r w:rsidRPr="00255F53">
        <w:rPr>
          <w:rFonts w:asciiTheme="majorHAnsi" w:hAnsiTheme="majorHAnsi" w:cstheme="majorHAnsi"/>
          <w:sz w:val="16"/>
          <w:szCs w:val="16"/>
        </w:rPr>
        <w:t xml:space="preserve">, 14Department of Psychology, Curry College, Milton, MA, USA, Rajendra D </w:t>
      </w:r>
      <w:proofErr w:type="spellStart"/>
      <w:r w:rsidRPr="00255F53">
        <w:rPr>
          <w:rFonts w:asciiTheme="majorHAnsi" w:hAnsiTheme="majorHAnsi" w:cstheme="majorHAnsi"/>
          <w:sz w:val="16"/>
          <w:szCs w:val="16"/>
        </w:rPr>
        <w:t>Badgaiyan</w:t>
      </w:r>
      <w:proofErr w:type="spellEnd"/>
      <w:r w:rsidRPr="00255F53">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9" w:history="1">
        <w:r w:rsidRPr="00255F53">
          <w:rPr>
            <w:rStyle w:val="Hyperlink"/>
            <w:rFonts w:asciiTheme="majorHAnsi" w:hAnsiTheme="majorHAnsi" w:cstheme="majorHAnsi"/>
            <w:sz w:val="16"/>
            <w:szCs w:val="16"/>
          </w:rPr>
          <w:t>https://www.ncbi.nlm.nih.gov/pmc/articles/PMC6446569/</w:t>
        </w:r>
      </w:hyperlink>
      <w:r w:rsidRPr="00255F53">
        <w:rPr>
          <w:rFonts w:asciiTheme="majorHAnsi" w:hAnsiTheme="majorHAnsi" w:cstheme="majorHAnsi"/>
          <w:sz w:val="16"/>
          <w:szCs w:val="16"/>
        </w:rPr>
        <w:t>, R.S.</w:t>
      </w:r>
    </w:p>
    <w:p w14:paraId="2FD0CFBC" w14:textId="77777777" w:rsidR="00D818C5" w:rsidRPr="00255F53" w:rsidRDefault="00D818C5" w:rsidP="00D818C5">
      <w:pPr>
        <w:rPr>
          <w:rFonts w:asciiTheme="majorHAnsi" w:hAnsiTheme="majorHAnsi" w:cstheme="majorHAnsi"/>
          <w:sz w:val="16"/>
        </w:rPr>
      </w:pPr>
      <w:r w:rsidRPr="00255F53">
        <w:rPr>
          <w:rFonts w:asciiTheme="majorHAnsi" w:hAnsiTheme="majorHAnsi" w:cstheme="majorHAnsi"/>
          <w:b/>
          <w:bCs/>
          <w:highlight w:val="green"/>
          <w:u w:val="single"/>
        </w:rPr>
        <w:t>Pleasure</w:t>
      </w:r>
      <w:r w:rsidRPr="00255F53">
        <w:rPr>
          <w:rFonts w:asciiTheme="majorHAnsi" w:hAnsiTheme="majorHAnsi" w:cstheme="majorHAnsi"/>
          <w:u w:val="single"/>
        </w:rPr>
        <w:t xml:space="preserve"> is not only</w:t>
      </w:r>
      <w:r w:rsidRPr="00255F53">
        <w:rPr>
          <w:rFonts w:asciiTheme="majorHAnsi" w:hAnsiTheme="majorHAnsi" w:cstheme="majorHAnsi"/>
          <w:sz w:val="16"/>
        </w:rPr>
        <w:t xml:space="preserve"> one of the three </w:t>
      </w:r>
      <w:r w:rsidRPr="00255F53">
        <w:rPr>
          <w:rFonts w:asciiTheme="majorHAnsi" w:hAnsiTheme="majorHAnsi" w:cstheme="majorHAnsi"/>
          <w:u w:val="single"/>
        </w:rPr>
        <w:t xml:space="preserve">primary reward </w:t>
      </w:r>
      <w:proofErr w:type="gramStart"/>
      <w:r w:rsidRPr="00255F53">
        <w:rPr>
          <w:rFonts w:asciiTheme="majorHAnsi" w:hAnsiTheme="majorHAnsi" w:cstheme="majorHAnsi"/>
          <w:u w:val="single"/>
        </w:rPr>
        <w:t>functions</w:t>
      </w:r>
      <w:proofErr w:type="gramEnd"/>
      <w:r w:rsidRPr="00255F53">
        <w:rPr>
          <w:rFonts w:asciiTheme="majorHAnsi" w:hAnsiTheme="majorHAnsi" w:cstheme="majorHAnsi"/>
          <w:sz w:val="16"/>
        </w:rPr>
        <w:t xml:space="preserve"> but </w:t>
      </w:r>
      <w:r w:rsidRPr="00255F53">
        <w:rPr>
          <w:rFonts w:asciiTheme="majorHAnsi" w:hAnsiTheme="majorHAnsi" w:cstheme="majorHAnsi"/>
          <w:u w:val="single"/>
        </w:rPr>
        <w:t xml:space="preserve">it also </w:t>
      </w:r>
      <w:r w:rsidRPr="00255F53">
        <w:rPr>
          <w:rFonts w:asciiTheme="majorHAnsi" w:hAnsiTheme="majorHAnsi" w:cstheme="majorHAnsi"/>
          <w:b/>
          <w:bCs/>
          <w:highlight w:val="green"/>
          <w:u w:val="single"/>
        </w:rPr>
        <w:t>defines reward.</w:t>
      </w:r>
      <w:r w:rsidRPr="00255F53">
        <w:rPr>
          <w:rFonts w:asciiTheme="majorHAnsi" w:hAnsiTheme="majorHAnsi" w:cstheme="majorHAnsi"/>
          <w:sz w:val="16"/>
        </w:rPr>
        <w:t xml:space="preserve"> As homeostasis explains the </w:t>
      </w:r>
      <w:r w:rsidRPr="00255F53">
        <w:rPr>
          <w:rFonts w:asciiTheme="majorHAnsi" w:hAnsiTheme="majorHAnsi" w:cstheme="majorHAnsi"/>
          <w:u w:val="single"/>
        </w:rPr>
        <w:t>functions of</w:t>
      </w:r>
      <w:r w:rsidRPr="00255F53">
        <w:rPr>
          <w:rFonts w:asciiTheme="majorHAnsi" w:hAnsiTheme="majorHAnsi" w:cstheme="majorHAnsi"/>
          <w:sz w:val="16"/>
        </w:rPr>
        <w:t xml:space="preserve"> only a limited number of </w:t>
      </w:r>
      <w:r w:rsidRPr="00255F53">
        <w:rPr>
          <w:rFonts w:asciiTheme="majorHAnsi" w:hAnsiTheme="majorHAnsi" w:cstheme="majorHAnsi"/>
          <w:u w:val="single"/>
        </w:rPr>
        <w:t>rewards, the</w:t>
      </w:r>
      <w:r w:rsidRPr="00255F53">
        <w:rPr>
          <w:rFonts w:asciiTheme="majorHAnsi" w:hAnsiTheme="majorHAnsi" w:cstheme="majorHAnsi"/>
          <w:sz w:val="16"/>
        </w:rPr>
        <w:t xml:space="preserve"> principal </w:t>
      </w:r>
      <w:r w:rsidRPr="00255F53">
        <w:rPr>
          <w:rFonts w:asciiTheme="majorHAnsi" w:hAnsiTheme="majorHAnsi" w:cstheme="majorHAnsi"/>
          <w:highlight w:val="green"/>
          <w:u w:val="single"/>
        </w:rPr>
        <w:t>reason why particular stimuli</w:t>
      </w:r>
      <w:r w:rsidRPr="00255F53">
        <w:rPr>
          <w:rFonts w:asciiTheme="majorHAnsi" w:hAnsiTheme="majorHAnsi" w:cstheme="majorHAnsi"/>
          <w:u w:val="single"/>
        </w:rPr>
        <w:t xml:space="preserve">, objects, events, situations, and activities </w:t>
      </w:r>
      <w:r w:rsidRPr="00255F53">
        <w:rPr>
          <w:rFonts w:asciiTheme="majorHAnsi" w:hAnsiTheme="majorHAnsi" w:cstheme="majorHAnsi"/>
          <w:highlight w:val="green"/>
          <w:u w:val="single"/>
        </w:rPr>
        <w:t>are rewarding</w:t>
      </w:r>
      <w:r w:rsidRPr="00255F53">
        <w:rPr>
          <w:rFonts w:asciiTheme="majorHAnsi" w:hAnsiTheme="majorHAnsi" w:cstheme="majorHAnsi"/>
          <w:sz w:val="16"/>
        </w:rPr>
        <w:t xml:space="preserve"> may be </w:t>
      </w:r>
      <w:r w:rsidRPr="00255F53">
        <w:rPr>
          <w:rFonts w:asciiTheme="majorHAnsi" w:hAnsiTheme="majorHAnsi" w:cstheme="majorHAnsi"/>
          <w:highlight w:val="green"/>
          <w:u w:val="single"/>
        </w:rPr>
        <w:t>due to pleasure.</w:t>
      </w:r>
      <w:r w:rsidRPr="00255F53">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255F53">
        <w:rPr>
          <w:rFonts w:asciiTheme="majorHAnsi" w:hAnsiTheme="majorHAnsi" w:cstheme="majorHAnsi"/>
          <w:highlight w:val="green"/>
          <w:u w:val="single"/>
        </w:rPr>
        <w:t>Pleasure</w:t>
      </w:r>
      <w:r w:rsidRPr="00255F53">
        <w:rPr>
          <w:rFonts w:asciiTheme="majorHAnsi" w:hAnsiTheme="majorHAnsi" w:cstheme="majorHAnsi"/>
          <w:u w:val="single"/>
        </w:rPr>
        <w:t>, as the primary effect of rewards</w:t>
      </w:r>
      <w:r w:rsidRPr="00255F53">
        <w:rPr>
          <w:rFonts w:asciiTheme="majorHAnsi" w:hAnsiTheme="majorHAnsi" w:cstheme="majorHAnsi"/>
          <w:sz w:val="16"/>
        </w:rPr>
        <w:t xml:space="preserve">, drives the prime reward functions of learning, approach behavior, and decision making and </w:t>
      </w:r>
      <w:r w:rsidRPr="00255F53">
        <w:rPr>
          <w:rFonts w:asciiTheme="majorHAnsi" w:hAnsiTheme="majorHAnsi" w:cstheme="majorHAnsi"/>
          <w:highlight w:val="green"/>
          <w:u w:val="single"/>
        </w:rPr>
        <w:t xml:space="preserve">provides the </w:t>
      </w:r>
      <w:r w:rsidRPr="00255F53">
        <w:rPr>
          <w:rFonts w:asciiTheme="majorHAnsi" w:hAnsiTheme="majorHAnsi" w:cstheme="majorHAnsi"/>
          <w:b/>
          <w:bCs/>
          <w:highlight w:val="green"/>
          <w:u w:val="single"/>
        </w:rPr>
        <w:t>basis for hedonic theories</w:t>
      </w:r>
      <w:r w:rsidRPr="00255F53">
        <w:rPr>
          <w:rFonts w:asciiTheme="majorHAnsi" w:hAnsiTheme="majorHAnsi" w:cstheme="majorHAnsi"/>
          <w:u w:val="single"/>
        </w:rPr>
        <w:t xml:space="preserve"> of reward function. </w:t>
      </w:r>
      <w:r w:rsidRPr="00255F53">
        <w:rPr>
          <w:rFonts w:asciiTheme="majorHAnsi" w:hAnsiTheme="majorHAnsi" w:cstheme="majorHAnsi"/>
          <w:highlight w:val="green"/>
          <w:u w:val="single"/>
        </w:rPr>
        <w:t>We are attracted by</w:t>
      </w:r>
      <w:r w:rsidRPr="00255F53">
        <w:rPr>
          <w:rFonts w:asciiTheme="majorHAnsi" w:hAnsiTheme="majorHAnsi" w:cstheme="majorHAnsi"/>
          <w:sz w:val="16"/>
        </w:rPr>
        <w:t xml:space="preserve"> most </w:t>
      </w:r>
      <w:r w:rsidRPr="00255F53">
        <w:rPr>
          <w:rFonts w:asciiTheme="majorHAnsi" w:hAnsiTheme="majorHAnsi" w:cstheme="majorHAnsi"/>
          <w:highlight w:val="green"/>
          <w:u w:val="single"/>
        </w:rPr>
        <w:t>rewards</w:t>
      </w:r>
      <w:r w:rsidRPr="00255F53">
        <w:rPr>
          <w:rFonts w:asciiTheme="majorHAnsi" w:hAnsiTheme="majorHAnsi" w:cstheme="majorHAnsi"/>
          <w:u w:val="single"/>
        </w:rPr>
        <w:t xml:space="preserve"> and exert intense efforts to obtain them</w:t>
      </w:r>
      <w:r w:rsidRPr="00255F53">
        <w:rPr>
          <w:rFonts w:asciiTheme="majorHAnsi" w:hAnsiTheme="majorHAnsi" w:cstheme="majorHAnsi"/>
          <w:sz w:val="16"/>
        </w:rPr>
        <w:t xml:space="preserve">, just </w:t>
      </w:r>
      <w:r w:rsidRPr="00255F53">
        <w:rPr>
          <w:rFonts w:asciiTheme="majorHAnsi" w:hAnsiTheme="majorHAnsi" w:cstheme="majorHAnsi"/>
          <w:highlight w:val="green"/>
          <w:u w:val="single"/>
        </w:rPr>
        <w:t>because they are enjoyable</w:t>
      </w:r>
      <w:r w:rsidRPr="00255F53">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255F53">
        <w:rPr>
          <w:rFonts w:asciiTheme="majorHAnsi" w:hAnsiTheme="majorHAnsi" w:cstheme="majorHAnsi"/>
          <w:u w:val="single"/>
        </w:rPr>
        <w:t>using both humans and detailed invasive brain analysis of animals has discovered some critical ways that the brain processes pleasure</w:t>
      </w:r>
      <w:r w:rsidRPr="00255F53">
        <w:rPr>
          <w:rFonts w:asciiTheme="majorHAnsi" w:hAnsiTheme="majorHAnsi" w:cstheme="majorHAnsi"/>
          <w:sz w:val="16"/>
        </w:rPr>
        <w:t xml:space="preserve"> [14]. </w:t>
      </w:r>
      <w:r w:rsidRPr="00255F53">
        <w:rPr>
          <w:rFonts w:asciiTheme="majorHAnsi" w:hAnsiTheme="majorHAnsi" w:cstheme="majorHAnsi"/>
          <w:u w:val="single"/>
        </w:rPr>
        <w:t>Pleasure as a hallmark of reward is sufficient for defining a reward</w:t>
      </w:r>
      <w:r w:rsidRPr="00255F53">
        <w:rPr>
          <w:rFonts w:asciiTheme="majorHAnsi" w:hAnsiTheme="majorHAnsi" w:cstheme="majorHAnsi"/>
          <w:sz w:val="16"/>
        </w:rPr>
        <w:t xml:space="preserve">, but it may not be necessary. </w:t>
      </w:r>
      <w:r w:rsidRPr="00255F53">
        <w:rPr>
          <w:rFonts w:asciiTheme="majorHAnsi" w:hAnsiTheme="majorHAnsi" w:cstheme="majorHAnsi"/>
          <w:u w:val="single"/>
        </w:rPr>
        <w:t>A reward may generate positive</w:t>
      </w:r>
      <w:r w:rsidRPr="00255F53">
        <w:rPr>
          <w:rFonts w:asciiTheme="majorHAnsi" w:hAnsiTheme="majorHAnsi" w:cstheme="majorHAnsi"/>
          <w:sz w:val="16"/>
        </w:rPr>
        <w:t xml:space="preserve"> learning and approach </w:t>
      </w:r>
      <w:r w:rsidRPr="00255F53">
        <w:rPr>
          <w:rFonts w:asciiTheme="majorHAnsi" w:hAnsiTheme="majorHAnsi" w:cstheme="majorHAnsi"/>
          <w:u w:val="single"/>
        </w:rPr>
        <w:t>behavior</w:t>
      </w:r>
      <w:r w:rsidRPr="00255F53">
        <w:rPr>
          <w:rFonts w:asciiTheme="majorHAnsi" w:hAnsiTheme="majorHAnsi" w:cstheme="majorHAnsi"/>
          <w:sz w:val="16"/>
        </w:rPr>
        <w:t xml:space="preserve"> simply </w:t>
      </w:r>
      <w:r w:rsidRPr="00255F53">
        <w:rPr>
          <w:rFonts w:asciiTheme="majorHAnsi" w:hAnsiTheme="majorHAnsi" w:cstheme="majorHAnsi"/>
          <w:u w:val="single"/>
        </w:rPr>
        <w:t>because it contains substances that are essential for body function.</w:t>
      </w:r>
      <w:r w:rsidRPr="00255F53">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255F53">
        <w:rPr>
          <w:rFonts w:asciiTheme="majorHAnsi" w:hAnsiTheme="majorHAnsi" w:cstheme="majorHAnsi"/>
          <w:u w:val="single"/>
        </w:rPr>
        <w:t>evolution and its basic principles found</w:t>
      </w:r>
      <w:r w:rsidRPr="00255F53">
        <w:rPr>
          <w:rFonts w:asciiTheme="majorHAnsi" w:hAnsiTheme="majorHAnsi" w:cstheme="majorHAnsi"/>
          <w:sz w:val="16"/>
        </w:rPr>
        <w:t xml:space="preserve"> various </w:t>
      </w:r>
      <w:r w:rsidRPr="00255F53">
        <w:rPr>
          <w:rFonts w:asciiTheme="majorHAnsi" w:hAnsiTheme="majorHAnsi" w:cstheme="majorHAnsi"/>
          <w:u w:val="single"/>
        </w:rPr>
        <w:t>mechanisms that steer behavior and biological development.</w:t>
      </w:r>
      <w:r w:rsidRPr="00255F53">
        <w:rPr>
          <w:rFonts w:asciiTheme="majorHAnsi" w:hAnsiTheme="majorHAnsi" w:cstheme="majorHAnsi"/>
          <w:sz w:val="16"/>
        </w:rPr>
        <w:t xml:space="preserve"> Besides their theory on natural selection, it was particularly the sexual selection </w:t>
      </w:r>
      <w:r w:rsidRPr="00255F53">
        <w:rPr>
          <w:rFonts w:asciiTheme="majorHAnsi" w:hAnsiTheme="majorHAnsi" w:cstheme="majorHAnsi"/>
          <w:sz w:val="16"/>
        </w:rPr>
        <w:lastRenderedPageBreak/>
        <w:t xml:space="preserve">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255F53">
        <w:rPr>
          <w:rFonts w:asciiTheme="majorHAnsi" w:hAnsiTheme="majorHAnsi" w:cstheme="majorHAnsi"/>
          <w:b/>
          <w:bCs/>
          <w:highlight w:val="green"/>
          <w:u w:val="single"/>
        </w:rPr>
        <w:t>organisms are</w:t>
      </w:r>
      <w:r w:rsidRPr="00255F53">
        <w:rPr>
          <w:rFonts w:asciiTheme="majorHAnsi" w:hAnsiTheme="majorHAnsi" w:cstheme="majorHAnsi"/>
          <w:u w:val="single"/>
        </w:rPr>
        <w:t xml:space="preserve"> the </w:t>
      </w:r>
      <w:r w:rsidRPr="00255F53">
        <w:rPr>
          <w:rFonts w:asciiTheme="majorHAnsi" w:hAnsiTheme="majorHAnsi" w:cstheme="majorHAnsi"/>
          <w:b/>
          <w:bCs/>
          <w:highlight w:val="green"/>
          <w:u w:val="single"/>
        </w:rPr>
        <w:t>result of evolutionary competition.</w:t>
      </w:r>
      <w:r w:rsidRPr="00255F53">
        <w:rPr>
          <w:rFonts w:asciiTheme="majorHAnsi" w:hAnsiTheme="majorHAnsi" w:cstheme="majorHAnsi"/>
          <w:sz w:val="16"/>
        </w:rPr>
        <w:t xml:space="preserve"> In fact, Richard </w:t>
      </w:r>
      <w:r w:rsidRPr="00255F53">
        <w:rPr>
          <w:rFonts w:asciiTheme="majorHAnsi" w:hAnsiTheme="majorHAnsi" w:cstheme="majorHAnsi"/>
          <w:u w:val="single"/>
        </w:rPr>
        <w:t>Dawkins stresses gene survival and propagation as the basic mechanism of life</w:t>
      </w:r>
      <w:r w:rsidRPr="00255F53">
        <w:rPr>
          <w:rFonts w:asciiTheme="majorHAnsi" w:hAnsiTheme="majorHAnsi" w:cstheme="majorHAnsi"/>
          <w:sz w:val="16"/>
        </w:rPr>
        <w:t xml:space="preserve"> [20]. Only genes that lead to </w:t>
      </w:r>
      <w:r w:rsidRPr="00255F53">
        <w:rPr>
          <w:rFonts w:asciiTheme="majorHAnsi" w:hAnsiTheme="majorHAnsi" w:cstheme="majorHAnsi"/>
          <w:u w:val="single"/>
        </w:rPr>
        <w:t>the fittest phenotype will make it.</w:t>
      </w:r>
      <w:r w:rsidRPr="00255F53">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255F53">
        <w:rPr>
          <w:rFonts w:asciiTheme="majorHAnsi" w:hAnsiTheme="majorHAnsi" w:cstheme="majorHAnsi"/>
          <w:u w:val="single"/>
        </w:rPr>
        <w:t xml:space="preserve">the ultimate, distal function of </w:t>
      </w:r>
      <w:r w:rsidRPr="00255F53">
        <w:rPr>
          <w:rFonts w:asciiTheme="majorHAnsi" w:hAnsiTheme="majorHAnsi" w:cstheme="majorHAnsi"/>
          <w:highlight w:val="green"/>
          <w:u w:val="single"/>
        </w:rPr>
        <w:t>rewards</w:t>
      </w:r>
      <w:r w:rsidRPr="00255F53">
        <w:rPr>
          <w:rFonts w:asciiTheme="majorHAnsi" w:hAnsiTheme="majorHAnsi" w:cstheme="majorHAnsi"/>
          <w:u w:val="single"/>
        </w:rPr>
        <w:t xml:space="preserve"> is to </w:t>
      </w:r>
      <w:r w:rsidRPr="00255F53">
        <w:rPr>
          <w:rFonts w:asciiTheme="majorHAnsi" w:hAnsiTheme="majorHAnsi" w:cstheme="majorHAnsi"/>
          <w:highlight w:val="green"/>
          <w:u w:val="single"/>
        </w:rPr>
        <w:t>increase evolutionary fitness</w:t>
      </w:r>
      <w:r w:rsidRPr="00255F53">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255F53">
        <w:rPr>
          <w:rFonts w:asciiTheme="majorHAnsi" w:hAnsiTheme="majorHAnsi" w:cstheme="majorHAnsi"/>
          <w:u w:val="single"/>
        </w:rPr>
        <w:t>Behavioral reward functions have evolved to help individuals to survive and propagate their genes</w:t>
      </w:r>
      <w:r w:rsidRPr="00255F53">
        <w:rPr>
          <w:rFonts w:asciiTheme="majorHAnsi" w:hAnsiTheme="majorHAnsi" w:cstheme="majorHAnsi"/>
          <w:sz w:val="16"/>
        </w:rPr>
        <w:t xml:space="preserve">. Apparently, </w:t>
      </w:r>
      <w:r w:rsidRPr="00255F53">
        <w:rPr>
          <w:rFonts w:asciiTheme="majorHAnsi" w:hAnsiTheme="majorHAnsi" w:cstheme="majorHAnsi"/>
          <w:u w:val="single"/>
        </w:rPr>
        <w:t>people need to live well and long enough to reproduce.</w:t>
      </w:r>
      <w:r w:rsidRPr="00255F53">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255F53">
        <w:rPr>
          <w:rFonts w:asciiTheme="majorHAnsi" w:hAnsiTheme="majorHAnsi" w:cstheme="majorHAnsi"/>
          <w:sz w:val="16"/>
        </w:rPr>
        <w:t>is</w:t>
      </w:r>
      <w:proofErr w:type="gramEnd"/>
      <w:r w:rsidRPr="00255F53">
        <w:rPr>
          <w:rFonts w:asciiTheme="majorHAnsi" w:hAnsiTheme="majorHAnsi" w:cstheme="majorHAnsi"/>
          <w:sz w:val="16"/>
        </w:rPr>
        <w:t xml:space="preserve">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55F53">
        <w:rPr>
          <w:rFonts w:asciiTheme="majorHAnsi" w:hAnsiTheme="majorHAnsi" w:cstheme="majorHAnsi"/>
          <w:u w:val="single"/>
        </w:rPr>
        <w:t>any small edge will ultimately result in evolutionary advantage</w:t>
      </w:r>
      <w:r w:rsidRPr="00255F53">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255F53">
        <w:rPr>
          <w:rFonts w:asciiTheme="majorHAnsi" w:hAnsiTheme="majorHAnsi" w:cstheme="majorHAnsi"/>
          <w:u w:val="single"/>
        </w:rPr>
        <w:t>Thus</w:t>
      </w:r>
      <w:proofErr w:type="gramEnd"/>
      <w:r w:rsidRPr="00255F53">
        <w:rPr>
          <w:rFonts w:asciiTheme="majorHAnsi" w:hAnsiTheme="majorHAnsi" w:cstheme="majorHAnsi"/>
          <w:u w:val="single"/>
        </w:rPr>
        <w:t xml:space="preserve"> the distal reward function in gene propagation and evolutionary fitness defines the proximal reward functions that we see</w:t>
      </w:r>
      <w:r w:rsidRPr="00255F53">
        <w:rPr>
          <w:rFonts w:asciiTheme="majorHAnsi" w:hAnsiTheme="majorHAnsi" w:cstheme="majorHAnsi"/>
          <w:sz w:val="16"/>
        </w:rPr>
        <w:t xml:space="preserve"> in everyday behavior. </w:t>
      </w:r>
      <w:r w:rsidRPr="00255F53">
        <w:rPr>
          <w:rFonts w:asciiTheme="majorHAnsi" w:hAnsiTheme="majorHAnsi" w:cstheme="majorHAnsi"/>
          <w:highlight w:val="green"/>
          <w:u w:val="single"/>
        </w:rPr>
        <w:t>That is why foods, drinks, mates, and offspring are rewarding.</w:t>
      </w:r>
      <w:r w:rsidRPr="00255F53">
        <w:rPr>
          <w:rFonts w:asciiTheme="majorHAnsi" w:hAnsiTheme="majorHAnsi" w:cstheme="majorHAnsi"/>
          <w:u w:val="single"/>
        </w:rPr>
        <w:t xml:space="preserve"> </w:t>
      </w:r>
      <w:r w:rsidRPr="00255F53">
        <w:rPr>
          <w:rFonts w:asciiTheme="majorHAnsi" w:hAnsiTheme="majorHAnsi" w:cstheme="majorHAnsi"/>
          <w:sz w:val="16"/>
        </w:rPr>
        <w:t xml:space="preserve">There have been theories linking pleasure as a required component of health benefits </w:t>
      </w:r>
      <w:proofErr w:type="spellStart"/>
      <w:r w:rsidRPr="00255F53">
        <w:rPr>
          <w:rFonts w:asciiTheme="majorHAnsi" w:hAnsiTheme="majorHAnsi" w:cstheme="majorHAnsi"/>
          <w:sz w:val="16"/>
        </w:rPr>
        <w:t>salutogenesis</w:t>
      </w:r>
      <w:proofErr w:type="spellEnd"/>
      <w:r w:rsidRPr="00255F53">
        <w:rPr>
          <w:rFonts w:asciiTheme="majorHAnsi" w:hAnsiTheme="majorHAnsi" w:cstheme="majorHAnsi"/>
          <w:sz w:val="16"/>
        </w:rPr>
        <w:t>, (</w:t>
      </w:r>
      <w:proofErr w:type="spellStart"/>
      <w:r w:rsidRPr="00255F53">
        <w:rPr>
          <w:rFonts w:asciiTheme="majorHAnsi" w:hAnsiTheme="majorHAnsi" w:cstheme="majorHAnsi"/>
          <w:sz w:val="16"/>
        </w:rPr>
        <w:t>salugenesis</w:t>
      </w:r>
      <w:proofErr w:type="spellEnd"/>
      <w:r w:rsidRPr="00255F53">
        <w:rPr>
          <w:rFonts w:asciiTheme="majorHAnsi" w:hAnsiTheme="majorHAnsi" w:cstheme="majorHAnsi"/>
          <w:sz w:val="16"/>
        </w:rPr>
        <w:t xml:space="preserve">). In essence, under these terms, </w:t>
      </w:r>
      <w:r w:rsidRPr="00255F53">
        <w:rPr>
          <w:rFonts w:asciiTheme="majorHAnsi" w:hAnsiTheme="majorHAnsi" w:cstheme="majorHAnsi"/>
          <w:u w:val="single"/>
        </w:rPr>
        <w:t>pleasure is described as a state or feeling of happiness and satisfaction resulting from an experience that one enjoys.</w:t>
      </w:r>
      <w:r w:rsidRPr="00255F53">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255F53">
        <w:rPr>
          <w:rFonts w:asciiTheme="majorHAnsi" w:hAnsiTheme="majorHAnsi" w:cstheme="majorHAnsi"/>
          <w:sz w:val="16"/>
        </w:rPr>
        <w:t>morphinergic</w:t>
      </w:r>
      <w:proofErr w:type="spellEnd"/>
      <w:r w:rsidRPr="00255F53">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255F53">
        <w:rPr>
          <w:rFonts w:asciiTheme="majorHAnsi" w:hAnsiTheme="majorHAnsi" w:cstheme="majorHAnsi"/>
          <w:sz w:val="16"/>
        </w:rPr>
        <w:t>hypodopaminergia</w:t>
      </w:r>
      <w:proofErr w:type="spellEnd"/>
      <w:r w:rsidRPr="00255F53">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255F53">
        <w:rPr>
          <w:rFonts w:asciiTheme="majorHAnsi" w:hAnsiTheme="majorHAnsi" w:cstheme="majorHAnsi"/>
          <w:sz w:val="16"/>
        </w:rPr>
        <w:t>Esch</w:t>
      </w:r>
      <w:proofErr w:type="spellEnd"/>
      <w:r w:rsidRPr="00255F53">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255F53">
        <w:rPr>
          <w:rFonts w:asciiTheme="majorHAnsi" w:hAnsiTheme="majorHAnsi" w:cstheme="majorHAnsi"/>
          <w:sz w:val="16"/>
        </w:rPr>
        <w:t>As</w:t>
      </w:r>
      <w:proofErr w:type="gramEnd"/>
      <w:r w:rsidRPr="00255F53">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255F53">
        <w:rPr>
          <w:rFonts w:asciiTheme="majorHAnsi" w:hAnsiTheme="majorHAnsi" w:cstheme="majorHAnsi"/>
          <w:u w:val="single"/>
        </w:rPr>
        <w:t>pathways for ordinary liking and pleasure</w:t>
      </w:r>
      <w:r w:rsidRPr="00255F53">
        <w:rPr>
          <w:rFonts w:asciiTheme="majorHAnsi" w:hAnsiTheme="majorHAnsi" w:cstheme="majorHAnsi"/>
          <w:sz w:val="16"/>
        </w:rPr>
        <w:t xml:space="preserve">, which </w:t>
      </w:r>
      <w:r w:rsidRPr="00255F53">
        <w:rPr>
          <w:rFonts w:asciiTheme="majorHAnsi" w:hAnsiTheme="majorHAnsi" w:cstheme="majorHAnsi"/>
          <w:u w:val="single"/>
        </w:rPr>
        <w:t>are limited in scope</w:t>
      </w:r>
      <w:r w:rsidRPr="00255F53">
        <w:rPr>
          <w:rFonts w:asciiTheme="majorHAnsi" w:hAnsiTheme="majorHAnsi" w:cstheme="majorHAnsi"/>
          <w:sz w:val="16"/>
        </w:rPr>
        <w:t xml:space="preserve"> as described above in this commentary. However, </w:t>
      </w:r>
      <w:r w:rsidRPr="00255F53">
        <w:rPr>
          <w:rFonts w:asciiTheme="majorHAnsi" w:hAnsiTheme="majorHAnsi" w:cstheme="majorHAnsi"/>
          <w:u w:val="single"/>
        </w:rPr>
        <w:t xml:space="preserve">there are </w:t>
      </w:r>
      <w:r w:rsidRPr="00255F53">
        <w:rPr>
          <w:rFonts w:asciiTheme="majorHAnsi" w:hAnsiTheme="majorHAnsi" w:cstheme="majorHAnsi"/>
          <w:b/>
          <w:bCs/>
          <w:highlight w:val="green"/>
          <w:u w:val="single"/>
        </w:rPr>
        <w:t>many brain regions</w:t>
      </w:r>
      <w:r w:rsidRPr="00255F53">
        <w:rPr>
          <w:rFonts w:asciiTheme="majorHAnsi" w:hAnsiTheme="majorHAnsi" w:cstheme="majorHAnsi"/>
          <w:sz w:val="16"/>
        </w:rPr>
        <w:t xml:space="preserve">, often termed hot and cold spots, </w:t>
      </w:r>
      <w:r w:rsidRPr="00255F53">
        <w:rPr>
          <w:rFonts w:asciiTheme="majorHAnsi" w:hAnsiTheme="majorHAnsi" w:cstheme="majorHAnsi"/>
          <w:u w:val="single"/>
        </w:rPr>
        <w:t xml:space="preserve">that significantly </w:t>
      </w:r>
      <w:r w:rsidRPr="00255F53">
        <w:rPr>
          <w:rFonts w:asciiTheme="majorHAnsi" w:hAnsiTheme="majorHAnsi" w:cstheme="majorHAnsi"/>
          <w:b/>
          <w:bCs/>
          <w:highlight w:val="green"/>
          <w:u w:val="single"/>
        </w:rPr>
        <w:t>modulate</w:t>
      </w:r>
      <w:r w:rsidRPr="00255F53">
        <w:rPr>
          <w:rFonts w:asciiTheme="majorHAnsi" w:hAnsiTheme="majorHAnsi" w:cstheme="majorHAnsi"/>
          <w:sz w:val="16"/>
        </w:rPr>
        <w:t xml:space="preserve"> (increase or decrease) </w:t>
      </w:r>
      <w:r w:rsidRPr="00255F53">
        <w:rPr>
          <w:rFonts w:asciiTheme="majorHAnsi" w:hAnsiTheme="majorHAnsi" w:cstheme="majorHAnsi"/>
          <w:u w:val="single"/>
        </w:rPr>
        <w:t xml:space="preserve">our </w:t>
      </w:r>
      <w:r w:rsidRPr="00255F53">
        <w:rPr>
          <w:rFonts w:asciiTheme="majorHAnsi" w:hAnsiTheme="majorHAnsi" w:cstheme="majorHAnsi"/>
          <w:b/>
          <w:bCs/>
          <w:highlight w:val="green"/>
          <w:u w:val="single"/>
        </w:rPr>
        <w:t>pleasure or</w:t>
      </w:r>
      <w:r w:rsidRPr="00255F53">
        <w:rPr>
          <w:rFonts w:asciiTheme="majorHAnsi" w:hAnsiTheme="majorHAnsi" w:cstheme="majorHAnsi"/>
          <w:u w:val="single"/>
        </w:rPr>
        <w:t xml:space="preserve"> even </w:t>
      </w:r>
      <w:r w:rsidRPr="00255F53">
        <w:rPr>
          <w:rFonts w:asciiTheme="majorHAnsi" w:hAnsiTheme="majorHAnsi" w:cstheme="majorHAnsi"/>
          <w:b/>
          <w:bCs/>
          <w:highlight w:val="green"/>
          <w:u w:val="single"/>
        </w:rPr>
        <w:t>produce the opposite</w:t>
      </w:r>
      <w:r w:rsidRPr="00255F53">
        <w:rPr>
          <w:rFonts w:asciiTheme="majorHAnsi" w:hAnsiTheme="majorHAnsi" w:cstheme="majorHAnsi"/>
          <w:sz w:val="16"/>
        </w:rPr>
        <w:t xml:space="preserve"> of pleasure— that is </w:t>
      </w:r>
      <w:r w:rsidRPr="00255F53">
        <w:rPr>
          <w:rFonts w:asciiTheme="majorHAnsi" w:hAnsiTheme="majorHAnsi" w:cstheme="majorHAnsi"/>
          <w:u w:val="single"/>
        </w:rPr>
        <w:t>disgust and fear</w:t>
      </w:r>
      <w:r w:rsidRPr="00255F53">
        <w:rPr>
          <w:rFonts w:asciiTheme="majorHAnsi" w:hAnsiTheme="majorHAnsi" w:cstheme="majorHAnsi"/>
          <w:sz w:val="16"/>
        </w:rPr>
        <w:t xml:space="preserve"> [39]. </w:t>
      </w:r>
      <w:r w:rsidRPr="00255F53">
        <w:rPr>
          <w:rFonts w:asciiTheme="majorHAnsi" w:hAnsiTheme="majorHAnsi" w:cstheme="majorHAnsi"/>
          <w:u w:val="single"/>
        </w:rPr>
        <w:t>One</w:t>
      </w:r>
      <w:r w:rsidRPr="00255F53">
        <w:rPr>
          <w:rFonts w:asciiTheme="majorHAnsi" w:hAnsiTheme="majorHAnsi" w:cstheme="majorHAnsi"/>
          <w:sz w:val="16"/>
        </w:rPr>
        <w:t xml:space="preserve"> specific </w:t>
      </w:r>
      <w:r w:rsidRPr="00255F53">
        <w:rPr>
          <w:rFonts w:asciiTheme="majorHAnsi" w:hAnsiTheme="majorHAnsi" w:cstheme="majorHAnsi"/>
          <w:u w:val="single"/>
        </w:rPr>
        <w:t>region</w:t>
      </w:r>
      <w:r w:rsidRPr="00255F53">
        <w:rPr>
          <w:rFonts w:asciiTheme="majorHAnsi" w:hAnsiTheme="majorHAnsi" w:cstheme="majorHAnsi"/>
          <w:sz w:val="16"/>
        </w:rPr>
        <w:t xml:space="preserve"> of the nucleus </w:t>
      </w:r>
      <w:proofErr w:type="spellStart"/>
      <w:r w:rsidRPr="00255F53">
        <w:rPr>
          <w:rFonts w:asciiTheme="majorHAnsi" w:hAnsiTheme="majorHAnsi" w:cstheme="majorHAnsi"/>
          <w:sz w:val="16"/>
        </w:rPr>
        <w:t>accumbens</w:t>
      </w:r>
      <w:proofErr w:type="spellEnd"/>
      <w:r w:rsidRPr="00255F53">
        <w:rPr>
          <w:rFonts w:asciiTheme="majorHAnsi" w:hAnsiTheme="majorHAnsi" w:cstheme="majorHAnsi"/>
          <w:sz w:val="16"/>
        </w:rPr>
        <w:t xml:space="preserve"> </w:t>
      </w:r>
      <w:r w:rsidRPr="00255F53">
        <w:rPr>
          <w:rFonts w:asciiTheme="majorHAnsi" w:hAnsiTheme="majorHAnsi" w:cstheme="majorHAnsi"/>
          <w:u w:val="single"/>
        </w:rPr>
        <w:t>is organized like a computer keyboard, with particular stimulus triggers in rows</w:t>
      </w:r>
      <w:r w:rsidRPr="00255F53">
        <w:rPr>
          <w:rFonts w:asciiTheme="majorHAnsi" w:hAnsiTheme="majorHAnsi" w:cstheme="majorHAnsi"/>
          <w:sz w:val="16"/>
        </w:rPr>
        <w:t xml:space="preserve">— producing an increase and decrease of pleasure and disgust. Moreover, </w:t>
      </w:r>
      <w:r w:rsidRPr="00255F53">
        <w:rPr>
          <w:rFonts w:asciiTheme="majorHAnsi" w:hAnsiTheme="majorHAnsi" w:cstheme="majorHAnsi"/>
          <w:u w:val="single"/>
        </w:rPr>
        <w:t>the cortex has unique roles in the cognitive evaluation of our feelings of pleasure</w:t>
      </w:r>
      <w:r w:rsidRPr="00255F53">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w:t>
      </w:r>
      <w:proofErr w:type="gramStart"/>
      <w:r w:rsidRPr="00255F53">
        <w:rPr>
          <w:rFonts w:asciiTheme="majorHAnsi" w:hAnsiTheme="majorHAnsi" w:cstheme="majorHAnsi"/>
          <w:sz w:val="16"/>
        </w:rPr>
        <w:t>centers</w:t>
      </w:r>
      <w:proofErr w:type="gramEnd"/>
      <w:r w:rsidRPr="00255F53">
        <w:rPr>
          <w:rFonts w:asciiTheme="majorHAnsi" w:hAnsiTheme="majorHAnsi" w:cstheme="majorHAnsi"/>
          <w:sz w:val="16"/>
        </w:rPr>
        <w:t xml:space="preserve"> It is surprising that many different sources of pleasure activate the same circuits between the </w:t>
      </w:r>
      <w:proofErr w:type="spellStart"/>
      <w:r w:rsidRPr="00255F53">
        <w:rPr>
          <w:rFonts w:asciiTheme="majorHAnsi" w:hAnsiTheme="majorHAnsi" w:cstheme="majorHAnsi"/>
          <w:sz w:val="16"/>
        </w:rPr>
        <w:t>mesocorticolimbic</w:t>
      </w:r>
      <w:proofErr w:type="spellEnd"/>
      <w:r w:rsidRPr="00255F53">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t>
      </w:r>
      <w:r w:rsidRPr="00255F53">
        <w:rPr>
          <w:rFonts w:asciiTheme="majorHAnsi" w:hAnsiTheme="majorHAnsi" w:cstheme="majorHAnsi"/>
          <w:sz w:val="16"/>
        </w:rPr>
        <w:lastRenderedPageBreak/>
        <w:t xml:space="preserve">well-established mesolimbic system is a dopamine circuit for reward. It starts in the ventral tegmental area (VTA) of the midbrain and travels to the nucleus </w:t>
      </w:r>
      <w:proofErr w:type="spellStart"/>
      <w:r w:rsidRPr="00255F53">
        <w:rPr>
          <w:rFonts w:asciiTheme="majorHAnsi" w:hAnsiTheme="majorHAnsi" w:cstheme="majorHAnsi"/>
          <w:sz w:val="16"/>
        </w:rPr>
        <w:t>accumbens</w:t>
      </w:r>
      <w:proofErr w:type="spellEnd"/>
      <w:r w:rsidRPr="00255F53">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255F53">
        <w:rPr>
          <w:rFonts w:asciiTheme="majorHAnsi" w:hAnsiTheme="majorHAnsi" w:cstheme="majorHAnsi"/>
          <w:sz w:val="16"/>
        </w:rPr>
        <w:t>accumbens</w:t>
      </w:r>
      <w:proofErr w:type="spellEnd"/>
      <w:r w:rsidRPr="00255F53">
        <w:rPr>
          <w:rFonts w:asciiTheme="majorHAnsi" w:hAnsiTheme="majorHAnsi" w:cstheme="majorHAnsi"/>
          <w:sz w:val="16"/>
        </w:rPr>
        <w:t xml:space="preserve"> (</w:t>
      </w:r>
      <w:proofErr w:type="spellStart"/>
      <w:r w:rsidRPr="00255F53">
        <w:rPr>
          <w:rFonts w:asciiTheme="majorHAnsi" w:hAnsiTheme="majorHAnsi" w:cstheme="majorHAnsi"/>
          <w:sz w:val="16"/>
        </w:rPr>
        <w:t>NAc</w:t>
      </w:r>
      <w:proofErr w:type="spellEnd"/>
      <w:r w:rsidRPr="00255F53">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255F53">
        <w:rPr>
          <w:rFonts w:asciiTheme="majorHAnsi" w:hAnsiTheme="majorHAnsi" w:cstheme="majorHAnsi"/>
          <w:sz w:val="16"/>
        </w:rPr>
        <w:t>NAc</w:t>
      </w:r>
      <w:proofErr w:type="spellEnd"/>
      <w:r w:rsidRPr="00255F53">
        <w:rPr>
          <w:rFonts w:asciiTheme="majorHAnsi" w:hAnsiTheme="majorHAnsi" w:cstheme="majorHAnsi"/>
          <w:sz w:val="16"/>
        </w:rPr>
        <w:t xml:space="preserve"> has spiny neurons that receive dopamine from the VTA and glutamate (a dopamine driver) from the hippocampus, amygdala and medial prefrontal cortex. Subsequently, the </w:t>
      </w:r>
      <w:proofErr w:type="spellStart"/>
      <w:r w:rsidRPr="00255F53">
        <w:rPr>
          <w:rFonts w:asciiTheme="majorHAnsi" w:hAnsiTheme="majorHAnsi" w:cstheme="majorHAnsi"/>
          <w:sz w:val="16"/>
        </w:rPr>
        <w:t>NAc</w:t>
      </w:r>
      <w:proofErr w:type="spellEnd"/>
      <w:r w:rsidRPr="00255F53">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255F53">
        <w:rPr>
          <w:rFonts w:asciiTheme="majorHAnsi" w:hAnsiTheme="majorHAnsi" w:cstheme="majorHAnsi"/>
          <w:sz w:val="16"/>
        </w:rPr>
        <w:t>hypodopaminergia</w:t>
      </w:r>
      <w:proofErr w:type="spellEnd"/>
      <w:r w:rsidRPr="00255F53">
        <w:rPr>
          <w:rFonts w:asciiTheme="majorHAnsi" w:hAnsiTheme="majorHAnsi" w:cstheme="majorHAnsi"/>
          <w:sz w:val="16"/>
        </w:rPr>
        <w:t xml:space="preserve"> in the “Brain Reward Cascade” that contribute to addiction and compulsive behaviors [3,6,41]. Furthermore, ordinary </w:t>
      </w:r>
      <w:r w:rsidRPr="00255F53">
        <w:rPr>
          <w:rFonts w:asciiTheme="majorHAnsi" w:hAnsiTheme="majorHAnsi" w:cstheme="majorHAnsi"/>
          <w:u w:val="single"/>
        </w:rPr>
        <w:t>“</w:t>
      </w:r>
      <w:r w:rsidRPr="00255F53">
        <w:rPr>
          <w:rFonts w:asciiTheme="majorHAnsi" w:hAnsiTheme="majorHAnsi" w:cstheme="majorHAnsi"/>
          <w:highlight w:val="green"/>
          <w:u w:val="single"/>
        </w:rPr>
        <w:t>liking</w:t>
      </w:r>
      <w:r w:rsidRPr="00255F53">
        <w:rPr>
          <w:rFonts w:asciiTheme="majorHAnsi" w:hAnsiTheme="majorHAnsi" w:cstheme="majorHAnsi"/>
          <w:u w:val="single"/>
        </w:rPr>
        <w:t xml:space="preserve">” of </w:t>
      </w:r>
      <w:r w:rsidRPr="00255F53">
        <w:rPr>
          <w:rFonts w:asciiTheme="majorHAnsi" w:hAnsiTheme="majorHAnsi" w:cstheme="majorHAnsi"/>
          <w:highlight w:val="green"/>
          <w:u w:val="single"/>
        </w:rPr>
        <w:t>something</w:t>
      </w:r>
      <w:r w:rsidRPr="00255F53">
        <w:rPr>
          <w:rFonts w:asciiTheme="majorHAnsi" w:hAnsiTheme="majorHAnsi" w:cstheme="majorHAnsi"/>
          <w:u w:val="single"/>
        </w:rPr>
        <w:t xml:space="preserve">, or pure pleasure, is </w:t>
      </w:r>
      <w:r w:rsidRPr="00255F53">
        <w:rPr>
          <w:rFonts w:asciiTheme="majorHAnsi" w:hAnsiTheme="majorHAnsi" w:cstheme="majorHAnsi"/>
          <w:highlight w:val="green"/>
          <w:u w:val="single"/>
        </w:rPr>
        <w:t>represented by</w:t>
      </w:r>
      <w:r w:rsidRPr="00255F53">
        <w:rPr>
          <w:rFonts w:asciiTheme="majorHAnsi" w:hAnsiTheme="majorHAnsi" w:cstheme="majorHAnsi"/>
          <w:sz w:val="16"/>
        </w:rPr>
        <w:t xml:space="preserve"> small </w:t>
      </w:r>
      <w:r w:rsidRPr="00255F53">
        <w:rPr>
          <w:rFonts w:asciiTheme="majorHAnsi" w:hAnsiTheme="majorHAnsi" w:cstheme="majorHAnsi"/>
          <w:highlight w:val="green"/>
          <w:u w:val="single"/>
        </w:rPr>
        <w:t>regions</w:t>
      </w:r>
      <w:r w:rsidRPr="00255F53">
        <w:rPr>
          <w:rFonts w:asciiTheme="majorHAnsi" w:hAnsiTheme="majorHAnsi" w:cstheme="majorHAnsi"/>
          <w:sz w:val="16"/>
        </w:rPr>
        <w:t xml:space="preserve"> mainly </w:t>
      </w:r>
      <w:r w:rsidRPr="00255F53">
        <w:rPr>
          <w:rFonts w:asciiTheme="majorHAnsi" w:hAnsiTheme="majorHAnsi" w:cstheme="majorHAnsi"/>
          <w:highlight w:val="green"/>
          <w:u w:val="single"/>
        </w:rPr>
        <w:t>in the limbic system</w:t>
      </w:r>
      <w:r w:rsidRPr="00255F53">
        <w:rPr>
          <w:rFonts w:asciiTheme="majorHAnsi" w:hAnsiTheme="majorHAnsi" w:cstheme="majorHAnsi"/>
          <w:sz w:val="16"/>
        </w:rPr>
        <w:t xml:space="preserve"> (old reptilian part of the brain). These may be </w:t>
      </w:r>
      <w:r w:rsidRPr="00255F53">
        <w:rPr>
          <w:rFonts w:asciiTheme="majorHAnsi" w:hAnsiTheme="majorHAnsi" w:cstheme="majorHAnsi"/>
          <w:u w:val="single"/>
        </w:rPr>
        <w:t>part of larger neural circuits.</w:t>
      </w:r>
      <w:r w:rsidRPr="00255F53">
        <w:rPr>
          <w:rFonts w:asciiTheme="majorHAnsi" w:hAnsiTheme="majorHAnsi" w:cstheme="majorHAnsi"/>
          <w:sz w:val="16"/>
        </w:rPr>
        <w:t xml:space="preserve"> In Latin, </w:t>
      </w:r>
      <w:proofErr w:type="spellStart"/>
      <w:r w:rsidRPr="00255F53">
        <w:rPr>
          <w:rFonts w:asciiTheme="majorHAnsi" w:hAnsiTheme="majorHAnsi" w:cstheme="majorHAnsi"/>
          <w:sz w:val="16"/>
        </w:rPr>
        <w:t>hedus</w:t>
      </w:r>
      <w:proofErr w:type="spellEnd"/>
      <w:r w:rsidRPr="00255F53">
        <w:rPr>
          <w:rFonts w:asciiTheme="majorHAnsi" w:hAnsiTheme="majorHAnsi" w:cstheme="majorHAnsi"/>
          <w:sz w:val="16"/>
        </w:rPr>
        <w:t xml:space="preserve"> is the term for “sweet”; and in Greek, </w:t>
      </w:r>
      <w:proofErr w:type="spellStart"/>
      <w:r w:rsidRPr="00255F53">
        <w:rPr>
          <w:rFonts w:asciiTheme="majorHAnsi" w:hAnsiTheme="majorHAnsi" w:cstheme="majorHAnsi"/>
          <w:sz w:val="16"/>
        </w:rPr>
        <w:t>hodone</w:t>
      </w:r>
      <w:proofErr w:type="spellEnd"/>
      <w:r w:rsidRPr="00255F53">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255F53">
        <w:rPr>
          <w:rFonts w:asciiTheme="majorHAnsi" w:hAnsiTheme="majorHAnsi" w:cstheme="majorHAnsi"/>
          <w:sz w:val="16"/>
        </w:rPr>
        <w:t>networks, and</w:t>
      </w:r>
      <w:proofErr w:type="gramEnd"/>
      <w:r w:rsidRPr="00255F53">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255F53">
        <w:rPr>
          <w:rFonts w:asciiTheme="majorHAnsi" w:hAnsiTheme="majorHAnsi" w:cstheme="majorHAnsi"/>
          <w:sz w:val="16"/>
        </w:rPr>
        <w:t>NAc</w:t>
      </w:r>
      <w:proofErr w:type="spellEnd"/>
      <w:r w:rsidRPr="00255F53">
        <w:rPr>
          <w:rFonts w:asciiTheme="majorHAnsi" w:hAnsiTheme="majorHAnsi" w:cstheme="majorHAnsi"/>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255F53">
        <w:rPr>
          <w:rFonts w:asciiTheme="majorHAnsi" w:hAnsiTheme="majorHAnsi" w:cstheme="majorHAnsi"/>
          <w:sz w:val="16"/>
        </w:rPr>
        <w:t>), and</w:t>
      </w:r>
      <w:proofErr w:type="gramEnd"/>
      <w:r w:rsidRPr="00255F53">
        <w:rPr>
          <w:rFonts w:asciiTheme="majorHAnsi" w:hAnsiTheme="majorHAnsi" w:cstheme="majorHAnsi"/>
          <w:sz w:val="16"/>
        </w:rPr>
        <w:t xml:space="preserve"> may have an additive effect on vulnerability to various addictions [48]. In this regard, </w:t>
      </w:r>
      <w:proofErr w:type="spellStart"/>
      <w:r w:rsidRPr="00255F53">
        <w:rPr>
          <w:rFonts w:asciiTheme="majorHAnsi" w:hAnsiTheme="majorHAnsi" w:cstheme="majorHAnsi"/>
          <w:sz w:val="16"/>
        </w:rPr>
        <w:t>Vanyukov</w:t>
      </w:r>
      <w:proofErr w:type="spellEnd"/>
      <w:r w:rsidRPr="00255F53">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255F53">
        <w:rPr>
          <w:rFonts w:asciiTheme="majorHAnsi" w:hAnsiTheme="majorHAnsi" w:cstheme="majorHAnsi"/>
          <w:u w:val="single"/>
        </w:rPr>
        <w:t>Sousa et al.</w:t>
      </w:r>
      <w:r w:rsidRPr="00255F53">
        <w:rPr>
          <w:rFonts w:asciiTheme="majorHAnsi" w:hAnsiTheme="majorHAnsi" w:cstheme="majorHAnsi"/>
          <w:sz w:val="16"/>
        </w:rPr>
        <w:t xml:space="preserve"> [50] small case </w:t>
      </w:r>
      <w:r w:rsidRPr="00255F53">
        <w:rPr>
          <w:rFonts w:asciiTheme="majorHAnsi" w:hAnsiTheme="majorHAnsi" w:cstheme="majorHAnsi"/>
          <w:u w:val="single"/>
        </w:rPr>
        <w:t xml:space="preserve">found various </w:t>
      </w:r>
      <w:r w:rsidRPr="00255F53">
        <w:rPr>
          <w:rFonts w:asciiTheme="majorHAnsi" w:hAnsiTheme="majorHAnsi" w:cstheme="majorHAnsi"/>
          <w:highlight w:val="green"/>
          <w:u w:val="single"/>
        </w:rPr>
        <w:t>differentially expressed genes</w:t>
      </w:r>
      <w:r w:rsidRPr="00255F53">
        <w:rPr>
          <w:rFonts w:asciiTheme="majorHAnsi" w:hAnsiTheme="majorHAnsi" w:cstheme="majorHAnsi"/>
          <w:u w:val="single"/>
        </w:rPr>
        <w:t xml:space="preserve">, to </w:t>
      </w:r>
      <w:r w:rsidRPr="00255F53">
        <w:rPr>
          <w:rFonts w:asciiTheme="majorHAnsi" w:hAnsiTheme="majorHAnsi" w:cstheme="majorHAnsi"/>
          <w:highlight w:val="green"/>
          <w:u w:val="single"/>
        </w:rPr>
        <w:t>associate with pleasure</w:t>
      </w:r>
      <w:r w:rsidRPr="00255F53">
        <w:rPr>
          <w:rFonts w:asciiTheme="majorHAnsi" w:hAnsiTheme="majorHAnsi" w:cstheme="majorHAnsi"/>
          <w:u w:val="single"/>
        </w:rPr>
        <w:t xml:space="preserve"> related </w:t>
      </w:r>
      <w:r w:rsidRPr="00255F53">
        <w:rPr>
          <w:rFonts w:asciiTheme="majorHAnsi" w:hAnsiTheme="majorHAnsi" w:cstheme="majorHAnsi"/>
          <w:highlight w:val="green"/>
          <w:u w:val="single"/>
        </w:rPr>
        <w:t>systems.</w:t>
      </w:r>
      <w:r w:rsidRPr="00255F53">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255F53">
        <w:rPr>
          <w:rFonts w:asciiTheme="majorHAnsi" w:hAnsiTheme="majorHAnsi" w:cstheme="majorHAnsi"/>
          <w:sz w:val="16"/>
        </w:rPr>
        <w:t>Nenad</w:t>
      </w:r>
      <w:proofErr w:type="spellEnd"/>
      <w:r w:rsidRPr="00255F53">
        <w:rPr>
          <w:rFonts w:asciiTheme="majorHAnsi" w:hAnsiTheme="majorHAnsi" w:cstheme="majorHAnsi"/>
          <w:sz w:val="16"/>
        </w:rPr>
        <w:t xml:space="preserve"> </w:t>
      </w:r>
      <w:proofErr w:type="spellStart"/>
      <w:r w:rsidRPr="00255F53">
        <w:rPr>
          <w:rFonts w:asciiTheme="majorHAnsi" w:hAnsiTheme="majorHAnsi" w:cstheme="majorHAnsi"/>
          <w:sz w:val="16"/>
        </w:rPr>
        <w:t>Sestan</w:t>
      </w:r>
      <w:proofErr w:type="spellEnd"/>
      <w:r w:rsidRPr="00255F53">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255F53">
        <w:rPr>
          <w:rFonts w:asciiTheme="majorHAnsi" w:hAnsiTheme="majorHAnsi" w:cstheme="majorHAnsi"/>
          <w:sz w:val="16"/>
        </w:rPr>
        <w:t>Sestan</w:t>
      </w:r>
      <w:proofErr w:type="spellEnd"/>
      <w:r w:rsidRPr="00255F53">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255F53">
        <w:rPr>
          <w:rFonts w:asciiTheme="majorHAnsi" w:hAnsiTheme="majorHAnsi" w:cstheme="majorHAnsi"/>
          <w:highlight w:val="green"/>
          <w:u w:val="single"/>
        </w:rPr>
        <w:t>researchers examined</w:t>
      </w:r>
      <w:r w:rsidRPr="00255F53">
        <w:rPr>
          <w:rFonts w:asciiTheme="majorHAnsi" w:hAnsiTheme="majorHAnsi" w:cstheme="majorHAnsi"/>
          <w:u w:val="single"/>
        </w:rPr>
        <w:t xml:space="preserve"> 247 specimens of </w:t>
      </w:r>
      <w:r w:rsidRPr="00255F53">
        <w:rPr>
          <w:rFonts w:asciiTheme="majorHAnsi" w:hAnsiTheme="majorHAnsi" w:cstheme="majorHAnsi"/>
          <w:highlight w:val="green"/>
          <w:u w:val="single"/>
        </w:rPr>
        <w:t>neural tissue</w:t>
      </w:r>
      <w:r w:rsidRPr="00255F53">
        <w:rPr>
          <w:rFonts w:asciiTheme="majorHAnsi" w:hAnsiTheme="majorHAnsi" w:cstheme="majorHAnsi"/>
          <w:u w:val="single"/>
        </w:rPr>
        <w:t xml:space="preserve"> from six humans, five chimpanzees, and five macaque monkeys.</w:t>
      </w:r>
      <w:r w:rsidRPr="00255F53">
        <w:rPr>
          <w:rFonts w:asciiTheme="majorHAnsi" w:hAnsiTheme="majorHAnsi" w:cstheme="majorHAnsi"/>
          <w:sz w:val="16"/>
        </w:rPr>
        <w:t xml:space="preserve"> Moreover, these </w:t>
      </w:r>
      <w:r w:rsidRPr="00255F53">
        <w:rPr>
          <w:rFonts w:asciiTheme="majorHAnsi" w:hAnsiTheme="majorHAnsi" w:cstheme="majorHAnsi"/>
          <w:u w:val="single"/>
        </w:rPr>
        <w:t>investigators analyzed which genes were turned on or off in 16 regions of the brain.</w:t>
      </w:r>
      <w:r w:rsidRPr="00255F53">
        <w:rPr>
          <w:rFonts w:asciiTheme="majorHAnsi" w:hAnsiTheme="majorHAnsi" w:cstheme="majorHAnsi"/>
          <w:sz w:val="16"/>
        </w:rPr>
        <w:t xml:space="preserve"> While </w:t>
      </w:r>
      <w:r w:rsidRPr="00255F53">
        <w:rPr>
          <w:rFonts w:asciiTheme="majorHAnsi" w:hAnsiTheme="majorHAnsi" w:cstheme="majorHAnsi"/>
          <w:u w:val="single"/>
        </w:rPr>
        <w:t xml:space="preserve">the differences among species were subtle, </w:t>
      </w:r>
      <w:r w:rsidRPr="00255F53">
        <w:rPr>
          <w:rFonts w:asciiTheme="majorHAnsi" w:hAnsiTheme="majorHAnsi" w:cstheme="majorHAnsi"/>
          <w:b/>
          <w:bCs/>
          <w:highlight w:val="green"/>
          <w:u w:val="single"/>
        </w:rPr>
        <w:t>there was</w:t>
      </w:r>
      <w:r w:rsidRPr="00255F53">
        <w:rPr>
          <w:rFonts w:asciiTheme="majorHAnsi" w:hAnsiTheme="majorHAnsi" w:cstheme="majorHAnsi"/>
          <w:u w:val="single"/>
        </w:rPr>
        <w:t xml:space="preserve"> a </w:t>
      </w:r>
      <w:r w:rsidRPr="00255F53">
        <w:rPr>
          <w:rFonts w:asciiTheme="majorHAnsi" w:hAnsiTheme="majorHAnsi" w:cstheme="majorHAnsi"/>
          <w:b/>
          <w:bCs/>
          <w:highlight w:val="green"/>
          <w:u w:val="single"/>
        </w:rPr>
        <w:t>remarkable contrast in</w:t>
      </w:r>
      <w:r w:rsidRPr="00255F53">
        <w:rPr>
          <w:rFonts w:asciiTheme="majorHAnsi" w:hAnsiTheme="majorHAnsi" w:cstheme="majorHAnsi"/>
          <w:u w:val="single"/>
        </w:rPr>
        <w:t xml:space="preserve"> </w:t>
      </w:r>
      <w:r w:rsidRPr="00255F53">
        <w:rPr>
          <w:rFonts w:asciiTheme="majorHAnsi" w:hAnsiTheme="majorHAnsi" w:cstheme="majorHAnsi"/>
          <w:u w:val="single"/>
        </w:rPr>
        <w:lastRenderedPageBreak/>
        <w:t>the</w:t>
      </w:r>
      <w:r w:rsidRPr="00255F53">
        <w:rPr>
          <w:rFonts w:asciiTheme="majorHAnsi" w:hAnsiTheme="majorHAnsi" w:cstheme="majorHAnsi"/>
          <w:b/>
          <w:bCs/>
          <w:u w:val="single"/>
        </w:rPr>
        <w:t xml:space="preserve"> </w:t>
      </w:r>
      <w:r w:rsidRPr="00255F53">
        <w:rPr>
          <w:rFonts w:asciiTheme="majorHAnsi" w:hAnsiTheme="majorHAnsi" w:cstheme="majorHAnsi"/>
          <w:b/>
          <w:bCs/>
          <w:highlight w:val="green"/>
          <w:u w:val="single"/>
        </w:rPr>
        <w:t>neocortices</w:t>
      </w:r>
      <w:r w:rsidRPr="00255F53">
        <w:rPr>
          <w:rFonts w:asciiTheme="majorHAnsi" w:hAnsiTheme="majorHAnsi" w:cstheme="majorHAnsi"/>
          <w:sz w:val="16"/>
        </w:rPr>
        <w:t xml:space="preserve">, specifically </w:t>
      </w:r>
      <w:r w:rsidRPr="00255F53">
        <w:rPr>
          <w:rFonts w:asciiTheme="majorHAnsi" w:hAnsiTheme="majorHAnsi" w:cstheme="majorHAnsi"/>
          <w:u w:val="single"/>
        </w:rPr>
        <w:t xml:space="preserve">in an </w:t>
      </w:r>
      <w:r w:rsidRPr="00255F53">
        <w:rPr>
          <w:rFonts w:asciiTheme="majorHAnsi" w:hAnsiTheme="majorHAnsi" w:cstheme="majorHAnsi"/>
          <w:highlight w:val="green"/>
          <w:u w:val="single"/>
        </w:rPr>
        <w:t>area of the brain</w:t>
      </w:r>
      <w:r w:rsidRPr="00255F53">
        <w:rPr>
          <w:rFonts w:asciiTheme="majorHAnsi" w:hAnsiTheme="majorHAnsi" w:cstheme="majorHAnsi"/>
          <w:u w:val="single"/>
        </w:rPr>
        <w:t xml:space="preserve"> that is much </w:t>
      </w:r>
      <w:r w:rsidRPr="00255F53">
        <w:rPr>
          <w:rFonts w:asciiTheme="majorHAnsi" w:hAnsiTheme="majorHAnsi" w:cstheme="majorHAnsi"/>
          <w:highlight w:val="green"/>
          <w:u w:val="single"/>
        </w:rPr>
        <w:t>more developed in humans</w:t>
      </w:r>
      <w:r w:rsidRPr="00255F53">
        <w:rPr>
          <w:rFonts w:asciiTheme="majorHAnsi" w:hAnsiTheme="majorHAnsi" w:cstheme="majorHAnsi"/>
          <w:u w:val="single"/>
        </w:rPr>
        <w:t xml:space="preserve"> than in chimpanzees.</w:t>
      </w:r>
      <w:r w:rsidRPr="00255F53">
        <w:rPr>
          <w:rFonts w:asciiTheme="majorHAnsi" w:hAnsiTheme="majorHAnsi" w:cstheme="majorHAnsi"/>
          <w:sz w:val="16"/>
        </w:rPr>
        <w:t xml:space="preserve"> In fact, these researchers found that a gene called </w:t>
      </w:r>
      <w:r w:rsidRPr="00255F53">
        <w:rPr>
          <w:rFonts w:asciiTheme="majorHAnsi" w:hAnsiTheme="majorHAnsi" w:cstheme="majorHAnsi"/>
          <w:u w:val="single"/>
        </w:rPr>
        <w:t>tyrosine hydroxylase (</w:t>
      </w:r>
      <w:r w:rsidRPr="00255F53">
        <w:rPr>
          <w:rFonts w:asciiTheme="majorHAnsi" w:hAnsiTheme="majorHAnsi" w:cstheme="majorHAnsi"/>
          <w:highlight w:val="green"/>
          <w:u w:val="single"/>
        </w:rPr>
        <w:t>TH</w:t>
      </w:r>
      <w:r w:rsidRPr="00255F53">
        <w:rPr>
          <w:rFonts w:asciiTheme="majorHAnsi" w:hAnsiTheme="majorHAnsi" w:cstheme="majorHAnsi"/>
          <w:u w:val="single"/>
        </w:rPr>
        <w:t xml:space="preserve">) for the enzyme, </w:t>
      </w:r>
      <w:r w:rsidRPr="00255F53">
        <w:rPr>
          <w:rFonts w:asciiTheme="majorHAnsi" w:hAnsiTheme="majorHAnsi" w:cstheme="majorHAnsi"/>
          <w:highlight w:val="green"/>
          <w:u w:val="single"/>
        </w:rPr>
        <w:t>responsible for</w:t>
      </w:r>
      <w:r w:rsidRPr="00255F53">
        <w:rPr>
          <w:rFonts w:asciiTheme="majorHAnsi" w:hAnsiTheme="majorHAnsi" w:cstheme="majorHAnsi"/>
          <w:u w:val="single"/>
        </w:rPr>
        <w:t xml:space="preserve"> the </w:t>
      </w:r>
      <w:r w:rsidRPr="00255F53">
        <w:rPr>
          <w:rFonts w:asciiTheme="majorHAnsi" w:hAnsiTheme="majorHAnsi" w:cstheme="majorHAnsi"/>
          <w:highlight w:val="green"/>
          <w:u w:val="single"/>
        </w:rPr>
        <w:t>production of dopamine</w:t>
      </w:r>
      <w:r w:rsidRPr="00255F53">
        <w:rPr>
          <w:rFonts w:asciiTheme="majorHAnsi" w:hAnsiTheme="majorHAnsi" w:cstheme="majorHAnsi"/>
          <w:sz w:val="16"/>
        </w:rPr>
        <w:t xml:space="preserve">, was </w:t>
      </w:r>
      <w:r w:rsidRPr="00255F53">
        <w:rPr>
          <w:rFonts w:asciiTheme="majorHAnsi" w:hAnsiTheme="majorHAnsi" w:cstheme="majorHAnsi"/>
          <w:u w:val="single"/>
        </w:rPr>
        <w:t>expressed in the neocortex of humans, but not chimpanzees.</w:t>
      </w:r>
      <w:r w:rsidRPr="00255F53">
        <w:rPr>
          <w:rFonts w:asciiTheme="majorHAnsi" w:hAnsiTheme="majorHAnsi" w:cstheme="majorHAnsi"/>
          <w:sz w:val="16"/>
        </w:rPr>
        <w:t xml:space="preserve"> As discussed earlier, </w:t>
      </w:r>
      <w:r w:rsidRPr="00255F53">
        <w:rPr>
          <w:rFonts w:asciiTheme="majorHAnsi" w:hAnsiTheme="majorHAnsi" w:cstheme="majorHAnsi"/>
          <w:u w:val="single"/>
        </w:rPr>
        <w:t>dopamine is</w:t>
      </w:r>
      <w:r w:rsidRPr="00255F53">
        <w:rPr>
          <w:rFonts w:asciiTheme="majorHAnsi" w:hAnsiTheme="majorHAnsi" w:cstheme="majorHAnsi"/>
          <w:sz w:val="16"/>
        </w:rPr>
        <w:t xml:space="preserve"> best </w:t>
      </w:r>
      <w:r w:rsidRPr="00255F53">
        <w:rPr>
          <w:rFonts w:asciiTheme="majorHAnsi" w:hAnsiTheme="majorHAnsi" w:cstheme="majorHAnsi"/>
          <w:u w:val="single"/>
        </w:rPr>
        <w:t>known for its</w:t>
      </w:r>
      <w:r w:rsidRPr="00255F53">
        <w:rPr>
          <w:rFonts w:asciiTheme="majorHAnsi" w:hAnsiTheme="majorHAnsi" w:cstheme="majorHAnsi"/>
          <w:sz w:val="16"/>
        </w:rPr>
        <w:t xml:space="preserve"> essential </w:t>
      </w:r>
      <w:r w:rsidRPr="00255F53">
        <w:rPr>
          <w:rFonts w:asciiTheme="majorHAnsi" w:hAnsiTheme="majorHAnsi" w:cstheme="majorHAnsi"/>
          <w:u w:val="single"/>
        </w:rPr>
        <w:t>role within the brain’s reward system; the</w:t>
      </w:r>
      <w:r w:rsidRPr="00255F53">
        <w:rPr>
          <w:rFonts w:asciiTheme="majorHAnsi" w:hAnsiTheme="majorHAnsi" w:cstheme="majorHAnsi"/>
          <w:sz w:val="16"/>
        </w:rPr>
        <w:t xml:space="preserve"> very </w:t>
      </w:r>
      <w:r w:rsidRPr="00255F53">
        <w:rPr>
          <w:rFonts w:asciiTheme="majorHAnsi" w:hAnsiTheme="majorHAnsi" w:cstheme="majorHAnsi"/>
          <w:u w:val="single"/>
        </w:rPr>
        <w:t>system that responds to everything from sex, to gambling, to food, and to addictive drugs.</w:t>
      </w:r>
      <w:r w:rsidRPr="00255F53">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55F53">
        <w:rPr>
          <w:rFonts w:asciiTheme="majorHAnsi" w:hAnsiTheme="majorHAnsi" w:cstheme="majorHAnsi"/>
          <w:highlight w:val="green"/>
          <w:u w:val="single"/>
        </w:rPr>
        <w:t>dopamine plays</w:t>
      </w:r>
      <w:r w:rsidRPr="00255F53">
        <w:rPr>
          <w:rFonts w:asciiTheme="majorHAnsi" w:hAnsiTheme="majorHAnsi" w:cstheme="majorHAnsi"/>
          <w:u w:val="single"/>
        </w:rPr>
        <w:t xml:space="preserve"> a substantial </w:t>
      </w:r>
      <w:r w:rsidRPr="00255F53">
        <w:rPr>
          <w:rFonts w:asciiTheme="majorHAnsi" w:hAnsiTheme="majorHAnsi" w:cstheme="majorHAnsi"/>
          <w:highlight w:val="green"/>
          <w:u w:val="single"/>
        </w:rPr>
        <w:t>role in</w:t>
      </w:r>
      <w:r w:rsidRPr="00255F53">
        <w:rPr>
          <w:rFonts w:asciiTheme="majorHAnsi" w:hAnsiTheme="majorHAnsi" w:cstheme="majorHAnsi"/>
          <w:u w:val="single"/>
        </w:rPr>
        <w:t xml:space="preserve"> humans’ </w:t>
      </w:r>
      <w:r w:rsidRPr="00255F53">
        <w:rPr>
          <w:rFonts w:asciiTheme="majorHAnsi" w:hAnsiTheme="majorHAnsi" w:cstheme="majorHAnsi"/>
          <w:highlight w:val="green"/>
          <w:u w:val="single"/>
        </w:rPr>
        <w:t>ability to pursue</w:t>
      </w:r>
      <w:r w:rsidRPr="00255F53">
        <w:rPr>
          <w:rFonts w:asciiTheme="majorHAnsi" w:hAnsiTheme="majorHAnsi" w:cstheme="majorHAnsi"/>
          <w:u w:val="single"/>
        </w:rPr>
        <w:t xml:space="preserve"> various </w:t>
      </w:r>
      <w:r w:rsidRPr="00255F53">
        <w:rPr>
          <w:rFonts w:asciiTheme="majorHAnsi" w:hAnsiTheme="majorHAnsi" w:cstheme="majorHAnsi"/>
          <w:highlight w:val="green"/>
          <w:u w:val="single"/>
        </w:rPr>
        <w:t>rewards that are</w:t>
      </w:r>
      <w:r w:rsidRPr="00255F53">
        <w:rPr>
          <w:rFonts w:asciiTheme="majorHAnsi" w:hAnsiTheme="majorHAnsi" w:cstheme="majorHAnsi"/>
          <w:u w:val="single"/>
        </w:rPr>
        <w:t xml:space="preserve"> perhaps months or even </w:t>
      </w:r>
      <w:r w:rsidRPr="00255F53">
        <w:rPr>
          <w:rFonts w:asciiTheme="majorHAnsi" w:hAnsiTheme="majorHAnsi" w:cstheme="majorHAnsi"/>
          <w:highlight w:val="green"/>
          <w:u w:val="single"/>
        </w:rPr>
        <w:t>years away</w:t>
      </w:r>
      <w:r w:rsidRPr="00255F53">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255F53">
        <w:rPr>
          <w:rFonts w:asciiTheme="majorHAnsi" w:hAnsiTheme="majorHAnsi" w:cstheme="majorHAnsi"/>
          <w:sz w:val="16"/>
        </w:rPr>
        <w:t>alterlife</w:t>
      </w:r>
      <w:proofErr w:type="spellEnd"/>
      <w:r w:rsidRPr="00255F53">
        <w:rPr>
          <w:rFonts w:asciiTheme="majorHAnsi" w:hAnsiTheme="majorHAnsi" w:cstheme="majorHAnsi"/>
          <w:sz w:val="16"/>
        </w:rPr>
        <w:t xml:space="preserve">. </w:t>
      </w:r>
      <w:r w:rsidRPr="00255F53">
        <w:rPr>
          <w:rFonts w:asciiTheme="majorHAnsi" w:hAnsiTheme="majorHAnsi" w:cstheme="majorHAnsi"/>
          <w:u w:val="single"/>
        </w:rPr>
        <w:t>This may explain what often motivates people to work for things that have no apparent short-term benefit</w:t>
      </w:r>
      <w:r w:rsidRPr="00255F53">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255F53">
        <w:rPr>
          <w:rFonts w:asciiTheme="majorHAnsi" w:hAnsiTheme="majorHAnsi" w:cstheme="majorHAnsi"/>
          <w:sz w:val="16"/>
        </w:rPr>
        <w:t>shilting</w:t>
      </w:r>
      <w:proofErr w:type="spellEnd"/>
      <w:r w:rsidRPr="00255F53">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8BE2820" w14:textId="77777777" w:rsidR="00D818C5" w:rsidRPr="00255F53" w:rsidRDefault="00D818C5" w:rsidP="00D818C5">
      <w:pPr>
        <w:pStyle w:val="Heading4"/>
        <w:tabs>
          <w:tab w:val="left" w:pos="2250"/>
        </w:tabs>
        <w:spacing w:line="240" w:lineRule="auto"/>
        <w:rPr>
          <w:rFonts w:cs="Calibri"/>
          <w:color w:val="000000" w:themeColor="text1"/>
        </w:rPr>
      </w:pPr>
      <w:r>
        <w:rPr>
          <w:rFonts w:cs="Calibri"/>
          <w:color w:val="000000" w:themeColor="text1"/>
        </w:rPr>
        <w:lastRenderedPageBreak/>
        <w:t>2</w:t>
      </w:r>
      <w:r w:rsidRPr="00255F53">
        <w:rPr>
          <w:rFonts w:cs="Calibri"/>
          <w:color w:val="000000" w:themeColor="text1"/>
        </w:rPr>
        <w:t xml:space="preserve">] Actor specificity: </w:t>
      </w:r>
    </w:p>
    <w:p w14:paraId="321642BF" w14:textId="77777777" w:rsidR="00D818C5" w:rsidRPr="00255F53" w:rsidRDefault="00D818C5" w:rsidP="00D818C5">
      <w:pPr>
        <w:pStyle w:val="Heading4"/>
        <w:rPr>
          <w:rFonts w:cs="Calibri"/>
          <w:color w:val="000000" w:themeColor="text1"/>
        </w:rPr>
      </w:pPr>
      <w:r w:rsidRPr="00255F53">
        <w:rPr>
          <w:rFonts w:cs="Calibri"/>
          <w:color w:val="000000" w:themeColor="text1"/>
        </w:rPr>
        <w:t xml:space="preserve">A] Governments must aggregate since every policy benefit some and harms others, which also means side constraints freeze action. </w:t>
      </w:r>
    </w:p>
    <w:p w14:paraId="1B0B5B40" w14:textId="77777777" w:rsidR="00D818C5" w:rsidRDefault="00D818C5" w:rsidP="00D818C5">
      <w:pPr>
        <w:pStyle w:val="Heading4"/>
        <w:rPr>
          <w:rFonts w:cs="Calibri"/>
          <w:color w:val="000000" w:themeColor="text1"/>
        </w:rPr>
      </w:pPr>
      <w:r w:rsidRPr="00255F53">
        <w:rPr>
          <w:rFonts w:cs="Calibr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255F53">
        <w:rPr>
          <w:rFonts w:cs="Calibri"/>
          <w:i/>
          <w:color w:val="000000" w:themeColor="text1"/>
          <w:u w:val="single"/>
        </w:rPr>
        <w:t>no</w:t>
      </w:r>
      <w:r w:rsidRPr="00255F53">
        <w:rPr>
          <w:rFonts w:cs="Calibri"/>
          <w:color w:val="000000" w:themeColor="text1"/>
        </w:rPr>
        <w:t xml:space="preserve"> action.</w:t>
      </w:r>
    </w:p>
    <w:p w14:paraId="1DB87321" w14:textId="77777777" w:rsidR="00D818C5" w:rsidRPr="00CD630F" w:rsidRDefault="00D818C5" w:rsidP="00D818C5">
      <w:pPr>
        <w:pStyle w:val="Heading4"/>
        <w:rPr>
          <w:rFonts w:cs="Calibri"/>
          <w:color w:val="000000" w:themeColor="text1"/>
        </w:rPr>
      </w:pPr>
      <w:r w:rsidRPr="00CD630F">
        <w:rPr>
          <w:rFonts w:cs="Calibri"/>
          <w:color w:val="000000" w:themeColor="text1"/>
        </w:rPr>
        <w:t xml:space="preserve">4] No act-omission distinction—governments are responsible for everything in the public sphere, so inaction is implicit authorization of action: they have to yes/no bills, which means everything collapse to aggregation. </w:t>
      </w:r>
    </w:p>
    <w:p w14:paraId="48257A67" w14:textId="77777777" w:rsidR="00D818C5" w:rsidRPr="00CD630F" w:rsidRDefault="00D818C5" w:rsidP="00D818C5">
      <w:pPr>
        <w:pStyle w:val="Heading4"/>
        <w:rPr>
          <w:rFonts w:cs="Calibri"/>
        </w:rPr>
      </w:pPr>
      <w:r w:rsidRPr="00CD630F">
        <w:rPr>
          <w:rFonts w:cs="Calibri"/>
        </w:rPr>
        <w:t>5] No intent-foresight distinction—</w:t>
      </w:r>
      <w:r w:rsidRPr="00CD630F">
        <w:rPr>
          <w:rFonts w:eastAsia="Calibri" w:cs="Calibri"/>
        </w:rPr>
        <w:t xml:space="preserve"> If</w:t>
      </w:r>
      <w:r w:rsidRPr="00CD630F">
        <w:rPr>
          <w:rFonts w:cs="Calibri"/>
        </w:rPr>
        <w:t xml:space="preserve"> </w:t>
      </w:r>
      <w:r w:rsidRPr="00CD630F">
        <w:rPr>
          <w:rFonts w:eastAsia="Calibri" w:cs="Calibri"/>
        </w:rPr>
        <w:t>we</w:t>
      </w:r>
      <w:r w:rsidRPr="00CD630F">
        <w:rPr>
          <w:rFonts w:cs="Calibri"/>
        </w:rPr>
        <w:t xml:space="preserve"> </w:t>
      </w:r>
      <w:r w:rsidRPr="00CD630F">
        <w:rPr>
          <w:rFonts w:eastAsia="Calibri" w:cs="Calibri"/>
        </w:rPr>
        <w:t>foresee</w:t>
      </w:r>
      <w:r w:rsidRPr="00CD630F">
        <w:rPr>
          <w:rFonts w:cs="Calibri"/>
        </w:rPr>
        <w:t xml:space="preserve"> </w:t>
      </w:r>
      <w:r w:rsidRPr="00CD630F">
        <w:rPr>
          <w:rFonts w:eastAsia="Calibri" w:cs="Calibri"/>
        </w:rPr>
        <w:t>a</w:t>
      </w:r>
      <w:r w:rsidRPr="00CD630F">
        <w:rPr>
          <w:rFonts w:cs="Calibri"/>
        </w:rPr>
        <w:t xml:space="preserve"> </w:t>
      </w:r>
      <w:r w:rsidRPr="00CD630F">
        <w:rPr>
          <w:rFonts w:eastAsia="Calibri" w:cs="Calibri"/>
        </w:rPr>
        <w:t>consequence</w:t>
      </w:r>
      <w:r w:rsidRPr="00CD630F">
        <w:rPr>
          <w:rFonts w:cs="Calibri"/>
        </w:rPr>
        <w:t xml:space="preserve">, </w:t>
      </w:r>
      <w:r w:rsidRPr="00CD630F">
        <w:rPr>
          <w:rFonts w:eastAsia="Calibri" w:cs="Calibri"/>
        </w:rPr>
        <w:t>then</w:t>
      </w:r>
      <w:r w:rsidRPr="00CD630F">
        <w:rPr>
          <w:rFonts w:cs="Calibri"/>
        </w:rPr>
        <w:t xml:space="preserve"> </w:t>
      </w:r>
      <w:r w:rsidRPr="00CD630F">
        <w:rPr>
          <w:rFonts w:eastAsia="Calibri" w:cs="Calibri"/>
        </w:rPr>
        <w:t>it</w:t>
      </w:r>
      <w:r w:rsidRPr="00CD630F">
        <w:rPr>
          <w:rFonts w:cs="Calibri"/>
        </w:rPr>
        <w:t xml:space="preserve"> </w:t>
      </w:r>
      <w:r w:rsidRPr="00CD630F">
        <w:rPr>
          <w:rFonts w:eastAsia="Calibri" w:cs="Calibri"/>
        </w:rPr>
        <w:t>becomes</w:t>
      </w:r>
      <w:r w:rsidRPr="00CD630F">
        <w:rPr>
          <w:rFonts w:cs="Calibri"/>
        </w:rPr>
        <w:t xml:space="preserve"> </w:t>
      </w:r>
      <w:r w:rsidRPr="00CD630F">
        <w:rPr>
          <w:rFonts w:eastAsia="Calibri" w:cs="Calibri"/>
        </w:rPr>
        <w:t>part</w:t>
      </w:r>
      <w:r w:rsidRPr="00CD630F">
        <w:rPr>
          <w:rFonts w:cs="Calibri"/>
        </w:rPr>
        <w:t xml:space="preserve"> </w:t>
      </w:r>
      <w:r w:rsidRPr="00CD630F">
        <w:rPr>
          <w:rFonts w:eastAsia="Calibri" w:cs="Calibri"/>
        </w:rPr>
        <w:t>of</w:t>
      </w:r>
      <w:r w:rsidRPr="00CD630F">
        <w:rPr>
          <w:rFonts w:cs="Calibri"/>
        </w:rPr>
        <w:t xml:space="preserve"> </w:t>
      </w:r>
      <w:r w:rsidRPr="00CD630F">
        <w:rPr>
          <w:rFonts w:eastAsia="Calibri" w:cs="Calibri"/>
        </w:rPr>
        <w:t>our</w:t>
      </w:r>
      <w:r w:rsidRPr="00CD630F">
        <w:rPr>
          <w:rFonts w:cs="Calibri"/>
        </w:rPr>
        <w:t xml:space="preserve"> </w:t>
      </w:r>
      <w:r w:rsidRPr="00CD630F">
        <w:rPr>
          <w:rFonts w:eastAsia="Calibri" w:cs="Calibri"/>
        </w:rPr>
        <w:t>deliberation</w:t>
      </w:r>
      <w:r w:rsidRPr="00CD630F">
        <w:rPr>
          <w:rFonts w:cs="Calibri"/>
        </w:rPr>
        <w:t xml:space="preserve"> </w:t>
      </w:r>
      <w:r w:rsidRPr="00CD630F">
        <w:rPr>
          <w:rFonts w:eastAsia="Calibri" w:cs="Calibri"/>
        </w:rPr>
        <w:t>which</w:t>
      </w:r>
      <w:r w:rsidRPr="00CD630F">
        <w:rPr>
          <w:rFonts w:cs="Calibri"/>
        </w:rPr>
        <w:t xml:space="preserve"> </w:t>
      </w:r>
      <w:r w:rsidRPr="00CD630F">
        <w:rPr>
          <w:rFonts w:eastAsia="Calibri" w:cs="Calibri"/>
        </w:rPr>
        <w:t>makes</w:t>
      </w:r>
      <w:r w:rsidRPr="00CD630F">
        <w:rPr>
          <w:rFonts w:cs="Calibri"/>
        </w:rPr>
        <w:t xml:space="preserve"> </w:t>
      </w:r>
      <w:r w:rsidRPr="00CD630F">
        <w:rPr>
          <w:rFonts w:eastAsia="Calibri" w:cs="Calibri"/>
        </w:rPr>
        <w:t>it</w:t>
      </w:r>
      <w:r w:rsidRPr="00CD630F">
        <w:rPr>
          <w:rFonts w:cs="Calibri"/>
        </w:rPr>
        <w:t xml:space="preserve"> </w:t>
      </w:r>
      <w:r w:rsidRPr="00CD630F">
        <w:rPr>
          <w:rFonts w:eastAsia="Calibri" w:cs="Calibri"/>
        </w:rPr>
        <w:t>intrinsic</w:t>
      </w:r>
      <w:r w:rsidRPr="00CD630F">
        <w:rPr>
          <w:rFonts w:cs="Calibri"/>
        </w:rPr>
        <w:t xml:space="preserve"> </w:t>
      </w:r>
      <w:r w:rsidRPr="00CD630F">
        <w:rPr>
          <w:rFonts w:eastAsia="Calibri" w:cs="Calibri"/>
        </w:rPr>
        <w:t>to</w:t>
      </w:r>
      <w:r w:rsidRPr="00CD630F">
        <w:rPr>
          <w:rFonts w:cs="Calibri"/>
        </w:rPr>
        <w:t xml:space="preserve"> </w:t>
      </w:r>
      <w:r w:rsidRPr="00CD630F">
        <w:rPr>
          <w:rFonts w:eastAsia="Calibri" w:cs="Calibri"/>
        </w:rPr>
        <w:t>our</w:t>
      </w:r>
      <w:r w:rsidRPr="00CD630F">
        <w:rPr>
          <w:rFonts w:cs="Calibri"/>
        </w:rPr>
        <w:t xml:space="preserve"> </w:t>
      </w:r>
      <w:r w:rsidRPr="00CD630F">
        <w:rPr>
          <w:rFonts w:eastAsia="Calibri" w:cs="Calibri"/>
        </w:rPr>
        <w:t>action</w:t>
      </w:r>
      <w:r w:rsidRPr="00CD630F">
        <w:rPr>
          <w:rFonts w:cs="Calibri"/>
        </w:rPr>
        <w:t xml:space="preserve"> </w:t>
      </w:r>
      <w:r w:rsidRPr="00CD630F">
        <w:rPr>
          <w:rFonts w:eastAsia="Calibri" w:cs="Calibri"/>
        </w:rPr>
        <w:t>since</w:t>
      </w:r>
      <w:r w:rsidRPr="00CD630F">
        <w:rPr>
          <w:rFonts w:cs="Calibri"/>
        </w:rPr>
        <w:t xml:space="preserve"> </w:t>
      </w:r>
      <w:r w:rsidRPr="00CD630F">
        <w:rPr>
          <w:rFonts w:eastAsia="Calibri" w:cs="Calibri"/>
        </w:rPr>
        <w:t>we</w:t>
      </w:r>
      <w:r w:rsidRPr="00CD630F">
        <w:rPr>
          <w:rFonts w:cs="Calibri"/>
        </w:rPr>
        <w:t xml:space="preserve"> </w:t>
      </w:r>
      <w:r w:rsidRPr="00CD630F">
        <w:rPr>
          <w:rFonts w:eastAsia="Calibri" w:cs="Calibri"/>
        </w:rPr>
        <w:t>intend</w:t>
      </w:r>
      <w:r w:rsidRPr="00CD630F">
        <w:rPr>
          <w:rFonts w:cs="Calibri"/>
        </w:rPr>
        <w:t xml:space="preserve"> </w:t>
      </w:r>
      <w:r w:rsidRPr="00CD630F">
        <w:rPr>
          <w:rFonts w:eastAsia="Calibri" w:cs="Calibri"/>
        </w:rPr>
        <w:t>it</w:t>
      </w:r>
      <w:r w:rsidRPr="00CD630F">
        <w:rPr>
          <w:rFonts w:cs="Calibri"/>
        </w:rPr>
        <w:t xml:space="preserve"> </w:t>
      </w:r>
      <w:r w:rsidRPr="00CD630F">
        <w:rPr>
          <w:rFonts w:eastAsia="Calibri" w:cs="Calibri"/>
        </w:rPr>
        <w:t>to</w:t>
      </w:r>
      <w:r w:rsidRPr="00CD630F">
        <w:rPr>
          <w:rFonts w:cs="Calibri"/>
        </w:rPr>
        <w:t xml:space="preserve"> </w:t>
      </w:r>
      <w:r w:rsidRPr="00CD630F">
        <w:rPr>
          <w:rFonts w:eastAsia="Calibri" w:cs="Calibri"/>
        </w:rPr>
        <w:t>happen</w:t>
      </w:r>
      <w:r w:rsidRPr="00CD630F">
        <w:rPr>
          <w:rFonts w:cs="Calibri"/>
        </w:rPr>
        <w:t>.</w:t>
      </w:r>
    </w:p>
    <w:p w14:paraId="60D58AD9" w14:textId="77777777" w:rsidR="00D818C5" w:rsidRPr="00A00995" w:rsidRDefault="00D818C5" w:rsidP="00D818C5">
      <w:pPr>
        <w:pStyle w:val="Heading4"/>
        <w:rPr>
          <w:rFonts w:asciiTheme="majorHAnsi" w:hAnsiTheme="majorHAnsi" w:cstheme="majorHAnsi"/>
        </w:rPr>
      </w:pPr>
      <w:r>
        <w:rPr>
          <w:rFonts w:cs="Calibri"/>
        </w:rPr>
        <w:t>6</w:t>
      </w:r>
      <w:r w:rsidRPr="00CD630F">
        <w:rPr>
          <w:rFonts w:cs="Calibri"/>
        </w:rPr>
        <w:t>]</w:t>
      </w:r>
      <w:r w:rsidRPr="00CD630F">
        <w:rPr>
          <w:rFonts w:asciiTheme="majorHAnsi" w:hAnsiTheme="majorHAnsi" w:cstheme="majorHAnsi"/>
        </w:rPr>
        <w:t xml:space="preserve"> Theoretically: ethical frameworks must be theoretically legitimate – fair like any other argument. Prefer my interpretation (util) – A] Ground: Both debaters are guaranteed access to ground to engage under util – </w:t>
      </w:r>
      <w:proofErr w:type="spellStart"/>
      <w:r w:rsidRPr="00CD630F">
        <w:rPr>
          <w:rFonts w:asciiTheme="majorHAnsi" w:hAnsiTheme="majorHAnsi" w:cstheme="majorHAnsi"/>
        </w:rPr>
        <w:t>ie</w:t>
      </w:r>
      <w:proofErr w:type="spellEnd"/>
      <w:r w:rsidRPr="00CD630F">
        <w:rPr>
          <w:rFonts w:asciiTheme="majorHAnsi" w:hAnsiTheme="majorHAnsi" w:cstheme="majorHAnsi"/>
        </w:rPr>
        <w:t xml:space="preserve"> Aff gets plans and advantages, while Neg gets </w:t>
      </w:r>
      <w:proofErr w:type="spellStart"/>
      <w:r w:rsidRPr="00CD630F">
        <w:rPr>
          <w:rFonts w:asciiTheme="majorHAnsi" w:hAnsiTheme="majorHAnsi" w:cstheme="majorHAnsi"/>
        </w:rPr>
        <w:t>disads</w:t>
      </w:r>
      <w:proofErr w:type="spellEnd"/>
      <w:r w:rsidRPr="00CD630F">
        <w:rPr>
          <w:rFonts w:asciiTheme="majorHAnsi" w:hAnsiTheme="majorHAnsi" w:cstheme="majorHAnsi"/>
        </w:rPr>
        <w:t xml:space="preserve"> and counterplans. Additionally, anything can function as a util impact, so all your offense applies. B] resolvability – only util can compare and choose between two different types of impacts – anything else forces judge intervention which takes the debate out of the </w:t>
      </w:r>
      <w:proofErr w:type="gramStart"/>
      <w:r w:rsidRPr="00CD630F">
        <w:rPr>
          <w:rFonts w:asciiTheme="majorHAnsi" w:hAnsiTheme="majorHAnsi" w:cstheme="majorHAnsi"/>
        </w:rPr>
        <w:t>debaters</w:t>
      </w:r>
      <w:proofErr w:type="gramEnd"/>
      <w:r w:rsidRPr="00CD630F">
        <w:rPr>
          <w:rFonts w:asciiTheme="majorHAnsi" w:hAnsiTheme="majorHAnsi" w:cstheme="majorHAnsi"/>
        </w:rPr>
        <w:t xml:space="preserve"> hands. </w:t>
      </w:r>
    </w:p>
    <w:p w14:paraId="7B3C80F8" w14:textId="77777777" w:rsidR="00D818C5" w:rsidRPr="00255F53" w:rsidRDefault="00D818C5" w:rsidP="00D818C5">
      <w:pPr>
        <w:pStyle w:val="Heading4"/>
        <w:rPr>
          <w:rFonts w:cs="Calibri"/>
        </w:rPr>
      </w:pPr>
      <w:r w:rsidRPr="00255F53">
        <w:rPr>
          <w:rFonts w:cs="Calibri"/>
        </w:rPr>
        <w:t>Extinction first –</w:t>
      </w:r>
    </w:p>
    <w:p w14:paraId="5B2C97A3" w14:textId="77777777" w:rsidR="00D818C5" w:rsidRPr="00255F53" w:rsidRDefault="00D818C5" w:rsidP="00D818C5">
      <w:pPr>
        <w:pStyle w:val="Heading4"/>
        <w:ind w:firstLine="720"/>
        <w:rPr>
          <w:rFonts w:cs="Calibri"/>
        </w:rPr>
      </w:pPr>
      <w:r w:rsidRPr="00255F53">
        <w:rPr>
          <w:rFonts w:cs="Calibri"/>
        </w:rPr>
        <w:t>1 – Forecloses future improvement – we can never improve society because our impact is irreversible</w:t>
      </w:r>
    </w:p>
    <w:p w14:paraId="58C237A2" w14:textId="77777777" w:rsidR="00D818C5" w:rsidRPr="00255F53" w:rsidRDefault="00D818C5" w:rsidP="00D818C5">
      <w:pPr>
        <w:pStyle w:val="Heading4"/>
        <w:ind w:firstLine="720"/>
        <w:rPr>
          <w:rFonts w:cs="Calibri"/>
        </w:rPr>
      </w:pPr>
      <w:r w:rsidRPr="00255F53">
        <w:rPr>
          <w:rFonts w:cs="Calibri"/>
        </w:rPr>
        <w:t>2 – Turns suffering – mass death causes suffering because people can’t get access to resources and basic necessities</w:t>
      </w:r>
    </w:p>
    <w:p w14:paraId="170EC061" w14:textId="77777777" w:rsidR="00D818C5" w:rsidRPr="00255F53" w:rsidRDefault="00D818C5" w:rsidP="00D818C5">
      <w:pPr>
        <w:pStyle w:val="Heading4"/>
        <w:ind w:firstLine="720"/>
        <w:rPr>
          <w:rFonts w:cs="Calibri"/>
        </w:rPr>
      </w:pPr>
      <w:r w:rsidRPr="00255F53">
        <w:rPr>
          <w:rFonts w:cs="Calibri"/>
        </w:rPr>
        <w:t>4 – Objectivity – body count is the most objective way to calculate impacts because comparing suffering is unethical</w:t>
      </w:r>
    </w:p>
    <w:p w14:paraId="2BF71046" w14:textId="77777777" w:rsidR="00D818C5" w:rsidRPr="00255F53" w:rsidRDefault="00D818C5" w:rsidP="00D818C5">
      <w:pPr>
        <w:pStyle w:val="Heading4"/>
        <w:ind w:left="720"/>
      </w:pPr>
      <w:r w:rsidRPr="00255F53">
        <w:t>5 – Moral uncertainty – if we’re unsure about which interpretation of the world is true – we ought to preserve the world to keep debating about it</w:t>
      </w:r>
    </w:p>
    <w:p w14:paraId="382EFDF8" w14:textId="77777777" w:rsidR="00D818C5" w:rsidRPr="00D818C5" w:rsidRDefault="00D818C5" w:rsidP="00D818C5"/>
    <w:p w14:paraId="6B99721B" w14:textId="4C24D640" w:rsidR="00D818C5" w:rsidRDefault="00D818C5" w:rsidP="00714643">
      <w:pPr>
        <w:pStyle w:val="Heading3"/>
      </w:pPr>
      <w:r>
        <w:lastRenderedPageBreak/>
        <w:t>UV</w:t>
      </w:r>
    </w:p>
    <w:p w14:paraId="6A69083A" w14:textId="77777777" w:rsidR="00D818C5" w:rsidRDefault="00D818C5" w:rsidP="00D818C5">
      <w:pPr>
        <w:pStyle w:val="Heading4"/>
      </w:pPr>
      <w:r>
        <w:t xml:space="preserve">Reject 1AR theory, </w:t>
      </w:r>
      <w:proofErr w:type="spellStart"/>
      <w:r>
        <w:t>ivi</w:t>
      </w:r>
      <w:proofErr w:type="spellEnd"/>
      <w:r>
        <w:t xml:space="preserve"> and </w:t>
      </w:r>
      <w:proofErr w:type="spellStart"/>
      <w:r>
        <w:t>perfcons</w:t>
      </w:r>
      <w:proofErr w:type="spellEnd"/>
    </w:p>
    <w:p w14:paraId="5A6D7D79" w14:textId="77777777" w:rsidR="00D818C5" w:rsidRDefault="00D818C5" w:rsidP="00D818C5">
      <w:pPr>
        <w:pStyle w:val="Heading4"/>
      </w:pPr>
      <w:r>
        <w:t>1.    They can just blow up dropped arguments in the 2a making it impossible to negate</w:t>
      </w:r>
    </w:p>
    <w:p w14:paraId="35737415" w14:textId="77777777" w:rsidR="00D818C5" w:rsidRDefault="00D818C5" w:rsidP="00D818C5">
      <w:pPr>
        <w:pStyle w:val="Heading4"/>
      </w:pPr>
      <w:r>
        <w:t>2.    Negating is harder: first and last, more speeches, infinite pre-round prep time</w:t>
      </w:r>
    </w:p>
    <w:p w14:paraId="29391D67" w14:textId="77777777" w:rsidR="00D818C5" w:rsidRDefault="00D818C5" w:rsidP="00D818C5">
      <w:pPr>
        <w:pStyle w:val="Heading4"/>
      </w:pPr>
      <w:r>
        <w:t>3.    Resolvability – new 2ar answers to the 2n are good enough which means they have to inject bias.</w:t>
      </w:r>
    </w:p>
    <w:p w14:paraId="0F29AEBF" w14:textId="77777777" w:rsidR="00D818C5" w:rsidRDefault="00D818C5" w:rsidP="00D818C5">
      <w:pPr>
        <w:pStyle w:val="Heading4"/>
      </w:pPr>
      <w:r>
        <w:t xml:space="preserve">4.    </w:t>
      </w:r>
      <w:proofErr w:type="gramStart"/>
      <w:r>
        <w:t>7-6 time</w:t>
      </w:r>
      <w:proofErr w:type="gramEnd"/>
      <w:r>
        <w:t xml:space="preserve"> skew</w:t>
      </w:r>
    </w:p>
    <w:p w14:paraId="4D217CF3" w14:textId="77777777" w:rsidR="00D818C5" w:rsidRDefault="00D818C5" w:rsidP="00D818C5">
      <w:pPr>
        <w:pStyle w:val="Heading4"/>
      </w:pPr>
      <w:r>
        <w:t xml:space="preserve">5.    Infinite abuse is </w:t>
      </w:r>
      <w:proofErr w:type="spellStart"/>
      <w:r>
        <w:t>nonUQ</w:t>
      </w:r>
      <w:proofErr w:type="spellEnd"/>
      <w:r>
        <w:t xml:space="preserve"> – </w:t>
      </w:r>
      <w:proofErr w:type="spellStart"/>
      <w:r>
        <w:t>friv</w:t>
      </w:r>
      <w:proofErr w:type="spellEnd"/>
      <w:r>
        <w:t xml:space="preserve"> 1AR shells are infinitely abusive</w:t>
      </w:r>
    </w:p>
    <w:p w14:paraId="18C34C86" w14:textId="77777777" w:rsidR="00D818C5" w:rsidRDefault="00D818C5" w:rsidP="00D818C5">
      <w:pPr>
        <w:pStyle w:val="Heading4"/>
      </w:pPr>
      <w:r>
        <w:t>6.    Reject paragraph theory – 2ar shift kills the 2nr</w:t>
      </w:r>
    </w:p>
    <w:p w14:paraId="175B66C8" w14:textId="77777777" w:rsidR="00D818C5" w:rsidRDefault="00D818C5" w:rsidP="00D818C5">
      <w:pPr>
        <w:pStyle w:val="Heading4"/>
      </w:pPr>
      <w:r>
        <w:t>7.    Mooting – takes out 7 minutes of NC offense to collapse to the higher layer</w:t>
      </w:r>
    </w:p>
    <w:p w14:paraId="71BE958E" w14:textId="377C60FF" w:rsidR="00D818C5" w:rsidRPr="00D818C5" w:rsidRDefault="00D818C5" w:rsidP="00D818C5">
      <w:pPr>
        <w:pStyle w:val="Heading4"/>
      </w:pPr>
      <w:r>
        <w:t xml:space="preserve">8.    And, the aff must line by LBL, otherwise it proves the abuse </w:t>
      </w:r>
    </w:p>
    <w:p w14:paraId="3B003274" w14:textId="77777777" w:rsidR="00D818C5" w:rsidRPr="00982A7C" w:rsidRDefault="00D818C5" w:rsidP="00D818C5">
      <w:pPr>
        <w:pStyle w:val="Heading4"/>
      </w:pPr>
      <w:r w:rsidRPr="006B3E07">
        <w:rPr>
          <w:rFonts w:cs="Times New Roman"/>
          <w:bCs w:val="0"/>
        </w:rPr>
        <w:t xml:space="preserve">Permissibility and presumption negate – [1] </w:t>
      </w:r>
      <w:r>
        <w:rPr>
          <w:rFonts w:cs="Times New Roman"/>
          <w:bCs w:val="0"/>
        </w:rPr>
        <w:t xml:space="preserve">Obligations: </w:t>
      </w:r>
      <w:r w:rsidRPr="006B3E07">
        <w:rPr>
          <w:rFonts w:cs="Times New Roman"/>
          <w:bCs w:val="0"/>
        </w:rPr>
        <w:t xml:space="preserve">the resolution indicates the aff has to prove an obligation, and permissibility would deny the existence of an obligation [2] </w:t>
      </w:r>
      <w:r>
        <w:rPr>
          <w:rFonts w:cs="Times New Roman"/>
          <w:bCs w:val="0"/>
        </w:rPr>
        <w:t xml:space="preserve">Falsity: </w:t>
      </w:r>
      <w:r w:rsidRPr="006B3E07">
        <w:rPr>
          <w:bCs w:val="0"/>
        </w:rPr>
        <w:t>Statements are more often false than true</w:t>
      </w:r>
      <w:r>
        <w:rPr>
          <w:bCs w:val="0"/>
        </w:rPr>
        <w:t xml:space="preserve"> – that’s on skep</w:t>
      </w:r>
      <w:r w:rsidRPr="006B3E07">
        <w:rPr>
          <w:bCs w:val="0"/>
        </w:rPr>
        <w:t>.</w:t>
      </w:r>
      <w:r>
        <w:rPr>
          <w:bCs w:val="0"/>
        </w:rPr>
        <w:t xml:space="preserve"> 3) Negating is harder – that’s above 4) the aff is a plan, meaning it is a change from the </w:t>
      </w:r>
      <w:proofErr w:type="spellStart"/>
      <w:r>
        <w:rPr>
          <w:bCs w:val="0"/>
        </w:rPr>
        <w:t>squo</w:t>
      </w:r>
      <w:proofErr w:type="spellEnd"/>
      <w:r>
        <w:rPr>
          <w:bCs w:val="0"/>
        </w:rPr>
        <w:t xml:space="preserve"> – presume neg </w:t>
      </w:r>
      <w:r>
        <w:t xml:space="preserve">5] </w:t>
      </w:r>
      <w:r w:rsidRPr="004F2341">
        <w:rPr>
          <w:u w:val="single"/>
        </w:rPr>
        <w:t>Affirmation theory-</w:t>
      </w:r>
      <w:r>
        <w:t xml:space="preserve"> Affirming requires unconditionally maintaining an obligation</w:t>
      </w:r>
    </w:p>
    <w:p w14:paraId="3C3C2520" w14:textId="07319C22" w:rsidR="00D818C5" w:rsidRDefault="00D818C5" w:rsidP="00D818C5">
      <w:pPr>
        <w:pStyle w:val="Heading3"/>
      </w:pPr>
      <w:r>
        <w:lastRenderedPageBreak/>
        <w:t>1AC UV</w:t>
      </w:r>
    </w:p>
    <w:p w14:paraId="153F6D6A" w14:textId="09817F6E" w:rsidR="00D818C5" w:rsidRDefault="00D818C5" w:rsidP="00D818C5">
      <w:r>
        <w:t>PP Negates</w:t>
      </w:r>
    </w:p>
    <w:p w14:paraId="7CB98719" w14:textId="35F6ED10" w:rsidR="00D818C5" w:rsidRDefault="00D818C5" w:rsidP="00D818C5">
      <w:r>
        <w:t xml:space="preserve">AT: True before false </w:t>
      </w:r>
    </w:p>
    <w:p w14:paraId="5CF1446B" w14:textId="6B114A98" w:rsidR="00D818C5" w:rsidRDefault="00D818C5" w:rsidP="00D818C5">
      <w:pPr>
        <w:pStyle w:val="ListParagraph"/>
        <w:numPr>
          <w:ilvl w:val="0"/>
          <w:numId w:val="12"/>
        </w:numPr>
      </w:pPr>
      <w:proofErr w:type="gramStart"/>
      <w:r>
        <w:t>No</w:t>
      </w:r>
      <w:proofErr w:type="gramEnd"/>
      <w:r>
        <w:t xml:space="preserve"> it’s why we don’t believe in conspiracy theories</w:t>
      </w:r>
    </w:p>
    <w:p w14:paraId="11678CA7" w14:textId="0590B0E2" w:rsidR="00D818C5" w:rsidRDefault="00D818C5" w:rsidP="00D818C5">
      <w:r>
        <w:t>AT: Epistemics</w:t>
      </w:r>
    </w:p>
    <w:p w14:paraId="1ADE869A" w14:textId="2CC6A0F0" w:rsidR="00D818C5" w:rsidRDefault="00D818C5" w:rsidP="00D818C5">
      <w:pPr>
        <w:pStyle w:val="ListParagraph"/>
        <w:numPr>
          <w:ilvl w:val="0"/>
          <w:numId w:val="12"/>
        </w:numPr>
      </w:pPr>
      <w:proofErr w:type="gramStart"/>
      <w:r>
        <w:t>Yes</w:t>
      </w:r>
      <w:proofErr w:type="gramEnd"/>
      <w:r>
        <w:t xml:space="preserve"> we can – syllogisms start from statements that are proven true not assumed true</w:t>
      </w:r>
    </w:p>
    <w:p w14:paraId="5B18F0F3" w14:textId="26EBF055" w:rsidR="00D818C5" w:rsidRDefault="00D818C5" w:rsidP="00D818C5">
      <w:r>
        <w:t>Proactive justification for drinking water is it keeps us alive</w:t>
      </w:r>
    </w:p>
    <w:p w14:paraId="446FA274" w14:textId="4C14574C" w:rsidR="00AE0F39" w:rsidRDefault="00AE0F39" w:rsidP="00D818C5">
      <w:r>
        <w:t xml:space="preserve">NO infinite abuse 1] </w:t>
      </w:r>
      <w:proofErr w:type="spellStart"/>
      <w:r>
        <w:t>spieks</w:t>
      </w:r>
      <w:proofErr w:type="spellEnd"/>
      <w:r>
        <w:t xml:space="preserve"> check 2] limited </w:t>
      </w:r>
      <w:proofErr w:type="spellStart"/>
      <w:r>
        <w:t>speceh</w:t>
      </w:r>
      <w:proofErr w:type="spellEnd"/>
      <w:r>
        <w:t xml:space="preserve"> times 3] 1ar theory is infinitely abusive b/c new 2ar</w:t>
      </w:r>
    </w:p>
    <w:p w14:paraId="75753842" w14:textId="4EB2EFF8" w:rsidR="00AE0F39" w:rsidRDefault="00AE0F39" w:rsidP="00D818C5">
      <w:r>
        <w:t>CI: We’ll defend the violation</w:t>
      </w:r>
    </w:p>
    <w:p w14:paraId="41ACCDDE" w14:textId="51D9640F" w:rsidR="00AE0F39" w:rsidRDefault="00AE0F39" w:rsidP="00D818C5">
      <w:r>
        <w:t xml:space="preserve">1] Inclusion – allows you to justify </w:t>
      </w:r>
      <w:proofErr w:type="spellStart"/>
      <w:r>
        <w:t>frameowrks</w:t>
      </w:r>
      <w:proofErr w:type="spellEnd"/>
      <w:r>
        <w:t xml:space="preserve"> that say racism good and shit and you win – that’s an IVI leads to racism in debate which causes psych violence for debaters.</w:t>
      </w:r>
    </w:p>
    <w:p w14:paraId="1BE0711D" w14:textId="43B4D6B5" w:rsidR="00AE0F39" w:rsidRDefault="00AE0F39" w:rsidP="00D818C5">
      <w:r>
        <w:t xml:space="preserve">2] Inf abuse – allows auto affirm arguments = affs can be </w:t>
      </w:r>
      <w:proofErr w:type="spellStart"/>
      <w:r>
        <w:t>ifnintely</w:t>
      </w:r>
      <w:proofErr w:type="spellEnd"/>
      <w:r>
        <w:t xml:space="preserve"> abusive and we can’t check back</w:t>
      </w:r>
    </w:p>
    <w:p w14:paraId="0B9DA7A3" w14:textId="30350C04" w:rsidR="00AE0F39" w:rsidRDefault="00AE0F39" w:rsidP="00D818C5">
      <w:r>
        <w:t xml:space="preserve">3] Phil Ed – we can’t contest the </w:t>
      </w:r>
      <w:proofErr w:type="spellStart"/>
      <w:r>
        <w:t>fw</w:t>
      </w:r>
      <w:proofErr w:type="spellEnd"/>
      <w:r>
        <w:t xml:space="preserve"> = can’t </w:t>
      </w:r>
      <w:proofErr w:type="spellStart"/>
      <w:r>
        <w:t>learna</w:t>
      </w:r>
      <w:proofErr w:type="spellEnd"/>
      <w:r>
        <w:t xml:space="preserve"> bout </w:t>
      </w:r>
      <w:proofErr w:type="spellStart"/>
      <w:r>
        <w:t>phil</w:t>
      </w:r>
      <w:proofErr w:type="spellEnd"/>
      <w:r>
        <w:t xml:space="preserve"> that o/w’s constitutive to LD</w:t>
      </w:r>
    </w:p>
    <w:p w14:paraId="7E1ACB8B" w14:textId="6C348B64" w:rsidR="00AE0F39" w:rsidRDefault="00AE0F39" w:rsidP="00D818C5">
      <w:r>
        <w:t xml:space="preserve">Yes RVI’s to 1ac Theory – 1] equal time means whoever wins has </w:t>
      </w:r>
      <w:proofErr w:type="spellStart"/>
      <w:r>
        <w:t>defende</w:t>
      </w:r>
      <w:proofErr w:type="spellEnd"/>
      <w:r>
        <w:t xml:space="preserve"> d the better norm 2] can’t sit on it for 7 </w:t>
      </w:r>
      <w:proofErr w:type="spellStart"/>
      <w:r>
        <w:t>mintues</w:t>
      </w:r>
      <w:proofErr w:type="spellEnd"/>
      <w:r>
        <w:t xml:space="preserve"> – have </w:t>
      </w:r>
      <w:proofErr w:type="spellStart"/>
      <w:r>
        <w:t>ot</w:t>
      </w:r>
      <w:proofErr w:type="spellEnd"/>
      <w:r>
        <w:t xml:space="preserve"> </w:t>
      </w:r>
      <w:proofErr w:type="spellStart"/>
      <w:r>
        <w:t>asnwer</w:t>
      </w:r>
      <w:proofErr w:type="spellEnd"/>
      <w:r>
        <w:t xml:space="preserve"> other arguments 3] should win I your model of debate is violent or bad and you established it in the 1ac absent b/c </w:t>
      </w:r>
      <w:proofErr w:type="spellStart"/>
      <w:r>
        <w:t>yous</w:t>
      </w:r>
      <w:proofErr w:type="spellEnd"/>
      <w:r>
        <w:t xml:space="preserve"> </w:t>
      </w:r>
      <w:proofErr w:type="spellStart"/>
      <w:r>
        <w:t>houdl</w:t>
      </w:r>
      <w:proofErr w:type="spellEnd"/>
      <w:r>
        <w:t xml:space="preserve"> be held to defend every </w:t>
      </w:r>
      <w:proofErr w:type="spellStart"/>
      <w:r>
        <w:t>aprt</w:t>
      </w:r>
      <w:proofErr w:type="spellEnd"/>
      <w:r>
        <w:t xml:space="preserve"> of the aff.</w:t>
      </w:r>
    </w:p>
    <w:p w14:paraId="36D462F4" w14:textId="63BEA4D2" w:rsidR="009053D1" w:rsidRDefault="009053D1" w:rsidP="00D818C5">
      <w:proofErr w:type="gramStart"/>
      <w:r>
        <w:t>Yes</w:t>
      </w:r>
      <w:proofErr w:type="gramEnd"/>
      <w:r>
        <w:t xml:space="preserve"> RVI’s c/a bidirectional </w:t>
      </w:r>
      <w:proofErr w:type="spellStart"/>
      <w:r>
        <w:t>paragdigms</w:t>
      </w:r>
      <w:proofErr w:type="spellEnd"/>
      <w:r>
        <w:t xml:space="preserve"> issues from 1ac theory here</w:t>
      </w:r>
    </w:p>
    <w:p w14:paraId="23C5FE8F" w14:textId="77777777" w:rsidR="009053D1" w:rsidRDefault="009053D1" w:rsidP="00D818C5"/>
    <w:p w14:paraId="4F48A3CF" w14:textId="77777777" w:rsidR="009053D1" w:rsidRPr="00D818C5" w:rsidRDefault="009053D1" w:rsidP="00D818C5"/>
    <w:p w14:paraId="67D70179" w14:textId="0DA0C45A" w:rsidR="00E42E4C" w:rsidRDefault="00714643" w:rsidP="00714643">
      <w:pPr>
        <w:pStyle w:val="Heading3"/>
      </w:pPr>
      <w:r>
        <w:lastRenderedPageBreak/>
        <w:t>FWK</w:t>
      </w:r>
    </w:p>
    <w:p w14:paraId="62ECA466" w14:textId="0ABB2BF8" w:rsidR="00714643" w:rsidRDefault="00714643" w:rsidP="00714643">
      <w:r>
        <w:t>AT: Naturalistic Fallacy</w:t>
      </w:r>
    </w:p>
    <w:p w14:paraId="7E973A3A" w14:textId="1E6728CC" w:rsidR="00714643" w:rsidRDefault="00714643" w:rsidP="00714643">
      <w:r>
        <w:t xml:space="preserve">1] What is defines what ought to be – it’s the reason why we act in regards </w:t>
      </w:r>
    </w:p>
    <w:p w14:paraId="322125F3" w14:textId="091420E3" w:rsidR="00714643" w:rsidRDefault="00714643" w:rsidP="00714643">
      <w:r>
        <w:t xml:space="preserve">2] Descriptive premises are reliable – </w:t>
      </w:r>
      <w:proofErr w:type="spellStart"/>
      <w:r>
        <w:t>apriori</w:t>
      </w:r>
      <w:proofErr w:type="spellEnd"/>
      <w:r>
        <w:t xml:space="preserve"> theory crowds out the aff</w:t>
      </w:r>
    </w:p>
    <w:p w14:paraId="643E5099" w14:textId="0EF30C42" w:rsidR="00714643" w:rsidRDefault="00714643" w:rsidP="00714643">
      <w:r>
        <w:t>AT: Empirical uncertainty</w:t>
      </w:r>
    </w:p>
    <w:p w14:paraId="1D29EA77" w14:textId="2AFD0207" w:rsidR="00714643" w:rsidRDefault="00714643" w:rsidP="00714643">
      <w:r>
        <w:t xml:space="preserve">1] No </w:t>
      </w:r>
      <w:proofErr w:type="spellStart"/>
      <w:r>
        <w:t>ev</w:t>
      </w:r>
      <w:proofErr w:type="spellEnd"/>
      <w:r>
        <w:t xml:space="preserve"> evil demons exist</w:t>
      </w:r>
    </w:p>
    <w:p w14:paraId="47439F7C" w14:textId="2F48CF8C" w:rsidR="00714643" w:rsidRDefault="00714643" w:rsidP="00714643">
      <w:r>
        <w:t xml:space="preserve">2] we can know </w:t>
      </w:r>
      <w:proofErr w:type="gramStart"/>
      <w:r>
        <w:t>others—C</w:t>
      </w:r>
      <w:proofErr w:type="gramEnd"/>
      <w:r>
        <w:t>/A Blum</w:t>
      </w:r>
    </w:p>
    <w:p w14:paraId="44C67A6F" w14:textId="449BF2D3" w:rsidR="00714643" w:rsidRDefault="00714643" w:rsidP="00714643">
      <w:r>
        <w:t xml:space="preserve">3] We do </w:t>
      </w:r>
      <w:proofErr w:type="spellStart"/>
      <w:r>
        <w:t>expierience</w:t>
      </w:r>
      <w:proofErr w:type="spellEnd"/>
      <w:r>
        <w:t xml:space="preserve"> same </w:t>
      </w:r>
      <w:proofErr w:type="spellStart"/>
      <w:r>
        <w:t>thigns</w:t>
      </w:r>
      <w:proofErr w:type="spellEnd"/>
      <w:r>
        <w:t xml:space="preserve"> </w:t>
      </w:r>
      <w:proofErr w:type="spellStart"/>
      <w:r>
        <w:t>i.e</w:t>
      </w:r>
      <w:proofErr w:type="spellEnd"/>
      <w:r>
        <w:t>: reason NW is bad</w:t>
      </w:r>
    </w:p>
    <w:p w14:paraId="2DBF6DD8" w14:textId="37E7D2C8" w:rsidR="00714643" w:rsidRDefault="00714643" w:rsidP="00714643">
      <w:r>
        <w:t xml:space="preserve">AT: Constitutive Authority </w:t>
      </w:r>
    </w:p>
    <w:p w14:paraId="538E063E" w14:textId="3D598A25" w:rsidR="00714643" w:rsidRDefault="00714643" w:rsidP="00714643">
      <w:r>
        <w:t>1] Fallacy of origin</w:t>
      </w:r>
    </w:p>
    <w:p w14:paraId="43AB8DC5" w14:textId="5FF577C7" w:rsidR="00714643" w:rsidRDefault="00714643" w:rsidP="00714643">
      <w:r>
        <w:t xml:space="preserve">2] Life is </w:t>
      </w:r>
      <w:proofErr w:type="spellStart"/>
      <w:r>
        <w:t>intrinisic</w:t>
      </w:r>
      <w:proofErr w:type="spellEnd"/>
      <w:r>
        <w:t xml:space="preserve"> too – need to be alive to be able to make reason</w:t>
      </w:r>
    </w:p>
    <w:p w14:paraId="31F7C639" w14:textId="5100EFAB" w:rsidR="00714643" w:rsidRDefault="00714643" w:rsidP="00714643">
      <w:r>
        <w:t>AT: Reason</w:t>
      </w:r>
    </w:p>
    <w:p w14:paraId="2BF74731" w14:textId="77777777" w:rsidR="00D818C5" w:rsidRDefault="00D818C5" w:rsidP="00714643"/>
    <w:p w14:paraId="002A258A" w14:textId="23755B09" w:rsidR="00714643" w:rsidRDefault="00714643" w:rsidP="00714643">
      <w:r>
        <w:t xml:space="preserve">AT: </w:t>
      </w:r>
      <w:proofErr w:type="spellStart"/>
      <w:r>
        <w:t>Perfomrativity</w:t>
      </w:r>
      <w:proofErr w:type="spellEnd"/>
    </w:p>
    <w:p w14:paraId="68321B25" w14:textId="65E2E38E" w:rsidR="00714643" w:rsidRDefault="00714643" w:rsidP="00714643">
      <w:r>
        <w:t>1] Reject it – means they always win</w:t>
      </w:r>
    </w:p>
    <w:p w14:paraId="2D5C46B1" w14:textId="6700EFF9" w:rsidR="00714643" w:rsidRDefault="00714643" w:rsidP="00714643">
      <w:r>
        <w:t>2] Performativity flows neg – presumes life to be able to make arguments</w:t>
      </w:r>
    </w:p>
    <w:p w14:paraId="465C9CC9" w14:textId="1DE45B9E" w:rsidR="00714643" w:rsidRDefault="00714643" w:rsidP="00714643">
      <w:r>
        <w:t xml:space="preserve">AT: </w:t>
      </w:r>
      <w:proofErr w:type="spellStart"/>
      <w:r>
        <w:t>infinte</w:t>
      </w:r>
      <w:proofErr w:type="spellEnd"/>
      <w:r>
        <w:t xml:space="preserve"> consequences</w:t>
      </w:r>
    </w:p>
    <w:p w14:paraId="5C9B744B" w14:textId="0D0CEB6D" w:rsidR="00714643" w:rsidRDefault="00714643" w:rsidP="00714643">
      <w:r>
        <w:t xml:space="preserve">1] No – extinction is the final consequence </w:t>
      </w:r>
    </w:p>
    <w:p w14:paraId="58BA8242" w14:textId="2A0305C4" w:rsidR="00714643" w:rsidRDefault="00714643" w:rsidP="00714643">
      <w:r>
        <w:t xml:space="preserve">2] Can calculate immediate </w:t>
      </w:r>
      <w:proofErr w:type="spellStart"/>
      <w:r>
        <w:t>conseuqences</w:t>
      </w:r>
      <w:proofErr w:type="spellEnd"/>
      <w:r>
        <w:t xml:space="preserve"> and discount future ones which solves b/c probability</w:t>
      </w:r>
    </w:p>
    <w:p w14:paraId="2F2E6459" w14:textId="7E6326A8" w:rsidR="00714643" w:rsidRDefault="00714643" w:rsidP="00714643">
      <w:r>
        <w:t>AT: Induction circular</w:t>
      </w:r>
    </w:p>
    <w:p w14:paraId="3CCEE80D" w14:textId="1C68F15B" w:rsidR="00714643" w:rsidRDefault="00714643" w:rsidP="00714643">
      <w:r>
        <w:t xml:space="preserve">1] Scientific </w:t>
      </w:r>
      <w:proofErr w:type="spellStart"/>
      <w:r>
        <w:t>justficiation</w:t>
      </w:r>
      <w:proofErr w:type="spellEnd"/>
      <w:r>
        <w:t xml:space="preserve"> for induction fails – gravity, pens fall b/c gravity</w:t>
      </w:r>
    </w:p>
    <w:p w14:paraId="00FFFEAA" w14:textId="5C76FD44" w:rsidR="00714643" w:rsidRDefault="00714643" w:rsidP="00714643">
      <w:r>
        <w:t xml:space="preserve">2] Just means Util is </w:t>
      </w:r>
      <w:proofErr w:type="spellStart"/>
      <w:r>
        <w:t>ahrd</w:t>
      </w:r>
      <w:proofErr w:type="spellEnd"/>
      <w:r>
        <w:t xml:space="preserve"> not false</w:t>
      </w:r>
    </w:p>
    <w:p w14:paraId="5BDF0693" w14:textId="30AF8266" w:rsidR="00714643" w:rsidRDefault="00714643" w:rsidP="00714643">
      <w:r>
        <w:t xml:space="preserve">3] Every theory relies on some level of induction – </w:t>
      </w:r>
      <w:proofErr w:type="spellStart"/>
      <w:r>
        <w:t>kant</w:t>
      </w:r>
      <w:proofErr w:type="spellEnd"/>
      <w:r>
        <w:t xml:space="preserve"> proven true from </w:t>
      </w:r>
      <w:proofErr w:type="spellStart"/>
      <w:r>
        <w:t>expieriences</w:t>
      </w:r>
      <w:proofErr w:type="spellEnd"/>
    </w:p>
    <w:p w14:paraId="67B0A8E1" w14:textId="4872F4FF" w:rsidR="00714643" w:rsidRDefault="00714643" w:rsidP="00714643">
      <w:r>
        <w:t xml:space="preserve">4] Don’t need </w:t>
      </w:r>
      <w:proofErr w:type="spellStart"/>
      <w:r>
        <w:t>ot</w:t>
      </w:r>
      <w:proofErr w:type="spellEnd"/>
      <w:r>
        <w:t xml:space="preserve"> be 100%% accurate –</w:t>
      </w:r>
    </w:p>
    <w:p w14:paraId="15AA6BFA" w14:textId="58492D0E" w:rsidR="00714643" w:rsidRDefault="00714643" w:rsidP="00714643">
      <w:r>
        <w:t xml:space="preserve">AT: Aggregation fails </w:t>
      </w:r>
    </w:p>
    <w:p w14:paraId="0A524C74" w14:textId="52509128" w:rsidR="00714643" w:rsidRDefault="00714643" w:rsidP="00714643">
      <w:r>
        <w:t xml:space="preserve">1] It is additive measure dopamine </w:t>
      </w:r>
      <w:r w:rsidR="00D818C5">
        <w:t xml:space="preserve">that’s </w:t>
      </w:r>
      <w:proofErr w:type="spellStart"/>
      <w:r w:rsidR="00D818C5">
        <w:t>blum</w:t>
      </w:r>
      <w:proofErr w:type="spellEnd"/>
    </w:p>
    <w:p w14:paraId="5405244E" w14:textId="7D2DBE70" w:rsidR="00D818C5" w:rsidRDefault="00D818C5" w:rsidP="00714643">
      <w:r>
        <w:t xml:space="preserve">2] Just means </w:t>
      </w:r>
      <w:proofErr w:type="spellStart"/>
      <w:r>
        <w:t>utilhard</w:t>
      </w:r>
      <w:proofErr w:type="spellEnd"/>
      <w:r>
        <w:t xml:space="preserve"> not false</w:t>
      </w:r>
    </w:p>
    <w:p w14:paraId="44667E75" w14:textId="07BEA4F9" w:rsidR="00D818C5" w:rsidRDefault="00D818C5" w:rsidP="00714643">
      <w:r>
        <w:t xml:space="preserve">AT: Resource </w:t>
      </w:r>
      <w:proofErr w:type="spellStart"/>
      <w:r>
        <w:t>disparties</w:t>
      </w:r>
      <w:proofErr w:type="spellEnd"/>
    </w:p>
    <w:p w14:paraId="37CB9264" w14:textId="0ECA19EB" w:rsidR="00D818C5" w:rsidRDefault="00D818C5" w:rsidP="00714643">
      <w:r>
        <w:lastRenderedPageBreak/>
        <w:t xml:space="preserve">1] Not true – can j </w:t>
      </w:r>
      <w:proofErr w:type="spellStart"/>
      <w:r>
        <w:t>larp</w:t>
      </w:r>
      <w:proofErr w:type="spellEnd"/>
      <w:r>
        <w:t xml:space="preserve"> smarter, case analytics, and weighing </w:t>
      </w:r>
      <w:proofErr w:type="spellStart"/>
      <w:r>
        <w:t>etc</w:t>
      </w:r>
      <w:proofErr w:type="spellEnd"/>
      <w:r>
        <w:t xml:space="preserve"> 2] Kant also needs it – the offense at the bottom of the doc proves 3] Topic education o/w’s it’s </w:t>
      </w:r>
      <w:proofErr w:type="spellStart"/>
      <w:r>
        <w:t>intrinisic</w:t>
      </w:r>
      <w:proofErr w:type="spellEnd"/>
      <w:r>
        <w:t xml:space="preserve"> and controls the I/L it’ </w:t>
      </w:r>
      <w:proofErr w:type="spellStart"/>
      <w:r>
        <w:t>swhy</w:t>
      </w:r>
      <w:proofErr w:type="spellEnd"/>
      <w:r>
        <w:t xml:space="preserve"> schools fund</w:t>
      </w:r>
    </w:p>
    <w:p w14:paraId="7A5101B8" w14:textId="50C833AD" w:rsidR="00D818C5" w:rsidRDefault="00D818C5" w:rsidP="00D818C5">
      <w:pPr>
        <w:pStyle w:val="Heading3"/>
      </w:pPr>
      <w:r>
        <w:lastRenderedPageBreak/>
        <w:t>Contention</w:t>
      </w:r>
    </w:p>
    <w:p w14:paraId="02F2F074" w14:textId="4D1052AA" w:rsidR="00D818C5" w:rsidRPr="006709B1" w:rsidRDefault="00D818C5" w:rsidP="00D818C5">
      <w:pPr>
        <w:shd w:val="clear" w:color="auto" w:fill="FFFFFF"/>
        <w:spacing w:before="40" w:after="0" w:line="278" w:lineRule="atLeast"/>
        <w:outlineLvl w:val="3"/>
        <w:rPr>
          <w:rFonts w:eastAsia="Times New Roman"/>
          <w:b/>
          <w:bCs/>
          <w:color w:val="222222"/>
          <w:sz w:val="26"/>
          <w:szCs w:val="26"/>
          <w:lang w:eastAsia="zh-CN"/>
        </w:rPr>
      </w:pPr>
      <w:r>
        <w:rPr>
          <w:rFonts w:eastAsia="Times New Roman"/>
          <w:b/>
          <w:bCs/>
          <w:color w:val="222222"/>
          <w:sz w:val="26"/>
          <w:szCs w:val="26"/>
          <w:lang w:eastAsia="zh-CN"/>
        </w:rPr>
        <w:t>Kant</w:t>
      </w:r>
      <w:r>
        <w:rPr>
          <w:rFonts w:eastAsia="Times New Roman"/>
          <w:b/>
          <w:bCs/>
          <w:color w:val="222222"/>
          <w:sz w:val="26"/>
          <w:szCs w:val="26"/>
          <w:lang w:eastAsia="zh-CN"/>
        </w:rPr>
        <w:t xml:space="preserve"> CONCEDES consequences matter.</w:t>
      </w:r>
    </w:p>
    <w:p w14:paraId="3CFF3223" w14:textId="77777777" w:rsidR="00D818C5" w:rsidRPr="006709B1" w:rsidRDefault="00D818C5" w:rsidP="00D818C5">
      <w:pPr>
        <w:shd w:val="clear" w:color="auto" w:fill="FFFFFF"/>
        <w:spacing w:line="235" w:lineRule="atLeast"/>
        <w:rPr>
          <w:rFonts w:eastAsia="Times New Roman"/>
          <w:color w:val="222222"/>
          <w:lang w:eastAsia="zh-CN"/>
        </w:rPr>
      </w:pPr>
      <w:proofErr w:type="spellStart"/>
      <w:r w:rsidRPr="006709B1">
        <w:rPr>
          <w:rFonts w:eastAsia="Times New Roman"/>
          <w:color w:val="222222"/>
          <w:lang w:eastAsia="zh-CN"/>
        </w:rPr>
        <w:t>Korsgaard</w:t>
      </w:r>
      <w:proofErr w:type="spellEnd"/>
      <w:r w:rsidRPr="006709B1">
        <w:rPr>
          <w:rFonts w:eastAsia="Times New Roman"/>
          <w:color w:val="222222"/>
          <w:lang w:eastAsia="zh-CN"/>
        </w:rPr>
        <w:t xml:space="preserve"> PhD 02 [Christine, PhD in Philosophy, works at Harvard] “</w:t>
      </w:r>
      <w:proofErr w:type="spellStart"/>
      <w:r w:rsidRPr="006709B1">
        <w:rPr>
          <w:rFonts w:eastAsia="Times New Roman"/>
          <w:color w:val="222222"/>
          <w:lang w:eastAsia="zh-CN"/>
        </w:rPr>
        <w:t>Internalism</w:t>
      </w:r>
      <w:proofErr w:type="spellEnd"/>
      <w:r w:rsidRPr="006709B1">
        <w:rPr>
          <w:rFonts w:eastAsia="Times New Roman"/>
          <w:color w:val="222222"/>
          <w:lang w:eastAsia="zh-CN"/>
        </w:rPr>
        <w:t xml:space="preserve"> and the Sources of Normativity” RE</w:t>
      </w:r>
    </w:p>
    <w:p w14:paraId="253331B3" w14:textId="77777777" w:rsidR="00D818C5" w:rsidRPr="006709B1" w:rsidRDefault="00D818C5" w:rsidP="00D818C5">
      <w:pPr>
        <w:shd w:val="clear" w:color="auto" w:fill="FFFFFF"/>
        <w:spacing w:line="235" w:lineRule="atLeast"/>
        <w:rPr>
          <w:rFonts w:eastAsia="Times New Roman"/>
          <w:color w:val="222222"/>
          <w:lang w:eastAsia="zh-CN"/>
        </w:rPr>
      </w:pPr>
      <w:r w:rsidRPr="006709B1">
        <w:rPr>
          <w:rFonts w:eastAsia="Times New Roman"/>
          <w:color w:val="222222"/>
          <w:lang w:eastAsia="zh-CN"/>
        </w:rPr>
        <w:t>But </w:t>
      </w:r>
      <w:r w:rsidRPr="006709B1">
        <w:rPr>
          <w:rFonts w:eastAsia="Times New Roman"/>
          <w:color w:val="222222"/>
          <w:shd w:val="clear" w:color="auto" w:fill="00FF00"/>
          <w:lang w:eastAsia="zh-CN"/>
        </w:rPr>
        <w:t>actions</w:t>
      </w:r>
      <w:r w:rsidRPr="006709B1">
        <w:rPr>
          <w:rFonts w:eastAsia="Times New Roman"/>
          <w:color w:val="222222"/>
          <w:lang w:eastAsia="zh-CN"/>
        </w:rPr>
        <w:t> are also events in the world (or correspond to events in the world, at least), and they too </w:t>
      </w:r>
      <w:r w:rsidRPr="006709B1">
        <w:rPr>
          <w:rFonts w:eastAsia="Times New Roman"/>
          <w:color w:val="222222"/>
          <w:shd w:val="clear" w:color="auto" w:fill="00FF00"/>
          <w:lang w:eastAsia="zh-CN"/>
        </w:rPr>
        <w:t>have consequences.</w:t>
      </w:r>
      <w:r w:rsidRPr="006709B1">
        <w:rPr>
          <w:rFonts w:eastAsia="Times New Roman"/>
          <w:color w:val="222222"/>
          <w:lang w:eastAsia="zh-CN"/>
        </w:rPr>
        <w:t> There are a number of different ways in which one can deal with worries about what happens to the consequences in Kant’s ethical theory. It is worth pointing out that </w:t>
      </w:r>
      <w:r w:rsidRPr="006709B1">
        <w:rPr>
          <w:rFonts w:eastAsia="Times New Roman"/>
          <w:color w:val="222222"/>
          <w:shd w:val="clear" w:color="auto" w:fill="00FF00"/>
          <w:lang w:eastAsia="zh-CN"/>
        </w:rPr>
        <w:t>Kant</w:t>
      </w:r>
      <w:r w:rsidRPr="006709B1">
        <w:rPr>
          <w:rFonts w:eastAsia="Times New Roman"/>
          <w:color w:val="222222"/>
          <w:lang w:eastAsia="zh-CN"/>
        </w:rPr>
        <w:t> himself not only </w:t>
      </w:r>
      <w:r w:rsidRPr="006709B1">
        <w:rPr>
          <w:rFonts w:eastAsia="Times New Roman"/>
          <w:color w:val="222222"/>
          <w:shd w:val="clear" w:color="auto" w:fill="00FF00"/>
          <w:lang w:eastAsia="zh-CN"/>
        </w:rPr>
        <w:t>did not ignore</w:t>
      </w:r>
      <w:r w:rsidRPr="006709B1">
        <w:rPr>
          <w:rFonts w:eastAsia="Times New Roman"/>
          <w:color w:val="222222"/>
          <w:lang w:eastAsia="zh-CN"/>
        </w:rPr>
        <w:t> the </w:t>
      </w:r>
      <w:proofErr w:type="gramStart"/>
      <w:r w:rsidRPr="006709B1">
        <w:rPr>
          <w:rFonts w:eastAsia="Times New Roman"/>
          <w:color w:val="222222"/>
          <w:shd w:val="clear" w:color="auto" w:fill="00FF00"/>
          <w:lang w:eastAsia="zh-CN"/>
        </w:rPr>
        <w:t>consequences</w:t>
      </w:r>
      <w:r w:rsidRPr="006709B1">
        <w:rPr>
          <w:rFonts w:eastAsia="Times New Roman"/>
          <w:color w:val="222222"/>
          <w:lang w:eastAsia="zh-CN"/>
        </w:rPr>
        <w:t>, but</w:t>
      </w:r>
      <w:proofErr w:type="gramEnd"/>
      <w:r w:rsidRPr="006709B1">
        <w:rPr>
          <w:rFonts w:eastAsia="Times New Roman"/>
          <w:color w:val="222222"/>
          <w:lang w:eastAsia="zh-CN"/>
        </w:rPr>
        <w:t xml:space="preserve"> took the fact that good actions can have bad effects as the starting point for his religious philosophy. In his religious thought, Kant was concerned with the question how the moral agent has to envision the world, how he has to think of its metaphysics in order to cope with the fact that the actions morality demands may have terrible effects that we never intended, or may simply fail to have good ones. I myself see the development of what Rawls has called “</w:t>
      </w:r>
      <w:r w:rsidRPr="006709B1">
        <w:rPr>
          <w:rFonts w:eastAsia="Times New Roman"/>
          <w:color w:val="222222"/>
          <w:shd w:val="clear" w:color="auto" w:fill="00FF00"/>
          <w:lang w:eastAsia="zh-CN"/>
        </w:rPr>
        <w:t>nonideal theory</w:t>
      </w:r>
      <w:r w:rsidRPr="006709B1">
        <w:rPr>
          <w:rFonts w:eastAsia="Times New Roman"/>
          <w:color w:val="222222"/>
          <w:lang w:eastAsia="zh-CN"/>
        </w:rPr>
        <w:t>” to be the right way of </w:t>
      </w:r>
      <w:r w:rsidRPr="006709B1">
        <w:rPr>
          <w:rFonts w:eastAsia="Times New Roman"/>
          <w:color w:val="222222"/>
          <w:shd w:val="clear" w:color="auto" w:fill="00FF00"/>
          <w:lang w:eastAsia="zh-CN"/>
        </w:rPr>
        <w:t>tak</w:t>
      </w:r>
      <w:r w:rsidRPr="006709B1">
        <w:rPr>
          <w:rFonts w:eastAsia="Times New Roman"/>
          <w:color w:val="222222"/>
          <w:lang w:eastAsia="zh-CN"/>
        </w:rPr>
        <w:t>ing </w:t>
      </w:r>
      <w:r w:rsidRPr="006709B1">
        <w:rPr>
          <w:rFonts w:eastAsia="Times New Roman"/>
          <w:color w:val="222222"/>
          <w:shd w:val="clear" w:color="auto" w:fill="00FF00"/>
          <w:lang w:eastAsia="zh-CN"/>
        </w:rPr>
        <w:t>care of</w:t>
      </w:r>
      <w:r w:rsidRPr="006709B1">
        <w:rPr>
          <w:rFonts w:eastAsia="Times New Roman"/>
          <w:color w:val="222222"/>
          <w:lang w:eastAsia="zh-CN"/>
        </w:rPr>
        <w:t> a certain class of </w:t>
      </w:r>
      <w:r w:rsidRPr="006709B1">
        <w:rPr>
          <w:rFonts w:eastAsia="Times New Roman"/>
          <w:color w:val="222222"/>
          <w:shd w:val="clear" w:color="auto" w:fill="00FF00"/>
          <w:lang w:eastAsia="zh-CN"/>
        </w:rPr>
        <w:t>cases, in which the consequences</w:t>
      </w:r>
      <w:r w:rsidRPr="006709B1">
        <w:rPr>
          <w:rFonts w:eastAsia="Times New Roman"/>
          <w:color w:val="222222"/>
          <w:lang w:eastAsia="zh-CN"/>
        </w:rPr>
        <w:t> of doing the right thing just </w:t>
      </w:r>
      <w:r w:rsidRPr="006709B1">
        <w:rPr>
          <w:rFonts w:eastAsia="Times New Roman"/>
          <w:color w:val="222222"/>
          <w:shd w:val="clear" w:color="auto" w:fill="00FF00"/>
          <w:lang w:eastAsia="zh-CN"/>
        </w:rPr>
        <w:t>seem too appalling</w:t>
      </w:r>
      <w:r w:rsidRPr="006709B1">
        <w:rPr>
          <w:rFonts w:eastAsia="Times New Roman"/>
          <w:color w:val="222222"/>
          <w:lang w:eastAsia="zh-CN"/>
        </w:rPr>
        <w:t> for us </w:t>
      </w:r>
      <w:r w:rsidRPr="006709B1">
        <w:rPr>
          <w:rFonts w:eastAsia="Times New Roman"/>
          <w:color w:val="222222"/>
          <w:shd w:val="clear" w:color="auto" w:fill="00FF00"/>
          <w:lang w:eastAsia="zh-CN"/>
        </w:rPr>
        <w:t>to</w:t>
      </w:r>
      <w:r w:rsidRPr="006709B1">
        <w:rPr>
          <w:rFonts w:eastAsia="Times New Roman"/>
          <w:color w:val="222222"/>
          <w:lang w:eastAsia="zh-CN"/>
        </w:rPr>
        <w:t> simply </w:t>
      </w:r>
      <w:r w:rsidRPr="006709B1">
        <w:rPr>
          <w:rFonts w:eastAsia="Times New Roman"/>
          <w:color w:val="222222"/>
          <w:shd w:val="clear" w:color="auto" w:fill="00FF00"/>
          <w:lang w:eastAsia="zh-CN"/>
        </w:rPr>
        <w:t>wash our hands of.</w:t>
      </w:r>
      <w:r w:rsidRPr="006709B1">
        <w:rPr>
          <w:rFonts w:eastAsia="Times New Roman"/>
          <w:color w:val="222222"/>
          <w:lang w:eastAsia="zh-CN"/>
        </w:rPr>
        <w:t> But I do not want to say that just having bad consequences is enough to put an action into the realm of nonideal theory. I think there is a range of bad consequences that a decent person has to be prepared to live with, out of respect for other people’s right to manage their own lives and actions, and to contribute to shared decisions. But I also think that </w:t>
      </w:r>
      <w:r w:rsidRPr="006709B1">
        <w:rPr>
          <w:rFonts w:eastAsia="Times New Roman"/>
          <w:color w:val="222222"/>
          <w:shd w:val="clear" w:color="auto" w:fill="00FF00"/>
          <w:lang w:eastAsia="zh-CN"/>
        </w:rPr>
        <w:t>there are cases where our actions go wrong</w:t>
      </w:r>
      <w:r w:rsidRPr="006709B1">
        <w:rPr>
          <w:rFonts w:eastAsia="Times New Roman"/>
          <w:color w:val="222222"/>
          <w:lang w:eastAsia="zh-CN"/>
        </w:rPr>
        <w:t> in such a way </w:t>
      </w:r>
      <w:r w:rsidRPr="006709B1">
        <w:rPr>
          <w:rFonts w:eastAsia="Times New Roman"/>
          <w:color w:val="222222"/>
          <w:shd w:val="clear" w:color="auto" w:fill="00FF00"/>
          <w:lang w:eastAsia="zh-CN"/>
        </w:rPr>
        <w:t>that they turn out</w:t>
      </w:r>
      <w:r w:rsidRPr="006709B1">
        <w:rPr>
          <w:rFonts w:eastAsia="Times New Roman"/>
          <w:color w:val="222222"/>
          <w:lang w:eastAsia="zh-CN"/>
        </w:rPr>
        <w:t> in a sense </w:t>
      </w:r>
      <w:r w:rsidRPr="006709B1">
        <w:rPr>
          <w:rFonts w:eastAsia="Times New Roman"/>
          <w:color w:val="222222"/>
          <w:shd w:val="clear" w:color="auto" w:fill="00FF00"/>
          <w:lang w:eastAsia="zh-CN"/>
        </w:rPr>
        <w:t>not to be the actions we intended to do, or</w:t>
      </w:r>
      <w:r w:rsidRPr="006709B1">
        <w:rPr>
          <w:rFonts w:eastAsia="Times New Roman"/>
          <w:color w:val="222222"/>
          <w:lang w:eastAsia="zh-CN"/>
        </w:rPr>
        <w:t> to </w:t>
      </w:r>
      <w:r w:rsidRPr="006709B1">
        <w:rPr>
          <w:rFonts w:eastAsia="Times New Roman"/>
          <w:color w:val="222222"/>
          <w:shd w:val="clear" w:color="auto" w:fill="00FF00"/>
          <w:lang w:eastAsia="zh-CN"/>
        </w:rPr>
        <w:t>instantiate the values we meant</w:t>
      </w:r>
      <w:r w:rsidRPr="006709B1">
        <w:rPr>
          <w:rFonts w:eastAsia="Times New Roman"/>
          <w:color w:val="222222"/>
          <w:lang w:eastAsia="zh-CN"/>
        </w:rPr>
        <w:t> them to instantiate. I think that some of these cases can be dealt with by introducing the kind of double-level structure into moral philosophy that I have described in the essay on “The Right to Lie: Kant on Dealing with Evil.”3 But I also think there are cases that cannot be domesticated even in this way, cases in which, to put it paradoxically, the good person will do something “wrong.” I have written about that sort of case too, in “Taking the Law into Our Own Hands: Kant on the Right to Revolution.”4</w:t>
      </w:r>
    </w:p>
    <w:p w14:paraId="3806675C" w14:textId="77777777" w:rsidR="00D818C5" w:rsidRPr="00F601E6" w:rsidRDefault="00D818C5" w:rsidP="00D818C5"/>
    <w:p w14:paraId="2B735B7A" w14:textId="77777777" w:rsidR="00D818C5" w:rsidRPr="00D818C5" w:rsidRDefault="00D818C5" w:rsidP="00D818C5">
      <w:pPr>
        <w:pStyle w:val="Heading3"/>
      </w:pPr>
    </w:p>
    <w:p w14:paraId="530F3051" w14:textId="23515ADC" w:rsidR="00714643" w:rsidRDefault="009053D1" w:rsidP="009053D1">
      <w:pPr>
        <w:pStyle w:val="Heading3"/>
      </w:pPr>
      <w:r>
        <w:lastRenderedPageBreak/>
        <w:t>ADV</w:t>
      </w:r>
    </w:p>
    <w:p w14:paraId="360A39D3" w14:textId="77777777" w:rsidR="009053D1" w:rsidRPr="00BA2729" w:rsidRDefault="009053D1" w:rsidP="009053D1">
      <w:pPr>
        <w:pStyle w:val="Heading4"/>
      </w:pPr>
      <w:r>
        <w:t xml:space="preserve">1] A vaccine waiver </w:t>
      </w:r>
      <w:r>
        <w:rPr>
          <w:u w:val="single"/>
        </w:rPr>
        <w:t>greenlights</w:t>
      </w:r>
      <w:r>
        <w:t xml:space="preserve"> counterfeit medicine – independently </w:t>
      </w:r>
      <w:r>
        <w:rPr>
          <w:u w:val="single"/>
        </w:rPr>
        <w:t>turns Case</w:t>
      </w:r>
      <w:r>
        <w:t xml:space="preserve"> by increasing </w:t>
      </w:r>
      <w:r>
        <w:rPr>
          <w:u w:val="single"/>
        </w:rPr>
        <w:t>vaccine hesitancy</w:t>
      </w:r>
      <w:r>
        <w:t>.</w:t>
      </w:r>
    </w:p>
    <w:p w14:paraId="4159348A" w14:textId="77777777" w:rsidR="009053D1" w:rsidRPr="007534FF" w:rsidRDefault="009053D1" w:rsidP="009053D1">
      <w:r w:rsidRPr="007534FF">
        <w:rPr>
          <w:rStyle w:val="Style13ptBold"/>
        </w:rPr>
        <w:t>Conrad 5-18</w:t>
      </w:r>
      <w:r>
        <w:t xml:space="preserve"> </w:t>
      </w:r>
      <w:r w:rsidRPr="007534FF">
        <w:t>John Conrad 5-18-2021 "Waiving intellectual property rights is not in the best interests of patients"</w:t>
      </w:r>
      <w:r>
        <w:t xml:space="preserve"> </w:t>
      </w:r>
      <w:hyperlink r:id="rId20"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1641574B" w14:textId="77777777" w:rsidR="009053D1" w:rsidRDefault="009053D1" w:rsidP="009053D1">
      <w:pPr>
        <w:rPr>
          <w:u w:val="single"/>
        </w:rPr>
      </w:pPr>
      <w:r w:rsidRPr="007534FF">
        <w:rPr>
          <w:sz w:val="16"/>
        </w:rPr>
        <w:t xml:space="preserve">The </w:t>
      </w:r>
      <w:r w:rsidRPr="00E70065">
        <w:rPr>
          <w:highlight w:val="green"/>
          <w:u w:val="single"/>
        </w:rPr>
        <w:t>Biden's</w:t>
      </w:r>
      <w:r w:rsidRPr="00E70065">
        <w:rPr>
          <w:sz w:val="16"/>
          <w:highlight w:val="green"/>
        </w:rPr>
        <w:t xml:space="preserve"> </w:t>
      </w:r>
      <w:r w:rsidRPr="007534FF">
        <w:rPr>
          <w:sz w:val="16"/>
        </w:rPr>
        <w:t xml:space="preserve">administration's </w:t>
      </w:r>
      <w:r w:rsidRPr="00E70065">
        <w:rPr>
          <w:highlight w:val="green"/>
          <w:u w:val="single"/>
        </w:rPr>
        <w:t xml:space="preserve">support for </w:t>
      </w:r>
      <w:r w:rsidRPr="007534FF">
        <w:rPr>
          <w:sz w:val="16"/>
        </w:rPr>
        <w:t xml:space="preserve">India and South Africa's proposal before the World Trade Organization to temporarily </w:t>
      </w:r>
      <w:r w:rsidRPr="00E70065">
        <w:rPr>
          <w:highlight w:val="green"/>
          <w:u w:val="single"/>
        </w:rPr>
        <w:t>waive</w:t>
      </w:r>
      <w:r w:rsidRPr="00E70065">
        <w:rPr>
          <w:sz w:val="16"/>
          <w:highlight w:val="green"/>
        </w:rPr>
        <w:t xml:space="preserve"> </w:t>
      </w:r>
      <w:r w:rsidRPr="007534FF">
        <w:rPr>
          <w:sz w:val="16"/>
        </w:rPr>
        <w:t>anti-</w:t>
      </w:r>
      <w:r w:rsidRPr="00E70065">
        <w:rPr>
          <w:highlight w:val="green"/>
          <w:u w:val="single"/>
        </w:rPr>
        <w:t>COVID vaccine patents</w:t>
      </w:r>
      <w:r w:rsidRPr="00E70065">
        <w:rPr>
          <w:sz w:val="16"/>
          <w:highlight w:val="green"/>
        </w:rPr>
        <w:t xml:space="preserve"> </w:t>
      </w:r>
      <w:r w:rsidRPr="007534FF">
        <w:rPr>
          <w:sz w:val="16"/>
        </w:rPr>
        <w:t xml:space="preserve">to boost its supply </w:t>
      </w:r>
      <w:r w:rsidRPr="00E70065">
        <w:rPr>
          <w:highlight w:val="green"/>
          <w:u w:val="single"/>
        </w:rPr>
        <w:t>will</w:t>
      </w:r>
      <w:r w:rsidRPr="00E70065">
        <w:rPr>
          <w:sz w:val="16"/>
          <w:highlight w:val="green"/>
        </w:rPr>
        <w:t xml:space="preserve"> </w:t>
      </w:r>
      <w:r w:rsidRPr="00E70065">
        <w:rPr>
          <w:highlight w:val="green"/>
          <w:u w:val="single"/>
        </w:rPr>
        <w:t>fuel</w:t>
      </w:r>
      <w:r w:rsidRPr="00E70065">
        <w:rPr>
          <w:sz w:val="16"/>
          <w:highlight w:val="green"/>
        </w:rPr>
        <w:t xml:space="preserve"> </w:t>
      </w:r>
      <w:r w:rsidRPr="007534FF">
        <w:rPr>
          <w:sz w:val="16"/>
        </w:rPr>
        <w:t xml:space="preserve">the </w:t>
      </w:r>
      <w:r w:rsidRPr="00E70065">
        <w:rPr>
          <w:b/>
          <w:bCs/>
          <w:highlight w:val="green"/>
          <w:u w:val="single"/>
          <w:bdr w:val="single" w:sz="4" w:space="0" w:color="auto"/>
        </w:rPr>
        <w:t>development of counterfeit vaccines and weaken the already strained global supply chain</w:t>
      </w:r>
      <w:r w:rsidRPr="007534FF">
        <w:rPr>
          <w:sz w:val="16"/>
        </w:rPr>
        <w:t xml:space="preserve">. </w:t>
      </w:r>
      <w:r w:rsidRPr="007534FF">
        <w:rPr>
          <w:u w:val="single"/>
        </w:rPr>
        <w:t xml:space="preserve">The </w:t>
      </w:r>
      <w:r w:rsidRPr="00E70065">
        <w:rPr>
          <w:highlight w:val="green"/>
          <w:u w:val="single"/>
        </w:rPr>
        <w:t xml:space="preserve">proposal will not increase </w:t>
      </w:r>
      <w:r w:rsidRPr="007534FF">
        <w:rPr>
          <w:u w:val="single"/>
        </w:rPr>
        <w:t xml:space="preserve">the </w:t>
      </w:r>
      <w:r w:rsidRPr="00E70065">
        <w:rPr>
          <w:highlight w:val="green"/>
          <w:u w:val="single"/>
        </w:rPr>
        <w:t xml:space="preserve">effective number of </w:t>
      </w:r>
      <w:r w:rsidRPr="007534FF">
        <w:rPr>
          <w:u w:val="single"/>
        </w:rPr>
        <w:t xml:space="preserve">COVID-19 </w:t>
      </w:r>
      <w:r w:rsidRPr="00E70065">
        <w:rPr>
          <w:highlight w:val="green"/>
          <w:u w:val="single"/>
        </w:rPr>
        <w:t xml:space="preserve">vaccines </w:t>
      </w:r>
      <w:r w:rsidRPr="007534FF">
        <w:rPr>
          <w:u w:val="single"/>
        </w:rPr>
        <w:t xml:space="preserve">in India and other countries. The </w:t>
      </w:r>
      <w:r w:rsidRPr="00E70065">
        <w:rPr>
          <w:highlight w:val="green"/>
          <w:u w:val="single"/>
        </w:rPr>
        <w:t xml:space="preserve">manufacturing standards </w:t>
      </w:r>
      <w:r w:rsidRPr="007534FF">
        <w:rPr>
          <w:u w:val="single"/>
        </w:rPr>
        <w:t xml:space="preserve">to produce COVID-19 vaccines </w:t>
      </w:r>
      <w:r w:rsidRPr="00E70065">
        <w:rPr>
          <w:highlight w:val="green"/>
          <w:u w:val="single"/>
        </w:rPr>
        <w:t xml:space="preserve">are </w:t>
      </w:r>
      <w:r w:rsidRPr="00E70065">
        <w:rPr>
          <w:b/>
          <w:bCs/>
          <w:highlight w:val="green"/>
          <w:u w:val="single"/>
          <w:bdr w:val="single" w:sz="4" w:space="0" w:color="auto"/>
        </w:rPr>
        <w:t>exceptionally complicated</w:t>
      </w:r>
      <w:r w:rsidRPr="007534FF">
        <w:rPr>
          <w:u w:val="single"/>
        </w:rPr>
        <w:t>; it is unlike any other manufacturing process</w:t>
      </w:r>
      <w:r w:rsidRPr="007534FF">
        <w:rPr>
          <w:sz w:val="16"/>
        </w:rPr>
        <w:t xml:space="preserve">. </w:t>
      </w:r>
      <w:r w:rsidRPr="00E70065">
        <w:rPr>
          <w:highlight w:val="green"/>
          <w:u w:val="single"/>
        </w:rPr>
        <w:t>To ensure patient safety and efficacy</w:t>
      </w:r>
      <w:r w:rsidRPr="007534FF">
        <w:rPr>
          <w:sz w:val="16"/>
        </w:rPr>
        <w:t xml:space="preserve">, </w:t>
      </w:r>
      <w:r w:rsidRPr="00E70065">
        <w:rPr>
          <w:highlight w:val="green"/>
          <w:u w:val="single"/>
        </w:rPr>
        <w:t>only</w:t>
      </w:r>
      <w:r w:rsidRPr="00E70065">
        <w:rPr>
          <w:sz w:val="16"/>
          <w:highlight w:val="green"/>
        </w:rPr>
        <w:t xml:space="preserve"> </w:t>
      </w:r>
      <w:r w:rsidRPr="00E70065">
        <w:rPr>
          <w:highlight w:val="green"/>
          <w:u w:val="single"/>
        </w:rPr>
        <w:t>manufacturers</w:t>
      </w:r>
      <w:r w:rsidRPr="00E70065">
        <w:rPr>
          <w:sz w:val="16"/>
          <w:highlight w:val="green"/>
        </w:rPr>
        <w:t xml:space="preserve"> </w:t>
      </w:r>
      <w:r w:rsidRPr="00E70065">
        <w:rPr>
          <w:highlight w:val="green"/>
          <w:u w:val="single"/>
        </w:rPr>
        <w:t>with</w:t>
      </w:r>
      <w:r w:rsidRPr="00E70065">
        <w:rPr>
          <w:sz w:val="16"/>
          <w:highlight w:val="green"/>
        </w:rPr>
        <w:t xml:space="preserve"> </w:t>
      </w:r>
      <w:r w:rsidRPr="007534FF">
        <w:rPr>
          <w:sz w:val="16"/>
        </w:rPr>
        <w:t xml:space="preserve">the </w:t>
      </w:r>
      <w:r w:rsidRPr="00E70065">
        <w:rPr>
          <w:b/>
          <w:bCs/>
          <w:highlight w:val="green"/>
          <w:u w:val="single"/>
          <w:bdr w:val="single" w:sz="4" w:space="0" w:color="auto"/>
        </w:rPr>
        <w:t>proper facilities and training</w:t>
      </w:r>
      <w:r w:rsidRPr="00E70065">
        <w:rPr>
          <w:b/>
          <w:bCs/>
          <w:sz w:val="16"/>
          <w:highlight w:val="green"/>
          <w:bdr w:val="single" w:sz="4" w:space="0" w:color="auto"/>
        </w:rPr>
        <w:t xml:space="preserve"> </w:t>
      </w:r>
      <w:r w:rsidRPr="00E70065">
        <w:rPr>
          <w:b/>
          <w:bCs/>
          <w:highlight w:val="green"/>
          <w:u w:val="single"/>
          <w:bdr w:val="single" w:sz="4" w:space="0" w:color="auto"/>
        </w:rPr>
        <w:t>should</w:t>
      </w:r>
      <w:r w:rsidRPr="00E70065">
        <w:rPr>
          <w:b/>
          <w:bCs/>
          <w:sz w:val="16"/>
          <w:highlight w:val="green"/>
          <w:bdr w:val="single" w:sz="4" w:space="0" w:color="auto"/>
        </w:rPr>
        <w:t xml:space="preserve"> </w:t>
      </w:r>
      <w:r w:rsidRPr="00E70065">
        <w:rPr>
          <w:b/>
          <w:bCs/>
          <w:highlight w:val="green"/>
          <w:u w:val="single"/>
          <w:bdr w:val="single" w:sz="4" w:space="0" w:color="auto"/>
        </w:rPr>
        <w:t>produce the vaccine</w:t>
      </w:r>
      <w:r w:rsidRPr="007534FF">
        <w:rPr>
          <w:b/>
          <w:bCs/>
          <w:sz w:val="16"/>
          <w:bdr w:val="single" w:sz="4" w:space="0" w:color="auto"/>
        </w:rPr>
        <w:t xml:space="preserve">, </w:t>
      </w:r>
      <w:r w:rsidRPr="00E70065">
        <w:rPr>
          <w:b/>
          <w:bCs/>
          <w:highlight w:val="green"/>
          <w:u w:val="single"/>
          <w:bdr w:val="single" w:sz="4" w:space="0" w:color="auto"/>
        </w:rPr>
        <w:t>and they are</w:t>
      </w:r>
      <w:r w:rsidRPr="007534FF">
        <w:rPr>
          <w:sz w:val="16"/>
        </w:rPr>
        <w:t xml:space="preserve">. Allowing </w:t>
      </w:r>
      <w:r w:rsidRPr="00E70065">
        <w:rPr>
          <w:highlight w:val="green"/>
          <w:u w:val="single"/>
        </w:rPr>
        <w:t>a temporary waiver</w:t>
      </w:r>
      <w:r w:rsidRPr="00E70065">
        <w:rPr>
          <w:sz w:val="16"/>
          <w:highlight w:val="green"/>
        </w:rPr>
        <w:t xml:space="preserve"> </w:t>
      </w:r>
      <w:r w:rsidRPr="007534FF">
        <w:rPr>
          <w:sz w:val="16"/>
        </w:rPr>
        <w:t xml:space="preserve">that permits compulsory licensing to allow a manufacturer to export counterfeit vaccines </w:t>
      </w:r>
      <w:r w:rsidRPr="00E70065">
        <w:rPr>
          <w:highlight w:val="green"/>
          <w:u w:val="single"/>
        </w:rPr>
        <w:t xml:space="preserve">will </w:t>
      </w:r>
      <w:r w:rsidRPr="00E70065">
        <w:rPr>
          <w:b/>
          <w:bCs/>
          <w:highlight w:val="green"/>
          <w:u w:val="single"/>
          <w:bdr w:val="single" w:sz="4" w:space="0" w:color="auto"/>
        </w:rPr>
        <w:t>cause confusion and endanger public health</w:t>
      </w:r>
      <w:r w:rsidRPr="007534FF">
        <w:rPr>
          <w:sz w:val="16"/>
        </w:rPr>
        <w:t xml:space="preserve">. </w:t>
      </w:r>
      <w:r w:rsidRPr="007534FF">
        <w:rPr>
          <w:u w:val="single"/>
        </w:rPr>
        <w:t xml:space="preserve">For example, </w:t>
      </w:r>
      <w:r w:rsidRPr="00E70065">
        <w:rPr>
          <w:highlight w:val="green"/>
          <w:u w:val="single"/>
        </w:rPr>
        <w:t>between 60,000 and 80,000</w:t>
      </w:r>
      <w:r w:rsidRPr="007534FF">
        <w:rPr>
          <w:u w:val="single"/>
        </w:rPr>
        <w:t xml:space="preserve"> </w:t>
      </w:r>
      <w:r w:rsidRPr="00E70065">
        <w:rPr>
          <w:highlight w:val="green"/>
          <w:u w:val="single"/>
        </w:rPr>
        <w:t xml:space="preserve">children </w:t>
      </w:r>
      <w:r w:rsidRPr="007534FF">
        <w:rPr>
          <w:u w:val="single"/>
        </w:rPr>
        <w:t xml:space="preserve">in Niger </w:t>
      </w:r>
      <w:r w:rsidRPr="00E70065">
        <w:rPr>
          <w:highlight w:val="green"/>
          <w:u w:val="single"/>
        </w:rPr>
        <w:t xml:space="preserve">with </w:t>
      </w:r>
      <w:r w:rsidRPr="007534FF">
        <w:rPr>
          <w:u w:val="single"/>
        </w:rPr>
        <w:t xml:space="preserve">fatal falciparum </w:t>
      </w:r>
      <w:r w:rsidRPr="00E70065">
        <w:rPr>
          <w:highlight w:val="green"/>
          <w:u w:val="single"/>
        </w:rPr>
        <w:t xml:space="preserve">malaria were treated with </w:t>
      </w:r>
      <w:r w:rsidRPr="007534FF">
        <w:rPr>
          <w:u w:val="single"/>
        </w:rPr>
        <w:t xml:space="preserve">a </w:t>
      </w:r>
      <w:r w:rsidRPr="00E70065">
        <w:rPr>
          <w:highlight w:val="green"/>
          <w:u w:val="single"/>
        </w:rPr>
        <w:t xml:space="preserve">counterfeit vaccine </w:t>
      </w:r>
      <w:r w:rsidRPr="007534FF">
        <w:rPr>
          <w:u w:val="single"/>
        </w:rPr>
        <w:t xml:space="preserve">containing incorrect active pharmaceutical ingredients, </w:t>
      </w:r>
      <w:r w:rsidRPr="00E70065">
        <w:rPr>
          <w:highlight w:val="green"/>
          <w:u w:val="single"/>
        </w:rPr>
        <w:t>resulting in</w:t>
      </w:r>
      <w:r w:rsidRPr="007534FF">
        <w:rPr>
          <w:u w:val="single"/>
        </w:rPr>
        <w:t xml:space="preserve"> more than </w:t>
      </w:r>
      <w:r w:rsidRPr="00E70065">
        <w:rPr>
          <w:b/>
          <w:bCs/>
          <w:highlight w:val="green"/>
          <w:u w:val="single"/>
          <w:bdr w:val="single" w:sz="4" w:space="0" w:color="auto"/>
        </w:rPr>
        <w:t>100 fatal infections.</w:t>
      </w:r>
      <w:r w:rsidRPr="007534FF">
        <w:rPr>
          <w:sz w:val="16"/>
        </w:rPr>
        <w:t xml:space="preserve"> Beyond the patients impacted, </w:t>
      </w:r>
      <w:r w:rsidRPr="007534FF">
        <w:rPr>
          <w:u w:val="single"/>
        </w:rPr>
        <w:t>counterfeit drugs erode public confidence in health care systems and the pharmaceutical industry</w:t>
      </w:r>
      <w:r w:rsidRPr="007534FF">
        <w:rPr>
          <w:sz w:val="16"/>
        </w:rPr>
        <w:t xml:space="preserve">. Vaccine hesitancy is a rampant threat that feeds off of the distribution of misinformation. </w:t>
      </w:r>
      <w:r w:rsidRPr="007534FF">
        <w:rPr>
          <w:u w:val="single"/>
        </w:rPr>
        <w:t xml:space="preserve">Allowing the production of vaccines from </w:t>
      </w:r>
      <w:r w:rsidRPr="00E70065">
        <w:rPr>
          <w:highlight w:val="green"/>
          <w:u w:val="single"/>
        </w:rPr>
        <w:t xml:space="preserve">improper manufacturing </w:t>
      </w:r>
      <w:r w:rsidRPr="007534FF">
        <w:rPr>
          <w:u w:val="single"/>
        </w:rPr>
        <w:t xml:space="preserve">facilities further </w:t>
      </w:r>
      <w:r w:rsidRPr="00E70065">
        <w:rPr>
          <w:highlight w:val="green"/>
          <w:u w:val="single"/>
        </w:rPr>
        <w:t xml:space="preserve">opens </w:t>
      </w:r>
      <w:r w:rsidRPr="007534FF">
        <w:rPr>
          <w:u w:val="single"/>
        </w:rPr>
        <w:t xml:space="preserve">the </w:t>
      </w:r>
      <w:r w:rsidRPr="00E70065">
        <w:rPr>
          <w:highlight w:val="green"/>
          <w:u w:val="single"/>
        </w:rPr>
        <w:t xml:space="preserve">door for </w:t>
      </w:r>
      <w:r w:rsidRPr="007534FF">
        <w:rPr>
          <w:u w:val="single"/>
        </w:rPr>
        <w:t xml:space="preserve">antivaccine hacks to stoke the fear fueling </w:t>
      </w:r>
      <w:r w:rsidRPr="00E70065">
        <w:rPr>
          <w:b/>
          <w:bCs/>
          <w:highlight w:val="green"/>
          <w:u w:val="single"/>
          <w:bdr w:val="single" w:sz="4" w:space="0" w:color="auto"/>
        </w:rPr>
        <w:t>vaccine hesitance</w:t>
      </w:r>
      <w:r w:rsidRPr="007534FF">
        <w:rPr>
          <w:u w:val="single"/>
        </w:rPr>
        <w:t>.</w:t>
      </w:r>
    </w:p>
    <w:p w14:paraId="440282C0" w14:textId="77777777" w:rsidR="009053D1" w:rsidRDefault="009053D1" w:rsidP="009053D1">
      <w:pPr>
        <w:pStyle w:val="Heading4"/>
      </w:pPr>
      <w:r>
        <w:t xml:space="preserve">3] </w:t>
      </w:r>
      <w:r w:rsidRPr="006C2B22">
        <w:rPr>
          <w:u w:val="single"/>
        </w:rPr>
        <w:t>Hurts Innovation</w:t>
      </w:r>
      <w:r>
        <w:t xml:space="preserve"> </w:t>
      </w:r>
    </w:p>
    <w:p w14:paraId="2F5EE1D5" w14:textId="77777777" w:rsidR="009053D1" w:rsidRPr="001247B6" w:rsidRDefault="009053D1" w:rsidP="009053D1">
      <w:r w:rsidRPr="0017092A">
        <w:rPr>
          <w:b/>
          <w:bCs/>
          <w:sz w:val="26"/>
          <w:szCs w:val="26"/>
        </w:rPr>
        <w:t>Value Ingenuity</w:t>
      </w:r>
      <w:r>
        <w:rPr>
          <w:b/>
          <w:bCs/>
          <w:sz w:val="26"/>
          <w:szCs w:val="26"/>
        </w:rPr>
        <w:t xml:space="preserve"> </w:t>
      </w:r>
      <w:r w:rsidRPr="0017092A">
        <w:rPr>
          <w:b/>
          <w:bCs/>
          <w:sz w:val="26"/>
          <w:szCs w:val="26"/>
        </w:rPr>
        <w:t>20</w:t>
      </w:r>
      <w:r w:rsidRPr="0017092A">
        <w:t xml:space="preserve"> [Value Ingenuity, (</w:t>
      </w:r>
      <w:r>
        <w:t>The Value Ingenuity project is telling the story of innovation, its roots, its impact, its social and moral imperatives, and the public policy prescriptions that will assure a continued upward trajectory for the generations to follow. Our objective is to advance globally a shared purpose of mutual investment in sustainable innovation.</w:t>
      </w:r>
      <w:r w:rsidRPr="0017092A">
        <w:t xml:space="preserve">)]. "WTO IP Waiver Would Undermine </w:t>
      </w:r>
      <w:proofErr w:type="spellStart"/>
      <w:r w:rsidRPr="0017092A">
        <w:t>Covid</w:t>
      </w:r>
      <w:proofErr w:type="spellEnd"/>
      <w:r w:rsidRPr="0017092A">
        <w:t xml:space="preserve"> Innovation." 10-2-2020, Accessed 8-5-2021. https://www.valueingenuity.com/2021/05/18/wto-ip-waiver-would-undermine-covid-innovation/ // </w:t>
      </w:r>
      <w:proofErr w:type="spellStart"/>
      <w:r>
        <w:t>duongie</w:t>
      </w:r>
      <w:proofErr w:type="spellEnd"/>
    </w:p>
    <w:p w14:paraId="3D48DC9F" w14:textId="77777777" w:rsidR="002A2CD2" w:rsidRDefault="009053D1" w:rsidP="009053D1">
      <w:pPr>
        <w:rPr>
          <w:sz w:val="16"/>
        </w:rPr>
      </w:pPr>
      <w:r w:rsidRPr="001247B6">
        <w:rPr>
          <w:sz w:val="16"/>
        </w:rPr>
        <w:t xml:space="preserve">A TRIPS waiver for vaccines would do nothing to help — and could in fact hurt — the effort to produce billions of vaccine doses and get them in arms. Supply of these high-tech products is ramping up quickly, with about 10 billion doses projected to be produced by the end of 2021 — we shouldn’t distract attention away from that all-important goal. </w:t>
      </w:r>
      <w:r w:rsidRPr="00E70065">
        <w:rPr>
          <w:highlight w:val="green"/>
          <w:u w:val="single"/>
        </w:rPr>
        <w:t>IP</w:t>
      </w:r>
      <w:r w:rsidRPr="00DD7490">
        <w:rPr>
          <w:u w:val="single"/>
        </w:rPr>
        <w:t xml:space="preserve"> is not a barrier to vaccine access. It already </w:t>
      </w:r>
      <w:r w:rsidRPr="00E70065">
        <w:rPr>
          <w:highlight w:val="green"/>
          <w:u w:val="single"/>
        </w:rPr>
        <w:t>enabled</w:t>
      </w:r>
      <w:r w:rsidRPr="00DD7490">
        <w:rPr>
          <w:u w:val="single"/>
        </w:rPr>
        <w:t xml:space="preserve"> the </w:t>
      </w:r>
      <w:r w:rsidRPr="00E70065">
        <w:rPr>
          <w:highlight w:val="green"/>
          <w:u w:val="single"/>
        </w:rPr>
        <w:t>creation of three vaccines, in record-breaking time</w:t>
      </w:r>
      <w:r w:rsidRPr="00DD7490">
        <w:rPr>
          <w:u w:val="single"/>
        </w:rPr>
        <w:t xml:space="preserve">, that have received FDA authorization. </w:t>
      </w:r>
      <w:r w:rsidRPr="00E70065">
        <w:rPr>
          <w:highlight w:val="green"/>
          <w:u w:val="single"/>
        </w:rPr>
        <w:t>IP</w:t>
      </w:r>
      <w:r w:rsidRPr="00DD7490">
        <w:rPr>
          <w:u w:val="single"/>
        </w:rPr>
        <w:t xml:space="preserve"> is also safely </w:t>
      </w:r>
      <w:r w:rsidRPr="00E70065">
        <w:rPr>
          <w:highlight w:val="green"/>
          <w:u w:val="single"/>
        </w:rPr>
        <w:t>facilitating</w:t>
      </w:r>
      <w:r w:rsidRPr="00DD7490">
        <w:rPr>
          <w:u w:val="single"/>
        </w:rPr>
        <w:t xml:space="preserve"> international partnerships (275+ to date) to </w:t>
      </w:r>
      <w:r w:rsidRPr="00E70065">
        <w:rPr>
          <w:highlight w:val="green"/>
          <w:u w:val="single"/>
        </w:rPr>
        <w:t>share technology</w:t>
      </w:r>
      <w:r w:rsidRPr="00DD7490">
        <w:rPr>
          <w:u w:val="single"/>
        </w:rPr>
        <w:t xml:space="preserve"> and information more easily with trusted partners </w:t>
      </w:r>
      <w:r w:rsidRPr="00E70065">
        <w:rPr>
          <w:highlight w:val="green"/>
          <w:u w:val="single"/>
        </w:rPr>
        <w:t>across borders</w:t>
      </w:r>
      <w:r w:rsidRPr="00DD7490">
        <w:rPr>
          <w:u w:val="single"/>
        </w:rPr>
        <w:t xml:space="preserve">. An </w:t>
      </w:r>
      <w:r w:rsidRPr="00E70065">
        <w:rPr>
          <w:highlight w:val="green"/>
          <w:u w:val="single"/>
        </w:rPr>
        <w:t>IP</w:t>
      </w:r>
      <w:r w:rsidRPr="00DD7490">
        <w:rPr>
          <w:u w:val="single"/>
        </w:rPr>
        <w:t xml:space="preserve"> </w:t>
      </w:r>
      <w:r w:rsidRPr="00E70065">
        <w:rPr>
          <w:highlight w:val="green"/>
          <w:u w:val="single"/>
        </w:rPr>
        <w:t>waiver</w:t>
      </w:r>
      <w:r w:rsidRPr="00DD7490">
        <w:rPr>
          <w:u w:val="single"/>
        </w:rPr>
        <w:t xml:space="preserve"> could lead to untested and unregulated copycats</w:t>
      </w:r>
      <w:r w:rsidRPr="001247B6">
        <w:rPr>
          <w:sz w:val="16"/>
        </w:rPr>
        <w:t xml:space="preserve">. Some nations are looking to manufacture sophisticated vaccines without permission, exacerbating the shortage of the critical materials (raw materials, tubing, vials etc.) and increasing vaccine hesitancy due to the development of unsafe products and medicines. </w:t>
      </w:r>
      <w:r w:rsidRPr="00DD7490">
        <w:rPr>
          <w:u w:val="single"/>
        </w:rPr>
        <w:t xml:space="preserve">The proposal </w:t>
      </w:r>
      <w:r w:rsidRPr="001247B6">
        <w:rPr>
          <w:u w:val="single"/>
        </w:rPr>
        <w:t>jeopardizes</w:t>
      </w:r>
      <w:r w:rsidRPr="00DD7490">
        <w:rPr>
          <w:u w:val="single"/>
        </w:rPr>
        <w:t xml:space="preserve"> U.S. manufacturing &amp; jobs. </w:t>
      </w:r>
      <w:r w:rsidRPr="00E70065">
        <w:rPr>
          <w:highlight w:val="green"/>
          <w:u w:val="single"/>
        </w:rPr>
        <w:t>Allow</w:t>
      </w:r>
      <w:r w:rsidRPr="00DD7490">
        <w:rPr>
          <w:u w:val="single"/>
        </w:rPr>
        <w:t xml:space="preserve">ing </w:t>
      </w:r>
      <w:r w:rsidRPr="00E70065">
        <w:rPr>
          <w:highlight w:val="green"/>
          <w:u w:val="single"/>
        </w:rPr>
        <w:t>other countries to take</w:t>
      </w:r>
      <w:r w:rsidRPr="00DD7490">
        <w:rPr>
          <w:u w:val="single"/>
        </w:rPr>
        <w:t xml:space="preserve"> and commercialize American-made technologies conflicts with President Biden’s goal to build up </w:t>
      </w:r>
      <w:r w:rsidRPr="00E70065">
        <w:rPr>
          <w:highlight w:val="green"/>
          <w:u w:val="single"/>
        </w:rPr>
        <w:t>American infrastructure</w:t>
      </w:r>
      <w:r w:rsidRPr="00DD7490">
        <w:rPr>
          <w:u w:val="single"/>
        </w:rPr>
        <w:t xml:space="preserve"> and create manufacturing jobs. In </w:t>
      </w:r>
      <w:r w:rsidRPr="001247B6">
        <w:rPr>
          <w:u w:val="single"/>
        </w:rPr>
        <w:t xml:space="preserve">the </w:t>
      </w:r>
      <w:r w:rsidRPr="00E70065">
        <w:rPr>
          <w:highlight w:val="green"/>
          <w:u w:val="single"/>
        </w:rPr>
        <w:t>U.S.</w:t>
      </w:r>
      <w:r w:rsidRPr="00DD7490">
        <w:rPr>
          <w:u w:val="single"/>
        </w:rPr>
        <w:t xml:space="preserve"> alone, </w:t>
      </w:r>
      <w:r w:rsidRPr="00E70065">
        <w:rPr>
          <w:highlight w:val="green"/>
          <w:u w:val="single"/>
        </w:rPr>
        <w:t>biopharmaceutical</w:t>
      </w:r>
      <w:r w:rsidRPr="00DD7490">
        <w:rPr>
          <w:u w:val="single"/>
        </w:rPr>
        <w:t xml:space="preserve"> companies </w:t>
      </w:r>
      <w:r w:rsidRPr="00E70065">
        <w:rPr>
          <w:highlight w:val="green"/>
          <w:u w:val="single"/>
        </w:rPr>
        <w:t>support</w:t>
      </w:r>
      <w:r w:rsidRPr="00DD7490">
        <w:rPr>
          <w:u w:val="single"/>
        </w:rPr>
        <w:t xml:space="preserve"> 4 million jobs </w:t>
      </w:r>
      <w:r w:rsidRPr="00DD7490">
        <w:rPr>
          <w:u w:val="single"/>
        </w:rPr>
        <w:lastRenderedPageBreak/>
        <w:t xml:space="preserve">across all 50 states, with many more across </w:t>
      </w:r>
      <w:r w:rsidRPr="00E70065">
        <w:rPr>
          <w:highlight w:val="green"/>
          <w:u w:val="single"/>
        </w:rPr>
        <w:t>innovation</w:t>
      </w:r>
      <w:r w:rsidRPr="00DD7490">
        <w:rPr>
          <w:u w:val="single"/>
        </w:rPr>
        <w:t xml:space="preserve"> ecosystems in labs, finance, and SMEs</w:t>
      </w:r>
      <w:r w:rsidRPr="001247B6">
        <w:rPr>
          <w:sz w:val="16"/>
        </w:rPr>
        <w:t xml:space="preserve">. Waiving IP undermines America’s leadership in the life sciences. </w:t>
      </w:r>
      <w:r w:rsidRPr="00DD7490">
        <w:rPr>
          <w:u w:val="single"/>
        </w:rPr>
        <w:t xml:space="preserve">We </w:t>
      </w:r>
      <w:r w:rsidRPr="00E70065">
        <w:rPr>
          <w:highlight w:val="green"/>
          <w:u w:val="single"/>
        </w:rPr>
        <w:t>should not be forfeiting IP to countries</w:t>
      </w:r>
      <w:r w:rsidRPr="00DD7490">
        <w:rPr>
          <w:u w:val="single"/>
        </w:rPr>
        <w:t xml:space="preserve"> </w:t>
      </w:r>
      <w:r w:rsidRPr="00E70065">
        <w:rPr>
          <w:highlight w:val="green"/>
          <w:u w:val="single"/>
        </w:rPr>
        <w:t>looking to undermine America’</w:t>
      </w:r>
      <w:r w:rsidRPr="00DD7490">
        <w:rPr>
          <w:u w:val="single"/>
        </w:rPr>
        <w:t xml:space="preserve">s global leadership in </w:t>
      </w:r>
      <w:r w:rsidRPr="00E70065">
        <w:rPr>
          <w:highlight w:val="green"/>
          <w:u w:val="single"/>
        </w:rPr>
        <w:t>biomedical</w:t>
      </w:r>
      <w:r w:rsidRPr="00DD7490">
        <w:rPr>
          <w:u w:val="single"/>
        </w:rPr>
        <w:t xml:space="preserve"> technology and </w:t>
      </w:r>
      <w:r w:rsidRPr="00E70065">
        <w:rPr>
          <w:highlight w:val="green"/>
          <w:u w:val="single"/>
        </w:rPr>
        <w:t>innovation</w:t>
      </w:r>
      <w:r w:rsidRPr="001247B6">
        <w:rPr>
          <w:sz w:val="16"/>
        </w:rPr>
        <w:t xml:space="preserve">. </w:t>
      </w:r>
    </w:p>
    <w:p w14:paraId="77A58504" w14:textId="77777777" w:rsidR="002A2CD2" w:rsidRDefault="002A2CD2" w:rsidP="009053D1">
      <w:pPr>
        <w:rPr>
          <w:sz w:val="16"/>
        </w:rPr>
      </w:pPr>
    </w:p>
    <w:p w14:paraId="660A794D" w14:textId="2F44A61D" w:rsidR="009053D1" w:rsidRDefault="009053D1" w:rsidP="009053D1">
      <w:pPr>
        <w:rPr>
          <w:sz w:val="16"/>
        </w:rPr>
      </w:pPr>
      <w:r w:rsidRPr="00E70065">
        <w:rPr>
          <w:highlight w:val="green"/>
          <w:u w:val="single"/>
        </w:rPr>
        <w:t>IP</w:t>
      </w:r>
      <w:r w:rsidRPr="00DD7490">
        <w:rPr>
          <w:u w:val="single"/>
        </w:rPr>
        <w:t xml:space="preserve"> </w:t>
      </w:r>
      <w:r w:rsidRPr="00E70065">
        <w:rPr>
          <w:highlight w:val="green"/>
          <w:u w:val="single"/>
        </w:rPr>
        <w:t>protections enabled decades of R&amp;D by biopharmaceutical</w:t>
      </w:r>
      <w:r w:rsidRPr="00DD7490">
        <w:rPr>
          <w:u w:val="single"/>
        </w:rPr>
        <w:t xml:space="preserve"> research </w:t>
      </w:r>
      <w:r w:rsidRPr="00E70065">
        <w:rPr>
          <w:highlight w:val="green"/>
          <w:u w:val="single"/>
        </w:rPr>
        <w:t>companies</w:t>
      </w:r>
      <w:r w:rsidRPr="00DD7490">
        <w:rPr>
          <w:u w:val="single"/>
        </w:rPr>
        <w:t xml:space="preserve">, </w:t>
      </w:r>
      <w:r w:rsidRPr="00E70065">
        <w:rPr>
          <w:highlight w:val="green"/>
          <w:u w:val="single"/>
        </w:rPr>
        <w:t>allowing them</w:t>
      </w:r>
      <w:r w:rsidRPr="00DD7490">
        <w:rPr>
          <w:u w:val="single"/>
        </w:rPr>
        <w:t xml:space="preserve"> </w:t>
      </w:r>
      <w:r w:rsidRPr="00E70065">
        <w:rPr>
          <w:highlight w:val="green"/>
          <w:u w:val="single"/>
        </w:rPr>
        <w:t>to move quickly and effectively against COVID-19</w:t>
      </w:r>
      <w:r w:rsidRPr="001247B6">
        <w:rPr>
          <w:sz w:val="16"/>
        </w:rPr>
        <w:t xml:space="preserve">. Business welcomes the Biden Administration’s support for the global vaccine program, COVAX. This type of program can have a significant positive, practical impact on global rollout of vaccines and therapies without disrupting the incredible IP-enabled progress that has been made to date to defeat the pandemic. Its effects will be even more effective as trade barriers are removed and all countries allow vaccines to be exported internationally. GOOD TO KNOW: Today 57% of all new medicines globally come from the United States with its world-class IP ecosystem, and private companies in the life sciences community make up more than 80% of the investment in the research and development of those new drugs. The U.S. biopharmaceutical industry directly and indirectly supports over 4 million American jobs. SCIENTISTS, ACADEMICS, ADVOCATES AND POLITICAL LEADERS SKEPTICAL OF WAIVING IP RIGHTS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WASHINGTON POST EDITORIAL BOARD, May 4, 2021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WALL STREET JOURNAL EDITORIAL BOARD, May 6, 2021 “The U.S. decision to support a temporary waiver of intellectual-property protections for Covid-19 vaccines won’t end debate on the issue, much less end the pandemic. Reaching a formal agreement could take months and even </w:t>
      </w:r>
      <w:proofErr w:type="gramStart"/>
      <w:r w:rsidRPr="001247B6">
        <w:rPr>
          <w:sz w:val="16"/>
        </w:rPr>
        <w:t>then</w:t>
      </w:r>
      <w:proofErr w:type="gramEnd"/>
      <w:r w:rsidRPr="001247B6">
        <w:rPr>
          <w:sz w:val="16"/>
        </w:rPr>
        <w:t xml:space="preserve"> may not accelerate vaccine production; opposition from countries such as Germany could yet doom any compromise.” BLOOMBERG EDITORIAL BOARD, May 12, 2021 “</w:t>
      </w:r>
      <w:r w:rsidRPr="001247B6">
        <w:rPr>
          <w:u w:val="single"/>
        </w:rPr>
        <w:t xml:space="preserve">The </w:t>
      </w:r>
      <w:r w:rsidRPr="00E70065">
        <w:rPr>
          <w:highlight w:val="green"/>
          <w:u w:val="single"/>
        </w:rPr>
        <w:t>collaboration</w:t>
      </w:r>
      <w:r w:rsidRPr="001247B6">
        <w:rPr>
          <w:u w:val="single"/>
        </w:rPr>
        <w:t xml:space="preserve"> that’s </w:t>
      </w:r>
      <w:r w:rsidRPr="00E70065">
        <w:rPr>
          <w:highlight w:val="green"/>
          <w:u w:val="single"/>
        </w:rPr>
        <w:t>happened in</w:t>
      </w:r>
      <w:r w:rsidRPr="001247B6">
        <w:rPr>
          <w:u w:val="single"/>
        </w:rPr>
        <w:t xml:space="preserve"> the midst of this </w:t>
      </w:r>
      <w:r w:rsidRPr="00E70065">
        <w:rPr>
          <w:highlight w:val="green"/>
          <w:u w:val="single"/>
        </w:rPr>
        <w:t>pandemic</w:t>
      </w:r>
      <w:r w:rsidRPr="001247B6">
        <w:rPr>
          <w:u w:val="single"/>
        </w:rPr>
        <w:t xml:space="preserve"> I think </w:t>
      </w:r>
      <w:r w:rsidRPr="00E70065">
        <w:rPr>
          <w:highlight w:val="green"/>
          <w:u w:val="single"/>
        </w:rPr>
        <w:t>points to</w:t>
      </w:r>
      <w:r w:rsidRPr="001247B6">
        <w:rPr>
          <w:u w:val="single"/>
        </w:rPr>
        <w:t xml:space="preserve"> the ways in which </w:t>
      </w:r>
      <w:r w:rsidRPr="00E70065">
        <w:rPr>
          <w:highlight w:val="green"/>
          <w:u w:val="single"/>
        </w:rPr>
        <w:t>IP has</w:t>
      </w:r>
      <w:r w:rsidRPr="001247B6">
        <w:rPr>
          <w:u w:val="single"/>
        </w:rPr>
        <w:t xml:space="preserve"> actually not </w:t>
      </w:r>
      <w:r w:rsidRPr="00E70065">
        <w:rPr>
          <w:highlight w:val="green"/>
          <w:u w:val="single"/>
        </w:rPr>
        <w:t>been</w:t>
      </w:r>
      <w:r w:rsidRPr="001247B6">
        <w:rPr>
          <w:u w:val="single"/>
        </w:rPr>
        <w:t xml:space="preserve"> a barrier, but a </w:t>
      </w:r>
      <w:r w:rsidRPr="00E70065">
        <w:rPr>
          <w:highlight w:val="green"/>
          <w:u w:val="single"/>
        </w:rPr>
        <w:t>facilitator of</w:t>
      </w:r>
      <w:r w:rsidRPr="001247B6">
        <w:rPr>
          <w:u w:val="single"/>
        </w:rPr>
        <w:t xml:space="preserve"> critical, cutting-edge </w:t>
      </w:r>
      <w:r w:rsidRPr="00E70065">
        <w:rPr>
          <w:highlight w:val="green"/>
          <w:u w:val="single"/>
        </w:rPr>
        <w:t>innovation</w:t>
      </w:r>
      <w:r w:rsidRPr="001247B6">
        <w:rPr>
          <w:u w:val="single"/>
        </w:rPr>
        <w:t xml:space="preserve"> […] I don’t think that waiving IP rights will suddenly enable other countries to ramp up the manufacturing of complex vaccines.”</w:t>
      </w:r>
      <w:r w:rsidRPr="001247B6">
        <w:rPr>
          <w:sz w:val="16"/>
        </w:rPr>
        <w:t xml:space="preserve"> SEN. CHRIS COONS (D-DE), CSIS: April 22, 2021 “There are only so many vaccine manufacturers in the world […] people are very careful about the safety of vaccines […] The thing that is holding us back is not IP. </w:t>
      </w:r>
      <w:r w:rsidRPr="001247B6">
        <w:rPr>
          <w:u w:val="single"/>
        </w:rPr>
        <w:t>There is no idle factory with regulatory approval that makes magically safe vaccines […] we have all the rights from the vaccine companies and the work is going at full speed</w:t>
      </w:r>
      <w:r w:rsidRPr="001247B6">
        <w:rPr>
          <w:sz w:val="16"/>
        </w:rPr>
        <w:t>” BILL GATES, Sky News: April 25, 2021 “There are enough manufacturers, it just takes time to scale up. And by the way, I have been blown away by the cooperation between the public and private sectors in the last year, in developing these vaccines.” ADAR POONAWALLA, CEO SERUM INSTITUTE OF INDIA, February 14, 2021 “</w:t>
      </w:r>
      <w:r w:rsidRPr="001247B6">
        <w:rPr>
          <w:u w:val="single"/>
        </w:rPr>
        <w:t>These [vaccines] are complex to make so just waiving IP and patents isn’t going to help […] you can only get trade secrets and knowhow with the cooperation of the originator companies</w:t>
      </w:r>
      <w:r w:rsidRPr="001247B6">
        <w:rPr>
          <w:sz w:val="16"/>
        </w:rPr>
        <w:t>, and they don’t have the bandwidth to do this in every part of the world … the only immediate solution is for rich countries to donate or sell their surplus vaccine to COVAX or other countries.” JAYASHREE WATAL, GEORGETOWN LAW PROFESSOR &amp; FORMER WTO IP COUNSELOR, April 22, 2021 “</w:t>
      </w:r>
      <w:r w:rsidRPr="001247B6">
        <w:rPr>
          <w:u w:val="single"/>
        </w:rPr>
        <w:t>It is also unclear whether a waiver of IP rights will make a difference […] Furthermore, as others have pointed out, IP rights are only a piece of what is needed to produce vaccines. There is currently a global shortage of raw materials and proper manufacturing facilities.”</w:t>
      </w:r>
      <w:r w:rsidRPr="001247B6">
        <w:rPr>
          <w:sz w:val="16"/>
        </w:rPr>
        <w:t xml:space="preserve"> SAPAN KUMAR, LAW FOUNDATION PROFESSOR OF LAW AT THE UNIVERSITY OF HOUSTON LAW CENTER, May 9, 2021 “This is technology that’s every bit as critical as munitions and encryption codes […] It’s a platform technology that can be used to make all manner of treatments going forward, including vaccines.” DAVID KAPPOS, FORMER U.S. PATENT AND TRADEMARK OFFICE FOR PRESIDENT OBAMA, April 22, 2021 “The notion that we would then turn around and go to the World Trade Organization and basically endorse a policy of DARPA-funded technology transfer to China is just inconceivable. You’re basically aiding and abetting China’s ‘Made in China 2025’ plans for technological dominance.” CLETE WILLEMS, FORMER SPECIAL ASSISTANT TO THE PRESIDENT FOR INTERNATIONAL TRADE, INVESTMENT, AND DEVELOPMENT, April 22, 2021</w:t>
      </w:r>
      <w:r>
        <w:rPr>
          <w:sz w:val="16"/>
        </w:rPr>
        <w:t>.</w:t>
      </w:r>
    </w:p>
    <w:p w14:paraId="3ADC5F68" w14:textId="77777777" w:rsidR="009053D1" w:rsidRDefault="009053D1" w:rsidP="009053D1">
      <w:pPr>
        <w:pStyle w:val="Heading4"/>
      </w:pPr>
      <w:r>
        <w:lastRenderedPageBreak/>
        <w:t xml:space="preserve">Turns the Aff – Delta Variant </w:t>
      </w:r>
      <w:r>
        <w:rPr>
          <w:u w:val="single"/>
        </w:rPr>
        <w:t>proves</w:t>
      </w:r>
      <w:r>
        <w:t xml:space="preserve"> current vaccines </w:t>
      </w:r>
      <w:r>
        <w:rPr>
          <w:u w:val="single"/>
        </w:rPr>
        <w:t>aren’t enough</w:t>
      </w:r>
      <w:r>
        <w:t xml:space="preserve"> – we need new innovations.</w:t>
      </w:r>
    </w:p>
    <w:p w14:paraId="3344E9DB" w14:textId="77777777" w:rsidR="009053D1" w:rsidRDefault="009053D1" w:rsidP="009053D1">
      <w:r w:rsidRPr="001D2A7B">
        <w:rPr>
          <w:rStyle w:val="Style13ptBold"/>
        </w:rPr>
        <w:t>Guarino 8-18</w:t>
      </w:r>
      <w:r>
        <w:t xml:space="preserve"> </w:t>
      </w:r>
      <w:r w:rsidRPr="006C2B22">
        <w:t>Ben Guarino</w:t>
      </w:r>
      <w:r>
        <w:t xml:space="preserve"> 8-18-2021 “</w:t>
      </w:r>
      <w:r w:rsidRPr="006C2B22">
        <w:t>Vaccines show declining effectiveness against infection overall but strong protection against hospitalization amid delta variant</w:t>
      </w:r>
      <w:r>
        <w:t xml:space="preserve">” </w:t>
      </w:r>
      <w:hyperlink r:id="rId21" w:anchor="selection-747.0-750.0" w:history="1">
        <w:r w:rsidRPr="001C4682">
          <w:rPr>
            <w:rStyle w:val="Hyperlink"/>
          </w:rPr>
          <w:t>https://archive.is/pvuzL#selection-747.0-750.0</w:t>
        </w:r>
      </w:hyperlink>
      <w:r>
        <w:t xml:space="preserve"> (</w:t>
      </w:r>
      <w:r w:rsidRPr="001D2A7B">
        <w:t>Education: University of Pennsylvania, BSE in bioengineering; New York University, MA in journalism</w:t>
      </w:r>
      <w:r>
        <w:t xml:space="preserve">)//Elmer </w:t>
      </w:r>
    </w:p>
    <w:p w14:paraId="75CC3E90" w14:textId="77777777" w:rsidR="009053D1" w:rsidRDefault="009053D1" w:rsidP="009053D1">
      <w:pPr>
        <w:rPr>
          <w:sz w:val="16"/>
        </w:rPr>
      </w:pPr>
      <w:r w:rsidRPr="00E70065">
        <w:rPr>
          <w:b/>
          <w:highlight w:val="green"/>
          <w:u w:val="single"/>
        </w:rPr>
        <w:t>Results</w:t>
      </w:r>
      <w:r w:rsidRPr="00E70065">
        <w:rPr>
          <w:sz w:val="16"/>
          <w:highlight w:val="green"/>
        </w:rPr>
        <w:t xml:space="preserve"> </w:t>
      </w:r>
      <w:r w:rsidRPr="001D2A7B">
        <w:rPr>
          <w:sz w:val="16"/>
        </w:rPr>
        <w:t xml:space="preserve">from a trio of studies, published in the CDC’s weekly report, </w:t>
      </w:r>
      <w:r w:rsidRPr="00E70065">
        <w:rPr>
          <w:b/>
          <w:sz w:val="26"/>
          <w:highlight w:val="green"/>
          <w:u w:val="single"/>
        </w:rPr>
        <w:t>motivated</w:t>
      </w:r>
      <w:r w:rsidRPr="00E70065">
        <w:rPr>
          <w:sz w:val="16"/>
          <w:highlight w:val="green"/>
        </w:rPr>
        <w:t xml:space="preserve"> </w:t>
      </w:r>
      <w:r w:rsidRPr="001D2A7B">
        <w:rPr>
          <w:sz w:val="16"/>
        </w:rPr>
        <w:t xml:space="preserve">the </w:t>
      </w:r>
      <w:r w:rsidRPr="00E70065">
        <w:rPr>
          <w:b/>
          <w:sz w:val="26"/>
          <w:highlight w:val="green"/>
          <w:u w:val="single"/>
        </w:rPr>
        <w:t>Biden</w:t>
      </w:r>
      <w:r w:rsidRPr="00E70065">
        <w:rPr>
          <w:sz w:val="16"/>
          <w:highlight w:val="green"/>
        </w:rPr>
        <w:t xml:space="preserve"> </w:t>
      </w:r>
      <w:r w:rsidRPr="001D2A7B">
        <w:rPr>
          <w:sz w:val="16"/>
        </w:rPr>
        <w:t xml:space="preserve">administration </w:t>
      </w:r>
      <w:r w:rsidRPr="00E70065">
        <w:rPr>
          <w:b/>
          <w:sz w:val="26"/>
          <w:highlight w:val="green"/>
          <w:u w:val="single"/>
        </w:rPr>
        <w:t>to</w:t>
      </w:r>
      <w:r w:rsidRPr="00E70065">
        <w:rPr>
          <w:sz w:val="16"/>
          <w:highlight w:val="green"/>
        </w:rPr>
        <w:t xml:space="preserve"> </w:t>
      </w:r>
      <w:r w:rsidRPr="00E70065">
        <w:rPr>
          <w:b/>
          <w:highlight w:val="green"/>
          <w:u w:val="single"/>
        </w:rPr>
        <w:t>consider</w:t>
      </w:r>
      <w:r w:rsidRPr="00E70065">
        <w:rPr>
          <w:sz w:val="16"/>
          <w:highlight w:val="green"/>
        </w:rPr>
        <w:t xml:space="preserve"> </w:t>
      </w:r>
      <w:r w:rsidRPr="00E70065">
        <w:rPr>
          <w:b/>
          <w:highlight w:val="green"/>
          <w:u w:val="single"/>
        </w:rPr>
        <w:t>booster shots</w:t>
      </w:r>
      <w:r w:rsidRPr="001D2A7B">
        <w:rPr>
          <w:sz w:val="16"/>
        </w:rPr>
        <w:t xml:space="preserve">. </w:t>
      </w:r>
      <w:r w:rsidRPr="00E70065">
        <w:rPr>
          <w:b/>
          <w:highlight w:val="green"/>
          <w:u w:val="single"/>
        </w:rPr>
        <w:t>Three studies published</w:t>
      </w:r>
      <w:r w:rsidRPr="00E70065">
        <w:rPr>
          <w:highlight w:val="green"/>
          <w:u w:val="single"/>
        </w:rPr>
        <w:t xml:space="preserve"> </w:t>
      </w:r>
      <w:r w:rsidRPr="001D2A7B">
        <w:rPr>
          <w:u w:val="single"/>
        </w:rPr>
        <w:t xml:space="preserve">Wednesday by the Centers for Disease Control and Prevention </w:t>
      </w:r>
      <w:r w:rsidRPr="00E70065">
        <w:rPr>
          <w:b/>
          <w:highlight w:val="green"/>
          <w:u w:val="single"/>
        </w:rPr>
        <w:t>show</w:t>
      </w:r>
      <w:r w:rsidRPr="00E70065">
        <w:rPr>
          <w:highlight w:val="green"/>
          <w:u w:val="single"/>
        </w:rPr>
        <w:t xml:space="preserve"> </w:t>
      </w:r>
      <w:r w:rsidRPr="001D2A7B">
        <w:rPr>
          <w:u w:val="single"/>
        </w:rPr>
        <w:t xml:space="preserve">that </w:t>
      </w:r>
      <w:r w:rsidRPr="00E70065">
        <w:rPr>
          <w:b/>
          <w:highlight w:val="green"/>
          <w:u w:val="single"/>
        </w:rPr>
        <w:t>protection against the</w:t>
      </w:r>
      <w:r w:rsidRPr="00E70065">
        <w:rPr>
          <w:highlight w:val="green"/>
          <w:u w:val="single"/>
        </w:rPr>
        <w:t xml:space="preserve"> </w:t>
      </w:r>
      <w:r w:rsidRPr="00E70065">
        <w:rPr>
          <w:b/>
          <w:highlight w:val="green"/>
          <w:u w:val="single"/>
        </w:rPr>
        <w:t>coronavirus from vaccines</w:t>
      </w:r>
      <w:r w:rsidRPr="00E70065">
        <w:rPr>
          <w:highlight w:val="green"/>
          <w:u w:val="single"/>
        </w:rPr>
        <w:t xml:space="preserve"> </w:t>
      </w:r>
      <w:r w:rsidRPr="00E70065">
        <w:rPr>
          <w:b/>
          <w:highlight w:val="green"/>
          <w:u w:val="single"/>
        </w:rPr>
        <w:t>declined</w:t>
      </w:r>
      <w:r w:rsidRPr="00E70065">
        <w:rPr>
          <w:highlight w:val="green"/>
          <w:u w:val="single"/>
        </w:rPr>
        <w:t xml:space="preserve"> </w:t>
      </w:r>
      <w:r w:rsidRPr="001D2A7B">
        <w:rPr>
          <w:u w:val="single"/>
        </w:rPr>
        <w:t xml:space="preserve">in the midsummer months </w:t>
      </w:r>
      <w:r w:rsidRPr="00E70065">
        <w:rPr>
          <w:b/>
          <w:highlight w:val="green"/>
          <w:u w:val="single"/>
        </w:rPr>
        <w:t>when</w:t>
      </w:r>
      <w:r w:rsidRPr="00E70065">
        <w:rPr>
          <w:highlight w:val="green"/>
          <w:u w:val="single"/>
        </w:rPr>
        <w:t xml:space="preserve"> </w:t>
      </w:r>
      <w:r w:rsidRPr="001D2A7B">
        <w:rPr>
          <w:u w:val="single"/>
        </w:rPr>
        <w:t xml:space="preserve">the more contagious </w:t>
      </w:r>
      <w:r w:rsidRPr="00E70065">
        <w:rPr>
          <w:b/>
          <w:highlight w:val="green"/>
          <w:u w:val="single"/>
        </w:rPr>
        <w:t>delta variant rose</w:t>
      </w:r>
      <w:r w:rsidRPr="00E70065">
        <w:rPr>
          <w:highlight w:val="green"/>
          <w:u w:val="single"/>
        </w:rPr>
        <w:t xml:space="preserve"> </w:t>
      </w:r>
      <w:r w:rsidRPr="001D2A7B">
        <w:rPr>
          <w:u w:val="single"/>
        </w:rPr>
        <w:t>to dominance in the United States</w:t>
      </w:r>
      <w:r w:rsidRPr="001D2A7B">
        <w:rPr>
          <w:sz w:val="16"/>
        </w:rPr>
        <w:t xml:space="preserve">. At the same time, protection against hospitalization was strong for weeks after vaccination, indicating the shots will generate immune fighters that stave off the worst effects of the virus and its current variations. Data from these studies persuaded the Biden administration to develop a plan for additional doses to bolster the immune systems of people vaccinated months earlier. </w:t>
      </w:r>
      <w:proofErr w:type="gramStart"/>
      <w:r w:rsidRPr="001D2A7B">
        <w:rPr>
          <w:sz w:val="16"/>
        </w:rPr>
        <w:t>The trio of reports,</w:t>
      </w:r>
      <w:proofErr w:type="gramEnd"/>
      <w:r w:rsidRPr="001D2A7B">
        <w:rPr>
          <w:sz w:val="16"/>
        </w:rPr>
        <w:t xml:space="preserve"> published Wednesday in the Morbidity and Mortality Weekly Report, the CDC’s scientific digest, </w:t>
      </w:r>
      <w:r w:rsidRPr="001D2A7B">
        <w:rPr>
          <w:u w:val="single"/>
        </w:rPr>
        <w:t xml:space="preserve">also </w:t>
      </w:r>
      <w:r w:rsidRPr="00E70065">
        <w:rPr>
          <w:b/>
          <w:highlight w:val="green"/>
          <w:u w:val="single"/>
        </w:rPr>
        <w:t>reinforce</w:t>
      </w:r>
      <w:r w:rsidRPr="00E70065">
        <w:rPr>
          <w:highlight w:val="green"/>
          <w:u w:val="single"/>
        </w:rPr>
        <w:t xml:space="preserve"> </w:t>
      </w:r>
      <w:r w:rsidRPr="001D2A7B">
        <w:rPr>
          <w:u w:val="single"/>
        </w:rPr>
        <w:t xml:space="preserve">the </w:t>
      </w:r>
      <w:r w:rsidRPr="00E70065">
        <w:rPr>
          <w:b/>
          <w:highlight w:val="green"/>
          <w:u w:val="single"/>
        </w:rPr>
        <w:t>idea</w:t>
      </w:r>
      <w:r w:rsidRPr="00E70065">
        <w:rPr>
          <w:highlight w:val="green"/>
          <w:u w:val="single"/>
        </w:rPr>
        <w:t xml:space="preserve"> </w:t>
      </w:r>
      <w:r w:rsidRPr="001D2A7B">
        <w:rPr>
          <w:u w:val="single"/>
        </w:rPr>
        <w:t xml:space="preserve">that </w:t>
      </w:r>
      <w:r w:rsidRPr="00E70065">
        <w:rPr>
          <w:b/>
          <w:highlight w:val="green"/>
          <w:u w:val="single"/>
        </w:rPr>
        <w:t>vaccines</w:t>
      </w:r>
      <w:r w:rsidRPr="00E70065">
        <w:rPr>
          <w:highlight w:val="green"/>
          <w:u w:val="single"/>
        </w:rPr>
        <w:t xml:space="preserve"> </w:t>
      </w:r>
      <w:r w:rsidRPr="00E70065">
        <w:rPr>
          <w:b/>
          <w:highlight w:val="green"/>
          <w:u w:val="single"/>
          <w:bdr w:val="single" w:sz="4" w:space="0" w:color="auto"/>
        </w:rPr>
        <w:t>alone will be unable to lift the nation out of the pandemic</w:t>
      </w:r>
      <w:r w:rsidRPr="001D2A7B">
        <w:rPr>
          <w:sz w:val="16"/>
        </w:rPr>
        <w:t xml:space="preserve">. Masks and other precautions should be part of “a layered approach centered on vaccination,” wrote researchers from the New York State Department of Health and the University at Albany School of Public Health in their study of vaccine effectiveness across New York state. </w:t>
      </w:r>
      <w:r w:rsidRPr="001D2A7B">
        <w:rPr>
          <w:u w:val="single"/>
        </w:rPr>
        <w:t>All three reports measure vaccine effectiveness, which compares the rates of infection or hospitalization among vaccinated people with the rates among people who had not been vaccinated.</w:t>
      </w:r>
      <w:r w:rsidRPr="001D2A7B">
        <w:rPr>
          <w:sz w:val="16"/>
        </w:rPr>
        <w:t xml:space="preserve"> Until now, evaluations of vaccine effectiveness amid delta largely relied on observations from outside the United States. A recent New England Journal of Medicine study concluded the Pfizer vaccine was 88 percent effective against infections that caused symptoms in England. Others, such as </w:t>
      </w:r>
      <w:r w:rsidRPr="00E70065">
        <w:rPr>
          <w:b/>
          <w:highlight w:val="green"/>
          <w:u w:val="single"/>
        </w:rPr>
        <w:t>a study in Israel</w:t>
      </w:r>
      <w:r w:rsidRPr="001D2A7B">
        <w:rPr>
          <w:sz w:val="16"/>
        </w:rPr>
        <w:t xml:space="preserve">, </w:t>
      </w:r>
      <w:r w:rsidRPr="00E70065">
        <w:rPr>
          <w:b/>
          <w:highlight w:val="green"/>
          <w:u w:val="single"/>
        </w:rPr>
        <w:t>found</w:t>
      </w:r>
      <w:r w:rsidRPr="00E70065">
        <w:rPr>
          <w:sz w:val="16"/>
          <w:highlight w:val="green"/>
        </w:rPr>
        <w:t xml:space="preserve"> </w:t>
      </w:r>
      <w:r w:rsidRPr="00E70065">
        <w:rPr>
          <w:b/>
          <w:highlight w:val="green"/>
          <w:u w:val="single"/>
          <w:bdr w:val="single" w:sz="4" w:space="0" w:color="auto"/>
        </w:rPr>
        <w:t>larger declines in protection against infection</w:t>
      </w:r>
      <w:r w:rsidRPr="001D2A7B">
        <w:rPr>
          <w:sz w:val="16"/>
        </w:rPr>
        <w:t xml:space="preserve">. One U.S. report that has not yet gone through peer review, collecting data from Mayo Clinic Health System facilities in five states, </w:t>
      </w:r>
      <w:r w:rsidRPr="00E70065">
        <w:rPr>
          <w:b/>
          <w:highlight w:val="green"/>
          <w:u w:val="single"/>
        </w:rPr>
        <w:t>found</w:t>
      </w:r>
      <w:r w:rsidRPr="00E70065">
        <w:rPr>
          <w:highlight w:val="green"/>
          <w:u w:val="single"/>
        </w:rPr>
        <w:t xml:space="preserve"> </w:t>
      </w:r>
      <w:r w:rsidRPr="001D2A7B">
        <w:rPr>
          <w:u w:val="single"/>
        </w:rPr>
        <w:t xml:space="preserve">a </w:t>
      </w:r>
      <w:r w:rsidRPr="00E70065">
        <w:rPr>
          <w:b/>
          <w:highlight w:val="green"/>
          <w:u w:val="single"/>
        </w:rPr>
        <w:t>drop in</w:t>
      </w:r>
      <w:r w:rsidRPr="00E70065">
        <w:rPr>
          <w:highlight w:val="green"/>
          <w:u w:val="single"/>
        </w:rPr>
        <w:t xml:space="preserve"> </w:t>
      </w:r>
      <w:r w:rsidRPr="001D2A7B">
        <w:rPr>
          <w:u w:val="single"/>
        </w:rPr>
        <w:t xml:space="preserve">the </w:t>
      </w:r>
      <w:r w:rsidRPr="00E70065">
        <w:rPr>
          <w:b/>
          <w:highlight w:val="green"/>
          <w:u w:val="single"/>
        </w:rPr>
        <w:t>Pfizer</w:t>
      </w:r>
      <w:r w:rsidRPr="001D2A7B">
        <w:rPr>
          <w:u w:val="single"/>
        </w:rPr>
        <w:t>-</w:t>
      </w:r>
      <w:proofErr w:type="spellStart"/>
      <w:r w:rsidRPr="001D2A7B">
        <w:rPr>
          <w:u w:val="single"/>
        </w:rPr>
        <w:t>BioNTech</w:t>
      </w:r>
      <w:proofErr w:type="spellEnd"/>
      <w:r w:rsidRPr="001D2A7B">
        <w:rPr>
          <w:u w:val="single"/>
        </w:rPr>
        <w:t xml:space="preserve"> </w:t>
      </w:r>
      <w:r w:rsidRPr="00E70065">
        <w:rPr>
          <w:b/>
          <w:highlight w:val="green"/>
          <w:u w:val="single"/>
        </w:rPr>
        <w:t>vaccine’s</w:t>
      </w:r>
      <w:r w:rsidRPr="00E70065">
        <w:rPr>
          <w:highlight w:val="green"/>
          <w:u w:val="single"/>
        </w:rPr>
        <w:t xml:space="preserve"> </w:t>
      </w:r>
      <w:r w:rsidRPr="00E70065">
        <w:rPr>
          <w:b/>
          <w:highlight w:val="green"/>
          <w:u w:val="single"/>
        </w:rPr>
        <w:t>effectiveness</w:t>
      </w:r>
      <w:r w:rsidRPr="00E70065">
        <w:rPr>
          <w:highlight w:val="green"/>
          <w:u w:val="single"/>
        </w:rPr>
        <w:t xml:space="preserve"> </w:t>
      </w:r>
      <w:r w:rsidRPr="00E70065">
        <w:rPr>
          <w:b/>
          <w:highlight w:val="green"/>
          <w:u w:val="single"/>
        </w:rPr>
        <w:t xml:space="preserve">against delta infections </w:t>
      </w:r>
      <w:r w:rsidRPr="00E70065">
        <w:rPr>
          <w:b/>
          <w:highlight w:val="green"/>
          <w:u w:val="single"/>
          <w:bdr w:val="single" w:sz="4" w:space="0" w:color="auto"/>
        </w:rPr>
        <w:t>to 42 percent</w:t>
      </w:r>
      <w:r w:rsidRPr="001D2A7B">
        <w:rPr>
          <w:sz w:val="16"/>
        </w:rPr>
        <w:t xml:space="preserve">. The other mRNA vaccine, made by </w:t>
      </w:r>
      <w:proofErr w:type="spellStart"/>
      <w:r w:rsidRPr="001D2A7B">
        <w:rPr>
          <w:sz w:val="16"/>
        </w:rPr>
        <w:t>Moderna</w:t>
      </w:r>
      <w:proofErr w:type="spellEnd"/>
      <w:r w:rsidRPr="001D2A7B">
        <w:rPr>
          <w:sz w:val="16"/>
        </w:rPr>
        <w:t>, was 76 percent effective. The new study from New York is the first to assess vaccine protection against coronavirus infection across the entirety of a U.S. state amid delta. The study authors found a modest drop in effectiveness: It descended from 92 percent in May to 80 percent in late July. Twenty percent of new infections and 15 percent of hospitalizations from covid-19, the disease caused by the coronavirus, were among vaccinated people</w:t>
      </w:r>
      <w:r w:rsidRPr="001D2A7B">
        <w:rPr>
          <w:u w:val="single"/>
        </w:rPr>
        <w:t>. The second of the three studies published Wednesday by the CDC found effectiveness against infection declined for nursing home residents after delta emerged. It dropped from 75 percent in March through May to 53 percent in June and July</w:t>
      </w:r>
      <w:r w:rsidRPr="001D2A7B">
        <w:rPr>
          <w:sz w:val="16"/>
        </w:rPr>
        <w:t>. Vaccination for visitors and staff is crucial, the study authors wrote, and “additional doses of COVID-19 vaccine might be considered for nursing home and long-term care facility residents.” The third report, an analysis of patients at 21 hospitals in 18 states, found sustained protection against hospitalization. Effectiveness was steady at 86 percent, even in the midsummer months when delta outcompeted other variants of concern. For adults who do not have compromised immune systems, that effectiveness stood at 90 percent.</w:t>
      </w:r>
    </w:p>
    <w:p w14:paraId="031775AE" w14:textId="7DC3677F" w:rsidR="009053D1" w:rsidRDefault="009053D1" w:rsidP="009053D1"/>
    <w:p w14:paraId="2DE792C3" w14:textId="77777777" w:rsidR="009053D1" w:rsidRDefault="009053D1" w:rsidP="009053D1">
      <w:pPr>
        <w:pStyle w:val="Heading4"/>
      </w:pPr>
      <w:r>
        <w:t xml:space="preserve">Top-Level: </w:t>
      </w:r>
    </w:p>
    <w:p w14:paraId="27F61CC1" w14:textId="77777777" w:rsidR="009053D1" w:rsidRPr="00BA2729" w:rsidRDefault="009053D1" w:rsidP="009053D1">
      <w:pPr>
        <w:pStyle w:val="Heading4"/>
      </w:pPr>
      <w:r>
        <w:t xml:space="preserve">1] A vaccine waiver </w:t>
      </w:r>
      <w:r>
        <w:rPr>
          <w:u w:val="single"/>
        </w:rPr>
        <w:t>greenlights</w:t>
      </w:r>
      <w:r>
        <w:t xml:space="preserve"> counterfeit medicine – independently </w:t>
      </w:r>
      <w:r>
        <w:rPr>
          <w:u w:val="single"/>
        </w:rPr>
        <w:t>turns Case</w:t>
      </w:r>
      <w:r>
        <w:t xml:space="preserve"> by increasing </w:t>
      </w:r>
      <w:r>
        <w:rPr>
          <w:u w:val="single"/>
        </w:rPr>
        <w:t>vaccine hesitancy</w:t>
      </w:r>
      <w:r>
        <w:t>.</w:t>
      </w:r>
    </w:p>
    <w:p w14:paraId="27B9F0C1" w14:textId="77777777" w:rsidR="009053D1" w:rsidRPr="007534FF" w:rsidRDefault="009053D1" w:rsidP="009053D1">
      <w:r w:rsidRPr="007534FF">
        <w:rPr>
          <w:rStyle w:val="Style13ptBold"/>
        </w:rPr>
        <w:t>Conrad 5-18</w:t>
      </w:r>
      <w:r>
        <w:t xml:space="preserve"> </w:t>
      </w:r>
      <w:r w:rsidRPr="007534FF">
        <w:t>John Conrad 5-18-2021 "Waiving intellectual property rights is not in the best interests of patients"</w:t>
      </w:r>
      <w:r>
        <w:t xml:space="preserve"> </w:t>
      </w:r>
      <w:hyperlink r:id="rId22"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2355F162" w14:textId="77777777" w:rsidR="009053D1" w:rsidRDefault="009053D1" w:rsidP="009053D1">
      <w:pPr>
        <w:rPr>
          <w:u w:val="single"/>
        </w:rPr>
      </w:pPr>
      <w:r w:rsidRPr="007534FF">
        <w:rPr>
          <w:sz w:val="16"/>
        </w:rPr>
        <w:lastRenderedPageBreak/>
        <w:t xml:space="preserve">The </w:t>
      </w:r>
      <w:r w:rsidRPr="00E70065">
        <w:rPr>
          <w:highlight w:val="green"/>
          <w:u w:val="single"/>
        </w:rPr>
        <w:t>Biden's</w:t>
      </w:r>
      <w:r w:rsidRPr="00E70065">
        <w:rPr>
          <w:sz w:val="16"/>
          <w:highlight w:val="green"/>
        </w:rPr>
        <w:t xml:space="preserve"> </w:t>
      </w:r>
      <w:r w:rsidRPr="007534FF">
        <w:rPr>
          <w:sz w:val="16"/>
        </w:rPr>
        <w:t xml:space="preserve">administration's </w:t>
      </w:r>
      <w:r w:rsidRPr="00E70065">
        <w:rPr>
          <w:highlight w:val="green"/>
          <w:u w:val="single"/>
        </w:rPr>
        <w:t xml:space="preserve">support for </w:t>
      </w:r>
      <w:r w:rsidRPr="007534FF">
        <w:rPr>
          <w:sz w:val="16"/>
        </w:rPr>
        <w:t xml:space="preserve">India and South Africa's proposal before the World Trade Organization to temporarily </w:t>
      </w:r>
      <w:r w:rsidRPr="00E70065">
        <w:rPr>
          <w:highlight w:val="green"/>
          <w:u w:val="single"/>
        </w:rPr>
        <w:t>waive</w:t>
      </w:r>
      <w:r w:rsidRPr="00E70065">
        <w:rPr>
          <w:sz w:val="16"/>
          <w:highlight w:val="green"/>
        </w:rPr>
        <w:t xml:space="preserve"> </w:t>
      </w:r>
      <w:r w:rsidRPr="007534FF">
        <w:rPr>
          <w:sz w:val="16"/>
        </w:rPr>
        <w:t>anti-</w:t>
      </w:r>
      <w:r w:rsidRPr="00E70065">
        <w:rPr>
          <w:highlight w:val="green"/>
          <w:u w:val="single"/>
        </w:rPr>
        <w:t>COVID vaccine patents</w:t>
      </w:r>
      <w:r w:rsidRPr="00E70065">
        <w:rPr>
          <w:sz w:val="16"/>
          <w:highlight w:val="green"/>
        </w:rPr>
        <w:t xml:space="preserve"> </w:t>
      </w:r>
      <w:r w:rsidRPr="007534FF">
        <w:rPr>
          <w:sz w:val="16"/>
        </w:rPr>
        <w:t xml:space="preserve">to boost its supply </w:t>
      </w:r>
      <w:r w:rsidRPr="00E70065">
        <w:rPr>
          <w:highlight w:val="green"/>
          <w:u w:val="single"/>
        </w:rPr>
        <w:t>will</w:t>
      </w:r>
      <w:r w:rsidRPr="00E70065">
        <w:rPr>
          <w:sz w:val="16"/>
          <w:highlight w:val="green"/>
        </w:rPr>
        <w:t xml:space="preserve"> </w:t>
      </w:r>
      <w:r w:rsidRPr="00E70065">
        <w:rPr>
          <w:highlight w:val="green"/>
          <w:u w:val="single"/>
        </w:rPr>
        <w:t>fuel</w:t>
      </w:r>
      <w:r w:rsidRPr="00E70065">
        <w:rPr>
          <w:sz w:val="16"/>
          <w:highlight w:val="green"/>
        </w:rPr>
        <w:t xml:space="preserve"> </w:t>
      </w:r>
      <w:r w:rsidRPr="007534FF">
        <w:rPr>
          <w:sz w:val="16"/>
        </w:rPr>
        <w:t xml:space="preserve">the </w:t>
      </w:r>
      <w:r w:rsidRPr="00E70065">
        <w:rPr>
          <w:b/>
          <w:bCs/>
          <w:highlight w:val="green"/>
          <w:u w:val="single"/>
          <w:bdr w:val="single" w:sz="4" w:space="0" w:color="auto"/>
        </w:rPr>
        <w:t>development of counterfeit vaccines and weaken the already strained global supply chain</w:t>
      </w:r>
      <w:r w:rsidRPr="007534FF">
        <w:rPr>
          <w:sz w:val="16"/>
        </w:rPr>
        <w:t xml:space="preserve">. </w:t>
      </w:r>
      <w:r w:rsidRPr="007534FF">
        <w:rPr>
          <w:u w:val="single"/>
        </w:rPr>
        <w:t xml:space="preserve">The </w:t>
      </w:r>
      <w:r w:rsidRPr="00E70065">
        <w:rPr>
          <w:highlight w:val="green"/>
          <w:u w:val="single"/>
        </w:rPr>
        <w:t xml:space="preserve">proposal will not increase </w:t>
      </w:r>
      <w:r w:rsidRPr="007534FF">
        <w:rPr>
          <w:u w:val="single"/>
        </w:rPr>
        <w:t xml:space="preserve">the </w:t>
      </w:r>
      <w:r w:rsidRPr="00E70065">
        <w:rPr>
          <w:highlight w:val="green"/>
          <w:u w:val="single"/>
        </w:rPr>
        <w:t xml:space="preserve">effective number of </w:t>
      </w:r>
      <w:r w:rsidRPr="007534FF">
        <w:rPr>
          <w:u w:val="single"/>
        </w:rPr>
        <w:t xml:space="preserve">COVID-19 </w:t>
      </w:r>
      <w:r w:rsidRPr="00E70065">
        <w:rPr>
          <w:highlight w:val="green"/>
          <w:u w:val="single"/>
        </w:rPr>
        <w:t xml:space="preserve">vaccines </w:t>
      </w:r>
      <w:r w:rsidRPr="007534FF">
        <w:rPr>
          <w:u w:val="single"/>
        </w:rPr>
        <w:t xml:space="preserve">in India and other countries. The </w:t>
      </w:r>
      <w:r w:rsidRPr="00E70065">
        <w:rPr>
          <w:highlight w:val="green"/>
          <w:u w:val="single"/>
        </w:rPr>
        <w:t xml:space="preserve">manufacturing standards </w:t>
      </w:r>
      <w:r w:rsidRPr="007534FF">
        <w:rPr>
          <w:u w:val="single"/>
        </w:rPr>
        <w:t xml:space="preserve">to produce COVID-19 vaccines </w:t>
      </w:r>
      <w:r w:rsidRPr="00E70065">
        <w:rPr>
          <w:highlight w:val="green"/>
          <w:u w:val="single"/>
        </w:rPr>
        <w:t xml:space="preserve">are </w:t>
      </w:r>
      <w:r w:rsidRPr="00E70065">
        <w:rPr>
          <w:b/>
          <w:bCs/>
          <w:highlight w:val="green"/>
          <w:u w:val="single"/>
          <w:bdr w:val="single" w:sz="4" w:space="0" w:color="auto"/>
        </w:rPr>
        <w:t>exceptionally complicated</w:t>
      </w:r>
      <w:r w:rsidRPr="007534FF">
        <w:rPr>
          <w:u w:val="single"/>
        </w:rPr>
        <w:t>; it is unlike any other manufacturing process</w:t>
      </w:r>
      <w:r w:rsidRPr="007534FF">
        <w:rPr>
          <w:sz w:val="16"/>
        </w:rPr>
        <w:t xml:space="preserve">. </w:t>
      </w:r>
      <w:r w:rsidRPr="00E70065">
        <w:rPr>
          <w:highlight w:val="green"/>
          <w:u w:val="single"/>
        </w:rPr>
        <w:t>To ensure patient safety and efficacy</w:t>
      </w:r>
      <w:r w:rsidRPr="007534FF">
        <w:rPr>
          <w:sz w:val="16"/>
        </w:rPr>
        <w:t xml:space="preserve">, </w:t>
      </w:r>
      <w:r w:rsidRPr="00E70065">
        <w:rPr>
          <w:highlight w:val="green"/>
          <w:u w:val="single"/>
        </w:rPr>
        <w:t>only</w:t>
      </w:r>
      <w:r w:rsidRPr="00E70065">
        <w:rPr>
          <w:sz w:val="16"/>
          <w:highlight w:val="green"/>
        </w:rPr>
        <w:t xml:space="preserve"> </w:t>
      </w:r>
      <w:r w:rsidRPr="00E70065">
        <w:rPr>
          <w:highlight w:val="green"/>
          <w:u w:val="single"/>
        </w:rPr>
        <w:t>manufacturers</w:t>
      </w:r>
      <w:r w:rsidRPr="00E70065">
        <w:rPr>
          <w:sz w:val="16"/>
          <w:highlight w:val="green"/>
        </w:rPr>
        <w:t xml:space="preserve"> </w:t>
      </w:r>
      <w:r w:rsidRPr="00E70065">
        <w:rPr>
          <w:highlight w:val="green"/>
          <w:u w:val="single"/>
        </w:rPr>
        <w:t>with</w:t>
      </w:r>
      <w:r w:rsidRPr="00E70065">
        <w:rPr>
          <w:sz w:val="16"/>
          <w:highlight w:val="green"/>
        </w:rPr>
        <w:t xml:space="preserve"> </w:t>
      </w:r>
      <w:r w:rsidRPr="007534FF">
        <w:rPr>
          <w:sz w:val="16"/>
        </w:rPr>
        <w:t xml:space="preserve">the </w:t>
      </w:r>
      <w:r w:rsidRPr="00E70065">
        <w:rPr>
          <w:b/>
          <w:bCs/>
          <w:highlight w:val="green"/>
          <w:u w:val="single"/>
          <w:bdr w:val="single" w:sz="4" w:space="0" w:color="auto"/>
        </w:rPr>
        <w:t>proper facilities and training</w:t>
      </w:r>
      <w:r w:rsidRPr="00E70065">
        <w:rPr>
          <w:b/>
          <w:bCs/>
          <w:sz w:val="16"/>
          <w:highlight w:val="green"/>
          <w:bdr w:val="single" w:sz="4" w:space="0" w:color="auto"/>
        </w:rPr>
        <w:t xml:space="preserve"> </w:t>
      </w:r>
      <w:r w:rsidRPr="00E70065">
        <w:rPr>
          <w:b/>
          <w:bCs/>
          <w:highlight w:val="green"/>
          <w:u w:val="single"/>
          <w:bdr w:val="single" w:sz="4" w:space="0" w:color="auto"/>
        </w:rPr>
        <w:t>should</w:t>
      </w:r>
      <w:r w:rsidRPr="00E70065">
        <w:rPr>
          <w:b/>
          <w:bCs/>
          <w:sz w:val="16"/>
          <w:highlight w:val="green"/>
          <w:bdr w:val="single" w:sz="4" w:space="0" w:color="auto"/>
        </w:rPr>
        <w:t xml:space="preserve"> </w:t>
      </w:r>
      <w:r w:rsidRPr="00E70065">
        <w:rPr>
          <w:b/>
          <w:bCs/>
          <w:highlight w:val="green"/>
          <w:u w:val="single"/>
          <w:bdr w:val="single" w:sz="4" w:space="0" w:color="auto"/>
        </w:rPr>
        <w:t>produce the vaccine</w:t>
      </w:r>
      <w:r w:rsidRPr="007534FF">
        <w:rPr>
          <w:b/>
          <w:bCs/>
          <w:sz w:val="16"/>
          <w:bdr w:val="single" w:sz="4" w:space="0" w:color="auto"/>
        </w:rPr>
        <w:t xml:space="preserve">, </w:t>
      </w:r>
      <w:r w:rsidRPr="00E70065">
        <w:rPr>
          <w:b/>
          <w:bCs/>
          <w:highlight w:val="green"/>
          <w:u w:val="single"/>
          <w:bdr w:val="single" w:sz="4" w:space="0" w:color="auto"/>
        </w:rPr>
        <w:t>and they are</w:t>
      </w:r>
      <w:r w:rsidRPr="007534FF">
        <w:rPr>
          <w:sz w:val="16"/>
        </w:rPr>
        <w:t xml:space="preserve">. Allowing </w:t>
      </w:r>
      <w:r w:rsidRPr="00E70065">
        <w:rPr>
          <w:highlight w:val="green"/>
          <w:u w:val="single"/>
        </w:rPr>
        <w:t>a temporary waiver</w:t>
      </w:r>
      <w:r w:rsidRPr="00E70065">
        <w:rPr>
          <w:sz w:val="16"/>
          <w:highlight w:val="green"/>
        </w:rPr>
        <w:t xml:space="preserve"> </w:t>
      </w:r>
      <w:r w:rsidRPr="007534FF">
        <w:rPr>
          <w:sz w:val="16"/>
        </w:rPr>
        <w:t xml:space="preserve">that permits compulsory licensing to allow a manufacturer to export counterfeit vaccines </w:t>
      </w:r>
      <w:r w:rsidRPr="00E70065">
        <w:rPr>
          <w:highlight w:val="green"/>
          <w:u w:val="single"/>
        </w:rPr>
        <w:t xml:space="preserve">will </w:t>
      </w:r>
      <w:r w:rsidRPr="00E70065">
        <w:rPr>
          <w:b/>
          <w:bCs/>
          <w:highlight w:val="green"/>
          <w:u w:val="single"/>
          <w:bdr w:val="single" w:sz="4" w:space="0" w:color="auto"/>
        </w:rPr>
        <w:t>cause confusion and endanger public health</w:t>
      </w:r>
      <w:r w:rsidRPr="007534FF">
        <w:rPr>
          <w:sz w:val="16"/>
        </w:rPr>
        <w:t xml:space="preserve">. </w:t>
      </w:r>
      <w:r w:rsidRPr="007534FF">
        <w:rPr>
          <w:u w:val="single"/>
        </w:rPr>
        <w:t xml:space="preserve">For example, </w:t>
      </w:r>
      <w:r w:rsidRPr="00E70065">
        <w:rPr>
          <w:highlight w:val="green"/>
          <w:u w:val="single"/>
        </w:rPr>
        <w:t>between 60,000 and 80,000</w:t>
      </w:r>
      <w:r w:rsidRPr="007534FF">
        <w:rPr>
          <w:u w:val="single"/>
        </w:rPr>
        <w:t xml:space="preserve"> </w:t>
      </w:r>
      <w:r w:rsidRPr="00E70065">
        <w:rPr>
          <w:highlight w:val="green"/>
          <w:u w:val="single"/>
        </w:rPr>
        <w:t xml:space="preserve">children </w:t>
      </w:r>
      <w:r w:rsidRPr="007534FF">
        <w:rPr>
          <w:u w:val="single"/>
        </w:rPr>
        <w:t xml:space="preserve">in Niger </w:t>
      </w:r>
      <w:r w:rsidRPr="00E70065">
        <w:rPr>
          <w:highlight w:val="green"/>
          <w:u w:val="single"/>
        </w:rPr>
        <w:t xml:space="preserve">with </w:t>
      </w:r>
      <w:r w:rsidRPr="007534FF">
        <w:rPr>
          <w:u w:val="single"/>
        </w:rPr>
        <w:t xml:space="preserve">fatal falciparum </w:t>
      </w:r>
      <w:r w:rsidRPr="00E70065">
        <w:rPr>
          <w:highlight w:val="green"/>
          <w:u w:val="single"/>
        </w:rPr>
        <w:t xml:space="preserve">malaria were treated with </w:t>
      </w:r>
      <w:r w:rsidRPr="007534FF">
        <w:rPr>
          <w:u w:val="single"/>
        </w:rPr>
        <w:t xml:space="preserve">a </w:t>
      </w:r>
      <w:r w:rsidRPr="00E70065">
        <w:rPr>
          <w:highlight w:val="green"/>
          <w:u w:val="single"/>
        </w:rPr>
        <w:t xml:space="preserve">counterfeit vaccine </w:t>
      </w:r>
      <w:r w:rsidRPr="007534FF">
        <w:rPr>
          <w:u w:val="single"/>
        </w:rPr>
        <w:t xml:space="preserve">containing incorrect active pharmaceutical ingredients, </w:t>
      </w:r>
      <w:r w:rsidRPr="00E70065">
        <w:rPr>
          <w:highlight w:val="green"/>
          <w:u w:val="single"/>
        </w:rPr>
        <w:t>resulting in</w:t>
      </w:r>
      <w:r w:rsidRPr="007534FF">
        <w:rPr>
          <w:u w:val="single"/>
        </w:rPr>
        <w:t xml:space="preserve"> more than </w:t>
      </w:r>
      <w:r w:rsidRPr="00E70065">
        <w:rPr>
          <w:b/>
          <w:bCs/>
          <w:highlight w:val="green"/>
          <w:u w:val="single"/>
          <w:bdr w:val="single" w:sz="4" w:space="0" w:color="auto"/>
        </w:rPr>
        <w:t>100 fatal infections.</w:t>
      </w:r>
      <w:r w:rsidRPr="007534FF">
        <w:rPr>
          <w:sz w:val="16"/>
        </w:rPr>
        <w:t xml:space="preserve"> Beyond the patients impacted, </w:t>
      </w:r>
      <w:r w:rsidRPr="007534FF">
        <w:rPr>
          <w:u w:val="single"/>
        </w:rPr>
        <w:t>counterfeit drugs erode public confidence in health care systems and the pharmaceutical industry</w:t>
      </w:r>
      <w:r w:rsidRPr="007534FF">
        <w:rPr>
          <w:sz w:val="16"/>
        </w:rPr>
        <w:t xml:space="preserve">. Vaccine hesitancy is a rampant threat that feeds off of the distribution of misinformation. </w:t>
      </w:r>
      <w:r w:rsidRPr="007534FF">
        <w:rPr>
          <w:u w:val="single"/>
        </w:rPr>
        <w:t xml:space="preserve">Allowing the production of vaccines from </w:t>
      </w:r>
      <w:r w:rsidRPr="00E70065">
        <w:rPr>
          <w:highlight w:val="green"/>
          <w:u w:val="single"/>
        </w:rPr>
        <w:t xml:space="preserve">improper manufacturing </w:t>
      </w:r>
      <w:r w:rsidRPr="007534FF">
        <w:rPr>
          <w:u w:val="single"/>
        </w:rPr>
        <w:t xml:space="preserve">facilities further </w:t>
      </w:r>
      <w:r w:rsidRPr="00E70065">
        <w:rPr>
          <w:highlight w:val="green"/>
          <w:u w:val="single"/>
        </w:rPr>
        <w:t xml:space="preserve">opens </w:t>
      </w:r>
      <w:r w:rsidRPr="007534FF">
        <w:rPr>
          <w:u w:val="single"/>
        </w:rPr>
        <w:t xml:space="preserve">the </w:t>
      </w:r>
      <w:r w:rsidRPr="00E70065">
        <w:rPr>
          <w:highlight w:val="green"/>
          <w:u w:val="single"/>
        </w:rPr>
        <w:t xml:space="preserve">door for </w:t>
      </w:r>
      <w:r w:rsidRPr="007534FF">
        <w:rPr>
          <w:u w:val="single"/>
        </w:rPr>
        <w:t xml:space="preserve">antivaccine hacks to stoke the fear fueling </w:t>
      </w:r>
      <w:r w:rsidRPr="00E70065">
        <w:rPr>
          <w:b/>
          <w:bCs/>
          <w:highlight w:val="green"/>
          <w:u w:val="single"/>
          <w:bdr w:val="single" w:sz="4" w:space="0" w:color="auto"/>
        </w:rPr>
        <w:t>vaccine hesitance</w:t>
      </w:r>
      <w:r w:rsidRPr="007534FF">
        <w:rPr>
          <w:u w:val="single"/>
        </w:rPr>
        <w:t>.</w:t>
      </w:r>
    </w:p>
    <w:p w14:paraId="331A0B34" w14:textId="77777777" w:rsidR="009053D1" w:rsidRPr="006C2B22" w:rsidRDefault="009053D1" w:rsidP="009053D1">
      <w:pPr>
        <w:pStyle w:val="Heading4"/>
      </w:pPr>
      <w:r>
        <w:t xml:space="preserve">2] Lack of </w:t>
      </w:r>
      <w:r>
        <w:rPr>
          <w:u w:val="single"/>
        </w:rPr>
        <w:t>key supplies</w:t>
      </w:r>
      <w:r>
        <w:t xml:space="preserve"> </w:t>
      </w:r>
    </w:p>
    <w:p w14:paraId="092C9220" w14:textId="77777777" w:rsidR="009053D1" w:rsidRPr="00F70F86" w:rsidRDefault="009053D1" w:rsidP="009053D1">
      <w:r w:rsidRPr="006C2B22">
        <w:rPr>
          <w:rStyle w:val="Style13ptBold"/>
        </w:rPr>
        <w:t>Tepper 21</w:t>
      </w:r>
      <w:r>
        <w:t xml:space="preserve"> James Tepper</w:t>
      </w:r>
      <w:r w:rsidRPr="00F70F86">
        <w:t xml:space="preserve">, </w:t>
      </w:r>
      <w:r>
        <w:t>4/10</w:t>
      </w:r>
      <w:r w:rsidRPr="00F70F86">
        <w:t xml:space="preserve"> [</w:t>
      </w:r>
      <w:r>
        <w:t>James Tepper</w:t>
      </w:r>
      <w:r w:rsidRPr="00F70F86">
        <w:t xml:space="preserve">, (James M. Tepper is an American neuroscientist currently a Board of Governors Professor of Molecular and Behavioral Neuroscience and Distinguished Professor at Rutgers University and an Elected Fellow of the American Association for the Advancement of Science.)]. "Global </w:t>
      </w:r>
      <w:proofErr w:type="spellStart"/>
      <w:r w:rsidRPr="00F70F86">
        <w:t>Covid</w:t>
      </w:r>
      <w:proofErr w:type="spellEnd"/>
      <w:r w:rsidRPr="00F70F86">
        <w:t xml:space="preserve"> vaccine rollout threatened by shortage of vital components." Guardian, 4-1-2021, Accessed 8-8-2021. https://www.theguardian.com/world/2021/apr/10/global-covid-vaccine-rollout-threatened-by-shortage-of-vital-components // </w:t>
      </w:r>
      <w:proofErr w:type="spellStart"/>
      <w:r>
        <w:t>duongie</w:t>
      </w:r>
      <w:proofErr w:type="spellEnd"/>
    </w:p>
    <w:p w14:paraId="0DEE8D00" w14:textId="77777777" w:rsidR="009053D1" w:rsidRPr="00F70F86" w:rsidRDefault="009053D1" w:rsidP="009053D1">
      <w:pPr>
        <w:rPr>
          <w:rFonts w:asciiTheme="majorHAnsi" w:hAnsiTheme="majorHAnsi" w:cstheme="majorHAnsi"/>
          <w:sz w:val="16"/>
        </w:rPr>
      </w:pPr>
      <w:r w:rsidRPr="00E70065">
        <w:rPr>
          <w:rFonts w:asciiTheme="majorHAnsi" w:hAnsiTheme="majorHAnsi" w:cstheme="majorHAnsi"/>
          <w:highlight w:val="green"/>
          <w:u w:val="single"/>
        </w:rPr>
        <w:t>Vaccine-makers around</w:t>
      </w:r>
      <w:r w:rsidRPr="00F70F86">
        <w:rPr>
          <w:rFonts w:asciiTheme="majorHAnsi" w:hAnsiTheme="majorHAnsi" w:cstheme="majorHAnsi"/>
          <w:u w:val="single"/>
        </w:rPr>
        <w:t xml:space="preserve"> the </w:t>
      </w:r>
      <w:r w:rsidRPr="00E70065">
        <w:rPr>
          <w:rFonts w:asciiTheme="majorHAnsi" w:hAnsiTheme="majorHAnsi" w:cstheme="majorHAnsi"/>
          <w:highlight w:val="green"/>
          <w:u w:val="single"/>
        </w:rPr>
        <w:t>world face shortages of vital components including large plastic growbags</w:t>
      </w:r>
      <w:r w:rsidRPr="00F70F86">
        <w:rPr>
          <w:rFonts w:asciiTheme="majorHAnsi" w:hAnsiTheme="majorHAnsi" w:cstheme="majorHAnsi"/>
          <w:sz w:val="16"/>
        </w:rPr>
        <w:t xml:space="preserve">, according to the head of the firm that is manufacturing a quarter of the UK’s jab supply. Stan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the chief executive of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 which makes the second vaccine to be grown and bottled entirely in Britain – </w:t>
      </w:r>
      <w:r w:rsidRPr="00F70F86">
        <w:rPr>
          <w:rFonts w:asciiTheme="majorHAnsi" w:hAnsiTheme="majorHAnsi" w:cstheme="majorHAnsi"/>
          <w:u w:val="single"/>
        </w:rPr>
        <w:t xml:space="preserve">told the Observer that the </w:t>
      </w:r>
      <w:r w:rsidRPr="00E70065">
        <w:rPr>
          <w:rFonts w:asciiTheme="majorHAnsi" w:hAnsiTheme="majorHAnsi" w:cstheme="majorHAnsi"/>
          <w:highlight w:val="green"/>
          <w:u w:val="single"/>
        </w:rPr>
        <w:t>shortage of 2,000-litre bags</w:t>
      </w:r>
      <w:r w:rsidRPr="00F70F86">
        <w:rPr>
          <w:rFonts w:asciiTheme="majorHAnsi" w:hAnsiTheme="majorHAnsi" w:cstheme="majorHAnsi"/>
          <w:u w:val="single"/>
        </w:rPr>
        <w:t xml:space="preserve"> in </w:t>
      </w:r>
      <w:r w:rsidRPr="00E70065">
        <w:rPr>
          <w:rFonts w:asciiTheme="majorHAnsi" w:hAnsiTheme="majorHAnsi" w:cstheme="majorHAnsi"/>
          <w:highlight w:val="green"/>
          <w:u w:val="single"/>
        </w:rPr>
        <w:t>which</w:t>
      </w:r>
      <w:r w:rsidRPr="00F70F86">
        <w:rPr>
          <w:rFonts w:asciiTheme="majorHAnsi" w:hAnsiTheme="majorHAnsi" w:cstheme="majorHAnsi"/>
          <w:u w:val="single"/>
        </w:rPr>
        <w:t xml:space="preserve"> the </w:t>
      </w:r>
      <w:r w:rsidRPr="00E70065">
        <w:rPr>
          <w:rFonts w:asciiTheme="majorHAnsi" w:hAnsiTheme="majorHAnsi" w:cstheme="majorHAnsi"/>
          <w:highlight w:val="green"/>
          <w:u w:val="single"/>
        </w:rPr>
        <w:t>vaccine cells were grown</w:t>
      </w:r>
      <w:r w:rsidRPr="00F70F86">
        <w:rPr>
          <w:rFonts w:asciiTheme="majorHAnsi" w:hAnsiTheme="majorHAnsi" w:cstheme="majorHAnsi"/>
          <w:u w:val="single"/>
        </w:rPr>
        <w:t xml:space="preserve"> was a significant </w:t>
      </w:r>
      <w:r w:rsidRPr="00E70065">
        <w:rPr>
          <w:rFonts w:asciiTheme="majorHAnsi" w:hAnsiTheme="majorHAnsi" w:cstheme="majorHAnsi"/>
          <w:highlight w:val="green"/>
          <w:u w:val="single"/>
        </w:rPr>
        <w:t>hurdle for global supply</w:t>
      </w:r>
      <w:r w:rsidRPr="00F70F86">
        <w:rPr>
          <w:rFonts w:asciiTheme="majorHAnsi" w:hAnsiTheme="majorHAnsi" w:cstheme="majorHAnsi"/>
          <w:u w:val="single"/>
        </w:rPr>
        <w:t>.</w:t>
      </w:r>
      <w:r w:rsidRPr="00F70F86">
        <w:rPr>
          <w:rFonts w:asciiTheme="majorHAnsi" w:hAnsiTheme="majorHAnsi" w:cstheme="majorHAnsi"/>
          <w:sz w:val="16"/>
        </w:rPr>
        <w:t xml:space="preserve"> His warning came as </w:t>
      </w:r>
      <w:r w:rsidRPr="00F70F86">
        <w:rPr>
          <w:rFonts w:asciiTheme="majorHAnsi" w:hAnsiTheme="majorHAnsi" w:cstheme="majorHAnsi"/>
          <w:u w:val="single"/>
        </w:rPr>
        <w:t xml:space="preserve">bag manufacturers revealed that some pharmaceutical </w:t>
      </w:r>
      <w:r w:rsidRPr="00E70065">
        <w:rPr>
          <w:rFonts w:asciiTheme="majorHAnsi" w:hAnsiTheme="majorHAnsi" w:cstheme="majorHAnsi"/>
          <w:highlight w:val="green"/>
          <w:u w:val="single"/>
        </w:rPr>
        <w:t>firms</w:t>
      </w:r>
      <w:r w:rsidRPr="00F70F86">
        <w:rPr>
          <w:rFonts w:asciiTheme="majorHAnsi" w:hAnsiTheme="majorHAnsi" w:cstheme="majorHAnsi"/>
          <w:u w:val="single"/>
        </w:rPr>
        <w:t xml:space="preserve"> were </w:t>
      </w:r>
      <w:r w:rsidRPr="00E70065">
        <w:rPr>
          <w:rFonts w:asciiTheme="majorHAnsi" w:hAnsiTheme="majorHAnsi" w:cstheme="majorHAnsi"/>
          <w:highlight w:val="green"/>
          <w:u w:val="single"/>
        </w:rPr>
        <w:t>waiting</w:t>
      </w:r>
      <w:r w:rsidRPr="00F70F86">
        <w:rPr>
          <w:rFonts w:asciiTheme="majorHAnsi" w:hAnsiTheme="majorHAnsi" w:cstheme="majorHAnsi"/>
          <w:u w:val="single"/>
        </w:rPr>
        <w:t xml:space="preserve"> up to 12 months for the sterile single-use disposable plastic containers, </w:t>
      </w:r>
      <w:r w:rsidRPr="00E70065">
        <w:rPr>
          <w:rFonts w:asciiTheme="majorHAnsi" w:hAnsiTheme="majorHAnsi" w:cstheme="majorHAnsi"/>
          <w:highlight w:val="green"/>
          <w:u w:val="single"/>
        </w:rPr>
        <w:t>which</w:t>
      </w:r>
      <w:r w:rsidRPr="00F70F86">
        <w:rPr>
          <w:rFonts w:asciiTheme="majorHAnsi" w:hAnsiTheme="majorHAnsi" w:cstheme="majorHAnsi"/>
          <w:u w:val="single"/>
        </w:rPr>
        <w:t xml:space="preserve"> are </w:t>
      </w:r>
      <w:r w:rsidRPr="00E70065">
        <w:rPr>
          <w:rFonts w:asciiTheme="majorHAnsi" w:hAnsiTheme="majorHAnsi" w:cstheme="majorHAnsi"/>
          <w:highlight w:val="green"/>
          <w:u w:val="single"/>
        </w:rPr>
        <w:t>used</w:t>
      </w:r>
      <w:r w:rsidRPr="00F70F86">
        <w:rPr>
          <w:rFonts w:asciiTheme="majorHAnsi" w:hAnsiTheme="majorHAnsi" w:cstheme="majorHAnsi"/>
          <w:u w:val="single"/>
        </w:rPr>
        <w:t xml:space="preserve"> </w:t>
      </w:r>
      <w:r w:rsidRPr="00E70065">
        <w:rPr>
          <w:rFonts w:asciiTheme="majorHAnsi" w:hAnsiTheme="majorHAnsi" w:cstheme="majorHAnsi"/>
          <w:highlight w:val="green"/>
          <w:u w:val="single"/>
        </w:rPr>
        <w:t>to make</w:t>
      </w:r>
      <w:r w:rsidRPr="00F70F86">
        <w:rPr>
          <w:rFonts w:asciiTheme="majorHAnsi" w:hAnsiTheme="majorHAnsi" w:cstheme="majorHAnsi"/>
          <w:u w:val="single"/>
        </w:rPr>
        <w:t xml:space="preserve"> medicines of all kinds, including the Pfizer, </w:t>
      </w:r>
      <w:proofErr w:type="spellStart"/>
      <w:r w:rsidRPr="00F70F86">
        <w:rPr>
          <w:rFonts w:asciiTheme="majorHAnsi" w:hAnsiTheme="majorHAnsi" w:cstheme="majorHAnsi"/>
          <w:u w:val="single"/>
        </w:rPr>
        <w:t>Moderna</w:t>
      </w:r>
      <w:proofErr w:type="spellEnd"/>
      <w:r w:rsidRPr="00F70F86">
        <w:rPr>
          <w:rFonts w:asciiTheme="majorHAnsi" w:hAnsiTheme="majorHAnsi" w:cstheme="majorHAnsi"/>
          <w:u w:val="single"/>
        </w:rPr>
        <w:t xml:space="preserve"> and </w:t>
      </w:r>
      <w:proofErr w:type="spellStart"/>
      <w:r w:rsidRPr="00F70F86">
        <w:rPr>
          <w:rFonts w:asciiTheme="majorHAnsi" w:hAnsiTheme="majorHAnsi" w:cstheme="majorHAnsi"/>
          <w:u w:val="single"/>
        </w:rPr>
        <w:t>Novavax</w:t>
      </w:r>
      <w:proofErr w:type="spellEnd"/>
      <w:r w:rsidRPr="00F70F86">
        <w:rPr>
          <w:rFonts w:asciiTheme="majorHAnsi" w:hAnsiTheme="majorHAnsi" w:cstheme="majorHAnsi"/>
          <w:u w:val="single"/>
        </w:rPr>
        <w:t xml:space="preserve"> </w:t>
      </w:r>
      <w:r w:rsidRPr="00E70065">
        <w:rPr>
          <w:rFonts w:asciiTheme="majorHAnsi" w:hAnsiTheme="majorHAnsi" w:cstheme="majorHAnsi"/>
          <w:highlight w:val="green"/>
          <w:u w:val="single"/>
        </w:rPr>
        <w:t>Covid</w:t>
      </w:r>
      <w:r w:rsidRPr="00F70F86">
        <w:rPr>
          <w:rFonts w:asciiTheme="majorHAnsi" w:hAnsiTheme="majorHAnsi" w:cstheme="majorHAnsi"/>
          <w:u w:val="single"/>
        </w:rPr>
        <w:t xml:space="preserve">-19 </w:t>
      </w:r>
      <w:r w:rsidRPr="00E70065">
        <w:rPr>
          <w:rFonts w:asciiTheme="majorHAnsi" w:hAnsiTheme="majorHAnsi" w:cstheme="majorHAnsi"/>
          <w:highlight w:val="green"/>
          <w:u w:val="single"/>
        </w:rPr>
        <w:t>vaccines</w:t>
      </w:r>
      <w:r w:rsidRPr="00F70F86">
        <w:rPr>
          <w:rFonts w:asciiTheme="majorHAnsi" w:hAnsiTheme="majorHAnsi" w:cstheme="majorHAnsi"/>
          <w:u w:val="single"/>
        </w:rPr>
        <w:t>.</w:t>
      </w:r>
      <w:r w:rsidRPr="00F70F86">
        <w:rPr>
          <w:rFonts w:asciiTheme="majorHAnsi" w:hAnsiTheme="majorHAnsi" w:cstheme="majorHAnsi"/>
          <w:sz w:val="16"/>
        </w:rPr>
        <w:t xml:space="preserve"> But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and his British partners said they were confident they had enough suppliers to avoid disruption to the supply of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The vaccine is waiting for approval from the Medicines and Healthcare products Regulatory Agency (MHRA) but the first of 60 million doses ordered by the government are already in production in Teesside. The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Biotechnologies factory began growing the first cells for the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vaccine in Billingham, County Durham this month and in a few </w:t>
      </w:r>
      <w:proofErr w:type="gramStart"/>
      <w:r w:rsidRPr="00F70F86">
        <w:rPr>
          <w:rFonts w:asciiTheme="majorHAnsi" w:hAnsiTheme="majorHAnsi" w:cstheme="majorHAnsi"/>
          <w:sz w:val="16"/>
        </w:rPr>
        <w:t>weeks</w:t>
      </w:r>
      <w:proofErr w:type="gramEnd"/>
      <w:r w:rsidRPr="00F70F86">
        <w:rPr>
          <w:rFonts w:asciiTheme="majorHAnsi" w:hAnsiTheme="majorHAnsi" w:cstheme="majorHAnsi"/>
          <w:sz w:val="16"/>
        </w:rPr>
        <w:t xml:space="preserve"> they will fill the bioreactor bag, ready to be transported to GlaxoSmithKline’s plant at Barnard Castle to be put into vials for distribution. “The first hurdle is showing it works and we don’t have that hurdle </w:t>
      </w:r>
      <w:proofErr w:type="spellStart"/>
      <w:r w:rsidRPr="00F70F86">
        <w:rPr>
          <w:rFonts w:asciiTheme="majorHAnsi" w:hAnsiTheme="majorHAnsi" w:cstheme="majorHAnsi"/>
          <w:sz w:val="16"/>
        </w:rPr>
        <w:t>any more</w:t>
      </w:r>
      <w:proofErr w:type="spellEnd"/>
      <w:r w:rsidRPr="00F70F86">
        <w:rPr>
          <w:rFonts w:asciiTheme="majorHAnsi" w:hAnsiTheme="majorHAnsi" w:cstheme="majorHAnsi"/>
          <w:sz w:val="16"/>
        </w:rPr>
        <w:t xml:space="preserve">,”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But he added there were others still to overcome. “There’s the media that the cells have to grow in,”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t>
      </w:r>
      <w:r w:rsidRPr="00F70F86">
        <w:rPr>
          <w:rFonts w:asciiTheme="majorHAnsi" w:hAnsiTheme="majorHAnsi" w:cstheme="majorHAnsi"/>
          <w:u w:val="single"/>
        </w:rPr>
        <w:t xml:space="preserve">You grow them in these 2,000-litre bags, which are in short supply. Then you pour it out and </w:t>
      </w:r>
      <w:r w:rsidRPr="00E70065">
        <w:rPr>
          <w:rFonts w:asciiTheme="majorHAnsi" w:hAnsiTheme="majorHAnsi" w:cstheme="majorHAnsi"/>
          <w:highlight w:val="green"/>
          <w:u w:val="single"/>
        </w:rPr>
        <w:t>you have to filter it</w:t>
      </w:r>
      <w:r w:rsidRPr="00F70F86">
        <w:rPr>
          <w:rFonts w:asciiTheme="majorHAnsi" w:hAnsiTheme="majorHAnsi" w:cstheme="majorHAnsi"/>
          <w:u w:val="single"/>
        </w:rPr>
        <w:t xml:space="preserve">, </w:t>
      </w:r>
      <w:r w:rsidRPr="00E70065">
        <w:rPr>
          <w:rFonts w:asciiTheme="majorHAnsi" w:hAnsiTheme="majorHAnsi" w:cstheme="majorHAnsi"/>
          <w:highlight w:val="green"/>
          <w:u w:val="single"/>
        </w:rPr>
        <w:t>and</w:t>
      </w:r>
      <w:r w:rsidRPr="00F70F86">
        <w:rPr>
          <w:rFonts w:asciiTheme="majorHAnsi" w:hAnsiTheme="majorHAnsi" w:cstheme="majorHAnsi"/>
          <w:u w:val="single"/>
        </w:rPr>
        <w:t xml:space="preserve"> the </w:t>
      </w:r>
      <w:r w:rsidRPr="00E70065">
        <w:rPr>
          <w:rFonts w:asciiTheme="majorHAnsi" w:hAnsiTheme="majorHAnsi" w:cstheme="majorHAnsi"/>
          <w:highlight w:val="green"/>
          <w:u w:val="single"/>
        </w:rPr>
        <w:t>filters are in short supply</w:t>
      </w:r>
      <w:r w:rsidRPr="00F70F86">
        <w:rPr>
          <w:rFonts w:asciiTheme="majorHAnsi" w:hAnsiTheme="majorHAnsi" w:cstheme="majorHAnsi"/>
          <w:u w:val="single"/>
        </w:rPr>
        <w:t>. The little things count.”</w:t>
      </w:r>
      <w:r w:rsidRPr="00F70F86">
        <w:rPr>
          <w:rFonts w:asciiTheme="majorHAnsi" w:hAnsiTheme="majorHAnsi" w:cstheme="majorHAnsi"/>
          <w:sz w:val="16"/>
        </w:rPr>
        <w:t xml:space="preserve">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almost ran out of bags at one of its 20 factories earlier this year, but there had been no delays for the UK operation, according to Martin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global chief executive of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and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the UK’s vaccine taskforce had been helpful in sorting out supply issues so far, but </w:t>
      </w:r>
      <w:r w:rsidRPr="00E70065">
        <w:rPr>
          <w:rFonts w:asciiTheme="majorHAnsi" w:hAnsiTheme="majorHAnsi" w:cstheme="majorHAnsi"/>
          <w:highlight w:val="green"/>
          <w:u w:val="single"/>
        </w:rPr>
        <w:t>other countries</w:t>
      </w:r>
      <w:r w:rsidRPr="00F70F86">
        <w:rPr>
          <w:rFonts w:asciiTheme="majorHAnsi" w:hAnsiTheme="majorHAnsi" w:cstheme="majorHAnsi"/>
          <w:u w:val="single"/>
        </w:rPr>
        <w:t xml:space="preserve"> and other medical </w:t>
      </w:r>
      <w:r w:rsidRPr="00E70065">
        <w:rPr>
          <w:rFonts w:asciiTheme="majorHAnsi" w:hAnsiTheme="majorHAnsi" w:cstheme="majorHAnsi"/>
          <w:highlight w:val="green"/>
          <w:u w:val="single"/>
        </w:rPr>
        <w:t>supplies</w:t>
      </w:r>
      <w:r w:rsidRPr="00F70F86">
        <w:rPr>
          <w:rFonts w:asciiTheme="majorHAnsi" w:hAnsiTheme="majorHAnsi" w:cstheme="majorHAnsi"/>
          <w:u w:val="single"/>
        </w:rPr>
        <w:t xml:space="preserve"> might be </w:t>
      </w:r>
      <w:r w:rsidRPr="00E70065">
        <w:rPr>
          <w:rFonts w:asciiTheme="majorHAnsi" w:hAnsiTheme="majorHAnsi" w:cstheme="majorHAnsi"/>
          <w:highlight w:val="green"/>
          <w:u w:val="single"/>
        </w:rPr>
        <w:t>affected</w:t>
      </w:r>
      <w:r w:rsidRPr="00F70F86">
        <w:rPr>
          <w:rFonts w:asciiTheme="majorHAnsi" w:hAnsiTheme="majorHAnsi" w:cstheme="majorHAnsi"/>
          <w:u w:val="single"/>
        </w:rPr>
        <w:t>.</w:t>
      </w:r>
      <w:r w:rsidRPr="00F70F86">
        <w:rPr>
          <w:rFonts w:asciiTheme="majorHAnsi" w:hAnsiTheme="majorHAnsi" w:cstheme="majorHAnsi"/>
          <w:sz w:val="16"/>
        </w:rPr>
        <w:t xml:space="preserve"> ABEC makes bioreactor bags at two plants in the US and two in Fermoy and </w:t>
      </w:r>
      <w:proofErr w:type="spellStart"/>
      <w:r w:rsidRPr="00F70F86">
        <w:rPr>
          <w:rFonts w:asciiTheme="majorHAnsi" w:hAnsiTheme="majorHAnsi" w:cstheme="majorHAnsi"/>
          <w:sz w:val="16"/>
        </w:rPr>
        <w:t>Kells</w:t>
      </w:r>
      <w:proofErr w:type="spellEnd"/>
      <w:r w:rsidRPr="00F70F86">
        <w:rPr>
          <w:rFonts w:asciiTheme="majorHAnsi" w:hAnsiTheme="majorHAnsi" w:cstheme="majorHAnsi"/>
          <w:sz w:val="16"/>
        </w:rPr>
        <w:t xml:space="preserve"> in </w:t>
      </w:r>
      <w:proofErr w:type="gramStart"/>
      <w:r w:rsidRPr="00F70F86">
        <w:rPr>
          <w:rFonts w:asciiTheme="majorHAnsi" w:hAnsiTheme="majorHAnsi" w:cstheme="majorHAnsi"/>
          <w:sz w:val="16"/>
        </w:rPr>
        <w:t xml:space="preserve">Ireland, </w:t>
      </w:r>
      <w:r w:rsidRPr="00F70F86">
        <w:rPr>
          <w:rFonts w:asciiTheme="majorHAnsi" w:hAnsiTheme="majorHAnsi" w:cstheme="majorHAnsi"/>
          <w:sz w:val="16"/>
        </w:rPr>
        <w:lastRenderedPageBreak/>
        <w:t>and</w:t>
      </w:r>
      <w:proofErr w:type="gramEnd"/>
      <w:r w:rsidRPr="00F70F86">
        <w:rPr>
          <w:rFonts w:asciiTheme="majorHAnsi" w:hAnsiTheme="majorHAnsi" w:cstheme="majorHAnsi"/>
          <w:sz w:val="16"/>
        </w:rPr>
        <w:t xml:space="preserve"> delivered six 4,000-litre bags to the Serum Institute in India last year for its </w:t>
      </w:r>
      <w:proofErr w:type="spellStart"/>
      <w:r w:rsidRPr="00F70F86">
        <w:rPr>
          <w:rFonts w:asciiTheme="majorHAnsi" w:hAnsiTheme="majorHAnsi" w:cstheme="majorHAnsi"/>
          <w:sz w:val="16"/>
        </w:rPr>
        <w:t>Covid</w:t>
      </w:r>
      <w:proofErr w:type="spellEnd"/>
      <w:r w:rsidRPr="00F70F86">
        <w:rPr>
          <w:rFonts w:asciiTheme="majorHAnsi" w:hAnsiTheme="majorHAnsi" w:cstheme="majorHAnsi"/>
          <w:sz w:val="16"/>
        </w:rPr>
        <w:t xml:space="preserve"> vaccines. Brady Cole, vice-president of equipment solutions at ABEC, said: “</w:t>
      </w:r>
      <w:r w:rsidRPr="00F70F86">
        <w:rPr>
          <w:rFonts w:asciiTheme="majorHAnsi" w:hAnsiTheme="majorHAnsi" w:cstheme="majorHAnsi"/>
          <w:u w:val="single"/>
        </w:rPr>
        <w:t>We are hearing from our customer base of lead times that are pushing out to nine, 10, even 12 months to get bioreactor bags. We typically run out at 16 weeks to get a custom bioreactor bag out to a customer.”</w:t>
      </w:r>
      <w:r w:rsidRPr="00F70F86">
        <w:rPr>
          <w:rFonts w:asciiTheme="majorHAnsi" w:hAnsiTheme="majorHAnsi" w:cstheme="majorHAnsi"/>
          <w:sz w:val="16"/>
        </w:rPr>
        <w:t xml:space="preserve"> He said ABEC was still managing to fulfil orders at roughly that rate. “</w:t>
      </w:r>
      <w:r w:rsidRPr="00F70F86">
        <w:rPr>
          <w:rFonts w:asciiTheme="majorHAnsi" w:hAnsiTheme="majorHAnsi" w:cstheme="majorHAnsi"/>
          <w:u w:val="single"/>
        </w:rPr>
        <w:t xml:space="preserve">The </w:t>
      </w:r>
      <w:r w:rsidRPr="00E70065">
        <w:rPr>
          <w:rFonts w:asciiTheme="majorHAnsi" w:hAnsiTheme="majorHAnsi" w:cstheme="majorHAnsi"/>
          <w:highlight w:val="green"/>
          <w:u w:val="single"/>
        </w:rPr>
        <w:t>bag manufacturing capacity can’t meet demand right</w:t>
      </w:r>
      <w:r w:rsidRPr="00F70F86">
        <w:rPr>
          <w:rFonts w:asciiTheme="majorHAnsi" w:hAnsiTheme="majorHAnsi" w:cstheme="majorHAnsi"/>
          <w:u w:val="single"/>
        </w:rPr>
        <w:t xml:space="preserve"> now,</w:t>
      </w:r>
      <w:r w:rsidRPr="00F70F86">
        <w:rPr>
          <w:rFonts w:asciiTheme="majorHAnsi" w:hAnsiTheme="majorHAnsi" w:cstheme="majorHAnsi"/>
          <w:sz w:val="16"/>
        </w:rPr>
        <w:t xml:space="preserve">” he added. </w:t>
      </w:r>
      <w:r w:rsidRPr="00F70F86">
        <w:rPr>
          <w:rFonts w:asciiTheme="majorHAnsi" w:hAnsiTheme="majorHAnsi" w:cstheme="maj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F70F86">
        <w:rPr>
          <w:rFonts w:asciiTheme="majorHAnsi" w:hAnsiTheme="majorHAnsi" w:cstheme="majorHAnsi"/>
          <w:sz w:val="16"/>
        </w:rPr>
        <w:t xml:space="preserve">s in a reasonable amount of time.” ABEC expanded its factories last year and has now started making 6,000-litre bags, which are roughly the size of a minibus. Other firms including </w:t>
      </w:r>
      <w:proofErr w:type="spellStart"/>
      <w:r w:rsidRPr="00F70F86">
        <w:rPr>
          <w:rFonts w:asciiTheme="majorHAnsi" w:hAnsiTheme="majorHAnsi" w:cstheme="majorHAnsi"/>
          <w:sz w:val="16"/>
        </w:rPr>
        <w:t>MilliporeSigma</w:t>
      </w:r>
      <w:proofErr w:type="spellEnd"/>
      <w:r w:rsidRPr="00F70F86">
        <w:rPr>
          <w:rFonts w:asciiTheme="majorHAnsi" w:hAnsiTheme="majorHAnsi" w:cstheme="majorHAnsi"/>
          <w:sz w:val="16"/>
        </w:rPr>
        <w:t xml:space="preserve">, part of German company Merck, have also been expanding their manufacturing facilities. American firm Thermo Fisher Scientific expects it will finish doubling its capacity this year. The </w:t>
      </w:r>
      <w:r w:rsidRPr="00F70F86">
        <w:rPr>
          <w:rFonts w:asciiTheme="majorHAnsi" w:hAnsiTheme="majorHAnsi" w:cstheme="majorHAnsi"/>
          <w:u w:val="single"/>
        </w:rPr>
        <w:t xml:space="preserve">US government has also blocked exports of bags, filters and other components so it can supply more Pfizer vaccines for Americans. </w:t>
      </w:r>
      <w:r w:rsidRPr="00F70F86">
        <w:rPr>
          <w:rFonts w:asciiTheme="majorHAnsi" w:hAnsiTheme="majorHAnsi" w:cstheme="majorHAnsi"/>
          <w:sz w:val="16"/>
        </w:rPr>
        <w:t xml:space="preserve">Adar Poonawalla, the chief executive of the Serum Institute of India, said the restrictions were likely to cause serious bottlenecks.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is hoping to avoid delays and “vaccine nationalism” by operating on four continents, with 20 facilities in nine countries. “One year ago, we had exactly zero manufacturing capacity,”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“We’re self-sufficient. The two main things we need to do are done in the UK. And in the </w:t>
      </w:r>
      <w:proofErr w:type="gramStart"/>
      <w:r w:rsidRPr="00F70F86">
        <w:rPr>
          <w:rFonts w:asciiTheme="majorHAnsi" w:hAnsiTheme="majorHAnsi" w:cstheme="majorHAnsi"/>
          <w:sz w:val="16"/>
        </w:rPr>
        <w:t>EU</w:t>
      </w:r>
      <w:proofErr w:type="gramEnd"/>
      <w:r w:rsidRPr="00F70F86">
        <w:rPr>
          <w:rFonts w:asciiTheme="majorHAnsi" w:hAnsiTheme="majorHAnsi" w:cstheme="majorHAnsi"/>
          <w:sz w:val="16"/>
        </w:rPr>
        <w:t xml:space="preserve">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14:paraId="13A3F565" w14:textId="77777777" w:rsidR="009053D1" w:rsidRDefault="009053D1" w:rsidP="009053D1">
      <w:pPr>
        <w:pStyle w:val="Heading4"/>
      </w:pPr>
      <w:r>
        <w:t xml:space="preserve">3] </w:t>
      </w:r>
      <w:r w:rsidRPr="006C2B22">
        <w:rPr>
          <w:u w:val="single"/>
        </w:rPr>
        <w:t>Hurts Innovation</w:t>
      </w:r>
      <w:r>
        <w:t xml:space="preserve"> </w:t>
      </w:r>
    </w:p>
    <w:p w14:paraId="1409E69B" w14:textId="77777777" w:rsidR="009053D1" w:rsidRPr="001247B6" w:rsidRDefault="009053D1" w:rsidP="009053D1">
      <w:r w:rsidRPr="0017092A">
        <w:rPr>
          <w:b/>
          <w:bCs/>
          <w:sz w:val="26"/>
          <w:szCs w:val="26"/>
        </w:rPr>
        <w:t>Value Ingenuity</w:t>
      </w:r>
      <w:r>
        <w:rPr>
          <w:b/>
          <w:bCs/>
          <w:sz w:val="26"/>
          <w:szCs w:val="26"/>
        </w:rPr>
        <w:t xml:space="preserve"> </w:t>
      </w:r>
      <w:r w:rsidRPr="0017092A">
        <w:rPr>
          <w:b/>
          <w:bCs/>
          <w:sz w:val="26"/>
          <w:szCs w:val="26"/>
        </w:rPr>
        <w:t>20</w:t>
      </w:r>
      <w:r w:rsidRPr="0017092A">
        <w:t xml:space="preserve"> [Value Ingenuity, (</w:t>
      </w:r>
      <w:r>
        <w:t>The Value Ingenuity project is telling the story of innovation, its roots, its impact, its social and moral imperatives, and the public policy prescriptions that will assure a continued upward trajectory for the generations to follow. Our objective is to advance globally a shared purpose of mutual investment in sustainable innovation.</w:t>
      </w:r>
      <w:r w:rsidRPr="0017092A">
        <w:t xml:space="preserve">)]. "WTO IP Waiver Would Undermine </w:t>
      </w:r>
      <w:proofErr w:type="spellStart"/>
      <w:r w:rsidRPr="0017092A">
        <w:t>Covid</w:t>
      </w:r>
      <w:proofErr w:type="spellEnd"/>
      <w:r w:rsidRPr="0017092A">
        <w:t xml:space="preserve"> Innovation." 10-2-2020, Accessed 8-5-2021. https://www.valueingenuity.com/2021/05/18/wto-ip-waiver-would-undermine-covid-innovation/ // </w:t>
      </w:r>
      <w:proofErr w:type="spellStart"/>
      <w:r>
        <w:t>duongie</w:t>
      </w:r>
      <w:proofErr w:type="spellEnd"/>
    </w:p>
    <w:p w14:paraId="5AE083A7" w14:textId="77777777" w:rsidR="009053D1" w:rsidRDefault="009053D1" w:rsidP="009053D1">
      <w:pPr>
        <w:rPr>
          <w:sz w:val="16"/>
        </w:rPr>
      </w:pPr>
      <w:r w:rsidRPr="001247B6">
        <w:rPr>
          <w:sz w:val="16"/>
        </w:rPr>
        <w:t xml:space="preserve">A TRIPS waiver for vaccines would do nothing to help — and could in fact hurt — the effort to produce billions of vaccine doses and get them in arms. Supply of these high-tech products is ramping up quickly, with about 10 billion doses projected to be produced by the end of 2021 — we shouldn’t distract attention away from that all-important goal. </w:t>
      </w:r>
      <w:r w:rsidRPr="00E70065">
        <w:rPr>
          <w:highlight w:val="green"/>
          <w:u w:val="single"/>
        </w:rPr>
        <w:t>IP</w:t>
      </w:r>
      <w:r w:rsidRPr="00DD7490">
        <w:rPr>
          <w:u w:val="single"/>
        </w:rPr>
        <w:t xml:space="preserve"> is not a barrier to vaccine access. It already </w:t>
      </w:r>
      <w:r w:rsidRPr="00E70065">
        <w:rPr>
          <w:highlight w:val="green"/>
          <w:u w:val="single"/>
        </w:rPr>
        <w:t>enabled</w:t>
      </w:r>
      <w:r w:rsidRPr="00DD7490">
        <w:rPr>
          <w:u w:val="single"/>
        </w:rPr>
        <w:t xml:space="preserve"> the </w:t>
      </w:r>
      <w:r w:rsidRPr="00E70065">
        <w:rPr>
          <w:highlight w:val="green"/>
          <w:u w:val="single"/>
        </w:rPr>
        <w:t>creation of three vaccines, in record-breaking time</w:t>
      </w:r>
      <w:r w:rsidRPr="00DD7490">
        <w:rPr>
          <w:u w:val="single"/>
        </w:rPr>
        <w:t xml:space="preserve">, that have received FDA authorization. </w:t>
      </w:r>
      <w:r w:rsidRPr="00E70065">
        <w:rPr>
          <w:highlight w:val="green"/>
          <w:u w:val="single"/>
        </w:rPr>
        <w:t>IP</w:t>
      </w:r>
      <w:r w:rsidRPr="00DD7490">
        <w:rPr>
          <w:u w:val="single"/>
        </w:rPr>
        <w:t xml:space="preserve"> is also safely </w:t>
      </w:r>
      <w:r w:rsidRPr="00E70065">
        <w:rPr>
          <w:highlight w:val="green"/>
          <w:u w:val="single"/>
        </w:rPr>
        <w:t>facilitating</w:t>
      </w:r>
      <w:r w:rsidRPr="00DD7490">
        <w:rPr>
          <w:u w:val="single"/>
        </w:rPr>
        <w:t xml:space="preserve"> international partnerships (275+ to date) to </w:t>
      </w:r>
      <w:r w:rsidRPr="00E70065">
        <w:rPr>
          <w:highlight w:val="green"/>
          <w:u w:val="single"/>
        </w:rPr>
        <w:t>share technology</w:t>
      </w:r>
      <w:r w:rsidRPr="00DD7490">
        <w:rPr>
          <w:u w:val="single"/>
        </w:rPr>
        <w:t xml:space="preserve"> and information more easily with trusted partners </w:t>
      </w:r>
      <w:r w:rsidRPr="00E70065">
        <w:rPr>
          <w:highlight w:val="green"/>
          <w:u w:val="single"/>
        </w:rPr>
        <w:t>across borders</w:t>
      </w:r>
      <w:r w:rsidRPr="00DD7490">
        <w:rPr>
          <w:u w:val="single"/>
        </w:rPr>
        <w:t xml:space="preserve">. An </w:t>
      </w:r>
      <w:r w:rsidRPr="00E70065">
        <w:rPr>
          <w:highlight w:val="green"/>
          <w:u w:val="single"/>
        </w:rPr>
        <w:t>IP</w:t>
      </w:r>
      <w:r w:rsidRPr="00DD7490">
        <w:rPr>
          <w:u w:val="single"/>
        </w:rPr>
        <w:t xml:space="preserve"> </w:t>
      </w:r>
      <w:r w:rsidRPr="00E70065">
        <w:rPr>
          <w:highlight w:val="green"/>
          <w:u w:val="single"/>
        </w:rPr>
        <w:t>waiver</w:t>
      </w:r>
      <w:r w:rsidRPr="00DD7490">
        <w:rPr>
          <w:u w:val="single"/>
        </w:rPr>
        <w:t xml:space="preserve"> could lead to untested and unregulated copycats</w:t>
      </w:r>
      <w:r w:rsidRPr="001247B6">
        <w:rPr>
          <w:sz w:val="16"/>
        </w:rPr>
        <w:t xml:space="preserve">. Some nations are looking to manufacture sophisticated vaccines without permission, exacerbating the shortage of the critical materials (raw materials, tubing, vials etc.) and increasing vaccine hesitancy due to the development of unsafe products and medicines. </w:t>
      </w:r>
      <w:r w:rsidRPr="00DD7490">
        <w:rPr>
          <w:u w:val="single"/>
        </w:rPr>
        <w:t xml:space="preserve">The proposal </w:t>
      </w:r>
      <w:r w:rsidRPr="001247B6">
        <w:rPr>
          <w:u w:val="single"/>
        </w:rPr>
        <w:t>jeopardizes</w:t>
      </w:r>
      <w:r w:rsidRPr="00DD7490">
        <w:rPr>
          <w:u w:val="single"/>
        </w:rPr>
        <w:t xml:space="preserve"> U.S. manufacturing &amp; jobs. </w:t>
      </w:r>
      <w:r w:rsidRPr="00E70065">
        <w:rPr>
          <w:highlight w:val="green"/>
          <w:u w:val="single"/>
        </w:rPr>
        <w:t>Allow</w:t>
      </w:r>
      <w:r w:rsidRPr="00DD7490">
        <w:rPr>
          <w:u w:val="single"/>
        </w:rPr>
        <w:t xml:space="preserve">ing </w:t>
      </w:r>
      <w:r w:rsidRPr="00E70065">
        <w:rPr>
          <w:highlight w:val="green"/>
          <w:u w:val="single"/>
        </w:rPr>
        <w:t>other countries to take</w:t>
      </w:r>
      <w:r w:rsidRPr="00DD7490">
        <w:rPr>
          <w:u w:val="single"/>
        </w:rPr>
        <w:t xml:space="preserve"> and commercialize American-made technologies conflicts with President Biden’s goal to build up </w:t>
      </w:r>
      <w:r w:rsidRPr="00E70065">
        <w:rPr>
          <w:highlight w:val="green"/>
          <w:u w:val="single"/>
        </w:rPr>
        <w:t>American infrastructure</w:t>
      </w:r>
      <w:r w:rsidRPr="00DD7490">
        <w:rPr>
          <w:u w:val="single"/>
        </w:rPr>
        <w:t xml:space="preserve"> and create manufacturing jobs. In </w:t>
      </w:r>
      <w:r w:rsidRPr="001247B6">
        <w:rPr>
          <w:u w:val="single"/>
        </w:rPr>
        <w:t xml:space="preserve">the </w:t>
      </w:r>
      <w:r w:rsidRPr="00E70065">
        <w:rPr>
          <w:highlight w:val="green"/>
          <w:u w:val="single"/>
        </w:rPr>
        <w:t>U.S.</w:t>
      </w:r>
      <w:r w:rsidRPr="00DD7490">
        <w:rPr>
          <w:u w:val="single"/>
        </w:rPr>
        <w:t xml:space="preserve"> alone, </w:t>
      </w:r>
      <w:r w:rsidRPr="00E70065">
        <w:rPr>
          <w:highlight w:val="green"/>
          <w:u w:val="single"/>
        </w:rPr>
        <w:t>biopharmaceutical</w:t>
      </w:r>
      <w:r w:rsidRPr="00DD7490">
        <w:rPr>
          <w:u w:val="single"/>
        </w:rPr>
        <w:t xml:space="preserve"> companies </w:t>
      </w:r>
      <w:r w:rsidRPr="00E70065">
        <w:rPr>
          <w:highlight w:val="green"/>
          <w:u w:val="single"/>
        </w:rPr>
        <w:t>support</w:t>
      </w:r>
      <w:r w:rsidRPr="00DD7490">
        <w:rPr>
          <w:u w:val="single"/>
        </w:rPr>
        <w:t xml:space="preserve"> 4 million jobs across all 50 states, with many more across </w:t>
      </w:r>
      <w:r w:rsidRPr="00E70065">
        <w:rPr>
          <w:highlight w:val="green"/>
          <w:u w:val="single"/>
        </w:rPr>
        <w:t>innovation</w:t>
      </w:r>
      <w:r w:rsidRPr="00DD7490">
        <w:rPr>
          <w:u w:val="single"/>
        </w:rPr>
        <w:t xml:space="preserve"> ecosystems in labs, finance, and SMEs</w:t>
      </w:r>
      <w:r w:rsidRPr="001247B6">
        <w:rPr>
          <w:sz w:val="16"/>
        </w:rPr>
        <w:t xml:space="preserve">. Waiving IP undermines America’s leadership in the life sciences. </w:t>
      </w:r>
      <w:r w:rsidRPr="00DD7490">
        <w:rPr>
          <w:u w:val="single"/>
        </w:rPr>
        <w:t xml:space="preserve">We </w:t>
      </w:r>
      <w:r w:rsidRPr="00E70065">
        <w:rPr>
          <w:highlight w:val="green"/>
          <w:u w:val="single"/>
        </w:rPr>
        <w:t>should not be forfeiting IP to countries</w:t>
      </w:r>
      <w:r w:rsidRPr="00DD7490">
        <w:rPr>
          <w:u w:val="single"/>
        </w:rPr>
        <w:t xml:space="preserve"> </w:t>
      </w:r>
      <w:r w:rsidRPr="00E70065">
        <w:rPr>
          <w:highlight w:val="green"/>
          <w:u w:val="single"/>
        </w:rPr>
        <w:t>looking to undermine America’</w:t>
      </w:r>
      <w:r w:rsidRPr="00DD7490">
        <w:rPr>
          <w:u w:val="single"/>
        </w:rPr>
        <w:t xml:space="preserve">s global leadership in </w:t>
      </w:r>
      <w:r w:rsidRPr="00E70065">
        <w:rPr>
          <w:highlight w:val="green"/>
          <w:u w:val="single"/>
        </w:rPr>
        <w:t>biomedical</w:t>
      </w:r>
      <w:r w:rsidRPr="00DD7490">
        <w:rPr>
          <w:u w:val="single"/>
        </w:rPr>
        <w:t xml:space="preserve"> technology and </w:t>
      </w:r>
      <w:r w:rsidRPr="00E70065">
        <w:rPr>
          <w:highlight w:val="green"/>
          <w:u w:val="single"/>
        </w:rPr>
        <w:t>innovation</w:t>
      </w:r>
      <w:r w:rsidRPr="001247B6">
        <w:rPr>
          <w:sz w:val="16"/>
        </w:rPr>
        <w:t xml:space="preserve">. </w:t>
      </w:r>
      <w:r w:rsidRPr="00E70065">
        <w:rPr>
          <w:highlight w:val="green"/>
          <w:u w:val="single"/>
        </w:rPr>
        <w:t>IP</w:t>
      </w:r>
      <w:r w:rsidRPr="00DD7490">
        <w:rPr>
          <w:u w:val="single"/>
        </w:rPr>
        <w:t xml:space="preserve"> </w:t>
      </w:r>
      <w:r w:rsidRPr="00E70065">
        <w:rPr>
          <w:highlight w:val="green"/>
          <w:u w:val="single"/>
        </w:rPr>
        <w:t>protections enabled decades of R&amp;D by biopharmaceutical</w:t>
      </w:r>
      <w:r w:rsidRPr="00DD7490">
        <w:rPr>
          <w:u w:val="single"/>
        </w:rPr>
        <w:t xml:space="preserve"> research </w:t>
      </w:r>
      <w:r w:rsidRPr="00E70065">
        <w:rPr>
          <w:highlight w:val="green"/>
          <w:u w:val="single"/>
        </w:rPr>
        <w:t>companies</w:t>
      </w:r>
      <w:r w:rsidRPr="00DD7490">
        <w:rPr>
          <w:u w:val="single"/>
        </w:rPr>
        <w:t xml:space="preserve">, </w:t>
      </w:r>
      <w:r w:rsidRPr="00E70065">
        <w:rPr>
          <w:highlight w:val="green"/>
          <w:u w:val="single"/>
        </w:rPr>
        <w:t>allowing them</w:t>
      </w:r>
      <w:r w:rsidRPr="00DD7490">
        <w:rPr>
          <w:u w:val="single"/>
        </w:rPr>
        <w:t xml:space="preserve"> </w:t>
      </w:r>
      <w:r w:rsidRPr="00E70065">
        <w:rPr>
          <w:highlight w:val="green"/>
          <w:u w:val="single"/>
        </w:rPr>
        <w:t>to move quickly and effectively against COVID-19</w:t>
      </w:r>
      <w:r w:rsidRPr="001247B6">
        <w:rPr>
          <w:sz w:val="16"/>
        </w:rPr>
        <w:t xml:space="preserve">. Business welcomes the Biden Administration’s support for the global vaccine program, COVAX. This type of program can have a significant positive, practical impact on global rollout of vaccines and therapies without disrupting the incredible IP-enabled progress that has been made to date to defeat the pandemic. Its effects will be even more effective as trade barriers are removed and all countries allow vaccines to be exported internationally. GOOD TO </w:t>
      </w:r>
      <w:r w:rsidRPr="001247B6">
        <w:rPr>
          <w:sz w:val="16"/>
        </w:rPr>
        <w:lastRenderedPageBreak/>
        <w:t xml:space="preserve">KNOW: Today 57% of all new medicines globally come from the United States with its world-class IP ecosystem, and private companies in the life sciences community make up more than 80% of the investment in the research and development of those new drugs. The U.S. biopharmaceutical industry directly and indirectly supports over 4 million American jobs. SCIENTISTS, ACADEMICS, ADVOCATES AND POLITICAL LEADERS SKEPTICAL OF WAIVING IP RIGHTS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WASHINGTON POST EDITORIAL BOARD, May 4, 2021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WALL STREET JOURNAL EDITORIAL BOARD, May 6, 2021 “The U.S. decision to support a temporary waiver of intellectual-property protections for Covid-19 vaccines won’t end debate on the issue, much less end the pandemic. Reaching a formal agreement could take months and even </w:t>
      </w:r>
      <w:proofErr w:type="gramStart"/>
      <w:r w:rsidRPr="001247B6">
        <w:rPr>
          <w:sz w:val="16"/>
        </w:rPr>
        <w:t>then</w:t>
      </w:r>
      <w:proofErr w:type="gramEnd"/>
      <w:r w:rsidRPr="001247B6">
        <w:rPr>
          <w:sz w:val="16"/>
        </w:rPr>
        <w:t xml:space="preserve"> may not accelerate vaccine production; opposition from countries such as Germany could yet doom any compromise.” BLOOMBERG EDITORIAL BOARD, May 12, 2021 “</w:t>
      </w:r>
      <w:r w:rsidRPr="001247B6">
        <w:rPr>
          <w:u w:val="single"/>
        </w:rPr>
        <w:t xml:space="preserve">The </w:t>
      </w:r>
      <w:r w:rsidRPr="00E70065">
        <w:rPr>
          <w:highlight w:val="green"/>
          <w:u w:val="single"/>
        </w:rPr>
        <w:t>collaboration</w:t>
      </w:r>
      <w:r w:rsidRPr="001247B6">
        <w:rPr>
          <w:u w:val="single"/>
        </w:rPr>
        <w:t xml:space="preserve"> that’s </w:t>
      </w:r>
      <w:r w:rsidRPr="00E70065">
        <w:rPr>
          <w:highlight w:val="green"/>
          <w:u w:val="single"/>
        </w:rPr>
        <w:t>happened in</w:t>
      </w:r>
      <w:r w:rsidRPr="001247B6">
        <w:rPr>
          <w:u w:val="single"/>
        </w:rPr>
        <w:t xml:space="preserve"> the midst of this </w:t>
      </w:r>
      <w:r w:rsidRPr="00E70065">
        <w:rPr>
          <w:highlight w:val="green"/>
          <w:u w:val="single"/>
        </w:rPr>
        <w:t>pandemic</w:t>
      </w:r>
      <w:r w:rsidRPr="001247B6">
        <w:rPr>
          <w:u w:val="single"/>
        </w:rPr>
        <w:t xml:space="preserve"> I think </w:t>
      </w:r>
      <w:r w:rsidRPr="00E70065">
        <w:rPr>
          <w:highlight w:val="green"/>
          <w:u w:val="single"/>
        </w:rPr>
        <w:t>points to</w:t>
      </w:r>
      <w:r w:rsidRPr="001247B6">
        <w:rPr>
          <w:u w:val="single"/>
        </w:rPr>
        <w:t xml:space="preserve"> the ways in which </w:t>
      </w:r>
      <w:r w:rsidRPr="00E70065">
        <w:rPr>
          <w:highlight w:val="green"/>
          <w:u w:val="single"/>
        </w:rPr>
        <w:t>IP has</w:t>
      </w:r>
      <w:r w:rsidRPr="001247B6">
        <w:rPr>
          <w:u w:val="single"/>
        </w:rPr>
        <w:t xml:space="preserve"> actually not </w:t>
      </w:r>
      <w:r w:rsidRPr="00E70065">
        <w:rPr>
          <w:highlight w:val="green"/>
          <w:u w:val="single"/>
        </w:rPr>
        <w:t>been</w:t>
      </w:r>
      <w:r w:rsidRPr="001247B6">
        <w:rPr>
          <w:u w:val="single"/>
        </w:rPr>
        <w:t xml:space="preserve"> a barrier, but a </w:t>
      </w:r>
      <w:r w:rsidRPr="00E70065">
        <w:rPr>
          <w:highlight w:val="green"/>
          <w:u w:val="single"/>
        </w:rPr>
        <w:t>facilitator of</w:t>
      </w:r>
      <w:r w:rsidRPr="001247B6">
        <w:rPr>
          <w:u w:val="single"/>
        </w:rPr>
        <w:t xml:space="preserve"> critical, cutting-edge </w:t>
      </w:r>
      <w:r w:rsidRPr="00E70065">
        <w:rPr>
          <w:highlight w:val="green"/>
          <w:u w:val="single"/>
        </w:rPr>
        <w:t>innovation</w:t>
      </w:r>
      <w:r w:rsidRPr="001247B6">
        <w:rPr>
          <w:u w:val="single"/>
        </w:rPr>
        <w:t xml:space="preserve"> […] I don’t think that waiving IP rights will suddenly enable other countries to ramp up the manufacturing of complex vaccines.”</w:t>
      </w:r>
      <w:r w:rsidRPr="001247B6">
        <w:rPr>
          <w:sz w:val="16"/>
        </w:rPr>
        <w:t xml:space="preserve"> SEN. CHRIS COONS (D-DE), CSIS: April 22, 2021 “There are only so many vaccine manufacturers in the world […] people are very careful about the safety of vaccines […] The thing that is holding us back is not IP. </w:t>
      </w:r>
      <w:r w:rsidRPr="001247B6">
        <w:rPr>
          <w:u w:val="single"/>
        </w:rPr>
        <w:t>There is no idle factory with regulatory approval that makes magically safe vaccines […] we have all the rights from the vaccine companies and the work is going at full speed</w:t>
      </w:r>
      <w:r w:rsidRPr="001247B6">
        <w:rPr>
          <w:sz w:val="16"/>
        </w:rPr>
        <w:t>” BILL GATES, Sky News: April 25, 2021 “There are enough manufacturers, it just takes time to scale up. And by the way, I have been blown away by the cooperation between the public and private sectors in the last year, in developing these vaccines.” ADAR POONAWALLA, CEO SERUM INSTITUTE OF INDIA, February 14, 2021 “</w:t>
      </w:r>
      <w:r w:rsidRPr="001247B6">
        <w:rPr>
          <w:u w:val="single"/>
        </w:rPr>
        <w:t>These [vaccines] are complex to make so just waiving IP and patents isn’t going to help […] you can only get trade secrets and knowhow with the cooperation of the originator companies</w:t>
      </w:r>
      <w:r w:rsidRPr="001247B6">
        <w:rPr>
          <w:sz w:val="16"/>
        </w:rPr>
        <w:t>, and they don’t have the bandwidth to do this in every part of the world … the only immediate solution is for rich countries to donate or sell their surplus vaccine to COVAX or other countries.” JAYASHREE WATAL, GEORGETOWN LAW PROFESSOR &amp; FORMER WTO IP COUNSELOR, April 22, 2021 “</w:t>
      </w:r>
      <w:r w:rsidRPr="001247B6">
        <w:rPr>
          <w:u w:val="single"/>
        </w:rPr>
        <w:t>It is also unclear whether a waiver of IP rights will make a difference […] Furthermore, as others have pointed out, IP rights are only a piece of what is needed to produce vaccines. There is currently a global shortage of raw materials and proper manufacturing facilities.”</w:t>
      </w:r>
      <w:r w:rsidRPr="001247B6">
        <w:rPr>
          <w:sz w:val="16"/>
        </w:rPr>
        <w:t xml:space="preserve"> SAPAN KUMAR, LAW FOUNDATION PROFESSOR OF LAW AT THE UNIVERSITY OF HOUSTON LAW CENTER, May 9, 2021 “This is technology that’s every bit as critical as munitions and encryption codes […] It’s a platform technology that can be used to make all manner of treatments going forward, including vaccines.” DAVID KAPPOS, FORMER U.S. PATENT AND TRADEMARK OFFICE FOR PRESIDENT OBAMA, April 22, 2021 “The notion that we would then turn around and go to the World Trade Organization and basically endorse a policy of DARPA-funded technology transfer to China is just inconceivable. You’re basically aiding and abetting China’s ‘Made in China 2025’ plans for technological dominance.” CLETE WILLEMS, FORMER SPECIAL ASSISTANT TO THE PRESIDENT FOR INTERNATIONAL TRADE, INVESTMENT, AND DEVELOPMENT, April 22, 2021</w:t>
      </w:r>
      <w:r>
        <w:rPr>
          <w:sz w:val="16"/>
        </w:rPr>
        <w:t>.</w:t>
      </w:r>
    </w:p>
    <w:p w14:paraId="7227721C" w14:textId="77777777" w:rsidR="009053D1" w:rsidRDefault="009053D1" w:rsidP="009053D1">
      <w:pPr>
        <w:pStyle w:val="Heading4"/>
      </w:pPr>
      <w:r>
        <w:t xml:space="preserve">Turns the Aff – Delta Variant </w:t>
      </w:r>
      <w:r>
        <w:rPr>
          <w:u w:val="single"/>
        </w:rPr>
        <w:t>proves</w:t>
      </w:r>
      <w:r>
        <w:t xml:space="preserve"> current vaccines </w:t>
      </w:r>
      <w:r>
        <w:rPr>
          <w:u w:val="single"/>
        </w:rPr>
        <w:t>aren’t enough</w:t>
      </w:r>
      <w:r>
        <w:t xml:space="preserve"> – we need new innovations.</w:t>
      </w:r>
    </w:p>
    <w:p w14:paraId="6E519135" w14:textId="77777777" w:rsidR="009053D1" w:rsidRDefault="009053D1" w:rsidP="009053D1">
      <w:r w:rsidRPr="001D2A7B">
        <w:rPr>
          <w:rStyle w:val="Style13ptBold"/>
        </w:rPr>
        <w:t>Guarino 8-18</w:t>
      </w:r>
      <w:r>
        <w:t xml:space="preserve"> </w:t>
      </w:r>
      <w:r w:rsidRPr="006C2B22">
        <w:t>Ben Guarino</w:t>
      </w:r>
      <w:r>
        <w:t xml:space="preserve"> 8-18-2021 “</w:t>
      </w:r>
      <w:r w:rsidRPr="006C2B22">
        <w:t>Vaccines show declining effectiveness against infection overall but strong protection against hospitalization amid delta variant</w:t>
      </w:r>
      <w:r>
        <w:t xml:space="preserve">” </w:t>
      </w:r>
      <w:hyperlink r:id="rId23" w:anchor="selection-747.0-750.0" w:history="1">
        <w:r w:rsidRPr="001C4682">
          <w:rPr>
            <w:rStyle w:val="Hyperlink"/>
          </w:rPr>
          <w:t>https://archive.is/pvuzL#selection-747.0-750.0</w:t>
        </w:r>
      </w:hyperlink>
      <w:r>
        <w:t xml:space="preserve"> (</w:t>
      </w:r>
      <w:r w:rsidRPr="001D2A7B">
        <w:t>Education: University of Pennsylvania, BSE in bioengineering; New York University, MA in journalism</w:t>
      </w:r>
      <w:r>
        <w:t xml:space="preserve">)//Elmer </w:t>
      </w:r>
    </w:p>
    <w:p w14:paraId="4A3C93F7" w14:textId="77777777" w:rsidR="009053D1" w:rsidRDefault="009053D1" w:rsidP="009053D1">
      <w:pPr>
        <w:rPr>
          <w:sz w:val="16"/>
        </w:rPr>
      </w:pPr>
      <w:r w:rsidRPr="00E70065">
        <w:rPr>
          <w:b/>
          <w:highlight w:val="green"/>
          <w:u w:val="single"/>
        </w:rPr>
        <w:t>Results</w:t>
      </w:r>
      <w:r w:rsidRPr="00E70065">
        <w:rPr>
          <w:sz w:val="16"/>
          <w:highlight w:val="green"/>
        </w:rPr>
        <w:t xml:space="preserve"> </w:t>
      </w:r>
      <w:r w:rsidRPr="001D2A7B">
        <w:rPr>
          <w:sz w:val="16"/>
        </w:rPr>
        <w:t xml:space="preserve">from a trio of studies, published in the CDC’s weekly report, </w:t>
      </w:r>
      <w:r w:rsidRPr="00E70065">
        <w:rPr>
          <w:b/>
          <w:sz w:val="26"/>
          <w:highlight w:val="green"/>
          <w:u w:val="single"/>
        </w:rPr>
        <w:t>motivated</w:t>
      </w:r>
      <w:r w:rsidRPr="00E70065">
        <w:rPr>
          <w:sz w:val="16"/>
          <w:highlight w:val="green"/>
        </w:rPr>
        <w:t xml:space="preserve"> </w:t>
      </w:r>
      <w:r w:rsidRPr="001D2A7B">
        <w:rPr>
          <w:sz w:val="16"/>
        </w:rPr>
        <w:t xml:space="preserve">the </w:t>
      </w:r>
      <w:r w:rsidRPr="00E70065">
        <w:rPr>
          <w:b/>
          <w:sz w:val="26"/>
          <w:highlight w:val="green"/>
          <w:u w:val="single"/>
        </w:rPr>
        <w:t>Biden</w:t>
      </w:r>
      <w:r w:rsidRPr="00E70065">
        <w:rPr>
          <w:sz w:val="16"/>
          <w:highlight w:val="green"/>
        </w:rPr>
        <w:t xml:space="preserve"> </w:t>
      </w:r>
      <w:r w:rsidRPr="001D2A7B">
        <w:rPr>
          <w:sz w:val="16"/>
        </w:rPr>
        <w:t xml:space="preserve">administration </w:t>
      </w:r>
      <w:r w:rsidRPr="00E70065">
        <w:rPr>
          <w:b/>
          <w:sz w:val="26"/>
          <w:highlight w:val="green"/>
          <w:u w:val="single"/>
        </w:rPr>
        <w:t>to</w:t>
      </w:r>
      <w:r w:rsidRPr="00E70065">
        <w:rPr>
          <w:sz w:val="16"/>
          <w:highlight w:val="green"/>
        </w:rPr>
        <w:t xml:space="preserve"> </w:t>
      </w:r>
      <w:r w:rsidRPr="00E70065">
        <w:rPr>
          <w:b/>
          <w:highlight w:val="green"/>
          <w:u w:val="single"/>
        </w:rPr>
        <w:t>consider</w:t>
      </w:r>
      <w:r w:rsidRPr="00E70065">
        <w:rPr>
          <w:sz w:val="16"/>
          <w:highlight w:val="green"/>
        </w:rPr>
        <w:t xml:space="preserve"> </w:t>
      </w:r>
      <w:r w:rsidRPr="00E70065">
        <w:rPr>
          <w:b/>
          <w:highlight w:val="green"/>
          <w:u w:val="single"/>
        </w:rPr>
        <w:t>booster shots</w:t>
      </w:r>
      <w:r w:rsidRPr="001D2A7B">
        <w:rPr>
          <w:sz w:val="16"/>
        </w:rPr>
        <w:t xml:space="preserve">. </w:t>
      </w:r>
      <w:r w:rsidRPr="00E70065">
        <w:rPr>
          <w:b/>
          <w:highlight w:val="green"/>
          <w:u w:val="single"/>
        </w:rPr>
        <w:t>Three studies published</w:t>
      </w:r>
      <w:r w:rsidRPr="00E70065">
        <w:rPr>
          <w:highlight w:val="green"/>
          <w:u w:val="single"/>
        </w:rPr>
        <w:t xml:space="preserve"> </w:t>
      </w:r>
      <w:r w:rsidRPr="001D2A7B">
        <w:rPr>
          <w:u w:val="single"/>
        </w:rPr>
        <w:t xml:space="preserve">Wednesday by the Centers for Disease Control and Prevention </w:t>
      </w:r>
      <w:r w:rsidRPr="00E70065">
        <w:rPr>
          <w:b/>
          <w:highlight w:val="green"/>
          <w:u w:val="single"/>
        </w:rPr>
        <w:t>show</w:t>
      </w:r>
      <w:r w:rsidRPr="00E70065">
        <w:rPr>
          <w:highlight w:val="green"/>
          <w:u w:val="single"/>
        </w:rPr>
        <w:t xml:space="preserve"> </w:t>
      </w:r>
      <w:r w:rsidRPr="001D2A7B">
        <w:rPr>
          <w:u w:val="single"/>
        </w:rPr>
        <w:t xml:space="preserve">that </w:t>
      </w:r>
      <w:r w:rsidRPr="00E70065">
        <w:rPr>
          <w:b/>
          <w:highlight w:val="green"/>
          <w:u w:val="single"/>
        </w:rPr>
        <w:t>protection against the</w:t>
      </w:r>
      <w:r w:rsidRPr="00E70065">
        <w:rPr>
          <w:highlight w:val="green"/>
          <w:u w:val="single"/>
        </w:rPr>
        <w:t xml:space="preserve"> </w:t>
      </w:r>
      <w:r w:rsidRPr="00E70065">
        <w:rPr>
          <w:b/>
          <w:highlight w:val="green"/>
          <w:u w:val="single"/>
        </w:rPr>
        <w:t>coronavirus from vaccines</w:t>
      </w:r>
      <w:r w:rsidRPr="00E70065">
        <w:rPr>
          <w:highlight w:val="green"/>
          <w:u w:val="single"/>
        </w:rPr>
        <w:t xml:space="preserve"> </w:t>
      </w:r>
      <w:r w:rsidRPr="00E70065">
        <w:rPr>
          <w:b/>
          <w:highlight w:val="green"/>
          <w:u w:val="single"/>
        </w:rPr>
        <w:t>declined</w:t>
      </w:r>
      <w:r w:rsidRPr="00E70065">
        <w:rPr>
          <w:highlight w:val="green"/>
          <w:u w:val="single"/>
        </w:rPr>
        <w:t xml:space="preserve"> </w:t>
      </w:r>
      <w:r w:rsidRPr="001D2A7B">
        <w:rPr>
          <w:u w:val="single"/>
        </w:rPr>
        <w:t xml:space="preserve">in the </w:t>
      </w:r>
      <w:r w:rsidRPr="001D2A7B">
        <w:rPr>
          <w:u w:val="single"/>
        </w:rPr>
        <w:lastRenderedPageBreak/>
        <w:t xml:space="preserve">midsummer months </w:t>
      </w:r>
      <w:r w:rsidRPr="00E70065">
        <w:rPr>
          <w:b/>
          <w:highlight w:val="green"/>
          <w:u w:val="single"/>
        </w:rPr>
        <w:t>when</w:t>
      </w:r>
      <w:r w:rsidRPr="00E70065">
        <w:rPr>
          <w:highlight w:val="green"/>
          <w:u w:val="single"/>
        </w:rPr>
        <w:t xml:space="preserve"> </w:t>
      </w:r>
      <w:r w:rsidRPr="001D2A7B">
        <w:rPr>
          <w:u w:val="single"/>
        </w:rPr>
        <w:t xml:space="preserve">the more contagious </w:t>
      </w:r>
      <w:r w:rsidRPr="00E70065">
        <w:rPr>
          <w:b/>
          <w:highlight w:val="green"/>
          <w:u w:val="single"/>
        </w:rPr>
        <w:t>delta variant rose</w:t>
      </w:r>
      <w:r w:rsidRPr="00E70065">
        <w:rPr>
          <w:highlight w:val="green"/>
          <w:u w:val="single"/>
        </w:rPr>
        <w:t xml:space="preserve"> </w:t>
      </w:r>
      <w:r w:rsidRPr="001D2A7B">
        <w:rPr>
          <w:u w:val="single"/>
        </w:rPr>
        <w:t>to dominance in the United States</w:t>
      </w:r>
      <w:r w:rsidRPr="001D2A7B">
        <w:rPr>
          <w:sz w:val="16"/>
        </w:rPr>
        <w:t xml:space="preserve">. At the same time, protection against hospitalization was strong for weeks after vaccination, indicating the shots will generate immune fighters that stave off the worst effects of the virus and its current variations. Data from these studies persuaded the Biden administration to develop a plan for additional doses to bolster the immune systems of people vaccinated months earlier. </w:t>
      </w:r>
      <w:proofErr w:type="gramStart"/>
      <w:r w:rsidRPr="001D2A7B">
        <w:rPr>
          <w:sz w:val="16"/>
        </w:rPr>
        <w:t>The trio of reports,</w:t>
      </w:r>
      <w:proofErr w:type="gramEnd"/>
      <w:r w:rsidRPr="001D2A7B">
        <w:rPr>
          <w:sz w:val="16"/>
        </w:rPr>
        <w:t xml:space="preserve"> published Wednesday in the Morbidity and Mortality Weekly Report, the CDC’s scientific digest, </w:t>
      </w:r>
      <w:r w:rsidRPr="001D2A7B">
        <w:rPr>
          <w:u w:val="single"/>
        </w:rPr>
        <w:t xml:space="preserve">also </w:t>
      </w:r>
      <w:r w:rsidRPr="00E70065">
        <w:rPr>
          <w:b/>
          <w:highlight w:val="green"/>
          <w:u w:val="single"/>
        </w:rPr>
        <w:t>reinforce</w:t>
      </w:r>
      <w:r w:rsidRPr="00E70065">
        <w:rPr>
          <w:highlight w:val="green"/>
          <w:u w:val="single"/>
        </w:rPr>
        <w:t xml:space="preserve"> </w:t>
      </w:r>
      <w:r w:rsidRPr="001D2A7B">
        <w:rPr>
          <w:u w:val="single"/>
        </w:rPr>
        <w:t xml:space="preserve">the </w:t>
      </w:r>
      <w:r w:rsidRPr="00E70065">
        <w:rPr>
          <w:b/>
          <w:highlight w:val="green"/>
          <w:u w:val="single"/>
        </w:rPr>
        <w:t>idea</w:t>
      </w:r>
      <w:r w:rsidRPr="00E70065">
        <w:rPr>
          <w:highlight w:val="green"/>
          <w:u w:val="single"/>
        </w:rPr>
        <w:t xml:space="preserve"> </w:t>
      </w:r>
      <w:r w:rsidRPr="001D2A7B">
        <w:rPr>
          <w:u w:val="single"/>
        </w:rPr>
        <w:t xml:space="preserve">that </w:t>
      </w:r>
      <w:r w:rsidRPr="00E70065">
        <w:rPr>
          <w:b/>
          <w:highlight w:val="green"/>
          <w:u w:val="single"/>
        </w:rPr>
        <w:t>vaccines</w:t>
      </w:r>
      <w:r w:rsidRPr="00E70065">
        <w:rPr>
          <w:highlight w:val="green"/>
          <w:u w:val="single"/>
        </w:rPr>
        <w:t xml:space="preserve"> </w:t>
      </w:r>
      <w:r w:rsidRPr="00E70065">
        <w:rPr>
          <w:b/>
          <w:highlight w:val="green"/>
          <w:u w:val="single"/>
          <w:bdr w:val="single" w:sz="4" w:space="0" w:color="auto"/>
        </w:rPr>
        <w:t>alone will be unable to lift the nation out of the pandemic</w:t>
      </w:r>
      <w:r w:rsidRPr="001D2A7B">
        <w:rPr>
          <w:sz w:val="16"/>
        </w:rPr>
        <w:t xml:space="preserve">. Masks and other precautions should be part of “a layered approach centered on vaccination,” wrote researchers from the New York State Department of Health and the University at Albany School of Public Health in their study of vaccine effectiveness across New York state. </w:t>
      </w:r>
      <w:r w:rsidRPr="001D2A7B">
        <w:rPr>
          <w:u w:val="single"/>
        </w:rPr>
        <w:t>All three reports measure vaccine effectiveness, which compares the rates of infection or hospitalization among vaccinated people with the rates among people who had not been vaccinated.</w:t>
      </w:r>
      <w:r w:rsidRPr="001D2A7B">
        <w:rPr>
          <w:sz w:val="16"/>
        </w:rPr>
        <w:t xml:space="preserve"> Until now, evaluations of vaccine effectiveness amid delta largely relied on observations from outside the United States. A recent New England Journal of Medicine study concluded the Pfizer vaccine was 88 percent effective against infections that caused symptoms in England. Others, such as </w:t>
      </w:r>
      <w:r w:rsidRPr="00E70065">
        <w:rPr>
          <w:b/>
          <w:highlight w:val="green"/>
          <w:u w:val="single"/>
        </w:rPr>
        <w:t>a study in Israel</w:t>
      </w:r>
      <w:r w:rsidRPr="001D2A7B">
        <w:rPr>
          <w:sz w:val="16"/>
        </w:rPr>
        <w:t xml:space="preserve">, </w:t>
      </w:r>
      <w:r w:rsidRPr="00E70065">
        <w:rPr>
          <w:b/>
          <w:highlight w:val="green"/>
          <w:u w:val="single"/>
        </w:rPr>
        <w:t>found</w:t>
      </w:r>
      <w:r w:rsidRPr="00E70065">
        <w:rPr>
          <w:sz w:val="16"/>
          <w:highlight w:val="green"/>
        </w:rPr>
        <w:t xml:space="preserve"> </w:t>
      </w:r>
      <w:r w:rsidRPr="00E70065">
        <w:rPr>
          <w:b/>
          <w:highlight w:val="green"/>
          <w:u w:val="single"/>
          <w:bdr w:val="single" w:sz="4" w:space="0" w:color="auto"/>
        </w:rPr>
        <w:t>larger declines in protection against infection</w:t>
      </w:r>
      <w:r w:rsidRPr="001D2A7B">
        <w:rPr>
          <w:sz w:val="16"/>
        </w:rPr>
        <w:t xml:space="preserve">. One U.S. report that has not yet gone through peer review, collecting data from Mayo Clinic Health System facilities in five states, </w:t>
      </w:r>
      <w:r w:rsidRPr="00E70065">
        <w:rPr>
          <w:b/>
          <w:highlight w:val="green"/>
          <w:u w:val="single"/>
        </w:rPr>
        <w:t>found</w:t>
      </w:r>
      <w:r w:rsidRPr="00E70065">
        <w:rPr>
          <w:highlight w:val="green"/>
          <w:u w:val="single"/>
        </w:rPr>
        <w:t xml:space="preserve"> </w:t>
      </w:r>
      <w:r w:rsidRPr="001D2A7B">
        <w:rPr>
          <w:u w:val="single"/>
        </w:rPr>
        <w:t xml:space="preserve">a </w:t>
      </w:r>
      <w:r w:rsidRPr="00E70065">
        <w:rPr>
          <w:b/>
          <w:highlight w:val="green"/>
          <w:u w:val="single"/>
        </w:rPr>
        <w:t>drop in</w:t>
      </w:r>
      <w:r w:rsidRPr="00E70065">
        <w:rPr>
          <w:highlight w:val="green"/>
          <w:u w:val="single"/>
        </w:rPr>
        <w:t xml:space="preserve"> </w:t>
      </w:r>
      <w:r w:rsidRPr="001D2A7B">
        <w:rPr>
          <w:u w:val="single"/>
        </w:rPr>
        <w:t xml:space="preserve">the </w:t>
      </w:r>
      <w:r w:rsidRPr="00E70065">
        <w:rPr>
          <w:b/>
          <w:highlight w:val="green"/>
          <w:u w:val="single"/>
        </w:rPr>
        <w:t>Pfizer</w:t>
      </w:r>
      <w:r w:rsidRPr="001D2A7B">
        <w:rPr>
          <w:u w:val="single"/>
        </w:rPr>
        <w:t>-</w:t>
      </w:r>
      <w:proofErr w:type="spellStart"/>
      <w:r w:rsidRPr="001D2A7B">
        <w:rPr>
          <w:u w:val="single"/>
        </w:rPr>
        <w:t>BioNTech</w:t>
      </w:r>
      <w:proofErr w:type="spellEnd"/>
      <w:r w:rsidRPr="001D2A7B">
        <w:rPr>
          <w:u w:val="single"/>
        </w:rPr>
        <w:t xml:space="preserve"> </w:t>
      </w:r>
      <w:r w:rsidRPr="00E70065">
        <w:rPr>
          <w:b/>
          <w:highlight w:val="green"/>
          <w:u w:val="single"/>
        </w:rPr>
        <w:t>vaccine’s</w:t>
      </w:r>
      <w:r w:rsidRPr="00E70065">
        <w:rPr>
          <w:highlight w:val="green"/>
          <w:u w:val="single"/>
        </w:rPr>
        <w:t xml:space="preserve"> </w:t>
      </w:r>
      <w:r w:rsidRPr="00E70065">
        <w:rPr>
          <w:b/>
          <w:highlight w:val="green"/>
          <w:u w:val="single"/>
        </w:rPr>
        <w:t>effectiveness</w:t>
      </w:r>
      <w:r w:rsidRPr="00E70065">
        <w:rPr>
          <w:highlight w:val="green"/>
          <w:u w:val="single"/>
        </w:rPr>
        <w:t xml:space="preserve"> </w:t>
      </w:r>
      <w:r w:rsidRPr="00E70065">
        <w:rPr>
          <w:b/>
          <w:highlight w:val="green"/>
          <w:u w:val="single"/>
        </w:rPr>
        <w:t xml:space="preserve">against delta infections </w:t>
      </w:r>
      <w:r w:rsidRPr="00E70065">
        <w:rPr>
          <w:b/>
          <w:highlight w:val="green"/>
          <w:u w:val="single"/>
          <w:bdr w:val="single" w:sz="4" w:space="0" w:color="auto"/>
        </w:rPr>
        <w:t>to 42 percent</w:t>
      </w:r>
      <w:r w:rsidRPr="001D2A7B">
        <w:rPr>
          <w:sz w:val="16"/>
        </w:rPr>
        <w:t xml:space="preserve">. The other mRNA vaccine, made by </w:t>
      </w:r>
      <w:proofErr w:type="spellStart"/>
      <w:r w:rsidRPr="001D2A7B">
        <w:rPr>
          <w:sz w:val="16"/>
        </w:rPr>
        <w:t>Moderna</w:t>
      </w:r>
      <w:proofErr w:type="spellEnd"/>
      <w:r w:rsidRPr="001D2A7B">
        <w:rPr>
          <w:sz w:val="16"/>
        </w:rPr>
        <w:t>, was 76 percent effective. The new study from New York is the first to assess vaccine protection against coronavirus infection across the entirety of a U.S. state amid delta. The study authors found a modest drop in effectiveness: It descended from 92 percent in May to 80 percent in late July. Twenty percent of new infections and 15 percent of hospitalizations from covid-19, the disease caused by the coronavirus, were among vaccinated people</w:t>
      </w:r>
      <w:r w:rsidRPr="001D2A7B">
        <w:rPr>
          <w:u w:val="single"/>
        </w:rPr>
        <w:t>. The second of the three studies published Wednesday by the CDC found effectiveness against infection declined for nursing home residents after delta emerged. It dropped from 75 percent in March through May to 53 percent in June and July</w:t>
      </w:r>
      <w:r w:rsidRPr="001D2A7B">
        <w:rPr>
          <w:sz w:val="16"/>
        </w:rPr>
        <w:t>. Vaccination for visitors and staff is crucial, the study authors wrote, and “additional doses of COVID-19 vaccine might be considered for nursing home and long-term care facility residents.” The third report, an analysis of patients at 21 hospitals in 18 states, found sustained protection against hospitalization. Effectiveness was steady at 86 percent, even in the midsummer months when delta outcompeted other variants of concern. For adults who do not have compromised immune systems, that effectiveness stood at 90 percent.</w:t>
      </w:r>
    </w:p>
    <w:p w14:paraId="1105525C" w14:textId="77777777" w:rsidR="009053D1" w:rsidRDefault="009053D1" w:rsidP="009053D1">
      <w:pPr>
        <w:pStyle w:val="Heading4"/>
      </w:pPr>
      <w:r>
        <w:t xml:space="preserve">4] </w:t>
      </w:r>
      <w:r>
        <w:rPr>
          <w:u w:val="single"/>
        </w:rPr>
        <w:t>Skill Disparities and Trade Secrets</w:t>
      </w:r>
      <w:r>
        <w:t xml:space="preserve"> – </w:t>
      </w:r>
      <w:proofErr w:type="spellStart"/>
      <w:r>
        <w:t>Moderna</w:t>
      </w:r>
      <w:proofErr w:type="spellEnd"/>
      <w:r>
        <w:t xml:space="preserve"> proves </w:t>
      </w:r>
      <w:r>
        <w:rPr>
          <w:u w:val="single"/>
        </w:rPr>
        <w:t>IP</w:t>
      </w:r>
      <w:r>
        <w:t xml:space="preserve"> isn’t the root cause.</w:t>
      </w:r>
    </w:p>
    <w:p w14:paraId="14354EEB" w14:textId="77777777" w:rsidR="009053D1" w:rsidRPr="00DD7490" w:rsidRDefault="009053D1" w:rsidP="009053D1">
      <w:r w:rsidRPr="00EF3181">
        <w:rPr>
          <w:rStyle w:val="Style13ptBold"/>
        </w:rPr>
        <w:t>Silverman 3-15</w:t>
      </w:r>
      <w:r>
        <w:t xml:space="preserve"> </w:t>
      </w:r>
      <w:r w:rsidRPr="00EF3181">
        <w:t>Rachel Silverman 3-15-2021 "Waiving vaccine patents won’t help inoculate poorer nations"</w:t>
      </w:r>
      <w:r>
        <w:t xml:space="preserve"> </w:t>
      </w:r>
      <w:hyperlink r:id="rId24" w:history="1">
        <w:r w:rsidRPr="00E97EF2">
          <w:rPr>
            <w:rStyle w:val="Hyperlink"/>
          </w:rPr>
          <w:t>https://www.washingtonpost.com/outlook/2021/03/15/vaccine-coronavirus-patents-waive-global-equity/</w:t>
        </w:r>
      </w:hyperlink>
      <w:r>
        <w:t xml:space="preserve"> (</w:t>
      </w:r>
      <w:r w:rsidRPr="00EF3181">
        <w:t>Rachel Silverman is a policy fellow at the Center for Global Development</w:t>
      </w:r>
      <w:r>
        <w:t xml:space="preserve">)//Duong </w:t>
      </w:r>
    </w:p>
    <w:p w14:paraId="5C214963" w14:textId="77777777" w:rsidR="009053D1" w:rsidRDefault="009053D1" w:rsidP="009053D1">
      <w:pPr>
        <w:rPr>
          <w:sz w:val="16"/>
        </w:rPr>
      </w:pPr>
      <w:r w:rsidRPr="001C28B0">
        <w:rPr>
          <w:sz w:val="16"/>
        </w:rPr>
        <w:t>Reality is more complicated, however</w:t>
      </w:r>
      <w:r w:rsidRPr="001C28B0">
        <w:rPr>
          <w:u w:val="single"/>
        </w:rPr>
        <w:t xml:space="preserve">. Because of the </w:t>
      </w:r>
      <w:r w:rsidRPr="00E70065">
        <w:rPr>
          <w:highlight w:val="green"/>
          <w:u w:val="single"/>
        </w:rPr>
        <w:t>technical complexity</w:t>
      </w:r>
      <w:r w:rsidRPr="001C28B0">
        <w:rPr>
          <w:u w:val="single"/>
        </w:rPr>
        <w:t xml:space="preserve"> of </w:t>
      </w:r>
      <w:r w:rsidRPr="001D2A7B">
        <w:rPr>
          <w:u w:val="single"/>
        </w:rPr>
        <w:t xml:space="preserve">manufacturing coronavirus vaccines, </w:t>
      </w:r>
      <w:r w:rsidRPr="00E70065">
        <w:rPr>
          <w:highlight w:val="green"/>
          <w:u w:val="single"/>
        </w:rPr>
        <w:t>waiving i</w:t>
      </w:r>
      <w:r w:rsidRPr="001C28B0">
        <w:rPr>
          <w:u w:val="single"/>
        </w:rPr>
        <w:t>ntellectual-</w:t>
      </w:r>
      <w:r w:rsidRPr="00E70065">
        <w:rPr>
          <w:highlight w:val="green"/>
          <w:u w:val="single"/>
        </w:rPr>
        <w:t>p</w:t>
      </w:r>
      <w:r w:rsidRPr="001C28B0">
        <w:rPr>
          <w:u w:val="single"/>
        </w:rPr>
        <w:t xml:space="preserve">roperty rights, by itself, </w:t>
      </w:r>
      <w:r w:rsidRPr="00E70065">
        <w:rPr>
          <w:highlight w:val="green"/>
          <w:u w:val="single"/>
        </w:rPr>
        <w:t>would have</w:t>
      </w:r>
      <w:r w:rsidRPr="001C28B0">
        <w:rPr>
          <w:u w:val="single"/>
        </w:rPr>
        <w:t xml:space="preserve"> </w:t>
      </w:r>
      <w:r w:rsidRPr="00E70065">
        <w:rPr>
          <w:b/>
          <w:sz w:val="26"/>
          <w:highlight w:val="green"/>
          <w:u w:val="single"/>
        </w:rPr>
        <w:t>little effect</w:t>
      </w:r>
      <w:r w:rsidRPr="001C28B0">
        <w:rPr>
          <w:u w:val="single"/>
        </w:rPr>
        <w:t>.</w:t>
      </w:r>
      <w:r w:rsidRPr="001C28B0">
        <w:rPr>
          <w:sz w:val="16"/>
        </w:rPr>
        <w:t xml:space="preserve"> It could even backfire, </w:t>
      </w:r>
      <w:r w:rsidRPr="001D2A7B">
        <w:rPr>
          <w:u w:val="single"/>
        </w:rPr>
        <w:t>with companies using the move as an excuse to disengage from global access efforts. There are more effective ways to entice — and to pressure — companies to license and share their intellectual property and the associated know-how, without broadly</w:t>
      </w:r>
      <w:r w:rsidRPr="001C28B0">
        <w:rPr>
          <w:u w:val="single"/>
        </w:rPr>
        <w:t xml:space="preserve"> nullifying patents</w:t>
      </w:r>
      <w:r w:rsidRPr="001C28B0">
        <w:rPr>
          <w:sz w:val="16"/>
        </w:rPr>
        <w:t xml:space="preserve">. The </w:t>
      </w:r>
      <w:proofErr w:type="spellStart"/>
      <w:r w:rsidRPr="00E70065">
        <w:rPr>
          <w:highlight w:val="green"/>
          <w:u w:val="single"/>
        </w:rPr>
        <w:t>Moderna</w:t>
      </w:r>
      <w:proofErr w:type="spellEnd"/>
      <w:r w:rsidRPr="00E70065">
        <w:rPr>
          <w:highlight w:val="green"/>
          <w:u w:val="single"/>
        </w:rPr>
        <w:t xml:space="preserve"> vaccine illustrates</w:t>
      </w:r>
      <w:r w:rsidRPr="001C28B0">
        <w:rPr>
          <w:u w:val="single"/>
        </w:rPr>
        <w:t xml:space="preserve"> the </w:t>
      </w:r>
      <w:r w:rsidRPr="00E70065">
        <w:rPr>
          <w:highlight w:val="green"/>
          <w:u w:val="single"/>
        </w:rPr>
        <w:t>limits of</w:t>
      </w:r>
      <w:r w:rsidRPr="001C28B0">
        <w:rPr>
          <w:u w:val="single"/>
        </w:rPr>
        <w:t xml:space="preserve"> freeing up </w:t>
      </w:r>
      <w:r w:rsidRPr="00E70065">
        <w:rPr>
          <w:highlight w:val="green"/>
          <w:u w:val="single"/>
        </w:rPr>
        <w:t>i</w:t>
      </w:r>
      <w:r w:rsidRPr="001C28B0">
        <w:rPr>
          <w:u w:val="single"/>
        </w:rPr>
        <w:t xml:space="preserve">ntellectual </w:t>
      </w:r>
      <w:r w:rsidRPr="00E70065">
        <w:rPr>
          <w:highlight w:val="green"/>
          <w:u w:val="single"/>
        </w:rPr>
        <w:t>p</w:t>
      </w:r>
      <w:r w:rsidRPr="001C28B0">
        <w:rPr>
          <w:u w:val="single"/>
        </w:rPr>
        <w:t xml:space="preserve">roperty. </w:t>
      </w:r>
      <w:proofErr w:type="spellStart"/>
      <w:r w:rsidRPr="001C28B0">
        <w:rPr>
          <w:u w:val="single"/>
        </w:rPr>
        <w:t>Moderna</w:t>
      </w:r>
      <w:proofErr w:type="spellEnd"/>
      <w:r w:rsidRPr="001C28B0">
        <w:rPr>
          <w:u w:val="single"/>
        </w:rPr>
        <w:t xml:space="preserve"> </w:t>
      </w:r>
      <w:r w:rsidRPr="00E70065">
        <w:rPr>
          <w:highlight w:val="green"/>
          <w:u w:val="single"/>
        </w:rPr>
        <w:t>announced</w:t>
      </w:r>
      <w:r w:rsidRPr="001C28B0">
        <w:rPr>
          <w:u w:val="single"/>
        </w:rPr>
        <w:t xml:space="preserve"> in October that it </w:t>
      </w:r>
      <w:r w:rsidRPr="00E70065">
        <w:rPr>
          <w:highlight w:val="green"/>
          <w:u w:val="single"/>
        </w:rPr>
        <w:t xml:space="preserve">would </w:t>
      </w:r>
      <w:r w:rsidRPr="00E70065">
        <w:rPr>
          <w:b/>
          <w:bCs/>
          <w:highlight w:val="green"/>
          <w:u w:val="single"/>
        </w:rPr>
        <w:t>not enforce IP</w:t>
      </w:r>
      <w:r w:rsidRPr="001D2A7B">
        <w:rPr>
          <w:b/>
          <w:bCs/>
          <w:u w:val="single"/>
        </w:rPr>
        <w:t xml:space="preserve"> rights</w:t>
      </w:r>
      <w:r w:rsidRPr="001C28B0">
        <w:rPr>
          <w:u w:val="single"/>
        </w:rPr>
        <w:t xml:space="preserve"> </w:t>
      </w:r>
      <w:r w:rsidRPr="00E70065">
        <w:rPr>
          <w:highlight w:val="green"/>
          <w:u w:val="single"/>
        </w:rPr>
        <w:t>on its coronavirus vaccine</w:t>
      </w:r>
      <w:r w:rsidRPr="001C28B0">
        <w:rPr>
          <w:u w:val="single"/>
        </w:rPr>
        <w:t xml:space="preserve"> — and </w:t>
      </w:r>
      <w:r w:rsidRPr="00E70065">
        <w:rPr>
          <w:highlight w:val="green"/>
          <w:u w:val="single"/>
        </w:rPr>
        <w:t>yet</w:t>
      </w:r>
      <w:r w:rsidRPr="001C28B0">
        <w:rPr>
          <w:u w:val="single"/>
        </w:rPr>
        <w:t xml:space="preserve"> it has </w:t>
      </w:r>
      <w:r w:rsidRPr="00E70065">
        <w:rPr>
          <w:b/>
          <w:bCs/>
          <w:highlight w:val="green"/>
          <w:u w:val="single"/>
        </w:rPr>
        <w:t>taken no steps to share info</w:t>
      </w:r>
      <w:r w:rsidRPr="001D2A7B">
        <w:rPr>
          <w:b/>
          <w:bCs/>
          <w:u w:val="single"/>
        </w:rPr>
        <w:t>rmation</w:t>
      </w:r>
      <w:r w:rsidRPr="001C28B0">
        <w:rPr>
          <w:u w:val="single"/>
        </w:rPr>
        <w:t xml:space="preserve"> </w:t>
      </w:r>
      <w:r w:rsidRPr="00E70065">
        <w:rPr>
          <w:highlight w:val="green"/>
          <w:u w:val="single"/>
        </w:rPr>
        <w:t>about</w:t>
      </w:r>
      <w:r w:rsidRPr="001C28B0">
        <w:rPr>
          <w:u w:val="single"/>
        </w:rPr>
        <w:t xml:space="preserve"> the </w:t>
      </w:r>
      <w:r w:rsidRPr="00E70065">
        <w:rPr>
          <w:highlight w:val="green"/>
          <w:u w:val="single"/>
        </w:rPr>
        <w:t>vaccine’s design or manufacture, citing commercial interests in the underlying technology.</w:t>
      </w:r>
      <w:r w:rsidRPr="001C28B0">
        <w:rPr>
          <w:u w:val="single"/>
        </w:rPr>
        <w:t xml:space="preserve"> Five months later, </w:t>
      </w:r>
      <w:r w:rsidRPr="00E70065">
        <w:rPr>
          <w:highlight w:val="green"/>
          <w:u w:val="single"/>
        </w:rPr>
        <w:t>production</w:t>
      </w:r>
      <w:r w:rsidRPr="001C28B0">
        <w:rPr>
          <w:u w:val="single"/>
        </w:rPr>
        <w:t xml:space="preserve"> of the </w:t>
      </w:r>
      <w:proofErr w:type="spellStart"/>
      <w:r w:rsidRPr="001C28B0">
        <w:rPr>
          <w:u w:val="single"/>
        </w:rPr>
        <w:t>Moderna</w:t>
      </w:r>
      <w:proofErr w:type="spellEnd"/>
      <w:r w:rsidRPr="001C28B0">
        <w:rPr>
          <w:u w:val="single"/>
        </w:rPr>
        <w:t xml:space="preserve"> vaccine </w:t>
      </w:r>
      <w:r w:rsidRPr="00E70065">
        <w:rPr>
          <w:highlight w:val="green"/>
          <w:u w:val="single"/>
        </w:rPr>
        <w:t>remains entirely under</w:t>
      </w:r>
      <w:r w:rsidRPr="001C28B0">
        <w:rPr>
          <w:u w:val="single"/>
        </w:rPr>
        <w:t xml:space="preserve"> the </w:t>
      </w:r>
      <w:r w:rsidRPr="00E70065">
        <w:rPr>
          <w:b/>
          <w:bCs/>
          <w:highlight w:val="green"/>
          <w:u w:val="single"/>
        </w:rPr>
        <w:t>company’s direct control</w:t>
      </w:r>
      <w:r w:rsidRPr="001C28B0">
        <w:rPr>
          <w:u w:val="single"/>
        </w:rPr>
        <w:t xml:space="preserve"> within its owned and contracted facilities. Notably, </w:t>
      </w:r>
      <w:proofErr w:type="spellStart"/>
      <w:r w:rsidRPr="001C28B0">
        <w:rPr>
          <w:u w:val="single"/>
        </w:rPr>
        <w:t>Moderna</w:t>
      </w:r>
      <w:proofErr w:type="spellEnd"/>
      <w:r w:rsidRPr="001C28B0">
        <w:rPr>
          <w:u w:val="single"/>
        </w:rPr>
        <w:t xml:space="preserve"> is also the only manufacturer of a U.S.- or British-approved vaccine not yet participating in </w:t>
      </w:r>
      <w:proofErr w:type="spellStart"/>
      <w:r w:rsidRPr="001C28B0">
        <w:rPr>
          <w:u w:val="single"/>
        </w:rPr>
        <w:t>Covax</w:t>
      </w:r>
      <w:proofErr w:type="spellEnd"/>
      <w:r w:rsidRPr="001C28B0">
        <w:rPr>
          <w:u w:val="single"/>
        </w:rPr>
        <w:t>,</w:t>
      </w:r>
      <w:r w:rsidRPr="001C28B0">
        <w:rPr>
          <w:sz w:val="16"/>
        </w:rPr>
        <w:t xml:space="preserve"> a global-aid-funded effort (including a pledged $4 billion from the United States) to purchase vaccines for use in low- and middle-income countries. It is true, however, that activist pressure — including threats to infringe upon IP rights — can encourage originators to enter into voluntary licensing arrangements. </w:t>
      </w:r>
      <w:proofErr w:type="gramStart"/>
      <w:r w:rsidRPr="001C28B0">
        <w:rPr>
          <w:sz w:val="16"/>
        </w:rPr>
        <w:t>So</w:t>
      </w:r>
      <w:proofErr w:type="gramEnd"/>
      <w:r w:rsidRPr="001C28B0">
        <w:rPr>
          <w:sz w:val="16"/>
        </w:rPr>
        <w:t xml:space="preserve"> the global movement to liberate the vaccine patents may be useful, even if some advocates make exaggerated claims about the effects of waivers on their own. We focused on </w:t>
      </w:r>
      <w:proofErr w:type="spellStart"/>
      <w:r w:rsidRPr="001C28B0">
        <w:rPr>
          <w:sz w:val="16"/>
        </w:rPr>
        <w:t>covid</w:t>
      </w:r>
      <w:proofErr w:type="spellEnd"/>
      <w:r w:rsidRPr="001C28B0">
        <w:rPr>
          <w:sz w:val="16"/>
        </w:rPr>
        <w:t xml:space="preserve">. </w:t>
      </w:r>
      <w:r w:rsidRPr="001C28B0">
        <w:rPr>
          <w:sz w:val="16"/>
        </w:rPr>
        <w:lastRenderedPageBreak/>
        <w:t xml:space="preserve">Now our other patients are suffering. </w:t>
      </w:r>
      <w:r w:rsidRPr="001C28B0">
        <w:rPr>
          <w:u w:val="single"/>
        </w:rPr>
        <w:t xml:space="preserve">One reason </w:t>
      </w:r>
      <w:r w:rsidRPr="00E70065">
        <w:rPr>
          <w:highlight w:val="green"/>
          <w:u w:val="single"/>
        </w:rPr>
        <w:t xml:space="preserve">patent </w:t>
      </w:r>
      <w:proofErr w:type="gramStart"/>
      <w:r w:rsidRPr="00E70065">
        <w:rPr>
          <w:highlight w:val="green"/>
          <w:u w:val="single"/>
        </w:rPr>
        <w:t>waivers</w:t>
      </w:r>
      <w:proofErr w:type="gramEnd"/>
      <w:r w:rsidRPr="001C28B0">
        <w:rPr>
          <w:u w:val="single"/>
        </w:rPr>
        <w:t xml:space="preserve"> are </w:t>
      </w:r>
      <w:r w:rsidRPr="00E70065">
        <w:rPr>
          <w:highlight w:val="green"/>
          <w:u w:val="single"/>
        </w:rPr>
        <w:t>unlikely to help</w:t>
      </w:r>
      <w:r w:rsidRPr="001C28B0">
        <w:rPr>
          <w:u w:val="single"/>
        </w:rPr>
        <w:t xml:space="preserve"> much in this case is that </w:t>
      </w:r>
      <w:r w:rsidRPr="00E70065">
        <w:rPr>
          <w:highlight w:val="green"/>
          <w:u w:val="single"/>
        </w:rPr>
        <w:t>vaccines</w:t>
      </w:r>
      <w:r w:rsidRPr="001C28B0">
        <w:rPr>
          <w:u w:val="single"/>
        </w:rPr>
        <w:t xml:space="preserve"> are </w:t>
      </w:r>
      <w:r w:rsidRPr="00E70065">
        <w:rPr>
          <w:highlight w:val="green"/>
          <w:u w:val="single"/>
        </w:rPr>
        <w:t>harder to make</w:t>
      </w:r>
      <w:r w:rsidRPr="001C28B0">
        <w:rPr>
          <w:u w:val="single"/>
        </w:rPr>
        <w:t xml:space="preserve"> than ordinary drugs. Because most drugs are simple chemical compounds, and because the composition of the compounds is easily analyzable, competent chemists can usually reverse-engineer a production process with relative ease. When a drug patent expires, therefore — or is waived — generic companies can readily enter the market and produce competitive products, lowering prices dramatically. Vaccines, in contrast, </w:t>
      </w:r>
      <w:r w:rsidRPr="00DD7490">
        <w:rPr>
          <w:u w:val="single"/>
        </w:rPr>
        <w:t xml:space="preserve">are </w:t>
      </w:r>
      <w:r w:rsidRPr="00E70065">
        <w:rPr>
          <w:highlight w:val="green"/>
          <w:u w:val="single"/>
        </w:rPr>
        <w:t>complex biological products</w:t>
      </w:r>
      <w:r w:rsidRPr="00E70065">
        <w:rPr>
          <w:sz w:val="16"/>
          <w:highlight w:val="green"/>
        </w:rPr>
        <w:t xml:space="preserve">. </w:t>
      </w:r>
      <w:r w:rsidRPr="00E70065">
        <w:rPr>
          <w:highlight w:val="green"/>
          <w:u w:val="single"/>
        </w:rPr>
        <w:t>Observing</w:t>
      </w:r>
      <w:r w:rsidRPr="001C28B0">
        <w:rPr>
          <w:u w:val="single"/>
        </w:rPr>
        <w:t xml:space="preserve"> their </w:t>
      </w:r>
      <w:r w:rsidRPr="00E70065">
        <w:rPr>
          <w:highlight w:val="green"/>
          <w:u w:val="single"/>
        </w:rPr>
        <w:t>contents</w:t>
      </w:r>
      <w:r w:rsidRPr="001C28B0">
        <w:rPr>
          <w:u w:val="single"/>
        </w:rPr>
        <w:t xml:space="preserve"> is </w:t>
      </w:r>
      <w:r w:rsidRPr="00E70065">
        <w:rPr>
          <w:highlight w:val="green"/>
          <w:u w:val="single"/>
        </w:rPr>
        <w:t>insufficient to allow for imitation</w:t>
      </w:r>
      <w:r w:rsidRPr="001C28B0">
        <w:rPr>
          <w:u w:val="single"/>
        </w:rPr>
        <w:t>.</w:t>
      </w:r>
      <w:r w:rsidRPr="001C28B0">
        <w:rPr>
          <w:sz w:val="16"/>
        </w:rPr>
        <w:t xml:space="preserve"> Instead, to produce the vaccine, manufacturers need access to the </w:t>
      </w:r>
      <w:r w:rsidRPr="001D2A7B">
        <w:rPr>
          <w:sz w:val="16"/>
        </w:rPr>
        <w:t xml:space="preserve">developer’s “soft” IP — the proprietary recipe, cell lines, manufacturing processes and so forth.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1D2A7B">
        <w:rPr>
          <w:u w:val="single"/>
        </w:rPr>
        <w:t>Even with the nonconsensual release of the soft IP held by the regulator, the process of trial and error would cause long delays in a best-case scenario. Most likely, the effort would end in expensive failure. Manufacturers also need</w:t>
      </w:r>
      <w:r w:rsidRPr="001C28B0">
        <w:rPr>
          <w:u w:val="single"/>
        </w:rPr>
        <w:t xml:space="preserve"> certain raw ingredients and other materials, like glass vials and filtration equipment; overwhelming demand, paired with disruptive export restrictions, has constricted the global availability of some of these items</w:t>
      </w:r>
      <w:r w:rsidRPr="001C28B0">
        <w:rPr>
          <w:sz w:val="16"/>
        </w:rPr>
        <w:t xml:space="preserve">. </w:t>
      </w:r>
    </w:p>
    <w:p w14:paraId="040947C4" w14:textId="77777777" w:rsidR="009053D1" w:rsidRPr="00BF732F" w:rsidRDefault="009053D1" w:rsidP="009053D1">
      <w:pPr>
        <w:pStyle w:val="Heading4"/>
      </w:pPr>
      <w:r>
        <w:t>[</w:t>
      </w:r>
      <w:r w:rsidRPr="00E70065">
        <w:rPr>
          <w:highlight w:val="green"/>
        </w:rPr>
        <w:t xml:space="preserve">AT </w:t>
      </w:r>
      <w:proofErr w:type="spellStart"/>
      <w:r w:rsidRPr="00E70065">
        <w:rPr>
          <w:highlight w:val="green"/>
        </w:rPr>
        <w:t>Erfani</w:t>
      </w:r>
      <w:proofErr w:type="spellEnd"/>
      <w:r>
        <w:t xml:space="preserve">] – 1] Doesn’t answer </w:t>
      </w:r>
      <w:r>
        <w:rPr>
          <w:u w:val="single"/>
        </w:rPr>
        <w:t>limited supplies</w:t>
      </w:r>
      <w:r>
        <w:t xml:space="preserve"> and 2] </w:t>
      </w:r>
      <w:r>
        <w:rPr>
          <w:u w:val="single"/>
        </w:rPr>
        <w:t>Trade Secrets</w:t>
      </w:r>
      <w:r>
        <w:t xml:space="preserve"> still </w:t>
      </w:r>
      <w:r>
        <w:rPr>
          <w:u w:val="single"/>
        </w:rPr>
        <w:t>thump</w:t>
      </w:r>
      <w:r>
        <w:t xml:space="preserve"> – your </w:t>
      </w:r>
      <w:proofErr w:type="spellStart"/>
      <w:r>
        <w:t>ev</w:t>
      </w:r>
      <w:proofErr w:type="spellEnd"/>
      <w:r>
        <w:t xml:space="preserve"> only says “domestic manufacturers agree” but ZERO evidence that COVID pharma companies sign-on.</w:t>
      </w:r>
    </w:p>
    <w:p w14:paraId="7312D3C9" w14:textId="77777777" w:rsidR="009053D1" w:rsidRPr="00BF732F" w:rsidRDefault="009053D1" w:rsidP="009053D1">
      <w:pPr>
        <w:pStyle w:val="Heading4"/>
      </w:pPr>
      <w:r>
        <w:t>[</w:t>
      </w:r>
      <w:r w:rsidRPr="00E70065">
        <w:rPr>
          <w:highlight w:val="green"/>
        </w:rPr>
        <w:t xml:space="preserve">AT </w:t>
      </w:r>
      <w:proofErr w:type="spellStart"/>
      <w:r w:rsidRPr="00E70065">
        <w:rPr>
          <w:highlight w:val="green"/>
        </w:rPr>
        <w:t>Gurgula</w:t>
      </w:r>
      <w:proofErr w:type="spellEnd"/>
      <w:r w:rsidRPr="00E70065">
        <w:rPr>
          <w:highlight w:val="green"/>
        </w:rPr>
        <w:t xml:space="preserve"> Strategic Patenting</w:t>
      </w:r>
      <w:r>
        <w:t xml:space="preserve">] – Zero example of Strategic Patenting in the context of COVID – makes this </w:t>
      </w:r>
      <w:r>
        <w:rPr>
          <w:u w:val="single"/>
        </w:rPr>
        <w:t>purely theoretical</w:t>
      </w:r>
      <w:r>
        <w:t xml:space="preserve"> so prefer our empirical backing.</w:t>
      </w:r>
    </w:p>
    <w:p w14:paraId="3453BEF4" w14:textId="77777777" w:rsidR="009053D1" w:rsidRDefault="009053D1" w:rsidP="009053D1">
      <w:pPr>
        <w:pStyle w:val="Heading4"/>
      </w:pPr>
      <w:r>
        <w:t>The Impact:</w:t>
      </w:r>
    </w:p>
    <w:p w14:paraId="0BD17714" w14:textId="77777777" w:rsidR="009053D1" w:rsidRDefault="009053D1" w:rsidP="009053D1">
      <w:pPr>
        <w:pStyle w:val="Heading4"/>
      </w:pPr>
      <w:r>
        <w:t xml:space="preserve">1] Be extremely skeptical of the </w:t>
      </w:r>
      <w:r>
        <w:rPr>
          <w:u w:val="single"/>
        </w:rPr>
        <w:t>brink</w:t>
      </w:r>
      <w:r>
        <w:t xml:space="preserve"> or </w:t>
      </w:r>
      <w:r>
        <w:rPr>
          <w:u w:val="single"/>
        </w:rPr>
        <w:t>uniqueness</w:t>
      </w:r>
      <w:r>
        <w:t xml:space="preserve"> for this – COVID has happened for nearly </w:t>
      </w:r>
      <w:r>
        <w:rPr>
          <w:u w:val="single"/>
        </w:rPr>
        <w:t>two years</w:t>
      </w:r>
      <w:r>
        <w:t xml:space="preserve"> and we have yet to see a </w:t>
      </w:r>
      <w:r>
        <w:rPr>
          <w:u w:val="single"/>
        </w:rPr>
        <w:t>great power conflict</w:t>
      </w:r>
      <w:r>
        <w:t>.</w:t>
      </w:r>
    </w:p>
    <w:p w14:paraId="7DD1E4F9" w14:textId="77777777" w:rsidR="009053D1" w:rsidRDefault="009053D1" w:rsidP="009053D1">
      <w:pPr>
        <w:pStyle w:val="Heading4"/>
      </w:pPr>
      <w:r>
        <w:t xml:space="preserve">2] No Correlation and </w:t>
      </w:r>
      <w:r>
        <w:rPr>
          <w:u w:val="single"/>
        </w:rPr>
        <w:t>best studies</w:t>
      </w:r>
      <w:r>
        <w:t xml:space="preserve"> show COVID </w:t>
      </w:r>
      <w:r>
        <w:rPr>
          <w:u w:val="single"/>
        </w:rPr>
        <w:t>decreases Conflict</w:t>
      </w:r>
      <w:r>
        <w:t>.</w:t>
      </w:r>
    </w:p>
    <w:p w14:paraId="784A12D3" w14:textId="77777777" w:rsidR="009053D1" w:rsidRPr="0033139F" w:rsidRDefault="009053D1" w:rsidP="009053D1">
      <w:proofErr w:type="spellStart"/>
      <w:r w:rsidRPr="0033139F">
        <w:rPr>
          <w:rStyle w:val="Style13ptBold"/>
        </w:rPr>
        <w:t>Salemi</w:t>
      </w:r>
      <w:proofErr w:type="spellEnd"/>
      <w:r w:rsidRPr="0033139F">
        <w:rPr>
          <w:rStyle w:val="Style13ptBold"/>
        </w:rPr>
        <w:t xml:space="preserve"> 20</w:t>
      </w:r>
      <w:r>
        <w:t xml:space="preserve"> </w:t>
      </w:r>
      <w:r w:rsidRPr="0033139F">
        <w:t xml:space="preserve">Colette </w:t>
      </w:r>
      <w:proofErr w:type="spellStart"/>
      <w:r w:rsidRPr="0033139F">
        <w:t>Salemi</w:t>
      </w:r>
      <w:proofErr w:type="spellEnd"/>
      <w:r w:rsidRPr="0033139F">
        <w:t xml:space="preserve"> 10-15-2020 "Does COVID-19 raise the risk of violent conflict? Not everywhere"</w:t>
      </w:r>
      <w:r>
        <w:t xml:space="preserve"> </w:t>
      </w:r>
      <w:hyperlink r:id="rId25" w:anchor="selection-309.0-312.0" w:history="1">
        <w:r w:rsidRPr="004E1AFA">
          <w:rPr>
            <w:rStyle w:val="Hyperlink"/>
          </w:rPr>
          <w:t>https://archive.is/h591O#selection-309.0-312.0</w:t>
        </w:r>
      </w:hyperlink>
      <w:r>
        <w:t xml:space="preserve"> (</w:t>
      </w:r>
      <w:r w:rsidRPr="0033139F">
        <w:t xml:space="preserve">Colette </w:t>
      </w:r>
      <w:proofErr w:type="spellStart"/>
      <w:r w:rsidRPr="0033139F">
        <w:t>Salemi</w:t>
      </w:r>
      <w:proofErr w:type="spellEnd"/>
      <w:r w:rsidRPr="0033139F">
        <w:t xml:space="preserve"> is a PhD student in applied economics at the University of Minnesota. Her research focuses on conflict, forced displacement, environmental degradation and their intersections.</w:t>
      </w:r>
      <w:r>
        <w:t xml:space="preserve">)//Elmer </w:t>
      </w:r>
    </w:p>
    <w:p w14:paraId="4CC117EC" w14:textId="77777777" w:rsidR="009053D1" w:rsidRPr="003D0649" w:rsidRDefault="009053D1" w:rsidP="009053D1">
      <w:pPr>
        <w:rPr>
          <w:sz w:val="16"/>
        </w:rPr>
      </w:pPr>
      <w:r w:rsidRPr="003D0649">
        <w:rPr>
          <w:sz w:val="16"/>
        </w:rPr>
        <w:t xml:space="preserve">How we did our research We </w:t>
      </w:r>
      <w:r w:rsidRPr="00E70065">
        <w:rPr>
          <w:b/>
          <w:sz w:val="26"/>
          <w:highlight w:val="green"/>
          <w:u w:val="single"/>
        </w:rPr>
        <w:t>used</w:t>
      </w:r>
      <w:r w:rsidRPr="00E70065">
        <w:rPr>
          <w:sz w:val="16"/>
          <w:highlight w:val="green"/>
        </w:rPr>
        <w:t xml:space="preserve"> </w:t>
      </w:r>
      <w:r w:rsidRPr="003D0649">
        <w:rPr>
          <w:sz w:val="16"/>
        </w:rPr>
        <w:t>the Armed Conflict Location and Event Data (</w:t>
      </w:r>
      <w:r w:rsidRPr="00E70065">
        <w:rPr>
          <w:b/>
          <w:sz w:val="26"/>
          <w:highlight w:val="green"/>
          <w:u w:val="single"/>
        </w:rPr>
        <w:t>ACLED</w:t>
      </w:r>
      <w:r w:rsidRPr="003D0649">
        <w:rPr>
          <w:sz w:val="16"/>
        </w:rPr>
        <w:t xml:space="preserve">), a </w:t>
      </w:r>
      <w:r w:rsidRPr="00E70065">
        <w:rPr>
          <w:b/>
          <w:sz w:val="26"/>
          <w:highlight w:val="green"/>
          <w:u w:val="single"/>
        </w:rPr>
        <w:t>database</w:t>
      </w:r>
      <w:r w:rsidRPr="00E70065">
        <w:rPr>
          <w:sz w:val="16"/>
          <w:highlight w:val="green"/>
        </w:rPr>
        <w:t xml:space="preserve"> </w:t>
      </w:r>
      <w:r w:rsidRPr="00E70065">
        <w:rPr>
          <w:b/>
          <w:sz w:val="26"/>
          <w:highlight w:val="green"/>
          <w:u w:val="single"/>
        </w:rPr>
        <w:t>that counts</w:t>
      </w:r>
      <w:r w:rsidRPr="00E70065">
        <w:rPr>
          <w:sz w:val="16"/>
          <w:highlight w:val="green"/>
        </w:rPr>
        <w:t xml:space="preserve"> </w:t>
      </w:r>
      <w:r w:rsidRPr="003D0649">
        <w:rPr>
          <w:sz w:val="16"/>
        </w:rPr>
        <w:t xml:space="preserve">the </w:t>
      </w:r>
      <w:r w:rsidRPr="00E70065">
        <w:rPr>
          <w:b/>
          <w:sz w:val="26"/>
          <w:highlight w:val="green"/>
          <w:u w:val="single"/>
          <w:bdr w:val="single" w:sz="18" w:space="0" w:color="auto"/>
        </w:rPr>
        <w:t>number of conflict events daily around the world</w:t>
      </w:r>
      <w:r w:rsidRPr="003D0649">
        <w:rPr>
          <w:sz w:val="16"/>
        </w:rPr>
        <w:t xml:space="preserve">. For 2019 and 2020, ACLED includes more than 100 countries in Africa, Asia, Latin America and Eastern Europe — and tracks three categories of violent conflict: battles, violence against civilians and explosions/remote violence. We examine trends in the number of conflict events over time. To see whether the trend changes in response to covid-19, we look at what happened after the World Health Organization declared a global pandemic (March 11) or the country declared a lockdown. [Don’t miss any of TMC’s smart analysis! Sign up here for our newsletter.] The </w:t>
      </w:r>
      <w:r w:rsidRPr="00E70065">
        <w:rPr>
          <w:b/>
          <w:sz w:val="26"/>
          <w:highlight w:val="green"/>
          <w:u w:val="single"/>
        </w:rPr>
        <w:t xml:space="preserve">relationship between pandemics and conflict is </w:t>
      </w:r>
      <w:r w:rsidRPr="00E70065">
        <w:rPr>
          <w:b/>
          <w:sz w:val="26"/>
          <w:highlight w:val="green"/>
          <w:u w:val="single"/>
          <w:bdr w:val="single" w:sz="18" w:space="0" w:color="auto"/>
        </w:rPr>
        <w:t>theoretically unclear</w:t>
      </w:r>
      <w:r w:rsidRPr="00E70065">
        <w:rPr>
          <w:b/>
          <w:sz w:val="26"/>
          <w:highlight w:val="green"/>
          <w:u w:val="single"/>
        </w:rPr>
        <w:t>.</w:t>
      </w:r>
      <w:r w:rsidRPr="00E70065">
        <w:rPr>
          <w:sz w:val="16"/>
          <w:highlight w:val="green"/>
        </w:rPr>
        <w:t xml:space="preserve"> </w:t>
      </w:r>
      <w:r w:rsidRPr="003D0649">
        <w:rPr>
          <w:sz w:val="16"/>
        </w:rPr>
        <w:t xml:space="preserve">In some countries, job losses from the covid-19 pandemic mean people have fewer income-generating options — that can make participation in violence seem a more viable alternative. </w:t>
      </w:r>
      <w:r w:rsidRPr="0033139F">
        <w:rPr>
          <w:u w:val="single"/>
        </w:rPr>
        <w:t xml:space="preserve">But if </w:t>
      </w:r>
      <w:r w:rsidRPr="00E70065">
        <w:rPr>
          <w:b/>
          <w:sz w:val="26"/>
          <w:highlight w:val="green"/>
          <w:u w:val="single"/>
        </w:rPr>
        <w:t>market disruptions</w:t>
      </w:r>
      <w:r w:rsidRPr="00E70065">
        <w:rPr>
          <w:highlight w:val="green"/>
          <w:u w:val="single"/>
        </w:rPr>
        <w:t xml:space="preserve"> </w:t>
      </w:r>
      <w:r w:rsidRPr="0033139F">
        <w:rPr>
          <w:u w:val="single"/>
        </w:rPr>
        <w:t xml:space="preserve">and reduced global demand are </w:t>
      </w:r>
      <w:r w:rsidRPr="00E70065">
        <w:rPr>
          <w:b/>
          <w:sz w:val="26"/>
          <w:highlight w:val="green"/>
          <w:u w:val="single"/>
        </w:rPr>
        <w:t>driving down</w:t>
      </w:r>
      <w:r w:rsidRPr="00E70065">
        <w:rPr>
          <w:highlight w:val="green"/>
          <w:u w:val="single"/>
        </w:rPr>
        <w:t xml:space="preserve"> </w:t>
      </w:r>
      <w:r w:rsidRPr="0033139F">
        <w:rPr>
          <w:u w:val="single"/>
        </w:rPr>
        <w:t xml:space="preserve">the </w:t>
      </w:r>
      <w:r w:rsidRPr="00E70065">
        <w:rPr>
          <w:b/>
          <w:sz w:val="26"/>
          <w:highlight w:val="green"/>
          <w:u w:val="single"/>
        </w:rPr>
        <w:t>value of natural resources</w:t>
      </w:r>
      <w:r w:rsidRPr="00E70065">
        <w:rPr>
          <w:highlight w:val="green"/>
          <w:u w:val="single"/>
        </w:rPr>
        <w:t xml:space="preserve"> </w:t>
      </w:r>
      <w:r w:rsidRPr="0033139F">
        <w:rPr>
          <w:u w:val="single"/>
        </w:rPr>
        <w:t xml:space="preserve">such as oil wells, then </w:t>
      </w:r>
      <w:r w:rsidRPr="00E70065">
        <w:rPr>
          <w:b/>
          <w:sz w:val="26"/>
          <w:highlight w:val="green"/>
          <w:u w:val="single"/>
        </w:rPr>
        <w:t>we</w:t>
      </w:r>
      <w:r w:rsidRPr="00E70065">
        <w:rPr>
          <w:highlight w:val="green"/>
          <w:u w:val="single"/>
        </w:rPr>
        <w:t xml:space="preserve"> </w:t>
      </w:r>
      <w:r w:rsidRPr="0033139F">
        <w:rPr>
          <w:u w:val="single"/>
        </w:rPr>
        <w:t xml:space="preserve">may </w:t>
      </w:r>
      <w:r w:rsidRPr="00E70065">
        <w:rPr>
          <w:b/>
          <w:sz w:val="26"/>
          <w:highlight w:val="green"/>
          <w:u w:val="single"/>
        </w:rPr>
        <w:t>see less conflict</w:t>
      </w:r>
      <w:r w:rsidRPr="00E70065">
        <w:rPr>
          <w:highlight w:val="green"/>
          <w:u w:val="single"/>
        </w:rPr>
        <w:t xml:space="preserve"> </w:t>
      </w:r>
      <w:r w:rsidRPr="0033139F">
        <w:rPr>
          <w:u w:val="single"/>
        </w:rPr>
        <w:t xml:space="preserve">over control of such resources. We then </w:t>
      </w:r>
      <w:r w:rsidRPr="00E70065">
        <w:rPr>
          <w:b/>
          <w:sz w:val="26"/>
          <w:highlight w:val="green"/>
          <w:u w:val="single"/>
        </w:rPr>
        <w:t>conducted</w:t>
      </w:r>
      <w:r w:rsidRPr="00E70065">
        <w:rPr>
          <w:highlight w:val="green"/>
          <w:u w:val="single"/>
        </w:rPr>
        <w:t xml:space="preserve"> </w:t>
      </w:r>
      <w:r w:rsidRPr="0033139F">
        <w:rPr>
          <w:u w:val="single"/>
        </w:rPr>
        <w:t xml:space="preserve">case </w:t>
      </w:r>
      <w:r w:rsidRPr="00E70065">
        <w:rPr>
          <w:b/>
          <w:sz w:val="26"/>
          <w:highlight w:val="green"/>
          <w:u w:val="single"/>
        </w:rPr>
        <w:t>studies</w:t>
      </w:r>
      <w:r w:rsidRPr="00E70065">
        <w:rPr>
          <w:highlight w:val="green"/>
          <w:u w:val="single"/>
        </w:rPr>
        <w:t xml:space="preserve"> </w:t>
      </w:r>
      <w:r w:rsidRPr="0033139F">
        <w:rPr>
          <w:u w:val="single"/>
        </w:rPr>
        <w:t xml:space="preserve">based </w:t>
      </w:r>
      <w:r w:rsidRPr="00E70065">
        <w:rPr>
          <w:b/>
          <w:sz w:val="26"/>
          <w:highlight w:val="green"/>
          <w:u w:val="single"/>
        </w:rPr>
        <w:lastRenderedPageBreak/>
        <w:t>on</w:t>
      </w:r>
      <w:r w:rsidRPr="00E70065">
        <w:rPr>
          <w:highlight w:val="green"/>
          <w:u w:val="single"/>
        </w:rPr>
        <w:t xml:space="preserve"> </w:t>
      </w:r>
      <w:r w:rsidRPr="0033139F">
        <w:rPr>
          <w:u w:val="single"/>
        </w:rPr>
        <w:t xml:space="preserve">our knowledge of countries with high rates of violent conflict before </w:t>
      </w:r>
      <w:r w:rsidRPr="00E70065">
        <w:rPr>
          <w:b/>
          <w:sz w:val="26"/>
          <w:highlight w:val="green"/>
          <w:u w:val="single"/>
        </w:rPr>
        <w:t>covid</w:t>
      </w:r>
      <w:r w:rsidRPr="0033139F">
        <w:rPr>
          <w:u w:val="single"/>
        </w:rPr>
        <w:t>-19.</w:t>
      </w:r>
      <w:r w:rsidRPr="003D0649">
        <w:rPr>
          <w:sz w:val="16"/>
        </w:rPr>
        <w:t xml:space="preserve"> These include countries with active civil wars (such as Syria) as well as countries with violent militia groups (such as the Philippines). Conflict during the coronavirus pandemic varies greatly </w:t>
      </w:r>
      <w:r w:rsidRPr="00E70065">
        <w:rPr>
          <w:b/>
          <w:sz w:val="26"/>
          <w:highlight w:val="green"/>
          <w:u w:val="single"/>
        </w:rPr>
        <w:t>Worldwide</w:t>
      </w:r>
      <w:r w:rsidRPr="0033139F">
        <w:rPr>
          <w:u w:val="single"/>
        </w:rPr>
        <w:t xml:space="preserve">, </w:t>
      </w:r>
      <w:r w:rsidRPr="00E70065">
        <w:rPr>
          <w:b/>
          <w:sz w:val="26"/>
          <w:highlight w:val="green"/>
          <w:u w:val="single"/>
        </w:rPr>
        <w:t>we didn’t observe an increase in violent conflict</w:t>
      </w:r>
      <w:r w:rsidRPr="0033139F">
        <w:rPr>
          <w:u w:val="single"/>
        </w:rPr>
        <w:t xml:space="preserve">. </w:t>
      </w:r>
      <w:r w:rsidRPr="00E70065">
        <w:rPr>
          <w:b/>
          <w:sz w:val="26"/>
          <w:highlight w:val="green"/>
          <w:u w:val="single"/>
          <w:bdr w:val="single" w:sz="18" w:space="0" w:color="auto"/>
        </w:rPr>
        <w:t>If anything, conflict has decreased</w:t>
      </w:r>
      <w:r w:rsidRPr="0033139F">
        <w:rPr>
          <w:u w:val="single"/>
        </w:rPr>
        <w:t xml:space="preserve">, as the figure below shows. </w:t>
      </w:r>
      <w:r w:rsidRPr="00E70065">
        <w:rPr>
          <w:b/>
          <w:sz w:val="26"/>
          <w:highlight w:val="green"/>
          <w:u w:val="single"/>
        </w:rPr>
        <w:t>Violent conflict</w:t>
      </w:r>
      <w:r w:rsidRPr="00E70065">
        <w:rPr>
          <w:highlight w:val="green"/>
          <w:u w:val="single"/>
        </w:rPr>
        <w:t xml:space="preserve"> </w:t>
      </w:r>
      <w:r w:rsidRPr="0033139F">
        <w:rPr>
          <w:u w:val="single"/>
        </w:rPr>
        <w:t xml:space="preserve">between March and August 2020 </w:t>
      </w:r>
      <w:r w:rsidRPr="00E70065">
        <w:rPr>
          <w:b/>
          <w:sz w:val="26"/>
          <w:highlight w:val="green"/>
          <w:u w:val="single"/>
          <w:bdr w:val="single" w:sz="18" w:space="0" w:color="auto"/>
        </w:rPr>
        <w:t>was 23 percent lower</w:t>
      </w:r>
      <w:r w:rsidRPr="00E70065">
        <w:rPr>
          <w:highlight w:val="green"/>
          <w:u w:val="single"/>
        </w:rPr>
        <w:t xml:space="preserve"> </w:t>
      </w:r>
      <w:r w:rsidRPr="0033139F">
        <w:rPr>
          <w:u w:val="single"/>
        </w:rPr>
        <w:t>than violent conflict during the same period in 2019. Comparing these time periods, battles are down 20 percent and remote violence and bombings are down 40 percent</w:t>
      </w:r>
      <w:r w:rsidRPr="003D0649">
        <w:rPr>
          <w:sz w:val="16"/>
        </w:rPr>
        <w:t>. But violence against civilians — the deliberate attack of unarmed noncombatants by armed groups — continued at similar rates globally.</w:t>
      </w:r>
    </w:p>
    <w:p w14:paraId="26BF8889" w14:textId="77777777" w:rsidR="009053D1" w:rsidRDefault="009053D1" w:rsidP="009053D1">
      <w:r>
        <w:rPr>
          <w:noProof/>
        </w:rPr>
        <w:drawing>
          <wp:inline distT="0" distB="0" distL="0" distR="0" wp14:anchorId="42119279" wp14:editId="372CF40A">
            <wp:extent cx="3134298" cy="1746929"/>
            <wp:effectExtent l="0" t="0" r="9525" b="5715"/>
            <wp:docPr id="2" name="Picture 2"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histogram&#10;&#10;Description automatically generated"/>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141613" cy="1751006"/>
                    </a:xfrm>
                    <a:prstGeom prst="rect">
                      <a:avLst/>
                    </a:prstGeom>
                    <a:noFill/>
                    <a:ln>
                      <a:noFill/>
                    </a:ln>
                  </pic:spPr>
                </pic:pic>
              </a:graphicData>
            </a:graphic>
          </wp:inline>
        </w:drawing>
      </w:r>
    </w:p>
    <w:p w14:paraId="1CE5B468" w14:textId="77777777" w:rsidR="009053D1" w:rsidRDefault="009053D1" w:rsidP="009053D1">
      <w:pPr>
        <w:pStyle w:val="Heading4"/>
      </w:pPr>
      <w:r>
        <w:t>3] Cooperation and Solidarity Check.</w:t>
      </w:r>
    </w:p>
    <w:p w14:paraId="3346BBF2" w14:textId="77777777" w:rsidR="009053D1" w:rsidRPr="003D0649" w:rsidRDefault="009053D1" w:rsidP="009053D1">
      <w:r w:rsidRPr="003D0649">
        <w:rPr>
          <w:rStyle w:val="Style13ptBold"/>
        </w:rPr>
        <w:t>Ide</w:t>
      </w:r>
      <w:r>
        <w:rPr>
          <w:rStyle w:val="Style13ptBold"/>
        </w:rPr>
        <w:t xml:space="preserve"> 21</w:t>
      </w:r>
      <w:r w:rsidRPr="003D0649">
        <w:t>, Tobias. "COVID-19 and armed conflict." World development 140 (2021): 105355.</w:t>
      </w:r>
      <w:r>
        <w:t xml:space="preserve"> (</w:t>
      </w:r>
      <w:r w:rsidRPr="003D0649">
        <w:t>School of Geography, The University of Melbourne, 221 Bouverie St, Carlton, VIC 3053, Australia Institute of International Relations, Brunswick University of Technology</w:t>
      </w:r>
      <w:r>
        <w:t xml:space="preserve">)//Elmer </w:t>
      </w:r>
    </w:p>
    <w:p w14:paraId="3BA4F54D" w14:textId="77777777" w:rsidR="009053D1" w:rsidRPr="003D0649" w:rsidRDefault="009053D1" w:rsidP="009053D1">
      <w:pPr>
        <w:rPr>
          <w:sz w:val="16"/>
        </w:rPr>
      </w:pPr>
      <w:r w:rsidRPr="00E70065">
        <w:rPr>
          <w:b/>
          <w:sz w:val="26"/>
          <w:highlight w:val="green"/>
          <w:u w:val="single"/>
        </w:rPr>
        <w:t>COVID</w:t>
      </w:r>
      <w:r w:rsidRPr="003D0649">
        <w:rPr>
          <w:u w:val="single"/>
        </w:rPr>
        <w:t xml:space="preserve">-19 might also </w:t>
      </w:r>
      <w:r w:rsidRPr="00E70065">
        <w:rPr>
          <w:b/>
          <w:sz w:val="26"/>
          <w:highlight w:val="green"/>
          <w:u w:val="single"/>
        </w:rPr>
        <w:t>provide</w:t>
      </w:r>
      <w:r w:rsidRPr="00E70065">
        <w:rPr>
          <w:highlight w:val="green"/>
          <w:u w:val="single"/>
        </w:rPr>
        <w:t xml:space="preserve"> </w:t>
      </w:r>
      <w:r w:rsidRPr="003D0649">
        <w:rPr>
          <w:u w:val="single"/>
        </w:rPr>
        <w:t xml:space="preserve">a </w:t>
      </w:r>
      <w:r w:rsidRPr="00E70065">
        <w:rPr>
          <w:b/>
          <w:sz w:val="26"/>
          <w:highlight w:val="green"/>
          <w:u w:val="single"/>
          <w:bdr w:val="single" w:sz="18" w:space="0" w:color="auto"/>
        </w:rPr>
        <w:t>chance to demonstrate solidarity and good intentions</w:t>
      </w:r>
      <w:r w:rsidRPr="003D0649">
        <w:rPr>
          <w:u w:val="single"/>
        </w:rPr>
        <w:t xml:space="preserve">, and hence lessen grievances. </w:t>
      </w:r>
      <w:r w:rsidRPr="003D0649">
        <w:rPr>
          <w:sz w:val="16"/>
        </w:rPr>
        <w:t xml:space="preserve">The literature on health diplomacy, for example, discusses how </w:t>
      </w:r>
      <w:r w:rsidRPr="00E70065">
        <w:rPr>
          <w:b/>
          <w:sz w:val="26"/>
          <w:highlight w:val="green"/>
          <w:u w:val="single"/>
        </w:rPr>
        <w:t>cooperation on</w:t>
      </w:r>
      <w:r w:rsidRPr="00E70065">
        <w:rPr>
          <w:sz w:val="16"/>
          <w:highlight w:val="green"/>
        </w:rPr>
        <w:t xml:space="preserve"> </w:t>
      </w:r>
      <w:r w:rsidRPr="003D0649">
        <w:rPr>
          <w:sz w:val="16"/>
        </w:rPr>
        <w:t>shared h</w:t>
      </w:r>
      <w:r w:rsidRPr="00E70065">
        <w:rPr>
          <w:b/>
          <w:sz w:val="26"/>
          <w:highlight w:val="green"/>
          <w:u w:val="single"/>
        </w:rPr>
        <w:t xml:space="preserve">ealth challenges can increase </w:t>
      </w:r>
      <w:r w:rsidRPr="003D0649">
        <w:rPr>
          <w:sz w:val="16"/>
        </w:rPr>
        <w:t xml:space="preserve">the </w:t>
      </w:r>
      <w:r w:rsidRPr="00E70065">
        <w:rPr>
          <w:b/>
          <w:sz w:val="26"/>
          <w:highlight w:val="green"/>
          <w:u w:val="single"/>
        </w:rPr>
        <w:t>prospects for peaceful relations</w:t>
      </w:r>
      <w:r w:rsidRPr="003D0649">
        <w:rPr>
          <w:sz w:val="16"/>
        </w:rPr>
        <w:t>. The empirical success of such efforts is so far been limited (</w:t>
      </w:r>
      <w:proofErr w:type="spellStart"/>
      <w:r w:rsidRPr="003D0649">
        <w:rPr>
          <w:sz w:val="16"/>
        </w:rPr>
        <w:t>Kelman</w:t>
      </w:r>
      <w:proofErr w:type="spellEnd"/>
      <w:r w:rsidRPr="003D0649">
        <w:rPr>
          <w:sz w:val="16"/>
        </w:rPr>
        <w:t xml:space="preserve">, 2019). However, research on environmental peacebuilding has revealed that low-level, mutually beneficial cooperation can yield peace dividends in certain contexts (Ide, 2019). </w:t>
      </w:r>
      <w:r w:rsidRPr="003D0649">
        <w:rPr>
          <w:u w:val="single"/>
        </w:rPr>
        <w:t xml:space="preserve">Furthermore, </w:t>
      </w:r>
      <w:r w:rsidRPr="00E70065">
        <w:rPr>
          <w:b/>
          <w:sz w:val="26"/>
          <w:highlight w:val="green"/>
          <w:u w:val="single"/>
        </w:rPr>
        <w:t>ceasefires</w:t>
      </w:r>
      <w:r w:rsidRPr="00E70065">
        <w:rPr>
          <w:highlight w:val="green"/>
          <w:u w:val="single"/>
        </w:rPr>
        <w:t xml:space="preserve"> </w:t>
      </w:r>
      <w:r w:rsidRPr="00E70065">
        <w:rPr>
          <w:b/>
          <w:sz w:val="26"/>
          <w:highlight w:val="green"/>
          <w:u w:val="single"/>
        </w:rPr>
        <w:t>to deliver health benefits</w:t>
      </w:r>
      <w:r w:rsidRPr="00E70065">
        <w:rPr>
          <w:highlight w:val="green"/>
          <w:u w:val="single"/>
        </w:rPr>
        <w:t xml:space="preserve"> </w:t>
      </w:r>
      <w:r w:rsidRPr="00E70065">
        <w:rPr>
          <w:b/>
          <w:sz w:val="26"/>
          <w:highlight w:val="green"/>
          <w:u w:val="single"/>
        </w:rPr>
        <w:t>have</w:t>
      </w:r>
      <w:r w:rsidRPr="00E70065">
        <w:rPr>
          <w:highlight w:val="green"/>
          <w:u w:val="single"/>
        </w:rPr>
        <w:t xml:space="preserve"> </w:t>
      </w:r>
      <w:r w:rsidRPr="003D0649">
        <w:rPr>
          <w:u w:val="single"/>
        </w:rPr>
        <w:t xml:space="preserve">at least temporally </w:t>
      </w:r>
      <w:r w:rsidRPr="00E70065">
        <w:rPr>
          <w:b/>
          <w:sz w:val="26"/>
          <w:highlight w:val="green"/>
          <w:u w:val="single"/>
          <w:bdr w:val="single" w:sz="18" w:space="0" w:color="auto"/>
        </w:rPr>
        <w:t>reduced armed conflict intensity</w:t>
      </w:r>
      <w:r w:rsidRPr="00E70065">
        <w:rPr>
          <w:highlight w:val="green"/>
          <w:u w:val="single"/>
        </w:rPr>
        <w:t xml:space="preserve"> </w:t>
      </w:r>
      <w:r w:rsidRPr="003D0649">
        <w:rPr>
          <w:u w:val="single"/>
        </w:rPr>
        <w:t xml:space="preserve">on several occasions </w:t>
      </w:r>
      <w:r w:rsidRPr="00E70065">
        <w:rPr>
          <w:b/>
          <w:sz w:val="26"/>
          <w:highlight w:val="green"/>
          <w:u w:val="single"/>
        </w:rPr>
        <w:t>in the past</w:t>
      </w:r>
      <w:r w:rsidRPr="00E70065">
        <w:rPr>
          <w:highlight w:val="green"/>
          <w:u w:val="single"/>
        </w:rPr>
        <w:t xml:space="preserve"> </w:t>
      </w:r>
      <w:r w:rsidRPr="003D0649">
        <w:rPr>
          <w:u w:val="single"/>
        </w:rPr>
        <w:t>(</w:t>
      </w:r>
      <w:proofErr w:type="spellStart"/>
      <w:r w:rsidRPr="003D0649">
        <w:rPr>
          <w:u w:val="single"/>
        </w:rPr>
        <w:t>Chattu</w:t>
      </w:r>
      <w:proofErr w:type="spellEnd"/>
      <w:r w:rsidRPr="003D0649">
        <w:rPr>
          <w:u w:val="single"/>
        </w:rPr>
        <w:t xml:space="preserve"> &amp; Knight, 2019). </w:t>
      </w:r>
      <w:r w:rsidRPr="00E70065">
        <w:rPr>
          <w:b/>
          <w:sz w:val="26"/>
          <w:highlight w:val="green"/>
          <w:u w:val="single"/>
        </w:rPr>
        <w:t>In response to the pandemic</w:t>
      </w:r>
      <w:r w:rsidRPr="00E70065">
        <w:rPr>
          <w:highlight w:val="green"/>
          <w:u w:val="single"/>
        </w:rPr>
        <w:t xml:space="preserve"> </w:t>
      </w:r>
      <w:r w:rsidRPr="003D0649">
        <w:rPr>
          <w:u w:val="single"/>
        </w:rPr>
        <w:t xml:space="preserve">(and António Guterres’ call), </w:t>
      </w:r>
      <w:r w:rsidRPr="00E70065">
        <w:rPr>
          <w:b/>
          <w:sz w:val="26"/>
          <w:highlight w:val="green"/>
          <w:u w:val="single"/>
          <w:bdr w:val="single" w:sz="18" w:space="0" w:color="auto"/>
        </w:rPr>
        <w:t>armed groups in 14 countries have announced ceasefires</w:t>
      </w:r>
      <w:r w:rsidRPr="00E70065">
        <w:rPr>
          <w:highlight w:val="green"/>
          <w:u w:val="single"/>
        </w:rPr>
        <w:t xml:space="preserve"> </w:t>
      </w:r>
      <w:r w:rsidRPr="003D0649">
        <w:rPr>
          <w:u w:val="single"/>
        </w:rPr>
        <w:t>to support responses to COVID-19 (</w:t>
      </w:r>
      <w:proofErr w:type="spellStart"/>
      <w:r w:rsidRPr="003D0649">
        <w:rPr>
          <w:u w:val="single"/>
        </w:rPr>
        <w:t>Rustad</w:t>
      </w:r>
      <w:proofErr w:type="spellEnd"/>
      <w:r w:rsidRPr="003D0649">
        <w:rPr>
          <w:u w:val="single"/>
        </w:rPr>
        <w:t>, 2020).</w:t>
      </w:r>
    </w:p>
    <w:p w14:paraId="42636244" w14:textId="77777777" w:rsidR="009053D1" w:rsidRDefault="009053D1" w:rsidP="009053D1">
      <w:pPr>
        <w:pStyle w:val="Heading4"/>
      </w:pPr>
      <w:r>
        <w:t xml:space="preserve">4] Actors </w:t>
      </w:r>
      <w:r>
        <w:rPr>
          <w:u w:val="single"/>
        </w:rPr>
        <w:t>turn inward</w:t>
      </w:r>
      <w:r>
        <w:t xml:space="preserve"> NOT </w:t>
      </w:r>
      <w:r>
        <w:rPr>
          <w:u w:val="single"/>
        </w:rPr>
        <w:t>outward</w:t>
      </w:r>
      <w:r>
        <w:t>.</w:t>
      </w:r>
    </w:p>
    <w:p w14:paraId="79BD95A1" w14:textId="77777777" w:rsidR="009053D1" w:rsidRPr="003D0649" w:rsidRDefault="009053D1" w:rsidP="009053D1">
      <w:r w:rsidRPr="003D0649">
        <w:rPr>
          <w:rStyle w:val="Style13ptBold"/>
        </w:rPr>
        <w:t>Ide</w:t>
      </w:r>
      <w:r>
        <w:rPr>
          <w:rStyle w:val="Style13ptBold"/>
        </w:rPr>
        <w:t xml:space="preserve"> 21</w:t>
      </w:r>
      <w:r w:rsidRPr="003D0649">
        <w:t>, Tobias. "COVID-19 and armed conflict." World development 140 (2021): 105355.</w:t>
      </w:r>
      <w:r>
        <w:t xml:space="preserve"> (</w:t>
      </w:r>
      <w:r w:rsidRPr="003D0649">
        <w:t>School of Geography, The University of Melbourne, 221 Bouverie St, Carlton, VIC 3053, Australia Institute of International Relations, Brunswick University of Technology</w:t>
      </w:r>
      <w:r>
        <w:t xml:space="preserve">)//Elmer </w:t>
      </w:r>
    </w:p>
    <w:p w14:paraId="792233E7" w14:textId="77777777" w:rsidR="009053D1" w:rsidRDefault="009053D1" w:rsidP="009053D1">
      <w:pPr>
        <w:rPr>
          <w:u w:val="single"/>
        </w:rPr>
      </w:pPr>
      <w:r w:rsidRPr="003D0649">
        <w:rPr>
          <w:sz w:val="16"/>
        </w:rPr>
        <w:lastRenderedPageBreak/>
        <w:t xml:space="preserve">However, </w:t>
      </w:r>
      <w:r w:rsidRPr="00E70065">
        <w:rPr>
          <w:b/>
          <w:sz w:val="26"/>
          <w:highlight w:val="green"/>
          <w:u w:val="single"/>
        </w:rPr>
        <w:t>COVID</w:t>
      </w:r>
      <w:r w:rsidRPr="003D0649">
        <w:rPr>
          <w:u w:val="single"/>
        </w:rPr>
        <w:t xml:space="preserve">-19 might also </w:t>
      </w:r>
      <w:r w:rsidRPr="00E70065">
        <w:rPr>
          <w:b/>
          <w:sz w:val="26"/>
          <w:highlight w:val="green"/>
          <w:u w:val="single"/>
        </w:rPr>
        <w:t>shape</w:t>
      </w:r>
      <w:r w:rsidRPr="00E70065">
        <w:rPr>
          <w:highlight w:val="green"/>
          <w:u w:val="single"/>
        </w:rPr>
        <w:t xml:space="preserve"> </w:t>
      </w:r>
      <w:r w:rsidRPr="00E70065">
        <w:rPr>
          <w:b/>
          <w:sz w:val="26"/>
          <w:highlight w:val="green"/>
          <w:u w:val="single"/>
        </w:rPr>
        <w:t>opportunity costs in a way</w:t>
      </w:r>
      <w:r w:rsidRPr="00E70065">
        <w:rPr>
          <w:highlight w:val="green"/>
          <w:u w:val="single"/>
        </w:rPr>
        <w:t xml:space="preserve"> </w:t>
      </w:r>
      <w:r w:rsidRPr="00E70065">
        <w:rPr>
          <w:b/>
          <w:sz w:val="26"/>
          <w:highlight w:val="green"/>
          <w:u w:val="single"/>
          <w:bdr w:val="single" w:sz="18" w:space="0" w:color="auto"/>
        </w:rPr>
        <w:t>to reduce armed conflict risks</w:t>
      </w:r>
      <w:r w:rsidRPr="003D0649">
        <w:rPr>
          <w:sz w:val="16"/>
        </w:rPr>
        <w:t>, at least temporarily. If a</w:t>
      </w:r>
      <w:r w:rsidRPr="003D0649">
        <w:rPr>
          <w:u w:val="single"/>
        </w:rPr>
        <w:t xml:space="preserve"> </w:t>
      </w:r>
      <w:r w:rsidRPr="00E70065">
        <w:rPr>
          <w:b/>
          <w:sz w:val="26"/>
          <w:highlight w:val="green"/>
          <w:u w:val="single"/>
        </w:rPr>
        <w:t>state’s capability is strained</w:t>
      </w:r>
      <w:r w:rsidRPr="00E70065">
        <w:rPr>
          <w:highlight w:val="green"/>
          <w:u w:val="single"/>
        </w:rPr>
        <w:t xml:space="preserve"> </w:t>
      </w:r>
      <w:r w:rsidRPr="003D0649">
        <w:rPr>
          <w:u w:val="single"/>
        </w:rPr>
        <w:t xml:space="preserve">and there is an </w:t>
      </w:r>
      <w:r w:rsidRPr="00E70065">
        <w:rPr>
          <w:b/>
          <w:sz w:val="26"/>
          <w:highlight w:val="green"/>
          <w:u w:val="single"/>
        </w:rPr>
        <w:t>urgent need to deal with a health emergency</w:t>
      </w:r>
      <w:r w:rsidRPr="003D0649">
        <w:rPr>
          <w:u w:val="single"/>
        </w:rPr>
        <w:t xml:space="preserve">, </w:t>
      </w:r>
      <w:r w:rsidRPr="00E70065">
        <w:rPr>
          <w:b/>
          <w:sz w:val="26"/>
          <w:highlight w:val="green"/>
          <w:u w:val="single"/>
        </w:rPr>
        <w:t>military offensives are</w:t>
      </w:r>
      <w:r w:rsidRPr="003D0649">
        <w:rPr>
          <w:u w:val="single"/>
        </w:rPr>
        <w:t xml:space="preserve"> certainly </w:t>
      </w:r>
      <w:r w:rsidRPr="00E70065">
        <w:rPr>
          <w:b/>
          <w:sz w:val="26"/>
          <w:highlight w:val="green"/>
          <w:u w:val="single"/>
          <w:bdr w:val="single" w:sz="18" w:space="0" w:color="auto"/>
        </w:rPr>
        <w:t>unlikely</w:t>
      </w:r>
      <w:r w:rsidRPr="00E70065">
        <w:rPr>
          <w:highlight w:val="green"/>
          <w:u w:val="single"/>
        </w:rPr>
        <w:t xml:space="preserve"> </w:t>
      </w:r>
      <w:r w:rsidRPr="003D0649">
        <w:rPr>
          <w:sz w:val="16"/>
        </w:rPr>
        <w:t>(Price-Smith, 2009).</w:t>
      </w:r>
      <w:r w:rsidRPr="003D0649">
        <w:rPr>
          <w:u w:val="single"/>
        </w:rPr>
        <w:t xml:space="preserve"> Furthermore, existing as well as potential </w:t>
      </w:r>
      <w:r w:rsidRPr="00E70065">
        <w:rPr>
          <w:b/>
          <w:sz w:val="26"/>
          <w:highlight w:val="green"/>
          <w:u w:val="single"/>
        </w:rPr>
        <w:t>rebel groups</w:t>
      </w:r>
      <w:r w:rsidRPr="00E70065">
        <w:rPr>
          <w:highlight w:val="green"/>
          <w:u w:val="single"/>
        </w:rPr>
        <w:t xml:space="preserve"> </w:t>
      </w:r>
      <w:r w:rsidRPr="003D0649">
        <w:rPr>
          <w:u w:val="single"/>
        </w:rPr>
        <w:t xml:space="preserve">and militias </w:t>
      </w:r>
      <w:r w:rsidRPr="00E70065">
        <w:rPr>
          <w:b/>
          <w:sz w:val="26"/>
          <w:highlight w:val="green"/>
          <w:u w:val="single"/>
        </w:rPr>
        <w:t>face similar challenges</w:t>
      </w:r>
      <w:r w:rsidRPr="00E70065">
        <w:rPr>
          <w:highlight w:val="green"/>
          <w:u w:val="single"/>
        </w:rPr>
        <w:t xml:space="preserve"> </w:t>
      </w:r>
      <w:r w:rsidRPr="003D0649">
        <w:rPr>
          <w:u w:val="single"/>
        </w:rPr>
        <w:t>in the face of the pandemic. They need to raise money and food to supply to their fighters during an economic recession, convince their members to take part in operations rather than staying at home (to reduce infection risks and support their family or community), and deal with the logistical constraints of lockdowns and border closures.</w:t>
      </w:r>
      <w:r w:rsidRPr="003D0649">
        <w:rPr>
          <w:sz w:val="16"/>
        </w:rPr>
        <w:t xml:space="preserve"> </w:t>
      </w:r>
      <w:r w:rsidRPr="00E70065">
        <w:rPr>
          <w:b/>
          <w:sz w:val="26"/>
          <w:highlight w:val="green"/>
          <w:u w:val="single"/>
        </w:rPr>
        <w:t>Starting</w:t>
      </w:r>
      <w:r w:rsidRPr="00E70065">
        <w:rPr>
          <w:highlight w:val="green"/>
          <w:u w:val="single"/>
        </w:rPr>
        <w:t xml:space="preserve"> </w:t>
      </w:r>
      <w:r w:rsidRPr="003D0649">
        <w:rPr>
          <w:u w:val="single"/>
        </w:rPr>
        <w:t xml:space="preserve">or intensifying </w:t>
      </w:r>
      <w:r w:rsidRPr="00E70065">
        <w:rPr>
          <w:b/>
          <w:sz w:val="26"/>
          <w:highlight w:val="green"/>
          <w:u w:val="single"/>
        </w:rPr>
        <w:t>attacks</w:t>
      </w:r>
      <w:r w:rsidRPr="00E70065">
        <w:rPr>
          <w:highlight w:val="green"/>
          <w:u w:val="single"/>
        </w:rPr>
        <w:t xml:space="preserve"> </w:t>
      </w:r>
      <w:r w:rsidRPr="00E70065">
        <w:rPr>
          <w:b/>
          <w:sz w:val="26"/>
          <w:highlight w:val="green"/>
          <w:u w:val="single"/>
        </w:rPr>
        <w:t>during</w:t>
      </w:r>
      <w:r w:rsidRPr="00E70065">
        <w:rPr>
          <w:highlight w:val="green"/>
          <w:u w:val="single"/>
        </w:rPr>
        <w:t xml:space="preserve"> </w:t>
      </w:r>
      <w:r w:rsidRPr="003D0649">
        <w:rPr>
          <w:u w:val="single"/>
        </w:rPr>
        <w:t xml:space="preserve">the </w:t>
      </w:r>
      <w:r w:rsidRPr="00E70065">
        <w:rPr>
          <w:b/>
          <w:sz w:val="26"/>
          <w:highlight w:val="green"/>
          <w:u w:val="single"/>
        </w:rPr>
        <w:t>COVID</w:t>
      </w:r>
      <w:r w:rsidRPr="003D0649">
        <w:rPr>
          <w:u w:val="single"/>
        </w:rPr>
        <w:t xml:space="preserve">-19 crisis is </w:t>
      </w:r>
      <w:r w:rsidRPr="00E70065">
        <w:rPr>
          <w:b/>
          <w:sz w:val="26"/>
          <w:highlight w:val="green"/>
          <w:u w:val="single"/>
        </w:rPr>
        <w:t>likely to decrease</w:t>
      </w:r>
      <w:r w:rsidRPr="00E70065">
        <w:rPr>
          <w:highlight w:val="green"/>
          <w:u w:val="single"/>
        </w:rPr>
        <w:t xml:space="preserve"> </w:t>
      </w:r>
      <w:r w:rsidRPr="003D0649">
        <w:rPr>
          <w:u w:val="single"/>
        </w:rPr>
        <w:t xml:space="preserve">the local (and international) </w:t>
      </w:r>
      <w:r w:rsidRPr="00E70065">
        <w:rPr>
          <w:b/>
          <w:sz w:val="26"/>
          <w:highlight w:val="green"/>
          <w:u w:val="single"/>
        </w:rPr>
        <w:t>legitimacy</w:t>
      </w:r>
      <w:r w:rsidRPr="00E70065">
        <w:rPr>
          <w:highlight w:val="green"/>
          <w:u w:val="single"/>
        </w:rPr>
        <w:t xml:space="preserve"> </w:t>
      </w:r>
      <w:r w:rsidRPr="003D0649">
        <w:rPr>
          <w:u w:val="single"/>
        </w:rPr>
        <w:t>of armed groups, especially if health infrastructure is affected. The ceasefire declarations by armed conflict parties in several countries can also be interpreted as a sign that COVID-related capability and legitimacy concerns are warranted.</w:t>
      </w:r>
    </w:p>
    <w:p w14:paraId="302E0CD8" w14:textId="77777777" w:rsidR="009053D1" w:rsidRDefault="009053D1" w:rsidP="009053D1">
      <w:pPr>
        <w:pStyle w:val="Heading4"/>
      </w:pPr>
      <w:r>
        <w:t xml:space="preserve">LBL 1AC </w:t>
      </w:r>
      <w:proofErr w:type="spellStart"/>
      <w:r>
        <w:t>Recna</w:t>
      </w:r>
      <w:proofErr w:type="spellEnd"/>
      <w:r>
        <w:t xml:space="preserve"> Warrants:</w:t>
      </w:r>
    </w:p>
    <w:p w14:paraId="71AF91E8" w14:textId="77777777" w:rsidR="009053D1" w:rsidRDefault="009053D1" w:rsidP="009053D1">
      <w:pPr>
        <w:pStyle w:val="Heading4"/>
      </w:pPr>
      <w:r>
        <w:t xml:space="preserve">1] Commander </w:t>
      </w:r>
      <w:proofErr w:type="spellStart"/>
      <w:r>
        <w:t>Miscalc</w:t>
      </w:r>
      <w:proofErr w:type="spellEnd"/>
      <w:r>
        <w:t xml:space="preserve"> Warrant is literally “they die” – a] other diseases like Flu also cause death and b] natural causes – chain of command solves.</w:t>
      </w:r>
    </w:p>
    <w:p w14:paraId="777D7082" w14:textId="77777777" w:rsidR="009053D1" w:rsidRDefault="009053D1" w:rsidP="009053D1">
      <w:pPr>
        <w:pStyle w:val="Heading4"/>
      </w:pPr>
      <w:r>
        <w:t xml:space="preserve">2] Confusion as Aggressive Cover Warrant doesn’t account for </w:t>
      </w:r>
      <w:r>
        <w:rPr>
          <w:u w:val="single"/>
        </w:rPr>
        <w:t>double-edged effects of pandemics</w:t>
      </w:r>
      <w:r>
        <w:t>.</w:t>
      </w:r>
    </w:p>
    <w:p w14:paraId="2252158D" w14:textId="77777777" w:rsidR="009053D1" w:rsidRPr="00BA276B" w:rsidRDefault="009053D1" w:rsidP="009053D1">
      <w:pPr>
        <w:pStyle w:val="Heading4"/>
      </w:pPr>
      <w:r>
        <w:t>3] Zero warrant for this Proliferation Warrant – less likely in pandemics since technology and money is re-directed at social and health spending.</w:t>
      </w:r>
    </w:p>
    <w:p w14:paraId="6BACCEFD" w14:textId="77777777" w:rsidR="00714643" w:rsidRPr="00714643" w:rsidRDefault="00714643" w:rsidP="00714643"/>
    <w:sectPr w:rsidR="00714643" w:rsidRPr="0071464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Helvetica Neue">
    <w:altName w:val="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C5728C"/>
    <w:multiLevelType w:val="hybridMultilevel"/>
    <w:tmpl w:val="84260AEC"/>
    <w:lvl w:ilvl="0" w:tplc="BB6EE8F4">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E98523E"/>
    <w:multiLevelType w:val="hybridMultilevel"/>
    <w:tmpl w:val="50E25776"/>
    <w:lvl w:ilvl="0" w:tplc="C128A108">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23DD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2CD2"/>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464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5FD1"/>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53D1"/>
    <w:rsid w:val="00920E6A"/>
    <w:rsid w:val="00923DDF"/>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F39"/>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18C5"/>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BC8A74"/>
  <w14:defaultImageDpi w14:val="300"/>
  <w15:docId w15:val="{B9E155B5-683A-B74D-9EB4-244DBED42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23DD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23DD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23DD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23DD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923DD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23D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3DDF"/>
  </w:style>
  <w:style w:type="character" w:customStyle="1" w:styleId="Heading1Char">
    <w:name w:val="Heading 1 Char"/>
    <w:aliases w:val="Pocket Char"/>
    <w:basedOn w:val="DefaultParagraphFont"/>
    <w:link w:val="Heading1"/>
    <w:uiPriority w:val="9"/>
    <w:rsid w:val="00923DD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23DD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23DDF"/>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923DD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23DDF"/>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8."/>
    <w:basedOn w:val="DefaultParagraphFont"/>
    <w:uiPriority w:val="1"/>
    <w:qFormat/>
    <w:rsid w:val="00923DDF"/>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923DD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23DDF"/>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link w:val="NoSpacing"/>
    <w:uiPriority w:val="99"/>
    <w:unhideWhenUsed/>
    <w:rsid w:val="00923DDF"/>
    <w:rPr>
      <w:color w:val="auto"/>
      <w:u w:val="none"/>
    </w:rPr>
  </w:style>
  <w:style w:type="paragraph" w:styleId="DocumentMap">
    <w:name w:val="Document Map"/>
    <w:basedOn w:val="Normal"/>
    <w:link w:val="DocumentMapChar"/>
    <w:uiPriority w:val="99"/>
    <w:semiHidden/>
    <w:unhideWhenUsed/>
    <w:rsid w:val="00923DD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23DDF"/>
    <w:rPr>
      <w:rFonts w:ascii="Lucida Grande" w:hAnsi="Lucida Grande" w:cs="Lucida Grande"/>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Card,tag"/>
    <w:basedOn w:val="Heading1"/>
    <w:link w:val="Hyperlink"/>
    <w:autoRedefine/>
    <w:uiPriority w:val="99"/>
    <w:qFormat/>
    <w:rsid w:val="00D818C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qFormat/>
    <w:rsid w:val="00D818C5"/>
    <w:pPr>
      <w:ind w:left="720"/>
      <w:contextualSpacing/>
    </w:pPr>
  </w:style>
  <w:style w:type="paragraph" w:customStyle="1" w:styleId="textbold">
    <w:name w:val="text bold"/>
    <w:basedOn w:val="Normal"/>
    <w:link w:val="Emphasis"/>
    <w:uiPriority w:val="20"/>
    <w:qFormat/>
    <w:rsid w:val="00D818C5"/>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ost-gazette.com/opinion/editorials/2021/03/05/Invest-in-infrastructure/stories/202102270028" TargetMode="External"/><Relationship Id="rId18" Type="http://schemas.openxmlformats.org/officeDocument/2006/relationships/hyperlink" Target="http://www.forest-trends.org/documents/files/doc_5677.pdf%5Bforest-trends.org%5D" TargetMode="External"/><Relationship Id="rId26" Type="http://schemas.openxmlformats.org/officeDocument/2006/relationships/image" Target="media/image1.jpeg"/><Relationship Id="rId3" Type="http://schemas.openxmlformats.org/officeDocument/2006/relationships/customXml" Target="../customXml/item3.xml"/><Relationship Id="rId21" Type="http://schemas.openxmlformats.org/officeDocument/2006/relationships/hyperlink" Target="https://archive.is/pvuzL" TargetMode="External"/><Relationship Id="rId7" Type="http://schemas.openxmlformats.org/officeDocument/2006/relationships/settings" Target="settings.xml"/><Relationship Id="rId12" Type="http://schemas.openxmlformats.org/officeDocument/2006/relationships/hyperlink" Target="https://www.dailyposter.com/dem-obstructionists-are-bankrolled-by-pharma-and-oil/" TargetMode="External"/><Relationship Id="rId17" Type="http://schemas.openxmlformats.org/officeDocument/2006/relationships/hyperlink" Target="https://www.bio.org/sites/default/files/2021-04/Climate%20Report_FINAL.pdf" TargetMode="External"/><Relationship Id="rId25" Type="http://schemas.openxmlformats.org/officeDocument/2006/relationships/hyperlink" Target="https://archive.is/h591O" TargetMode="External"/><Relationship Id="rId2" Type="http://schemas.openxmlformats.org/officeDocument/2006/relationships/customXml" Target="../customXml/item2.xml"/><Relationship Id="rId16" Type="http://schemas.openxmlformats.org/officeDocument/2006/relationships/hyperlink" Target="https://www.ipwatchdog.com/2021/05/05/tai-says-united-states-will-back-india-southafrica-proposal-waive-ip-rights-trips/id=133224/" TargetMode="External"/><Relationship Id="rId20" Type="http://schemas.openxmlformats.org/officeDocument/2006/relationships/hyperlink" Target="https://archive.is/vsNX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dpts.com/how-the-biopharma-industry-is-helping-to-pay-for-the-bipartisan-infrastructure-bill/" TargetMode="External"/><Relationship Id="rId24" Type="http://schemas.openxmlformats.org/officeDocument/2006/relationships/hyperlink" Target="https://www.washingtonpost.com/outlook/2021/03/15/vaccine-coronavirus-patents-waive-global-equity/" TargetMode="External"/><Relationship Id="rId5" Type="http://schemas.openxmlformats.org/officeDocument/2006/relationships/numbering" Target="numbering.xml"/><Relationship Id="rId15" Type="http://schemas.openxmlformats.org/officeDocument/2006/relationships/hyperlink" Target="https://www.ipwatchdog.com/2021/04/19/waiving-ip-rights-during-times-of-covid-a-false-good-idea/id=132399/" TargetMode="External"/><Relationship Id="rId23" Type="http://schemas.openxmlformats.org/officeDocument/2006/relationships/hyperlink" Target="https://archive.is/pvuzL" TargetMode="External"/><Relationship Id="rId28" Type="http://schemas.openxmlformats.org/officeDocument/2006/relationships/theme" Target="theme/theme1.xml"/><Relationship Id="rId10" Type="http://schemas.openxmlformats.org/officeDocument/2006/relationships/hyperlink" Target="https://khn.org/news/senators-who-led-pharma-friendly-patent-reform-also-prime-targets-for-pharma-cash/" TargetMode="External"/><Relationship Id="rId19" Type="http://schemas.openxmlformats.org/officeDocument/2006/relationships/hyperlink" Target="https://www.ncbi.nlm.nih.gov/pmc/articles/PMC6446569/" TargetMode="External"/><Relationship Id="rId4" Type="http://schemas.openxmlformats.org/officeDocument/2006/relationships/customXml" Target="../customXml/item4.xml"/><Relationship Id="rId9" Type="http://schemas.openxmlformats.org/officeDocument/2006/relationships/hyperlink" Target="https://www.cnbc.com/2021/08/25/what-happens-next-with-biden-infrastructure-budget-bills-in-congress.html" TargetMode="External"/><Relationship Id="rId14" Type="http://schemas.openxmlformats.org/officeDocument/2006/relationships/hyperlink" Target="https://ans.tandfonline.com/doi/pdf/10.1080/00295450.2018.1505357?needAccess=true" TargetMode="External"/><Relationship Id="rId22" Type="http://schemas.openxmlformats.org/officeDocument/2006/relationships/hyperlink" Target="https://archive.is/vsNXv"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ynamdhari1/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45</TotalTime>
  <Pages>34</Pages>
  <Words>18664</Words>
  <Characters>106390</Characters>
  <Application>Microsoft Office Word</Application>
  <DocSecurity>0</DocSecurity>
  <Lines>886</Lines>
  <Paragraphs>249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124805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Jayant Namdhari</cp:lastModifiedBy>
  <cp:revision>4</cp:revision>
  <dcterms:created xsi:type="dcterms:W3CDTF">2021-09-10T22:59:00Z</dcterms:created>
  <dcterms:modified xsi:type="dcterms:W3CDTF">2021-09-11T01:19:00Z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