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F63118" w14:textId="7FB6DBF6" w:rsidR="008A3D84" w:rsidRDefault="00D44F86" w:rsidP="008A3D84">
      <w:pPr>
        <w:pStyle w:val="Heading3"/>
      </w:pPr>
      <w:r>
        <w:t>1</w:t>
      </w:r>
    </w:p>
    <w:p w14:paraId="7FC61991" w14:textId="77777777" w:rsidR="008A3D84" w:rsidRPr="00E378AA" w:rsidRDefault="008A3D84" w:rsidP="008A3D84">
      <w:pPr>
        <w:pStyle w:val="Heading4"/>
        <w:rPr>
          <w:rFonts w:cs="Calibri"/>
        </w:rPr>
      </w:pPr>
      <w:r w:rsidRPr="00E378AA">
        <w:rPr>
          <w:rFonts w:cs="Calibri"/>
        </w:rPr>
        <w:t xml:space="preserve">Interpretation: “entities” is a generic bare plural. The aff may not defend that the appropriation of outer space by a specific group of private entities is unjust. </w:t>
      </w:r>
    </w:p>
    <w:p w14:paraId="6DCFC430" w14:textId="77777777" w:rsidR="008A3D84" w:rsidRPr="00E378AA" w:rsidRDefault="008A3D84" w:rsidP="008A3D84">
      <w:proofErr w:type="spellStart"/>
      <w:r w:rsidRPr="00E378AA">
        <w:rPr>
          <w:rStyle w:val="Heading4Char"/>
        </w:rPr>
        <w:t>Nebel</w:t>
      </w:r>
      <w:proofErr w:type="spellEnd"/>
      <w:r w:rsidRPr="00E378AA">
        <w:rPr>
          <w:rStyle w:val="Heading4Char"/>
        </w:rPr>
        <w:t xml:space="preserve"> 19</w:t>
      </w:r>
      <w:r w:rsidRPr="00E378AA">
        <w:t xml:space="preserve">. [Jake </w:t>
      </w:r>
      <w:proofErr w:type="spellStart"/>
      <w:r w:rsidRPr="00E378AA">
        <w:t>Nebel</w:t>
      </w:r>
      <w:proofErr w:type="spellEnd"/>
      <w:r w:rsidRPr="00E378AA">
        <w:t xml:space="preserve"> is an assistant professor of philosophy at the University of Southern California and executive director of Victory Briefs. He writes a lot of this stuff lol – duh.] “Genericity on the Standardized Tests Resolution.” </w:t>
      </w:r>
      <w:proofErr w:type="spellStart"/>
      <w:r w:rsidRPr="00E378AA">
        <w:t>Vbriefly</w:t>
      </w:r>
      <w:proofErr w:type="spellEnd"/>
      <w:r w:rsidRPr="00E378AA">
        <w:t xml:space="preserve">. August 12, 2019. </w:t>
      </w:r>
      <w:hyperlink r:id="rId9" w:history="1">
        <w:r w:rsidRPr="00E378AA">
          <w:rPr>
            <w:rStyle w:val="Hyperlink"/>
          </w:rPr>
          <w:t>https://www.vbriefly.com/2019/08/12/genericity-on-the-standardized-tests-resolution/?fbclid=IwAR0hUkKdDzHWrNeqEVI7m59pwsnmqLl490n4uRLQTe7bWmWDO_avWCNzi14</w:t>
        </w:r>
      </w:hyperlink>
      <w:r w:rsidRPr="00E378AA">
        <w:rPr>
          <w:rStyle w:val="Hyperlink"/>
        </w:rPr>
        <w:t xml:space="preserve"> TG</w:t>
      </w:r>
    </w:p>
    <w:p w14:paraId="56A65C33" w14:textId="77777777" w:rsidR="008A3D84" w:rsidRPr="00E378AA" w:rsidRDefault="008A3D84" w:rsidP="008A3D84">
      <w:r w:rsidRPr="00E378AA">
        <w:t xml:space="preserve">Both distinctions are important. </w:t>
      </w:r>
      <w:r w:rsidRPr="00E378AA">
        <w:rPr>
          <w:rStyle w:val="StyleUnderline"/>
          <w:highlight w:val="green"/>
        </w:rPr>
        <w:t>Generic</w:t>
      </w:r>
      <w:r w:rsidRPr="00E378AA">
        <w:rPr>
          <w:rStyle w:val="StyleUnderline"/>
        </w:rPr>
        <w:t xml:space="preserve"> resolutions </w:t>
      </w:r>
      <w:r w:rsidRPr="00E378AA">
        <w:rPr>
          <w:rStyle w:val="StyleUnderline"/>
          <w:highlight w:val="green"/>
        </w:rPr>
        <w:t>can’t be affirmed by</w:t>
      </w:r>
      <w:r w:rsidRPr="00E378AA">
        <w:rPr>
          <w:rStyle w:val="StyleUnderline"/>
        </w:rPr>
        <w:t xml:space="preserve"> specifying </w:t>
      </w:r>
      <w:r w:rsidRPr="00E378AA">
        <w:rPr>
          <w:rStyle w:val="StyleUnderline"/>
          <w:highlight w:val="green"/>
        </w:rPr>
        <w:t>particular instances</w:t>
      </w:r>
      <w:r w:rsidRPr="00E378AA">
        <w:rPr>
          <w:rStyle w:val="StyleUnderline"/>
        </w:rPr>
        <w:t>.</w:t>
      </w:r>
      <w:r w:rsidRPr="00E378AA">
        <w:t xml:space="preserve"> But, since generics tolerate exceptions, plan-inclusive counterplans (PICs) do not negate generic resolutions.</w:t>
      </w:r>
    </w:p>
    <w:p w14:paraId="472BE69F" w14:textId="77777777" w:rsidR="008A3D84" w:rsidRPr="00E378AA" w:rsidRDefault="008A3D84" w:rsidP="008A3D84">
      <w:r w:rsidRPr="00E378AA">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A3B3049" w14:textId="77777777" w:rsidR="008A3D84" w:rsidRPr="00E378AA" w:rsidRDefault="008A3D84" w:rsidP="008A3D84">
      <w:r w:rsidRPr="00E378AA">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BB84825" w14:textId="77777777" w:rsidR="008A3D84" w:rsidRPr="00E378AA" w:rsidRDefault="008A3D84" w:rsidP="008A3D84">
      <w:r w:rsidRPr="00E378AA">
        <w:t xml:space="preserve"> </w:t>
      </w:r>
      <w:r w:rsidRPr="00E378AA">
        <w:rPr>
          <w:rStyle w:val="StyleUnderline"/>
        </w:rPr>
        <w:t xml:space="preserve">“Colleges and universities” </w:t>
      </w:r>
      <w:proofErr w:type="gramStart"/>
      <w:r w:rsidRPr="00E378AA">
        <w:rPr>
          <w:rStyle w:val="StyleUnderline"/>
        </w:rPr>
        <w:t>is</w:t>
      </w:r>
      <w:proofErr w:type="gramEnd"/>
      <w:r w:rsidRPr="00E378AA">
        <w:rPr>
          <w:rStyle w:val="StyleUnderline"/>
        </w:rPr>
        <w:t xml:space="preserve"> a generic bare plural</w:t>
      </w:r>
      <w:r w:rsidRPr="00E378AA">
        <w:t>. I don’t think this claim should require any argument, when you think about it, but here are a few reasons.</w:t>
      </w:r>
    </w:p>
    <w:p w14:paraId="77B4955F" w14:textId="77777777" w:rsidR="008A3D84" w:rsidRPr="00E378AA" w:rsidRDefault="008A3D84" w:rsidP="008A3D84">
      <w:r w:rsidRPr="00E378AA">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65D346DC" w14:textId="77777777" w:rsidR="008A3D84" w:rsidRPr="00E378AA" w:rsidRDefault="008A3D84" w:rsidP="008A3D84">
      <w:pPr>
        <w:rPr>
          <w:rStyle w:val="StyleUnderline"/>
        </w:rPr>
      </w:pPr>
      <w:r w:rsidRPr="00E378AA">
        <w:rPr>
          <w:rStyle w:val="StyleUnderline"/>
        </w:rPr>
        <w:lastRenderedPageBreak/>
        <w:t xml:space="preserve">Second, </w:t>
      </w:r>
      <w:r w:rsidRPr="00E378AA">
        <w:rPr>
          <w:rStyle w:val="StyleUnderline"/>
          <w:highlight w:val="green"/>
        </w:rPr>
        <w:t>“colleges</w:t>
      </w:r>
      <w:r w:rsidRPr="00E378AA">
        <w:rPr>
          <w:rStyle w:val="StyleUnderline"/>
        </w:rPr>
        <w:t xml:space="preserve"> and universities” </w:t>
      </w:r>
      <w:r w:rsidRPr="00E378AA">
        <w:rPr>
          <w:rStyle w:val="StyleUnderline"/>
          <w:highlight w:val="green"/>
        </w:rPr>
        <w:t>fails the </w:t>
      </w:r>
      <w:hyperlink r:id="rId10" w:anchor="IsolGeneInte" w:history="1">
        <w:r w:rsidRPr="00E378AA">
          <w:rPr>
            <w:rStyle w:val="StyleUnderline"/>
            <w:highlight w:val="green"/>
          </w:rPr>
          <w:t>upward-entailment test</w:t>
        </w:r>
      </w:hyperlink>
      <w:r w:rsidRPr="00E378AA">
        <w:rPr>
          <w:rStyle w:val="StyleUnderline"/>
          <w:highlight w:val="green"/>
        </w:rPr>
        <w:t xml:space="preserve"> for existential</w:t>
      </w:r>
      <w:r w:rsidRPr="00E378AA">
        <w:rPr>
          <w:rStyle w:val="StyleUnderline"/>
        </w:rPr>
        <w:t xml:space="preserve"> uses of </w:t>
      </w:r>
      <w:r w:rsidRPr="00E378AA">
        <w:rPr>
          <w:rStyle w:val="StyleUnderline"/>
          <w:highlight w:val="green"/>
        </w:rPr>
        <w:t>bare plurals</w:t>
      </w:r>
      <w:r w:rsidRPr="00E378AA">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E378AA">
        <w:rPr>
          <w:rStyle w:val="StyleUnderline"/>
          <w:highlight w:val="green"/>
        </w:rPr>
        <w:t xml:space="preserve">Colleges </w:t>
      </w:r>
      <w:r w:rsidRPr="00E378AA">
        <w:rPr>
          <w:rStyle w:val="StyleUnderline"/>
        </w:rPr>
        <w:t xml:space="preserve">and universities </w:t>
      </w:r>
      <w:r w:rsidRPr="00E378AA">
        <w:rPr>
          <w:rStyle w:val="StyleUnderline"/>
          <w:highlight w:val="green"/>
        </w:rPr>
        <w:t>ought not consider the SAT.”</w:t>
      </w:r>
      <w:r w:rsidRPr="00E378AA">
        <w:t xml:space="preserve"> (To isolate “colleges and universities,” I’ve eliminated the other bare plurals in the resolution; it cannot plausibly be generic in the isolated case but existential in the resolution.) </w:t>
      </w:r>
      <w:r w:rsidRPr="00E378AA">
        <w:rPr>
          <w:rStyle w:val="StyleUnderline"/>
        </w:rPr>
        <w:t xml:space="preserve">This sentence </w:t>
      </w:r>
      <w:r w:rsidRPr="00E378AA">
        <w:rPr>
          <w:rStyle w:val="StyleUnderline"/>
          <w:highlight w:val="green"/>
        </w:rPr>
        <w:t>does not entail the more general statement that educational institutions ought not consider the SAT.</w:t>
      </w:r>
      <w:r w:rsidRPr="00E378AA">
        <w:rPr>
          <w:rStyle w:val="StyleUnderline"/>
        </w:rPr>
        <w:t xml:space="preserve"> This shows that “colleges and universities” is generic, because it fails the upward-entailment test for existential bare plurals.</w:t>
      </w:r>
    </w:p>
    <w:p w14:paraId="75524EBE" w14:textId="77777777" w:rsidR="008A3D84" w:rsidRPr="00E378AA" w:rsidRDefault="008A3D84" w:rsidP="008A3D84">
      <w:pPr>
        <w:rPr>
          <w:u w:val="single"/>
        </w:rPr>
      </w:pPr>
      <w:r w:rsidRPr="00E378AA">
        <w:rPr>
          <w:rStyle w:val="StyleUnderline"/>
        </w:rPr>
        <w:t xml:space="preserve">Third, </w:t>
      </w:r>
      <w:r w:rsidRPr="00E378AA">
        <w:rPr>
          <w:rStyle w:val="StyleUnderline"/>
          <w:highlight w:val="green"/>
        </w:rPr>
        <w:t xml:space="preserve">“colleges </w:t>
      </w:r>
      <w:r w:rsidRPr="00E378AA">
        <w:rPr>
          <w:rStyle w:val="StyleUnderline"/>
        </w:rPr>
        <w:t xml:space="preserve">and universities” </w:t>
      </w:r>
      <w:r w:rsidRPr="00E378AA">
        <w:rPr>
          <w:rStyle w:val="StyleUnderline"/>
          <w:highlight w:val="green"/>
        </w:rPr>
        <w:t>fails the adverb of quantification test for existential bare plurals</w:t>
      </w:r>
      <w:r w:rsidRPr="00E378AA">
        <w:rPr>
          <w:rStyle w:val="StyleUnderline"/>
        </w:rPr>
        <w:t>. Consider the sentence, “</w:t>
      </w:r>
      <w:r w:rsidRPr="00E378AA">
        <w:rPr>
          <w:rStyle w:val="StyleUnderline"/>
          <w:highlight w:val="green"/>
        </w:rPr>
        <w:t>Dogs are barking outside my window</w:t>
      </w:r>
      <w:r w:rsidRPr="00E378AA">
        <w:rPr>
          <w:rStyle w:val="StyleUnderline"/>
        </w:rPr>
        <w:t xml:space="preserve">.” This sentence </w:t>
      </w:r>
      <w:r w:rsidRPr="00E378AA">
        <w:rPr>
          <w:rStyle w:val="StyleUnderline"/>
          <w:highlight w:val="green"/>
        </w:rPr>
        <w:t>expresses an existential</w:t>
      </w:r>
      <w:r w:rsidRPr="00E378AA">
        <w:rPr>
          <w:rStyle w:val="StyleUnderline"/>
        </w:rPr>
        <w:t xml:space="preserve"> statement that is </w:t>
      </w:r>
      <w:r w:rsidRPr="00E378AA">
        <w:rPr>
          <w:rStyle w:val="StyleUnderline"/>
          <w:highlight w:val="green"/>
        </w:rPr>
        <w:t>true just in case there are some dogs barking</w:t>
      </w:r>
      <w:r w:rsidRPr="00E378AA">
        <w:rPr>
          <w:rStyle w:val="StyleUnderline"/>
        </w:rPr>
        <w:t xml:space="preserve"> outside my window. One test of this appeals to the drastic change of meaning caused by </w:t>
      </w:r>
      <w:r w:rsidRPr="00E378AA">
        <w:rPr>
          <w:rStyle w:val="StyleUnderline"/>
          <w:highlight w:val="green"/>
        </w:rPr>
        <w:t>inserting any adverb of quantification</w:t>
      </w:r>
      <w:r w:rsidRPr="00E378AA">
        <w:rPr>
          <w:rStyle w:val="StyleUnderline"/>
        </w:rPr>
        <w:t xml:space="preserve"> (e.g., always, sometimes, generally, often, seldom, never, ever). You </w:t>
      </w:r>
      <w:r w:rsidRPr="00E378AA">
        <w:rPr>
          <w:rStyle w:val="StyleUnderline"/>
          <w:highlight w:val="green"/>
        </w:rPr>
        <w:t>cannot add</w:t>
      </w:r>
      <w:r w:rsidRPr="00E378AA">
        <w:rPr>
          <w:rStyle w:val="StyleUnderline"/>
        </w:rPr>
        <w:t xml:space="preserve"> any such adverb into the sentence without drastically changing its </w:t>
      </w:r>
      <w:r w:rsidRPr="00E378AA">
        <w:rPr>
          <w:rStyle w:val="StyleUnderline"/>
          <w:highlight w:val="green"/>
        </w:rPr>
        <w:t>meaning</w:t>
      </w:r>
      <w:r w:rsidRPr="00E378AA">
        <w:rPr>
          <w:rStyle w:val="StyleUnderline"/>
        </w:rPr>
        <w:t xml:space="preserve">. To apply this test to the resolution, let’s again isolate the bare plural subject: “Colleges and universities ought not consider the SAT.” Adding generally (“Colleges and </w:t>
      </w:r>
      <w:proofErr w:type="spellStart"/>
      <w:r w:rsidRPr="00E378AA">
        <w:rPr>
          <w:rStyle w:val="StyleUnderline"/>
        </w:rPr>
        <w:t>universitiesz</w:t>
      </w:r>
      <w:proofErr w:type="spellEnd"/>
      <w:r w:rsidRPr="00E378AA">
        <w:rPr>
          <w:rStyle w:val="StyleUnderline"/>
        </w:rPr>
        <w:t xml:space="preserve"> generally ought not consider the SAT”) or ever (“Colleges and universities ought not ever consider the SAT”) result in comparatively minor changes of meaning. </w:t>
      </w:r>
      <w:r w:rsidRPr="00E378AA">
        <w:t xml:space="preserve">(Note that this test doesn’t require there to be no change of meaning and doesn’t have to work for every adverb of quantification.) This strongly suggests what we already know: that </w:t>
      </w:r>
      <w:r w:rsidRPr="00E378AA">
        <w:rPr>
          <w:rStyle w:val="StyleUnderline"/>
        </w:rPr>
        <w:t xml:space="preserve">“colleges and universities” is generic rather than existential in the resolution. </w:t>
      </w:r>
    </w:p>
    <w:p w14:paraId="71A3D3A5" w14:textId="77777777" w:rsidR="008A3D84" w:rsidRPr="00E378AA" w:rsidRDefault="008A3D84" w:rsidP="008A3D84">
      <w:pPr>
        <w:pStyle w:val="Heading4"/>
      </w:pPr>
      <w:r w:rsidRPr="00E378AA">
        <w:rPr>
          <w:rFonts w:cs="Calibri"/>
        </w:rPr>
        <w:lastRenderedPageBreak/>
        <w:t xml:space="preserve">It applies to “private entities” – 1] upward entailment test – “The appropriation of outer space by private entities is unjust.” doesn’t entail that </w:t>
      </w:r>
      <w:bookmarkStart w:id="0" w:name="_Hlk86479068"/>
      <w:r w:rsidRPr="00E378AA">
        <w:rPr>
          <w:rFonts w:cs="Calibri"/>
        </w:rPr>
        <w:t xml:space="preserve">The appropriation of outer space by </w:t>
      </w:r>
      <w:r>
        <w:rPr>
          <w:rFonts w:cs="Calibri"/>
        </w:rPr>
        <w:t xml:space="preserve">entities </w:t>
      </w:r>
      <w:r w:rsidRPr="00E378AA">
        <w:rPr>
          <w:rFonts w:cs="Calibri"/>
        </w:rPr>
        <w:t xml:space="preserve">is unjust because it doesn’t prove all </w:t>
      </w:r>
      <w:r>
        <w:rPr>
          <w:rFonts w:cs="Calibri"/>
        </w:rPr>
        <w:t>entities</w:t>
      </w:r>
      <w:r w:rsidRPr="00E378AA">
        <w:rPr>
          <w:rFonts w:cs="Calibri"/>
        </w:rPr>
        <w:t xml:space="preserve"> shoul</w:t>
      </w:r>
      <w:bookmarkEnd w:id="0"/>
      <w:r>
        <w:rPr>
          <w:rFonts w:cs="Calibri"/>
        </w:rPr>
        <w:t>dn’t appropriate outer space</w:t>
      </w:r>
      <w:r w:rsidRPr="00E378AA">
        <w:rPr>
          <w:rFonts w:cs="Calibri"/>
        </w:rPr>
        <w:t xml:space="preserve">, 2] adverb test – adding </w:t>
      </w:r>
      <w:r w:rsidRPr="00E378AA">
        <w:t>“always” doesn’t change its meaning because recognition is unconditional.</w:t>
      </w:r>
    </w:p>
    <w:p w14:paraId="34FB4E43" w14:textId="6AAA9397" w:rsidR="008A3D84" w:rsidRPr="00E378AA" w:rsidRDefault="008A3D84" w:rsidP="008A3D84">
      <w:pPr>
        <w:pStyle w:val="Heading4"/>
      </w:pPr>
      <w:r w:rsidRPr="00E378AA">
        <w:t xml:space="preserve">Violation: They spec </w:t>
      </w:r>
      <w:r w:rsidR="00D44F86">
        <w:t>private entities in China</w:t>
      </w:r>
    </w:p>
    <w:p w14:paraId="27F63AC8" w14:textId="77777777" w:rsidR="008A3D84" w:rsidRPr="00E378AA" w:rsidRDefault="008A3D84" w:rsidP="008A3D84">
      <w:pPr>
        <w:pStyle w:val="Heading4"/>
      </w:pPr>
      <w:r w:rsidRPr="00E378AA">
        <w:t>Standards:</w:t>
      </w:r>
    </w:p>
    <w:p w14:paraId="2C39C75A" w14:textId="77777777" w:rsidR="008A3D84" w:rsidRPr="00E378AA" w:rsidRDefault="008A3D84" w:rsidP="008A3D84">
      <w:pPr>
        <w:pStyle w:val="Heading4"/>
      </w:pPr>
      <w:r w:rsidRPr="00E378AA">
        <w:t>1] Precision – the counter-interp justifies them arbitrarily doing away with random words in the resolution which decks ground and prep because the aff is no longer bounded by the resolution. Independent voter for jurisdiction – the judge doesn’t have the jurisdiction to vote aff if there wasn’t a legitimate aff.</w:t>
      </w:r>
    </w:p>
    <w:p w14:paraId="3FA1801E" w14:textId="77777777" w:rsidR="008A3D84" w:rsidRPr="00E378AA" w:rsidRDefault="008A3D84" w:rsidP="008A3D84">
      <w:pPr>
        <w:pStyle w:val="Heading4"/>
      </w:pPr>
      <w:r w:rsidRPr="00E378AA">
        <w:t xml:space="preserve">2] Limits and ground – their model allows affs to defend </w:t>
      </w:r>
      <w:r>
        <w:t>infinite different private entities (over 5k in the US alone)</w:t>
      </w:r>
      <w:r w:rsidRPr="00E378AA">
        <w:t>— there's no universal DA since each has different functions and implications — that explodes prep and leads to random</w:t>
      </w:r>
      <w:r>
        <w:t xml:space="preserve"> </w:t>
      </w:r>
      <w:r w:rsidRPr="00E378AA">
        <w:t>affs which makes neg prep impossible.</w:t>
      </w:r>
    </w:p>
    <w:p w14:paraId="31BCD01F" w14:textId="77777777" w:rsidR="008A3D84" w:rsidRPr="00E378AA" w:rsidRDefault="008A3D84" w:rsidP="008A3D84">
      <w:pPr>
        <w:pStyle w:val="Heading4"/>
      </w:pPr>
      <w:r w:rsidRPr="00E378AA">
        <w:t xml:space="preserve">3] TVA solves – </w:t>
      </w:r>
      <w:r>
        <w:t>it would allow a sufficient number of non-entity-spec affirmatives with different advantages without obfuscating neg prep</w:t>
      </w:r>
      <w:r w:rsidRPr="00E378AA">
        <w:t>.</w:t>
      </w:r>
    </w:p>
    <w:p w14:paraId="33890B35" w14:textId="77777777" w:rsidR="008A3D84" w:rsidRPr="00E378AA" w:rsidRDefault="008A3D84" w:rsidP="008A3D84">
      <w:pPr>
        <w:pStyle w:val="Heading4"/>
      </w:pPr>
      <w:r w:rsidRPr="00E378AA">
        <w:t>Fairness – debate is a competitive activity that requires fairness for objective evaluation. Outweighs – it constrains your ability to evaluate the rest of the flow because they require fair evaluation.</w:t>
      </w:r>
    </w:p>
    <w:p w14:paraId="2B7FB0D8" w14:textId="77777777" w:rsidR="008A3D84" w:rsidRPr="00E378AA" w:rsidRDefault="008A3D84" w:rsidP="008A3D84">
      <w:pPr>
        <w:pStyle w:val="Heading4"/>
      </w:pPr>
      <w:r w:rsidRPr="00E378AA">
        <w:t>Drop the debater – to deter future abuse and set better norms for debate.</w:t>
      </w:r>
    </w:p>
    <w:p w14:paraId="5CB017F9" w14:textId="77777777" w:rsidR="008A3D84" w:rsidRPr="00E378AA" w:rsidRDefault="008A3D84" w:rsidP="008A3D84">
      <w:pPr>
        <w:pStyle w:val="Heading4"/>
      </w:pPr>
      <w:r w:rsidRPr="00E378AA">
        <w:t xml:space="preserve">Competing </w:t>
      </w:r>
      <w:proofErr w:type="spellStart"/>
      <w:r w:rsidRPr="00E378AA">
        <w:t>interps</w:t>
      </w:r>
      <w:proofErr w:type="spellEnd"/>
      <w:r w:rsidRPr="00E378AA">
        <w:t xml:space="preserve"> – reasonability is arbitrary and invites judge intervention but we </w:t>
      </w:r>
      <w:proofErr w:type="gramStart"/>
      <w:r w:rsidRPr="00E378AA">
        <w:t>creates</w:t>
      </w:r>
      <w:proofErr w:type="gramEnd"/>
      <w:r w:rsidRPr="00E378AA">
        <w:t xml:space="preserve"> a race to the top where we create the best norms for debate.</w:t>
      </w:r>
    </w:p>
    <w:p w14:paraId="6A948C90" w14:textId="77777777" w:rsidR="008A3D84" w:rsidRPr="00E378AA" w:rsidRDefault="008A3D84" w:rsidP="008A3D84">
      <w:pPr>
        <w:pStyle w:val="Heading4"/>
      </w:pPr>
      <w:r w:rsidRPr="00E378AA">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DF4B91C" w14:textId="23F37F91" w:rsidR="008A3D84" w:rsidRDefault="006743B0" w:rsidP="008A3D84">
      <w:pPr>
        <w:pStyle w:val="Heading3"/>
      </w:pPr>
      <w:r>
        <w:lastRenderedPageBreak/>
        <w:t>2</w:t>
      </w:r>
    </w:p>
    <w:p w14:paraId="106E576B" w14:textId="77777777" w:rsidR="008A3D84" w:rsidRDefault="008A3D84" w:rsidP="008A3D84">
      <w:pPr>
        <w:pStyle w:val="Heading4"/>
      </w:pPr>
      <w:r>
        <w:t xml:space="preserve">CP Text: The People’s Republic of China should </w:t>
      </w:r>
    </w:p>
    <w:p w14:paraId="741C5B17" w14:textId="77777777" w:rsidR="008A3D84" w:rsidRDefault="008A3D84" w:rsidP="008A3D84">
      <w:pPr>
        <w:pStyle w:val="Heading4"/>
        <w:numPr>
          <w:ilvl w:val="0"/>
          <w:numId w:val="12"/>
        </w:numPr>
      </w:pPr>
      <w:r>
        <w:t>increase and encourage private and civil space cooperation with the United States over appropriation of outer space.</w:t>
      </w:r>
    </w:p>
    <w:p w14:paraId="7EDF7C89" w14:textId="77777777" w:rsidR="008A3D84" w:rsidRDefault="008A3D84" w:rsidP="008A3D84">
      <w:pPr>
        <w:pStyle w:val="Heading4"/>
        <w:numPr>
          <w:ilvl w:val="0"/>
          <w:numId w:val="12"/>
        </w:numPr>
      </w:pPr>
      <w:r>
        <w:t xml:space="preserve">de-militarize its space industry. </w:t>
      </w:r>
    </w:p>
    <w:p w14:paraId="5EB98549" w14:textId="77777777" w:rsidR="008A3D84" w:rsidRPr="00C37888" w:rsidRDefault="008A3D84" w:rsidP="008A3D84">
      <w:pPr>
        <w:pStyle w:val="Heading4"/>
        <w:numPr>
          <w:ilvl w:val="0"/>
          <w:numId w:val="13"/>
        </w:numPr>
      </w:pPr>
      <w:r>
        <w:t xml:space="preserve">dismantle and remove ASAT weapons. </w:t>
      </w:r>
    </w:p>
    <w:p w14:paraId="0E3B228E" w14:textId="77777777" w:rsidR="008A3D84" w:rsidRDefault="008A3D84" w:rsidP="008A3D84">
      <w:pPr>
        <w:pStyle w:val="Heading4"/>
        <w:numPr>
          <w:ilvl w:val="0"/>
          <w:numId w:val="12"/>
        </w:numPr>
      </w:pPr>
      <w:r>
        <w:t xml:space="preserve">The United States Federal Government should repeal the Wolf Amendment. </w:t>
      </w:r>
    </w:p>
    <w:p w14:paraId="0DA95DAF" w14:textId="77777777" w:rsidR="008A3D84" w:rsidRDefault="008A3D84" w:rsidP="008A3D84">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r>
        <w:rPr>
          <w:u w:val="single"/>
        </w:rPr>
        <w:t>all</w:t>
      </w:r>
      <w:r>
        <w:t xml:space="preserve"> of the space sector meaning meaningful cooperation with the US becomes </w:t>
      </w:r>
      <w:r>
        <w:rPr>
          <w:u w:val="single"/>
        </w:rPr>
        <w:t>impossible</w:t>
      </w:r>
      <w:r>
        <w:t xml:space="preserve">. </w:t>
      </w:r>
    </w:p>
    <w:p w14:paraId="357BA99D" w14:textId="77777777" w:rsidR="008A3D84" w:rsidRDefault="008A3D84" w:rsidP="008A3D84">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6426B7DC" w14:textId="77777777" w:rsidR="008A3D84" w:rsidRPr="00427DE7" w:rsidRDefault="008A3D84" w:rsidP="008A3D84">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1"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3C686C3B" w14:textId="77777777" w:rsidR="008A3D84" w:rsidRPr="003C0362" w:rsidRDefault="008A3D84" w:rsidP="008A3D84">
      <w:pPr>
        <w:rPr>
          <w:sz w:val="16"/>
        </w:rPr>
      </w:pPr>
      <w:r w:rsidRPr="003C0362">
        <w:rPr>
          <w:sz w:val="16"/>
        </w:rPr>
        <w:t xml:space="preserve">While much has been made of the tense March 18 exchange between American and Chinese diplomats in Anchorage, Alaska, </w:t>
      </w:r>
      <w:r w:rsidRPr="00DE165E">
        <w:rPr>
          <w:rStyle w:val="Emphasis"/>
        </w:rPr>
        <w:t>one area</w:t>
      </w:r>
      <w:r w:rsidRPr="00DE165E">
        <w:rPr>
          <w:rStyle w:val="StyleUnderline"/>
        </w:rPr>
        <w:t xml:space="preserve"> became an </w:t>
      </w:r>
      <w:r w:rsidRPr="00DE165E">
        <w:rPr>
          <w:rStyle w:val="Emphasis"/>
        </w:rPr>
        <w:t xml:space="preserve">unlikely candidate for </w:t>
      </w:r>
      <w:r w:rsidRPr="00CE3CE2">
        <w:rPr>
          <w:rStyle w:val="Emphasis"/>
          <w:highlight w:val="green"/>
        </w:rPr>
        <w:t xml:space="preserve">cooperation: </w:t>
      </w:r>
      <w:r w:rsidRPr="00CE3CE2">
        <w:rPr>
          <w:rStyle w:val="Emphasis"/>
          <w:highlight w:val="green"/>
          <w:bdr w:val="single" w:sz="18" w:space="0" w:color="auto"/>
        </w:rPr>
        <w:t>outer space</w:t>
      </w:r>
      <w:r w:rsidRPr="00CE3CE2">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CE3CE2">
        <w:rPr>
          <w:rStyle w:val="Emphasis"/>
          <w:highlight w:val="green"/>
        </w:rPr>
        <w:t>Mars</w:t>
      </w:r>
      <w:r w:rsidRPr="00CE3CE2">
        <w:rPr>
          <w:rStyle w:val="StyleUnderline"/>
          <w:highlight w:val="green"/>
        </w:rPr>
        <w:t xml:space="preserve"> </w:t>
      </w:r>
      <w:r w:rsidRPr="00911465">
        <w:rPr>
          <w:rStyle w:val="StyleUnderline"/>
        </w:rPr>
        <w:t>“</w:t>
      </w:r>
      <w:r w:rsidRPr="00DE165E">
        <w:rPr>
          <w:rStyle w:val="Emphasis"/>
        </w:rPr>
        <w:t>wasn’t just</w:t>
      </w:r>
      <w:r w:rsidRPr="00DE165E">
        <w:rPr>
          <w:rStyle w:val="StyleUnderline"/>
        </w:rPr>
        <w:t xml:space="preserve"> </w:t>
      </w:r>
      <w:r w:rsidRPr="00911465">
        <w:rPr>
          <w:rStyle w:val="StyleUnderline"/>
        </w:rPr>
        <w:t xml:space="preserve">an </w:t>
      </w:r>
      <w:r w:rsidRPr="00DE165E">
        <w:rPr>
          <w:rStyle w:val="Emphasis"/>
        </w:rPr>
        <w:t>American</w:t>
      </w:r>
      <w:r w:rsidRPr="00DE165E">
        <w:rPr>
          <w:rStyle w:val="StyleUnderline"/>
        </w:rPr>
        <w:t xml:space="preserve"> </w:t>
      </w:r>
      <w:r w:rsidRPr="00911465">
        <w:rPr>
          <w:rStyle w:val="StyleUnderline"/>
        </w:rPr>
        <w:t xml:space="preserve">project. </w:t>
      </w:r>
      <w:r w:rsidRPr="00DE165E">
        <w:rPr>
          <w:rStyle w:val="Emphasis"/>
        </w:rPr>
        <w:t xml:space="preserve">It </w:t>
      </w:r>
      <w:r w:rsidRPr="00CE3CE2">
        <w:rPr>
          <w:rStyle w:val="Emphasis"/>
          <w:highlight w:val="green"/>
        </w:rPr>
        <w:t>had technology from</w:t>
      </w:r>
      <w:r w:rsidRPr="00CE3CE2">
        <w:rPr>
          <w:rStyle w:val="StyleUnderline"/>
          <w:highlight w:val="green"/>
        </w:rPr>
        <w:t xml:space="preserve"> </w:t>
      </w:r>
      <w:r w:rsidRPr="00911465">
        <w:rPr>
          <w:rStyle w:val="StyleUnderline"/>
        </w:rPr>
        <w:t xml:space="preserve">multiple countries from Europe and </w:t>
      </w:r>
      <w:r w:rsidRPr="00DE165E">
        <w:rPr>
          <w:rStyle w:val="Emphasis"/>
        </w:rPr>
        <w:t xml:space="preserve">other parts of </w:t>
      </w:r>
      <w:r w:rsidRPr="00CE3CE2">
        <w:rPr>
          <w:rStyle w:val="Emphasis"/>
          <w:highlight w:val="green"/>
        </w:rPr>
        <w:t>the world</w:t>
      </w:r>
      <w:r w:rsidRPr="00911465">
        <w:rPr>
          <w:rStyle w:val="StyleUnderline"/>
        </w:rPr>
        <w:t>.”</w:t>
      </w:r>
      <w:r w:rsidRPr="003C0362">
        <w:rPr>
          <w:sz w:val="16"/>
        </w:rPr>
        <w:t xml:space="preserve"> China’s top diplomat, Yang </w:t>
      </w:r>
      <w:proofErr w:type="spellStart"/>
      <w:r w:rsidRPr="003C0362">
        <w:rPr>
          <w:sz w:val="16"/>
        </w:rPr>
        <w:t>Jiechi</w:t>
      </w:r>
      <w:proofErr w:type="spellEnd"/>
      <w:r w:rsidRPr="003C0362">
        <w:rPr>
          <w:sz w:val="16"/>
        </w:rPr>
        <w:t>, seized the opportunity to say that, “</w:t>
      </w:r>
      <w:r w:rsidRPr="00CE3CE2">
        <w:rPr>
          <w:rStyle w:val="Emphasis"/>
          <w:highlight w:val="green"/>
        </w:rPr>
        <w:t xml:space="preserve">China </w:t>
      </w:r>
      <w:r w:rsidRPr="00DE165E">
        <w:rPr>
          <w:rStyle w:val="Emphasis"/>
        </w:rPr>
        <w:t xml:space="preserve">would </w:t>
      </w:r>
      <w:r w:rsidRPr="00CE3CE2">
        <w:rPr>
          <w:rStyle w:val="Emphasis"/>
          <w:highlight w:val="green"/>
        </w:rPr>
        <w:t>welcome</w:t>
      </w:r>
      <w:r w:rsidRPr="00CE3CE2">
        <w:rPr>
          <w:rStyle w:val="StyleUnderline"/>
          <w:highlight w:val="green"/>
        </w:rPr>
        <w:t xml:space="preserve"> </w:t>
      </w:r>
      <w:r w:rsidRPr="00911465">
        <w:rPr>
          <w:rStyle w:val="StyleUnderline"/>
        </w:rPr>
        <w:t xml:space="preserve">it </w:t>
      </w:r>
      <w:r w:rsidRPr="00DE165E">
        <w:rPr>
          <w:rStyle w:val="Emphasis"/>
        </w:rPr>
        <w:t>if</w:t>
      </w:r>
      <w:r w:rsidRPr="00DE165E">
        <w:rPr>
          <w:rStyle w:val="StyleUnderline"/>
        </w:rPr>
        <w:t xml:space="preserve"> </w:t>
      </w:r>
      <w:r w:rsidRPr="00DE165E">
        <w:rPr>
          <w:rStyle w:val="Emphasis"/>
        </w:rPr>
        <w:t xml:space="preserve">there is </w:t>
      </w:r>
      <w:r w:rsidRPr="00911465">
        <w:rPr>
          <w:rStyle w:val="StyleUnderline"/>
        </w:rPr>
        <w:t xml:space="preserve">a will to carry out </w:t>
      </w:r>
      <w:r w:rsidRPr="00DE165E">
        <w:rPr>
          <w:rStyle w:val="Emphasis"/>
          <w:bdr w:val="single" w:sz="18" w:space="0" w:color="auto"/>
        </w:rPr>
        <w:t xml:space="preserve">similar </w:t>
      </w:r>
      <w:r w:rsidRPr="00CE3CE2">
        <w:rPr>
          <w:rStyle w:val="Emphasis"/>
          <w:highlight w:val="green"/>
          <w:bdr w:val="single" w:sz="18" w:space="0" w:color="auto"/>
        </w:rPr>
        <w:t>cooperation from the U</w:t>
      </w:r>
      <w:r w:rsidRPr="003C0362">
        <w:rPr>
          <w:rStyle w:val="StyleUnderline"/>
          <w:bdr w:val="single" w:sz="18" w:space="0" w:color="auto"/>
        </w:rPr>
        <w:t xml:space="preserve">nited </w:t>
      </w:r>
      <w:r w:rsidRPr="00CE3CE2">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E3CE2">
        <w:rPr>
          <w:rStyle w:val="Emphasis"/>
          <w:highlight w:val="green"/>
        </w:rPr>
        <w:t xml:space="preserve">Space </w:t>
      </w:r>
      <w:r w:rsidRPr="00DE165E">
        <w:rPr>
          <w:rStyle w:val="Emphasis"/>
        </w:rPr>
        <w:t>exploration</w:t>
      </w:r>
      <w:r w:rsidRPr="00DE165E">
        <w:rPr>
          <w:rStyle w:val="StyleUnderline"/>
        </w:rPr>
        <w:t xml:space="preserve"> </w:t>
      </w:r>
      <w:r w:rsidRPr="00911465">
        <w:rPr>
          <w:rStyle w:val="StyleUnderline"/>
        </w:rPr>
        <w:t xml:space="preserve">has </w:t>
      </w:r>
      <w:r w:rsidRPr="00DE165E">
        <w:rPr>
          <w:rStyle w:val="Emphasis"/>
        </w:rPr>
        <w:t>long</w:t>
      </w:r>
      <w:r w:rsidRPr="00DE165E">
        <w:rPr>
          <w:rStyle w:val="StyleUnderline"/>
        </w:rPr>
        <w:t xml:space="preserve"> </w:t>
      </w:r>
      <w:r w:rsidRPr="00911465">
        <w:rPr>
          <w:rStyle w:val="StyleUnderline"/>
        </w:rPr>
        <w:t xml:space="preserve">been </w:t>
      </w:r>
      <w:r w:rsidRPr="00DE165E">
        <w:rPr>
          <w:rStyle w:val="Emphasis"/>
          <w:bdr w:val="single" w:sz="18" w:space="0" w:color="auto"/>
        </w:rPr>
        <w:t xml:space="preserve">used to </w:t>
      </w:r>
      <w:r w:rsidRPr="00CE3CE2">
        <w:rPr>
          <w:rStyle w:val="Emphasis"/>
          <w:highlight w:val="green"/>
          <w:bdr w:val="single" w:sz="18" w:space="0" w:color="auto"/>
        </w:rPr>
        <w:t>foster deep cooperation</w:t>
      </w:r>
      <w:r w:rsidRPr="00911465">
        <w:rPr>
          <w:rStyle w:val="StyleUnderline"/>
        </w:rPr>
        <w:t xml:space="preserve">, even </w:t>
      </w:r>
      <w:r w:rsidRPr="00CE3CE2">
        <w:rPr>
          <w:rStyle w:val="Emphasis"/>
          <w:highlight w:val="green"/>
        </w:rPr>
        <w:t>between adversaries</w:t>
      </w:r>
      <w:r w:rsidRPr="003C0362">
        <w:rPr>
          <w:sz w:val="16"/>
        </w:rPr>
        <w:t xml:space="preserve">. During the </w:t>
      </w:r>
      <w:r w:rsidRPr="00911465">
        <w:rPr>
          <w:rStyle w:val="StyleUnderline"/>
        </w:rPr>
        <w:t xml:space="preserve">height of the Cold War, the </w:t>
      </w:r>
      <w:r w:rsidRPr="00CE3CE2">
        <w:rPr>
          <w:rStyle w:val="Emphasis"/>
          <w:highlight w:val="green"/>
        </w:rPr>
        <w:t xml:space="preserve">U.S. and </w:t>
      </w:r>
      <w:r w:rsidRPr="00DE165E">
        <w:rPr>
          <w:rStyle w:val="Emphasis"/>
        </w:rPr>
        <w:t>U.S</w:t>
      </w:r>
      <w:r w:rsidRPr="00CE3CE2">
        <w:rPr>
          <w:rStyle w:val="Emphasis"/>
          <w:highlight w:val="green"/>
        </w:rPr>
        <w:t>.S.R.</w:t>
      </w:r>
      <w:r w:rsidRPr="00CE3CE2">
        <w:rPr>
          <w:rStyle w:val="StyleUnderline"/>
          <w:highlight w:val="green"/>
        </w:rPr>
        <w:t xml:space="preserve"> </w:t>
      </w:r>
      <w:r w:rsidRPr="00911465">
        <w:rPr>
          <w:rStyle w:val="StyleUnderline"/>
        </w:rPr>
        <w:t xml:space="preserve">jointly </w:t>
      </w:r>
      <w:r w:rsidRPr="00CE3CE2">
        <w:rPr>
          <w:rStyle w:val="Emphasis"/>
          <w:highlight w:val="green"/>
        </w:rPr>
        <w:t>undertook</w:t>
      </w:r>
      <w:r w:rsidRPr="00CE3CE2">
        <w:rPr>
          <w:rStyle w:val="StyleUnderline"/>
          <w:highlight w:val="green"/>
        </w:rPr>
        <w:t xml:space="preserve"> </w:t>
      </w:r>
      <w:r w:rsidRPr="00911465">
        <w:rPr>
          <w:rStyle w:val="StyleUnderline"/>
        </w:rPr>
        <w:t xml:space="preserve">the 1975 </w:t>
      </w:r>
      <w:r w:rsidRPr="00CE3CE2">
        <w:rPr>
          <w:rStyle w:val="Emphasis"/>
          <w:highlight w:val="green"/>
        </w:rPr>
        <w:t xml:space="preserve">Apollo-Soyuz </w:t>
      </w:r>
      <w:r w:rsidRPr="00DE165E">
        <w:rPr>
          <w:rStyle w:val="Emphasis"/>
        </w:rPr>
        <w:t>mission</w:t>
      </w:r>
      <w:r w:rsidRPr="00911465">
        <w:rPr>
          <w:rStyle w:val="StyleUnderline"/>
        </w:rPr>
        <w:t xml:space="preserve">, which both served as a means of political rapprochement and </w:t>
      </w:r>
      <w:r w:rsidRPr="00CE3CE2">
        <w:rPr>
          <w:rStyle w:val="Emphasis"/>
          <w:highlight w:val="green"/>
        </w:rPr>
        <w:t>opened</w:t>
      </w:r>
      <w:r w:rsidRPr="00911465">
        <w:rPr>
          <w:rStyle w:val="StyleUnderline"/>
        </w:rPr>
        <w:t xml:space="preserve"> the </w:t>
      </w:r>
      <w:r w:rsidRPr="00DE165E">
        <w:rPr>
          <w:rStyle w:val="Emphasis"/>
        </w:rPr>
        <w:t xml:space="preserve">possibility of </w:t>
      </w:r>
      <w:r w:rsidRPr="00CE3CE2">
        <w:rPr>
          <w:rStyle w:val="Emphasis"/>
          <w:highlight w:val="green"/>
        </w:rPr>
        <w:t xml:space="preserve">cooperation </w:t>
      </w:r>
      <w:r w:rsidRPr="00DE165E">
        <w:rPr>
          <w:rStyle w:val="Emphasis"/>
        </w:rPr>
        <w:t>in other areas</w:t>
      </w:r>
      <w:r w:rsidRPr="00DE165E">
        <w:rPr>
          <w:rStyle w:val="StyleUnderline"/>
        </w:rPr>
        <w:t xml:space="preserve">. </w:t>
      </w:r>
      <w:r w:rsidRPr="00DE165E">
        <w:rPr>
          <w:rStyle w:val="Emphasis"/>
          <w:bdr w:val="single" w:sz="18" w:space="0" w:color="auto"/>
        </w:rPr>
        <w:t xml:space="preserve">Those links </w:t>
      </w:r>
      <w:r w:rsidRPr="00CE3CE2">
        <w:rPr>
          <w:rStyle w:val="Emphasis"/>
          <w:highlight w:val="green"/>
          <w:bdr w:val="single" w:sz="18" w:space="0" w:color="auto"/>
        </w:rPr>
        <w:t>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DE165E">
        <w:rPr>
          <w:rStyle w:val="Emphasis"/>
        </w:rPr>
        <w:t xml:space="preserve">Sino-American </w:t>
      </w:r>
      <w:r w:rsidRPr="00CE3CE2">
        <w:rPr>
          <w:rStyle w:val="Emphasis"/>
          <w:highlight w:val="green"/>
        </w:rPr>
        <w:t>space cooperation</w:t>
      </w:r>
      <w:r w:rsidRPr="00CE3CE2">
        <w:rPr>
          <w:rStyle w:val="StyleUnderline"/>
          <w:highlight w:val="green"/>
        </w:rPr>
        <w:t xml:space="preserve"> </w:t>
      </w:r>
      <w:r w:rsidRPr="00911465">
        <w:rPr>
          <w:rStyle w:val="StyleUnderline"/>
        </w:rPr>
        <w:t xml:space="preserve">is similarly desirable. It </w:t>
      </w:r>
      <w:r w:rsidRPr="00CE3CE2">
        <w:rPr>
          <w:rStyle w:val="Emphasis"/>
          <w:highlight w:val="green"/>
        </w:rPr>
        <w:t>could improve ties</w:t>
      </w:r>
      <w:r w:rsidRPr="00CE3CE2">
        <w:rPr>
          <w:rStyle w:val="StyleUnderline"/>
          <w:highlight w:val="green"/>
        </w:rPr>
        <w:t xml:space="preserve"> </w:t>
      </w:r>
      <w:r w:rsidRPr="00911465">
        <w:rPr>
          <w:rStyle w:val="StyleUnderline"/>
        </w:rPr>
        <w:t xml:space="preserve">as it did for the U.S. and Russia, </w:t>
      </w:r>
      <w:r w:rsidRPr="00CE3CE2">
        <w:rPr>
          <w:rStyle w:val="Emphasis"/>
          <w:highlight w:val="green"/>
        </w:rPr>
        <w:t>de-escalate</w:t>
      </w:r>
      <w:r w:rsidRPr="00CE3CE2">
        <w:rPr>
          <w:rStyle w:val="StyleUnderline"/>
          <w:highlight w:val="green"/>
        </w:rPr>
        <w:t xml:space="preserve"> </w:t>
      </w:r>
      <w:r w:rsidRPr="00911465">
        <w:rPr>
          <w:rStyle w:val="StyleUnderline"/>
        </w:rPr>
        <w:t xml:space="preserve">an </w:t>
      </w:r>
      <w:r w:rsidRPr="00DE165E">
        <w:rPr>
          <w:rStyle w:val="Emphasis"/>
        </w:rPr>
        <w:t xml:space="preserve">emerging </w:t>
      </w:r>
      <w:r w:rsidRPr="00CE3CE2">
        <w:rPr>
          <w:rStyle w:val="Emphasis"/>
          <w:highlight w:val="green"/>
        </w:rPr>
        <w:t>Sino-Russian axis</w:t>
      </w:r>
      <w:r w:rsidRPr="00CE3CE2">
        <w:rPr>
          <w:rStyle w:val="StyleUnderline"/>
          <w:highlight w:val="green"/>
        </w:rPr>
        <w:t xml:space="preserve"> </w:t>
      </w:r>
      <w:r w:rsidRPr="00911465">
        <w:rPr>
          <w:rStyle w:val="StyleUnderline"/>
        </w:rPr>
        <w:t xml:space="preserve">in space, and </w:t>
      </w:r>
      <w:r w:rsidRPr="00CE3CE2">
        <w:rPr>
          <w:rStyle w:val="Emphasis"/>
          <w:highlight w:val="green"/>
          <w:bdr w:val="single" w:sz="18" w:space="0" w:color="auto"/>
        </w:rPr>
        <w:t xml:space="preserve">serve </w:t>
      </w:r>
      <w:r w:rsidRPr="00DE165E">
        <w:rPr>
          <w:rStyle w:val="Emphasis"/>
          <w:bdr w:val="single" w:sz="18" w:space="0" w:color="auto"/>
        </w:rPr>
        <w:t xml:space="preserve">as </w:t>
      </w:r>
      <w:r w:rsidRPr="00DE165E">
        <w:rPr>
          <w:rStyle w:val="Emphasis"/>
          <w:bdr w:val="single" w:sz="18" w:space="0" w:color="auto"/>
        </w:rPr>
        <w:lastRenderedPageBreak/>
        <w:t xml:space="preserve">a </w:t>
      </w:r>
      <w:r w:rsidRPr="00CE3CE2">
        <w:rPr>
          <w:rStyle w:val="Emphasis"/>
          <w:highlight w:val="green"/>
          <w:bdr w:val="single" w:sz="18" w:space="0" w:color="auto"/>
        </w:rPr>
        <w:t xml:space="preserve">bargaining chip to </w:t>
      </w:r>
      <w:r w:rsidRPr="00DE165E">
        <w:rPr>
          <w:rStyle w:val="Emphasis"/>
          <w:bdr w:val="single" w:sz="18" w:space="0" w:color="auto"/>
        </w:rPr>
        <w:t xml:space="preserve">help </w:t>
      </w:r>
      <w:r w:rsidRPr="00CE3CE2">
        <w:rPr>
          <w:rStyle w:val="Emphasis"/>
          <w:highlight w:val="green"/>
          <w:bdr w:val="single" w:sz="18" w:space="0" w:color="auto"/>
        </w:rPr>
        <w:t xml:space="preserve">sustain other </w:t>
      </w:r>
      <w:r w:rsidRPr="00DE165E">
        <w:rPr>
          <w:rStyle w:val="Emphasis"/>
          <w:bdr w:val="single" w:sz="18" w:space="0" w:color="auto"/>
        </w:rPr>
        <w:t xml:space="preserve">areas of </w:t>
      </w:r>
      <w:r w:rsidRPr="00CE3CE2">
        <w:rPr>
          <w:rStyle w:val="Emphasis"/>
          <w:highlight w:val="green"/>
          <w:bdr w:val="single" w:sz="18" w:space="0" w:color="auto"/>
        </w:rPr>
        <w:t>cooperation</w:t>
      </w:r>
      <w:r w:rsidRPr="00911465">
        <w:rPr>
          <w:rStyle w:val="StyleUnderline"/>
        </w:rPr>
        <w:t xml:space="preserve">. While China and the U.S. seem to clash on virtually every issue, </w:t>
      </w:r>
      <w:r w:rsidRPr="00CE3CE2">
        <w:rPr>
          <w:rStyle w:val="Emphasis"/>
          <w:highlight w:val="green"/>
        </w:rPr>
        <w:t>space</w:t>
      </w:r>
      <w:r w:rsidRPr="00911465">
        <w:rPr>
          <w:rStyle w:val="StyleUnderline"/>
        </w:rPr>
        <w:t xml:space="preserve">, by its nature, </w:t>
      </w:r>
      <w:r w:rsidRPr="00DE165E">
        <w:rPr>
          <w:rStyle w:val="Emphasis"/>
        </w:rPr>
        <w:t>is different</w:t>
      </w:r>
      <w:r w:rsidRPr="00911465">
        <w:rPr>
          <w:rStyle w:val="StyleUnderline"/>
        </w:rPr>
        <w:t xml:space="preserve">. Orbit isn’t a </w:t>
      </w:r>
      <w:proofErr w:type="gramStart"/>
      <w:r w:rsidRPr="00911465">
        <w:rPr>
          <w:rStyle w:val="StyleUnderline"/>
        </w:rPr>
        <w:t>high-ground</w:t>
      </w:r>
      <w:proofErr w:type="gramEnd"/>
      <w:r w:rsidRPr="00911465">
        <w:rPr>
          <w:rStyle w:val="StyleUnderline"/>
        </w:rPr>
        <w:t xml:space="preserve"> that one can seize. Instead, space </w:t>
      </w:r>
      <w:r w:rsidRPr="00DE165E">
        <w:rPr>
          <w:rStyle w:val="StyleUnderline"/>
        </w:rPr>
        <w:t xml:space="preserve">works like </w:t>
      </w:r>
      <w:r w:rsidRPr="00DE165E">
        <w:rPr>
          <w:rStyle w:val="Emphasis"/>
          <w:highlight w:val="green"/>
        </w:rPr>
        <w:t>a</w:t>
      </w:r>
      <w:r w:rsidRPr="00DE165E">
        <w:rPr>
          <w:rStyle w:val="Emphasis"/>
        </w:rPr>
        <w:t xml:space="preserve"> </w:t>
      </w:r>
      <w:proofErr w:type="gramStart"/>
      <w:r w:rsidRPr="00DE165E">
        <w:rPr>
          <w:rStyle w:val="Emphasis"/>
          <w:highlight w:val="green"/>
        </w:rPr>
        <w:t>commons</w:t>
      </w:r>
      <w:proofErr w:type="gramEnd"/>
      <w:r w:rsidRPr="00DE165E">
        <w:rPr>
          <w:rStyle w:val="StyleUnderline"/>
        </w:rPr>
        <w:t xml:space="preserve">, </w:t>
      </w:r>
      <w:r w:rsidRPr="00DE165E">
        <w:rPr>
          <w:rStyle w:val="Emphasis"/>
        </w:rPr>
        <w:t>where</w:t>
      </w:r>
      <w:r w:rsidRPr="00DE165E">
        <w:rPr>
          <w:rStyle w:val="StyleUnderline"/>
        </w:rPr>
        <w:t xml:space="preserve"> </w:t>
      </w:r>
      <w:r w:rsidRPr="00DE165E">
        <w:rPr>
          <w:rStyle w:val="Emphasis"/>
        </w:rPr>
        <w:t>for</w:t>
      </w:r>
      <w:r w:rsidRPr="00DE165E">
        <w:rPr>
          <w:rStyle w:val="StyleUnderline"/>
        </w:rPr>
        <w:t xml:space="preserve"> </w:t>
      </w:r>
      <w:r w:rsidRPr="00DE165E">
        <w:rPr>
          <w:rStyle w:val="Emphasis"/>
        </w:rPr>
        <w:t>any</w:t>
      </w:r>
      <w:r w:rsidRPr="00DE165E">
        <w:rPr>
          <w:rStyle w:val="StyleUnderline"/>
        </w:rPr>
        <w:t xml:space="preserve"> one </w:t>
      </w:r>
      <w:r w:rsidRPr="00DE165E">
        <w:rPr>
          <w:rStyle w:val="Emphasis"/>
          <w:bdr w:val="single" w:sz="18" w:space="0" w:color="auto"/>
        </w:rPr>
        <w:t xml:space="preserve">state or company </w:t>
      </w:r>
      <w:r w:rsidRPr="00DE165E">
        <w:rPr>
          <w:rStyle w:val="Emphasis"/>
        </w:rPr>
        <w:t>to</w:t>
      </w:r>
      <w:r w:rsidRPr="00DE165E">
        <w:rPr>
          <w:rStyle w:val="StyleUnderline"/>
        </w:rPr>
        <w:t xml:space="preserve"> be able to </w:t>
      </w:r>
      <w:r w:rsidRPr="00DE165E">
        <w:rPr>
          <w:rStyle w:val="Emphasis"/>
        </w:rPr>
        <w:t>operate safely</w:t>
      </w:r>
      <w:r w:rsidRPr="00DE165E">
        <w:rPr>
          <w:rStyle w:val="StyleUnderline"/>
        </w:rPr>
        <w:t xml:space="preserve">, all have to act responsibly. </w:t>
      </w:r>
      <w:r w:rsidRPr="00DE165E">
        <w:rPr>
          <w:rStyle w:val="Emphasis"/>
          <w:bdr w:val="single" w:sz="18" w:space="0" w:color="auto"/>
        </w:rPr>
        <w:t xml:space="preserve">We </w:t>
      </w:r>
      <w:r w:rsidRPr="00CE3CE2">
        <w:rPr>
          <w:rStyle w:val="Emphasis"/>
          <w:highlight w:val="green"/>
          <w:bdr w:val="single" w:sz="18" w:space="0" w:color="auto"/>
        </w:rPr>
        <w:t>need peaceful cooperation</w:t>
      </w:r>
      <w:r w:rsidRPr="00CE3CE2">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 xml:space="preserve">The U.S. has extensively shared the entire ISS program for decades with the fourteen partner nations, including Russia. If there ever were secrets there, they are </w:t>
      </w:r>
      <w:proofErr w:type="gramStart"/>
      <w:r w:rsidRPr="00911465">
        <w:rPr>
          <w:rStyle w:val="StyleUnderline"/>
        </w:rPr>
        <w:t>secrets</w:t>
      </w:r>
      <w:proofErr w:type="gramEnd"/>
      <w:r w:rsidRPr="00911465">
        <w:rPr>
          <w:rStyle w:val="StyleUnderline"/>
        </w:rPr>
        <w:t xml:space="preserve"> no more. In fact, Russia and the U.S. as partners saved the day between 2011, after the space shuttles were grounded, and 2021, when the U.S. regained the ability to transport astronauts to space</w:t>
      </w:r>
      <w:r w:rsidRPr="003C0362">
        <w:rPr>
          <w:sz w:val="16"/>
        </w:rPr>
        <w:t xml:space="preserve">. During that decade, Russia’s Soyuz spacecraft served as the only way to get crews to and from the station. At the same time, </w:t>
      </w:r>
      <w:proofErr w:type="spellStart"/>
      <w:r w:rsidRPr="003C0362">
        <w:rPr>
          <w:sz w:val="16"/>
        </w:rPr>
        <w:t>uncrewed</w:t>
      </w:r>
      <w:proofErr w:type="spellEnd"/>
      <w:r w:rsidRPr="003C0362">
        <w:rPr>
          <w:sz w:val="16"/>
        </w:rPr>
        <w:t xml:space="preserve">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In order for China and the U.S. to work together in space, some things would have to change. First, the Wolf Amendment would have to be repealed—nothing meaningful can happen until that goes. </w:t>
      </w:r>
      <w:r w:rsidRPr="00DE165E">
        <w:rPr>
          <w:rStyle w:val="Emphasis"/>
        </w:rPr>
        <w:t>Cooperation</w:t>
      </w:r>
      <w:r w:rsidRPr="00DE165E">
        <w:rPr>
          <w:rStyle w:val="StyleUnderline"/>
        </w:rPr>
        <w:t xml:space="preserve"> might then </w:t>
      </w:r>
      <w:r w:rsidRPr="00DE165E">
        <w:rPr>
          <w:rStyle w:val="Emphasis"/>
        </w:rPr>
        <w:t>begin</w:t>
      </w:r>
      <w:r w:rsidRPr="00DE165E">
        <w:rPr>
          <w:rStyle w:val="StyleUnderline"/>
        </w:rPr>
        <w:t xml:space="preserve"> </w:t>
      </w:r>
      <w:r w:rsidRPr="00DE165E">
        <w:rPr>
          <w:rStyle w:val="Emphasis"/>
        </w:rPr>
        <w:t>in lower profile areas</w:t>
      </w:r>
      <w:r w:rsidRPr="00DE165E">
        <w:rPr>
          <w:rStyle w:val="StyleUnderline"/>
        </w:rPr>
        <w:t xml:space="preserve"> such as sharing remote sensing data and reducing orbital debris</w:t>
      </w:r>
      <w:r w:rsidRPr="00DE165E">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DE165E">
        <w:rPr>
          <w:rStyle w:val="StyleUnderline"/>
        </w:rPr>
        <w:t xml:space="preserve">The United States and China could also discuss joint efforts to reduce the belt of space junk that circles the planet and threatens everyone’s satellites. Most importantly, cooperation could extend to </w:t>
      </w:r>
      <w:r w:rsidRPr="00DE165E">
        <w:rPr>
          <w:rStyle w:val="Emphasis"/>
          <w:bdr w:val="single" w:sz="18" w:space="0" w:color="auto"/>
        </w:rPr>
        <w:t>joint human spaceflight missions</w:t>
      </w:r>
      <w:r w:rsidRPr="00DE165E">
        <w:rPr>
          <w:rStyle w:val="StyleUnderline"/>
        </w:rPr>
        <w:t xml:space="preserve">; the US could invite China to conduct a crewed visit to the </w:t>
      </w:r>
      <w:r w:rsidRPr="00DE165E">
        <w:rPr>
          <w:rStyle w:val="Emphasis"/>
        </w:rPr>
        <w:t>ISS</w:t>
      </w:r>
      <w:r w:rsidRPr="00DE165E">
        <w:rPr>
          <w:rStyle w:val="StyleUnderline"/>
        </w:rPr>
        <w:t xml:space="preserve">, or to join in the human exploration of the Moon, targeted to happen in this decade and which both nations are now working on separately; the goal would be </w:t>
      </w:r>
      <w:r w:rsidRPr="00DE165E">
        <w:rPr>
          <w:rStyle w:val="Emphasis"/>
        </w:rPr>
        <w:t>a joint Moon base</w:t>
      </w:r>
      <w:r w:rsidRPr="00DE165E">
        <w:rPr>
          <w:rStyle w:val="StyleUnderline"/>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0D0CF033" w14:textId="77777777" w:rsidR="008A3D84" w:rsidRPr="002A2C31" w:rsidRDefault="008A3D84" w:rsidP="008A3D84">
      <w:pPr>
        <w:pStyle w:val="Heading4"/>
      </w:pPr>
      <w:r>
        <w:t xml:space="preserve">US-China Relations key to prevent </w:t>
      </w:r>
      <w:r>
        <w:rPr>
          <w:u w:val="single"/>
        </w:rPr>
        <w:t>escalation</w:t>
      </w:r>
      <w:r>
        <w:t xml:space="preserve"> – current US course turns status quo cold war </w:t>
      </w:r>
      <w:r>
        <w:rPr>
          <w:u w:val="single"/>
        </w:rPr>
        <w:t>hot</w:t>
      </w:r>
      <w:r>
        <w:t>.</w:t>
      </w:r>
    </w:p>
    <w:p w14:paraId="4467830F" w14:textId="77777777" w:rsidR="008A3D84" w:rsidRPr="002A2C31" w:rsidRDefault="008A3D84" w:rsidP="008A3D84">
      <w:r w:rsidRPr="002A2C31">
        <w:rPr>
          <w:rStyle w:val="Style13ptBold"/>
        </w:rPr>
        <w:t>Nye 21</w:t>
      </w:r>
      <w:r>
        <w:t xml:space="preserve"> </w:t>
      </w:r>
      <w:r w:rsidRPr="002A2C31">
        <w:t>Joseph Nye 3-3-2021 "The factors that could lead to war between the US and China"</w:t>
      </w:r>
      <w:r>
        <w:t xml:space="preserve"> </w:t>
      </w:r>
      <w:hyperlink r:id="rId12"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521BA892" w14:textId="77777777" w:rsidR="008A3D84" w:rsidRPr="00CD05C8" w:rsidRDefault="008A3D84" w:rsidP="008A3D84">
      <w:pPr>
        <w:rPr>
          <w:sz w:val="16"/>
        </w:rPr>
      </w:pPr>
      <w:r w:rsidRPr="003C0362">
        <w:rPr>
          <w:rStyle w:val="StyleUnderline"/>
        </w:rPr>
        <w:t xml:space="preserve">When China’s foreign minister, Wang </w:t>
      </w:r>
      <w:r w:rsidRPr="00CE3CE2">
        <w:rPr>
          <w:rStyle w:val="Emphasis"/>
          <w:highlight w:val="green"/>
        </w:rPr>
        <w:t>Yi</w:t>
      </w:r>
      <w:r w:rsidRPr="003C0362">
        <w:rPr>
          <w:rStyle w:val="StyleUnderline"/>
        </w:rPr>
        <w:t xml:space="preserve">, recently </w:t>
      </w:r>
      <w:r w:rsidRPr="00CE3CE2">
        <w:rPr>
          <w:rStyle w:val="Emphasis"/>
          <w:highlight w:val="green"/>
        </w:rPr>
        <w:t>called</w:t>
      </w:r>
      <w:r w:rsidRPr="00CE3CE2">
        <w:rPr>
          <w:rStyle w:val="StyleUnderline"/>
          <w:highlight w:val="green"/>
        </w:rPr>
        <w:t xml:space="preserve"> </w:t>
      </w:r>
      <w:r w:rsidRPr="00CE3CE2">
        <w:rPr>
          <w:rStyle w:val="Emphasis"/>
          <w:highlight w:val="green"/>
          <w:bdr w:val="single" w:sz="18" w:space="0" w:color="auto"/>
        </w:rPr>
        <w:t xml:space="preserve">for a reset </w:t>
      </w:r>
      <w:r w:rsidRPr="00DE165E">
        <w:rPr>
          <w:rStyle w:val="Emphasis"/>
          <w:bdr w:val="single" w:sz="18" w:space="0" w:color="auto"/>
        </w:rPr>
        <w:t xml:space="preserve">of bilateral </w:t>
      </w:r>
      <w:r w:rsidRPr="00CE3CE2">
        <w:rPr>
          <w:rStyle w:val="Emphasis"/>
          <w:highlight w:val="green"/>
          <w:bdr w:val="single" w:sz="18" w:space="0" w:color="auto"/>
        </w:rPr>
        <w:t>relations</w:t>
      </w:r>
      <w:r w:rsidRPr="00CE3CE2">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DE165E">
        <w:rPr>
          <w:rStyle w:val="Emphasis"/>
          <w:highlight w:val="green"/>
        </w:rPr>
        <w:t>Biden</w:t>
      </w:r>
      <w:r w:rsidRPr="00DE165E">
        <w:rPr>
          <w:rStyle w:val="Emphasis"/>
        </w:rPr>
        <w:t>’s</w:t>
      </w:r>
      <w:r w:rsidRPr="00DE165E">
        <w:rPr>
          <w:rStyle w:val="StyleUnderline"/>
        </w:rPr>
        <w:t xml:space="preserve"> </w:t>
      </w:r>
      <w:r w:rsidRPr="00DE165E">
        <w:rPr>
          <w:rStyle w:val="Emphasis"/>
        </w:rPr>
        <w:t>administration</w:t>
      </w:r>
      <w:r w:rsidRPr="00DE165E">
        <w:rPr>
          <w:rStyle w:val="StyleUnderline"/>
        </w:rPr>
        <w:t xml:space="preserve"> </w:t>
      </w:r>
      <w:r w:rsidRPr="003C0362">
        <w:rPr>
          <w:rStyle w:val="StyleUnderline"/>
        </w:rPr>
        <w:t xml:space="preserve">is </w:t>
      </w:r>
      <w:r w:rsidRPr="00DE165E">
        <w:rPr>
          <w:rStyle w:val="Emphasis"/>
        </w:rPr>
        <w:t>not</w:t>
      </w:r>
      <w:r w:rsidRPr="00DE165E">
        <w:rPr>
          <w:rStyle w:val="StyleUnderline"/>
        </w:rPr>
        <w:t xml:space="preserve"> </w:t>
      </w:r>
      <w:r w:rsidRPr="00DE165E">
        <w:rPr>
          <w:rStyle w:val="Emphasis"/>
        </w:rPr>
        <w:t xml:space="preserve">simply </w:t>
      </w:r>
      <w:r w:rsidRPr="00CE3CE2">
        <w:rPr>
          <w:rStyle w:val="Emphasis"/>
          <w:highlight w:val="green"/>
        </w:rPr>
        <w:t>reversing</w:t>
      </w:r>
      <w:r w:rsidRPr="003C0362">
        <w:rPr>
          <w:rStyle w:val="StyleUnderline"/>
        </w:rPr>
        <w:t xml:space="preserve"> Donald </w:t>
      </w:r>
      <w:r w:rsidRPr="00DE165E">
        <w:rPr>
          <w:rStyle w:val="Emphasis"/>
        </w:rPr>
        <w:t>Trump’s</w:t>
      </w:r>
      <w:r w:rsidRPr="00CE3CE2">
        <w:rPr>
          <w:rStyle w:val="Emphasis"/>
          <w:highlight w:val="green"/>
        </w:rPr>
        <w:t xml:space="preserve"> policies</w:t>
      </w:r>
      <w:r w:rsidRPr="00CD05C8">
        <w:rPr>
          <w:sz w:val="16"/>
        </w:rPr>
        <w:t xml:space="preserve">. Some analysts, </w:t>
      </w:r>
      <w:r w:rsidRPr="00DE165E">
        <w:rPr>
          <w:rStyle w:val="Emphasis"/>
        </w:rPr>
        <w:t>citing</w:t>
      </w:r>
      <w:r w:rsidRPr="00DE165E">
        <w:rPr>
          <w:rStyle w:val="StyleUnderline"/>
        </w:rPr>
        <w:t xml:space="preserve"> </w:t>
      </w:r>
      <w:r w:rsidRPr="00DE165E">
        <w:rPr>
          <w:rStyle w:val="Emphasis"/>
        </w:rPr>
        <w:t xml:space="preserve">Thucydides’ </w:t>
      </w:r>
      <w:r w:rsidRPr="00DE165E">
        <w:rPr>
          <w:rStyle w:val="Emphasis"/>
        </w:rPr>
        <w:lastRenderedPageBreak/>
        <w:t>attribution</w:t>
      </w:r>
      <w:r w:rsidRPr="00DE165E">
        <w:rPr>
          <w:rStyle w:val="StyleUnderline"/>
        </w:rPr>
        <w:t xml:space="preserve"> </w:t>
      </w:r>
      <w:r w:rsidRPr="003C0362">
        <w:rPr>
          <w:rStyle w:val="StyleUnderline"/>
        </w:rPr>
        <w:t xml:space="preserve">of the Peloponnesian War to Sparta’s fear of a rising Athens, </w:t>
      </w:r>
      <w:r w:rsidRPr="00CE3CE2">
        <w:rPr>
          <w:rStyle w:val="Emphasis"/>
          <w:highlight w:val="green"/>
        </w:rPr>
        <w:t>believe</w:t>
      </w:r>
      <w:r w:rsidRPr="00CE3CE2">
        <w:rPr>
          <w:rStyle w:val="StyleUnderline"/>
          <w:highlight w:val="green"/>
        </w:rPr>
        <w:t xml:space="preserve"> </w:t>
      </w:r>
      <w:r w:rsidRPr="003C0362">
        <w:rPr>
          <w:rStyle w:val="StyleUnderline"/>
        </w:rPr>
        <w:t xml:space="preserve">the </w:t>
      </w:r>
      <w:r w:rsidRPr="00CE3CE2">
        <w:rPr>
          <w:rStyle w:val="Emphasis"/>
          <w:highlight w:val="green"/>
        </w:rPr>
        <w:t xml:space="preserve">US–China </w:t>
      </w:r>
      <w:r w:rsidRPr="00DE165E">
        <w:rPr>
          <w:rStyle w:val="Emphasis"/>
        </w:rPr>
        <w:t>relationship</w:t>
      </w:r>
      <w:r w:rsidRPr="00DE165E">
        <w:rPr>
          <w:rStyle w:val="StyleUnderline"/>
        </w:rPr>
        <w:t xml:space="preserve"> </w:t>
      </w:r>
      <w:r w:rsidRPr="003C0362">
        <w:rPr>
          <w:rStyle w:val="StyleUnderline"/>
        </w:rPr>
        <w:t xml:space="preserve">is </w:t>
      </w:r>
      <w:r w:rsidRPr="00CE3CE2">
        <w:rPr>
          <w:rStyle w:val="Emphasis"/>
          <w:highlight w:val="green"/>
        </w:rPr>
        <w:t>entering</w:t>
      </w:r>
      <w:r w:rsidRPr="00CE3CE2">
        <w:rPr>
          <w:rStyle w:val="StyleUnderline"/>
          <w:highlight w:val="green"/>
        </w:rPr>
        <w:t xml:space="preserve"> </w:t>
      </w:r>
      <w:r w:rsidRPr="003C0362">
        <w:rPr>
          <w:rStyle w:val="StyleUnderline"/>
        </w:rPr>
        <w:t xml:space="preserve">a </w:t>
      </w:r>
      <w:r w:rsidRPr="00DE165E">
        <w:rPr>
          <w:rStyle w:val="Emphasis"/>
        </w:rPr>
        <w:t xml:space="preserve">period of </w:t>
      </w:r>
      <w:r w:rsidRPr="00CE3CE2">
        <w:rPr>
          <w:rStyle w:val="Emphasis"/>
          <w:highlight w:val="green"/>
        </w:rPr>
        <w:t>conflict</w:t>
      </w:r>
      <w:r w:rsidRPr="00CE3CE2">
        <w:rPr>
          <w:rStyle w:val="StyleUnderline"/>
          <w:highlight w:val="green"/>
        </w:rPr>
        <w:t xml:space="preserve"> </w:t>
      </w:r>
      <w:r w:rsidRPr="003C0362">
        <w:rPr>
          <w:rStyle w:val="StyleUnderline"/>
        </w:rPr>
        <w:t xml:space="preserve">pitting an established hegemon against an increasingly powerful challenger. </w:t>
      </w:r>
      <w:r w:rsidRPr="00DE165E">
        <w:rPr>
          <w:rStyle w:val="Emphasis"/>
          <w:bdr w:val="single" w:sz="18" w:space="0" w:color="auto"/>
        </w:rPr>
        <w:t>I am not that pessimistic</w:t>
      </w:r>
      <w:r w:rsidRPr="003C0362">
        <w:rPr>
          <w:rStyle w:val="StyleUnderline"/>
        </w:rPr>
        <w:t xml:space="preserve">. </w:t>
      </w:r>
      <w:r w:rsidRPr="00CD05C8">
        <w:rPr>
          <w:sz w:val="16"/>
        </w:rPr>
        <w:t xml:space="preserve">In my view, </w:t>
      </w:r>
      <w:r w:rsidRPr="00DE165E">
        <w:rPr>
          <w:rStyle w:val="Emphasis"/>
        </w:rPr>
        <w:t>economic</w:t>
      </w:r>
      <w:r w:rsidRPr="00DE165E">
        <w:rPr>
          <w:rStyle w:val="StyleUnderline"/>
        </w:rPr>
        <w:t xml:space="preserve"> </w:t>
      </w:r>
      <w:r w:rsidRPr="00DE165E">
        <w:rPr>
          <w:rStyle w:val="Emphasis"/>
        </w:rPr>
        <w:t>and ecological</w:t>
      </w:r>
      <w:r w:rsidRPr="00DE165E">
        <w:rPr>
          <w:rStyle w:val="StyleUnderline"/>
        </w:rPr>
        <w:t xml:space="preserve"> </w:t>
      </w:r>
      <w:r w:rsidRPr="00CE3CE2">
        <w:rPr>
          <w:rStyle w:val="Emphasis"/>
          <w:highlight w:val="green"/>
        </w:rPr>
        <w:t>interdependence</w:t>
      </w:r>
      <w:r w:rsidRPr="00CE3CE2">
        <w:rPr>
          <w:rStyle w:val="StyleUnderline"/>
          <w:highlight w:val="green"/>
        </w:rPr>
        <w:t xml:space="preserve"> </w:t>
      </w:r>
      <w:r w:rsidRPr="00CE3CE2">
        <w:rPr>
          <w:rStyle w:val="Emphasis"/>
          <w:highlight w:val="green"/>
        </w:rPr>
        <w:t>reduces the probability of</w:t>
      </w:r>
      <w:r w:rsidRPr="00CE3CE2">
        <w:rPr>
          <w:rStyle w:val="StyleUnderline"/>
          <w:highlight w:val="green"/>
        </w:rPr>
        <w:t xml:space="preserve"> </w:t>
      </w:r>
      <w:r w:rsidRPr="003C0362">
        <w:rPr>
          <w:rStyle w:val="StyleUnderline"/>
        </w:rPr>
        <w:t xml:space="preserve">a real cold war, much less </w:t>
      </w:r>
      <w:r w:rsidRPr="00CE3CE2">
        <w:rPr>
          <w:rStyle w:val="Emphasis"/>
          <w:highlight w:val="green"/>
          <w:bdr w:val="single" w:sz="18" w:space="0" w:color="auto"/>
        </w:rPr>
        <w:t>a hot one</w:t>
      </w:r>
      <w:r w:rsidRPr="003C0362">
        <w:rPr>
          <w:rStyle w:val="StyleUnderline"/>
        </w:rPr>
        <w:t xml:space="preserve">, </w:t>
      </w:r>
      <w:r w:rsidRPr="00DE165E">
        <w:rPr>
          <w:rStyle w:val="Emphasis"/>
          <w:highlight w:val="green"/>
          <w:bdr w:val="single" w:sz="18" w:space="0" w:color="auto"/>
        </w:rPr>
        <w:t>because</w:t>
      </w:r>
      <w:r w:rsidRPr="00DE165E">
        <w:rPr>
          <w:rStyle w:val="Emphasis"/>
          <w:bdr w:val="single" w:sz="18" w:space="0" w:color="auto"/>
        </w:rPr>
        <w:t xml:space="preserve"> both </w:t>
      </w:r>
      <w:r w:rsidRPr="00CE3CE2">
        <w:rPr>
          <w:rStyle w:val="Emphasis"/>
          <w:highlight w:val="green"/>
          <w:bdr w:val="single" w:sz="18" w:space="0" w:color="auto"/>
        </w:rPr>
        <w:t xml:space="preserve">countries </w:t>
      </w:r>
      <w:r w:rsidRPr="00DE165E">
        <w:rPr>
          <w:rStyle w:val="Emphasis"/>
          <w:bdr w:val="single" w:sz="18" w:space="0" w:color="auto"/>
        </w:rPr>
        <w:t xml:space="preserve">have an </w:t>
      </w:r>
      <w:r w:rsidRPr="00CE3CE2">
        <w:rPr>
          <w:rStyle w:val="Emphasis"/>
          <w:highlight w:val="green"/>
          <w:bdr w:val="single" w:sz="18" w:space="0" w:color="auto"/>
        </w:rPr>
        <w:t xml:space="preserve">incentive </w:t>
      </w:r>
      <w:r w:rsidRPr="00DE165E">
        <w:rPr>
          <w:rStyle w:val="Emphasis"/>
          <w:bdr w:val="single" w:sz="18" w:space="0" w:color="auto"/>
        </w:rPr>
        <w:t xml:space="preserve">to </w:t>
      </w:r>
      <w:r w:rsidRPr="00CE3CE2">
        <w:rPr>
          <w:rStyle w:val="Emphasis"/>
          <w:highlight w:val="green"/>
          <w:bdr w:val="single" w:sz="18" w:space="0" w:color="auto"/>
        </w:rPr>
        <w:t xml:space="preserve">cooperate </w:t>
      </w:r>
      <w:r w:rsidRPr="00DE165E">
        <w:rPr>
          <w:rStyle w:val="Emphasis"/>
          <w:bdr w:val="single" w:sz="18" w:space="0" w:color="auto"/>
        </w:rPr>
        <w:t>in a number of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DE165E">
        <w:rPr>
          <w:rStyle w:val="Emphasis"/>
        </w:rPr>
        <w:t>Thucydides</w:t>
      </w:r>
      <w:r w:rsidRPr="00DE165E">
        <w:rPr>
          <w:rStyle w:val="StyleUnderline"/>
        </w:rPr>
        <w:t xml:space="preserve"> </w:t>
      </w:r>
      <w:r w:rsidRPr="00DE165E">
        <w:rPr>
          <w:rStyle w:val="Emphasis"/>
        </w:rPr>
        <w:t>attributed</w:t>
      </w:r>
      <w:r w:rsidRPr="00DE165E">
        <w:rPr>
          <w:rStyle w:val="StyleUnderline"/>
        </w:rPr>
        <w:t xml:space="preserve"> the </w:t>
      </w:r>
      <w:r w:rsidRPr="00DE165E">
        <w:rPr>
          <w:rStyle w:val="Emphasis"/>
        </w:rPr>
        <w:t>war</w:t>
      </w:r>
      <w:r w:rsidRPr="00DE165E">
        <w:rPr>
          <w:rStyle w:val="StyleUnderline"/>
        </w:rPr>
        <w:t xml:space="preserve"> </w:t>
      </w:r>
      <w:r w:rsidRPr="00CD05C8">
        <w:rPr>
          <w:rStyle w:val="StyleUnderline"/>
        </w:rPr>
        <w:t xml:space="preserve">that ripped apart the ancient Greek world </w:t>
      </w:r>
      <w:r w:rsidRPr="00DE165E">
        <w:rPr>
          <w:rStyle w:val="Emphasis"/>
        </w:rPr>
        <w:t>to</w:t>
      </w:r>
      <w:r w:rsidRPr="00DE165E">
        <w:rPr>
          <w:rStyle w:val="StyleUnderline"/>
        </w:rPr>
        <w:t xml:space="preserve"> </w:t>
      </w:r>
      <w:r w:rsidRPr="00CD05C8">
        <w:rPr>
          <w:rStyle w:val="StyleUnderline"/>
        </w:rPr>
        <w:t xml:space="preserve">two causes: the </w:t>
      </w:r>
      <w:r w:rsidRPr="00CE3CE2">
        <w:rPr>
          <w:rStyle w:val="Emphasis"/>
          <w:highlight w:val="green"/>
        </w:rPr>
        <w:t>rise of a new power and</w:t>
      </w:r>
      <w:r w:rsidRPr="00CE3CE2">
        <w:rPr>
          <w:rStyle w:val="StyleUnderline"/>
          <w:highlight w:val="green"/>
        </w:rPr>
        <w:t xml:space="preserve"> </w:t>
      </w:r>
      <w:r w:rsidRPr="00CD05C8">
        <w:rPr>
          <w:rStyle w:val="StyleUnderline"/>
        </w:rPr>
        <w:t xml:space="preserve">the </w:t>
      </w:r>
      <w:r w:rsidRPr="00CE3CE2">
        <w:rPr>
          <w:rStyle w:val="Emphasis"/>
          <w:highlight w:val="green"/>
        </w:rPr>
        <w:t>fear</w:t>
      </w:r>
      <w:r w:rsidRPr="00CE3CE2">
        <w:rPr>
          <w:rStyle w:val="StyleUnderline"/>
          <w:highlight w:val="green"/>
        </w:rPr>
        <w:t xml:space="preserve"> </w:t>
      </w:r>
      <w:r w:rsidRPr="00CD05C8">
        <w:rPr>
          <w:rStyle w:val="StyleUnderline"/>
        </w:rPr>
        <w:t xml:space="preserve">that this created in the established power. </w:t>
      </w:r>
      <w:r w:rsidRPr="00DE165E">
        <w:rPr>
          <w:rStyle w:val="Emphasis"/>
        </w:rPr>
        <w:t>The second cause is</w:t>
      </w:r>
      <w:r w:rsidRPr="00DE165E">
        <w:rPr>
          <w:rStyle w:val="StyleUnderline"/>
        </w:rPr>
        <w:t xml:space="preserve"> as </w:t>
      </w:r>
      <w:r w:rsidRPr="00DE165E">
        <w:rPr>
          <w:rStyle w:val="Emphasis"/>
        </w:rPr>
        <w:t>important</w:t>
      </w:r>
      <w:r w:rsidRPr="00DE165E">
        <w:rPr>
          <w:rStyle w:val="StyleUnderline"/>
        </w:rPr>
        <w:t xml:space="preserve"> </w:t>
      </w:r>
      <w:r w:rsidRPr="00CD05C8">
        <w:rPr>
          <w:rStyle w:val="StyleUnderline"/>
        </w:rPr>
        <w:t xml:space="preserve">as the first. </w:t>
      </w:r>
      <w:r w:rsidRPr="00CE3CE2">
        <w:rPr>
          <w:rStyle w:val="Emphasis"/>
          <w:highlight w:val="green"/>
        </w:rPr>
        <w:t>The US and China must avoid exaggerated fears that could create a new</w:t>
      </w:r>
      <w:r w:rsidRPr="00CE3CE2">
        <w:rPr>
          <w:rStyle w:val="StyleUnderline"/>
          <w:highlight w:val="green"/>
        </w:rPr>
        <w:t xml:space="preserve"> </w:t>
      </w:r>
      <w:r w:rsidRPr="00CD05C8">
        <w:rPr>
          <w:rStyle w:val="StyleUnderline"/>
        </w:rPr>
        <w:t xml:space="preserve">cold or </w:t>
      </w:r>
      <w:r w:rsidRPr="00CE3CE2">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nano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more often than not, the greatest risk we face is our own capacity for error.</w:t>
      </w:r>
    </w:p>
    <w:p w14:paraId="0A1EC5E1" w14:textId="77777777" w:rsidR="008A3D84" w:rsidRDefault="008A3D84" w:rsidP="008A3D84">
      <w:pPr>
        <w:pStyle w:val="Heading4"/>
      </w:pPr>
      <w:r>
        <w:t xml:space="preserve">US-China War goes </w:t>
      </w:r>
      <w:r>
        <w:rPr>
          <w:u w:val="single"/>
        </w:rPr>
        <w:t>Nuclear</w:t>
      </w:r>
      <w:r>
        <w:t>.</w:t>
      </w:r>
    </w:p>
    <w:p w14:paraId="5999FE3C" w14:textId="77777777" w:rsidR="008A3D84" w:rsidRPr="002A2C31" w:rsidRDefault="008A3D84" w:rsidP="008A3D84">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Henry A. Kissinger Distinguished Professor of Global Affairs at the Johns Hopkins University School of Advanced International Studies, a Senior 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03BB382A" w14:textId="77777777" w:rsidR="008A3D84" w:rsidRDefault="008A3D84" w:rsidP="008A3D84">
      <w:pPr>
        <w:rPr>
          <w:rStyle w:val="StyleUnderline"/>
        </w:rPr>
      </w:pPr>
      <w:r w:rsidRPr="00CD05C8">
        <w:rPr>
          <w:rStyle w:val="StyleUnderline"/>
        </w:rPr>
        <w:lastRenderedPageBreak/>
        <w:t xml:space="preserve">The United States is getting serious about the </w:t>
      </w:r>
      <w:r w:rsidRPr="002C7EF1">
        <w:rPr>
          <w:rStyle w:val="Emphasis"/>
        </w:rPr>
        <w:t xml:space="preserve">threat of </w:t>
      </w:r>
      <w:r w:rsidRPr="00CE3CE2">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DE165E">
        <w:rPr>
          <w:rStyle w:val="Emphasis"/>
          <w:bdr w:val="single" w:sz="18" w:space="0" w:color="auto"/>
        </w:rPr>
        <w:t xml:space="preserve">likely to be </w:t>
      </w:r>
      <w:r w:rsidRPr="00CE3CE2">
        <w:rPr>
          <w:rStyle w:val="Emphasis"/>
          <w:highlight w:val="green"/>
          <w:bdr w:val="single" w:sz="18" w:space="0" w:color="auto"/>
        </w:rPr>
        <w:t>long</w:t>
      </w:r>
      <w:r w:rsidRPr="00CE3CE2">
        <w:rPr>
          <w:rStyle w:val="StyleUnderline"/>
          <w:highlight w:val="green"/>
        </w:rPr>
        <w:t xml:space="preserve"> </w:t>
      </w:r>
      <w:r w:rsidRPr="002C7EF1">
        <w:rPr>
          <w:rStyle w:val="StyleUnderline"/>
        </w:rPr>
        <w:t xml:space="preserve">rather than short, </w:t>
      </w:r>
      <w:r w:rsidRPr="00DE165E">
        <w:rPr>
          <w:rStyle w:val="Emphasis"/>
          <w:highlight w:val="green"/>
          <w:bdr w:val="single" w:sz="18" w:space="0" w:color="auto"/>
        </w:rPr>
        <w:t>regional</w:t>
      </w:r>
      <w:r w:rsidRPr="00DE165E">
        <w:rPr>
          <w:rStyle w:val="StyleUnderline"/>
        </w:rPr>
        <w:t xml:space="preserve"> </w:t>
      </w:r>
      <w:r w:rsidRPr="002C7EF1">
        <w:rPr>
          <w:rStyle w:val="StyleUnderline"/>
        </w:rPr>
        <w:t xml:space="preserve">rather than local, </w:t>
      </w:r>
      <w:r w:rsidRPr="00CE3CE2">
        <w:rPr>
          <w:rStyle w:val="Emphasis"/>
          <w:highlight w:val="green"/>
        </w:rPr>
        <w:t>and</w:t>
      </w:r>
      <w:r w:rsidRPr="00CE3CE2">
        <w:rPr>
          <w:rStyle w:val="StyleUnderline"/>
          <w:highlight w:val="green"/>
        </w:rPr>
        <w:t xml:space="preserve"> </w:t>
      </w:r>
      <w:r w:rsidRPr="00DE165E">
        <w:rPr>
          <w:rStyle w:val="Emphasis"/>
          <w:bdr w:val="single" w:sz="18" w:space="0" w:color="auto"/>
        </w:rPr>
        <w:t xml:space="preserve">much </w:t>
      </w:r>
      <w:r w:rsidRPr="00CE3CE2">
        <w:rPr>
          <w:rStyle w:val="Emphasis"/>
          <w:highlight w:val="green"/>
          <w:bdr w:val="single" w:sz="18" w:space="0" w:color="auto"/>
        </w:rPr>
        <w:t xml:space="preserve">easier </w:t>
      </w:r>
      <w:r w:rsidRPr="00DE165E">
        <w:rPr>
          <w:rStyle w:val="Emphasis"/>
          <w:bdr w:val="single" w:sz="18" w:space="0" w:color="auto"/>
        </w:rPr>
        <w:t xml:space="preserve">to </w:t>
      </w:r>
      <w:r w:rsidRPr="00CE3CE2">
        <w:rPr>
          <w:rStyle w:val="Emphasis"/>
          <w:highlight w:val="green"/>
          <w:bdr w:val="single" w:sz="18" w:space="0" w:color="auto"/>
        </w:rPr>
        <w:t xml:space="preserve">start than </w:t>
      </w:r>
      <w:r w:rsidRPr="00DE165E">
        <w:rPr>
          <w:rStyle w:val="Emphasis"/>
          <w:bdr w:val="single" w:sz="18" w:space="0" w:color="auto"/>
        </w:rPr>
        <w:t xml:space="preserve">to </w:t>
      </w:r>
      <w:r w:rsidRPr="00CE3CE2">
        <w:rPr>
          <w:rStyle w:val="Emphasis"/>
          <w:highlight w:val="green"/>
          <w:bdr w:val="single" w:sz="18" w:space="0" w:color="auto"/>
        </w:rPr>
        <w:t>end</w:t>
      </w:r>
      <w:r w:rsidRPr="002C7EF1">
        <w:rPr>
          <w:rStyle w:val="StyleUnderline"/>
        </w:rPr>
        <w:t xml:space="preserve">. It would </w:t>
      </w:r>
      <w:r w:rsidRPr="00CE3CE2">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CE3CE2">
        <w:rPr>
          <w:rStyle w:val="Emphasis"/>
          <w:highlight w:val="green"/>
        </w:rPr>
        <w:t>present</w:t>
      </w:r>
      <w:r w:rsidRPr="00CE3CE2">
        <w:rPr>
          <w:rStyle w:val="StyleUnderline"/>
          <w:highlight w:val="green"/>
        </w:rPr>
        <w:t xml:space="preserve"> </w:t>
      </w:r>
      <w:r w:rsidRPr="002C7EF1">
        <w:rPr>
          <w:rStyle w:val="StyleUnderline"/>
        </w:rPr>
        <w:t xml:space="preserve">severe dilemmas for peacemaking and </w:t>
      </w:r>
      <w:r w:rsidRPr="00CE3CE2">
        <w:rPr>
          <w:rStyle w:val="Emphasis"/>
          <w:highlight w:val="green"/>
          <w:bdr w:val="single" w:sz="18" w:space="0" w:color="auto"/>
        </w:rPr>
        <w:t>high 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DE165E">
        <w:rPr>
          <w:rStyle w:val="Emphasis"/>
        </w:rPr>
        <w:t>in hegemonic wars</w:t>
      </w:r>
      <w:r w:rsidRPr="002C7EF1">
        <w:rPr>
          <w:rStyle w:val="StyleUnderline"/>
        </w:rPr>
        <w:t xml:space="preserve">—clashes for dominance between the world’s strongest states—the </w:t>
      </w:r>
      <w:r w:rsidRPr="00CE3CE2">
        <w:rPr>
          <w:rStyle w:val="Emphasis"/>
          <w:highlight w:val="green"/>
        </w:rPr>
        <w:t>stakes are high</w:t>
      </w:r>
      <w:r w:rsidRPr="002C7EF1">
        <w:rPr>
          <w:rStyle w:val="StyleUnderline"/>
        </w:rPr>
        <w:t xml:space="preserve">, and the </w:t>
      </w:r>
      <w:r w:rsidRPr="00CE3CE2">
        <w:rPr>
          <w:rStyle w:val="Emphasis"/>
          <w:highlight w:val="green"/>
        </w:rPr>
        <w:t>price of defeat</w:t>
      </w:r>
      <w:r w:rsidRPr="00CE3CE2">
        <w:rPr>
          <w:rStyle w:val="StyleUnderline"/>
          <w:highlight w:val="green"/>
        </w:rPr>
        <w:t xml:space="preserve"> </w:t>
      </w:r>
      <w:r w:rsidRPr="002C7EF1">
        <w:rPr>
          <w:rStyle w:val="StyleUnderline"/>
        </w:rPr>
        <w:t xml:space="preserve">may </w:t>
      </w:r>
      <w:r w:rsidRPr="00694DF7">
        <w:rPr>
          <w:rStyle w:val="Emphasis"/>
        </w:rPr>
        <w:t>seem</w:t>
      </w:r>
      <w:r w:rsidRPr="00694DF7">
        <w:rPr>
          <w:rStyle w:val="StyleUnderline"/>
        </w:rPr>
        <w:t xml:space="preserve"> </w:t>
      </w:r>
      <w:r w:rsidRPr="00694DF7">
        <w:rPr>
          <w:rStyle w:val="Emphasis"/>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694DF7">
        <w:rPr>
          <w:rStyle w:val="Emphasis"/>
        </w:rPr>
        <w:t>Starting a war</w:t>
      </w:r>
      <w:r w:rsidRPr="00694DF7">
        <w:rPr>
          <w:rStyle w:val="StyleUnderline"/>
        </w:rPr>
        <w:t xml:space="preserve"> </w:t>
      </w:r>
      <w:r w:rsidRPr="002C7EF1">
        <w:rPr>
          <w:rStyle w:val="StyleUnderline"/>
        </w:rPr>
        <w:t xml:space="preserve">over Taiwan </w:t>
      </w:r>
      <w:r w:rsidRPr="00694DF7">
        <w:rPr>
          <w:rStyle w:val="Emphasis"/>
          <w:bdr w:val="single" w:sz="18" w:space="0" w:color="auto"/>
        </w:rPr>
        <w:t xml:space="preserve">would be an </w:t>
      </w:r>
      <w:r w:rsidRPr="00CE3CE2">
        <w:rPr>
          <w:rStyle w:val="Emphasis"/>
          <w:highlight w:val="green"/>
          <w:bdr w:val="single" w:sz="18" w:space="0" w:color="auto"/>
        </w:rPr>
        <w:t>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 xml:space="preserve">Continuing a hard fight against the United States would be a nasty </w:t>
      </w:r>
      <w:proofErr w:type="gramStart"/>
      <w:r w:rsidRPr="002C7EF1">
        <w:rPr>
          <w:rStyle w:val="StyleUnderline"/>
        </w:rPr>
        <w:t>prospect, but</w:t>
      </w:r>
      <w:proofErr w:type="gramEnd"/>
      <w:r w:rsidRPr="002C7EF1">
        <w:rPr>
          <w:rStyle w:val="StyleUnderline"/>
        </w:rPr>
        <w:t xml:space="preserve">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CE3CE2">
        <w:rPr>
          <w:rStyle w:val="Emphasis"/>
          <w:highlight w:val="green"/>
        </w:rPr>
        <w:t xml:space="preserve">Both sides would </w:t>
      </w:r>
      <w:r w:rsidRPr="00694DF7">
        <w:rPr>
          <w:rStyle w:val="Emphasis"/>
        </w:rPr>
        <w:t xml:space="preserve">have the capacity to </w:t>
      </w:r>
      <w:r w:rsidRPr="00CE3CE2">
        <w:rPr>
          <w:rStyle w:val="Emphasis"/>
          <w:highlight w:val="green"/>
        </w:rPr>
        <w:t>keep fighting</w:t>
      </w:r>
      <w:r w:rsidRPr="002C7EF1">
        <w:rPr>
          <w:rStyle w:val="StyleUnderline"/>
        </w:rPr>
        <w:t xml:space="preserve">,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w:t>
      </w:r>
      <w:r w:rsidRPr="002C7EF1">
        <w:rPr>
          <w:rStyle w:val="StyleUnderline"/>
        </w:rPr>
        <w:lastRenderedPageBreak/>
        <w:t>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694DF7">
        <w:rPr>
          <w:rStyle w:val="Emphasis"/>
        </w:rPr>
        <w:t>When</w:t>
      </w:r>
      <w:r w:rsidRPr="00694DF7">
        <w:rPr>
          <w:rStyle w:val="StyleUnderline"/>
        </w:rPr>
        <w:t xml:space="preserve"> </w:t>
      </w:r>
      <w:r w:rsidRPr="002C7EF1">
        <w:rPr>
          <w:rStyle w:val="StyleUnderline"/>
        </w:rPr>
        <w:t xml:space="preserve">great-power </w:t>
      </w:r>
      <w:r w:rsidRPr="00CE3CE2">
        <w:rPr>
          <w:rStyle w:val="Emphasis"/>
          <w:highlight w:val="green"/>
        </w:rPr>
        <w:t xml:space="preserve">wars </w:t>
      </w:r>
      <w:r w:rsidRPr="00694DF7">
        <w:rPr>
          <w:rStyle w:val="Emphasis"/>
        </w:rPr>
        <w:t>drag on</w:t>
      </w:r>
      <w:r w:rsidRPr="00694DF7">
        <w:rPr>
          <w:rStyle w:val="StyleUnderline"/>
        </w:rPr>
        <w:t xml:space="preserve">, </w:t>
      </w:r>
      <w:r w:rsidRPr="00694DF7">
        <w:rPr>
          <w:rStyle w:val="Emphasis"/>
          <w:bdr w:val="single" w:sz="18" w:space="0" w:color="auto"/>
        </w:rPr>
        <w:t xml:space="preserve">they </w:t>
      </w:r>
      <w:r w:rsidRPr="00CE3CE2">
        <w:rPr>
          <w:rStyle w:val="Emphasis"/>
          <w:highlight w:val="green"/>
          <w:bdr w:val="single" w:sz="18" w:space="0" w:color="auto"/>
        </w:rPr>
        <w:t>get bigger, messier, and more intractable.</w:t>
      </w:r>
      <w:r w:rsidRPr="00CE3CE2">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Belligerents open </w:t>
      </w:r>
      <w:r w:rsidRPr="00CE3CE2">
        <w:rPr>
          <w:rStyle w:val="Emphasis"/>
          <w:highlight w:val="green"/>
        </w:rPr>
        <w:t>new fronts</w:t>
      </w:r>
      <w:r w:rsidRPr="00CE3CE2">
        <w:rPr>
          <w:rStyle w:val="StyleUnderline"/>
          <w:highlight w:val="green"/>
        </w:rPr>
        <w:t xml:space="preserve"> </w:t>
      </w:r>
      <w:r w:rsidRPr="002C7EF1">
        <w:rPr>
          <w:rStyle w:val="StyleUnderline"/>
        </w:rPr>
        <w:t xml:space="preserve">and rope </w:t>
      </w:r>
      <w:r w:rsidRPr="00CE3CE2">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completely destroying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694DF7">
        <w:rPr>
          <w:rStyle w:val="Emphasis"/>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694DF7">
        <w:rPr>
          <w:rStyle w:val="Emphasis"/>
          <w:highlight w:val="green"/>
        </w:rPr>
        <w:t>Whichever side is losing</w:t>
      </w:r>
      <w:r w:rsidRPr="00694DF7">
        <w:rPr>
          <w:rStyle w:val="StyleUnderline"/>
          <w:highlight w:val="green"/>
        </w:rPr>
        <w:t xml:space="preserve"> </w:t>
      </w:r>
      <w:r w:rsidRPr="00694DF7">
        <w:rPr>
          <w:rStyle w:val="Emphasis"/>
          <w:highlight w:val="green"/>
        </w:rPr>
        <w:t xml:space="preserve">might </w:t>
      </w:r>
      <w:r w:rsidRPr="00CE3CE2">
        <w:rPr>
          <w:rStyle w:val="Emphasis"/>
          <w:highlight w:val="green"/>
        </w:rPr>
        <w:t xml:space="preserve">use </w:t>
      </w:r>
      <w:r w:rsidRPr="00694DF7">
        <w:rPr>
          <w:rStyle w:val="Emphasis"/>
        </w:rPr>
        <w:t xml:space="preserve">tactical </w:t>
      </w:r>
      <w:r w:rsidRPr="00694DF7">
        <w:rPr>
          <w:rStyle w:val="Emphasis"/>
          <w:highlight w:val="green"/>
        </w:rPr>
        <w:t>nuclear</w:t>
      </w:r>
      <w:r w:rsidRPr="00694DF7">
        <w:rPr>
          <w:rStyle w:val="Emphasis"/>
        </w:rPr>
        <w:t xml:space="preserve"> </w:t>
      </w:r>
      <w:r w:rsidRPr="00CE3CE2">
        <w:rPr>
          <w:rStyle w:val="Emphasis"/>
          <w:highlight w:val="green"/>
        </w:rPr>
        <w:t>weapons</w:t>
      </w:r>
      <w:r w:rsidRPr="002C7EF1">
        <w:rPr>
          <w:rStyle w:val="StyleUnderline"/>
        </w:rPr>
        <w:t>—low-yield warheads that could destroy specific military targets without obliterating the other side’s homeland—</w:t>
      </w:r>
      <w:r w:rsidRPr="00694DF7">
        <w:rPr>
          <w:rStyle w:val="Emphasis"/>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B5669F">
        <w:rPr>
          <w:rStyle w:val="Emphasis"/>
        </w:rPr>
        <w:t>China might also use nuclear weapons to snatch victory from the jaws of defeat</w:t>
      </w:r>
      <w:r w:rsidRPr="00B5669F">
        <w:rPr>
          <w:sz w:val="16"/>
        </w:rPr>
        <w:t xml:space="preserve">. The PLA has embarked on an unprecedented expansion of its nuclear arsenal, </w:t>
      </w:r>
      <w:r w:rsidRPr="00B5669F">
        <w:rPr>
          <w:rStyle w:val="StyleUnderline"/>
        </w:rPr>
        <w:t xml:space="preserve">and </w:t>
      </w:r>
      <w:r w:rsidRPr="00CE3CE2">
        <w:rPr>
          <w:rStyle w:val="StyleUnderline"/>
          <w:highlight w:val="green"/>
        </w:rPr>
        <w:t xml:space="preserve">PLA </w:t>
      </w:r>
      <w:r w:rsidRPr="00694DF7">
        <w:rPr>
          <w:rStyle w:val="StyleUnderline"/>
        </w:rPr>
        <w:t xml:space="preserve">officers </w:t>
      </w:r>
      <w:r w:rsidRPr="00B5669F">
        <w:rPr>
          <w:rStyle w:val="StyleUnderline"/>
        </w:rPr>
        <w:t xml:space="preserve">have </w:t>
      </w:r>
      <w:r w:rsidRPr="00694DF7">
        <w:rPr>
          <w:rStyle w:val="StyleUnderline"/>
        </w:rPr>
        <w:t xml:space="preserve">written </w:t>
      </w:r>
      <w:r w:rsidRPr="00B5669F">
        <w:rPr>
          <w:rStyle w:val="StyleUnderline"/>
        </w:rPr>
        <w:t xml:space="preserve">that </w:t>
      </w:r>
      <w:r w:rsidRPr="00694DF7">
        <w:rPr>
          <w:rStyle w:val="StyleUnderline"/>
        </w:rPr>
        <w:t xml:space="preserve">China </w:t>
      </w:r>
      <w:r w:rsidRPr="00CE3CE2">
        <w:rPr>
          <w:rStyle w:val="StyleUnderline"/>
          <w:highlight w:val="green"/>
        </w:rPr>
        <w:t xml:space="preserve">could use nuclear weapons if </w:t>
      </w:r>
      <w:r w:rsidRPr="00B5669F">
        <w:rPr>
          <w:rStyle w:val="StyleUnderline"/>
        </w:rPr>
        <w:t xml:space="preserve">a </w:t>
      </w:r>
      <w:r w:rsidRPr="00CE3CE2">
        <w:rPr>
          <w:rStyle w:val="StyleUnderline"/>
          <w:highlight w:val="green"/>
        </w:rPr>
        <w:t xml:space="preserve">conventional war threatened </w:t>
      </w:r>
      <w:r w:rsidRPr="00B5669F">
        <w:rPr>
          <w:rStyle w:val="StyleUnderline"/>
        </w:rPr>
        <w:t xml:space="preserve">the </w:t>
      </w:r>
      <w:r w:rsidRPr="00CE3CE2">
        <w:rPr>
          <w:rStyle w:val="StyleUnderline"/>
          <w:highlight w:val="green"/>
        </w:rPr>
        <w:t xml:space="preserve">survival </w:t>
      </w:r>
      <w:r w:rsidRPr="00B5669F">
        <w:rPr>
          <w:rStyle w:val="StyleUnderline"/>
        </w:rPr>
        <w:t>of its government or nuclear arsenal—which would almost surely be the case if Beijing was losing a war over Taiwan</w:t>
      </w:r>
      <w:r w:rsidRPr="00B5669F">
        <w:rPr>
          <w:sz w:val="16"/>
        </w:rPr>
        <w:t xml:space="preserve">. Perhaps these unofficial claims are bluffs. </w:t>
      </w:r>
      <w:r w:rsidRPr="00B5669F">
        <w:rPr>
          <w:rStyle w:val="Emphasis"/>
        </w:rPr>
        <w:t xml:space="preserve">Yet it is not difficult to imagine that if China </w:t>
      </w:r>
      <w:r w:rsidRPr="00B5669F">
        <w:rPr>
          <w:rStyle w:val="Emphasis"/>
        </w:rPr>
        <w:lastRenderedPageBreak/>
        <w:t>faced the prospect of humiliating defeat, it might fire off a nuclear weapon (perhaps at or near the huge U.S. military base on Guam) to regain a tactical advantage or shock Washington into a cease-fire</w:t>
      </w:r>
      <w:r w:rsidRPr="002C7EF1">
        <w:rPr>
          <w:rStyle w:val="StyleUnderline"/>
        </w:rPr>
        <w:t xml:space="preserve">. </w:t>
      </w:r>
      <w:r w:rsidRPr="00694DF7">
        <w:rPr>
          <w:rStyle w:val="Emphasis"/>
        </w:rPr>
        <w:t xml:space="preserve">As the conflict drags on, </w:t>
      </w:r>
      <w:r w:rsidRPr="00CE3CE2">
        <w:rPr>
          <w:rStyle w:val="Emphasis"/>
          <w:highlight w:val="green"/>
        </w:rPr>
        <w:t xml:space="preserve">either side could </w:t>
      </w:r>
      <w:r w:rsidRPr="00694DF7">
        <w:rPr>
          <w:rStyle w:val="Emphasis"/>
        </w:rPr>
        <w:t xml:space="preserve">also </w:t>
      </w:r>
      <w:r w:rsidRPr="00CE3CE2">
        <w:rPr>
          <w:rStyle w:val="Emphasis"/>
          <w:highlight w:val="green"/>
        </w:rPr>
        <w:t xml:space="preserve">use the </w:t>
      </w:r>
      <w:r w:rsidRPr="00694DF7">
        <w:rPr>
          <w:rStyle w:val="Emphasis"/>
        </w:rPr>
        <w:t xml:space="preserve">ultimate </w:t>
      </w:r>
      <w:r w:rsidRPr="00CE3CE2">
        <w:rPr>
          <w:rStyle w:val="Emphasis"/>
          <w:highlight w:val="green"/>
        </w:rPr>
        <w:t xml:space="preserve">weapon to </w:t>
      </w:r>
      <w:r w:rsidRPr="00CE3CE2">
        <w:rPr>
          <w:rStyle w:val="Emphasis"/>
          <w:highlight w:val="green"/>
          <w:bdr w:val="single" w:sz="18" w:space="0" w:color="auto"/>
        </w:rPr>
        <w:t xml:space="preserve">end a </w:t>
      </w:r>
      <w:r w:rsidRPr="00694DF7">
        <w:rPr>
          <w:rStyle w:val="Emphasis"/>
          <w:bdr w:val="single" w:sz="18" w:space="0" w:color="auto"/>
        </w:rPr>
        <w:t xml:space="preserve">grinding </w:t>
      </w:r>
      <w:r w:rsidRPr="00CE3CE2">
        <w:rPr>
          <w:rStyle w:val="Emphasis"/>
          <w:highlight w:val="green"/>
          <w:bdr w:val="single" w:sz="18" w:space="0" w:color="auto"/>
        </w:rPr>
        <w:t xml:space="preserve">war </w:t>
      </w:r>
      <w:r w:rsidRPr="00694DF7">
        <w:rPr>
          <w:rStyle w:val="Emphasis"/>
          <w:bdr w:val="single" w:sz="18" w:space="0" w:color="auto"/>
        </w:rPr>
        <w:t>of attrition</w:t>
      </w:r>
      <w:r w:rsidRPr="00B5669F">
        <w:rPr>
          <w:sz w:val="16"/>
          <w:bdr w:val="single" w:sz="18" w:space="0" w:color="auto"/>
        </w:rPr>
        <w:t>.</w:t>
      </w:r>
      <w:r w:rsidRPr="00B5669F">
        <w:rPr>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40665A1B" w14:textId="77777777" w:rsidR="008A3D84" w:rsidRDefault="008A3D84" w:rsidP="008A3D84">
      <w:pPr>
        <w:pStyle w:val="Heading4"/>
      </w:pPr>
      <w:r>
        <w:t xml:space="preserve">US-China Relations solves laundry list of </w:t>
      </w:r>
      <w:r>
        <w:rPr>
          <w:u w:val="single"/>
        </w:rPr>
        <w:t>existential threats</w:t>
      </w:r>
      <w:r>
        <w:t>.</w:t>
      </w:r>
    </w:p>
    <w:p w14:paraId="319B9626" w14:textId="77777777" w:rsidR="008A3D84" w:rsidRPr="007741B8" w:rsidRDefault="008A3D84" w:rsidP="008A3D84">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38DC0F90" w14:textId="77777777" w:rsidR="008A3D84" w:rsidRDefault="008A3D84" w:rsidP="008A3D84">
      <w:pPr>
        <w:rPr>
          <w:rStyle w:val="StyleUnderline"/>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A333A1">
        <w:rPr>
          <w:sz w:val="16"/>
        </w:rPr>
        <w:t>this ungainly giant stumbles</w:t>
      </w:r>
      <w:proofErr w:type="gramEnd"/>
      <w:r w:rsidRPr="00A333A1">
        <w:rPr>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A333A1">
        <w:rPr>
          <w:sz w:val="16"/>
        </w:rPr>
        <w:t>aid</w:t>
      </w:r>
      <w:proofErr w:type="gramEnd"/>
      <w:r w:rsidRPr="00A333A1">
        <w:rPr>
          <w:sz w:val="16"/>
        </w:rPr>
        <w:t xml:space="preserve"> a competitor? The answer is simple: we should do so because it is more than ever in America's own self-interest that we do. To begin with, just about </w:t>
      </w:r>
      <w:r w:rsidRPr="00CE3CE2">
        <w:rPr>
          <w:rStyle w:val="Emphasis"/>
          <w:highlight w:val="green"/>
        </w:rPr>
        <w:t xml:space="preserve">every </w:t>
      </w:r>
      <w:r w:rsidRPr="00B05347">
        <w:rPr>
          <w:rStyle w:val="Emphasis"/>
        </w:rPr>
        <w:t xml:space="preserve">major </w:t>
      </w:r>
      <w:r w:rsidRPr="00CE3CE2">
        <w:rPr>
          <w:rStyle w:val="Emphasis"/>
          <w:highlight w:val="green"/>
        </w:rPr>
        <w:t>global challenge</w:t>
      </w:r>
      <w:r w:rsidRPr="00A333A1">
        <w:rPr>
          <w:sz w:val="16"/>
        </w:rPr>
        <w:t xml:space="preserve"> we face-</w:t>
      </w:r>
      <w:r w:rsidRPr="00B05347">
        <w:rPr>
          <w:rStyle w:val="Emphasis"/>
        </w:rPr>
        <w:t>from</w:t>
      </w:r>
      <w:r w:rsidRPr="00B05347">
        <w:rPr>
          <w:sz w:val="16"/>
        </w:rPr>
        <w:t xml:space="preserve"> </w:t>
      </w:r>
      <w:r w:rsidRPr="00B05347">
        <w:rPr>
          <w:rStyle w:val="Emphasis"/>
        </w:rPr>
        <w:t>economic</w:t>
      </w:r>
      <w:r w:rsidRPr="00B05347">
        <w:rPr>
          <w:sz w:val="16"/>
        </w:rPr>
        <w:t xml:space="preserve"> and </w:t>
      </w:r>
      <w:r w:rsidRPr="00B05347">
        <w:rPr>
          <w:rStyle w:val="Emphasis"/>
        </w:rPr>
        <w:t>environmental issues</w:t>
      </w:r>
      <w:r w:rsidRPr="00B05347">
        <w:rPr>
          <w:sz w:val="16"/>
        </w:rPr>
        <w:t xml:space="preserve"> to </w:t>
      </w:r>
      <w:r w:rsidRPr="00B05347">
        <w:rPr>
          <w:rStyle w:val="Emphasis"/>
        </w:rPr>
        <w:t>food</w:t>
      </w:r>
      <w:r w:rsidRPr="00B05347">
        <w:rPr>
          <w:sz w:val="16"/>
        </w:rPr>
        <w:t xml:space="preserve"> and </w:t>
      </w:r>
      <w:r w:rsidRPr="00B05347">
        <w:rPr>
          <w:rStyle w:val="Emphasis"/>
        </w:rPr>
        <w:t>energy security</w:t>
      </w:r>
      <w:r w:rsidRPr="00B05347">
        <w:rPr>
          <w:sz w:val="16"/>
        </w:rPr>
        <w:t xml:space="preserve"> to </w:t>
      </w:r>
      <w:r w:rsidRPr="00B05347">
        <w:rPr>
          <w:rStyle w:val="Emphasis"/>
        </w:rPr>
        <w:t>nuclear proliferation and terrorism</w:t>
      </w:r>
      <w:r w:rsidRPr="00CE3CE2">
        <w:rPr>
          <w:rStyle w:val="Emphasis"/>
          <w:highlight w:val="green"/>
        </w:rPr>
        <w:t>-</w:t>
      </w:r>
      <w:r w:rsidRPr="00CE3CE2">
        <w:rPr>
          <w:rStyle w:val="Emphasis"/>
          <w:highlight w:val="green"/>
          <w:bdr w:val="single" w:sz="18" w:space="0" w:color="auto"/>
        </w:rPr>
        <w:t xml:space="preserve">will be easier to solve if </w:t>
      </w:r>
      <w:r w:rsidRPr="00B05347">
        <w:rPr>
          <w:rStyle w:val="Emphasis"/>
          <w:bdr w:val="single" w:sz="18" w:space="0" w:color="auto"/>
        </w:rPr>
        <w:t xml:space="preserve">the world's </w:t>
      </w:r>
      <w:r w:rsidRPr="00CE3CE2">
        <w:rPr>
          <w:rStyle w:val="Emphasis"/>
          <w:highlight w:val="green"/>
          <w:bdr w:val="single" w:sz="18" w:space="0" w:color="auto"/>
        </w:rPr>
        <w:t xml:space="preserve">two most important economic powers can act </w:t>
      </w:r>
      <w:r w:rsidRPr="00B05347">
        <w:rPr>
          <w:rStyle w:val="Emphasis"/>
          <w:bdr w:val="single" w:sz="18" w:space="0" w:color="auto"/>
        </w:rPr>
        <w:t xml:space="preserve">in </w:t>
      </w:r>
      <w:r w:rsidRPr="00CE3CE2">
        <w:rPr>
          <w:rStyle w:val="Emphasis"/>
          <w:highlight w:val="green"/>
          <w:bdr w:val="single" w:sz="18" w:space="0" w:color="auto"/>
        </w:rPr>
        <w:t xml:space="preserve">complementary </w:t>
      </w:r>
      <w:r w:rsidRPr="00B05347">
        <w:rPr>
          <w:rStyle w:val="Emphasis"/>
          <w:bdr w:val="single" w:sz="18" w:space="0" w:color="auto"/>
        </w:rPr>
        <w:t>ways.</w:t>
      </w:r>
      <w:r w:rsidRPr="00A333A1">
        <w:rPr>
          <w:sz w:val="16"/>
        </w:rPr>
        <w:t xml:space="preserve"> But </w:t>
      </w:r>
      <w:r w:rsidRPr="00B05347">
        <w:rPr>
          <w:rStyle w:val="Emphasis"/>
        </w:rPr>
        <w:t xml:space="preserve">these </w:t>
      </w:r>
      <w:r w:rsidRPr="00CE3CE2">
        <w:rPr>
          <w:rStyle w:val="Emphasis"/>
          <w:highlight w:val="green"/>
        </w:rPr>
        <w:t>challenges</w:t>
      </w:r>
      <w:r w:rsidRPr="00A333A1">
        <w:rPr>
          <w:sz w:val="16"/>
        </w:rPr>
        <w:t xml:space="preserve"> will be almost </w:t>
      </w:r>
      <w:r w:rsidRPr="00CE3CE2">
        <w:rPr>
          <w:rStyle w:val="Emphasis"/>
          <w:highlight w:val="green"/>
        </w:rPr>
        <w:t>impossible to address if</w:t>
      </w:r>
      <w:r w:rsidRPr="00A333A1">
        <w:rPr>
          <w:sz w:val="16"/>
        </w:rPr>
        <w:t xml:space="preserve"> </w:t>
      </w:r>
      <w:r w:rsidRPr="00CE3CE2">
        <w:rPr>
          <w:rStyle w:val="Emphasis"/>
          <w:highlight w:val="green"/>
        </w:rPr>
        <w:t xml:space="preserve">the U.S. and </w:t>
      </w:r>
      <w:r w:rsidRPr="00CE3CE2">
        <w:rPr>
          <w:rStyle w:val="Emphasis"/>
          <w:highlight w:val="green"/>
          <w:bdr w:val="single" w:sz="18" w:space="0" w:color="auto"/>
        </w:rPr>
        <w:t xml:space="preserve">China work </w:t>
      </w:r>
      <w:r w:rsidRPr="00B05347">
        <w:rPr>
          <w:rStyle w:val="Emphasis"/>
          <w:bdr w:val="single" w:sz="18" w:space="0" w:color="auto"/>
        </w:rPr>
        <w:t xml:space="preserve">at </w:t>
      </w:r>
      <w:r w:rsidRPr="00CE3CE2">
        <w:rPr>
          <w:rStyle w:val="Emphasis"/>
          <w:highlight w:val="green"/>
          <w:bdr w:val="single" w:sz="18" w:space="0" w:color="auto"/>
        </w:rPr>
        <w:t>cross-purposes</w:t>
      </w:r>
      <w:r w:rsidRPr="00A333A1">
        <w:rPr>
          <w:sz w:val="16"/>
        </w:rPr>
        <w:t xml:space="preserve">. </w:t>
      </w:r>
      <w:r w:rsidRPr="00B05347">
        <w:rPr>
          <w:rStyle w:val="Emphasis"/>
        </w:rPr>
        <w:t>If we want to benefit</w:t>
      </w:r>
      <w:r w:rsidRPr="00A333A1">
        <w:rPr>
          <w:sz w:val="16"/>
        </w:rPr>
        <w:t xml:space="preserve"> from an expanding </w:t>
      </w:r>
      <w:r w:rsidRPr="00CE3CE2">
        <w:rPr>
          <w:rStyle w:val="Emphasis"/>
          <w:highlight w:val="green"/>
        </w:rPr>
        <w:t>global economy</w:t>
      </w:r>
      <w:r w:rsidRPr="00A333A1">
        <w:rPr>
          <w:sz w:val="16"/>
        </w:rPr>
        <w:t xml:space="preserve">, </w:t>
      </w:r>
      <w:r w:rsidRPr="00B05347">
        <w:rPr>
          <w:rStyle w:val="Emphasis"/>
        </w:rPr>
        <w:t>we need</w:t>
      </w:r>
      <w:r w:rsidRPr="00B05347">
        <w:rPr>
          <w:sz w:val="16"/>
        </w:rPr>
        <w:t xml:space="preserve"> the most dynamic growth engines, like </w:t>
      </w:r>
      <w:r w:rsidRPr="00B05347">
        <w:rPr>
          <w:rStyle w:val="Emphasis"/>
        </w:rPr>
        <w:t>China's</w:t>
      </w:r>
      <w:r w:rsidRPr="00B05347">
        <w:rPr>
          <w:sz w:val="16"/>
        </w:rPr>
        <w:t xml:space="preserve">, </w:t>
      </w:r>
      <w:r w:rsidRPr="00B05347">
        <w:rPr>
          <w:rStyle w:val="Emphasis"/>
        </w:rPr>
        <w:t>to thrive</w:t>
      </w:r>
      <w:r w:rsidRPr="00A333A1">
        <w:rPr>
          <w:sz w:val="16"/>
        </w:rPr>
        <w:t xml:space="preserve">. </w:t>
      </w:r>
      <w:r w:rsidRPr="00B05347">
        <w:rPr>
          <w:rStyle w:val="Emphasis"/>
        </w:rPr>
        <w:t>If we want to prevent</w:t>
      </w:r>
      <w:r w:rsidRPr="00A333A1">
        <w:rPr>
          <w:sz w:val="16"/>
        </w:rPr>
        <w:t xml:space="preserve"> the worst </w:t>
      </w:r>
      <w:r w:rsidRPr="00CE3CE2">
        <w:rPr>
          <w:rStyle w:val="Emphasis"/>
          <w:highlight w:val="green"/>
        </w:rPr>
        <w:t>climate change</w:t>
      </w:r>
      <w:r w:rsidRPr="00A333A1">
        <w:rPr>
          <w:sz w:val="16"/>
        </w:rPr>
        <w:t xml:space="preserve"> outcomes and to preserve our fragile global ecosystems, </w:t>
      </w:r>
      <w:r w:rsidRPr="00CE3CE2">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 xml:space="preserve">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w:t>
      </w:r>
      <w:r w:rsidRPr="00A333A1">
        <w:rPr>
          <w:rStyle w:val="StyleUnderline"/>
        </w:rPr>
        <w:lastRenderedPageBreak/>
        <w:t>develop complementary policies, and to work to more fully integrate them into a rules-based global order. If we attempt to exclude, ignore, or weaken China, we limit our ability to influence choices made by its leaders and risk turning the worst-case scenarios of China skeptics into a self-fulfilling reality.</w:t>
      </w:r>
    </w:p>
    <w:p w14:paraId="1536A964" w14:textId="579D2001" w:rsidR="00D44F86" w:rsidRDefault="006743B0" w:rsidP="008A3D84">
      <w:pPr>
        <w:pStyle w:val="Heading3"/>
      </w:pPr>
      <w:r>
        <w:lastRenderedPageBreak/>
        <w:t>3</w:t>
      </w:r>
    </w:p>
    <w:p w14:paraId="36D3D4B8" w14:textId="77777777" w:rsidR="00D44F86" w:rsidRPr="00C43880" w:rsidRDefault="00D44F86" w:rsidP="00D44F86">
      <w:pPr>
        <w:pStyle w:val="Heading4"/>
      </w:pPr>
      <w:r>
        <w:t>Xi’s regime is stable now, but its success depends on strong growth and private sector development.</w:t>
      </w:r>
    </w:p>
    <w:p w14:paraId="77945ED9" w14:textId="77777777" w:rsidR="00D44F86" w:rsidRPr="00C43880" w:rsidRDefault="00D44F86" w:rsidP="00D44F86">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12079A07" w14:textId="77777777" w:rsidR="00D44F86" w:rsidRPr="00607D72" w:rsidRDefault="00D44F86" w:rsidP="00D44F86">
      <w:pPr>
        <w:rPr>
          <w:rStyle w:val="StyleUnderline"/>
        </w:rPr>
      </w:pPr>
      <w:r w:rsidRPr="00CE3CE2">
        <w:rPr>
          <w:rStyle w:val="StyleUnderline"/>
          <w:highlight w:val="green"/>
        </w:rPr>
        <w:t>In China</w:t>
      </w:r>
      <w:r w:rsidRPr="00607D72">
        <w:rPr>
          <w:rStyle w:val="StyleUnderline"/>
        </w:rPr>
        <w:t xml:space="preserve">, however, </w:t>
      </w:r>
      <w:r w:rsidRPr="00CE3CE2">
        <w:rPr>
          <w:rStyle w:val="StyleUnderline"/>
          <w:highlight w:val="green"/>
        </w:rPr>
        <w:t>growth</w:t>
      </w:r>
      <w:r w:rsidRPr="00607D72">
        <w:rPr>
          <w:rStyle w:val="StyleUnderline"/>
        </w:rPr>
        <w:t xml:space="preserve"> </w:t>
      </w:r>
      <w:r w:rsidRPr="00CE3CE2">
        <w:rPr>
          <w:rStyle w:val="StyleUnderline"/>
          <w:highlight w:val="green"/>
        </w:rPr>
        <w:t>has come in the context of</w:t>
      </w:r>
      <w:r w:rsidRPr="00607D72">
        <w:rPr>
          <w:rStyle w:val="StyleUnderline"/>
        </w:rPr>
        <w:t xml:space="preserve"> </w:t>
      </w:r>
      <w:r w:rsidRPr="00CE3CE2">
        <w:rPr>
          <w:rStyle w:val="StyleUnderline"/>
          <w:highlight w:val="green"/>
        </w:rPr>
        <w:t>stable</w:t>
      </w:r>
      <w:r w:rsidRPr="00607D72">
        <w:rPr>
          <w:rStyle w:val="StyleUnderline"/>
        </w:rPr>
        <w:t xml:space="preserve"> communist </w:t>
      </w:r>
      <w:r w:rsidRPr="00CE3CE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CE3CE2">
        <w:rPr>
          <w:rStyle w:val="StyleUnderline"/>
          <w:highlight w:val="green"/>
        </w:rPr>
        <w:t>poverty reduction</w:t>
      </w:r>
      <w:r w:rsidRPr="00607D72">
        <w:rPr>
          <w:rStyle w:val="StyleUnderline"/>
        </w:rPr>
        <w:t xml:space="preserve">, huge </w:t>
      </w:r>
      <w:r w:rsidRPr="00CE3CE2">
        <w:rPr>
          <w:rStyle w:val="StyleUnderline"/>
          <w:highlight w:val="green"/>
        </w:rPr>
        <w:t>infrastructure investment</w:t>
      </w:r>
      <w:r w:rsidRPr="00607D72">
        <w:rPr>
          <w:rStyle w:val="StyleUnderline"/>
        </w:rPr>
        <w:t xml:space="preserve">, and development as a </w:t>
      </w:r>
      <w:r w:rsidRPr="00CE3CE2">
        <w:rPr>
          <w:rStyle w:val="StyleUnderline"/>
          <w:highlight w:val="green"/>
        </w:rPr>
        <w:t>world-class</w:t>
      </w:r>
      <w:r w:rsidRPr="00607D72">
        <w:rPr>
          <w:rStyle w:val="StyleUnderline"/>
        </w:rPr>
        <w:t xml:space="preserve"> </w:t>
      </w:r>
      <w:r w:rsidRPr="00CE3CE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8ACC74C" w14:textId="77777777" w:rsidR="00D44F86" w:rsidRPr="00607D72" w:rsidRDefault="00D44F86" w:rsidP="00D44F86">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CE3CE2">
        <w:rPr>
          <w:rStyle w:val="StyleUnderline"/>
          <w:highlight w:val="green"/>
        </w:rPr>
        <w:t>global leader in</w:t>
      </w:r>
      <w:r w:rsidRPr="00607D72">
        <w:rPr>
          <w:rStyle w:val="StyleUnderline"/>
        </w:rPr>
        <w:t xml:space="preserve"> AI, biotech, and </w:t>
      </w:r>
      <w:r w:rsidRPr="00CE3CE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CE3CE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CE3CE2">
        <w:rPr>
          <w:rStyle w:val="StyleUnderline"/>
          <w:highlight w:val="green"/>
        </w:rPr>
        <w:t>consumer applications</w:t>
      </w:r>
      <w:r w:rsidRPr="00607D72">
        <w:rPr>
          <w:rStyle w:val="StyleUnderline"/>
        </w:rPr>
        <w:t xml:space="preserve"> have </w:t>
      </w:r>
      <w:r w:rsidRPr="00CE3CE2">
        <w:rPr>
          <w:rStyle w:val="StyleUnderline"/>
          <w:highlight w:val="green"/>
        </w:rPr>
        <w:t>come faster</w:t>
      </w:r>
      <w:r w:rsidRPr="00607D72">
        <w:rPr>
          <w:rStyle w:val="StyleUnderline"/>
        </w:rPr>
        <w:t xml:space="preserve">, making more obvious the </w:t>
      </w:r>
      <w:r w:rsidRPr="00CE3CE2">
        <w:rPr>
          <w:rStyle w:val="StyleUnderline"/>
          <w:highlight w:val="green"/>
        </w:rPr>
        <w:t>link between government investment and</w:t>
      </w:r>
      <w:r w:rsidRPr="00607D72">
        <w:rPr>
          <w:rStyle w:val="StyleUnderline"/>
        </w:rPr>
        <w:t xml:space="preserve"> </w:t>
      </w:r>
      <w:r w:rsidRPr="00CE3CE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CE3CE2">
        <w:rPr>
          <w:rStyle w:val="StyleUnderline"/>
          <w:highlight w:val="green"/>
        </w:rPr>
        <w:t>Chinese people see</w:t>
      </w:r>
      <w:r w:rsidRPr="00607D72">
        <w:rPr>
          <w:rStyle w:val="StyleUnderline"/>
        </w:rPr>
        <w:t xml:space="preserve"> Chinese </w:t>
      </w:r>
      <w:r w:rsidRPr="00CE3CE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CE3CE2">
        <w:rPr>
          <w:rStyle w:val="StyleUnderline"/>
          <w:highlight w:val="green"/>
        </w:rPr>
        <w:t>as sources of national pride</w:t>
      </w:r>
      <w:r w:rsidRPr="00607D72">
        <w:rPr>
          <w:rStyle w:val="StyleUnderline"/>
        </w:rPr>
        <w:t xml:space="preserve">—international </w:t>
      </w:r>
      <w:r w:rsidRPr="00CE3CE2">
        <w:rPr>
          <w:rStyle w:val="StyleUnderline"/>
          <w:highlight w:val="green"/>
        </w:rPr>
        <w:t>vanguards of Chinese success</w:t>
      </w:r>
      <w:r w:rsidRPr="00607D72">
        <w:rPr>
          <w:rStyle w:val="StyleUnderline"/>
        </w:rPr>
        <w:t>—rather than simply sources of jobs or GDP, as they might be viewed in the West.</w:t>
      </w:r>
    </w:p>
    <w:p w14:paraId="276696C3" w14:textId="77777777" w:rsidR="00D44F86" w:rsidRDefault="00D44F86" w:rsidP="00D44F86">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5B27CC0" w14:textId="77777777" w:rsidR="00D44F86" w:rsidRDefault="00D44F86" w:rsidP="00D44F86">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B689748" w14:textId="77777777" w:rsidR="00D44F86" w:rsidRDefault="00D44F86" w:rsidP="00D44F86">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06809494" w14:textId="77777777" w:rsidR="00D44F86" w:rsidRPr="00BC42E1" w:rsidRDefault="00D44F86" w:rsidP="00D44F86">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DD0A911" w14:textId="77777777" w:rsidR="00D44F86" w:rsidRPr="00473116" w:rsidRDefault="00D44F86" w:rsidP="00D44F86">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CE3CE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CE3CE2">
        <w:rPr>
          <w:rStyle w:val="StyleUnderline"/>
          <w:highlight w:val="green"/>
        </w:rPr>
        <w:t>government</w:t>
      </w:r>
      <w:r w:rsidRPr="00473116">
        <w:rPr>
          <w:rStyle w:val="StyleUnderline"/>
        </w:rPr>
        <w:t xml:space="preserve"> decided to </w:t>
      </w:r>
      <w:r w:rsidRPr="00CE3CE2">
        <w:rPr>
          <w:rStyle w:val="StyleUnderline"/>
          <w:highlight w:val="green"/>
        </w:rPr>
        <w:t>treat</w:t>
      </w:r>
      <w:r w:rsidRPr="00473116">
        <w:rPr>
          <w:rStyle w:val="StyleUnderline"/>
        </w:rPr>
        <w:t xml:space="preserve"> </w:t>
      </w:r>
      <w:r w:rsidRPr="00CE3CE2">
        <w:rPr>
          <w:rStyle w:val="StyleUnderline"/>
          <w:highlight w:val="green"/>
        </w:rPr>
        <w:t>civil</w:t>
      </w:r>
      <w:r w:rsidRPr="00473116">
        <w:rPr>
          <w:rStyle w:val="StyleUnderline"/>
        </w:rPr>
        <w:t xml:space="preserve"> </w:t>
      </w:r>
      <w:r w:rsidRPr="00CE3CE2">
        <w:rPr>
          <w:rStyle w:val="StyleUnderline"/>
          <w:highlight w:val="green"/>
        </w:rPr>
        <w:t>space</w:t>
      </w:r>
      <w:r w:rsidRPr="00473116">
        <w:rPr>
          <w:rStyle w:val="StyleUnderline"/>
        </w:rPr>
        <w:t xml:space="preserve"> </w:t>
      </w:r>
      <w:r w:rsidRPr="00CE3CE2">
        <w:rPr>
          <w:rStyle w:val="StyleUnderline"/>
          <w:highlight w:val="green"/>
        </w:rPr>
        <w:t>development</w:t>
      </w:r>
      <w:r w:rsidRPr="00473116">
        <w:rPr>
          <w:rStyle w:val="StyleUnderline"/>
        </w:rPr>
        <w:t xml:space="preserve"> </w:t>
      </w:r>
      <w:r w:rsidRPr="00CE3CE2">
        <w:rPr>
          <w:rStyle w:val="StyleUnderline"/>
          <w:highlight w:val="green"/>
        </w:rPr>
        <w:t>as</w:t>
      </w:r>
      <w:r w:rsidRPr="00473116">
        <w:rPr>
          <w:rStyle w:val="StyleUnderline"/>
        </w:rPr>
        <w:t xml:space="preserve"> </w:t>
      </w:r>
      <w:r w:rsidRPr="00CE3CE2">
        <w:rPr>
          <w:rStyle w:val="StyleUnderline"/>
          <w:highlight w:val="green"/>
        </w:rPr>
        <w:t>a</w:t>
      </w:r>
      <w:r w:rsidRPr="00473116">
        <w:rPr>
          <w:rStyle w:val="StyleUnderline"/>
        </w:rPr>
        <w:t xml:space="preserve"> </w:t>
      </w:r>
      <w:r w:rsidRPr="00CE3CE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CE3CE2">
        <w:rPr>
          <w:rStyle w:val="StyleUnderline"/>
          <w:highlight w:val="green"/>
        </w:rPr>
        <w:t>issued</w:t>
      </w:r>
      <w:r w:rsidRPr="00473116">
        <w:rPr>
          <w:rStyle w:val="StyleUnderline"/>
        </w:rPr>
        <w:t xml:space="preserve"> a policy </w:t>
      </w:r>
      <w:r w:rsidRPr="00CE3CE2">
        <w:rPr>
          <w:rStyle w:val="StyleUnderline"/>
          <w:highlight w:val="gree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CE3CE2">
        <w:rPr>
          <w:rStyle w:val="StyleUnderline"/>
          <w:highlight w:val="green"/>
        </w:rPr>
        <w:t>enable</w:t>
      </w:r>
      <w:r w:rsidRPr="00473116">
        <w:rPr>
          <w:rStyle w:val="StyleUnderline"/>
        </w:rPr>
        <w:t xml:space="preserve"> </w:t>
      </w:r>
      <w:r w:rsidRPr="00CE3CE2">
        <w:rPr>
          <w:rStyle w:val="StyleUnderline"/>
          <w:highlight w:val="green"/>
        </w:rPr>
        <w:t>large</w:t>
      </w:r>
      <w:r w:rsidRPr="00473116">
        <w:rPr>
          <w:rStyle w:val="StyleUnderline"/>
        </w:rPr>
        <w:t xml:space="preserve"> </w:t>
      </w:r>
      <w:r w:rsidRPr="00CE3CE2">
        <w:rPr>
          <w:rStyle w:val="StyleUnderline"/>
          <w:highlight w:val="green"/>
        </w:rPr>
        <w:t>private</w:t>
      </w:r>
      <w:r w:rsidRPr="00473116">
        <w:rPr>
          <w:rStyle w:val="StyleUnderline"/>
        </w:rPr>
        <w:t xml:space="preserve"> </w:t>
      </w:r>
      <w:r w:rsidRPr="00CE3CE2">
        <w:rPr>
          <w:rStyle w:val="StyleUnderline"/>
          <w:highlight w:val="green"/>
        </w:rPr>
        <w:t>investment</w:t>
      </w:r>
      <w:r w:rsidRPr="00473116">
        <w:rPr>
          <w:rStyle w:val="StyleUnderline"/>
        </w:rPr>
        <w:t xml:space="preserve"> in companies interested in participating </w:t>
      </w:r>
      <w:r w:rsidRPr="00CE3CE2">
        <w:rPr>
          <w:rStyle w:val="StyleUnderline"/>
          <w:highlight w:val="green"/>
        </w:rPr>
        <w:t>in</w:t>
      </w:r>
      <w:r w:rsidRPr="00473116">
        <w:rPr>
          <w:rStyle w:val="StyleUnderline"/>
        </w:rPr>
        <w:t xml:space="preserve"> the </w:t>
      </w:r>
      <w:r w:rsidRPr="00CE3CE2">
        <w:rPr>
          <w:rStyle w:val="StyleUnderline"/>
          <w:highlight w:val="green"/>
        </w:rPr>
        <w:t>space</w:t>
      </w:r>
      <w:r w:rsidRPr="00473116">
        <w:rPr>
          <w:rStyle w:val="StyleUnderline"/>
        </w:rPr>
        <w:t xml:space="preserve"> </w:t>
      </w:r>
      <w:r w:rsidRPr="00CE3CE2">
        <w:rPr>
          <w:rStyle w:val="StyleUnderline"/>
          <w:highlight w:val="green"/>
        </w:rPr>
        <w:t>industry</w:t>
      </w:r>
      <w:r w:rsidRPr="00473116">
        <w:rPr>
          <w:rStyle w:val="StyleUnderline"/>
        </w:rPr>
        <w:t>. </w:t>
      </w:r>
    </w:p>
    <w:p w14:paraId="18F2A69A" w14:textId="77777777" w:rsidR="00D44F86" w:rsidRPr="00761F18" w:rsidRDefault="00D44F86" w:rsidP="00D44F86">
      <w:pPr>
        <w:rPr>
          <w:rStyle w:val="StyleUnderline"/>
        </w:rPr>
      </w:pPr>
      <w:r w:rsidRPr="00BC42E1">
        <w:rPr>
          <w:sz w:val="16"/>
        </w:rPr>
        <w:t>“</w:t>
      </w:r>
      <w:r w:rsidRPr="00761F18">
        <w:rPr>
          <w:rStyle w:val="StyleUnderline"/>
        </w:rPr>
        <w:t xml:space="preserve">Xi’s goal was that </w:t>
      </w:r>
      <w:r w:rsidRPr="00CE3CE2">
        <w:rPr>
          <w:rStyle w:val="StyleUnderline"/>
          <w:highlight w:val="green"/>
        </w:rPr>
        <w:t>if China</w:t>
      </w:r>
      <w:r w:rsidRPr="00761F18">
        <w:rPr>
          <w:rStyle w:val="StyleUnderline"/>
        </w:rPr>
        <w:t xml:space="preserve"> has </w:t>
      </w:r>
      <w:r w:rsidRPr="00CE3CE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CE3CE2">
        <w:rPr>
          <w:rStyle w:val="StyleUnderline"/>
          <w:highlight w:val="green"/>
        </w:rPr>
        <w:t>critical</w:t>
      </w:r>
      <w:r w:rsidRPr="00761F18">
        <w:rPr>
          <w:rStyle w:val="StyleUnderline"/>
        </w:rPr>
        <w:t xml:space="preserve"> </w:t>
      </w:r>
      <w:r w:rsidRPr="00CE3CE2">
        <w:rPr>
          <w:rStyle w:val="StyleUnderline"/>
          <w:highlight w:val="green"/>
        </w:rPr>
        <w:t>to</w:t>
      </w:r>
      <w:r w:rsidRPr="00761F18">
        <w:rPr>
          <w:rStyle w:val="StyleUnderline"/>
        </w:rPr>
        <w:t xml:space="preserve"> </w:t>
      </w:r>
      <w:r w:rsidRPr="00CE3CE2">
        <w:rPr>
          <w:rStyle w:val="StyleUnderline"/>
          <w:highlight w:val="green"/>
        </w:rPr>
        <w:t>develop</w:t>
      </w:r>
      <w:r w:rsidRPr="00761F18">
        <w:rPr>
          <w:rStyle w:val="StyleUnderline"/>
        </w:rPr>
        <w:t xml:space="preserve"> a </w:t>
      </w:r>
      <w:r w:rsidRPr="00CE3CE2">
        <w:rPr>
          <w:rStyle w:val="StyleUnderline"/>
          <w:highlight w:val="green"/>
        </w:rPr>
        <w:t>space ecosystem</w:t>
      </w:r>
      <w:r w:rsidRPr="00761F18">
        <w:rPr>
          <w:rStyle w:val="StyleUnderline"/>
        </w:rPr>
        <w:t xml:space="preserve"> </w:t>
      </w:r>
      <w:r w:rsidRPr="00CE3CE2">
        <w:rPr>
          <w:rStyle w:val="StyleUnderline"/>
          <w:highlight w:val="green"/>
        </w:rPr>
        <w:t>that</w:t>
      </w:r>
      <w:r w:rsidRPr="00761F18">
        <w:rPr>
          <w:rStyle w:val="StyleUnderline"/>
        </w:rPr>
        <w:t xml:space="preserve"> </w:t>
      </w:r>
      <w:r w:rsidRPr="00CE3CE2">
        <w:rPr>
          <w:rStyle w:val="StyleUnderline"/>
          <w:highlight w:val="green"/>
        </w:rPr>
        <w:t>includes</w:t>
      </w:r>
      <w:r w:rsidRPr="00761F18">
        <w:rPr>
          <w:rStyle w:val="StyleUnderline"/>
        </w:rPr>
        <w:t xml:space="preserve"> the </w:t>
      </w:r>
      <w:r w:rsidRPr="00CE3CE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FEE28FB" w14:textId="77777777" w:rsidR="00D44F86" w:rsidRPr="00BC42E1" w:rsidRDefault="00D44F86" w:rsidP="00D44F86">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EA6E027" w14:textId="77777777" w:rsidR="00D44F86" w:rsidRPr="00BC42E1" w:rsidRDefault="00D44F86" w:rsidP="00D44F86">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2F21022" w14:textId="77777777" w:rsidR="00D44F86" w:rsidRPr="00BC42E1" w:rsidRDefault="00D44F86" w:rsidP="00D44F86">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B61CBA1" w14:textId="77777777" w:rsidR="00D44F86" w:rsidRPr="00BC42E1" w:rsidRDefault="00D44F86" w:rsidP="00D44F86">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CE3CE2">
        <w:rPr>
          <w:rStyle w:val="StyleUnderline"/>
          <w:highlight w:val="green"/>
        </w:rPr>
        <w:t>subsidies</w:t>
      </w:r>
      <w:r w:rsidRPr="00761F18">
        <w:rPr>
          <w:rStyle w:val="StyleUnderline"/>
        </w:rPr>
        <w:t xml:space="preserve"> to </w:t>
      </w:r>
      <w:r w:rsidRPr="00CE3CE2">
        <w:rPr>
          <w:rStyle w:val="StyleUnderline"/>
          <w:highlight w:val="green"/>
        </w:rPr>
        <w:t>give</w:t>
      </w:r>
      <w:r w:rsidRPr="00761F18">
        <w:rPr>
          <w:rStyle w:val="StyleUnderline"/>
        </w:rPr>
        <w:t xml:space="preserve"> these </w:t>
      </w:r>
      <w:r w:rsidRPr="00CE3CE2">
        <w:rPr>
          <w:rStyle w:val="StyleUnderline"/>
          <w:highlight w:val="green"/>
        </w:rPr>
        <w:t>companies a foot</w:t>
      </w:r>
      <w:r w:rsidRPr="00CE3CE2">
        <w:rPr>
          <w:sz w:val="16"/>
          <w:highlight w:val="green"/>
        </w:rPr>
        <w:t xml:space="preserve"> </w:t>
      </w:r>
      <w:r w:rsidRPr="00CE3CE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1CDD32D" w14:textId="77777777" w:rsidR="00D44F86" w:rsidRPr="00761F18" w:rsidRDefault="00D44F86" w:rsidP="00D44F86">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CE3CE2">
        <w:rPr>
          <w:rStyle w:val="StyleUnderline"/>
          <w:highlight w:val="green"/>
        </w:rPr>
        <w:t>VC funding</w:t>
      </w:r>
      <w:r w:rsidRPr="00761F18">
        <w:rPr>
          <w:rStyle w:val="StyleUnderline"/>
        </w:rPr>
        <w:t xml:space="preserve"> for Chinese space companies was </w:t>
      </w:r>
      <w:r w:rsidRPr="00CE3CE2">
        <w:rPr>
          <w:rStyle w:val="StyleUnderline"/>
          <w:highlight w:val="green"/>
        </w:rPr>
        <w:t>up</w:t>
      </w:r>
      <w:r w:rsidRPr="00761F18">
        <w:rPr>
          <w:rStyle w:val="StyleUnderline"/>
        </w:rPr>
        <w:t xml:space="preserve"> to </w:t>
      </w:r>
      <w:r w:rsidRPr="00CE3CE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602B5092" w14:textId="77777777" w:rsidR="00D44F86" w:rsidRPr="00BC42E1" w:rsidRDefault="00D44F86" w:rsidP="00D44F86">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8BEC81A" w14:textId="77777777" w:rsidR="00D44F86" w:rsidRPr="00BE438B" w:rsidRDefault="00D44F86" w:rsidP="00D44F86">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CE3CE2">
        <w:rPr>
          <w:rStyle w:val="StyleUnderline"/>
          <w:highlight w:val="green"/>
        </w:rPr>
        <w:t>take advantage of</w:t>
      </w:r>
      <w:r w:rsidRPr="00BE438B">
        <w:rPr>
          <w:rStyle w:val="StyleUnderline"/>
        </w:rPr>
        <w:t xml:space="preserve"> the space industry’s new </w:t>
      </w:r>
      <w:r w:rsidRPr="00CE3CE2">
        <w:rPr>
          <w:rStyle w:val="StyleUnderline"/>
          <w:highlight w:val="green"/>
        </w:rPr>
        <w:t>need for mass production</w:t>
      </w:r>
      <w:r w:rsidRPr="00BE438B">
        <w:rPr>
          <w:rStyle w:val="StyleUnderline"/>
        </w:rPr>
        <w:t xml:space="preserve"> </w:t>
      </w:r>
      <w:r w:rsidRPr="00CE3CE2">
        <w:rPr>
          <w:rStyle w:val="StyleUnderline"/>
          <w:highlight w:val="green"/>
        </w:rPr>
        <w:t>of</w:t>
      </w:r>
      <w:r w:rsidRPr="00BE438B">
        <w:rPr>
          <w:rStyle w:val="StyleUnderline"/>
        </w:rPr>
        <w:t xml:space="preserve"> satellites and </w:t>
      </w:r>
      <w:r w:rsidRPr="00CE3CE2">
        <w:rPr>
          <w:rStyle w:val="StyleUnderline"/>
          <w:highlight w:val="green"/>
        </w:rPr>
        <w:t>rockets</w:t>
      </w:r>
      <w:r w:rsidRPr="00BE438B">
        <w:rPr>
          <w:rStyle w:val="StyleUnderline"/>
        </w:rPr>
        <w:t xml:space="preserve"> alike. </w:t>
      </w:r>
    </w:p>
    <w:p w14:paraId="4A0F9032" w14:textId="77777777" w:rsidR="00D44F86" w:rsidRPr="006D6491" w:rsidRDefault="00D44F86" w:rsidP="00D44F86">
      <w:r w:rsidRPr="006D6491">
        <w:t>Making friends</w:t>
      </w:r>
    </w:p>
    <w:p w14:paraId="521BA6A7" w14:textId="77777777" w:rsidR="00D44F86" w:rsidRPr="00BC42E1" w:rsidRDefault="00D44F86" w:rsidP="00D44F86">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CE3CE2">
        <w:rPr>
          <w:rStyle w:val="StyleUnderline"/>
          <w:highlight w:val="green"/>
        </w:rPr>
        <w:t>private</w:t>
      </w:r>
      <w:r w:rsidRPr="00097ADC">
        <w:rPr>
          <w:rStyle w:val="StyleUnderline"/>
        </w:rPr>
        <w:t xml:space="preserve"> </w:t>
      </w:r>
      <w:r w:rsidRPr="00CE3CE2">
        <w:rPr>
          <w:rStyle w:val="StyleUnderline"/>
          <w:highlight w:val="green"/>
        </w:rPr>
        <w:t>space</w:t>
      </w:r>
      <w:r w:rsidRPr="00097ADC">
        <w:rPr>
          <w:rStyle w:val="StyleUnderline"/>
        </w:rPr>
        <w:t xml:space="preserve"> </w:t>
      </w:r>
      <w:r w:rsidRPr="00CE3CE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CE3CE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CE3CE2">
        <w:rPr>
          <w:rStyle w:val="StyleUnderline"/>
          <w:highlight w:val="green"/>
        </w:rPr>
        <w:t>international collaboration</w:t>
      </w:r>
      <w:r w:rsidRPr="00BC42E1">
        <w:rPr>
          <w:sz w:val="16"/>
        </w:rPr>
        <w:t xml:space="preserve">—particularly to </w:t>
      </w:r>
      <w:r w:rsidRPr="00CE3CE2">
        <w:rPr>
          <w:rStyle w:val="StyleUnderline"/>
          <w:highlight w:val="green"/>
        </w:rPr>
        <w:t>attract</w:t>
      </w:r>
      <w:r w:rsidRPr="00BE438B">
        <w:rPr>
          <w:rStyle w:val="StyleUnderline"/>
        </w:rPr>
        <w:t xml:space="preserve"> </w:t>
      </w:r>
      <w:r w:rsidRPr="00CE3CE2">
        <w:rPr>
          <w:rStyle w:val="StyleUnderline"/>
          <w:highlight w:val="green"/>
        </w:rPr>
        <w:t>customers</w:t>
      </w:r>
      <w:r w:rsidRPr="00BE438B">
        <w:rPr>
          <w:rStyle w:val="StyleUnderline"/>
        </w:rPr>
        <w:t xml:space="preserve"> </w:t>
      </w:r>
      <w:r w:rsidRPr="00CE3CE2">
        <w:rPr>
          <w:rStyle w:val="StyleUnderline"/>
          <w:highlight w:val="green"/>
        </w:rPr>
        <w:t>wary</w:t>
      </w:r>
      <w:r w:rsidRPr="00BE438B">
        <w:rPr>
          <w:rStyle w:val="StyleUnderline"/>
        </w:rPr>
        <w:t xml:space="preserve"> </w:t>
      </w:r>
      <w:r w:rsidRPr="00CE3CE2">
        <w:rPr>
          <w:rStyle w:val="StyleUnderline"/>
          <w:highlight w:val="green"/>
        </w:rPr>
        <w:t>of</w:t>
      </w:r>
      <w:r w:rsidRPr="00BE438B">
        <w:rPr>
          <w:rStyle w:val="StyleUnderline"/>
        </w:rPr>
        <w:t xml:space="preserve"> being seen to mix with </w:t>
      </w:r>
      <w:r w:rsidRPr="00CE3CE2">
        <w:rPr>
          <w:rStyle w:val="StyleUnderline"/>
          <w:highlight w:val="green"/>
        </w:rPr>
        <w:t>the</w:t>
      </w:r>
      <w:r w:rsidRPr="00BE438B">
        <w:rPr>
          <w:rStyle w:val="StyleUnderline"/>
        </w:rPr>
        <w:t xml:space="preserve"> </w:t>
      </w:r>
      <w:r w:rsidRPr="00CE3CE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9D5425E" w14:textId="77777777" w:rsidR="00D44F86" w:rsidRPr="000834BA" w:rsidRDefault="00D44F86" w:rsidP="00D44F86">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CE3CE2">
        <w:rPr>
          <w:rStyle w:val="StyleUnderline"/>
          <w:highlight w:val="green"/>
        </w:rPr>
        <w:t>avoiding state</w:t>
      </w:r>
      <w:r w:rsidRPr="00BE438B">
        <w:rPr>
          <w:rStyle w:val="StyleUnderline"/>
        </w:rPr>
        <w:t xml:space="preserve"> </w:t>
      </w:r>
      <w:r w:rsidRPr="00CE3CE2">
        <w:rPr>
          <w:rStyle w:val="StyleUnderline"/>
          <w:highlight w:val="green"/>
        </w:rPr>
        <w:t>funding</w:t>
      </w:r>
      <w:r w:rsidRPr="00BE438B">
        <w:rPr>
          <w:rStyle w:val="StyleUnderline"/>
        </w:rPr>
        <w:t xml:space="preserve">, a company </w:t>
      </w:r>
      <w:r w:rsidRPr="00CE3CE2">
        <w:rPr>
          <w:rStyle w:val="StyleUnderline"/>
          <w:highlight w:val="green"/>
        </w:rPr>
        <w:t>can</w:t>
      </w:r>
      <w:r w:rsidRPr="00BE438B">
        <w:rPr>
          <w:rStyle w:val="StyleUnderline"/>
        </w:rPr>
        <w:t xml:space="preserve"> also </w:t>
      </w:r>
      <w:r w:rsidRPr="00CE3CE2">
        <w:rPr>
          <w:rStyle w:val="StyleUnderline"/>
          <w:highlight w:val="green"/>
        </w:rPr>
        <w:t>avoid</w:t>
      </w:r>
      <w:r w:rsidRPr="00BE438B">
        <w:rPr>
          <w:rStyle w:val="StyleUnderline"/>
        </w:rPr>
        <w:t xml:space="preserve"> an array of </w:t>
      </w:r>
      <w:r w:rsidRPr="00CE3CE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CE3CE2">
        <w:rPr>
          <w:rStyle w:val="StyleUnderline"/>
          <w:highlight w:val="green"/>
        </w:rPr>
        <w:t xml:space="preserve">easier to compete on </w:t>
      </w:r>
      <w:r w:rsidRPr="00FF5CF0">
        <w:rPr>
          <w:rStyle w:val="StyleUnderline"/>
        </w:rPr>
        <w:t xml:space="preserve">a </w:t>
      </w:r>
      <w:r w:rsidRPr="00CE3CE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555FC0A0" w14:textId="77777777" w:rsidR="00D44F86" w:rsidRPr="00BC42E1" w:rsidRDefault="00D44F86" w:rsidP="00D44F86">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556DA7F8" w14:textId="77777777" w:rsidR="00D44F86" w:rsidRPr="00FF5CF0" w:rsidRDefault="00D44F86" w:rsidP="00D44F86">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AD1B9DF" w14:textId="77777777" w:rsidR="00D44F86" w:rsidRDefault="00D44F86" w:rsidP="00D44F86">
      <w:pPr>
        <w:pStyle w:val="Heading4"/>
      </w:pPr>
      <w:r>
        <w:t>Shifts in regime perception threatens CCP’s legitimacy from nationalist hardliners</w:t>
      </w:r>
    </w:p>
    <w:p w14:paraId="0AD4859E" w14:textId="77777777" w:rsidR="00D44F86" w:rsidRPr="00F82438" w:rsidRDefault="00D44F86" w:rsidP="00D44F86">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616BD91" w14:textId="77777777" w:rsidR="00D44F86" w:rsidRPr="00F64DA8" w:rsidRDefault="00D44F86" w:rsidP="00D44F86">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w:t>
      </w:r>
      <w:r w:rsidRPr="00F64DA8">
        <w:rPr>
          <w:u w:val="single"/>
        </w:rPr>
        <w:lastRenderedPageBreak/>
        <w:t xml:space="preserve">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CE3CE2">
        <w:rPr>
          <w:highlight w:val="green"/>
          <w:u w:val="single"/>
        </w:rPr>
        <w:t>autocracies</w:t>
      </w:r>
      <w:r w:rsidRPr="00F64DA8">
        <w:rPr>
          <w:u w:val="single"/>
        </w:rPr>
        <w:t xml:space="preserve"> often </w:t>
      </w:r>
      <w:r w:rsidRPr="00CE3CE2">
        <w:rPr>
          <w:highlight w:val="green"/>
          <w:u w:val="single"/>
        </w:rPr>
        <w:t xml:space="preserve">rely on </w:t>
      </w:r>
      <w:r w:rsidRPr="00CE3CE2">
        <w:rPr>
          <w:b/>
          <w:bCs/>
          <w:highlight w:val="green"/>
          <w:u w:val="single"/>
        </w:rPr>
        <w:t>nationalist mythmaking</w:t>
      </w:r>
      <w:r w:rsidRPr="00F64DA8">
        <w:rPr>
          <w:u w:val="single"/>
        </w:rPr>
        <w:t xml:space="preserve">,8 </w:t>
      </w:r>
      <w:r w:rsidRPr="00CE3CE2">
        <w:rPr>
          <w:highlight w:val="green"/>
          <w:u w:val="single"/>
        </w:rPr>
        <w:t>success or failure in defending</w:t>
      </w:r>
      <w:r w:rsidRPr="00F64DA8">
        <w:rPr>
          <w:u w:val="single"/>
        </w:rPr>
        <w:t xml:space="preserve"> the </w:t>
      </w:r>
      <w:r w:rsidRPr="00CE3CE2">
        <w:rPr>
          <w:highlight w:val="green"/>
          <w:u w:val="single"/>
        </w:rPr>
        <w:t xml:space="preserve">national honor in international crises could </w:t>
      </w:r>
      <w:r w:rsidRPr="00F64DA8">
        <w:rPr>
          <w:u w:val="single"/>
        </w:rPr>
        <w:t xml:space="preserve">burnish the leadership’s patriotic credentials or </w:t>
      </w:r>
      <w:r w:rsidRPr="00CE3CE2">
        <w:rPr>
          <w:highlight w:val="green"/>
          <w:u w:val="single"/>
        </w:rPr>
        <w:t xml:space="preserve">spark opposition. </w:t>
      </w:r>
      <w:r w:rsidRPr="00CE3CE2">
        <w:rPr>
          <w:b/>
          <w:bCs/>
          <w:highlight w:val="green"/>
          <w:u w:val="single"/>
        </w:rPr>
        <w:t>Shared outrage at</w:t>
      </w:r>
      <w:r w:rsidRPr="00F64DA8">
        <w:rPr>
          <w:b/>
          <w:bCs/>
          <w:u w:val="single"/>
        </w:rPr>
        <w:t xml:space="preserve"> the regime’s </w:t>
      </w:r>
      <w:r w:rsidRPr="00CE3CE2">
        <w:rPr>
          <w:b/>
          <w:bCs/>
          <w:highlight w:val="green"/>
          <w:u w:val="single"/>
        </w:rPr>
        <w:t>foreign policy failures could galvanize</w:t>
      </w:r>
      <w:r w:rsidRPr="00F64DA8">
        <w:rPr>
          <w:b/>
          <w:bCs/>
          <w:u w:val="single"/>
        </w:rPr>
        <w:t xml:space="preserve"> street </w:t>
      </w:r>
      <w:r w:rsidRPr="00CE3CE2">
        <w:rPr>
          <w:b/>
          <w:bCs/>
          <w:highlight w:val="green"/>
          <w:u w:val="single"/>
        </w:rPr>
        <w:t>protests or elite fissures, creating intraparty upheaval</w:t>
      </w:r>
      <w:r w:rsidRPr="00CE3CE2">
        <w:rPr>
          <w:highlight w:val="green"/>
          <w:u w:val="single"/>
        </w:rPr>
        <w:t xml:space="preserve"> </w:t>
      </w:r>
      <w:r w:rsidRPr="00F64DA8">
        <w:rPr>
          <w:u w:val="single"/>
        </w:rPr>
        <w:t xml:space="preserve">or inviting military officers to step in to restore order. </w:t>
      </w:r>
      <w:r w:rsidRPr="00CE3CE2">
        <w:rPr>
          <w:highlight w:val="green"/>
          <w:u w:val="single"/>
        </w:rPr>
        <w:t>Fearing</w:t>
      </w:r>
      <w:r w:rsidRPr="00F64DA8">
        <w:rPr>
          <w:u w:val="single"/>
        </w:rPr>
        <w:t xml:space="preserve"> a </w:t>
      </w:r>
      <w:r w:rsidRPr="00CE3CE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CE3CE2">
        <w:rPr>
          <w:rStyle w:val="Emphasis"/>
          <w:highlight w:val="green"/>
        </w:rPr>
        <w:t>even a small increase</w:t>
      </w:r>
      <w:r w:rsidRPr="00CE3CE2">
        <w:rPr>
          <w:rStyle w:val="StyleUnderline"/>
          <w:highlight w:val="green"/>
        </w:rPr>
        <w:t xml:space="preserve"> in</w:t>
      </w:r>
      <w:r w:rsidRPr="00B6331F">
        <w:rPr>
          <w:rStyle w:val="StyleUnderline"/>
        </w:rPr>
        <w:t xml:space="preserve"> the </w:t>
      </w:r>
      <w:r w:rsidRPr="00CE3CE2">
        <w:rPr>
          <w:rStyle w:val="StyleUnderline"/>
          <w:highlight w:val="green"/>
        </w:rPr>
        <w:t>probability of ouster could alter</w:t>
      </w:r>
      <w:r w:rsidRPr="00B6331F">
        <w:rPr>
          <w:rStyle w:val="StyleUnderline"/>
        </w:rPr>
        <w:t xml:space="preserve"> authoritarian </w:t>
      </w:r>
      <w:r w:rsidRPr="00CE3CE2">
        <w:rPr>
          <w:rStyle w:val="StyleUnderline"/>
          <w:bCs/>
          <w:highlight w:val="green"/>
        </w:rPr>
        <w:t>incentives in international crises</w:t>
      </w:r>
      <w:r w:rsidRPr="00CE3CE2">
        <w:rPr>
          <w:rStyle w:val="StyleUnderline"/>
          <w:highlight w:val="green"/>
        </w:rPr>
        <w:t>.</w:t>
      </w:r>
      <w:r w:rsidRPr="00F64DA8">
        <w:rPr>
          <w:sz w:val="16"/>
        </w:rPr>
        <w:t xml:space="preserve">9 A </w:t>
      </w:r>
      <w:r w:rsidRPr="00CE3CE2">
        <w:rPr>
          <w:rStyle w:val="Emphasis"/>
          <w:highlight w:val="green"/>
        </w:rPr>
        <w:t>history of nationalist uprisings</w:t>
      </w:r>
      <w:r w:rsidRPr="00CE3CE2">
        <w:rPr>
          <w:rStyle w:val="StyleUnderline"/>
          <w:highlight w:val="green"/>
        </w:rPr>
        <w:t xml:space="preserve"> make</w:t>
      </w:r>
      <w:r w:rsidRPr="00B6331F">
        <w:rPr>
          <w:rStyle w:val="StyleUnderline"/>
        </w:rPr>
        <w:t xml:space="preserve"> </w:t>
      </w:r>
      <w:r w:rsidRPr="00CE3CE2">
        <w:rPr>
          <w:rStyle w:val="StyleUnderline"/>
          <w:highlight w:val="green"/>
        </w:rPr>
        <w:t>Chinese</w:t>
      </w:r>
      <w:r w:rsidRPr="00B6331F">
        <w:rPr>
          <w:rStyle w:val="StyleUnderline"/>
        </w:rPr>
        <w:t xml:space="preserve"> citizens and leaders especially </w:t>
      </w:r>
      <w:r w:rsidRPr="00CE3CE2">
        <w:rPr>
          <w:rStyle w:val="StyleUnderline"/>
          <w:highlight w:val="green"/>
        </w:rPr>
        <w:t>aware of</w:t>
      </w:r>
      <w:r w:rsidRPr="00B6331F">
        <w:rPr>
          <w:rStyle w:val="StyleUnderline"/>
        </w:rPr>
        <w:t xml:space="preserve"> the </w:t>
      </w:r>
      <w:r w:rsidRPr="00CE3CE2">
        <w:rPr>
          <w:rStyle w:val="StyleUnderline"/>
          <w:highlight w:val="green"/>
        </w:rPr>
        <w:t xml:space="preserve">linkage between </w:t>
      </w:r>
      <w:r w:rsidRPr="00CE3CE2">
        <w:rPr>
          <w:rStyle w:val="Emphasis"/>
          <w:highlight w:val="green"/>
        </w:rPr>
        <w:t>international disputes</w:t>
      </w:r>
      <w:r w:rsidRPr="00CE3CE2">
        <w:rPr>
          <w:rStyle w:val="StyleUnderline"/>
          <w:highlight w:val="green"/>
        </w:rPr>
        <w:t xml:space="preserve"> and </w:t>
      </w:r>
      <w:r w:rsidRPr="00CE3CE2">
        <w:rPr>
          <w:rStyle w:val="Emphasis"/>
          <w:highlight w:val="green"/>
        </w:rPr>
        <w:t>domestic unrest</w:t>
      </w:r>
      <w:r w:rsidRPr="00CE3CE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1731BE0" w14:textId="77777777" w:rsidR="00D44F86" w:rsidRDefault="00D44F86" w:rsidP="00D44F86">
      <w:pPr>
        <w:pStyle w:val="Heading4"/>
        <w:rPr>
          <w:rFonts w:cs="Times New Roman"/>
        </w:rPr>
      </w:pPr>
      <w:r>
        <w:rPr>
          <w:rFonts w:cs="Times New Roman"/>
        </w:rPr>
        <w:t xml:space="preserve">Lash-out causes </w:t>
      </w:r>
      <w:r w:rsidRPr="00946526">
        <w:rPr>
          <w:rFonts w:cs="Times New Roman"/>
        </w:rPr>
        <w:t>SCS, Philippines war, Vietnam war, India border conflicts, ECS, Japan War, Taiwan invasion,</w:t>
      </w:r>
      <w:r>
        <w:rPr>
          <w:rFonts w:cs="Times New Roman"/>
        </w:rPr>
        <w:t xml:space="preserve"> and</w:t>
      </w:r>
      <w:r w:rsidRPr="00946526">
        <w:rPr>
          <w:rFonts w:cs="Times New Roman"/>
        </w:rPr>
        <w:t xml:space="preserve"> US-China War</w:t>
      </w:r>
      <w:r>
        <w:rPr>
          <w:rFonts w:cs="Times New Roman"/>
        </w:rPr>
        <w:t>.</w:t>
      </w:r>
    </w:p>
    <w:p w14:paraId="38011CB1" w14:textId="77777777" w:rsidR="00D44F86" w:rsidRPr="00DD7788" w:rsidRDefault="00D44F86" w:rsidP="00D44F86">
      <w:r w:rsidRPr="00DD7788">
        <w:rPr>
          <w:rStyle w:val="Style13ptBold"/>
        </w:rPr>
        <w:t>Cole 14</w:t>
      </w:r>
      <w:r>
        <w:t xml:space="preserve"> J. Michael Cole 7-10-2014 “</w:t>
      </w:r>
      <w:r w:rsidRPr="00946526">
        <w:t>Where Would Beijing Use External Distractions?</w:t>
      </w:r>
      <w:r>
        <w:t xml:space="preserve">” </w:t>
      </w:r>
      <w:hyperlink r:id="rId23"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6E276D23" w14:textId="006FEF9B" w:rsidR="00D44F86" w:rsidRPr="00D44F86" w:rsidRDefault="00D44F86" w:rsidP="00D44F86">
      <w:pPr>
        <w:rPr>
          <w:sz w:val="12"/>
        </w:rPr>
      </w:pPr>
      <w:r w:rsidRPr="00CE3CE2">
        <w:rPr>
          <w:rStyle w:val="Emphasis"/>
          <w:highlight w:val="green"/>
        </w:rPr>
        <w:t>Throughout history</w:t>
      </w:r>
      <w:r w:rsidRPr="004D1E62">
        <w:rPr>
          <w:sz w:val="12"/>
        </w:rPr>
        <w:t xml:space="preserve">, </w:t>
      </w:r>
      <w:r w:rsidRPr="00CE3CE2">
        <w:rPr>
          <w:rStyle w:val="Emphasis"/>
          <w:highlight w:val="green"/>
        </w:rPr>
        <w:t>embattled governments</w:t>
      </w:r>
      <w:r w:rsidRPr="00CE3CE2">
        <w:rPr>
          <w:rStyle w:val="StyleUnderline"/>
          <w:highlight w:val="green"/>
        </w:rPr>
        <w:t xml:space="preserve"> </w:t>
      </w:r>
      <w:r w:rsidRPr="00711BC4">
        <w:rPr>
          <w:rStyle w:val="StyleUnderline"/>
        </w:rPr>
        <w:t xml:space="preserve">have often </w:t>
      </w:r>
      <w:r w:rsidRPr="00CE3CE2">
        <w:rPr>
          <w:rStyle w:val="Emphasis"/>
          <w:highlight w:val="green"/>
        </w:rPr>
        <w:t>resorted to external distractions to tap into</w:t>
      </w:r>
      <w:r w:rsidRPr="00CE3CE2">
        <w:rPr>
          <w:rStyle w:val="StyleUnderline"/>
          <w:highlight w:val="green"/>
        </w:rPr>
        <w:t xml:space="preserve"> </w:t>
      </w:r>
      <w:r w:rsidRPr="00711BC4">
        <w:rPr>
          <w:rStyle w:val="StyleUnderline"/>
        </w:rPr>
        <w:t xml:space="preserve">a restive population’s </w:t>
      </w:r>
      <w:r w:rsidRPr="00CE3CE2">
        <w:rPr>
          <w:rStyle w:val="Emphasis"/>
          <w:highlight w:val="green"/>
        </w:rPr>
        <w:t>nationalist sentiment</w:t>
      </w:r>
      <w:r w:rsidRPr="00CE3CE2">
        <w:rPr>
          <w:rStyle w:val="StyleUnderline"/>
          <w:highlight w:val="green"/>
        </w:rPr>
        <w:t xml:space="preserve"> </w:t>
      </w:r>
      <w:r w:rsidRPr="00711BC4">
        <w:rPr>
          <w:rStyle w:val="StyleUnderline"/>
        </w:rPr>
        <w:t xml:space="preserve">and thereby </w:t>
      </w:r>
      <w:r w:rsidRPr="00CE3CE2">
        <w:rPr>
          <w:rStyle w:val="Emphasis"/>
          <w:highlight w:val="green"/>
        </w:rPr>
        <w:t>release</w:t>
      </w:r>
      <w:r w:rsidRPr="00711BC4">
        <w:rPr>
          <w:rStyle w:val="StyleUnderline"/>
        </w:rPr>
        <w:t xml:space="preserve">, or redirect, </w:t>
      </w:r>
      <w:r w:rsidRPr="00CE3CE2">
        <w:rPr>
          <w:rStyle w:val="Emphasis"/>
          <w:highlight w:val="green"/>
        </w:rPr>
        <w:t>pressures</w:t>
      </w:r>
      <w:r w:rsidRPr="00CE3CE2">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Authoritarian regimes in particular</w:t>
      </w:r>
      <w:r w:rsidRPr="004D1E62">
        <w:rPr>
          <w:sz w:val="12"/>
        </w:rPr>
        <w:t>, which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CE3CE2">
        <w:rPr>
          <w:rStyle w:val="Emphasis"/>
          <w:highlight w:val="green"/>
        </w:rPr>
        <w:t xml:space="preserve">Would the </w:t>
      </w:r>
      <w:r w:rsidRPr="00711BC4">
        <w:rPr>
          <w:rStyle w:val="StyleUnderline"/>
        </w:rPr>
        <w:t>Chinese Communist Party (</w:t>
      </w:r>
      <w:r w:rsidRPr="00CE3CE2">
        <w:rPr>
          <w:rStyle w:val="Emphasis"/>
          <w:highlight w:val="green"/>
        </w:rPr>
        <w:t>CCP</w:t>
      </w:r>
      <w:r w:rsidRPr="00711BC4">
        <w:rPr>
          <w:rStyle w:val="StyleUnderline"/>
        </w:rPr>
        <w:t xml:space="preserve">), </w:t>
      </w:r>
      <w:r w:rsidRPr="00CE3CE2">
        <w:rPr>
          <w:rStyle w:val="Emphasis"/>
          <w:highlight w:val="green"/>
        </w:rPr>
        <w:t>whose</w:t>
      </w:r>
      <w:r w:rsidRPr="00CE3CE2">
        <w:rPr>
          <w:rStyle w:val="StyleUnderline"/>
          <w:highlight w:val="green"/>
        </w:rPr>
        <w:t xml:space="preserve"> </w:t>
      </w:r>
      <w:r w:rsidRPr="00CE3CE2">
        <w:rPr>
          <w:rStyle w:val="Emphasis"/>
          <w:highlight w:val="green"/>
        </w:rPr>
        <w:t>legitimacy</w:t>
      </w:r>
      <w:r w:rsidRPr="00CE3CE2">
        <w:rPr>
          <w:rStyle w:val="StyleUnderline"/>
          <w:highlight w:val="green"/>
        </w:rPr>
        <w:t xml:space="preserve"> </w:t>
      </w:r>
      <w:r w:rsidRPr="00711BC4">
        <w:rPr>
          <w:rStyle w:val="StyleUnderline"/>
        </w:rPr>
        <w:t xml:space="preserve">is so </w:t>
      </w:r>
      <w:r w:rsidRPr="00CE3CE2">
        <w:rPr>
          <w:rStyle w:val="Emphasis"/>
          <w:highlight w:val="green"/>
        </w:rPr>
        <w:t>contingent on social stability and economic growth</w:t>
      </w:r>
      <w:r w:rsidRPr="00711BC4">
        <w:rPr>
          <w:rStyle w:val="StyleUnderline"/>
        </w:rPr>
        <w:t xml:space="preserve">, </w:t>
      </w:r>
      <w:r w:rsidRPr="00CE3CE2">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CE3CE2">
        <w:rPr>
          <w:rStyle w:val="Emphasis"/>
          <w:highlight w:val="green"/>
        </w:rPr>
        <w:t xml:space="preserve">Beijing could </w:t>
      </w:r>
      <w:r w:rsidRPr="00CE3CE2">
        <w:rPr>
          <w:rStyle w:val="Emphasis"/>
          <w:highlight w:val="green"/>
          <w:bdr w:val="single" w:sz="18" w:space="0" w:color="auto"/>
        </w:rPr>
        <w:t>manufacture external crises</w:t>
      </w:r>
      <w:r w:rsidRPr="00CE3CE2">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CE3CE2">
        <w:rPr>
          <w:rStyle w:val="Emphasis"/>
          <w:highlight w:val="green"/>
        </w:rPr>
        <w:t>In past decades</w:t>
      </w:r>
      <w:r w:rsidRPr="004D1E62">
        <w:rPr>
          <w:sz w:val="12"/>
        </w:rPr>
        <w:t xml:space="preserve">, </w:t>
      </w:r>
      <w:r w:rsidRPr="00711BC4">
        <w:rPr>
          <w:rStyle w:val="StyleUnderline"/>
        </w:rPr>
        <w:t xml:space="preserve">the </w:t>
      </w:r>
      <w:r w:rsidRPr="00CE3CE2">
        <w:rPr>
          <w:rStyle w:val="Emphasis"/>
          <w:highlight w:val="green"/>
        </w:rPr>
        <w:t>CCP</w:t>
      </w:r>
      <w:r w:rsidRPr="00CE3CE2">
        <w:rPr>
          <w:rStyle w:val="StyleUnderline"/>
          <w:highlight w:val="green"/>
        </w:rPr>
        <w:t xml:space="preserve"> </w:t>
      </w:r>
      <w:r w:rsidRPr="00711BC4">
        <w:rPr>
          <w:rStyle w:val="StyleUnderline"/>
        </w:rPr>
        <w:t xml:space="preserve">has on several occasions </w:t>
      </w:r>
      <w:r w:rsidRPr="00CE3CE2">
        <w:rPr>
          <w:rStyle w:val="Emphasis"/>
          <w:highlight w:val="green"/>
        </w:rPr>
        <w:t>tapped into public outrage to distract a disgruntled population</w:t>
      </w:r>
      <w:r w:rsidRPr="00711BC4">
        <w:rPr>
          <w:rStyle w:val="StyleUnderline"/>
        </w:rPr>
        <w:t>, often by encouraging (and when necessary containing) protests against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w:t>
      </w:r>
      <w:r w:rsidRPr="00711BC4">
        <w:rPr>
          <w:rStyle w:val="StyleUnderline"/>
        </w:rPr>
        <w:lastRenderedPageBreak/>
        <w:t>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state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With this in mind, we can then ask which external distraction scenarios </w:t>
      </w:r>
      <w:proofErr w:type="gramStart"/>
      <w:r w:rsidRPr="004D1E62">
        <w:rPr>
          <w:sz w:val="12"/>
        </w:rPr>
        <w:t>would Beijing</w:t>
      </w:r>
      <w:proofErr w:type="gramEnd"/>
      <w:r w:rsidRPr="004D1E62">
        <w:rPr>
          <w:sz w:val="12"/>
        </w:rPr>
        <w:t xml:space="preserve"> be the most likely to turn to 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CE3CE2">
        <w:rPr>
          <w:rStyle w:val="Emphasis"/>
          <w:highlight w:val="green"/>
        </w:rPr>
        <w:t>S</w:t>
      </w:r>
      <w:r w:rsidRPr="00711BC4">
        <w:rPr>
          <w:rStyle w:val="Emphasis"/>
        </w:rPr>
        <w:t xml:space="preserve">outh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CE3CE2">
        <w:rPr>
          <w:rStyle w:val="Emphasis"/>
          <w:highlight w:val="green"/>
        </w:rPr>
        <w:t>entire</w:t>
      </w:r>
      <w:r w:rsidRPr="00CE3CE2">
        <w:rPr>
          <w:rStyle w:val="StyleUnderline"/>
          <w:highlight w:val="green"/>
        </w:rPr>
        <w:t xml:space="preserve"> </w:t>
      </w:r>
      <w:r w:rsidRPr="00711BC4">
        <w:rPr>
          <w:rStyle w:val="StyleUnderline"/>
        </w:rPr>
        <w:t xml:space="preserve">body of </w:t>
      </w:r>
      <w:r w:rsidRPr="00CE3CE2">
        <w:rPr>
          <w:rStyle w:val="Emphasis"/>
          <w:highlight w:val="green"/>
        </w:rPr>
        <w:t>water</w:t>
      </w:r>
      <w:r w:rsidRPr="00711BC4">
        <w:rPr>
          <w:rStyle w:val="StyleUnderline"/>
        </w:rPr>
        <w:t xml:space="preserve"> is part of China’s indivisible territory and therefore </w:t>
      </w:r>
      <w:r w:rsidRPr="00CE3CE2">
        <w:rPr>
          <w:rStyle w:val="Emphasis"/>
          <w:highlight w:val="green"/>
        </w:rPr>
        <w:t>a “core interest</w:t>
      </w:r>
      <w:r w:rsidRPr="00711BC4">
        <w:rPr>
          <w:rStyle w:val="StyleUnderline"/>
        </w:rPr>
        <w:t>,” are sufficient enough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CE3CE2">
        <w:rPr>
          <w:rStyle w:val="Emphasis"/>
          <w:highlight w:val="green"/>
        </w:rPr>
        <w:t>Philippines and Vietnam</w:t>
      </w:r>
      <w:r w:rsidRPr="00711BC4">
        <w:rPr>
          <w:rStyle w:val="StyleUnderline"/>
        </w:rPr>
        <w:t xml:space="preserve">, two countries which have skirmished with China in recent years, are the </w:t>
      </w:r>
      <w:r w:rsidRPr="00CE3CE2">
        <w:rPr>
          <w:rStyle w:val="Emphasis"/>
          <w:highlight w:val="green"/>
        </w:rPr>
        <w:t>likeliest candidates</w:t>
      </w:r>
      <w:r w:rsidRPr="00CE3CE2">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fairly high. For a quick popularity boost and low-risk distraction, these opponents would best serve Beijing’s interests. </w:t>
      </w:r>
      <w:r w:rsidRPr="00711BC4">
        <w:rPr>
          <w:rStyle w:val="Emphasis"/>
        </w:rPr>
        <w:t xml:space="preserve">2. </w:t>
      </w:r>
      <w:r w:rsidRPr="00CE3CE2">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CE3CE2">
        <w:rPr>
          <w:rStyle w:val="Emphasis"/>
          <w:highlight w:val="green"/>
        </w:rPr>
        <w:t>memories of China’s routing of the Indian military</w:t>
      </w:r>
      <w:r w:rsidRPr="00CE3CE2">
        <w:rPr>
          <w:rStyle w:val="StyleUnderline"/>
          <w:highlight w:val="green"/>
        </w:rPr>
        <w:t xml:space="preserve"> </w:t>
      </w:r>
      <w:r w:rsidRPr="00711BC4">
        <w:rPr>
          <w:rStyle w:val="StyleUnderline"/>
        </w:rPr>
        <w:t xml:space="preserve">in the Sino-Indian War of 1962 </w:t>
      </w:r>
      <w:r w:rsidRPr="00CE3CE2">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711BC4">
        <w:rPr>
          <w:rStyle w:val="Emphasis"/>
        </w:rPr>
        <w:t xml:space="preserve">3. </w:t>
      </w:r>
      <w:r w:rsidRPr="00CE3CE2">
        <w:rPr>
          <w:rStyle w:val="Emphasis"/>
          <w:highlight w:val="green"/>
        </w:rPr>
        <w:t>E</w:t>
      </w:r>
      <w:r w:rsidRPr="00711BC4">
        <w:rPr>
          <w:rStyle w:val="Emphasis"/>
        </w:rPr>
        <w:t xml:space="preserve">ast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 xml:space="preserve">ea </w:t>
      </w:r>
      <w:r w:rsidRPr="00CE3CE2">
        <w:rPr>
          <w:rStyle w:val="Emphasis"/>
          <w:highlight w:val="green"/>
        </w:rPr>
        <w:t xml:space="preserve">and Japan </w:t>
      </w:r>
      <w:r w:rsidRPr="00711BC4">
        <w:rPr>
          <w:rStyle w:val="StyleUnderline"/>
        </w:rPr>
        <w:t>Sparking a war with Japan, presumably over the disputed Senkaku/Diaoyu islets, would represent a major escalation on Beijing’s part</w:t>
      </w:r>
      <w:r w:rsidRPr="004D1E62">
        <w:rPr>
          <w:sz w:val="12"/>
        </w:rPr>
        <w:t xml:space="preserve">. </w:t>
      </w:r>
      <w:r w:rsidRPr="00711BC4">
        <w:rPr>
          <w:rStyle w:val="StyleUnderline"/>
        </w:rPr>
        <w:t>Assuming that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xml:space="preserve">. Unless the CCP were on the brink of collapse, it is unlikely that </w:t>
      </w:r>
      <w:r w:rsidRPr="004D1E62">
        <w:rPr>
          <w:sz w:val="12"/>
        </w:rPr>
        <w:lastRenderedPageBreak/>
        <w:t>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CE3CE2">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at the moment, China never shelved its plans to annex the island by force if </w:t>
      </w:r>
      <w:proofErr w:type="gramStart"/>
      <w:r w:rsidRPr="00711BC4">
        <w:rPr>
          <w:rStyle w:val="StyleUnderline"/>
        </w:rPr>
        <w:t>necessary, and</w:t>
      </w:r>
      <w:proofErr w:type="gramEnd"/>
      <w:r w:rsidRPr="00711BC4">
        <w:rPr>
          <w:rStyle w:val="StyleUnderline"/>
        </w:rPr>
        <w:t xml:space="preserve">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on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sidRPr="00711BC4">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CE3CE2">
        <w:rPr>
          <w:rStyle w:val="Emphasis"/>
          <w:highlight w:val="green"/>
        </w:rPr>
        <w:t>U</w:t>
      </w:r>
      <w:r w:rsidRPr="00711BC4">
        <w:rPr>
          <w:rStyle w:val="Emphasis"/>
        </w:rPr>
        <w:t xml:space="preserve">nited </w:t>
      </w:r>
      <w:r w:rsidRPr="00CE3CE2">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China would increase its chances of scoring domestic points by playing to its strengths — by 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380B91D5" w14:textId="0A555F57" w:rsidR="00D44F86" w:rsidRDefault="006743B0" w:rsidP="00D44F86">
      <w:pPr>
        <w:pStyle w:val="Heading3"/>
      </w:pPr>
      <w:r>
        <w:lastRenderedPageBreak/>
        <w:t>4</w:t>
      </w:r>
    </w:p>
    <w:p w14:paraId="2EE675F7" w14:textId="77777777" w:rsidR="00D44F86" w:rsidRDefault="00D44F86" w:rsidP="00D44F86">
      <w:pPr>
        <w:pStyle w:val="Heading4"/>
      </w:pPr>
      <w:r>
        <w:t xml:space="preserve">CP Text: The People’s Republic of China should </w:t>
      </w:r>
    </w:p>
    <w:p w14:paraId="5A48598C" w14:textId="77777777" w:rsidR="00D44F86" w:rsidRDefault="00D44F86" w:rsidP="00D44F86">
      <w:pPr>
        <w:pStyle w:val="Heading4"/>
        <w:numPr>
          <w:ilvl w:val="0"/>
          <w:numId w:val="13"/>
        </w:numPr>
      </w:pPr>
      <w:r>
        <w:t>end all private appropriation of outer space except for Asteroid Mining.</w:t>
      </w:r>
    </w:p>
    <w:p w14:paraId="24A04161" w14:textId="77777777" w:rsidR="00D44F86" w:rsidRDefault="00D44F86" w:rsidP="00D44F86">
      <w:pPr>
        <w:pStyle w:val="Heading4"/>
        <w:numPr>
          <w:ilvl w:val="0"/>
          <w:numId w:val="13"/>
        </w:numPr>
      </w:pPr>
      <w:r>
        <w:t>de-militarize its civilian, military, and commercial space industry.</w:t>
      </w:r>
    </w:p>
    <w:p w14:paraId="32F8E0D5" w14:textId="77777777" w:rsidR="00D44F86" w:rsidRDefault="00D44F86" w:rsidP="00D44F86">
      <w:pPr>
        <w:pStyle w:val="Heading4"/>
        <w:numPr>
          <w:ilvl w:val="0"/>
          <w:numId w:val="13"/>
        </w:numPr>
      </w:pPr>
      <w:r>
        <w:t xml:space="preserve">dismantle and remove ASAT weapons. </w:t>
      </w:r>
    </w:p>
    <w:p w14:paraId="10D626DF" w14:textId="77777777" w:rsidR="00D44F86" w:rsidRDefault="00D44F86" w:rsidP="00D44F86">
      <w:pPr>
        <w:pStyle w:val="Heading4"/>
        <w:numPr>
          <w:ilvl w:val="0"/>
          <w:numId w:val="13"/>
        </w:numPr>
      </w:pPr>
      <w:r>
        <w:t xml:space="preserve">dismantle the People’s Liberation Army. </w:t>
      </w:r>
    </w:p>
    <w:p w14:paraId="029DE42D" w14:textId="77777777" w:rsidR="00D44F86" w:rsidRPr="00C37888" w:rsidRDefault="00D44F86" w:rsidP="00D44F86">
      <w:pPr>
        <w:pStyle w:val="Heading4"/>
        <w:numPr>
          <w:ilvl w:val="0"/>
          <w:numId w:val="13"/>
        </w:numPr>
      </w:pPr>
      <w:r>
        <w:t xml:space="preserve">end China-Russian cooperation in Outer Space. </w:t>
      </w:r>
    </w:p>
    <w:p w14:paraId="7E47376F" w14:textId="77777777" w:rsidR="00D44F86" w:rsidRPr="00D5251F" w:rsidRDefault="00D44F86" w:rsidP="00D44F86">
      <w:pPr>
        <w:pStyle w:val="Heading4"/>
      </w:pPr>
      <w:r>
        <w:t xml:space="preserve">The Counterplan solves the Case – solves Advantage 1 and 2 since it’s about Space Militarization which the CP </w:t>
      </w:r>
      <w:r>
        <w:rPr>
          <w:u w:val="single"/>
        </w:rPr>
        <w:t>explicitly</w:t>
      </w:r>
      <w:r>
        <w:t xml:space="preserve"> gets rid of. Concede Space Key to Heg – means the CP access </w:t>
      </w:r>
      <w:r>
        <w:rPr>
          <w:u w:val="single"/>
        </w:rPr>
        <w:t>all</w:t>
      </w:r>
      <w:r>
        <w:t xml:space="preserve"> of the Spill-over Offense to American leadership.  </w:t>
      </w:r>
    </w:p>
    <w:p w14:paraId="0D269A29" w14:textId="77777777" w:rsidR="00D44F86" w:rsidRPr="008553B3" w:rsidRDefault="00D44F86" w:rsidP="00D44F86">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1CF4D29D" w14:textId="77777777" w:rsidR="00D44F86" w:rsidRDefault="00D44F86" w:rsidP="00D44F86">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24"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7740A1F4" w14:textId="77777777" w:rsidR="00D44F86" w:rsidRPr="008553B3" w:rsidRDefault="00D44F86" w:rsidP="00D44F86">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CE3CE2">
        <w:rPr>
          <w:rStyle w:val="Emphasis"/>
          <w:highlight w:val="green"/>
        </w:rPr>
        <w:t>China</w:t>
      </w:r>
      <w:r w:rsidRPr="00DE165E">
        <w:rPr>
          <w:rStyle w:val="Emphasis"/>
        </w:rPr>
        <w:t>’s</w:t>
      </w:r>
      <w:r w:rsidRPr="00DE165E">
        <w:rPr>
          <w:rStyle w:val="StyleUnderline"/>
        </w:rPr>
        <w:t xml:space="preserve"> </w:t>
      </w:r>
      <w:proofErr w:type="spellStart"/>
      <w:r w:rsidRPr="00DE165E">
        <w:rPr>
          <w:rStyle w:val="Emphasis"/>
        </w:rPr>
        <w:t>Shenzen</w:t>
      </w:r>
      <w:proofErr w:type="spellEnd"/>
      <w:r w:rsidRPr="00DE165E">
        <w:rPr>
          <w:rStyle w:val="StyleUnderline"/>
        </w:rPr>
        <w:t xml:space="preserve"> </w:t>
      </w:r>
      <w:r w:rsidRPr="00A73F31">
        <w:rPr>
          <w:rStyle w:val="StyleUnderline"/>
        </w:rPr>
        <w:t xml:space="preserve">Origin Space </w:t>
      </w:r>
      <w:r w:rsidRPr="00DE165E">
        <w:rPr>
          <w:rStyle w:val="Emphasis"/>
        </w:rPr>
        <w:t>Technology Co</w:t>
      </w:r>
      <w:r w:rsidRPr="00A73F31">
        <w:rPr>
          <w:rStyle w:val="StyleUnderline"/>
        </w:rPr>
        <w:t xml:space="preserve">. Ltd. </w:t>
      </w:r>
      <w:r w:rsidRPr="00DE165E">
        <w:rPr>
          <w:rStyle w:val="Emphasis"/>
        </w:rPr>
        <w:t>launched</w:t>
      </w:r>
      <w:r w:rsidRPr="00DE165E">
        <w:rPr>
          <w:rStyle w:val="StyleUnderline"/>
        </w:rPr>
        <w:t xml:space="preserve"> </w:t>
      </w:r>
      <w:r w:rsidRPr="00A73F31">
        <w:rPr>
          <w:rStyle w:val="StyleUnderline"/>
        </w:rPr>
        <w:t xml:space="preserve">the </w:t>
      </w:r>
      <w:r w:rsidRPr="00DE165E">
        <w:rPr>
          <w:rStyle w:val="Emphasis"/>
        </w:rPr>
        <w:t>NEO-1</w:t>
      </w:r>
      <w:r w:rsidRPr="00A73F31">
        <w:rPr>
          <w:rStyle w:val="StyleUnderline"/>
        </w:rPr>
        <w:t xml:space="preserve">, the </w:t>
      </w:r>
      <w:r w:rsidRPr="00CE3CE2">
        <w:rPr>
          <w:rStyle w:val="Emphasis"/>
          <w:highlight w:val="green"/>
        </w:rPr>
        <w:t>first commercial spacecraft</w:t>
      </w:r>
      <w:r w:rsidRPr="00CE3CE2">
        <w:rPr>
          <w:rStyle w:val="StyleUnderline"/>
          <w:highlight w:val="green"/>
        </w:rPr>
        <w:t xml:space="preserve"> </w:t>
      </w:r>
      <w:r w:rsidRPr="00CE3CE2">
        <w:rPr>
          <w:rStyle w:val="Emphasis"/>
          <w:highlight w:val="green"/>
          <w:bdr w:val="single" w:sz="18" w:space="0" w:color="auto"/>
        </w:rPr>
        <w:t xml:space="preserve">dedicated to </w:t>
      </w:r>
      <w:r w:rsidRPr="00DE165E">
        <w:rPr>
          <w:rStyle w:val="Emphasis"/>
          <w:bdr w:val="single" w:sz="18" w:space="0" w:color="auto"/>
        </w:rPr>
        <w:t xml:space="preserve">the </w:t>
      </w:r>
      <w:r w:rsidRPr="00CE3CE2">
        <w:rPr>
          <w:rStyle w:val="Emphasis"/>
          <w:highlight w:val="green"/>
          <w:bdr w:val="single" w:sz="18" w:space="0" w:color="auto"/>
        </w:rPr>
        <w:t xml:space="preserve">mining </w:t>
      </w:r>
      <w:r w:rsidRPr="00DE165E">
        <w:rPr>
          <w:rStyle w:val="Emphasis"/>
          <w:bdr w:val="single" w:sz="18" w:space="0" w:color="auto"/>
        </w:rPr>
        <w:t>of space resources</w:t>
      </w:r>
      <w:r w:rsidRPr="00DE165E">
        <w:rPr>
          <w:rStyle w:val="StyleUnderline"/>
        </w:rPr>
        <w:t xml:space="preserve"> </w:t>
      </w:r>
      <w:r w:rsidRPr="00A73F31">
        <w:rPr>
          <w:rStyle w:val="StyleUnderline"/>
        </w:rPr>
        <w:t>– from asteroids to the lunar surface</w:t>
      </w:r>
      <w:r w:rsidRPr="008553B3">
        <w:rPr>
          <w:sz w:val="16"/>
        </w:rPr>
        <w:t xml:space="preserve">. </w:t>
      </w:r>
      <w:r w:rsidRPr="00CE3CE2">
        <w:rPr>
          <w:rStyle w:val="Emphasis"/>
          <w:highlight w:val="green"/>
        </w:rPr>
        <w:t xml:space="preserve">Falling costs of </w:t>
      </w:r>
      <w:r w:rsidRPr="00DE165E">
        <w:rPr>
          <w:rStyle w:val="Emphasis"/>
        </w:rPr>
        <w:t xml:space="preserve">space </w:t>
      </w:r>
      <w:r w:rsidRPr="00CE3CE2">
        <w:rPr>
          <w:rStyle w:val="Emphasis"/>
          <w:highlight w:val="green"/>
        </w:rPr>
        <w:t xml:space="preserve">launches and </w:t>
      </w:r>
      <w:r w:rsidRPr="00DE165E">
        <w:rPr>
          <w:rStyle w:val="Emphasis"/>
        </w:rPr>
        <w:t xml:space="preserve">spacecraft </w:t>
      </w:r>
      <w:r w:rsidRPr="00CE3CE2">
        <w:rPr>
          <w:rStyle w:val="Emphasis"/>
          <w:highlight w:val="green"/>
        </w:rPr>
        <w:t>tech</w:t>
      </w:r>
      <w:r w:rsidRPr="00DE165E">
        <w:rPr>
          <w:rStyle w:val="Emphasis"/>
        </w:rPr>
        <w:t>nology</w:t>
      </w:r>
      <w:r w:rsidRPr="00DE165E">
        <w:rPr>
          <w:rStyle w:val="StyleUnderline"/>
        </w:rPr>
        <w:t xml:space="preserve"> </w:t>
      </w:r>
      <w:r w:rsidRPr="00A73F31">
        <w:rPr>
          <w:rStyle w:val="StyleUnderline"/>
        </w:rPr>
        <w:t xml:space="preserve">alongside existing infrastructure </w:t>
      </w:r>
      <w:r w:rsidRPr="00CE3CE2">
        <w:rPr>
          <w:rStyle w:val="Emphasis"/>
          <w:highlight w:val="green"/>
        </w:rPr>
        <w:t>provide</w:t>
      </w:r>
      <w:r w:rsidRPr="00DE165E">
        <w:rPr>
          <w:rStyle w:val="Emphasis"/>
        </w:rPr>
        <w:t>s</w:t>
      </w:r>
      <w:r w:rsidRPr="00DE165E">
        <w:rPr>
          <w:rStyle w:val="StyleUnderline"/>
        </w:rPr>
        <w:t xml:space="preserve"> </w:t>
      </w:r>
      <w:r w:rsidRPr="00A73F31">
        <w:rPr>
          <w:rStyle w:val="StyleUnderline"/>
        </w:rPr>
        <w:t xml:space="preserve">a </w:t>
      </w:r>
      <w:r w:rsidRPr="00DE165E">
        <w:rPr>
          <w:rStyle w:val="Emphasis"/>
          <w:bdr w:val="single" w:sz="18" w:space="0" w:color="auto"/>
        </w:rPr>
        <w:t xml:space="preserve">unique opportunity to explore extraterrestrial </w:t>
      </w:r>
      <w:r w:rsidRPr="00CE3CE2">
        <w:rPr>
          <w:rStyle w:val="Emphasis"/>
          <w:highlight w:val="green"/>
          <w:bdr w:val="single" w:sz="18" w:space="0" w:color="auto"/>
        </w:rPr>
        <w:t>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CE3CE2">
        <w:rPr>
          <w:rStyle w:val="Emphasis"/>
          <w:highlight w:val="green"/>
        </w:rPr>
        <w:t>private investment</w:t>
      </w:r>
      <w:r w:rsidRPr="00CE3CE2">
        <w:rPr>
          <w:rStyle w:val="StyleUnderline"/>
          <w:highlight w:val="green"/>
        </w:rPr>
        <w:t xml:space="preserve"> </w:t>
      </w:r>
      <w:r w:rsidRPr="00A73F31">
        <w:rPr>
          <w:rStyle w:val="StyleUnderline"/>
        </w:rPr>
        <w:t xml:space="preserve">in space grows, the </w:t>
      </w:r>
      <w:r w:rsidRPr="00CE3CE2">
        <w:rPr>
          <w:rStyle w:val="Emphasis"/>
          <w:highlight w:val="green"/>
        </w:rPr>
        <w:t>end goal</w:t>
      </w:r>
      <w:r w:rsidRPr="00CE3CE2">
        <w:rPr>
          <w:rStyle w:val="StyleUnderline"/>
          <w:highlight w:val="green"/>
        </w:rPr>
        <w:t xml:space="preserve"> </w:t>
      </w:r>
      <w:r w:rsidRPr="00A73F31">
        <w:rPr>
          <w:rStyle w:val="StyleUnderline"/>
        </w:rPr>
        <w:t xml:space="preserve">is to be </w:t>
      </w:r>
      <w:r w:rsidRPr="00DE165E">
        <w:rPr>
          <w:rStyle w:val="Emphasis"/>
          <w:bdr w:val="single" w:sz="18" w:space="0" w:color="auto"/>
        </w:rPr>
        <w:t xml:space="preserve">capable of </w:t>
      </w:r>
      <w:r w:rsidRPr="00CE3CE2">
        <w:rPr>
          <w:rStyle w:val="Emphasis"/>
          <w:highlight w:val="green"/>
          <w:bdr w:val="single" w:sz="18" w:space="0" w:color="auto"/>
        </w:rPr>
        <w:t xml:space="preserve">harvesting resources </w:t>
      </w:r>
      <w:r w:rsidRPr="00DE165E">
        <w:rPr>
          <w:rStyle w:val="Emphasis"/>
          <w:bdr w:val="single" w:sz="18" w:space="0" w:color="auto"/>
        </w:rPr>
        <w:t>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DE165E">
        <w:rPr>
          <w:rStyle w:val="Emphasis"/>
        </w:rPr>
        <w:t>April launch demonstrates</w:t>
      </w:r>
      <w:r w:rsidRPr="00DE165E">
        <w:rPr>
          <w:rStyle w:val="StyleUnderline"/>
        </w:rPr>
        <w:t xml:space="preserve"> </w:t>
      </w:r>
      <w:r w:rsidRPr="00A73F31">
        <w:rPr>
          <w:rStyle w:val="StyleUnderline"/>
        </w:rPr>
        <w:t xml:space="preserve">that </w:t>
      </w:r>
      <w:r w:rsidRPr="00CE3CE2">
        <w:rPr>
          <w:rStyle w:val="Emphasis"/>
          <w:highlight w:val="green"/>
          <w:bdr w:val="single" w:sz="18" w:space="0" w:color="auto"/>
        </w:rPr>
        <w:t xml:space="preserve">China </w:t>
      </w:r>
      <w:r w:rsidRPr="00DE165E">
        <w:rPr>
          <w:rStyle w:val="Emphasis"/>
          <w:bdr w:val="single" w:sz="18" w:space="0" w:color="auto"/>
        </w:rPr>
        <w:t xml:space="preserve">is </w:t>
      </w:r>
      <w:r w:rsidRPr="00CE3CE2">
        <w:rPr>
          <w:rStyle w:val="Emphasis"/>
          <w:highlight w:val="green"/>
          <w:bdr w:val="single" w:sz="18" w:space="0" w:color="auto"/>
        </w:rPr>
        <w:t xml:space="preserve">already succeeding </w:t>
      </w:r>
      <w:r w:rsidRPr="00DE165E">
        <w:rPr>
          <w:rStyle w:val="Emphasis"/>
          <w:bdr w:val="single" w:sz="18" w:space="0" w:color="auto"/>
        </w:rPr>
        <w:t xml:space="preserve">while the </w:t>
      </w:r>
      <w:r w:rsidRPr="00CE3CE2">
        <w:rPr>
          <w:rStyle w:val="Emphasis"/>
          <w:highlight w:val="green"/>
          <w:bdr w:val="single" w:sz="18" w:space="0" w:color="auto"/>
        </w:rPr>
        <w:t xml:space="preserve">West </w:t>
      </w:r>
      <w:r w:rsidRPr="00DE165E">
        <w:rPr>
          <w:rStyle w:val="Emphasis"/>
          <w:bdr w:val="single" w:sz="18" w:space="0" w:color="auto"/>
        </w:rPr>
        <w:t xml:space="preserve">is </w:t>
      </w:r>
      <w:r w:rsidRPr="00CE3CE2">
        <w:rPr>
          <w:rStyle w:val="Emphasis"/>
          <w:highlight w:val="green"/>
          <w:bdr w:val="single" w:sz="18" w:space="0" w:color="auto"/>
        </w:rPr>
        <w:t>spinning its wheels.</w:t>
      </w:r>
      <w:r w:rsidRPr="008553B3">
        <w:rPr>
          <w:sz w:val="16"/>
        </w:rPr>
        <w:t xml:space="preserve"> T</w:t>
      </w:r>
      <w:r w:rsidRPr="00A73F31">
        <w:rPr>
          <w:rStyle w:val="StyleUnderline"/>
        </w:rPr>
        <w:t xml:space="preserve">he </w:t>
      </w:r>
      <w:proofErr w:type="gramStart"/>
      <w:r w:rsidRPr="00DE165E">
        <w:rPr>
          <w:rStyle w:val="Emphasis"/>
        </w:rPr>
        <w:t>much touted</w:t>
      </w:r>
      <w:proofErr w:type="gramEnd"/>
      <w:r w:rsidRPr="00DE165E">
        <w:rPr>
          <w:rStyle w:val="StyleUnderline"/>
        </w:rPr>
        <w:t xml:space="preserve"> Planetary Resources and Deep Space Industries (</w:t>
      </w:r>
      <w:r w:rsidRPr="00DE165E">
        <w:rPr>
          <w:rStyle w:val="Emphasis"/>
        </w:rPr>
        <w:t>DSI</w:t>
      </w:r>
      <w:r w:rsidRPr="00DE165E">
        <w:rPr>
          <w:rStyle w:val="StyleUnderline"/>
        </w:rPr>
        <w:t xml:space="preserve">) </w:t>
      </w:r>
      <w:r w:rsidRPr="00DE165E">
        <w:rPr>
          <w:rStyle w:val="StyleUnderline"/>
          <w:highlight w:val="green"/>
        </w:rPr>
        <w:t>DSI</w:t>
      </w:r>
      <w:r w:rsidRPr="00DE165E">
        <w:rPr>
          <w:rStyle w:val="StyleUnderline"/>
        </w:rPr>
        <w:t xml:space="preserve"> -1% were </w:t>
      </w:r>
      <w:r w:rsidRPr="00DE165E">
        <w:rPr>
          <w:rStyle w:val="Emphasis"/>
        </w:rPr>
        <w:t>supposed to be</w:t>
      </w:r>
      <w:r w:rsidRPr="00DE165E">
        <w:rPr>
          <w:rStyle w:val="StyleUnderline"/>
        </w:rPr>
        <w:t xml:space="preserve"> the </w:t>
      </w:r>
      <w:r w:rsidRPr="00DE165E">
        <w:rPr>
          <w:rStyle w:val="Emphasis"/>
        </w:rPr>
        <w:t>vanguard</w:t>
      </w:r>
      <w:r w:rsidRPr="00DE165E">
        <w:rPr>
          <w:rStyle w:val="StyleUnderline"/>
        </w:rPr>
        <w:t xml:space="preserve"> of extra-terrestrial</w:t>
      </w:r>
      <w:r w:rsidRPr="00A73F31">
        <w:rPr>
          <w:rStyle w:val="StyleUnderline"/>
        </w:rPr>
        <w:t xml:space="preserve"> resource acquisition with major backers including Google’s GOOG -1.4% Larry Page. But both have since been </w:t>
      </w:r>
      <w:r w:rsidRPr="00CE3CE2">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CE3CE2">
        <w:rPr>
          <w:rStyle w:val="Emphasis"/>
          <w:highlight w:val="green"/>
          <w:bdr w:val="single" w:sz="18" w:space="0" w:color="auto"/>
        </w:rPr>
        <w:t xml:space="preserve">neither </w:t>
      </w:r>
      <w:r w:rsidRPr="00DE165E">
        <w:rPr>
          <w:rStyle w:val="Emphasis"/>
          <w:bdr w:val="single" w:sz="18" w:space="0" w:color="auto"/>
        </w:rPr>
        <w:t xml:space="preserve">of which are </w:t>
      </w:r>
      <w:r w:rsidRPr="00CE3CE2">
        <w:rPr>
          <w:rStyle w:val="Emphasis"/>
          <w:highlight w:val="green"/>
          <w:bdr w:val="single" w:sz="18" w:space="0" w:color="auto"/>
        </w:rPr>
        <w:t xml:space="preserve">prioritizing </w:t>
      </w:r>
      <w:r w:rsidRPr="00DE165E">
        <w:rPr>
          <w:rStyle w:val="Emphasis"/>
          <w:bdr w:val="single" w:sz="18" w:space="0" w:color="auto"/>
        </w:rPr>
        <w:t xml:space="preserve">asteroid </w:t>
      </w:r>
      <w:r w:rsidRPr="00CE3CE2">
        <w:rPr>
          <w:rStyle w:val="Emphasis"/>
          <w:highlight w:val="green"/>
          <w:bdr w:val="single" w:sz="18" w:space="0" w:color="auto"/>
        </w:rPr>
        <w:t>mining.</w:t>
      </w:r>
      <w:r w:rsidRPr="00CE3CE2">
        <w:rPr>
          <w:sz w:val="16"/>
          <w:highlight w:val="green"/>
        </w:rPr>
        <w:t xml:space="preserve"> </w:t>
      </w:r>
      <w:r w:rsidRPr="00A73F31">
        <w:rPr>
          <w:rStyle w:val="StyleUnderline"/>
        </w:rPr>
        <w:t xml:space="preserve">This is too bad, given that that </w:t>
      </w:r>
      <w:r w:rsidRPr="00CE3CE2">
        <w:rPr>
          <w:rStyle w:val="Emphasis"/>
          <w:highlight w:val="green"/>
        </w:rPr>
        <w:t xml:space="preserve">supply </w:t>
      </w:r>
      <w:r w:rsidRPr="00DE165E">
        <w:rPr>
          <w:rStyle w:val="Emphasis"/>
        </w:rPr>
        <w:t xml:space="preserve">chain </w:t>
      </w:r>
      <w:r w:rsidRPr="00CE3CE2">
        <w:rPr>
          <w:rStyle w:val="Emphasis"/>
          <w:highlight w:val="green"/>
        </w:rPr>
        <w:lastRenderedPageBreak/>
        <w:t>crunches</w:t>
      </w:r>
      <w:r w:rsidRPr="00CE3CE2">
        <w:rPr>
          <w:rStyle w:val="StyleUnderline"/>
          <w:highlight w:val="green"/>
        </w:rPr>
        <w:t xml:space="preserve"> </w:t>
      </w:r>
      <w:r w:rsidRPr="00A73F31">
        <w:rPr>
          <w:rStyle w:val="StyleUnderline"/>
        </w:rPr>
        <w:t xml:space="preserve">here </w:t>
      </w:r>
      <w:r w:rsidRPr="00CE3CE2">
        <w:rPr>
          <w:rStyle w:val="Emphasis"/>
          <w:highlight w:val="green"/>
        </w:rPr>
        <w:t>on Earth</w:t>
      </w:r>
      <w:r w:rsidRPr="00A73F31">
        <w:rPr>
          <w:rStyle w:val="StyleUnderline"/>
        </w:rPr>
        <w:t xml:space="preserve"> – </w:t>
      </w:r>
      <w:r w:rsidRPr="00CE3CE2">
        <w:rPr>
          <w:rStyle w:val="Emphasis"/>
          <w:highlight w:val="green"/>
        </w:rPr>
        <w:t xml:space="preserve">coupled with </w:t>
      </w:r>
      <w:r w:rsidRPr="00DE165E">
        <w:rPr>
          <w:rStyle w:val="Emphasis"/>
        </w:rPr>
        <w:t xml:space="preserve">the global </w:t>
      </w:r>
      <w:r w:rsidRPr="00CE3CE2">
        <w:rPr>
          <w:rStyle w:val="Emphasis"/>
          <w:highlight w:val="green"/>
        </w:rPr>
        <w:t>green energy transition</w:t>
      </w:r>
      <w:r w:rsidRPr="00CE3CE2">
        <w:rPr>
          <w:rStyle w:val="StyleUnderline"/>
          <w:highlight w:val="green"/>
        </w:rPr>
        <w:t xml:space="preserve"> </w:t>
      </w:r>
      <w:r w:rsidRPr="00A73F31">
        <w:rPr>
          <w:rStyle w:val="StyleUnderline"/>
        </w:rPr>
        <w:t xml:space="preserve">– </w:t>
      </w:r>
      <w:r w:rsidRPr="00DE165E">
        <w:rPr>
          <w:rStyle w:val="Emphasis"/>
        </w:rPr>
        <w:t xml:space="preserve">are </w:t>
      </w:r>
      <w:r w:rsidRPr="00CE3CE2">
        <w:rPr>
          <w:rStyle w:val="Emphasis"/>
          <w:highlight w:val="green"/>
        </w:rPr>
        <w:t xml:space="preserve">spiking demand for </w:t>
      </w:r>
      <w:r w:rsidRPr="00DE165E">
        <w:rPr>
          <w:rStyle w:val="Emphasis"/>
        </w:rPr>
        <w:t xml:space="preserve">strategic </w:t>
      </w:r>
      <w:r w:rsidRPr="00CE3CE2">
        <w:rPr>
          <w:rStyle w:val="Emphasis"/>
          <w:highlight w:val="green"/>
        </w:rPr>
        <w:t xml:space="preserve">minerals </w:t>
      </w:r>
      <w:r w:rsidRPr="00DE165E">
        <w:rPr>
          <w:rStyle w:val="Emphasis"/>
        </w:rPr>
        <w:t xml:space="preserve">that are </w:t>
      </w:r>
      <w:r w:rsidRPr="00CE3CE2">
        <w:rPr>
          <w:rStyle w:val="Emphasis"/>
          <w:highlight w:val="green"/>
          <w:bdr w:val="single" w:sz="18" w:space="0" w:color="auto"/>
        </w:rPr>
        <w:t xml:space="preserve">increasingly hard to come by </w:t>
      </w:r>
      <w:r w:rsidRPr="00DE165E">
        <w:rPr>
          <w:rStyle w:val="Emphasis"/>
          <w:bdr w:val="single" w:sz="18" w:space="0" w:color="auto"/>
        </w:rPr>
        <w:t>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xml:space="preserve">,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w:t>
      </w:r>
      <w:proofErr w:type="gramStart"/>
      <w:r w:rsidRPr="008553B3">
        <w:rPr>
          <w:sz w:val="16"/>
        </w:rPr>
        <w:t>ever increasing</w:t>
      </w:r>
      <w:proofErr w:type="gramEnd"/>
      <w:r w:rsidRPr="008553B3">
        <w:rPr>
          <w:sz w:val="16"/>
        </w:rPr>
        <w:t xml:space="preserve"> space ambitions.</w:t>
      </w:r>
    </w:p>
    <w:p w14:paraId="05921471" w14:textId="77777777" w:rsidR="00D44F86" w:rsidRDefault="00D44F86" w:rsidP="00D44F86">
      <w:pPr>
        <w:pStyle w:val="Heading4"/>
        <w:rPr>
          <w:rFonts w:cs="Times New Roman"/>
        </w:rPr>
      </w:pPr>
      <w:r>
        <w:rPr>
          <w:rFonts w:cs="Times New Roman"/>
        </w:rPr>
        <w:t>Warming causes Extinction</w:t>
      </w:r>
    </w:p>
    <w:p w14:paraId="5026DDD6" w14:textId="77777777" w:rsidR="00D44F86" w:rsidRPr="00601C82" w:rsidRDefault="00D44F86" w:rsidP="00D44F8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E1929B7" w14:textId="77777777" w:rsidR="00D44F86" w:rsidRPr="00D5251F" w:rsidRDefault="00D44F86" w:rsidP="00D44F86">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CE3CE2">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CE3CE2">
        <w:rPr>
          <w:rFonts w:asciiTheme="minorHAnsi" w:hAnsiTheme="minorHAnsi" w:cstheme="minorHAnsi"/>
          <w:b/>
          <w:sz w:val="24"/>
          <w:highlight w:val="green"/>
          <w:u w:val="single"/>
        </w:rPr>
        <w:t>freshwater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CE3CE2">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CE3CE2">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CE3CE2">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DE165E">
        <w:rPr>
          <w:rFonts w:asciiTheme="minorHAnsi" w:hAnsiTheme="minorHAnsi" w:cstheme="minorHAnsi"/>
          <w:sz w:val="24"/>
          <w:u w:val="single"/>
        </w:rPr>
        <w:t xml:space="preserve">This is </w:t>
      </w:r>
      <w:r w:rsidRPr="00DE165E">
        <w:rPr>
          <w:rFonts w:asciiTheme="minorHAnsi" w:hAnsiTheme="minorHAnsi" w:cstheme="minorHAnsi"/>
          <w:b/>
          <w:sz w:val="24"/>
          <w:u w:val="single"/>
        </w:rPr>
        <w:t>because of</w:t>
      </w:r>
      <w:r w:rsidRPr="00D5251F">
        <w:rPr>
          <w:rFonts w:asciiTheme="minorHAnsi" w:hAnsiTheme="minorHAnsi" w:cstheme="minorHAnsi"/>
          <w:sz w:val="24"/>
          <w:u w:val="single"/>
        </w:rPr>
        <w:t xml:space="preserve"> intrinsic </w:t>
      </w:r>
      <w:r w:rsidRPr="00DE165E">
        <w:rPr>
          <w:rFonts w:asciiTheme="minorHAnsi" w:hAnsiTheme="minorHAnsi" w:cstheme="minorHAnsi"/>
          <w:b/>
          <w:sz w:val="24"/>
          <w:u w:val="single"/>
        </w:rPr>
        <w:t xml:space="preserve">positive </w:t>
      </w:r>
      <w:r w:rsidRPr="00CE3CE2">
        <w:rPr>
          <w:rFonts w:asciiTheme="minorHAnsi" w:hAnsiTheme="minorHAnsi" w:cstheme="minorHAnsi"/>
          <w:b/>
          <w:sz w:val="24"/>
          <w:highlight w:val="green"/>
          <w:u w:val="single"/>
        </w:rPr>
        <w:t>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E165E">
        <w:rPr>
          <w:rFonts w:asciiTheme="minorHAnsi" w:hAnsiTheme="minorHAnsi" w:cstheme="minorHAnsi"/>
          <w:b/>
          <w:sz w:val="24"/>
          <w:highlight w:val="green"/>
          <w:u w:val="single"/>
        </w:rPr>
        <w:t>directly</w:t>
      </w:r>
      <w:r w:rsidRPr="00DE165E">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DE165E">
        <w:rPr>
          <w:rFonts w:asciiTheme="minorHAnsi" w:hAnsiTheme="minorHAnsi" w:cstheme="minorHAnsi"/>
          <w:b/>
          <w:sz w:val="24"/>
          <w:u w:val="single"/>
        </w:rPr>
        <w:t>food and water</w:t>
      </w:r>
      <w:r w:rsidRPr="00D5251F">
        <w:rPr>
          <w:rFonts w:asciiTheme="minorHAnsi" w:hAnsiTheme="minorHAnsi" w:cstheme="minorHAnsi"/>
          <w:sz w:val="24"/>
          <w:u w:val="single"/>
        </w:rPr>
        <w:t xml:space="preserve">, and </w:t>
      </w:r>
      <w:r w:rsidRPr="00CE3CE2">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CE3CE2">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E165E">
        <w:rPr>
          <w:rFonts w:asciiTheme="minorHAnsi" w:hAnsiTheme="minorHAnsi" w:cstheme="minorHAnsi"/>
          <w:b/>
          <w:sz w:val="24"/>
          <w:u w:val="single"/>
        </w:rPr>
        <w:t xml:space="preserve">Ample </w:t>
      </w:r>
      <w:r w:rsidRPr="00CE3CE2">
        <w:rPr>
          <w:rFonts w:asciiTheme="minorHAnsi" w:hAnsiTheme="minorHAnsi" w:cstheme="minorHAnsi"/>
          <w:b/>
          <w:sz w:val="24"/>
          <w:highlight w:val="green"/>
          <w:u w:val="single"/>
        </w:rPr>
        <w:t>clean water</w:t>
      </w:r>
      <w:r w:rsidRPr="00D5251F">
        <w:rPr>
          <w:rFonts w:asciiTheme="minorHAnsi" w:hAnsiTheme="minorHAnsi" w:cstheme="minorHAnsi"/>
          <w:sz w:val="24"/>
          <w:u w:val="single"/>
        </w:rPr>
        <w:t xml:space="preserve"> is not a luxury—it </w:t>
      </w:r>
      <w:r w:rsidRPr="00DE165E">
        <w:rPr>
          <w:rFonts w:asciiTheme="minorHAnsi" w:hAnsiTheme="minorHAnsi" w:cstheme="minorHAnsi"/>
          <w:b/>
          <w:sz w:val="24"/>
          <w:u w:val="single"/>
        </w:rPr>
        <w:t xml:space="preserve">is </w:t>
      </w:r>
      <w:r w:rsidRPr="00CE3CE2">
        <w:rPr>
          <w:rFonts w:asciiTheme="minorHAnsi" w:hAnsiTheme="minorHAnsi" w:cstheme="minorHAnsi"/>
          <w:b/>
          <w:sz w:val="24"/>
          <w:highlight w:val="green"/>
          <w:u w:val="single"/>
        </w:rPr>
        <w:t xml:space="preserve">essential for </w:t>
      </w:r>
      <w:r w:rsidRPr="00DE165E">
        <w:rPr>
          <w:rFonts w:asciiTheme="minorHAnsi" w:hAnsiTheme="minorHAnsi" w:cstheme="minorHAnsi"/>
          <w:b/>
          <w:sz w:val="24"/>
          <w:u w:val="single"/>
        </w:rPr>
        <w:t xml:space="preserve">human </w:t>
      </w:r>
      <w:r w:rsidRPr="00CE3CE2">
        <w:rPr>
          <w:rFonts w:asciiTheme="minorHAnsi" w:hAnsiTheme="minorHAnsi" w:cstheme="minorHAnsi"/>
          <w:b/>
          <w:sz w:val="24"/>
          <w:highlight w:val="green"/>
          <w:u w:val="single"/>
        </w:rPr>
        <w:t>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w:t>
      </w:r>
      <w:r w:rsidRPr="00D5251F">
        <w:rPr>
          <w:rFonts w:asciiTheme="minorHAnsi" w:hAnsiTheme="minorHAnsi" w:cstheme="minorHAnsi"/>
          <w:sz w:val="16"/>
        </w:rPr>
        <w:lastRenderedPageBreak/>
        <w:t xml:space="preserve">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DE165E">
        <w:rPr>
          <w:rFonts w:asciiTheme="minorHAnsi" w:hAnsiTheme="minorHAnsi" w:cstheme="minorHAnsi"/>
          <w:b/>
          <w:sz w:val="24"/>
          <w:highlight w:val="green"/>
          <w:u w:val="single"/>
        </w:rPr>
        <w:t>Humans</w:t>
      </w:r>
      <w:r w:rsidRPr="00DE165E">
        <w:rPr>
          <w:rFonts w:asciiTheme="minorHAnsi" w:hAnsiTheme="minorHAnsi" w:cstheme="minorHAnsi"/>
          <w:sz w:val="24"/>
          <w:u w:val="single"/>
        </w:rPr>
        <w:t xml:space="preserve"> are remarkably </w:t>
      </w:r>
      <w:proofErr w:type="gramStart"/>
      <w:r w:rsidRPr="00DE165E">
        <w:rPr>
          <w:rFonts w:asciiTheme="minorHAnsi" w:hAnsiTheme="minorHAnsi" w:cstheme="minorHAnsi"/>
          <w:sz w:val="24"/>
          <w:u w:val="single"/>
        </w:rPr>
        <w:t>ingenious, and</w:t>
      </w:r>
      <w:proofErr w:type="gramEnd"/>
      <w:r w:rsidRPr="00DE165E">
        <w:rPr>
          <w:rFonts w:asciiTheme="minorHAnsi" w:hAnsiTheme="minorHAnsi" w:cstheme="minorHAnsi"/>
          <w:sz w:val="24"/>
          <w:u w:val="single"/>
        </w:rPr>
        <w:t xml:space="preserve"> </w:t>
      </w:r>
      <w:r w:rsidRPr="00DE165E">
        <w:rPr>
          <w:rFonts w:asciiTheme="minorHAnsi" w:hAnsiTheme="minorHAnsi" w:cstheme="minorHAnsi"/>
          <w:b/>
          <w:sz w:val="24"/>
          <w:u w:val="single"/>
        </w:rPr>
        <w:t xml:space="preserve">have </w:t>
      </w:r>
      <w:r w:rsidRPr="00DE165E">
        <w:rPr>
          <w:rFonts w:asciiTheme="minorHAnsi" w:hAnsiTheme="minorHAnsi" w:cstheme="minorHAnsi"/>
          <w:b/>
          <w:sz w:val="24"/>
          <w:highlight w:val="green"/>
          <w:u w:val="single"/>
        </w:rPr>
        <w:t>adapted</w:t>
      </w:r>
      <w:r w:rsidRPr="00DE165E">
        <w:rPr>
          <w:rFonts w:asciiTheme="minorHAnsi" w:hAnsiTheme="minorHAnsi" w:cstheme="minorHAnsi"/>
          <w:sz w:val="24"/>
          <w:u w:val="single"/>
        </w:rPr>
        <w:t xml:space="preserve"> to crises </w:t>
      </w:r>
      <w:r w:rsidRPr="00DE165E">
        <w:rPr>
          <w:rFonts w:asciiTheme="minorHAnsi" w:hAnsiTheme="minorHAnsi" w:cstheme="minorHAnsi"/>
          <w:b/>
          <w:sz w:val="24"/>
          <w:u w:val="single"/>
        </w:rPr>
        <w:t>throughout</w:t>
      </w:r>
      <w:r w:rsidRPr="00DE165E">
        <w:rPr>
          <w:rFonts w:asciiTheme="minorHAnsi" w:hAnsiTheme="minorHAnsi" w:cstheme="minorHAnsi"/>
          <w:sz w:val="24"/>
          <w:u w:val="single"/>
        </w:rPr>
        <w:t xml:space="preserve"> their </w:t>
      </w:r>
      <w:r w:rsidRPr="00DE165E">
        <w:rPr>
          <w:rFonts w:asciiTheme="minorHAnsi" w:hAnsiTheme="minorHAnsi" w:cstheme="minorHAnsi"/>
          <w:b/>
          <w:sz w:val="24"/>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DE165E">
        <w:rPr>
          <w:rFonts w:asciiTheme="minorHAnsi" w:hAnsiTheme="minorHAnsi" w:cstheme="minorHAnsi"/>
          <w:b/>
          <w:sz w:val="24"/>
          <w:u w:val="single"/>
        </w:rPr>
        <w:t>However</w:t>
      </w:r>
      <w:r w:rsidRPr="00DE165E">
        <w:rPr>
          <w:rFonts w:asciiTheme="minorHAnsi" w:hAnsiTheme="minorHAnsi" w:cstheme="minorHAnsi"/>
          <w:sz w:val="24"/>
          <w:u w:val="single"/>
        </w:rPr>
        <w:t xml:space="preserve">, the many </w:t>
      </w:r>
      <w:r w:rsidRPr="00DE165E">
        <w:rPr>
          <w:rFonts w:asciiTheme="minorHAnsi" w:hAnsiTheme="minorHAnsi" w:cstheme="minorHAnsi"/>
          <w:b/>
          <w:sz w:val="24"/>
          <w:u w:val="single"/>
        </w:rPr>
        <w:t>stories</w:t>
      </w:r>
      <w:r w:rsidRPr="00DE165E">
        <w:rPr>
          <w:rFonts w:asciiTheme="minorHAnsi" w:hAnsiTheme="minorHAnsi" w:cstheme="minorHAnsi"/>
          <w:sz w:val="24"/>
          <w:u w:val="single"/>
        </w:rPr>
        <w:t xml:space="preserve"> </w:t>
      </w:r>
      <w:r w:rsidRPr="00DE165E">
        <w:rPr>
          <w:rFonts w:asciiTheme="minorHAnsi" w:hAnsiTheme="minorHAnsi" w:cstheme="minorHAnsi"/>
          <w:b/>
          <w:sz w:val="24"/>
          <w:u w:val="single"/>
        </w:rPr>
        <w:t>of</w:t>
      </w:r>
      <w:r w:rsidRPr="00DE165E">
        <w:rPr>
          <w:rFonts w:asciiTheme="minorHAnsi" w:hAnsiTheme="minorHAnsi" w:cstheme="minorHAnsi"/>
          <w:sz w:val="24"/>
          <w:u w:val="single"/>
        </w:rPr>
        <w:t xml:space="preserve"> human ingenuity </w:t>
      </w:r>
      <w:r w:rsidRPr="00DE165E">
        <w:rPr>
          <w:rFonts w:asciiTheme="minorHAnsi" w:hAnsiTheme="minorHAnsi" w:cstheme="minorHAnsi"/>
          <w:b/>
          <w:sz w:val="24"/>
          <w:u w:val="single"/>
        </w:rPr>
        <w:t>successfully</w:t>
      </w:r>
      <w:r w:rsidRPr="00DE165E">
        <w:rPr>
          <w:rFonts w:asciiTheme="minorHAnsi" w:hAnsiTheme="minorHAnsi" w:cstheme="minorHAnsi"/>
          <w:sz w:val="24"/>
          <w:u w:val="single"/>
        </w:rPr>
        <w:t xml:space="preserve"> </w:t>
      </w:r>
      <w:r w:rsidRPr="00DE165E">
        <w:rPr>
          <w:rFonts w:asciiTheme="minorHAnsi" w:hAnsiTheme="minorHAnsi" w:cstheme="minorHAnsi"/>
          <w:b/>
          <w:sz w:val="24"/>
          <w:u w:val="single"/>
        </w:rPr>
        <w:t>addressing</w:t>
      </w:r>
      <w:r w:rsidRPr="00DE165E">
        <w:rPr>
          <w:rFonts w:asciiTheme="minorHAnsi" w:hAnsiTheme="minorHAnsi" w:cstheme="minorHAnsi"/>
          <w:sz w:val="24"/>
          <w:u w:val="single"/>
        </w:rPr>
        <w:t xml:space="preserve"> </w:t>
      </w:r>
      <w:r w:rsidRPr="00DE165E">
        <w:rPr>
          <w:rFonts w:asciiTheme="minorHAnsi" w:hAnsiTheme="minorHAnsi" w:cstheme="minorHAnsi"/>
          <w:b/>
          <w:sz w:val="24"/>
          <w:u w:val="single"/>
        </w:rPr>
        <w:t>existential risks</w:t>
      </w:r>
      <w:r w:rsidRPr="00DE165E">
        <w:rPr>
          <w:rFonts w:asciiTheme="minorHAnsi" w:hAnsiTheme="minorHAnsi" w:cstheme="minorHAnsi"/>
          <w:sz w:val="24"/>
          <w:u w:val="single"/>
        </w:rPr>
        <w:t xml:space="preserve"> such as global famine or extreme air pollution </w:t>
      </w:r>
      <w:r w:rsidRPr="00DE165E">
        <w:rPr>
          <w:rFonts w:asciiTheme="minorHAnsi" w:hAnsiTheme="minorHAnsi" w:cstheme="minorHAnsi"/>
          <w:b/>
          <w:sz w:val="24"/>
          <w:u w:val="single"/>
        </w:rPr>
        <w:t>represent</w:t>
      </w:r>
      <w:r w:rsidRPr="00DE165E">
        <w:rPr>
          <w:rFonts w:asciiTheme="minorHAnsi" w:hAnsiTheme="minorHAnsi" w:cstheme="minorHAnsi"/>
          <w:sz w:val="24"/>
          <w:u w:val="single"/>
        </w:rPr>
        <w:t xml:space="preserve"> environmental c</w:t>
      </w:r>
      <w:r w:rsidRPr="00DE165E">
        <w:rPr>
          <w:rFonts w:asciiTheme="minorHAnsi" w:hAnsiTheme="minorHAnsi" w:cstheme="minorHAnsi"/>
          <w:b/>
          <w:sz w:val="24"/>
          <w:u w:val="single"/>
        </w:rPr>
        <w:t>hallenges that are</w:t>
      </w:r>
      <w:r w:rsidRPr="00DE165E">
        <w:rPr>
          <w:rFonts w:asciiTheme="minorHAnsi" w:hAnsiTheme="minorHAnsi" w:cstheme="minorHAnsi"/>
          <w:sz w:val="24"/>
          <w:u w:val="single"/>
        </w:rPr>
        <w:t xml:space="preserve"> largely </w:t>
      </w:r>
      <w:r w:rsidRPr="00DE165E">
        <w:rPr>
          <w:rFonts w:asciiTheme="minorHAnsi" w:hAnsiTheme="minorHAnsi" w:cstheme="minorHAnsi"/>
          <w:b/>
          <w:sz w:val="24"/>
          <w:u w:val="single"/>
        </w:rPr>
        <w:t>linear</w:t>
      </w:r>
      <w:r w:rsidRPr="00DE165E">
        <w:rPr>
          <w:rFonts w:asciiTheme="minorHAnsi" w:hAnsiTheme="minorHAnsi" w:cstheme="minorHAnsi"/>
          <w:sz w:val="24"/>
          <w:u w:val="single"/>
        </w:rPr>
        <w:t xml:space="preserve">, have immediate consequences, </w:t>
      </w:r>
      <w:r w:rsidRPr="00DE165E">
        <w:rPr>
          <w:rFonts w:asciiTheme="minorHAnsi" w:hAnsiTheme="minorHAnsi" w:cstheme="minorHAnsi"/>
          <w:b/>
          <w:sz w:val="24"/>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as a result of higher temperatures and persistent drought conditions. The expectation is that </w:t>
      </w:r>
      <w:r w:rsidRPr="00CE3CE2">
        <w:rPr>
          <w:rFonts w:asciiTheme="minorHAnsi" w:hAnsiTheme="minorHAnsi" w:cstheme="minorHAnsi"/>
          <w:b/>
          <w:sz w:val="24"/>
          <w:highlight w:val="green"/>
          <w:u w:val="single"/>
        </w:rPr>
        <w:t xml:space="preserve">forest fires </w:t>
      </w:r>
      <w:r w:rsidRPr="00DE165E">
        <w:rPr>
          <w:rFonts w:asciiTheme="minorHAnsi" w:hAnsiTheme="minorHAnsi" w:cstheme="minorHAnsi"/>
          <w:b/>
          <w:sz w:val="24"/>
          <w:u w:val="single"/>
        </w:rPr>
        <w:t xml:space="preserve">will become </w:t>
      </w:r>
      <w:r w:rsidRPr="00CE3CE2">
        <w:rPr>
          <w:rFonts w:asciiTheme="minorHAnsi" w:hAnsiTheme="minorHAnsi" w:cstheme="minorHAnsi"/>
          <w:b/>
          <w:sz w:val="24"/>
          <w:highlight w:val="green"/>
          <w:u w:val="single"/>
        </w:rPr>
        <w:lastRenderedPageBreak/>
        <w:t>more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DE165E">
        <w:rPr>
          <w:rFonts w:asciiTheme="minorHAnsi" w:hAnsiTheme="minorHAnsi" w:cstheme="minorHAnsi"/>
          <w:b/>
          <w:sz w:val="24"/>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DE165E">
        <w:rPr>
          <w:rFonts w:asciiTheme="minorHAnsi" w:hAnsiTheme="minorHAnsi" w:cstheme="minorHAnsi"/>
          <w:b/>
          <w:sz w:val="24"/>
          <w:u w:val="single"/>
        </w:rPr>
        <w:t xml:space="preserve">could </w:t>
      </w:r>
      <w:r w:rsidRPr="00CE3CE2">
        <w:rPr>
          <w:rFonts w:asciiTheme="minorHAnsi" w:hAnsiTheme="minorHAnsi" w:cstheme="minorHAnsi"/>
          <w:b/>
          <w:sz w:val="24"/>
          <w:highlight w:val="green"/>
          <w:u w:val="single"/>
        </w:rPr>
        <w:t>catch humanity off-guard and produce a</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CE3CE2">
        <w:rPr>
          <w:rFonts w:asciiTheme="minorHAnsi" w:hAnsiTheme="minorHAnsi" w:cstheme="minorHAnsi"/>
          <w:b/>
          <w:sz w:val="24"/>
          <w:highlight w:val="green"/>
          <w:u w:val="single"/>
        </w:rPr>
        <w:t>apocalyptic event.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CE3CE2">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CE3CE2">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D4DE665" w14:textId="202D7B7C" w:rsidR="008A3D84" w:rsidRDefault="008A3D84" w:rsidP="008A3D84">
      <w:pPr>
        <w:pStyle w:val="Heading3"/>
      </w:pPr>
      <w:r>
        <w:lastRenderedPageBreak/>
        <w:t>Advantage1</w:t>
      </w:r>
    </w:p>
    <w:p w14:paraId="608C9DC9" w14:textId="77777777" w:rsidR="008A3D84" w:rsidRDefault="008A3D84" w:rsidP="008A3D84">
      <w:pPr>
        <w:pStyle w:val="Heading4"/>
      </w:pPr>
      <w:r>
        <w:t>China-Russia coop solves nuclear war</w:t>
      </w:r>
    </w:p>
    <w:p w14:paraId="0D8E13D8" w14:textId="77777777" w:rsidR="008A3D84" w:rsidRPr="009B239F" w:rsidRDefault="008A3D84" w:rsidP="008A3D84">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1E9C078F" w14:textId="77777777" w:rsidR="008A3D84" w:rsidRPr="00B70CE1" w:rsidRDefault="008A3D84" w:rsidP="008A3D84">
      <w:pPr>
        <w:rPr>
          <w:sz w:val="16"/>
        </w:rPr>
      </w:pPr>
      <w:r w:rsidRPr="00CE3CE2">
        <w:rPr>
          <w:rStyle w:val="StyleUnderline"/>
          <w:highlight w:val="green"/>
        </w:rPr>
        <w:t xml:space="preserve">China </w:t>
      </w:r>
      <w:r w:rsidRPr="005E5006">
        <w:rPr>
          <w:rStyle w:val="StyleUnderline"/>
        </w:rPr>
        <w:t xml:space="preserve">and </w:t>
      </w:r>
      <w:r w:rsidRPr="00CE3CE2">
        <w:rPr>
          <w:rStyle w:val="StyleUnderline"/>
          <w:highlight w:val="green"/>
        </w:rPr>
        <w:t xml:space="preserve">Russia </w:t>
      </w:r>
      <w:r w:rsidRPr="005E5006">
        <w:rPr>
          <w:rStyle w:val="StyleUnderline"/>
        </w:rPr>
        <w:t xml:space="preserve">are the </w:t>
      </w:r>
      <w:r w:rsidRPr="00CE3CE2">
        <w:rPr>
          <w:rStyle w:val="StyleUnderline"/>
          <w:highlight w:val="green"/>
        </w:rPr>
        <w:t>two largest</w:t>
      </w:r>
      <w:r w:rsidRPr="00B70CE1">
        <w:rPr>
          <w:sz w:val="16"/>
        </w:rPr>
        <w:t xml:space="preserve">—and </w:t>
      </w:r>
      <w:r w:rsidRPr="005E5006">
        <w:rPr>
          <w:rStyle w:val="StyleUnderline"/>
        </w:rPr>
        <w:t>neighboring</w:t>
      </w:r>
      <w:r w:rsidRPr="00B70CE1">
        <w:rPr>
          <w:sz w:val="16"/>
        </w:rPr>
        <w:t>—</w:t>
      </w:r>
      <w:r w:rsidRPr="00CE3CE2">
        <w:rPr>
          <w:rStyle w:val="StyleUnderline"/>
          <w:highlight w:val="green"/>
        </w:rPr>
        <w:t xml:space="preserve">powers </w:t>
      </w:r>
      <w:r w:rsidRPr="005E5006">
        <w:rPr>
          <w:rStyle w:val="StyleUnderline"/>
          <w:highlight w:val="green"/>
        </w:rPr>
        <w:t>of</w:t>
      </w:r>
      <w:r w:rsidRPr="006E548B">
        <w:rPr>
          <w:rStyle w:val="StyleUnderline"/>
        </w:rPr>
        <w:t xml:space="preserve"> continental </w:t>
      </w:r>
      <w:r w:rsidRPr="00CE3CE2">
        <w:rPr>
          <w:rStyle w:val="StyleUnderline"/>
          <w:highlight w:val="green"/>
        </w:rPr>
        <w:t xml:space="preserve">Eurasia. </w:t>
      </w:r>
      <w:r w:rsidRPr="00861996">
        <w:rPr>
          <w:rStyle w:val="StyleUnderline"/>
        </w:rPr>
        <w:t>Can two tigers share the same mountain, especially when</w:t>
      </w:r>
      <w:r w:rsidRPr="00861996">
        <w:rPr>
          <w:sz w:val="16"/>
        </w:rPr>
        <w:t xml:space="preserve"> </w:t>
      </w:r>
      <w:r w:rsidRPr="00861996">
        <w:rPr>
          <w:rStyle w:val="Emphasis"/>
        </w:rPr>
        <w:t>one</w:t>
      </w:r>
      <w:r w:rsidRPr="00861996">
        <w:rPr>
          <w:rStyle w:val="StyleUnderline"/>
        </w:rPr>
        <w:t xml:space="preserve"> great power is </w:t>
      </w:r>
      <w:r w:rsidRPr="00861996">
        <w:rPr>
          <w:rStyle w:val="Emphasis"/>
        </w:rPr>
        <w:t xml:space="preserve">rapidly gaining strength </w:t>
      </w:r>
      <w:r w:rsidRPr="00861996">
        <w:rPr>
          <w:rStyle w:val="StyleUnderline"/>
        </w:rPr>
        <w:t xml:space="preserve">and the </w:t>
      </w:r>
      <w:r w:rsidRPr="00861996">
        <w:rPr>
          <w:rStyle w:val="Emphasis"/>
        </w:rPr>
        <w:t>other is in relative decline</w:t>
      </w:r>
      <w:r w:rsidRPr="00861996">
        <w:rPr>
          <w:rStyle w:val="StyleUnderline"/>
        </w:rPr>
        <w:t>?</w:t>
      </w:r>
      <w:r w:rsidRPr="00861996">
        <w:rPr>
          <w:sz w:val="16"/>
        </w:rPr>
        <w:t xml:space="preserve"> And there </w:t>
      </w:r>
      <w:r w:rsidRPr="00861996">
        <w:rPr>
          <w:rStyle w:val="StyleUnderline"/>
        </w:rPr>
        <w:t xml:space="preserve">seems to be a pattern in the history of international relations that two ambitious </w:t>
      </w:r>
      <w:r w:rsidRPr="00861996">
        <w:rPr>
          <w:rStyle w:val="Emphasis"/>
          <w:highlight w:val="green"/>
        </w:rPr>
        <w:t>major powers</w:t>
      </w:r>
      <w:r w:rsidRPr="00861996">
        <w:rPr>
          <w:rStyle w:val="Emphasis"/>
        </w:rPr>
        <w:t xml:space="preserve"> that </w:t>
      </w:r>
      <w:r w:rsidRPr="00861996">
        <w:rPr>
          <w:rStyle w:val="Emphasis"/>
          <w:highlight w:val="green"/>
        </w:rPr>
        <w:t>share</w:t>
      </w:r>
      <w:r w:rsidRPr="00861996">
        <w:rPr>
          <w:rStyle w:val="Emphasis"/>
        </w:rPr>
        <w:t xml:space="preserve"> a land </w:t>
      </w:r>
      <w:r w:rsidRPr="00861996">
        <w:rPr>
          <w:rStyle w:val="Emphasis"/>
          <w:highlight w:val="green"/>
        </w:rPr>
        <w:t>border</w:t>
      </w:r>
      <w:r w:rsidRPr="00861996">
        <w:rPr>
          <w:rStyle w:val="StyleUnderline"/>
        </w:rPr>
        <w:t xml:space="preserve"> are less likely to make an alliance, while they are more </w:t>
      </w:r>
      <w:r w:rsidRPr="00861996">
        <w:rPr>
          <w:rStyle w:val="Emphasis"/>
          <w:highlight w:val="green"/>
        </w:rPr>
        <w:t>likely</w:t>
      </w:r>
      <w:r w:rsidRPr="00861996">
        <w:rPr>
          <w:rStyle w:val="Emphasis"/>
        </w:rPr>
        <w:t xml:space="preserve"> to </w:t>
      </w:r>
      <w:r w:rsidRPr="00861996">
        <w:rPr>
          <w:rStyle w:val="Emphasis"/>
          <w:highlight w:val="green"/>
        </w:rPr>
        <w:t>engage</w:t>
      </w:r>
      <w:r w:rsidRPr="00861996">
        <w:rPr>
          <w:rStyle w:val="Emphasis"/>
        </w:rPr>
        <w:t xml:space="preserve"> in </w:t>
      </w:r>
      <w:r w:rsidRPr="00861996">
        <w:rPr>
          <w:rStyle w:val="Emphasis"/>
          <w:highlight w:val="green"/>
        </w:rPr>
        <w:t>territorial disputes</w:t>
      </w:r>
      <w:r w:rsidRPr="00861996">
        <w:rPr>
          <w:rStyle w:val="StyleUnderline"/>
        </w:rPr>
        <w:t xml:space="preserve"> with one another as well as rivalry over primacy</w:t>
      </w:r>
      <w:r w:rsidRPr="00B70CE1">
        <w:rPr>
          <w:sz w:val="16"/>
        </w:rPr>
        <w:t xml:space="preserve"> in their common neighborhood. There are at least </w:t>
      </w:r>
      <w:r w:rsidRPr="00861996">
        <w:rPr>
          <w:rStyle w:val="StyleUnderline"/>
        </w:rPr>
        <w:t>three major parts of Eurasia—East Asia</w:t>
      </w:r>
      <w:r w:rsidRPr="00861996">
        <w:rPr>
          <w:sz w:val="16"/>
        </w:rPr>
        <w:t xml:space="preserve">, the </w:t>
      </w:r>
      <w:r w:rsidRPr="00861996">
        <w:rPr>
          <w:rStyle w:val="StyleUnderline"/>
        </w:rPr>
        <w:t>post-Soviet space</w:t>
      </w:r>
      <w:r w:rsidRPr="00861996">
        <w:rPr>
          <w:sz w:val="16"/>
        </w:rPr>
        <w:t xml:space="preserve"> (mainly Central Asia), and </w:t>
      </w:r>
      <w:r w:rsidRPr="00861996">
        <w:rPr>
          <w:rStyle w:val="StyleUnderline"/>
        </w:rPr>
        <w:t xml:space="preserve">the Arctic—where </w:t>
      </w:r>
      <w:r w:rsidRPr="00861996">
        <w:rPr>
          <w:rStyle w:val="StyleUnderline"/>
          <w:highlight w:val="green"/>
        </w:rPr>
        <w:t>China’s</w:t>
      </w:r>
      <w:r w:rsidRPr="00861996">
        <w:rPr>
          <w:rStyle w:val="StyleUnderline"/>
        </w:rPr>
        <w:t xml:space="preserve"> and </w:t>
      </w:r>
      <w:r w:rsidRPr="00861996">
        <w:rPr>
          <w:rStyle w:val="StyleUnderline"/>
          <w:highlight w:val="green"/>
        </w:rPr>
        <w:t xml:space="preserve">Russia’s </w:t>
      </w:r>
      <w:r w:rsidRPr="00861996">
        <w:rPr>
          <w:rStyle w:val="StyleUnderline"/>
        </w:rPr>
        <w:t xml:space="preserve">geopolitical </w:t>
      </w:r>
      <w:r w:rsidRPr="00861996">
        <w:rPr>
          <w:rStyle w:val="StyleUnderline"/>
          <w:highlight w:val="green"/>
        </w:rPr>
        <w:t>interests intersect</w:t>
      </w:r>
      <w:r w:rsidRPr="00861996">
        <w:rPr>
          <w:rStyle w:val="StyleUnderline"/>
        </w:rPr>
        <w:t xml:space="preserve">, </w:t>
      </w:r>
      <w:r w:rsidRPr="00861996">
        <w:rPr>
          <w:rStyle w:val="StyleUnderline"/>
          <w:highlight w:val="green"/>
        </w:rPr>
        <w:t>creating</w:t>
      </w:r>
      <w:r w:rsidRPr="00861996">
        <w:rPr>
          <w:rStyle w:val="StyleUnderline"/>
        </w:rPr>
        <w:t xml:space="preserve"> </w:t>
      </w:r>
      <w:r w:rsidRPr="00861996">
        <w:rPr>
          <w:rStyle w:val="Emphasis"/>
          <w:highlight w:val="green"/>
        </w:rPr>
        <w:t>potential</w:t>
      </w:r>
      <w:r w:rsidRPr="00861996">
        <w:rPr>
          <w:rStyle w:val="Emphasis"/>
        </w:rPr>
        <w:t xml:space="preserve"> </w:t>
      </w:r>
      <w:r w:rsidRPr="00861996">
        <w:rPr>
          <w:rStyle w:val="Emphasis"/>
          <w:highlight w:val="green"/>
        </w:rPr>
        <w:t>for</w:t>
      </w:r>
      <w:r w:rsidRPr="00861996">
        <w:rPr>
          <w:rStyle w:val="Emphasis"/>
        </w:rPr>
        <w:t xml:space="preserve"> competition and </w:t>
      </w:r>
      <w:r w:rsidRPr="00861996">
        <w:rPr>
          <w:rStyle w:val="Emphasis"/>
          <w:highlight w:val="green"/>
        </w:rPr>
        <w:t>conflict</w:t>
      </w:r>
      <w:r w:rsidRPr="00B70CE1">
        <w:rPr>
          <w:sz w:val="16"/>
        </w:rPr>
        <w:t xml:space="preserve">. But, on the other hand, </w:t>
      </w:r>
      <w:r w:rsidRPr="00CE3CE2">
        <w:rPr>
          <w:rStyle w:val="StyleUnderline"/>
          <w:highlight w:val="green"/>
        </w:rPr>
        <w:t>if managed wisely,</w:t>
      </w:r>
      <w:r w:rsidRPr="006E548B">
        <w:rPr>
          <w:rStyle w:val="StyleUnderline"/>
        </w:rPr>
        <w:t xml:space="preserve"> </w:t>
      </w:r>
      <w:r w:rsidRPr="00CE3CE2">
        <w:rPr>
          <w:rStyle w:val="StyleUnderline"/>
          <w:highlight w:val="green"/>
        </w:rPr>
        <w:t>overlapping interests</w:t>
      </w:r>
      <w:r w:rsidRPr="006E548B">
        <w:rPr>
          <w:rStyle w:val="StyleUnderline"/>
        </w:rPr>
        <w:t xml:space="preserve"> and stakes </w:t>
      </w:r>
      <w:r w:rsidRPr="00CE3CE2">
        <w:rPr>
          <w:rStyle w:val="StyleUnderline"/>
          <w:highlight w:val="green"/>
        </w:rPr>
        <w:t xml:space="preserve">can </w:t>
      </w:r>
      <w:r w:rsidRPr="000737A3">
        <w:rPr>
          <w:rStyle w:val="StyleUnderline"/>
        </w:rPr>
        <w:t>also</w:t>
      </w:r>
      <w:r w:rsidRPr="006E548B">
        <w:rPr>
          <w:rStyle w:val="StyleUnderline"/>
        </w:rPr>
        <w:t xml:space="preserve"> </w:t>
      </w:r>
      <w:r w:rsidRPr="00CE3CE2">
        <w:rPr>
          <w:rStyle w:val="StyleUnderline"/>
          <w:highlight w:val="green"/>
        </w:rPr>
        <w:t xml:space="preserve">generate </w:t>
      </w:r>
      <w:r w:rsidRPr="00861996">
        <w:rPr>
          <w:rStyle w:val="StyleUnderline"/>
        </w:rPr>
        <w:t xml:space="preserve">opportunities for </w:t>
      </w:r>
      <w:r w:rsidRPr="00CE3CE2">
        <w:rPr>
          <w:rStyle w:val="StyleUnderline"/>
          <w:highlight w:val="green"/>
        </w:rPr>
        <w:t>collaboration</w:t>
      </w:r>
      <w:r w:rsidRPr="00B70CE1">
        <w:rPr>
          <w:sz w:val="16"/>
        </w:rPr>
        <w:t>. The following sections examine how Russia and China are managing to keep their differences in key Eurasian zones under control while displaying a significant degree of mutual cooperation.</w:t>
      </w:r>
      <w:r>
        <w:rPr>
          <w:sz w:val="16"/>
        </w:rPr>
        <w:t xml:space="preserve"> </w:t>
      </w:r>
      <w:r w:rsidRPr="00B70CE1">
        <w:rPr>
          <w:sz w:val="16"/>
        </w:rPr>
        <w:t xml:space="preserve">East Asia This is China’s ‘home region’, but also one where Russia, by virtue of possessing the Far Eastern territories, is a resident power. </w:t>
      </w:r>
      <w:r w:rsidRPr="00861996">
        <w:rPr>
          <w:rStyle w:val="StyleUnderline"/>
        </w:rPr>
        <w:t>Moscow</w:t>
      </w:r>
      <w:r w:rsidRPr="00861996">
        <w:rPr>
          <w:sz w:val="16"/>
        </w:rPr>
        <w:t xml:space="preserve">, which has traditionally </w:t>
      </w:r>
      <w:r w:rsidRPr="00861996">
        <w:rPr>
          <w:rStyle w:val="StyleUnderline"/>
        </w:rPr>
        <w:t>been concerned with keeping sovereignty over</w:t>
      </w:r>
      <w:r w:rsidRPr="00B70CE1">
        <w:rPr>
          <w:rStyle w:val="StyleUnderline"/>
        </w:rPr>
        <w:t xml:space="preserve"> its vulnerable </w:t>
      </w:r>
      <w:r w:rsidRPr="00861996">
        <w:rPr>
          <w:rStyle w:val="StyleUnderline"/>
        </w:rPr>
        <w:t>Far East</w:t>
      </w:r>
      <w:r w:rsidRPr="00861996">
        <w:rPr>
          <w:sz w:val="16"/>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861996">
        <w:rPr>
          <w:rStyle w:val="Emphasis"/>
        </w:rPr>
        <w:t xml:space="preserve">Russia </w:t>
      </w:r>
      <w:r w:rsidRPr="00CE3CE2">
        <w:rPr>
          <w:rStyle w:val="Emphasis"/>
          <w:highlight w:val="green"/>
        </w:rPr>
        <w:t>shares</w:t>
      </w:r>
      <w:r w:rsidRPr="00B70CE1">
        <w:rPr>
          <w:rStyle w:val="Emphasis"/>
        </w:rPr>
        <w:t xml:space="preserve"> with </w:t>
      </w:r>
      <w:r w:rsidRPr="00861996">
        <w:rPr>
          <w:rStyle w:val="Emphasis"/>
        </w:rPr>
        <w:t>China</w:t>
      </w:r>
      <w:r w:rsidRPr="00B70CE1">
        <w:rPr>
          <w:rStyle w:val="Emphasis"/>
        </w:rPr>
        <w:t xml:space="preserve"> the </w:t>
      </w:r>
      <w:r w:rsidRPr="00CE3CE2">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CE3CE2">
        <w:rPr>
          <w:rStyle w:val="StyleUnderline"/>
          <w:highlight w:val="green"/>
        </w:rPr>
        <w:t xml:space="preserve">decision to assist China </w:t>
      </w:r>
      <w:r w:rsidRPr="00861996">
        <w:rPr>
          <w:rStyle w:val="StyleUnderline"/>
        </w:rPr>
        <w:t xml:space="preserve">with getting its own missile attack early warning </w:t>
      </w:r>
      <w:r w:rsidRPr="00861996">
        <w:rPr>
          <w:rStyle w:val="StyleUnderline"/>
          <w:highlight w:val="green"/>
        </w:rPr>
        <w:t>system</w:t>
      </w:r>
      <w:r w:rsidRPr="00B70CE1">
        <w:rPr>
          <w:sz w:val="16"/>
        </w:rPr>
        <w:t xml:space="preserve"> may have </w:t>
      </w:r>
      <w:r w:rsidRPr="00B70CE1">
        <w:rPr>
          <w:rStyle w:val="StyleUnderline"/>
        </w:rPr>
        <w:t>also been</w:t>
      </w:r>
      <w:r w:rsidRPr="00B70CE1">
        <w:rPr>
          <w:sz w:val="16"/>
        </w:rPr>
        <w:t xml:space="preserve"> partly </w:t>
      </w:r>
      <w:r w:rsidRPr="00CE3CE2">
        <w:rPr>
          <w:rStyle w:val="StyleUnderline"/>
          <w:highlight w:val="green"/>
        </w:rPr>
        <w:t xml:space="preserve">motivated </w:t>
      </w:r>
      <w:r w:rsidRPr="00861996">
        <w:rPr>
          <w:rStyle w:val="StyleUnderline"/>
        </w:rPr>
        <w:t xml:space="preserve">by the desire </w:t>
      </w:r>
      <w:r w:rsidRPr="00CE3CE2">
        <w:rPr>
          <w:rStyle w:val="StyleUnderline"/>
          <w:highlight w:val="green"/>
        </w:rPr>
        <w:t>to strengthen</w:t>
      </w:r>
      <w:r w:rsidRPr="00B70CE1">
        <w:rPr>
          <w:rStyle w:val="StyleUnderline"/>
        </w:rPr>
        <w:t xml:space="preserve"> China </w:t>
      </w:r>
      <w:r w:rsidRPr="00CE3CE2">
        <w:rPr>
          <w:rStyle w:val="StyleUnderline"/>
          <w:highlight w:val="green"/>
        </w:rPr>
        <w:t>vis-à-vis the US</w:t>
      </w:r>
      <w:r w:rsidRPr="00861996">
        <w:rPr>
          <w:rStyle w:val="StyleUnderline"/>
        </w:rPr>
        <w:t>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444D22">
        <w:rPr>
          <w:rStyle w:val="StyleUnderline"/>
        </w:rPr>
        <w:lastRenderedPageBreak/>
        <w:t>friction point between Beijing and Moscow, the activities by Russian energy firms in the South China Sea are unlikely to destabilize the Sino-Russian 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w:t>
      </w:r>
      <w:r w:rsidRPr="00444D22">
        <w:rPr>
          <w:sz w:val="16"/>
        </w:rPr>
        <w:t xml:space="preserve">space </w:t>
      </w:r>
      <w:r w:rsidRPr="00444D22">
        <w:rPr>
          <w:rStyle w:val="StyleUnderline"/>
          <w:highlight w:val="green"/>
        </w:rPr>
        <w:t xml:space="preserve">Russia has </w:t>
      </w:r>
      <w:r w:rsidRPr="00444D22">
        <w:rPr>
          <w:rStyle w:val="Emphasis"/>
          <w:highlight w:val="green"/>
        </w:rPr>
        <w:t>vital stakes</w:t>
      </w:r>
      <w:r w:rsidRPr="00444D22">
        <w:rPr>
          <w:rStyle w:val="StyleUnderline"/>
        </w:rPr>
        <w:t xml:space="preserve"> </w:t>
      </w:r>
      <w:r w:rsidRPr="00444D22">
        <w:rPr>
          <w:rStyle w:val="StyleUnderline"/>
          <w:highlight w:val="green"/>
        </w:rPr>
        <w:t>in</w:t>
      </w:r>
      <w:r w:rsidRPr="00444D22">
        <w:rPr>
          <w:rStyle w:val="StyleUnderline"/>
        </w:rPr>
        <w:t xml:space="preserve"> the geopolitical space </w:t>
      </w:r>
      <w:r w:rsidRPr="00444D22">
        <w:rPr>
          <w:rStyle w:val="StyleUnderline"/>
          <w:highlight w:val="green"/>
        </w:rPr>
        <w:t>formerly</w:t>
      </w:r>
      <w:r w:rsidRPr="00444D22">
        <w:rPr>
          <w:rStyle w:val="StyleUnderline"/>
        </w:rPr>
        <w:t xml:space="preserve"> occupied by the </w:t>
      </w:r>
      <w:r w:rsidRPr="00444D22">
        <w:rPr>
          <w:rStyle w:val="StyleUnderline"/>
          <w:highlight w:val="green"/>
        </w:rPr>
        <w:t>Soviet Union</w:t>
      </w:r>
      <w:r w:rsidRPr="00444D22">
        <w:rPr>
          <w:rStyle w:val="StyleUnderline"/>
        </w:rPr>
        <w:t xml:space="preserve"> and is </w:t>
      </w:r>
      <w:r w:rsidRPr="00444D22">
        <w:rPr>
          <w:rStyle w:val="Emphasis"/>
          <w:highlight w:val="green"/>
        </w:rPr>
        <w:t>willing to go to great lengths to defend those interests</w:t>
      </w:r>
      <w:r w:rsidRPr="00444D22">
        <w:rPr>
          <w:rStyle w:val="StyleUnderline"/>
        </w:rPr>
        <w:t>.</w:t>
      </w:r>
      <w:r w:rsidRPr="00444D22">
        <w:rPr>
          <w:sz w:val="16"/>
        </w:rPr>
        <w:t xml:space="preserve"> It was, after all, a perceived brazen attempt by Brussels and Washington to draw Ukraine into the EU’s and NATO’s orbit that induced Moscow to take drastic action in Crimea and eastern Ukraine, causing a rupture with the West. When it comes to Moscow–Beijing politics over the post-Soviet space, the most problematic question is certainly about Central Asia, a region composed of five former Soviet republics which shares borders with both Russia and China. Since the nineteenth century, </w:t>
      </w:r>
      <w:r w:rsidRPr="00444D22">
        <w:rPr>
          <w:rStyle w:val="StyleUnderline"/>
        </w:rPr>
        <w:t>Russia has 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62DAB45E" w14:textId="77777777" w:rsidR="008A3D84" w:rsidRPr="00F35F0D" w:rsidRDefault="008A3D84" w:rsidP="008A3D84">
      <w:pPr>
        <w:pStyle w:val="Heading4"/>
        <w:rPr>
          <w:rFonts w:cs="Arial"/>
        </w:rPr>
      </w:pPr>
      <w:bookmarkStart w:id="1" w:name="_Hlk18845254"/>
      <w:r>
        <w:rPr>
          <w:rFonts w:cs="Arial"/>
        </w:rPr>
        <w:t>Space weapon deployment decreases war</w:t>
      </w:r>
    </w:p>
    <w:p w14:paraId="7B46558F" w14:textId="77777777" w:rsidR="008A3D84" w:rsidRPr="00F35F0D" w:rsidRDefault="008A3D84" w:rsidP="008A3D84">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544D3FDE" w14:textId="77777777" w:rsidR="008A3D84" w:rsidRPr="0049214A" w:rsidRDefault="008A3D84" w:rsidP="008A3D84">
      <w:pPr>
        <w:rPr>
          <w:sz w:val="16"/>
        </w:rPr>
      </w:pPr>
      <w:r w:rsidRPr="0049214A">
        <w:rPr>
          <w:u w:val="single"/>
        </w:rPr>
        <w:t>The previous discussion demonstrates</w:t>
      </w:r>
      <w:r w:rsidRPr="0049214A">
        <w:rPr>
          <w:sz w:val="16"/>
        </w:rPr>
        <w:t xml:space="preserve"> that </w:t>
      </w:r>
      <w:r w:rsidRPr="00CE3CE2">
        <w:rPr>
          <w:highlight w:val="green"/>
          <w:u w:val="single"/>
        </w:rPr>
        <w:t>although</w:t>
      </w:r>
      <w:r w:rsidRPr="0049214A">
        <w:rPr>
          <w:u w:val="single"/>
        </w:rPr>
        <w:t xml:space="preserve"> a</w:t>
      </w:r>
      <w:r w:rsidRPr="0049214A">
        <w:rPr>
          <w:sz w:val="16"/>
        </w:rPr>
        <w:t xml:space="preserve"> globalized </w:t>
      </w:r>
      <w:r w:rsidRPr="00444D22">
        <w:rPr>
          <w:u w:val="single"/>
        </w:rPr>
        <w:t xml:space="preserve">space </w:t>
      </w:r>
      <w:r w:rsidRPr="00CE3CE2">
        <w:rPr>
          <w:highlight w:val="green"/>
          <w:u w:val="single"/>
        </w:rPr>
        <w:t xml:space="preserve">arms race </w:t>
      </w:r>
      <w:r w:rsidRPr="00444D22">
        <w:rPr>
          <w:highlight w:val="green"/>
          <w:u w:val="single"/>
        </w:rPr>
        <w:t>could</w:t>
      </w:r>
      <w:r w:rsidRPr="00444D22">
        <w:rPr>
          <w:u w:val="single"/>
        </w:rPr>
        <w:t xml:space="preserve"> </w:t>
      </w:r>
      <w:r w:rsidRPr="00CE3CE2">
        <w:rPr>
          <w:highlight w:val="green"/>
          <w:u w:val="single"/>
        </w:rPr>
        <w:t xml:space="preserve">follow </w:t>
      </w:r>
      <w:r w:rsidRPr="00444D22">
        <w:rPr>
          <w:u w:val="single"/>
        </w:rPr>
        <w:t xml:space="preserve">U.S. </w:t>
      </w:r>
      <w:r w:rsidRPr="00CE3CE2">
        <w:rPr>
          <w:highlight w:val="green"/>
          <w:u w:val="single"/>
        </w:rPr>
        <w:t>deployment</w:t>
      </w:r>
      <w:r w:rsidRPr="0049214A">
        <w:rPr>
          <w:u w:val="single"/>
        </w:rPr>
        <w:t xml:space="preserve"> of space weapons, </w:t>
      </w:r>
      <w:r w:rsidRPr="00CE3CE2">
        <w:rPr>
          <w:highlight w:val="green"/>
          <w:u w:val="single"/>
        </w:rPr>
        <w:t>it is</w:t>
      </w:r>
      <w:r w:rsidRPr="0049214A">
        <w:rPr>
          <w:sz w:val="16"/>
        </w:rPr>
        <w:t xml:space="preserve"> also plausible and </w:t>
      </w:r>
      <w:r w:rsidRPr="00CE3CE2">
        <w:rPr>
          <w:rStyle w:val="Emphasis"/>
          <w:highlight w:val="green"/>
        </w:rPr>
        <w:t>more</w:t>
      </w:r>
      <w:r w:rsidRPr="0049214A">
        <w:rPr>
          <w:rStyle w:val="Emphasis"/>
        </w:rPr>
        <w:t xml:space="preserve"> </w:t>
      </w:r>
      <w:r w:rsidRPr="00CE3CE2">
        <w:rPr>
          <w:rStyle w:val="Emphasis"/>
          <w:highlight w:val="green"/>
        </w:rPr>
        <w:t>likely</w:t>
      </w:r>
      <w:r w:rsidRPr="0049214A">
        <w:rPr>
          <w:sz w:val="16"/>
        </w:rPr>
        <w:t xml:space="preserve"> that </w:t>
      </w:r>
      <w:r w:rsidRPr="00444D22">
        <w:rPr>
          <w:u w:val="single"/>
        </w:rPr>
        <w:t xml:space="preserve">it may </w:t>
      </w:r>
      <w:r w:rsidRPr="00CE3CE2">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444D22">
        <w:rPr>
          <w:u w:val="single"/>
        </w:rPr>
        <w:t xml:space="preserve">arguments are </w:t>
      </w:r>
      <w:r w:rsidRPr="00444D22">
        <w:rPr>
          <w:rStyle w:val="Emphasis"/>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CE3CE2">
        <w:rPr>
          <w:rStyle w:val="Emphasis"/>
          <w:highlight w:val="green"/>
        </w:rPr>
        <w:t>ASAT tests</w:t>
      </w:r>
      <w:r w:rsidRPr="00CE3CE2">
        <w:rPr>
          <w:highlight w:val="green"/>
          <w:u w:val="single"/>
        </w:rPr>
        <w:t xml:space="preserve"> did </w:t>
      </w:r>
      <w:r w:rsidRPr="00CE3CE2">
        <w:rPr>
          <w:rStyle w:val="Emphasis"/>
          <w:highlight w:val="green"/>
        </w:rPr>
        <w:t>not</w:t>
      </w:r>
      <w:r w:rsidRPr="00CE3CE2">
        <w:rPr>
          <w:highlight w:val="green"/>
          <w:u w:val="single"/>
        </w:rPr>
        <w:t xml:space="preserve"> have this</w:t>
      </w:r>
      <w:r w:rsidRPr="0049214A">
        <w:rPr>
          <w:u w:val="single"/>
        </w:rPr>
        <w:t xml:space="preserve"> purported </w:t>
      </w:r>
      <w:r w:rsidRPr="0049214A">
        <w:rPr>
          <w:rStyle w:val="Emphasis"/>
        </w:rPr>
        <w:t xml:space="preserve">destabilizing </w:t>
      </w:r>
      <w:r w:rsidRPr="00CE3CE2">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CE3CE2">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CE3CE2">
        <w:rPr>
          <w:highlight w:val="green"/>
          <w:u w:val="single"/>
        </w:rPr>
        <w:t xml:space="preserve">would </w:t>
      </w:r>
      <w:r w:rsidRPr="00CE3CE2">
        <w:rPr>
          <w:rStyle w:val="Emphasis"/>
          <w:highlight w:val="green"/>
        </w:rPr>
        <w:t>not</w:t>
      </w:r>
      <w:r w:rsidRPr="00CE3CE2">
        <w:rPr>
          <w:highlight w:val="green"/>
          <w:u w:val="single"/>
        </w:rPr>
        <w:t xml:space="preserve"> </w:t>
      </w:r>
      <w:r w:rsidRPr="00444D22">
        <w:rPr>
          <w:u w:val="single"/>
        </w:rPr>
        <w:t xml:space="preserve">seek to </w:t>
      </w:r>
      <w:r w:rsidRPr="00CE3CE2">
        <w:rPr>
          <w:rStyle w:val="Emphasis"/>
          <w:highlight w:val="green"/>
        </w:rPr>
        <w:t>deploy</w:t>
      </w:r>
      <w:r w:rsidRPr="00CE3CE2">
        <w:rPr>
          <w:highlight w:val="green"/>
          <w:u w:val="single"/>
        </w:rPr>
        <w:t xml:space="preserve"> </w:t>
      </w:r>
      <w:r w:rsidRPr="00444D22">
        <w:rPr>
          <w:u w:val="single"/>
        </w:rPr>
        <w:t xml:space="preserve">their </w:t>
      </w:r>
      <w:r w:rsidRPr="00444D22">
        <w:rPr>
          <w:rStyle w:val="Emphasis"/>
        </w:rPr>
        <w:t xml:space="preserve">own </w:t>
      </w:r>
      <w:r w:rsidRPr="00CE3CE2">
        <w:rPr>
          <w:rStyle w:val="Emphasis"/>
          <w:highlight w:val="green"/>
        </w:rPr>
        <w:t>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CE3CE2">
        <w:rPr>
          <w:rStyle w:val="Emphasis"/>
          <w:highlight w:val="green"/>
        </w:rPr>
        <w:t>weaponization</w:t>
      </w:r>
      <w:r w:rsidRPr="0049214A">
        <w:rPr>
          <w:u w:val="single"/>
        </w:rPr>
        <w:t xml:space="preserve"> of space </w:t>
      </w:r>
      <w:r w:rsidRPr="00CE3CE2">
        <w:rPr>
          <w:highlight w:val="green"/>
          <w:u w:val="single"/>
        </w:rPr>
        <w:t xml:space="preserve">by the </w:t>
      </w:r>
      <w:r w:rsidRPr="00CE3CE2">
        <w:rPr>
          <w:rStyle w:val="Emphasis"/>
          <w:highlight w:val="green"/>
        </w:rPr>
        <w:t>U</w:t>
      </w:r>
      <w:r w:rsidRPr="0049214A">
        <w:rPr>
          <w:u w:val="single"/>
        </w:rPr>
        <w:t xml:space="preserve">nited </w:t>
      </w:r>
      <w:r w:rsidRPr="00CE3CE2">
        <w:rPr>
          <w:rStyle w:val="Emphasis"/>
          <w:highlight w:val="green"/>
        </w:rPr>
        <w:t>S</w:t>
      </w:r>
      <w:r w:rsidRPr="0049214A">
        <w:rPr>
          <w:u w:val="single"/>
        </w:rPr>
        <w:t xml:space="preserve">tates </w:t>
      </w:r>
      <w:r w:rsidRPr="0033685D">
        <w:rPr>
          <w:u w:val="single"/>
        </w:rPr>
        <w:t xml:space="preserve">would </w:t>
      </w:r>
      <w:r w:rsidRPr="00CE3CE2">
        <w:rPr>
          <w:highlight w:val="green"/>
          <w:u w:val="single"/>
        </w:rPr>
        <w:t>‘‘</w:t>
      </w:r>
      <w:r w:rsidRPr="00CE3CE2">
        <w:rPr>
          <w:rStyle w:val="Emphasis"/>
          <w:highlight w:val="green"/>
        </w:rPr>
        <w:t>decrease</w:t>
      </w:r>
      <w:r w:rsidRPr="0049214A">
        <w:rPr>
          <w:u w:val="single"/>
        </w:rPr>
        <w:t xml:space="preserve"> the </w:t>
      </w:r>
      <w:r w:rsidRPr="0033685D">
        <w:rPr>
          <w:rStyle w:val="Emphasis"/>
        </w:rPr>
        <w:t>likelihood</w:t>
      </w:r>
      <w:r w:rsidRPr="0033685D">
        <w:rPr>
          <w:u w:val="single"/>
        </w:rPr>
        <w:t xml:space="preserve"> of an</w:t>
      </w:r>
      <w:r w:rsidRPr="00CE3CE2">
        <w:rPr>
          <w:highlight w:val="green"/>
          <w:u w:val="single"/>
        </w:rPr>
        <w:t xml:space="preserve"> </w:t>
      </w:r>
      <w:r w:rsidRPr="00CE3CE2">
        <w:rPr>
          <w:rStyle w:val="Emphasis"/>
          <w:highlight w:val="green"/>
        </w:rPr>
        <w:t>arms race</w:t>
      </w:r>
      <w:r w:rsidRPr="00CE3CE2">
        <w:rPr>
          <w:highlight w:val="green"/>
          <w:u w:val="single"/>
        </w:rPr>
        <w:t xml:space="preserve"> </w:t>
      </w:r>
      <w:r w:rsidRPr="0033685D">
        <w:rPr>
          <w:u w:val="single"/>
        </w:rPr>
        <w:t xml:space="preserve">by </w:t>
      </w:r>
      <w:r w:rsidRPr="00CE3CE2">
        <w:rPr>
          <w:rStyle w:val="Emphasis"/>
          <w:highlight w:val="green"/>
        </w:rPr>
        <w:t>shift</w:t>
      </w:r>
      <w:r w:rsidRPr="0033685D">
        <w:rPr>
          <w:rStyle w:val="Emphasis"/>
        </w:rPr>
        <w:t>ing</w:t>
      </w:r>
      <w:r w:rsidRPr="00CE3CE2">
        <w:rPr>
          <w:rStyle w:val="Emphasis"/>
          <w:highlight w:val="green"/>
        </w:rPr>
        <w:t xml:space="preserve"> spending</w:t>
      </w:r>
      <w:r w:rsidRPr="0049214A">
        <w:rPr>
          <w:u w:val="single"/>
        </w:rPr>
        <w:t xml:space="preserve"> away </w:t>
      </w:r>
      <w:r w:rsidRPr="00CE3CE2">
        <w:rPr>
          <w:highlight w:val="green"/>
          <w:u w:val="single"/>
        </w:rPr>
        <w:t xml:space="preserve">from </w:t>
      </w:r>
      <w:r w:rsidRPr="00CE3CE2">
        <w:rPr>
          <w:rStyle w:val="Emphasis"/>
          <w:highlight w:val="green"/>
        </w:rPr>
        <w:t>conventional</w:t>
      </w:r>
      <w:r w:rsidRPr="0049214A">
        <w:rPr>
          <w:u w:val="single"/>
        </w:rPr>
        <w:t xml:space="preserve"> weapons </w:t>
      </w:r>
      <w:r w:rsidRPr="00CE3CE2">
        <w:rPr>
          <w:rStyle w:val="Emphasis"/>
          <w:highlight w:val="green"/>
        </w:rPr>
        <w:t>systems</w:t>
      </w:r>
      <w:r w:rsidRPr="0049214A">
        <w:rPr>
          <w:sz w:val="16"/>
        </w:rPr>
        <w:t xml:space="preserve">,’’ </w:t>
      </w:r>
      <w:r w:rsidRPr="0033685D">
        <w:rPr>
          <w:u w:val="single"/>
        </w:rPr>
        <w:t>which would</w:t>
      </w:r>
      <w:r w:rsidRPr="0049214A">
        <w:rPr>
          <w:u w:val="single"/>
        </w:rPr>
        <w:t xml:space="preserve"> reduce U.S. capabilities in territorial occupation and</w:t>
      </w:r>
      <w:r w:rsidRPr="0049214A">
        <w:rPr>
          <w:sz w:val="16"/>
        </w:rPr>
        <w:t xml:space="preserve"> would thus </w:t>
      </w:r>
      <w:r w:rsidRPr="0033685D">
        <w:rPr>
          <w:u w:val="single"/>
        </w:rPr>
        <w:t xml:space="preserve">be </w:t>
      </w:r>
      <w:r w:rsidRPr="00CE3CE2">
        <w:rPr>
          <w:highlight w:val="green"/>
          <w:u w:val="single"/>
        </w:rPr>
        <w:t xml:space="preserve">perceived as </w:t>
      </w:r>
      <w:r w:rsidRPr="00CE3CE2">
        <w:rPr>
          <w:rStyle w:val="Emphasis"/>
          <w:highlight w:val="green"/>
        </w:rPr>
        <w:t>less threatening</w:t>
      </w:r>
      <w:r w:rsidRPr="0049214A">
        <w:rPr>
          <w:sz w:val="16"/>
        </w:rPr>
        <w:t xml:space="preserve"> to other countries.72</w:t>
      </w:r>
    </w:p>
    <w:bookmarkEnd w:id="1"/>
    <w:p w14:paraId="3297F74C" w14:textId="77777777" w:rsidR="008A3D84" w:rsidRDefault="008A3D84" w:rsidP="008A3D84">
      <w:pPr>
        <w:pStyle w:val="Heading4"/>
      </w:pPr>
      <w:r>
        <w:lastRenderedPageBreak/>
        <w:t xml:space="preserve">No space war, and no impact if it does happen </w:t>
      </w:r>
    </w:p>
    <w:p w14:paraId="0AF6FBAD" w14:textId="77777777" w:rsidR="008A3D84" w:rsidRPr="00ED6017" w:rsidRDefault="008A3D84" w:rsidP="008A3D84">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37B46691" w14:textId="00BA1575" w:rsidR="008A3D84" w:rsidRPr="008A3D84" w:rsidRDefault="008A3D84" w:rsidP="008A3D84">
      <w:r w:rsidRPr="00CE3CE2">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CE3CE2">
        <w:rPr>
          <w:rStyle w:val="StyleUnderline"/>
          <w:highlight w:val="green"/>
        </w:rPr>
        <w:t>space war will be</w:t>
      </w:r>
      <w:r w:rsidRPr="00C219CF">
        <w:rPr>
          <w:sz w:val="16"/>
        </w:rPr>
        <w:t xml:space="preserve"> successfully </w:t>
      </w:r>
      <w:r w:rsidRPr="00CE3CE2">
        <w:rPr>
          <w:rStyle w:val="StyleUnderline"/>
          <w:highlight w:val="green"/>
        </w:rPr>
        <w:t>waged in</w:t>
      </w:r>
      <w:r w:rsidRPr="00C219CF">
        <w:rPr>
          <w:sz w:val="16"/>
        </w:rPr>
        <w:t xml:space="preserve"> both </w:t>
      </w:r>
      <w:r w:rsidRPr="00CE3CE2">
        <w:rPr>
          <w:rStyle w:val="StyleUnderline"/>
          <w:highlight w:val="green"/>
        </w:rPr>
        <w:t>the heavens and</w:t>
      </w:r>
      <w:r w:rsidRPr="00C219CF">
        <w:rPr>
          <w:sz w:val="16"/>
        </w:rPr>
        <w:t xml:space="preserve"> on the </w:t>
      </w:r>
      <w:r w:rsidRPr="00CE3CE2">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CE3CE2">
        <w:rPr>
          <w:rStyle w:val="StyleUnderline"/>
          <w:highlight w:val="green"/>
        </w:rPr>
        <w:t>is grounded on</w:t>
      </w:r>
      <w:r w:rsidRPr="00421080">
        <w:rPr>
          <w:rStyle w:val="StyleUnderline"/>
        </w:rPr>
        <w:t xml:space="preserve"> </w:t>
      </w:r>
      <w:r w:rsidRPr="00421080">
        <w:rPr>
          <w:rStyle w:val="Emphasis"/>
        </w:rPr>
        <w:t xml:space="preserve">several </w:t>
      </w:r>
      <w:r w:rsidRPr="00CE3CE2">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CE3CE2">
        <w:rPr>
          <w:rStyle w:val="StyleUnderline"/>
          <w:highlight w:val="green"/>
        </w:rPr>
        <w:t>The analogy</w:t>
      </w:r>
      <w:r w:rsidRPr="00C219CF">
        <w:rPr>
          <w:sz w:val="16"/>
        </w:rPr>
        <w:t xml:space="preserve"> usually invoked for American audiences </w:t>
      </w:r>
      <w:r w:rsidRPr="00CE3CE2">
        <w:rPr>
          <w:rStyle w:val="StyleUnderline"/>
          <w:highlight w:val="green"/>
        </w:rPr>
        <w:t>is</w:t>
      </w:r>
      <w:r w:rsidRPr="00421080">
        <w:rPr>
          <w:rStyle w:val="StyleUnderline"/>
        </w:rPr>
        <w:t xml:space="preserve"> a “</w:t>
      </w:r>
      <w:r w:rsidRPr="00CE3CE2">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CE3CE2">
        <w:rPr>
          <w:rStyle w:val="StyleUnderline"/>
          <w:highlight w:val="green"/>
        </w:rPr>
        <w:t>surprise requires</w:t>
      </w:r>
      <w:r w:rsidRPr="00C219CF">
        <w:rPr>
          <w:sz w:val="16"/>
        </w:rPr>
        <w:t xml:space="preserve"> that </w:t>
      </w:r>
      <w:r w:rsidRPr="00CE3CE2">
        <w:rPr>
          <w:rStyle w:val="Emphasis"/>
          <w:highlight w:val="green"/>
        </w:rPr>
        <w:t>sufficient offensive</w:t>
      </w:r>
      <w:r w:rsidRPr="001478EB">
        <w:rPr>
          <w:rStyle w:val="Emphasis"/>
        </w:rPr>
        <w:t xml:space="preserve"> space </w:t>
      </w:r>
      <w:r w:rsidRPr="00CE3CE2">
        <w:rPr>
          <w:rStyle w:val="Emphasis"/>
          <w:highlight w:val="green"/>
        </w:rPr>
        <w:t>assets</w:t>
      </w:r>
      <w:r w:rsidRPr="001478EB">
        <w:rPr>
          <w:rStyle w:val="StyleUnderline"/>
        </w:rPr>
        <w:t xml:space="preserve"> be placed </w:t>
      </w:r>
      <w:r w:rsidRPr="00CE3CE2">
        <w:rPr>
          <w:rStyle w:val="StyleUnderline"/>
          <w:highlight w:val="green"/>
        </w:rPr>
        <w:t>in orbit without</w:t>
      </w:r>
      <w:r w:rsidRPr="00C219CF">
        <w:rPr>
          <w:sz w:val="16"/>
        </w:rPr>
        <w:t xml:space="preserve"> triggering </w:t>
      </w:r>
      <w:r w:rsidRPr="00CE3CE2">
        <w:rPr>
          <w:rStyle w:val="StyleUnderline"/>
          <w:highlight w:val="green"/>
        </w:rPr>
        <w:t>a response</w:t>
      </w:r>
      <w:r w:rsidRPr="001478EB">
        <w:rPr>
          <w:rStyle w:val="StyleUnderline"/>
        </w:rPr>
        <w:t xml:space="preserve"> by other states</w:t>
      </w:r>
      <w:r w:rsidRPr="00C219CF">
        <w:rPr>
          <w:sz w:val="16"/>
        </w:rPr>
        <w:t>—</w:t>
      </w:r>
      <w:r w:rsidRPr="00CE3CE2">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CE3CE2">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CE3CE2">
        <w:rPr>
          <w:rStyle w:val="Emphasis"/>
          <w:highlight w:val="green"/>
        </w:rPr>
        <w:t>self-defeating</w:t>
      </w:r>
      <w:r w:rsidRPr="00CE3CE2">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CE3CE2">
        <w:rPr>
          <w:rStyle w:val="StyleUnderline"/>
          <w:highlight w:val="green"/>
        </w:rPr>
        <w:t>launch capacity is</w:t>
      </w:r>
      <w:r w:rsidRPr="001478EB">
        <w:rPr>
          <w:rStyle w:val="StyleUnderline"/>
        </w:rPr>
        <w:t xml:space="preserve"> now </w:t>
      </w:r>
      <w:r w:rsidRPr="00CE3CE2">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CE3CE2">
        <w:rPr>
          <w:rStyle w:val="StyleUnderline"/>
          <w:highlight w:val="green"/>
        </w:rPr>
        <w:t>if</w:t>
      </w:r>
      <w:r w:rsidRPr="00E03F63">
        <w:rPr>
          <w:rStyle w:val="StyleUnderline"/>
        </w:rPr>
        <w:t xml:space="preserve"> the </w:t>
      </w:r>
      <w:r w:rsidRPr="00CE3CE2">
        <w:rPr>
          <w:rStyle w:val="StyleUnderline"/>
          <w:highlight w:val="green"/>
        </w:rPr>
        <w:t>ASAT</w:t>
      </w:r>
      <w:r w:rsidRPr="00E03F63">
        <w:rPr>
          <w:rStyle w:val="StyleUnderline"/>
        </w:rPr>
        <w:t xml:space="preserve"> weapon</w:t>
      </w:r>
      <w:r w:rsidRPr="00CE3CE2">
        <w:rPr>
          <w:rStyle w:val="Emphasis"/>
          <w:highlight w:val="green"/>
        </w:rPr>
        <w:t>s</w:t>
      </w:r>
      <w:r w:rsidRPr="00CE3CE2">
        <w:rPr>
          <w:rStyle w:val="StyleUnderline"/>
          <w:highlight w:val="green"/>
        </w:rPr>
        <w:t xml:space="preserve"> come from ground locations</w:t>
      </w:r>
      <w:r w:rsidRPr="00E03F63">
        <w:rPr>
          <w:rStyle w:val="StyleUnderline"/>
        </w:rPr>
        <w:t xml:space="preserve">, there is a high probability that </w:t>
      </w:r>
      <w:r w:rsidRPr="00CE3CE2">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CE3CE2">
        <w:rPr>
          <w:rStyle w:val="StyleUnderline"/>
          <w:highlight w:val="green"/>
        </w:rPr>
        <w:t>the</w:t>
      </w:r>
      <w:r w:rsidRPr="00E03F63">
        <w:rPr>
          <w:rStyle w:val="StyleUnderline"/>
        </w:rPr>
        <w:t xml:space="preserve"> most obvious </w:t>
      </w:r>
      <w:r w:rsidRPr="00CE3CE2">
        <w:rPr>
          <w:rStyle w:val="StyleUnderline"/>
          <w:highlight w:val="green"/>
        </w:rPr>
        <w:t>initial attack</w:t>
      </w:r>
      <w:r w:rsidRPr="00C219CF">
        <w:rPr>
          <w:sz w:val="16"/>
        </w:rPr>
        <w:t xml:space="preserve"> of space-based assets </w:t>
      </w:r>
      <w:r w:rsidRPr="00CE3CE2">
        <w:rPr>
          <w:rStyle w:val="StyleUnderline"/>
          <w:highlight w:val="green"/>
        </w:rPr>
        <w:t>will</w:t>
      </w:r>
      <w:r w:rsidRPr="00E03F63">
        <w:rPr>
          <w:rStyle w:val="StyleUnderline"/>
        </w:rPr>
        <w:t xml:space="preserve"> most likely </w:t>
      </w:r>
      <w:r w:rsidRPr="00CE3CE2">
        <w:rPr>
          <w:rStyle w:val="StyleUnderline"/>
          <w:highlight w:val="green"/>
        </w:rPr>
        <w:t xml:space="preserve">come from </w:t>
      </w:r>
      <w:proofErr w:type="spellStart"/>
      <w:r w:rsidRPr="00CE3CE2">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w:t>
      </w:r>
      <w:proofErr w:type="gramStart"/>
      <w:r w:rsidRPr="00C219CF">
        <w:rPr>
          <w:sz w:val="16"/>
        </w:rPr>
        <w:t>launch</w:t>
      </w:r>
      <w:proofErr w:type="gramEnd"/>
      <w:r w:rsidRPr="00C219CF">
        <w:rPr>
          <w:sz w:val="16"/>
        </w:rPr>
        <w:t xml:space="preserve">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CE3CE2">
        <w:rPr>
          <w:rStyle w:val="Emphasis"/>
          <w:highlight w:val="green"/>
        </w:rPr>
        <w:t>several other assumptions</w:t>
      </w:r>
      <w:r w:rsidRPr="00CE3CE2">
        <w:rPr>
          <w:rStyle w:val="StyleUnderline"/>
          <w:highlight w:val="green"/>
        </w:rPr>
        <w:t xml:space="preserve"> become essential</w:t>
      </w:r>
      <w:r w:rsidRPr="00714C78">
        <w:rPr>
          <w:rStyle w:val="StyleUnderline"/>
        </w:rPr>
        <w:t xml:space="preserve"> to make the strategy work, including </w:t>
      </w:r>
      <w:r w:rsidRPr="00CE3CE2">
        <w:rPr>
          <w:rStyle w:val="StyleUnderline"/>
          <w:highlight w:val="green"/>
        </w:rPr>
        <w:t>that</w:t>
      </w:r>
      <w:r w:rsidRPr="00C219CF">
        <w:rPr>
          <w:sz w:val="16"/>
        </w:rPr>
        <w:t xml:space="preserve"> such </w:t>
      </w:r>
      <w:r w:rsidRPr="00714C78">
        <w:rPr>
          <w:rStyle w:val="StyleUnderline"/>
        </w:rPr>
        <w:t xml:space="preserve">an </w:t>
      </w:r>
      <w:r w:rsidRPr="00CE3CE2">
        <w:rPr>
          <w:rStyle w:val="StyleUnderline"/>
          <w:highlight w:val="green"/>
        </w:rPr>
        <w:t>attack does not render</w:t>
      </w:r>
      <w:r w:rsidRPr="00714C78">
        <w:rPr>
          <w:rStyle w:val="StyleUnderline"/>
        </w:rPr>
        <w:t xml:space="preserve"> Earth </w:t>
      </w:r>
      <w:r w:rsidRPr="00CE3CE2">
        <w:rPr>
          <w:rStyle w:val="StyleUnderline"/>
          <w:highlight w:val="green"/>
        </w:rPr>
        <w:lastRenderedPageBreak/>
        <w:t>orbit so debris-saturated</w:t>
      </w:r>
      <w:r w:rsidRPr="00C219CF">
        <w:rPr>
          <w:sz w:val="16"/>
        </w:rPr>
        <w:t xml:space="preserve"> that </w:t>
      </w:r>
      <w:r w:rsidRPr="00CE3CE2">
        <w:rPr>
          <w:rStyle w:val="StyleUnderline"/>
          <w:highlight w:val="green"/>
        </w:rPr>
        <w:t>further</w:t>
      </w:r>
      <w:r w:rsidRPr="00714C78">
        <w:rPr>
          <w:rStyle w:val="StyleUnderline"/>
        </w:rPr>
        <w:t xml:space="preserve"> military space </w:t>
      </w:r>
      <w:r w:rsidRPr="00CE3CE2">
        <w:rPr>
          <w:rStyle w:val="Emphasis"/>
          <w:highlight w:val="green"/>
        </w:rPr>
        <w:t>op</w:t>
      </w:r>
      <w:r w:rsidRPr="00714C78">
        <w:rPr>
          <w:rStyle w:val="StyleUnderline"/>
        </w:rPr>
        <w:t>eration</w:t>
      </w:r>
      <w:r w:rsidRPr="00CE3CE2">
        <w:rPr>
          <w:rStyle w:val="Emphasis"/>
          <w:highlight w:val="green"/>
        </w:rPr>
        <w:t>s</w:t>
      </w:r>
      <w:r w:rsidRPr="00CE3CE2">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CE3CE2">
        <w:rPr>
          <w:rStyle w:val="StyleUnderline"/>
          <w:highlight w:val="green"/>
        </w:rPr>
        <w:t>there must be no difficulty</w:t>
      </w:r>
      <w:r w:rsidRPr="00734DE2">
        <w:rPr>
          <w:rStyle w:val="StyleUnderline"/>
        </w:rPr>
        <w:t xml:space="preserve"> in </w:t>
      </w:r>
      <w:r w:rsidRPr="00CE3CE2">
        <w:rPr>
          <w:rStyle w:val="StyleUnderline"/>
          <w:highlight w:val="green"/>
        </w:rPr>
        <w:t>separating</w:t>
      </w:r>
      <w:r w:rsidRPr="00734DE2">
        <w:rPr>
          <w:rStyle w:val="StyleUnderline"/>
        </w:rPr>
        <w:t xml:space="preserve"> potential </w:t>
      </w:r>
      <w:r w:rsidRPr="00CE3CE2">
        <w:rPr>
          <w:rStyle w:val="StyleUnderline"/>
          <w:highlight w:val="green"/>
        </w:rPr>
        <w:t>targets</w:t>
      </w:r>
      <w:r w:rsidRPr="00734DE2">
        <w:rPr>
          <w:rStyle w:val="StyleUnderline"/>
        </w:rPr>
        <w:t xml:space="preserve"> from the enemy, </w:t>
      </w:r>
      <w:r w:rsidRPr="00CE3CE2">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CE3CE2">
        <w:rPr>
          <w:rStyle w:val="StyleUnderline"/>
          <w:highlight w:val="green"/>
        </w:rPr>
        <w:t xml:space="preserve">spread of space </w:t>
      </w:r>
      <w:r w:rsidRPr="00CE3CE2">
        <w:rPr>
          <w:rStyle w:val="Emphasis"/>
          <w:highlight w:val="green"/>
        </w:rPr>
        <w:t>tech</w:t>
      </w:r>
      <w:r w:rsidRPr="00734DE2">
        <w:rPr>
          <w:rStyle w:val="StyleUnderline"/>
        </w:rPr>
        <w:t xml:space="preserve">nologies </w:t>
      </w:r>
      <w:r w:rsidRPr="00CE3CE2">
        <w:rPr>
          <w:rStyle w:val="StyleUnderline"/>
          <w:highlight w:val="green"/>
        </w:rPr>
        <w:t xml:space="preserve">globally </w:t>
      </w:r>
      <w:r w:rsidRPr="00CE3CE2">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CE3CE2">
        <w:rPr>
          <w:rStyle w:val="StyleUnderline"/>
          <w:highlight w:val="green"/>
        </w:rPr>
        <w:t>Inability to replace losses</w:t>
      </w:r>
      <w:r w:rsidRPr="00F56553">
        <w:rPr>
          <w:rStyle w:val="StyleUnderline"/>
        </w:rPr>
        <w:t xml:space="preserve"> may </w:t>
      </w:r>
      <w:r w:rsidRPr="00CE3CE2">
        <w:rPr>
          <w:rStyle w:val="StyleUnderline"/>
          <w:highlight w:val="green"/>
        </w:rPr>
        <w:t>mean</w:t>
      </w:r>
      <w:r w:rsidRPr="00C219CF">
        <w:rPr>
          <w:sz w:val="16"/>
        </w:rPr>
        <w:t xml:space="preserve"> that </w:t>
      </w:r>
      <w:r w:rsidRPr="00CE3CE2">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CE3CE2">
        <w:rPr>
          <w:rStyle w:val="StyleUnderline"/>
          <w:highlight w:val="green"/>
        </w:rPr>
        <w:t xml:space="preserve">issues of global reach may </w:t>
      </w:r>
      <w:r w:rsidRPr="00CE3CE2">
        <w:rPr>
          <w:rStyle w:val="Emphasis"/>
          <w:highlight w:val="green"/>
        </w:rPr>
        <w:t>confine conflicts to</w:t>
      </w:r>
      <w:r w:rsidRPr="00F56553">
        <w:rPr>
          <w:rStyle w:val="Emphasis"/>
        </w:rPr>
        <w:t xml:space="preserve"> relatively </w:t>
      </w:r>
      <w:r w:rsidRPr="00CE3CE2">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1ECF9674" w14:textId="77777777" w:rsidR="008A3D84" w:rsidRPr="00F35F0D" w:rsidRDefault="008A3D84" w:rsidP="008A3D84">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1CCBA873" w14:textId="77777777" w:rsidR="008A3D84" w:rsidRPr="00F35F0D" w:rsidRDefault="008A3D84" w:rsidP="008A3D84">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4C0A021E" w14:textId="77777777" w:rsidR="008A3D84" w:rsidRDefault="008A3D84" w:rsidP="008A3D84">
      <w:pPr>
        <w:rPr>
          <w:sz w:val="16"/>
        </w:rPr>
      </w:pPr>
      <w:r w:rsidRPr="00F35F0D">
        <w:rPr>
          <w:sz w:val="16"/>
        </w:rPr>
        <w:t xml:space="preserve">But </w:t>
      </w:r>
      <w:r w:rsidRPr="00CE3CE2">
        <w:rPr>
          <w:highlight w:val="green"/>
          <w:u w:val="single"/>
        </w:rPr>
        <w:t xml:space="preserve">while there </w:t>
      </w:r>
      <w:r w:rsidRPr="00CE3CE2">
        <w:rPr>
          <w:rStyle w:val="Emphasis"/>
          <w:highlight w:val="green"/>
        </w:rPr>
        <w:t>may</w:t>
      </w:r>
      <w:r w:rsidRPr="00CE3CE2">
        <w:rPr>
          <w:highlight w:val="green"/>
          <w:u w:val="single"/>
        </w:rPr>
        <w:t xml:space="preserve"> be </w:t>
      </w:r>
      <w:r w:rsidRPr="00CE3CE2">
        <w:rPr>
          <w:rStyle w:val="Emphasis"/>
          <w:highlight w:val="green"/>
        </w:rPr>
        <w:t>clashes in space</w:t>
      </w:r>
      <w:r w:rsidRPr="00F35F0D">
        <w:rPr>
          <w:sz w:val="16"/>
        </w:rPr>
        <w:t xml:space="preserve">, </w:t>
      </w:r>
      <w:r w:rsidRPr="00F35F0D">
        <w:rPr>
          <w:u w:val="single"/>
        </w:rPr>
        <w:t xml:space="preserve">the </w:t>
      </w:r>
      <w:r w:rsidRPr="00CE3CE2">
        <w:rPr>
          <w:rStyle w:val="Emphasis"/>
          <w:highlight w:val="green"/>
        </w:rPr>
        <w:t>actual source</w:t>
      </w:r>
      <w:r w:rsidRPr="00CE3CE2">
        <w:rPr>
          <w:highlight w:val="green"/>
          <w:u w:val="single"/>
        </w:rPr>
        <w:t xml:space="preserve"> of any </w:t>
      </w:r>
      <w:r w:rsidRPr="00CE3CE2">
        <w:rPr>
          <w:rStyle w:val="Emphasis"/>
          <w:highlight w:val="green"/>
        </w:rPr>
        <w:t>Sino-American conflict</w:t>
      </w:r>
      <w:r w:rsidRPr="00CE3CE2">
        <w:rPr>
          <w:highlight w:val="green"/>
          <w:u w:val="single"/>
        </w:rPr>
        <w:t xml:space="preserve"> will remain </w:t>
      </w:r>
      <w:r w:rsidRPr="00CE3CE2">
        <w:rPr>
          <w:rStyle w:val="Emphasis"/>
          <w:highlight w:val="green"/>
        </w:rPr>
        <w:t>earthbound</w:t>
      </w:r>
      <w:r w:rsidRPr="00F35F0D">
        <w:rPr>
          <w:sz w:val="16"/>
        </w:rPr>
        <w:t xml:space="preserve">, </w:t>
      </w:r>
      <w:r w:rsidRPr="00CE3CE2">
        <w:rPr>
          <w:highlight w:val="green"/>
          <w:u w:val="single"/>
        </w:rPr>
        <w:t>most likely</w:t>
      </w:r>
      <w:r w:rsidRPr="00F35F0D">
        <w:rPr>
          <w:u w:val="single"/>
        </w:rPr>
        <w:t xml:space="preserve"> stemming </w:t>
      </w:r>
      <w:r w:rsidRPr="00CE3CE2">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CE3CE2">
        <w:rPr>
          <w:rStyle w:val="Emphasis"/>
          <w:highlight w:val="green"/>
        </w:rPr>
        <w:t>E</w:t>
      </w:r>
      <w:r w:rsidRPr="00F35F0D">
        <w:rPr>
          <w:u w:val="single"/>
        </w:rPr>
        <w:t xml:space="preserve">ast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the </w:t>
      </w:r>
      <w:r w:rsidRPr="00CE3CE2">
        <w:rPr>
          <w:rStyle w:val="Emphasis"/>
          <w:highlight w:val="green"/>
        </w:rPr>
        <w:t>Taiwan</w:t>
      </w:r>
      <w:r w:rsidRPr="00F35F0D">
        <w:rPr>
          <w:sz w:val="16"/>
        </w:rPr>
        <w:t xml:space="preserve"> Strait, </w:t>
      </w:r>
      <w:r w:rsidRPr="00CE3CE2">
        <w:rPr>
          <w:highlight w:val="green"/>
          <w:u w:val="single"/>
        </w:rPr>
        <w:t>or</w:t>
      </w:r>
      <w:r w:rsidRPr="00F35F0D">
        <w:rPr>
          <w:u w:val="single"/>
        </w:rPr>
        <w:t xml:space="preserve"> the </w:t>
      </w:r>
      <w:r w:rsidRPr="00CE3CE2">
        <w:rPr>
          <w:rStyle w:val="Emphasis"/>
          <w:highlight w:val="green"/>
        </w:rPr>
        <w:t>S</w:t>
      </w:r>
      <w:r w:rsidRPr="00F35F0D">
        <w:rPr>
          <w:u w:val="single"/>
        </w:rPr>
        <w:t xml:space="preserve">outh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CE3CE2">
        <w:rPr>
          <w:rStyle w:val="Emphasis"/>
          <w:highlight w:val="green"/>
        </w:rPr>
        <w:t>U.S.</w:t>
      </w:r>
      <w:r w:rsidRPr="00F35F0D">
        <w:rPr>
          <w:sz w:val="16"/>
        </w:rPr>
        <w:t xml:space="preserve"> and allied </w:t>
      </w:r>
      <w:r w:rsidRPr="00CE3CE2">
        <w:rPr>
          <w:rStyle w:val="Emphasis"/>
          <w:highlight w:val="green"/>
        </w:rPr>
        <w:t>decisionmakers</w:t>
      </w:r>
      <w:r w:rsidRPr="00F35F0D">
        <w:rPr>
          <w:sz w:val="16"/>
        </w:rPr>
        <w:t xml:space="preserve"> (both in Asia and Europe) </w:t>
      </w:r>
      <w:r w:rsidRPr="00CE3CE2">
        <w:rPr>
          <w:highlight w:val="green"/>
          <w:u w:val="single"/>
        </w:rPr>
        <w:t>should</w:t>
      </w:r>
      <w:r w:rsidRPr="00F35F0D">
        <w:rPr>
          <w:u w:val="single"/>
        </w:rPr>
        <w:t xml:space="preserve"> be </w:t>
      </w:r>
      <w:r w:rsidRPr="00CE3CE2">
        <w:rPr>
          <w:highlight w:val="green"/>
          <w:u w:val="single"/>
        </w:rPr>
        <w:t>focus</w:t>
      </w:r>
      <w:r w:rsidRPr="00F35F0D">
        <w:rPr>
          <w:u w:val="single"/>
        </w:rPr>
        <w:t xml:space="preserve">ing </w:t>
      </w:r>
      <w:r w:rsidRPr="00CE3CE2">
        <w:rPr>
          <w:highlight w:val="green"/>
          <w:u w:val="single"/>
        </w:rPr>
        <w:t>on</w:t>
      </w:r>
      <w:r w:rsidRPr="00F35F0D">
        <w:rPr>
          <w:u w:val="single"/>
        </w:rPr>
        <w:t xml:space="preserve"> deterring </w:t>
      </w:r>
      <w:r w:rsidRPr="00CE3CE2">
        <w:rPr>
          <w:rStyle w:val="Emphasis"/>
          <w:highlight w:val="green"/>
        </w:rPr>
        <w:t>aggression in general</w:t>
      </w:r>
      <w:r w:rsidRPr="00CE3CE2">
        <w:rPr>
          <w:sz w:val="16"/>
          <w:highlight w:val="green"/>
        </w:rPr>
        <w:t xml:space="preserve">, </w:t>
      </w:r>
      <w:r w:rsidRPr="00CE3CE2">
        <w:rPr>
          <w:rStyle w:val="Emphasis"/>
          <w:highlight w:val="green"/>
        </w:rPr>
        <w:t>rather than</w:t>
      </w:r>
      <w:r w:rsidRPr="00F35F0D">
        <w:rPr>
          <w:u w:val="single"/>
        </w:rPr>
        <w:t xml:space="preserve"> </w:t>
      </w:r>
      <w:r w:rsidRPr="00F35F0D">
        <w:rPr>
          <w:rStyle w:val="Emphasis"/>
        </w:rPr>
        <w:lastRenderedPageBreak/>
        <w:t>concentrating</w:t>
      </w:r>
      <w:r w:rsidRPr="00F35F0D">
        <w:rPr>
          <w:u w:val="single"/>
        </w:rPr>
        <w:t xml:space="preserve"> primarily on </w:t>
      </w:r>
      <w:r w:rsidRPr="00CE3CE2">
        <w:rPr>
          <w:highlight w:val="green"/>
          <w:u w:val="single"/>
        </w:rPr>
        <w:t xml:space="preserve">trying to </w:t>
      </w:r>
      <w:r w:rsidRPr="00CE3CE2">
        <w:rPr>
          <w:rStyle w:val="Emphasis"/>
          <w:highlight w:val="green"/>
        </w:rPr>
        <w:t>forestall actions</w:t>
      </w:r>
      <w:r w:rsidRPr="00CE3CE2">
        <w:rPr>
          <w:highlight w:val="green"/>
          <w:u w:val="single"/>
        </w:rPr>
        <w:t xml:space="preserve"> in </w:t>
      </w:r>
      <w:r w:rsidRPr="00CE3CE2">
        <w:rPr>
          <w:rStyle w:val="Emphasis"/>
          <w:highlight w:val="green"/>
        </w:rPr>
        <w:t>space</w:t>
      </w:r>
      <w:r w:rsidRPr="00F35F0D">
        <w:rPr>
          <w:sz w:val="16"/>
        </w:rPr>
        <w:t xml:space="preserve">. Indeed, </w:t>
      </w:r>
      <w:r w:rsidRPr="00CE3CE2">
        <w:rPr>
          <w:highlight w:val="green"/>
          <w:u w:val="single"/>
        </w:rPr>
        <w:t xml:space="preserve">there is </w:t>
      </w:r>
      <w:r w:rsidRPr="00CE3CE2">
        <w:rPr>
          <w:rStyle w:val="Emphasis"/>
          <w:highlight w:val="green"/>
        </w:rPr>
        <w:t>little evidence</w:t>
      </w:r>
      <w:r w:rsidRPr="00F35F0D">
        <w:rPr>
          <w:u w:val="single"/>
        </w:rPr>
        <w:t xml:space="preserve"> that </w:t>
      </w:r>
      <w:r w:rsidRPr="00CE3CE2">
        <w:rPr>
          <w:rStyle w:val="Emphasis"/>
          <w:highlight w:val="green"/>
        </w:rPr>
        <w:t>Chinese military planners</w:t>
      </w:r>
      <w:r w:rsidRPr="00CE3CE2">
        <w:rPr>
          <w:highlight w:val="green"/>
          <w:u w:val="single"/>
        </w:rPr>
        <w:t xml:space="preserve"> are </w:t>
      </w:r>
      <w:r w:rsidRPr="00CE3CE2">
        <w:rPr>
          <w:rStyle w:val="Emphasis"/>
          <w:highlight w:val="green"/>
        </w:rPr>
        <w:t>contemplating</w:t>
      </w:r>
      <w:r w:rsidRPr="00F35F0D">
        <w:rPr>
          <w:u w:val="single"/>
        </w:rPr>
        <w:t xml:space="preserve"> a </w:t>
      </w:r>
      <w:r w:rsidRPr="00CE3CE2">
        <w:rPr>
          <w:rStyle w:val="Emphasis"/>
          <w:highlight w:val="green"/>
        </w:rPr>
        <w:t>conflict</w:t>
      </w:r>
      <w:r w:rsidRPr="00CE3CE2">
        <w:rPr>
          <w:highlight w:val="green"/>
          <w:u w:val="single"/>
        </w:rPr>
        <w:t xml:space="preserve"> limited to </w:t>
      </w:r>
      <w:r w:rsidRPr="00CE3CE2">
        <w:rPr>
          <w:rStyle w:val="Emphasis"/>
          <w:highlight w:val="green"/>
        </w:rPr>
        <w:t>space</w:t>
      </w:r>
      <w:r w:rsidRPr="00F35F0D">
        <w:rPr>
          <w:sz w:val="16"/>
        </w:rPr>
        <w:t xml:space="preserve">. </w:t>
      </w:r>
      <w:r w:rsidRPr="00F35F0D">
        <w:rPr>
          <w:u w:val="single"/>
        </w:rPr>
        <w:t xml:space="preserve">While there may be actions against space systems, </w:t>
      </w:r>
      <w:r w:rsidRPr="00CE3CE2">
        <w:rPr>
          <w:rStyle w:val="Emphasis"/>
          <w:highlight w:val="green"/>
        </w:rPr>
        <w:t>Chinese writings</w:t>
      </w:r>
      <w:r w:rsidRPr="00F35F0D">
        <w:rPr>
          <w:u w:val="single"/>
        </w:rPr>
        <w:t xml:space="preserve"> </w:t>
      </w:r>
      <w:r w:rsidRPr="00CE3CE2">
        <w:rPr>
          <w:highlight w:val="green"/>
          <w:u w:val="single"/>
        </w:rPr>
        <w:t>suggest</w:t>
      </w:r>
      <w:r w:rsidRPr="00F35F0D">
        <w:rPr>
          <w:u w:val="single"/>
        </w:rPr>
        <w:t xml:space="preserve"> that </w:t>
      </w:r>
      <w:r w:rsidRPr="00CE3CE2">
        <w:rPr>
          <w:highlight w:val="green"/>
          <w:u w:val="single"/>
        </w:rPr>
        <w:t>they would</w:t>
      </w:r>
      <w:r w:rsidRPr="00F35F0D">
        <w:rPr>
          <w:u w:val="single"/>
        </w:rPr>
        <w:t xml:space="preserve"> either </w:t>
      </w:r>
      <w:r w:rsidRPr="00CE3CE2">
        <w:rPr>
          <w:highlight w:val="green"/>
          <w:u w:val="single"/>
        </w:rPr>
        <w:t>be</w:t>
      </w:r>
      <w:r w:rsidRPr="00F35F0D">
        <w:rPr>
          <w:u w:val="single"/>
        </w:rPr>
        <w:t xml:space="preserve"> </w:t>
      </w:r>
      <w:r w:rsidRPr="00CE3CE2">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37001789" w14:textId="77777777" w:rsidR="008A3D84" w:rsidRPr="00F35F0D" w:rsidRDefault="008A3D84" w:rsidP="008A3D84">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993A60F" w14:textId="77777777" w:rsidR="008A3D84" w:rsidRPr="00F35F0D" w:rsidRDefault="008A3D84" w:rsidP="008A3D8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0564545" w14:textId="77777777" w:rsidR="008A3D84" w:rsidRPr="008148C1" w:rsidRDefault="008A3D84" w:rsidP="008A3D84">
      <w:pPr>
        <w:rPr>
          <w:sz w:val="16"/>
        </w:rPr>
      </w:pPr>
      <w:r w:rsidRPr="00F35F0D">
        <w:rPr>
          <w:sz w:val="16"/>
        </w:rPr>
        <w:t xml:space="preserve">Fourth, </w:t>
      </w:r>
      <w:r w:rsidRPr="00F35F0D">
        <w:rPr>
          <w:u w:val="single"/>
        </w:rPr>
        <w:t xml:space="preserve">the </w:t>
      </w:r>
      <w:r w:rsidRPr="00CE3CE2">
        <w:rPr>
          <w:rStyle w:val="Emphasis"/>
          <w:highlight w:val="green"/>
        </w:rPr>
        <w:t>ubiquity</w:t>
      </w:r>
      <w:r w:rsidRPr="00CE3CE2">
        <w:rPr>
          <w:highlight w:val="green"/>
          <w:u w:val="single"/>
        </w:rPr>
        <w:t xml:space="preserve"> of </w:t>
      </w:r>
      <w:r w:rsidRPr="00CE3CE2">
        <w:rPr>
          <w:rStyle w:val="Emphasis"/>
          <w:highlight w:val="green"/>
        </w:rPr>
        <w:t>space infrastructure</w:t>
      </w:r>
      <w:r w:rsidRPr="00CE3CE2">
        <w:rPr>
          <w:highlight w:val="green"/>
          <w:u w:val="single"/>
        </w:rPr>
        <w:t xml:space="preserve"> and</w:t>
      </w:r>
      <w:r w:rsidRPr="00F35F0D">
        <w:rPr>
          <w:sz w:val="16"/>
        </w:rPr>
        <w:t xml:space="preserve"> the </w:t>
      </w:r>
      <w:r w:rsidRPr="00CE3CE2">
        <w:rPr>
          <w:rStyle w:val="Emphasis"/>
          <w:highlight w:val="green"/>
        </w:rPr>
        <w:t>fragility</w:t>
      </w:r>
      <w:r w:rsidRPr="00CE3CE2">
        <w:rPr>
          <w:sz w:val="16"/>
          <w:highlight w:val="green"/>
        </w:rPr>
        <w:t xml:space="preserve"> </w:t>
      </w:r>
      <w:r w:rsidRPr="00CE3CE2">
        <w:rPr>
          <w:highlight w:val="green"/>
          <w:u w:val="single"/>
        </w:rPr>
        <w:t>of</w:t>
      </w:r>
      <w:r w:rsidRPr="00F35F0D">
        <w:rPr>
          <w:u w:val="single"/>
        </w:rPr>
        <w:t xml:space="preserve"> the </w:t>
      </w:r>
      <w:r w:rsidRPr="00CE3CE2">
        <w:rPr>
          <w:highlight w:val="green"/>
          <w:u w:val="single"/>
        </w:rPr>
        <w:t>space</w:t>
      </w:r>
      <w:r w:rsidRPr="00F35F0D">
        <w:rPr>
          <w:u w:val="single"/>
        </w:rPr>
        <w:t xml:space="preserve"> environment may </w:t>
      </w:r>
      <w:r w:rsidRPr="00CE3CE2">
        <w:rPr>
          <w:highlight w:val="green"/>
          <w:u w:val="single"/>
        </w:rPr>
        <w:t>create</w:t>
      </w:r>
      <w:r w:rsidRPr="00F35F0D">
        <w:rPr>
          <w:sz w:val="16"/>
        </w:rPr>
        <w:t xml:space="preserve"> a degree of </w:t>
      </w:r>
      <w:r w:rsidRPr="00CE3CE2">
        <w:rPr>
          <w:rStyle w:val="Emphasis"/>
          <w:highlight w:val="green"/>
        </w:rPr>
        <w:t>existential deterrence</w:t>
      </w:r>
      <w:r w:rsidRPr="00F35F0D">
        <w:rPr>
          <w:sz w:val="16"/>
        </w:rPr>
        <w:t xml:space="preserve">. </w:t>
      </w:r>
      <w:r w:rsidRPr="00F35F0D">
        <w:rPr>
          <w:u w:val="single"/>
        </w:rPr>
        <w:t xml:space="preserve">As </w:t>
      </w:r>
      <w:r w:rsidRPr="00CE3CE2">
        <w:rPr>
          <w:highlight w:val="green"/>
          <w:u w:val="single"/>
        </w:rPr>
        <w:t xml:space="preserve">space is </w:t>
      </w:r>
      <w:r w:rsidRPr="00CE3CE2">
        <w:rPr>
          <w:rStyle w:val="Emphasis"/>
          <w:highlight w:val="green"/>
        </w:rPr>
        <w:t>so useful</w:t>
      </w:r>
      <w:r w:rsidRPr="00CE3CE2">
        <w:rPr>
          <w:highlight w:val="green"/>
          <w:u w:val="single"/>
        </w:rPr>
        <w:t xml:space="preserve"> to</w:t>
      </w:r>
      <w:r w:rsidRPr="00F35F0D">
        <w:rPr>
          <w:u w:val="single"/>
        </w:rPr>
        <w:t xml:space="preserve"> modern </w:t>
      </w:r>
      <w:r w:rsidRPr="00CE3CE2">
        <w:rPr>
          <w:highlight w:val="green"/>
          <w:u w:val="single"/>
        </w:rPr>
        <w:t>economies and military forces</w:t>
      </w:r>
      <w:r w:rsidRPr="00F35F0D">
        <w:rPr>
          <w:u w:val="single"/>
        </w:rPr>
        <w:t xml:space="preserve">, a large-scale </w:t>
      </w:r>
      <w:r w:rsidRPr="00CE3CE2">
        <w:rPr>
          <w:highlight w:val="green"/>
          <w:u w:val="single"/>
        </w:rPr>
        <w:t>disruption</w:t>
      </w:r>
      <w:r w:rsidRPr="00F35F0D">
        <w:rPr>
          <w:u w:val="single"/>
        </w:rPr>
        <w:t xml:space="preserve"> of space infrastructure </w:t>
      </w:r>
      <w:r w:rsidRPr="00CE3CE2">
        <w:rPr>
          <w:highlight w:val="green"/>
          <w:u w:val="single"/>
        </w:rPr>
        <w:t xml:space="preserve">may be so </w:t>
      </w:r>
      <w:r w:rsidRPr="00CE3CE2">
        <w:rPr>
          <w:rStyle w:val="Emphasis"/>
          <w:highlight w:val="green"/>
        </w:rPr>
        <w:t>intuitively escalatory</w:t>
      </w:r>
      <w:r w:rsidRPr="00F35F0D">
        <w:rPr>
          <w:sz w:val="16"/>
        </w:rPr>
        <w:t xml:space="preserve"> </w:t>
      </w:r>
      <w:r w:rsidRPr="00F35F0D">
        <w:rPr>
          <w:u w:val="single"/>
        </w:rPr>
        <w:t xml:space="preserve">to decision-makers </w:t>
      </w:r>
      <w:r w:rsidRPr="00CE3CE2">
        <w:rPr>
          <w:highlight w:val="green"/>
          <w:u w:val="single"/>
        </w:rPr>
        <w:t>that there may be</w:t>
      </w:r>
      <w:r w:rsidRPr="00F35F0D">
        <w:rPr>
          <w:sz w:val="16"/>
        </w:rPr>
        <w:t xml:space="preserve"> a </w:t>
      </w:r>
      <w:r w:rsidRPr="00CE3CE2">
        <w:rPr>
          <w:rStyle w:val="Emphasis"/>
          <w:highlight w:val="green"/>
        </w:rPr>
        <w:t>natural caution</w:t>
      </w:r>
      <w:r w:rsidRPr="00CE3CE2">
        <w:rPr>
          <w:sz w:val="16"/>
          <w:highlight w:val="green"/>
        </w:rPr>
        <w:t xml:space="preserve"> </w:t>
      </w:r>
      <w:r w:rsidRPr="00CE3CE2">
        <w:rPr>
          <w:highlight w:val="green"/>
          <w:u w:val="single"/>
        </w:rPr>
        <w:t>against</w:t>
      </w:r>
      <w:r w:rsidRPr="00F35F0D">
        <w:rPr>
          <w:u w:val="single"/>
        </w:rPr>
        <w:t xml:space="preserve"> a wholesale </w:t>
      </w:r>
      <w:r w:rsidRPr="00CE3CE2">
        <w:rPr>
          <w:highlight w:val="green"/>
          <w:u w:val="single"/>
        </w:rPr>
        <w:t>assault on</w:t>
      </w:r>
      <w:r w:rsidRPr="00F35F0D">
        <w:rPr>
          <w:sz w:val="16"/>
        </w:rPr>
        <w:t xml:space="preserve"> a state’s entire </w:t>
      </w:r>
      <w:r w:rsidRPr="00CE3CE2">
        <w:rPr>
          <w:highlight w:val="green"/>
          <w:u w:val="single"/>
        </w:rPr>
        <w:t>space</w:t>
      </w:r>
      <w:r w:rsidRPr="00F35F0D">
        <w:rPr>
          <w:u w:val="single"/>
        </w:rPr>
        <w:t xml:space="preserve"> </w:t>
      </w:r>
      <w:r w:rsidRPr="00CE3CE2">
        <w:rPr>
          <w:highlight w:val="green"/>
          <w:u w:val="single"/>
        </w:rPr>
        <w:t>capabilities</w:t>
      </w:r>
      <w:r w:rsidRPr="00CE3CE2">
        <w:rPr>
          <w:sz w:val="16"/>
          <w:highlight w:val="green"/>
        </w:rPr>
        <w:t xml:space="preserve"> </w:t>
      </w:r>
      <w:r w:rsidRPr="00CE3CE2">
        <w:rPr>
          <w:highlight w:val="green"/>
          <w:u w:val="single"/>
        </w:rPr>
        <w:t>because</w:t>
      </w:r>
      <w:r w:rsidRPr="00F35F0D">
        <w:rPr>
          <w:sz w:val="16"/>
        </w:rPr>
        <w:t xml:space="preserve"> the </w:t>
      </w:r>
      <w:r w:rsidRPr="00CE3CE2">
        <w:rPr>
          <w:highlight w:val="green"/>
          <w:u w:val="single"/>
        </w:rPr>
        <w:t>consequences</w:t>
      </w:r>
      <w:r w:rsidRPr="00F35F0D">
        <w:rPr>
          <w:sz w:val="16"/>
        </w:rPr>
        <w:t xml:space="preserve"> of doing so </w:t>
      </w:r>
      <w:r w:rsidRPr="00CE3CE2">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CE3CE2">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CE3CE2">
        <w:rPr>
          <w:highlight w:val="green"/>
          <w:u w:val="single"/>
        </w:rPr>
        <w:t xml:space="preserve">problem of </w:t>
      </w:r>
      <w:r w:rsidRPr="00CE3CE2">
        <w:rPr>
          <w:rStyle w:val="Emphasis"/>
          <w:highlight w:val="green"/>
        </w:rPr>
        <w:t>space debris</w:t>
      </w:r>
      <w:r w:rsidRPr="00F35F0D">
        <w:rPr>
          <w:sz w:val="16"/>
        </w:rPr>
        <w:t xml:space="preserve"> and the political-legal hurdles to conducting debris clean-up operations </w:t>
      </w:r>
      <w:r w:rsidRPr="00CE3CE2">
        <w:rPr>
          <w:highlight w:val="green"/>
          <w:u w:val="single"/>
        </w:rPr>
        <w:t>mean</w:t>
      </w:r>
      <w:r w:rsidRPr="00F35F0D">
        <w:rPr>
          <w:sz w:val="16"/>
        </w:rPr>
        <w:t xml:space="preserve"> that even a handful of </w:t>
      </w:r>
      <w:r w:rsidRPr="00CE3CE2">
        <w:rPr>
          <w:highlight w:val="green"/>
          <w:u w:val="single"/>
        </w:rPr>
        <w:t>explosive events</w:t>
      </w:r>
      <w:r w:rsidRPr="00F35F0D">
        <w:rPr>
          <w:u w:val="single"/>
        </w:rPr>
        <w:t xml:space="preserve"> in space </w:t>
      </w:r>
      <w:r w:rsidRPr="00CE3CE2">
        <w:rPr>
          <w:highlight w:val="green"/>
          <w:u w:val="single"/>
        </w:rPr>
        <w:t>can render a region of</w:t>
      </w:r>
      <w:r w:rsidRPr="00F35F0D">
        <w:rPr>
          <w:u w:val="single"/>
        </w:rPr>
        <w:t xml:space="preserve"> Earth </w:t>
      </w:r>
      <w:r w:rsidRPr="00CE3CE2">
        <w:rPr>
          <w:highlight w:val="green"/>
          <w:u w:val="single"/>
        </w:rPr>
        <w:t>orbit unusable</w:t>
      </w:r>
      <w:r w:rsidRPr="00F35F0D">
        <w:rPr>
          <w:u w:val="single"/>
        </w:rPr>
        <w:t xml:space="preserve"> for everyone</w:t>
      </w:r>
      <w:r w:rsidRPr="00F35F0D">
        <w:rPr>
          <w:sz w:val="16"/>
        </w:rPr>
        <w:t xml:space="preserve">. </w:t>
      </w:r>
      <w:r w:rsidRPr="00CE3CE2">
        <w:rPr>
          <w:highlight w:val="green"/>
          <w:u w:val="single"/>
        </w:rPr>
        <w:t>This</w:t>
      </w:r>
      <w:r w:rsidRPr="00F35F0D">
        <w:rPr>
          <w:u w:val="single"/>
        </w:rPr>
        <w:t xml:space="preserve"> </w:t>
      </w:r>
      <w:r w:rsidRPr="00CE3CE2">
        <w:rPr>
          <w:highlight w:val="green"/>
          <w:u w:val="single"/>
        </w:rPr>
        <w:t xml:space="preserve">could </w:t>
      </w:r>
      <w:r w:rsidRPr="00CE3CE2">
        <w:rPr>
          <w:rStyle w:val="Emphasis"/>
          <w:highlight w:val="green"/>
        </w:rPr>
        <w:t>caution</w:t>
      </w:r>
      <w:r w:rsidRPr="00CE3CE2">
        <w:rPr>
          <w:highlight w:val="green"/>
          <w:u w:val="single"/>
        </w:rPr>
        <w:t xml:space="preserve"> a </w:t>
      </w:r>
      <w:r w:rsidRPr="00CE3CE2">
        <w:rPr>
          <w:rStyle w:val="Emphasis"/>
          <w:highlight w:val="green"/>
        </w:rPr>
        <w:t>country like China</w:t>
      </w:r>
      <w:r w:rsidRPr="00CE3CE2">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CE3CE2">
        <w:rPr>
          <w:highlight w:val="green"/>
          <w:u w:val="single"/>
        </w:rPr>
        <w:t xml:space="preserve">intercept missions because its </w:t>
      </w:r>
      <w:r w:rsidRPr="00CE3CE2">
        <w:rPr>
          <w:rStyle w:val="Emphasis"/>
          <w:highlight w:val="green"/>
        </w:rPr>
        <w:t>own military</w:t>
      </w:r>
      <w:r w:rsidRPr="00CE3CE2">
        <w:rPr>
          <w:highlight w:val="green"/>
          <w:u w:val="single"/>
        </w:rPr>
        <w:t xml:space="preserve"> and </w:t>
      </w:r>
      <w:r w:rsidRPr="00CE3CE2">
        <w:rPr>
          <w:rStyle w:val="Emphasis"/>
          <w:highlight w:val="green"/>
        </w:rPr>
        <w:t>economy</w:t>
      </w:r>
      <w:r w:rsidRPr="00CE3CE2">
        <w:rPr>
          <w:highlight w:val="green"/>
          <w:u w:val="single"/>
        </w:rPr>
        <w:t xml:space="preserve"> is</w:t>
      </w:r>
      <w:r w:rsidRPr="00F35F0D">
        <w:rPr>
          <w:u w:val="single"/>
        </w:rPr>
        <w:t xml:space="preserve"> </w:t>
      </w:r>
      <w:r w:rsidRPr="00F35F0D">
        <w:rPr>
          <w:rStyle w:val="Emphasis"/>
        </w:rPr>
        <w:t xml:space="preserve">increasingly </w:t>
      </w:r>
      <w:r w:rsidRPr="00CE3CE2">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CE3CE2">
        <w:rPr>
          <w:highlight w:val="green"/>
          <w:u w:val="single"/>
        </w:rPr>
        <w:t>China’s</w:t>
      </w:r>
      <w:r w:rsidRPr="00F35F0D">
        <w:rPr>
          <w:sz w:val="16"/>
        </w:rPr>
        <w:t xml:space="preserve"> catastrophic </w:t>
      </w:r>
      <w:r w:rsidRPr="00CE3CE2">
        <w:rPr>
          <w:rStyle w:val="Emphasis"/>
          <w:highlight w:val="green"/>
        </w:rPr>
        <w:t>a</w:t>
      </w:r>
      <w:r w:rsidRPr="00F35F0D">
        <w:rPr>
          <w:u w:val="single"/>
        </w:rPr>
        <w:t>nti-</w:t>
      </w:r>
      <w:r w:rsidRPr="00CE3CE2">
        <w:rPr>
          <w:rStyle w:val="Emphasis"/>
          <w:highlight w:val="green"/>
        </w:rPr>
        <w:t>sat</w:t>
      </w:r>
      <w:r w:rsidRPr="00F35F0D">
        <w:rPr>
          <w:u w:val="single"/>
        </w:rPr>
        <w:t xml:space="preserve">ellite weapons </w:t>
      </w:r>
      <w:r w:rsidRPr="00CE3CE2">
        <w:rPr>
          <w:highlight w:val="green"/>
          <w:u w:val="single"/>
        </w:rPr>
        <w:t>test</w:t>
      </w:r>
      <w:r w:rsidRPr="00F35F0D">
        <w:rPr>
          <w:u w:val="single"/>
        </w:rPr>
        <w:t xml:space="preserve"> in 2007 </w:t>
      </w:r>
      <w:r w:rsidRPr="00CE3CE2">
        <w:rPr>
          <w:highlight w:val="green"/>
          <w:u w:val="single"/>
        </w:rPr>
        <w:t>is a</w:t>
      </w:r>
      <w:r w:rsidRPr="00F35F0D">
        <w:rPr>
          <w:sz w:val="16"/>
        </w:rPr>
        <w:t xml:space="preserve"> valuable </w:t>
      </w:r>
      <w:r w:rsidRPr="00CE3CE2">
        <w:rPr>
          <w:rStyle w:val="Emphasis"/>
          <w:highlight w:val="green"/>
        </w:rPr>
        <w:t>lesson for all</w:t>
      </w:r>
      <w:r w:rsidRPr="00F35F0D">
        <w:rPr>
          <w:sz w:val="16"/>
        </w:rPr>
        <w:t xml:space="preserve"> on the potentially devastating effect of kinetic warfare in orbit.</w:t>
      </w:r>
    </w:p>
    <w:p w14:paraId="18AC4E45" w14:textId="77777777" w:rsidR="008A3D84" w:rsidRDefault="008A3D84" w:rsidP="008A3D84">
      <w:pPr>
        <w:pStyle w:val="Heading3"/>
      </w:pPr>
      <w:r>
        <w:lastRenderedPageBreak/>
        <w:t>Adv2</w:t>
      </w:r>
    </w:p>
    <w:p w14:paraId="25437D9E" w14:textId="77777777" w:rsidR="008A3D84" w:rsidRPr="0088419D" w:rsidRDefault="008A3D84" w:rsidP="008A3D84">
      <w:pPr>
        <w:pStyle w:val="Heading4"/>
      </w:pPr>
      <w:r>
        <w:t xml:space="preserve">Vote Neg on Zero I/L – ASAT’s </w:t>
      </w:r>
      <w:r>
        <w:rPr>
          <w:u w:val="single"/>
        </w:rPr>
        <w:t>aren’t</w:t>
      </w:r>
      <w:r>
        <w:t xml:space="preserve"> private actor space appropriation – this means the Plan can’t solve </w:t>
      </w:r>
      <w:r>
        <w:rPr>
          <w:u w:val="single"/>
        </w:rPr>
        <w:t>anything</w:t>
      </w:r>
      <w:r>
        <w:t xml:space="preserve">. </w:t>
      </w:r>
    </w:p>
    <w:p w14:paraId="2936D3FE" w14:textId="77777777" w:rsidR="008A3D84" w:rsidRDefault="008A3D84" w:rsidP="008A3D84">
      <w:pPr>
        <w:pStyle w:val="Heading4"/>
      </w:pPr>
      <w:r>
        <w:t xml:space="preserve">a] Outer Space means </w:t>
      </w:r>
      <w:r>
        <w:rPr>
          <w:u w:val="single"/>
        </w:rPr>
        <w:t>above</w:t>
      </w:r>
      <w:r>
        <w:t xml:space="preserve"> the atmosphere.</w:t>
      </w:r>
    </w:p>
    <w:p w14:paraId="376F7697" w14:textId="77777777" w:rsidR="008A3D84" w:rsidRPr="001E043E" w:rsidRDefault="008A3D84" w:rsidP="008A3D84">
      <w:r w:rsidRPr="001E043E">
        <w:rPr>
          <w:rStyle w:val="Style13ptBold"/>
        </w:rPr>
        <w:t>Howell 17</w:t>
      </w:r>
      <w:r>
        <w:t xml:space="preserve"> </w:t>
      </w:r>
      <w:r w:rsidRPr="001E043E">
        <w:t>Elizabeth Howell 6-7-2017 "What is Space?"</w:t>
      </w:r>
      <w:r>
        <w:t xml:space="preserve"> </w:t>
      </w:r>
      <w:hyperlink r:id="rId25" w:history="1">
        <w:r w:rsidRPr="005C484B">
          <w:rPr>
            <w:rStyle w:val="Hyperlink"/>
          </w:rPr>
          <w:t>https://www.space.com/24870-what-is-space.html</w:t>
        </w:r>
      </w:hyperlink>
      <w:r>
        <w:t xml:space="preserve"> (P</w:t>
      </w:r>
      <w:r w:rsidRPr="001E043E">
        <w:t>h.D., is a contributing writer for Space.com since 2012. As a proud Trekkie and Canadian, she tackles topics like spaceflight, diversity, science fiction, astronomy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4A2544FD" w14:textId="77777777" w:rsidR="008A3D84" w:rsidRPr="0088419D" w:rsidRDefault="008A3D84" w:rsidP="008A3D84">
      <w:pPr>
        <w:rPr>
          <w:sz w:val="16"/>
        </w:rPr>
      </w:pPr>
      <w:r w:rsidRPr="0088419D">
        <w:rPr>
          <w:sz w:val="16"/>
        </w:rPr>
        <w:t xml:space="preserve">From the perspective of an Earthling, </w:t>
      </w:r>
      <w:r w:rsidRPr="00CE3CE2">
        <w:rPr>
          <w:rStyle w:val="Emphasis"/>
          <w:highlight w:val="green"/>
        </w:rPr>
        <w:t>outer space is a zone that occurs about 100 kilometers</w:t>
      </w:r>
      <w:r w:rsidRPr="00CE3CE2">
        <w:rPr>
          <w:sz w:val="16"/>
          <w:highlight w:val="green"/>
        </w:rPr>
        <w:t xml:space="preserve"> </w:t>
      </w:r>
      <w:r w:rsidRPr="0088419D">
        <w:rPr>
          <w:sz w:val="16"/>
        </w:rPr>
        <w:t xml:space="preserve">(60 miles) </w:t>
      </w:r>
      <w:r w:rsidRPr="00CE3CE2">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12D4785A" w14:textId="77777777" w:rsidR="008A3D84" w:rsidRDefault="008A3D84" w:rsidP="008A3D84">
      <w:pPr>
        <w:pStyle w:val="Heading4"/>
      </w:pPr>
      <w:r>
        <w:t xml:space="preserve">China’s ASAT’s are </w:t>
      </w:r>
      <w:r>
        <w:rPr>
          <w:u w:val="single"/>
        </w:rPr>
        <w:t>located</w:t>
      </w:r>
      <w:r>
        <w:t xml:space="preserve"> on the ground. </w:t>
      </w:r>
    </w:p>
    <w:p w14:paraId="7C19D162" w14:textId="77777777" w:rsidR="008A3D84" w:rsidRPr="001E043E" w:rsidRDefault="008A3D84" w:rsidP="008A3D84">
      <w:r w:rsidRPr="0088419D">
        <w:rPr>
          <w:rStyle w:val="Style13ptBold"/>
        </w:rPr>
        <w:t>Erwin 20</w:t>
      </w:r>
      <w:r>
        <w:t xml:space="preserve"> </w:t>
      </w:r>
      <w:r w:rsidRPr="001E043E">
        <w:t>Sandra Erwin 9-1-2020 "Pentagon report: China amassing arsenal of anti-satellite weapons"</w:t>
      </w:r>
      <w:r>
        <w:t xml:space="preserve"> </w:t>
      </w:r>
      <w:hyperlink r:id="rId26" w:history="1">
        <w:r w:rsidRPr="005C484B">
          <w:rPr>
            <w:rStyle w:val="Hyperlink"/>
          </w:rPr>
          <w:t>https://spacenews.com/pentagon-report-china-amassing-arsenal-of-anti-satellite-weapons/</w:t>
        </w:r>
      </w:hyperlink>
      <w:r>
        <w:t xml:space="preserve"> (</w:t>
      </w:r>
      <w:r w:rsidRPr="0088419D">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0582A1C1" w14:textId="77777777" w:rsidR="008A3D84" w:rsidRPr="00FF44C4" w:rsidRDefault="008A3D84" w:rsidP="008A3D84">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CE3CE2">
        <w:rPr>
          <w:rStyle w:val="StyleUnderline"/>
          <w:highlight w:val="green"/>
        </w:rPr>
        <w:t xml:space="preserve">China </w:t>
      </w:r>
      <w:r w:rsidRPr="0088419D">
        <w:rPr>
          <w:rStyle w:val="StyleUnderline"/>
        </w:rPr>
        <w:t xml:space="preserve">already </w:t>
      </w:r>
      <w:r w:rsidRPr="00CE3CE2">
        <w:rPr>
          <w:rStyle w:val="Emphasis"/>
          <w:highlight w:val="green"/>
        </w:rPr>
        <w:t>has operational ground-based missiles that can hit satellites</w:t>
      </w:r>
      <w:r w:rsidRPr="00CE3CE2">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CE3CE2">
        <w:rPr>
          <w:rStyle w:val="Emphasis"/>
          <w:highlight w:val="green"/>
        </w:rPr>
        <w:t>China has not</w:t>
      </w:r>
      <w:r w:rsidRPr="00CE3CE2">
        <w:rPr>
          <w:sz w:val="16"/>
          <w:highlight w:val="green"/>
        </w:rPr>
        <w:t xml:space="preserve"> </w:t>
      </w:r>
      <w:r w:rsidRPr="00FF44C4">
        <w:rPr>
          <w:sz w:val="16"/>
        </w:rPr>
        <w:t xml:space="preserve">publicly </w:t>
      </w:r>
      <w:r w:rsidRPr="00CE3CE2">
        <w:rPr>
          <w:rStyle w:val="Emphasis"/>
          <w:highlight w:val="green"/>
        </w:rPr>
        <w:t>acknowledged the existence of any new anti-satellite weapons programs</w:t>
      </w:r>
      <w:r w:rsidRPr="00CE3CE2">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7F84140B" w14:textId="77777777" w:rsidR="008A3D84" w:rsidRPr="000E26F9" w:rsidRDefault="008A3D84" w:rsidP="008A3D84">
      <w:pPr>
        <w:pStyle w:val="Heading4"/>
        <w:rPr>
          <w:sz w:val="22"/>
          <w:u w:val="single"/>
        </w:rPr>
      </w:pPr>
      <w:r>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0901ED46" w14:textId="77777777" w:rsidR="008A3D84" w:rsidRPr="000E26F9" w:rsidRDefault="008A3D84" w:rsidP="008A3D84">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29F852E6" w14:textId="77777777" w:rsidR="008A3D84" w:rsidRPr="000E26F9" w:rsidRDefault="008A3D84" w:rsidP="008A3D84">
      <w:pPr>
        <w:rPr>
          <w:sz w:val="16"/>
        </w:rPr>
      </w:pPr>
      <w:r w:rsidRPr="000E26F9">
        <w:rPr>
          <w:sz w:val="16"/>
        </w:rPr>
        <w:t>4</w:t>
      </w:r>
      <w:r w:rsidRPr="000E26F9">
        <w:rPr>
          <w:u w:val="single"/>
        </w:rPr>
        <w:t xml:space="preserve">. </w:t>
      </w:r>
      <w:r w:rsidRPr="00CE3CE2">
        <w:rPr>
          <w:rStyle w:val="Emphasis"/>
          <w:highlight w:val="green"/>
        </w:rPr>
        <w:t>Interpreting</w:t>
      </w:r>
      <w:r w:rsidRPr="000E26F9">
        <w:rPr>
          <w:u w:val="single"/>
        </w:rPr>
        <w:t xml:space="preserve"> Article VI of the </w:t>
      </w:r>
      <w:r w:rsidRPr="00CE3CE2">
        <w:rPr>
          <w:rStyle w:val="Emphasis"/>
          <w:highlight w:val="green"/>
        </w:rPr>
        <w:t>O</w:t>
      </w:r>
      <w:r w:rsidRPr="000E26F9">
        <w:rPr>
          <w:u w:val="single"/>
        </w:rPr>
        <w:t xml:space="preserve">uter </w:t>
      </w:r>
      <w:r w:rsidRPr="00CE3CE2">
        <w:rPr>
          <w:rStyle w:val="Emphasis"/>
          <w:highlight w:val="green"/>
        </w:rPr>
        <w:t>S</w:t>
      </w:r>
      <w:r w:rsidRPr="000E26F9">
        <w:rPr>
          <w:u w:val="single"/>
        </w:rPr>
        <w:t xml:space="preserve">pace </w:t>
      </w:r>
      <w:r w:rsidRPr="00CE3CE2">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w:t>
      </w:r>
      <w:r w:rsidRPr="000E26F9">
        <w:rPr>
          <w:u w:val="single"/>
        </w:rPr>
        <w:lastRenderedPageBreak/>
        <w:t xml:space="preserve">by governmental agencies" ...) or those of </w:t>
      </w:r>
      <w:r w:rsidRPr="00CE3CE2">
        <w:rPr>
          <w:rStyle w:val="Emphasis"/>
          <w:highlight w:val="green"/>
        </w:rPr>
        <w:t>private actors</w:t>
      </w:r>
      <w:r w:rsidRPr="00CE3CE2">
        <w:rPr>
          <w:highlight w:val="green"/>
          <w:u w:val="single"/>
        </w:rPr>
        <w:t xml:space="preserve"> </w:t>
      </w:r>
      <w:r w:rsidRPr="000E26F9">
        <w:rPr>
          <w:u w:val="single"/>
        </w:rPr>
        <w:t>(... "</w:t>
      </w:r>
      <w:r w:rsidRPr="00CE3CE2">
        <w:rPr>
          <w:rStyle w:val="Emphasis"/>
          <w:highlight w:val="green"/>
        </w:rPr>
        <w:t>or</w:t>
      </w:r>
      <w:r w:rsidRPr="00CE3CE2">
        <w:rPr>
          <w:highlight w:val="green"/>
          <w:u w:val="single"/>
        </w:rPr>
        <w:t xml:space="preserve"> </w:t>
      </w:r>
      <w:r w:rsidRPr="000E26F9">
        <w:rPr>
          <w:u w:val="single"/>
        </w:rPr>
        <w:t xml:space="preserve">by </w:t>
      </w:r>
      <w:r w:rsidRPr="00CE3CE2">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6910B6F" w14:textId="77777777" w:rsidR="008A3D84" w:rsidRDefault="008A3D84" w:rsidP="008A3D84">
      <w:pPr>
        <w:pStyle w:val="Heading4"/>
      </w:pPr>
      <w:r>
        <w:t xml:space="preserve">China’s ASATs are operated by the Strategic Support Force – proven by 1AC Chow and Kelley.  </w:t>
      </w:r>
    </w:p>
    <w:p w14:paraId="75707EE8" w14:textId="77777777" w:rsidR="008A3D84" w:rsidRDefault="008A3D84" w:rsidP="008A3D84">
      <w:pPr>
        <w:pStyle w:val="Heading4"/>
      </w:pPr>
      <w:r>
        <w:t xml:space="preserve">The SSF is a </w:t>
      </w:r>
      <w:r>
        <w:rPr>
          <w:u w:val="single"/>
        </w:rPr>
        <w:t>governmental entity</w:t>
      </w:r>
      <w:r>
        <w:t xml:space="preserve"> – they’re not a private actor. </w:t>
      </w:r>
    </w:p>
    <w:p w14:paraId="77C18576" w14:textId="77777777" w:rsidR="008A3D84" w:rsidRPr="0088419D" w:rsidRDefault="008A3D84" w:rsidP="008A3D84">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5629F162" w14:textId="77777777" w:rsidR="008A3D84" w:rsidRDefault="008A3D84" w:rsidP="008A3D84">
      <w:pPr>
        <w:rPr>
          <w:sz w:val="16"/>
        </w:rPr>
      </w:pPr>
      <w:r w:rsidRPr="00FF44C4">
        <w:rPr>
          <w:sz w:val="16"/>
        </w:rPr>
        <w:t xml:space="preserve">This report explores the missions and organization of </w:t>
      </w:r>
      <w:r w:rsidRPr="00CE3CE2">
        <w:rPr>
          <w:rStyle w:val="Emphasis"/>
          <w:highlight w:val="green"/>
        </w:rPr>
        <w:t>China's</w:t>
      </w:r>
      <w:r w:rsidRPr="00CE3CE2">
        <w:rPr>
          <w:sz w:val="16"/>
          <w:highlight w:val="green"/>
        </w:rPr>
        <w:t xml:space="preserve"> </w:t>
      </w:r>
      <w:r w:rsidRPr="00FF44C4">
        <w:rPr>
          <w:sz w:val="16"/>
        </w:rPr>
        <w:t xml:space="preserve">military space enterprise, focusing on the </w:t>
      </w:r>
      <w:r w:rsidRPr="00CE3CE2">
        <w:rPr>
          <w:rStyle w:val="Emphasis"/>
          <w:highlight w:val="green"/>
        </w:rPr>
        <w:t>organizational structure of the</w:t>
      </w:r>
      <w:r w:rsidRPr="00CE3CE2">
        <w:rPr>
          <w:sz w:val="16"/>
          <w:highlight w:val="green"/>
        </w:rPr>
        <w:t xml:space="preserve"> </w:t>
      </w:r>
      <w:r w:rsidRPr="00FF44C4">
        <w:rPr>
          <w:sz w:val="16"/>
        </w:rPr>
        <w:t>People's Liberation Army (</w:t>
      </w:r>
      <w:r w:rsidRPr="00CE3CE2">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CE3CE2">
        <w:rPr>
          <w:rStyle w:val="Emphasis"/>
          <w:highlight w:val="green"/>
        </w:rPr>
        <w:t>SSF</w:t>
      </w:r>
      <w:r w:rsidRPr="00FF44C4">
        <w:rPr>
          <w:sz w:val="16"/>
        </w:rPr>
        <w:t xml:space="preserve">). Created on December 31, 2015, as part of a major </w:t>
      </w:r>
      <w:r w:rsidRPr="00CE3CE2">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221E1DA3" w14:textId="77777777" w:rsidR="008A3D84" w:rsidRPr="00FF44C4" w:rsidRDefault="008A3D84" w:rsidP="008A3D84">
      <w:pPr>
        <w:pStyle w:val="Heading4"/>
      </w:pPr>
      <w:r>
        <w:t xml:space="preserve">This means the Aff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7863B24E" w14:textId="77777777" w:rsidR="008A3D84" w:rsidRDefault="008A3D84" w:rsidP="008A3D84">
      <w:pPr>
        <w:pStyle w:val="Heading4"/>
      </w:pPr>
      <w:r>
        <w:t xml:space="preserve">Russia thumps ASATs – specifically challenges US dominance – takes out 1AC </w:t>
      </w:r>
      <w:proofErr w:type="spellStart"/>
      <w:r>
        <w:t>Weichart</w:t>
      </w:r>
      <w:proofErr w:type="spellEnd"/>
      <w:r>
        <w:t xml:space="preserve"> which says “China and Russia”</w:t>
      </w:r>
    </w:p>
    <w:p w14:paraId="23BC4E1A" w14:textId="77777777" w:rsidR="008A3D84" w:rsidRPr="00DD3EFF" w:rsidRDefault="008A3D84" w:rsidP="008A3D84">
      <w:r w:rsidRPr="00DD3EFF">
        <w:rPr>
          <w:rStyle w:val="Style13ptBold"/>
        </w:rPr>
        <w:t>Miller</w:t>
      </w:r>
      <w:r w:rsidRPr="00DD3EFF">
        <w:t xml:space="preserve"> &amp; Fontaine </w:t>
      </w:r>
      <w:r w:rsidRPr="00DD3EFF">
        <w:rPr>
          <w:rStyle w:val="Style13ptBold"/>
        </w:rPr>
        <w:t>17</w:t>
      </w:r>
      <w:r w:rsidRPr="00DD3EFF">
        <w:t xml:space="preserve"> [Jim Miller is President of Adaptive Strategies, LLC, which provides consulting to private sector clients on strategy development and implementation, international engagement, and technology issues. He serves on the Board of Directors for the Atlantic Council, and on the Board of Advisors for Endgame, Inc. He is a member of the International Institute for Strategic Studies, and the Defense Science Board. Richard Fontaine is the Chief Executive Officer of the Center for a New American Security (CNAS). He served as President of CNAS from 2012 to 2019 and as a Senior Advisor and Senior Fellow from 2009-2012. Prior to CNAS, he was foreign policy advisor to Senator John McCain for more than five years. He has also worked at the State Department, the National Security Council and on the staff of the Senate Foreign Relations Committee. 9/19. "A New Era in U.S.-Russian Strategic Stability."</w:t>
      </w:r>
      <w:r>
        <w:t xml:space="preserve"> https://www.cnas.org/publications/reports/a-new-era-in-u-s-russian-strategic-stability]</w:t>
      </w:r>
    </w:p>
    <w:p w14:paraId="0A0D075A" w14:textId="77777777" w:rsidR="008A3D84" w:rsidRPr="006B71DD" w:rsidRDefault="008A3D84" w:rsidP="008A3D84">
      <w:pPr>
        <w:rPr>
          <w:sz w:val="16"/>
        </w:rPr>
      </w:pPr>
      <w:r w:rsidRPr="006B71DD">
        <w:rPr>
          <w:rStyle w:val="StyleUnderline"/>
        </w:rPr>
        <w:t>Space has long been a domain used by</w:t>
      </w:r>
      <w:r w:rsidRPr="006B71DD">
        <w:rPr>
          <w:sz w:val="16"/>
        </w:rPr>
        <w:t xml:space="preserve"> </w:t>
      </w:r>
      <w:r w:rsidRPr="006B71DD">
        <w:rPr>
          <w:rStyle w:val="Emphasis"/>
        </w:rPr>
        <w:t>militaries</w:t>
      </w:r>
      <w:r w:rsidRPr="006B71DD">
        <w:rPr>
          <w:sz w:val="16"/>
        </w:rPr>
        <w:t xml:space="preserve">. In recent years, however, </w:t>
      </w:r>
      <w:r w:rsidRPr="006B71DD">
        <w:rPr>
          <w:rStyle w:val="StyleUnderline"/>
        </w:rPr>
        <w:t>the</w:t>
      </w:r>
      <w:r w:rsidRPr="006B71DD">
        <w:rPr>
          <w:sz w:val="16"/>
        </w:rPr>
        <w:t xml:space="preserve"> </w:t>
      </w:r>
      <w:r w:rsidRPr="006B71DD">
        <w:rPr>
          <w:rStyle w:val="Emphasis"/>
        </w:rPr>
        <w:t>U</w:t>
      </w:r>
      <w:r w:rsidRPr="006B71DD">
        <w:rPr>
          <w:sz w:val="16"/>
        </w:rPr>
        <w:t xml:space="preserve">nited </w:t>
      </w:r>
      <w:r w:rsidRPr="006B71DD">
        <w:rPr>
          <w:rStyle w:val="Emphasis"/>
        </w:rPr>
        <w:t>S</w:t>
      </w:r>
      <w:r w:rsidRPr="006B71DD">
        <w:rPr>
          <w:sz w:val="16"/>
        </w:rPr>
        <w:t xml:space="preserve">tates </w:t>
      </w:r>
      <w:r w:rsidRPr="006B71DD">
        <w:rPr>
          <w:rStyle w:val="StyleUnderline"/>
        </w:rPr>
        <w:t xml:space="preserve">has considerably deepened its reliance on space for the full range of military activities. </w:t>
      </w:r>
      <w:r w:rsidRPr="00CE3CE2">
        <w:rPr>
          <w:rStyle w:val="StyleUnderline"/>
          <w:highlight w:val="green"/>
        </w:rPr>
        <w:t>Russia</w:t>
      </w:r>
      <w:r w:rsidRPr="00675B89">
        <w:rPr>
          <w:rStyle w:val="StyleUnderline"/>
        </w:rPr>
        <w:t xml:space="preserve"> has </w:t>
      </w:r>
      <w:r w:rsidRPr="00675B89">
        <w:rPr>
          <w:rStyle w:val="Emphasis"/>
        </w:rPr>
        <w:t>taken note</w:t>
      </w:r>
      <w:r w:rsidRPr="00675B89">
        <w:rPr>
          <w:rStyle w:val="StyleUnderline"/>
        </w:rPr>
        <w:t xml:space="preserve"> and has </w:t>
      </w:r>
      <w:r w:rsidRPr="00CE3CE2">
        <w:rPr>
          <w:rStyle w:val="StyleUnderline"/>
          <w:highlight w:val="green"/>
        </w:rPr>
        <w:t>begun developing</w:t>
      </w:r>
      <w:r w:rsidRPr="00675B89">
        <w:rPr>
          <w:rStyle w:val="StyleUnderline"/>
        </w:rPr>
        <w:t xml:space="preserve"> more substantial</w:t>
      </w:r>
      <w:r w:rsidRPr="00675B89">
        <w:rPr>
          <w:sz w:val="16"/>
        </w:rPr>
        <w:t xml:space="preserve"> </w:t>
      </w:r>
      <w:r w:rsidRPr="00CE3CE2">
        <w:rPr>
          <w:rStyle w:val="Emphasis"/>
          <w:highlight w:val="green"/>
        </w:rPr>
        <w:t>counter-space</w:t>
      </w:r>
      <w:r w:rsidRPr="00675B89">
        <w:rPr>
          <w:rStyle w:val="Emphasis"/>
        </w:rPr>
        <w:t xml:space="preserve"> capabilities</w:t>
      </w:r>
      <w:r w:rsidRPr="006B71DD">
        <w:rPr>
          <w:sz w:val="16"/>
        </w:rPr>
        <w:t xml:space="preserve"> of varying types.59 </w:t>
      </w:r>
      <w:r w:rsidRPr="006B71DD">
        <w:rPr>
          <w:sz w:val="16"/>
        </w:rPr>
        <w:lastRenderedPageBreak/>
        <w:t>As U.S. defense leaders have made clear, the United States will need to continue to leverage space for its warfighting and intelligence purposes, just as it becomes a far more contested domain in light of Russian (and others’) counter-space capabilities.</w:t>
      </w:r>
    </w:p>
    <w:p w14:paraId="30DFBB3F" w14:textId="77777777" w:rsidR="008A3D84" w:rsidRDefault="008A3D84" w:rsidP="008A3D84">
      <w:pPr>
        <w:rPr>
          <w:sz w:val="16"/>
          <w:szCs w:val="16"/>
        </w:rPr>
      </w:pPr>
      <w:r w:rsidRPr="00EC5A32">
        <w:rPr>
          <w:sz w:val="16"/>
          <w:szCs w:val="16"/>
        </w:rPr>
        <w:t>Particularly important in this context is the fact that space may be a classically unstable domain in that it appears highly offense-dominant under current technological and deployment conditions</w:t>
      </w:r>
      <w:r w:rsidRPr="00EC5A32">
        <w:t>.</w:t>
      </w:r>
      <w:r w:rsidRPr="00EC5A32">
        <w:rPr>
          <w:sz w:val="16"/>
        </w:rPr>
        <w:t xml:space="preserve"> </w:t>
      </w:r>
      <w:r w:rsidRPr="00EC5A32">
        <w:rPr>
          <w:rStyle w:val="StyleUnderline"/>
        </w:rPr>
        <w:t xml:space="preserve">Given U.S. </w:t>
      </w:r>
      <w:r w:rsidRPr="00EC5A32">
        <w:rPr>
          <w:rStyle w:val="Emphasis"/>
        </w:rPr>
        <w:t>reliance on space</w:t>
      </w:r>
      <w:r w:rsidRPr="006B71DD">
        <w:rPr>
          <w:sz w:val="16"/>
        </w:rPr>
        <w:t xml:space="preserve">, </w:t>
      </w:r>
      <w:r w:rsidRPr="00CE3CE2">
        <w:rPr>
          <w:rStyle w:val="StyleUnderline"/>
          <w:highlight w:val="green"/>
        </w:rPr>
        <w:t>Russia may have strong</w:t>
      </w:r>
      <w:r w:rsidRPr="006B71DD">
        <w:rPr>
          <w:rStyle w:val="StyleUnderline"/>
        </w:rPr>
        <w:t xml:space="preserve"> </w:t>
      </w:r>
      <w:r w:rsidRPr="00CE3CE2">
        <w:rPr>
          <w:rStyle w:val="StyleUnderline"/>
          <w:highlight w:val="green"/>
        </w:rPr>
        <w:t xml:space="preserve">incentives to </w:t>
      </w:r>
      <w:r w:rsidRPr="00CE3CE2">
        <w:rPr>
          <w:rStyle w:val="Emphasis"/>
          <w:highlight w:val="green"/>
        </w:rPr>
        <w:t>strike early</w:t>
      </w:r>
      <w:r w:rsidRPr="006B71DD">
        <w:rPr>
          <w:rStyle w:val="Emphasis"/>
        </w:rPr>
        <w:t xml:space="preserve"> in a conflict</w:t>
      </w:r>
      <w:r w:rsidRPr="006B71DD">
        <w:rPr>
          <w:sz w:val="16"/>
        </w:rPr>
        <w:t xml:space="preserve"> – </w:t>
      </w:r>
      <w:r w:rsidRPr="00EC5A32">
        <w:rPr>
          <w:rStyle w:val="StyleUnderline"/>
        </w:rPr>
        <w:t xml:space="preserve">or even during a </w:t>
      </w:r>
      <w:r w:rsidRPr="00EC5A32">
        <w:rPr>
          <w:rStyle w:val="Emphasis"/>
        </w:rPr>
        <w:t>deep crisis</w:t>
      </w:r>
      <w:r w:rsidRPr="006B71DD">
        <w:rPr>
          <w:sz w:val="16"/>
        </w:rPr>
        <w:t xml:space="preserve"> – </w:t>
      </w:r>
      <w:r w:rsidRPr="006B71DD">
        <w:rPr>
          <w:rStyle w:val="StyleUnderline"/>
        </w:rPr>
        <w:t xml:space="preserve">in order </w:t>
      </w:r>
      <w:r w:rsidRPr="00CE3CE2">
        <w:rPr>
          <w:rStyle w:val="StyleUnderline"/>
          <w:highlight w:val="green"/>
        </w:rPr>
        <w:t xml:space="preserve">to disable or </w:t>
      </w:r>
      <w:r w:rsidRPr="00675B89">
        <w:rPr>
          <w:rStyle w:val="StyleUnderline"/>
        </w:rPr>
        <w:t>weaken</w:t>
      </w:r>
      <w:r w:rsidRPr="006B71DD">
        <w:rPr>
          <w:rStyle w:val="StyleUnderline"/>
        </w:rPr>
        <w:t xml:space="preserve"> U.S. space contributions to effective </w:t>
      </w:r>
      <w:r w:rsidRPr="00EC5A32">
        <w:rPr>
          <w:rStyle w:val="Emphasis"/>
        </w:rPr>
        <w:t>power projection</w:t>
      </w:r>
      <w:r w:rsidRPr="006B71DD">
        <w:rPr>
          <w:sz w:val="16"/>
        </w:rPr>
        <w:t xml:space="preserve">, before the United States can take steps to defend against such capabilities. </w:t>
      </w:r>
      <w:r w:rsidRPr="006B71DD">
        <w:rPr>
          <w:rStyle w:val="StyleUnderline"/>
        </w:rPr>
        <w:t xml:space="preserve">This is particularly important because </w:t>
      </w:r>
      <w:r w:rsidRPr="00EC5A32">
        <w:rPr>
          <w:rStyle w:val="StyleUnderline"/>
        </w:rPr>
        <w:t xml:space="preserve">the </w:t>
      </w:r>
      <w:r w:rsidRPr="00EC5A32">
        <w:rPr>
          <w:rStyle w:val="Emphasis"/>
        </w:rPr>
        <w:t>U</w:t>
      </w:r>
      <w:r w:rsidRPr="00EC5A32">
        <w:rPr>
          <w:sz w:val="16"/>
        </w:rPr>
        <w:t xml:space="preserve">nited </w:t>
      </w:r>
      <w:r w:rsidRPr="00EC5A32">
        <w:rPr>
          <w:rStyle w:val="Emphasis"/>
        </w:rPr>
        <w:t>S</w:t>
      </w:r>
      <w:r w:rsidRPr="00EC5A32">
        <w:rPr>
          <w:sz w:val="16"/>
        </w:rPr>
        <w:t xml:space="preserve">tates </w:t>
      </w:r>
      <w:r w:rsidRPr="00EC5A32">
        <w:rPr>
          <w:rStyle w:val="StyleUnderline"/>
        </w:rPr>
        <w:t>relies on its space architecture for crucial</w:t>
      </w:r>
      <w:r w:rsidRPr="006B71DD">
        <w:rPr>
          <w:rStyle w:val="StyleUnderline"/>
        </w:rPr>
        <w:t xml:space="preserve"> </w:t>
      </w:r>
      <w:r w:rsidRPr="00CE3CE2">
        <w:rPr>
          <w:rStyle w:val="StyleUnderline"/>
          <w:highlight w:val="green"/>
        </w:rPr>
        <w:t xml:space="preserve">nuclear </w:t>
      </w:r>
      <w:r w:rsidRPr="00CE3CE2">
        <w:rPr>
          <w:rStyle w:val="Emphasis"/>
          <w:highlight w:val="green"/>
        </w:rPr>
        <w:t>command</w:t>
      </w:r>
      <w:r w:rsidRPr="00CE3CE2">
        <w:rPr>
          <w:sz w:val="16"/>
          <w:highlight w:val="green"/>
        </w:rPr>
        <w:t xml:space="preserve">, </w:t>
      </w:r>
      <w:r w:rsidRPr="00CE3CE2">
        <w:rPr>
          <w:rStyle w:val="Emphasis"/>
          <w:highlight w:val="green"/>
        </w:rPr>
        <w:t>control</w:t>
      </w:r>
      <w:r w:rsidRPr="00CE3CE2">
        <w:rPr>
          <w:sz w:val="16"/>
          <w:highlight w:val="green"/>
        </w:rPr>
        <w:t xml:space="preserve">, </w:t>
      </w:r>
      <w:r w:rsidRPr="00EC5A32">
        <w:rPr>
          <w:rStyle w:val="StyleUnderline"/>
        </w:rPr>
        <w:t>and</w:t>
      </w:r>
      <w:r w:rsidRPr="006B71DD">
        <w:rPr>
          <w:sz w:val="16"/>
        </w:rPr>
        <w:t xml:space="preserve"> </w:t>
      </w:r>
      <w:r w:rsidRPr="00CE3CE2">
        <w:rPr>
          <w:rStyle w:val="Emphasis"/>
          <w:highlight w:val="green"/>
        </w:rPr>
        <w:t>communications</w:t>
      </w:r>
      <w:r w:rsidRPr="006B71DD">
        <w:rPr>
          <w:sz w:val="16"/>
        </w:rPr>
        <w:t xml:space="preserve">; </w:t>
      </w:r>
      <w:r w:rsidRPr="006B71DD">
        <w:rPr>
          <w:rStyle w:val="StyleUnderline"/>
        </w:rPr>
        <w:t xml:space="preserve">missile </w:t>
      </w:r>
      <w:r w:rsidRPr="00CE3CE2">
        <w:rPr>
          <w:rStyle w:val="Emphasis"/>
          <w:highlight w:val="green"/>
        </w:rPr>
        <w:t>early warning</w:t>
      </w:r>
      <w:r w:rsidRPr="006B71DD">
        <w:rPr>
          <w:rStyle w:val="StyleUnderline"/>
        </w:rPr>
        <w:t xml:space="preserve">; and other strategic-related functions. Such </w:t>
      </w:r>
      <w:r w:rsidRPr="00CE3CE2">
        <w:rPr>
          <w:rStyle w:val="StyleUnderline"/>
          <w:highlight w:val="green"/>
        </w:rPr>
        <w:t>functions are not</w:t>
      </w:r>
      <w:r w:rsidRPr="006B71DD">
        <w:rPr>
          <w:rStyle w:val="StyleUnderline"/>
        </w:rPr>
        <w:t xml:space="preserve"> necessarily </w:t>
      </w:r>
      <w:r w:rsidRPr="00CE3CE2">
        <w:rPr>
          <w:rStyle w:val="Emphasis"/>
          <w:highlight w:val="green"/>
        </w:rPr>
        <w:t>clearly disaggregated</w:t>
      </w:r>
      <w:r w:rsidRPr="00EC5A32">
        <w:rPr>
          <w:sz w:val="16"/>
          <w:szCs w:val="16"/>
        </w:rPr>
        <w:t xml:space="preserve"> from conventional warfighting functions in the U.S. space architecture. There is therefore a high potential for rapid escalation to the strategic level should war carry into space, as it appears likely it would in the event of U.S.-Russian conflict.</w:t>
      </w:r>
    </w:p>
    <w:p w14:paraId="121F3888" w14:textId="77777777" w:rsidR="008A3D84" w:rsidRDefault="008A3D84" w:rsidP="008A3D84">
      <w:pPr>
        <w:pStyle w:val="Heading4"/>
      </w:pPr>
      <w:r>
        <w:t xml:space="preserve">No </w:t>
      </w:r>
      <w:r>
        <w:rPr>
          <w:u w:val="single"/>
        </w:rPr>
        <w:t>liberal order</w:t>
      </w:r>
      <w:r>
        <w:t xml:space="preserve"> or </w:t>
      </w:r>
      <w:r>
        <w:rPr>
          <w:u w:val="single"/>
        </w:rPr>
        <w:t>SOI</w:t>
      </w:r>
      <w:r>
        <w:t xml:space="preserve"> impact - 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r>
        <w:t xml:space="preserve">. </w:t>
      </w:r>
    </w:p>
    <w:p w14:paraId="52C8684F" w14:textId="77777777" w:rsidR="008A3D84" w:rsidRDefault="008A3D84" w:rsidP="008A3D84">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2" w:name="_Hlk77458405"/>
      <w:r w:rsidRPr="00494D6B">
        <w:t>The Stupidity of War: American Foreign Policy and the Case for Complacency</w:t>
      </w:r>
      <w:bookmarkEnd w:id="2"/>
      <w:r w:rsidRPr="00494D6B">
        <w:t>, “The Rise of China, the Assertiveness of Russia, and the Antics of Iran,” Ch. 6</w:t>
      </w:r>
      <w:r>
        <w:t>]</w:t>
      </w:r>
    </w:p>
    <w:p w14:paraId="15E1C284" w14:textId="77777777" w:rsidR="00CA37B2" w:rsidRDefault="008A3D84" w:rsidP="008A3D84">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CE3CE2">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CE3CE2">
        <w:rPr>
          <w:rStyle w:val="Emphasis"/>
          <w:highlight w:val="green"/>
        </w:rPr>
        <w:t>avoid military 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CE3CE2">
        <w:rPr>
          <w:rStyle w:val="Emphasis"/>
          <w:highlight w:val="green"/>
        </w:rPr>
        <w:t>Russia</w:t>
      </w:r>
      <w:r w:rsidRPr="00EB2F0D">
        <w:rPr>
          <w:sz w:val="16"/>
        </w:rPr>
        <w:t xml:space="preserve">’s Vladimir Putin </w:t>
      </w:r>
      <w:r w:rsidRPr="00CE3CE2">
        <w:rPr>
          <w:rStyle w:val="StyleUnderline"/>
          <w:highlight w:val="green"/>
        </w:rPr>
        <w:t xml:space="preserve">and </w:t>
      </w:r>
      <w:r w:rsidRPr="00CE3CE2">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CE3CE2">
        <w:rPr>
          <w:rStyle w:val="StyleUnderline"/>
          <w:highlight w:val="green"/>
        </w:rPr>
        <w:t xml:space="preserve">run </w:t>
      </w:r>
      <w:r w:rsidRPr="00CE3CE2">
        <w:rPr>
          <w:rStyle w:val="Emphasis"/>
          <w:highlight w:val="green"/>
        </w:rPr>
        <w:t>trading states</w:t>
      </w:r>
      <w:r w:rsidRPr="00CE3CE2">
        <w:rPr>
          <w:rStyle w:val="StyleUnderline"/>
          <w:highlight w:val="green"/>
        </w:rPr>
        <w:t xml:space="preserve"> and need a </w:t>
      </w:r>
      <w:r w:rsidRPr="00CE3CE2">
        <w:rPr>
          <w:rStyle w:val="Emphasis"/>
          <w:highlight w:val="green"/>
        </w:rPr>
        <w:t>stable and</w:t>
      </w:r>
      <w:r w:rsidRPr="00EB2F0D">
        <w:rPr>
          <w:sz w:val="16"/>
        </w:rPr>
        <w:t xml:space="preserve"> essentially </w:t>
      </w:r>
      <w:r w:rsidRPr="00CE3CE2">
        <w:rPr>
          <w:rStyle w:val="Emphasis"/>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CE3CE2">
        <w:rPr>
          <w:rStyle w:val="StyleUnderline"/>
          <w:highlight w:val="green"/>
        </w:rPr>
        <w:t>neither</w:t>
      </w:r>
      <w:r w:rsidRPr="00EB2F0D">
        <w:rPr>
          <w:rStyle w:val="StyleUnderline"/>
        </w:rPr>
        <w:t xml:space="preserve"> seems to </w:t>
      </w:r>
      <w:r w:rsidRPr="00CE3CE2">
        <w:rPr>
          <w:rStyle w:val="StyleUnderline"/>
          <w:highlight w:val="green"/>
        </w:rPr>
        <w:t>harbor</w:t>
      </w:r>
      <w:r w:rsidRPr="00EB2F0D">
        <w:rPr>
          <w:sz w:val="16"/>
        </w:rPr>
        <w:t xml:space="preserve"> Hitler-like </w:t>
      </w:r>
      <w:r w:rsidRPr="00CE3CE2">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CE3CE2">
        <w:rPr>
          <w:rStyle w:val="StyleUnderline"/>
          <w:highlight w:val="green"/>
        </w:rPr>
        <w:t>expansion by</w:t>
      </w:r>
      <w:r w:rsidRPr="00EB2F0D">
        <w:rPr>
          <w:rStyle w:val="StyleUnderline"/>
        </w:rPr>
        <w:t xml:space="preserve"> </w:t>
      </w:r>
      <w:r w:rsidRPr="00CE3CE2">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CE3CE2">
        <w:rPr>
          <w:rStyle w:val="Emphasis"/>
          <w:highlight w:val="green"/>
        </w:rPr>
        <w:t>scarcely</w:t>
      </w:r>
      <w:r w:rsidRPr="00CE3CE2">
        <w:rPr>
          <w:sz w:val="16"/>
          <w:highlight w:val="green"/>
        </w:rPr>
        <w:t xml:space="preserve"> </w:t>
      </w:r>
      <w:r w:rsidRPr="00CE3CE2">
        <w:rPr>
          <w:rStyle w:val="StyleUnderline"/>
          <w:highlight w:val="green"/>
        </w:rPr>
        <w:t>seems</w:t>
      </w:r>
      <w:r w:rsidRPr="00EB2F0D">
        <w:rPr>
          <w:rStyle w:val="StyleUnderline"/>
        </w:rPr>
        <w:t xml:space="preserve"> to present or represent </w:t>
      </w:r>
      <w:r w:rsidRPr="00CE3CE2">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essentially meaningless, and decidedly fatuous proclamations, </w:t>
      </w:r>
      <w:r w:rsidRPr="00EB2F0D">
        <w:rPr>
          <w:rStyle w:val="StyleUnderline"/>
        </w:rPr>
        <w:t>why</w:t>
      </w:r>
      <w:r w:rsidRPr="00EB2F0D">
        <w:rPr>
          <w:sz w:val="16"/>
        </w:rPr>
        <w:t xml:space="preserve"> </w:t>
      </w:r>
      <w:r w:rsidRPr="00EB2F0D">
        <w:rPr>
          <w:rStyle w:val="StyleUnderline"/>
        </w:rPr>
        <w:t>should</w:t>
      </w:r>
      <w:r w:rsidRPr="00EB2F0D">
        <w:rPr>
          <w:sz w:val="16"/>
        </w:rPr>
        <w:t xml:space="preserve"> </w:t>
      </w:r>
      <w:r w:rsidRPr="00EB2F0D">
        <w:rPr>
          <w:rStyle w:val="Emphasis"/>
        </w:rPr>
        <w:t>other nations</w:t>
      </w:r>
      <w:r w:rsidRPr="00EB2F0D">
        <w:rPr>
          <w:sz w:val="16"/>
        </w:rPr>
        <w:t xml:space="preserve"> </w:t>
      </w:r>
      <w:r w:rsidRPr="00EB2F0D">
        <w:rPr>
          <w:rStyle w:val="StyleUnderline"/>
        </w:rPr>
        <w:t>be denied the opportunity to emit</w:t>
      </w:r>
      <w:r w:rsidRPr="00EB2F0D">
        <w:rPr>
          <w:sz w:val="16"/>
        </w:rPr>
        <w:t xml:space="preserve"> </w:t>
      </w:r>
      <w:r w:rsidRPr="00EB2F0D">
        <w:rPr>
          <w:rStyle w:val="Emphasis"/>
        </w:rPr>
        <w:t xml:space="preserve">similar inconsequential </w:t>
      </w:r>
      <w:proofErr w:type="spellStart"/>
      <w:r w:rsidRPr="00EB2F0D">
        <w:rPr>
          <w:rStyle w:val="Emphasis"/>
        </w:rPr>
        <w:t>rattlings</w:t>
      </w:r>
      <w:proofErr w:type="spellEnd"/>
      <w:r w:rsidRPr="00EB2F0D">
        <w:rPr>
          <w:sz w:val="16"/>
        </w:rPr>
        <w:t xml:space="preserve">? If that constitutes appeasement, so be it. </w:t>
      </w:r>
      <w:r w:rsidRPr="00CE3CE2">
        <w:rPr>
          <w:rStyle w:val="StyleUnderline"/>
          <w:highlight w:val="green"/>
        </w:rPr>
        <w:t>If</w:t>
      </w:r>
      <w:r w:rsidRPr="00EB2F0D">
        <w:rPr>
          <w:rStyle w:val="StyleUnderline"/>
        </w:rPr>
        <w:t xml:space="preserve"> the two </w:t>
      </w:r>
      <w:r w:rsidRPr="00CE3CE2">
        <w:rPr>
          <w:rStyle w:val="StyleUnderline"/>
          <w:highlight w:val="green"/>
        </w:rPr>
        <w:t>countries want</w:t>
      </w:r>
      <w:r w:rsidRPr="00EB2F0D">
        <w:rPr>
          <w:rStyle w:val="StyleUnderline"/>
        </w:rPr>
        <w:t xml:space="preserve"> to</w:t>
      </w:r>
      <w:r w:rsidRPr="00EB2F0D">
        <w:rPr>
          <w:sz w:val="16"/>
        </w:rPr>
        <w:t xml:space="preserve"> be able to say they now </w:t>
      </w:r>
      <w:r w:rsidRPr="00EB2F0D">
        <w:rPr>
          <w:rStyle w:val="StyleUnderline"/>
        </w:rPr>
        <w:t>preside</w:t>
      </w:r>
      <w:r w:rsidRPr="002C0D9E">
        <w:rPr>
          <w:rStyle w:val="StyleUnderline"/>
        </w:rPr>
        <w:t xml:space="preserve"> over </w:t>
      </w:r>
      <w:r w:rsidRPr="00CE3CE2">
        <w:rPr>
          <w:rStyle w:val="StyleUnderline"/>
          <w:highlight w:val="green"/>
        </w:rPr>
        <w:t>a “</w:t>
      </w:r>
      <w:r w:rsidRPr="00CE3CE2">
        <w:rPr>
          <w:rStyle w:val="Emphasis"/>
          <w:highlight w:val="green"/>
        </w:rPr>
        <w:t>sphere of influence</w:t>
      </w:r>
      <w:r w:rsidRPr="00CE3CE2">
        <w:rPr>
          <w:rStyle w:val="StyleUnderline"/>
          <w:highlight w:val="green"/>
        </w:rPr>
        <w:t>,” it scarcely seems</w:t>
      </w:r>
      <w:r w:rsidRPr="00CE3CE2">
        <w:rPr>
          <w:sz w:val="16"/>
          <w:highlight w:val="green"/>
        </w:rPr>
        <w:t xml:space="preserve"> </w:t>
      </w:r>
      <w:r w:rsidRPr="00CE3CE2">
        <w:rPr>
          <w:rStyle w:val="Emphasis"/>
          <w:highlight w:val="green"/>
        </w:rPr>
        <w:t>worth risking world 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and </w:t>
      </w:r>
      <w:r w:rsidRPr="00CE3CE2">
        <w:rPr>
          <w:rStyle w:val="StyleUnderline"/>
          <w:highlight w:val="green"/>
        </w:rPr>
        <w:t>if the U</w:t>
      </w:r>
      <w:r w:rsidRPr="00EB2F0D">
        <w:rPr>
          <w:rStyle w:val="StyleUnderline"/>
        </w:rPr>
        <w:t xml:space="preserve">nited </w:t>
      </w:r>
      <w:r w:rsidRPr="00CE3CE2">
        <w:rPr>
          <w:rStyle w:val="StyleUnderline"/>
          <w:highlight w:val="green"/>
        </w:rPr>
        <w:t>S</w:t>
      </w:r>
      <w:r w:rsidRPr="00EB2F0D">
        <w:rPr>
          <w:rStyle w:val="StyleUnderline"/>
        </w:rPr>
        <w:t xml:space="preserve">tates </w:t>
      </w:r>
      <w:r w:rsidRPr="00CE3CE2">
        <w:rPr>
          <w:rStyle w:val="StyleUnderline"/>
          <w:highlight w:val="green"/>
        </w:rPr>
        <w:t>were</w:t>
      </w:r>
      <w:r w:rsidRPr="00CE3CE2">
        <w:rPr>
          <w:sz w:val="16"/>
          <w:highlight w:val="green"/>
        </w:rPr>
        <w:t xml:space="preserve"> </w:t>
      </w:r>
      <w:r w:rsidRPr="00CE3CE2">
        <w:rPr>
          <w:rStyle w:val="Emphasis"/>
          <w:highlight w:val="green"/>
        </w:rPr>
        <w:t>substantially disarmed</w:t>
      </w:r>
      <w:r w:rsidRPr="00EB2F0D">
        <w:rPr>
          <w:sz w:val="16"/>
        </w:rPr>
        <w:t xml:space="preserve">, </w:t>
      </w:r>
      <w:r w:rsidRPr="00EB2F0D">
        <w:rPr>
          <w:rStyle w:val="StyleUnderline"/>
        </w:rPr>
        <w:t>it would not have the</w:t>
      </w:r>
      <w:r w:rsidRPr="00EB2F0D">
        <w:rPr>
          <w:sz w:val="16"/>
        </w:rPr>
        <w:t xml:space="preserve"> </w:t>
      </w:r>
      <w:r w:rsidRPr="00EB2F0D">
        <w:rPr>
          <w:rStyle w:val="Emphasis"/>
        </w:rPr>
        <w:t>capacity</w:t>
      </w:r>
      <w:r w:rsidRPr="00EB2F0D">
        <w:rPr>
          <w:sz w:val="16"/>
        </w:rPr>
        <w:t xml:space="preserve"> </w:t>
      </w:r>
      <w:r w:rsidRPr="00EB2F0D">
        <w:rPr>
          <w:rStyle w:val="StyleUnderline"/>
        </w:rPr>
        <w:t>to even try</w:t>
      </w:r>
      <w:r w:rsidRPr="00EB2F0D">
        <w:rPr>
          <w:sz w:val="16"/>
        </w:rPr>
        <w:t>.</w:t>
      </w:r>
      <w:r>
        <w:rPr>
          <w:sz w:val="16"/>
        </w:rPr>
        <w:t xml:space="preserve"> </w:t>
      </w: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xml:space="preserve">. </w:t>
      </w:r>
      <w:proofErr w:type="spellStart"/>
      <w:r w:rsidRPr="00EB2F0D">
        <w:rPr>
          <w:sz w:val="16"/>
        </w:rPr>
        <w:t>Charap</w:t>
      </w:r>
      <w:proofErr w:type="spellEnd"/>
      <w:r w:rsidRPr="00EB2F0D">
        <w:rPr>
          <w:sz w:val="16"/>
        </w:rPr>
        <w:t xml:space="preserve">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Pr>
          <w:sz w:val="16"/>
        </w:rPr>
        <w:t xml:space="preserve"> </w:t>
      </w:r>
      <w:proofErr w:type="gramStart"/>
      <w:r w:rsidRPr="00EB2F0D">
        <w:rPr>
          <w:sz w:val="16"/>
        </w:rPr>
        <w:t>The</w:t>
      </w:r>
      <w:proofErr w:type="gramEnd"/>
      <w:r w:rsidRPr="00EB2F0D">
        <w:rPr>
          <w:sz w:val="16"/>
        </w:rPr>
        <w:t xml:space="preserve"> towel should also be thrown in on the geo-ideational shadow-boxing over the Russian assertion of a sphere of influence in post-Soviet Eurasia and the Western </w:t>
      </w:r>
      <w:r w:rsidRPr="00EB2F0D">
        <w:rPr>
          <w:sz w:val="16"/>
        </w:rPr>
        <w:lastRenderedPageBreak/>
        <w:t>opposition to it. Would either side be able to specify what precisely they mean by a regional sphere of influence? How would it differ from, say, US relations with the western-hemisphere states or from Germany’s with its EU neighbors?129</w:t>
      </w:r>
      <w:r>
        <w:rPr>
          <w:sz w:val="16"/>
        </w:rPr>
        <w:t xml:space="preserve"> </w:t>
      </w: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CE3CE2">
        <w:rPr>
          <w:rStyle w:val="StyleUnderline"/>
          <w:highlight w:val="green"/>
        </w:rPr>
        <w:t>although</w:t>
      </w:r>
      <w:r w:rsidRPr="00CE3CE2">
        <w:rPr>
          <w:sz w:val="16"/>
          <w:highlight w:val="green"/>
        </w:rPr>
        <w:t xml:space="preserve"> </w:t>
      </w:r>
      <w:r w:rsidRPr="00CE3CE2">
        <w:rPr>
          <w:rStyle w:val="Emphasis"/>
          <w:highlight w:val="green"/>
        </w:rPr>
        <w:t>China</w:t>
      </w:r>
      <w:r w:rsidRPr="00CE3CE2">
        <w:rPr>
          <w:sz w:val="16"/>
          <w:highlight w:val="green"/>
        </w:rPr>
        <w:t xml:space="preserve">, </w:t>
      </w:r>
      <w:r w:rsidRPr="00CE3CE2">
        <w:rPr>
          <w:rStyle w:val="Emphasis"/>
          <w:highlight w:val="green"/>
        </w:rPr>
        <w:t>Russia</w:t>
      </w:r>
      <w:r w:rsidRPr="00CE3CE2">
        <w:rPr>
          <w:sz w:val="16"/>
          <w:highlight w:val="green"/>
        </w:rPr>
        <w:t xml:space="preserve">, </w:t>
      </w:r>
      <w:r w:rsidRPr="00CE3CE2">
        <w:rPr>
          <w:rStyle w:val="StyleUnderline"/>
          <w:highlight w:val="green"/>
        </w:rPr>
        <w:t>and</w:t>
      </w:r>
      <w:r w:rsidRPr="00CE3CE2">
        <w:rPr>
          <w:sz w:val="16"/>
          <w:highlight w:val="green"/>
        </w:rPr>
        <w:t xml:space="preserve"> </w:t>
      </w:r>
      <w:r w:rsidRPr="00CE3CE2">
        <w:rPr>
          <w:rStyle w:val="Emphasis"/>
          <w:highlight w:val="green"/>
        </w:rPr>
        <w:t>Iran</w:t>
      </w:r>
      <w:r w:rsidRPr="00EB2F0D">
        <w:rPr>
          <w:sz w:val="16"/>
        </w:rPr>
        <w:t xml:space="preserve"> </w:t>
      </w:r>
      <w:r w:rsidRPr="00EB2F0D">
        <w:rPr>
          <w:rStyle w:val="StyleUnderline"/>
        </w:rPr>
        <w:t xml:space="preserve">may </w:t>
      </w:r>
      <w:r w:rsidRPr="00CE3CE2">
        <w:rPr>
          <w:rStyle w:val="StyleUnderline"/>
          <w:highlight w:val="green"/>
        </w:rPr>
        <w:t>present</w:t>
      </w:r>
      <w:r w:rsidRPr="00EB2F0D">
        <w:rPr>
          <w:rStyle w:val="StyleUnderline"/>
        </w:rPr>
        <w:t xml:space="preserve"> some “</w:t>
      </w:r>
      <w:r w:rsidRPr="00CE3CE2">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CE3CE2">
        <w:rPr>
          <w:rStyle w:val="StyleUnderline"/>
          <w:highlight w:val="green"/>
        </w:rPr>
        <w:t>all</w:t>
      </w:r>
      <w:r w:rsidRPr="00EB2F0D">
        <w:rPr>
          <w:rStyle w:val="StyleUnderline"/>
        </w:rPr>
        <w:t xml:space="preserve"> three</w:t>
      </w:r>
      <w:r w:rsidRPr="00EB2F0D">
        <w:rPr>
          <w:sz w:val="16"/>
        </w:rPr>
        <w:t xml:space="preserve"> monsters </w:t>
      </w:r>
      <w:r w:rsidRPr="00CE3CE2">
        <w:rPr>
          <w:rStyle w:val="StyleUnderline"/>
          <w:highlight w:val="green"/>
        </w:rPr>
        <w:t>seem</w:t>
      </w:r>
      <w:r w:rsidRPr="00EB2F0D">
        <w:rPr>
          <w:rStyle w:val="StyleUnderline"/>
        </w:rPr>
        <w:t xml:space="preserve"> to be </w:t>
      </w:r>
      <w:r w:rsidRPr="00CE3CE2">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CE3CE2">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CE3CE2">
        <w:rPr>
          <w:rStyle w:val="StyleUnderline"/>
          <w:highlight w:val="green"/>
        </w:rPr>
        <w:t>worst-case</w:t>
      </w:r>
      <w:r w:rsidRPr="00E7768E">
        <w:rPr>
          <w:rStyle w:val="StyleUnderline"/>
        </w:rPr>
        <w:t xml:space="preserve"> scenarios</w:t>
      </w:r>
      <w:r w:rsidRPr="00E7768E">
        <w:rPr>
          <w:sz w:val="16"/>
        </w:rPr>
        <w:t xml:space="preserve">: an </w:t>
      </w:r>
      <w:r w:rsidRPr="00CE3CE2">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CE3CE2">
        <w:rPr>
          <w:rStyle w:val="StyleUnderline"/>
          <w:highlight w:val="green"/>
        </w:rPr>
        <w:t>is</w:t>
      </w:r>
      <w:r w:rsidRPr="00E7768E">
        <w:rPr>
          <w:sz w:val="16"/>
        </w:rPr>
        <w:t xml:space="preserve"> </w:t>
      </w:r>
      <w:r w:rsidRPr="00E7768E">
        <w:rPr>
          <w:rStyle w:val="Emphasis"/>
        </w:rPr>
        <w:t xml:space="preserve">wildly </w:t>
      </w:r>
      <w:r w:rsidRPr="00CE3CE2">
        <w:rPr>
          <w:rStyle w:val="Emphasis"/>
          <w:highlight w:val="green"/>
        </w:rPr>
        <w:t>unlikely</w:t>
      </w:r>
      <w:r w:rsidRPr="00E7768E">
        <w:rPr>
          <w:sz w:val="16"/>
        </w:rPr>
        <w:t xml:space="preserve"> that </w:t>
      </w:r>
      <w:r w:rsidRPr="00CE3CE2">
        <w:rPr>
          <w:rStyle w:val="StyleUnderline"/>
          <w:highlight w:val="green"/>
        </w:rPr>
        <w:t>China or Russia</w:t>
      </w:r>
      <w:r w:rsidRPr="00E7768E">
        <w:rPr>
          <w:rStyle w:val="StyleUnderline"/>
        </w:rPr>
        <w:t xml:space="preserve"> would </w:t>
      </w:r>
      <w:r w:rsidRPr="00CE3CE2">
        <w:rPr>
          <w:rStyle w:val="StyleUnderline"/>
          <w:highlight w:val="green"/>
        </w:rPr>
        <w:t>carry out</w:t>
      </w:r>
      <w:r w:rsidRPr="00E7768E">
        <w:rPr>
          <w:rStyle w:val="StyleUnderline"/>
        </w:rPr>
        <w:t xml:space="preserve"> such</w:t>
      </w:r>
      <w:r w:rsidRPr="00E7768E">
        <w:rPr>
          <w:sz w:val="16"/>
        </w:rPr>
        <w:t xml:space="preserve"> </w:t>
      </w:r>
      <w:r w:rsidRPr="00CE3CE2">
        <w:rPr>
          <w:rStyle w:val="Emphasis"/>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CE3CE2">
        <w:rPr>
          <w:rStyle w:val="StyleUnderline"/>
          <w:highlight w:val="green"/>
        </w:rPr>
        <w:t>lessons</w:t>
      </w:r>
      <w:r w:rsidRPr="00E7768E">
        <w:rPr>
          <w:sz w:val="16"/>
        </w:rPr>
        <w:t xml:space="preserve"> from Putin’s comparatively minor Ukraine gambit </w:t>
      </w:r>
      <w:r w:rsidRPr="00CE3CE2">
        <w:rPr>
          <w:rStyle w:val="StyleUnderline"/>
          <w:highlight w:val="green"/>
        </w:rPr>
        <w:t>are</w:t>
      </w:r>
      <w:r w:rsidRPr="00CE3CE2">
        <w:rPr>
          <w:sz w:val="16"/>
          <w:highlight w:val="green"/>
        </w:rPr>
        <w:t xml:space="preserve"> </w:t>
      </w:r>
      <w:r w:rsidRPr="00CE3CE2">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an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r w:rsidRPr="00E7768E">
        <w:rPr>
          <w:rStyle w:val="StyleUnderline"/>
        </w:rPr>
        <w:t>landing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r>
        <w:rPr>
          <w:sz w:val="16"/>
        </w:rPr>
        <w:t xml:space="preserve"> </w:t>
      </w: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CE3CE2">
        <w:rPr>
          <w:rStyle w:val="Emphasis"/>
          <w:highlight w:val="green"/>
        </w:rPr>
        <w:t>response</w:t>
      </w:r>
      <w:r w:rsidRPr="00E7768E">
        <w:rPr>
          <w:sz w:val="16"/>
        </w:rPr>
        <w:t xml:space="preserve"> in either eventuality </w:t>
      </w:r>
      <w:r w:rsidRPr="00CE3CE2">
        <w:rPr>
          <w:rStyle w:val="StyleUnderline"/>
          <w:highlight w:val="green"/>
        </w:rPr>
        <w:t>would be</w:t>
      </w:r>
      <w:r w:rsidRPr="00E7768E">
        <w:rPr>
          <w:sz w:val="16"/>
        </w:rPr>
        <w:t xml:space="preserve"> </w:t>
      </w:r>
      <w:r w:rsidRPr="00E7768E">
        <w:rPr>
          <w:rStyle w:val="StyleUnderline"/>
        </w:rPr>
        <w:t xml:space="preserve">for the United States to wage </w:t>
      </w:r>
      <w:r w:rsidRPr="00CE3CE2">
        <w:rPr>
          <w:rStyle w:val="StyleUnderline"/>
          <w:highlight w:val="green"/>
        </w:rPr>
        <w:t>a</w:t>
      </w:r>
      <w:r w:rsidRPr="00E7768E">
        <w:rPr>
          <w:rStyle w:val="StyleUnderline"/>
        </w:rPr>
        <w:t xml:space="preserve"> campaign of</w:t>
      </w:r>
      <w:r w:rsidRPr="00E7768E">
        <w:rPr>
          <w:sz w:val="16"/>
        </w:rPr>
        <w:t xml:space="preserve"> </w:t>
      </w:r>
      <w:r w:rsidRPr="00CE3CE2">
        <w:rPr>
          <w:rStyle w:val="Emphasis"/>
          <w:highlight w:val="green"/>
        </w:rPr>
        <w:t>economic and military</w:t>
      </w:r>
      <w:r w:rsidRPr="00E7768E">
        <w:rPr>
          <w:sz w:val="16"/>
        </w:rPr>
        <w:t xml:space="preserve"> (including naval) </w:t>
      </w:r>
      <w:r w:rsidRPr="00CE3CE2">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CE3CE2">
        <w:rPr>
          <w:rStyle w:val="Emphasis"/>
          <w:highlight w:val="green"/>
        </w:rPr>
        <w:t>does not</w:t>
      </w:r>
      <w:r w:rsidRPr="00CE3CE2">
        <w:rPr>
          <w:sz w:val="16"/>
          <w:highlight w:val="green"/>
        </w:rPr>
        <w:t xml:space="preserve"> </w:t>
      </w:r>
      <w:r w:rsidRPr="00CE3CE2">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CE3CE2">
        <w:rPr>
          <w:rStyle w:val="StyleUnderline"/>
          <w:highlight w:val="green"/>
        </w:rPr>
        <w:t>forces</w:t>
      </w:r>
      <w:r w:rsidRPr="00E7768E">
        <w:rPr>
          <w:sz w:val="16"/>
        </w:rPr>
        <w:t xml:space="preserve"> in place and </w:t>
      </w:r>
      <w:r w:rsidRPr="00CE3CE2">
        <w:rPr>
          <w:rStyle w:val="StyleUnderline"/>
          <w:highlight w:val="green"/>
        </w:rPr>
        <w:t>at the ready</w:t>
      </w:r>
      <w:r w:rsidRPr="00E7768E">
        <w:rPr>
          <w:sz w:val="16"/>
        </w:rPr>
        <w:t xml:space="preserve"> to deal with such improbable eventualities.</w:t>
      </w:r>
      <w:r>
        <w:rPr>
          <w:sz w:val="16"/>
        </w:rPr>
        <w:t xml:space="preserve"> </w:t>
      </w:r>
      <w:r w:rsidRPr="00E7768E">
        <w:rPr>
          <w:sz w:val="16"/>
        </w:rPr>
        <w:t xml:space="preserve">The </w:t>
      </w:r>
      <w:r w:rsidRPr="00E7768E">
        <w:rPr>
          <w:rStyle w:val="StyleUnderline"/>
        </w:rPr>
        <w:t>current</w:t>
      </w:r>
      <w:r w:rsidRPr="00E7768E">
        <w:rPr>
          <w:sz w:val="16"/>
        </w:rPr>
        <w:t xml:space="preserve"> </w:t>
      </w:r>
      <w:r w:rsidRPr="00E7768E">
        <w:rPr>
          <w:rStyle w:val="Emphasis"/>
        </w:rPr>
        <w:t>wariness</w:t>
      </w:r>
      <w:r w:rsidRPr="00E7768E">
        <w:rPr>
          <w:sz w:val="16"/>
        </w:rPr>
        <w:t xml:space="preserve"> about, </w:t>
      </w:r>
      <w:r w:rsidRPr="00E7768E">
        <w:rPr>
          <w:rStyle w:val="StyleUnderline"/>
        </w:rPr>
        <w:t>and</w:t>
      </w:r>
      <w:r w:rsidRPr="00E7768E">
        <w:rPr>
          <w:sz w:val="16"/>
        </w:rPr>
        <w:t xml:space="preserve"> </w:t>
      </w:r>
      <w:r w:rsidRPr="00E7768E">
        <w:rPr>
          <w:rStyle w:val="Emphasis"/>
        </w:rPr>
        <w:t>hostility</w:t>
      </w:r>
      <w:r w:rsidRPr="00E7768E">
        <w:rPr>
          <w:sz w:val="16"/>
        </w:rPr>
        <w:t xml:space="preserve"> </w:t>
      </w:r>
      <w:r w:rsidRPr="00E7768E">
        <w:rPr>
          <w:rStyle w:val="StyleUnderline"/>
        </w:rPr>
        <w:t xml:space="preserve">toward, Russia and China </w:t>
      </w:r>
      <w:proofErr w:type="gramStart"/>
      <w:r w:rsidRPr="00E7768E">
        <w:rPr>
          <w:rStyle w:val="StyleUnderline"/>
        </w:rPr>
        <w:t>is</w:t>
      </w:r>
      <w:proofErr w:type="gramEnd"/>
      <w:r w:rsidRPr="00E7768E">
        <w:rPr>
          <w:sz w:val="16"/>
        </w:rPr>
        <w:t xml:space="preserve"> sometimes </w:t>
      </w:r>
      <w:r w:rsidRPr="00E7768E">
        <w:rPr>
          <w:rStyle w:val="StyleUnderline"/>
        </w:rPr>
        <w:t>said to constitute “a new Cold War.”</w:t>
      </w:r>
      <w:r w:rsidRPr="00E7768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CE3CE2">
        <w:rPr>
          <w:rStyle w:val="StyleUnderline"/>
          <w:highlight w:val="green"/>
        </w:rPr>
        <w:t>Neither</w:t>
      </w:r>
      <w:r w:rsidRPr="00CE3CE2">
        <w:rPr>
          <w:sz w:val="16"/>
          <w:highlight w:val="green"/>
        </w:rPr>
        <w:t xml:space="preserve"> </w:t>
      </w:r>
      <w:r w:rsidRPr="00CE3CE2">
        <w:rPr>
          <w:rStyle w:val="Emphasis"/>
          <w:highlight w:val="green"/>
        </w:rPr>
        <w:t>Russia nor China</w:t>
      </w:r>
      <w:r w:rsidRPr="00E7768E">
        <w:rPr>
          <w:sz w:val="16"/>
        </w:rPr>
        <w:t xml:space="preserve"> today </w:t>
      </w:r>
      <w:r w:rsidRPr="00CE3CE2">
        <w:rPr>
          <w:rStyle w:val="StyleUnderline"/>
          <w:highlight w:val="green"/>
        </w:rPr>
        <w:t>sport</w:t>
      </w:r>
      <w:r w:rsidRPr="00E7768E">
        <w:rPr>
          <w:rStyle w:val="StyleUnderline"/>
        </w:rPr>
        <w:t>s such</w:t>
      </w:r>
      <w:r w:rsidRPr="00E7768E">
        <w:rPr>
          <w:sz w:val="16"/>
        </w:rPr>
        <w:t xml:space="preserve"> </w:t>
      </w:r>
      <w:r w:rsidRPr="00CE3CE2">
        <w:rPr>
          <w:rStyle w:val="Emphasis"/>
          <w:highlight w:val="green"/>
        </w:rPr>
        <w:t>cosmic goals</w:t>
      </w:r>
      <w:r w:rsidRPr="00E7768E">
        <w:rPr>
          <w:sz w:val="16"/>
        </w:rPr>
        <w:t xml:space="preserve"> </w:t>
      </w:r>
      <w:r w:rsidRPr="00E7768E">
        <w:rPr>
          <w:rStyle w:val="StyleUnderline"/>
        </w:rPr>
        <w:t>or is enamored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CE3CE2">
        <w:rPr>
          <w:rStyle w:val="StyleUnderline"/>
          <w:highlight w:val="green"/>
        </w:rPr>
        <w:t>U</w:t>
      </w:r>
      <w:r w:rsidRPr="00E7768E">
        <w:rPr>
          <w:rStyle w:val="StyleUnderline"/>
        </w:rPr>
        <w:t xml:space="preserve">nited </w:t>
      </w:r>
      <w:r w:rsidRPr="00CE3CE2">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CE3CE2">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CE3CE2">
        <w:rPr>
          <w:rStyle w:val="StyleUnderline"/>
          <w:highlight w:val="green"/>
        </w:rPr>
        <w:t>an</w:t>
      </w:r>
      <w:r w:rsidRPr="00E7768E">
        <w:rPr>
          <w:sz w:val="16"/>
        </w:rPr>
        <w:t xml:space="preserve"> </w:t>
      </w:r>
      <w:r w:rsidRPr="00CE3CE2">
        <w:rPr>
          <w:rStyle w:val="Emphasis"/>
          <w:highlight w:val="green"/>
        </w:rPr>
        <w:t>expensive</w:t>
      </w:r>
      <w:r w:rsidRPr="00E7768E">
        <w:rPr>
          <w:sz w:val="16"/>
        </w:rPr>
        <w:t xml:space="preserve">, substantially </w:t>
      </w:r>
      <w:r w:rsidRPr="00E7768E">
        <w:rPr>
          <w:rStyle w:val="Emphasis"/>
        </w:rPr>
        <w:t>militarized</w:t>
      </w:r>
      <w:r w:rsidRPr="00E7768E">
        <w:rPr>
          <w:sz w:val="16"/>
        </w:rPr>
        <w:t xml:space="preserve">, </w:t>
      </w:r>
      <w:r w:rsidRPr="00CE3CE2">
        <w:rPr>
          <w:rStyle w:val="StyleUnderline"/>
          <w:highlight w:val="green"/>
        </w:rPr>
        <w:t>and</w:t>
      </w:r>
      <w:r w:rsidRPr="00E7768E">
        <w:rPr>
          <w:sz w:val="16"/>
        </w:rPr>
        <w:t xml:space="preserve"> often </w:t>
      </w:r>
      <w:r w:rsidRPr="00CE3CE2">
        <w:rPr>
          <w:rStyle w:val="Emphasis"/>
          <w:highlight w:val="green"/>
        </w:rPr>
        <w:t>hysterical</w:t>
      </w:r>
      <w:r w:rsidRPr="00CE3CE2">
        <w:rPr>
          <w:sz w:val="16"/>
          <w:highlight w:val="green"/>
        </w:rPr>
        <w:t xml:space="preserve"> </w:t>
      </w:r>
      <w:r w:rsidRPr="00CE3CE2">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CE3CE2">
        <w:rPr>
          <w:rStyle w:val="Emphasis"/>
          <w:highlight w:val="green"/>
        </w:rPr>
        <w:t>absurdity</w:t>
      </w:r>
      <w:r w:rsidRPr="00E7768E">
        <w:rPr>
          <w:sz w:val="16"/>
        </w:rPr>
        <w:t xml:space="preserve"> </w:t>
      </w:r>
      <w:r w:rsidRPr="00E7768E">
        <w:rPr>
          <w:rStyle w:val="StyleUnderline"/>
        </w:rPr>
        <w:t xml:space="preserve">in getting up tight </w:t>
      </w:r>
      <w:r w:rsidRPr="00CE3CE2">
        <w:rPr>
          <w:rStyle w:val="StyleUnderline"/>
          <w:highlight w:val="green"/>
        </w:rPr>
        <w:t>over something as</w:t>
      </w:r>
      <w:r w:rsidRPr="00CE3CE2">
        <w:rPr>
          <w:sz w:val="16"/>
          <w:highlight w:val="green"/>
        </w:rPr>
        <w:t xml:space="preserve"> </w:t>
      </w:r>
      <w:r w:rsidRPr="00CE3CE2">
        <w:rPr>
          <w:rStyle w:val="Emphasis"/>
          <w:highlight w:val="green"/>
        </w:rPr>
        <w:t>vacuous as</w:t>
      </w:r>
      <w:r w:rsidRPr="00E7768E">
        <w:rPr>
          <w:rStyle w:val="Emphasis"/>
        </w:rPr>
        <w:t xml:space="preserve"> the venerable “</w:t>
      </w:r>
      <w:r w:rsidRPr="00CE3CE2">
        <w:rPr>
          <w:rStyle w:val="Emphasis"/>
          <w:highlight w:val="green"/>
        </w:rPr>
        <w:t>s</w:t>
      </w:r>
      <w:r w:rsidRPr="00E7768E">
        <w:rPr>
          <w:rStyle w:val="Emphasis"/>
        </w:rPr>
        <w:t xml:space="preserve">phere </w:t>
      </w:r>
      <w:r w:rsidRPr="00CE3CE2">
        <w:rPr>
          <w:rStyle w:val="Emphasis"/>
          <w:highlight w:val="green"/>
        </w:rPr>
        <w:t>o</w:t>
      </w:r>
      <w:r w:rsidRPr="00E7768E">
        <w:rPr>
          <w:rStyle w:val="Emphasis"/>
        </w:rPr>
        <w:t xml:space="preserve">f </w:t>
      </w:r>
      <w:r w:rsidRPr="00CE3CE2">
        <w:rPr>
          <w:rStyle w:val="Emphasis"/>
          <w:highlight w:val="green"/>
        </w:rPr>
        <w:t>i</w:t>
      </w:r>
      <w:r w:rsidRPr="00E7768E">
        <w:rPr>
          <w:rStyle w:val="Emphasis"/>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CE3CE2">
        <w:rPr>
          <w:sz w:val="16"/>
          <w:highlight w:val="green"/>
        </w:rPr>
        <w:t>at</w:t>
      </w:r>
      <w:r w:rsidRPr="00E7768E">
        <w:rPr>
          <w:sz w:val="16"/>
        </w:rPr>
        <w:t xml:space="preserve"> best decidedly unhelpful and at worst </w:t>
      </w:r>
      <w:r w:rsidRPr="00E7768E">
        <w:rPr>
          <w:rStyle w:val="Emphasis"/>
        </w:rPr>
        <w:t xml:space="preserve">utterly </w:t>
      </w:r>
      <w:r w:rsidRPr="00CE3CE2">
        <w:rPr>
          <w:rStyle w:val="Emphasis"/>
          <w:highlight w:val="green"/>
        </w:rPr>
        <w:t>misguided</w:t>
      </w:r>
      <w:r w:rsidRPr="00E7768E">
        <w:rPr>
          <w:sz w:val="16"/>
        </w:rPr>
        <w:t>.</w:t>
      </w:r>
    </w:p>
    <w:p w14:paraId="62875909" w14:textId="77777777" w:rsidR="00CA37B2" w:rsidRDefault="00CA37B2" w:rsidP="008A3D84">
      <w:pPr>
        <w:rPr>
          <w:sz w:val="16"/>
        </w:rPr>
      </w:pPr>
    </w:p>
    <w:p w14:paraId="3B0D489C" w14:textId="77777777" w:rsidR="00CA37B2" w:rsidRDefault="00CA37B2" w:rsidP="008A3D84">
      <w:pPr>
        <w:rPr>
          <w:sz w:val="16"/>
        </w:rPr>
      </w:pPr>
    </w:p>
    <w:p w14:paraId="3D3B7916" w14:textId="77777777" w:rsidR="00CA37B2" w:rsidRDefault="00CA37B2" w:rsidP="008A3D84">
      <w:pPr>
        <w:rPr>
          <w:sz w:val="16"/>
        </w:rPr>
      </w:pPr>
    </w:p>
    <w:p w14:paraId="19E25FCB" w14:textId="77777777" w:rsidR="00CA37B2" w:rsidRDefault="00CA37B2" w:rsidP="008A3D84">
      <w:pPr>
        <w:rPr>
          <w:sz w:val="16"/>
        </w:rPr>
      </w:pPr>
    </w:p>
    <w:p w14:paraId="6D5693A9" w14:textId="2DA123AD" w:rsidR="008A3D84" w:rsidRPr="004A01E3" w:rsidRDefault="008A3D84" w:rsidP="008A3D84">
      <w:pPr>
        <w:rPr>
          <w:sz w:val="16"/>
        </w:rPr>
      </w:pP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CE3CE2">
        <w:rPr>
          <w:rStyle w:val="StyleUnderline"/>
          <w:highlight w:val="green"/>
        </w:rPr>
        <w:t>the</w:t>
      </w:r>
      <w:r w:rsidRPr="00CE3CE2">
        <w:rPr>
          <w:sz w:val="16"/>
          <w:highlight w:val="green"/>
        </w:rPr>
        <w:t xml:space="preserve"> </w:t>
      </w:r>
      <w:r w:rsidRPr="00CE3CE2">
        <w:rPr>
          <w:rStyle w:val="Emphasis"/>
          <w:highlight w:val="green"/>
        </w:rPr>
        <w:t>issue of</w:t>
      </w:r>
      <w:r w:rsidRPr="00E7768E">
        <w:rPr>
          <w:rStyle w:val="Emphasis"/>
        </w:rPr>
        <w:t xml:space="preserve"> the </w:t>
      </w:r>
      <w:r w:rsidRPr="00CE3CE2">
        <w:rPr>
          <w:rStyle w:val="Emphasis"/>
          <w:highlight w:val="green"/>
        </w:rPr>
        <w:t>degree</w:t>
      </w:r>
      <w:r w:rsidRPr="00E7768E">
        <w:rPr>
          <w:sz w:val="16"/>
        </w:rPr>
        <w:t xml:space="preserve"> </w:t>
      </w:r>
      <w:r w:rsidRPr="00E7768E">
        <w:rPr>
          <w:rStyle w:val="StyleUnderline"/>
        </w:rPr>
        <w:t xml:space="preserve">to which American “influence” </w:t>
      </w:r>
      <w:r w:rsidRPr="00CE3CE2">
        <w:rPr>
          <w:rStyle w:val="StyleUnderline"/>
          <w:highlight w:val="green"/>
        </w:rPr>
        <w:t>could</w:t>
      </w:r>
      <w:r w:rsidRPr="00E7768E">
        <w:rPr>
          <w:rStyle w:val="StyleUnderline"/>
        </w:rPr>
        <w:t xml:space="preserve"> be said to</w:t>
      </w:r>
      <w:r w:rsidRPr="002C0D9E">
        <w:rPr>
          <w:rStyle w:val="StyleUnderline"/>
        </w:rPr>
        <w:t xml:space="preserve"> “</w:t>
      </w:r>
      <w:r w:rsidRPr="00CE3CE2">
        <w:rPr>
          <w:rStyle w:val="Emphasis"/>
          <w:highlight w:val="green"/>
        </w:rPr>
        <w:t>dominate</w:t>
      </w:r>
      <w:r w:rsidRPr="002C0D9E">
        <w:rPr>
          <w:rStyle w:val="StyleUnderline"/>
        </w:rPr>
        <w:t>”</w:t>
      </w:r>
      <w:r w:rsidRPr="00E7768E">
        <w:rPr>
          <w:sz w:val="16"/>
        </w:rPr>
        <w:t xml:space="preserve"> anywhere (</w:t>
      </w:r>
      <w:r w:rsidRPr="00E7768E">
        <w:rPr>
          <w:rStyle w:val="StyleUnderline"/>
        </w:rPr>
        <w:t>we still wait</w:t>
      </w:r>
      <w:r w:rsidRPr="00E7768E">
        <w:rPr>
          <w:sz w:val="16"/>
        </w:rPr>
        <w:t xml:space="preserve">, for example, </w:t>
      </w:r>
      <w:r w:rsidRPr="00E7768E">
        <w:rPr>
          <w:rStyle w:val="StyleUnderline"/>
        </w:rPr>
        <w:t>for</w:t>
      </w:r>
      <w:r w:rsidRPr="00E7768E">
        <w:rPr>
          <w:sz w:val="16"/>
        </w:rPr>
        <w:t xml:space="preserve"> </w:t>
      </w:r>
      <w:r w:rsidRPr="00E7768E">
        <w:rPr>
          <w:rStyle w:val="Emphasis"/>
        </w:rPr>
        <w:t>dominated Mexico</w:t>
      </w:r>
      <w:r w:rsidRPr="00E7768E">
        <w:rPr>
          <w:sz w:val="16"/>
        </w:rPr>
        <w:t xml:space="preserve"> supinely </w:t>
      </w:r>
      <w:r w:rsidRPr="00E7768E">
        <w:rPr>
          <w:rStyle w:val="StyleUnderline"/>
        </w:rPr>
        <w:t>to pay for a wall</w:t>
      </w:r>
      <w:r w:rsidRPr="00E7768E">
        <w:rPr>
          <w:sz w:val="16"/>
        </w:rPr>
        <w:t xml:space="preserve"> to seal off its self-infatuated neighbor’s southern border), </w:t>
      </w:r>
      <w:r w:rsidRPr="00CE3CE2">
        <w:rPr>
          <w:rStyle w:val="StyleUnderline"/>
          <w:highlight w:val="green"/>
        </w:rPr>
        <w:t>it</w:t>
      </w:r>
      <w:r w:rsidRPr="00CE3CE2">
        <w:rPr>
          <w:sz w:val="16"/>
          <w:highlight w:val="green"/>
        </w:rPr>
        <w:t xml:space="preserve"> </w:t>
      </w:r>
      <w:r w:rsidRPr="00CE3CE2">
        <w:rPr>
          <w:rStyle w:val="Emphasis"/>
          <w:highlight w:val="green"/>
        </w:rPr>
        <w:t>doesn’t</w:t>
      </w:r>
      <w:r w:rsidRPr="00E7768E">
        <w:rPr>
          <w:rStyle w:val="Emphasis"/>
        </w:rPr>
        <w:t xml:space="preserve"> bloody well </w:t>
      </w:r>
      <w:r w:rsidRPr="00CE3CE2">
        <w:rPr>
          <w:rStyle w:val="Emphasis"/>
          <w:highlight w:val="green"/>
        </w:rPr>
        <w:t>matter</w:t>
      </w:r>
      <w:r w:rsidRPr="00E7768E">
        <w:rPr>
          <w:sz w:val="16"/>
        </w:rPr>
        <w:t xml:space="preserve"> whether China or Russia has, or seems to have, a “sphere of influence” someplace or other.</w:t>
      </w:r>
      <w:r>
        <w:rPr>
          <w:sz w:val="16"/>
        </w:rPr>
        <w:t xml:space="preserve"> </w:t>
      </w:r>
      <w:r w:rsidRPr="00E7768E">
        <w:rPr>
          <w:sz w:val="16"/>
        </w:rPr>
        <w:t>More importantly, the whole notion is vapid and essentially meaningless. Except perhaps in Gilbert and Sullivan’s Iolanthe.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“mercy!” “spare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r>
        <w:rPr>
          <w:sz w:val="16"/>
        </w:rPr>
        <w:t xml:space="preserve"> </w:t>
      </w:r>
      <w:r w:rsidRPr="00E7768E">
        <w:rPr>
          <w:sz w:val="16"/>
        </w:rPr>
        <w:t xml:space="preserve">In fact, </w:t>
      </w:r>
      <w:r w:rsidRPr="00E7768E">
        <w:rPr>
          <w:rStyle w:val="StyleUnderline"/>
        </w:rPr>
        <w:t>to push this point</w:t>
      </w:r>
      <w:r w:rsidRPr="00E7768E">
        <w:rPr>
          <w:sz w:val="16"/>
        </w:rPr>
        <w:t xml:space="preserve"> perhaps </w:t>
      </w:r>
      <w:r w:rsidRPr="00E7768E">
        <w:rPr>
          <w:rStyle w:val="Emphasis"/>
        </w:rPr>
        <w:t>to an extreme</w:t>
      </w:r>
      <w:r w:rsidRPr="00E7768E">
        <w:rPr>
          <w:sz w:val="16"/>
        </w:rPr>
        <w:t xml:space="preserve">, </w:t>
      </w:r>
      <w:r w:rsidRPr="00CE3CE2">
        <w:rPr>
          <w:rStyle w:val="StyleUnderline"/>
          <w:highlight w:val="green"/>
        </w:rPr>
        <w:t>if</w:t>
      </w:r>
      <w:r w:rsidRPr="00E7768E">
        <w:rPr>
          <w:rStyle w:val="StyleUnderline"/>
        </w:rPr>
        <w:t xml:space="preserve"> we are entering an era in which</w:t>
      </w:r>
      <w:r w:rsidRPr="00E7768E">
        <w:rPr>
          <w:sz w:val="16"/>
        </w:rPr>
        <w:t xml:space="preserve"> </w:t>
      </w:r>
      <w:r w:rsidRPr="00CE3CE2">
        <w:rPr>
          <w:rStyle w:val="Emphasis"/>
          <w:highlight w:val="green"/>
        </w:rPr>
        <w:t>economic</w:t>
      </w:r>
      <w:r w:rsidRPr="002C0D9E">
        <w:rPr>
          <w:rStyle w:val="Emphasis"/>
        </w:rPr>
        <w:t xml:space="preserve"> </w:t>
      </w:r>
      <w:r w:rsidRPr="00E7768E">
        <w:rPr>
          <w:rStyle w:val="Emphasis"/>
        </w:rPr>
        <w:t>motivation</w:t>
      </w:r>
      <w:r w:rsidRPr="00CE3CE2">
        <w:rPr>
          <w:rStyle w:val="Emphasis"/>
          <w:highlight w:val="green"/>
        </w:rPr>
        <w:t>s</w:t>
      </w:r>
      <w:r w:rsidRPr="00E7768E">
        <w:rPr>
          <w:sz w:val="16"/>
        </w:rPr>
        <w:t xml:space="preserve"> </w:t>
      </w:r>
      <w:r w:rsidRPr="00CE3CE2">
        <w:rPr>
          <w:rStyle w:val="StyleUnderline"/>
          <w:highlight w:val="green"/>
        </w:rPr>
        <w:t>became</w:t>
      </w:r>
      <w:r w:rsidRPr="00CE3CE2">
        <w:rPr>
          <w:sz w:val="16"/>
          <w:highlight w:val="green"/>
        </w:rPr>
        <w:t xml:space="preserve"> </w:t>
      </w:r>
      <w:r w:rsidRPr="00CE3CE2">
        <w:rPr>
          <w:rStyle w:val="Emphasis"/>
          <w:highlight w:val="green"/>
        </w:rPr>
        <w:t>paramount</w:t>
      </w:r>
      <w:r w:rsidRPr="00E7768E">
        <w:rPr>
          <w:sz w:val="16"/>
        </w:rPr>
        <w:t xml:space="preserve"> </w:t>
      </w:r>
      <w:r w:rsidRPr="00E7768E">
        <w:rPr>
          <w:rStyle w:val="StyleUnderline"/>
        </w:rPr>
        <w:t>and</w:t>
      </w:r>
      <w:r w:rsidRPr="00E7768E">
        <w:rPr>
          <w:sz w:val="16"/>
        </w:rPr>
        <w:t xml:space="preserve"> in which </w:t>
      </w:r>
      <w:r w:rsidRPr="00E7768E">
        <w:rPr>
          <w:rStyle w:val="StyleUnderline"/>
        </w:rPr>
        <w:t>military force is</w:t>
      </w:r>
      <w:r w:rsidRPr="00E7768E">
        <w:rPr>
          <w:sz w:val="16"/>
        </w:rPr>
        <w:t xml:space="preserve"> </w:t>
      </w:r>
      <w:r w:rsidRPr="00E7768E">
        <w:rPr>
          <w:rStyle w:val="Emphasis"/>
        </w:rPr>
        <w:t>not deemed a sensible method</w:t>
      </w:r>
      <w:r w:rsidRPr="00E7768E">
        <w:rPr>
          <w:sz w:val="16"/>
        </w:rPr>
        <w:t xml:space="preserve"> for pursuing wealth, </w:t>
      </w:r>
      <w:r w:rsidRPr="00E7768E">
        <w:rPr>
          <w:rStyle w:val="StyleUnderline"/>
        </w:rPr>
        <w:t>the</w:t>
      </w:r>
      <w:r w:rsidRPr="00E7768E">
        <w:rPr>
          <w:sz w:val="16"/>
        </w:rPr>
        <w:t xml:space="preserve"> </w:t>
      </w:r>
      <w:r w:rsidRPr="00E7768E">
        <w:rPr>
          <w:rStyle w:val="Emphasis"/>
        </w:rPr>
        <w:t>idea of “</w:t>
      </w:r>
      <w:r w:rsidRPr="00CE3CE2">
        <w:rPr>
          <w:rStyle w:val="Emphasis"/>
          <w:highlight w:val="green"/>
        </w:rPr>
        <w:t>influence”</w:t>
      </w:r>
      <w:r w:rsidRPr="00CE3CE2">
        <w:rPr>
          <w:sz w:val="16"/>
          <w:highlight w:val="green"/>
        </w:rPr>
        <w:t xml:space="preserve"> </w:t>
      </w:r>
      <w:r w:rsidRPr="00CE3CE2">
        <w:rPr>
          <w:rStyle w:val="StyleUnderline"/>
          <w:highlight w:val="green"/>
        </w:rPr>
        <w:t>would be</w:t>
      </w:r>
      <w:r w:rsidRPr="00E7768E">
        <w:rPr>
          <w:rStyle w:val="StyleUnderline"/>
        </w:rPr>
        <w:t xml:space="preserve">come </w:t>
      </w:r>
      <w:r w:rsidRPr="00CE3CE2">
        <w:rPr>
          <w:rStyle w:val="StyleUnderline"/>
          <w:highlight w:val="green"/>
        </w:rPr>
        <w:t>obsolete</w:t>
      </w:r>
      <w:r w:rsidRPr="00E7768E">
        <w:rPr>
          <w:sz w:val="16"/>
        </w:rPr>
        <w:t xml:space="preserve"> </w:t>
      </w:r>
      <w:r w:rsidRPr="00E7768E">
        <w:rPr>
          <w:rStyle w:val="StyleUnderline"/>
        </w:rPr>
        <w:t>because</w:t>
      </w:r>
      <w:r w:rsidRPr="00E7768E">
        <w:rPr>
          <w:sz w:val="16"/>
        </w:rPr>
        <w:t xml:space="preserve">, in principle, </w:t>
      </w:r>
      <w:r w:rsidRPr="00E7768E">
        <w:rPr>
          <w:rStyle w:val="StyleUnderline"/>
        </w:rPr>
        <w:t>pure economic actors do not care</w:t>
      </w:r>
      <w:r w:rsidRPr="00E7768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2D6BA8FD" w14:textId="77777777" w:rsidR="008A3D84" w:rsidRPr="00BE5B68" w:rsidRDefault="008A3D84" w:rsidP="008A3D84">
      <w:pPr>
        <w:pStyle w:val="Heading4"/>
      </w:pPr>
      <w:r>
        <w:t xml:space="preserve">Heg is </w:t>
      </w:r>
      <w:r w:rsidRPr="00BE5B68">
        <w:rPr>
          <w:u w:val="single"/>
        </w:rPr>
        <w:t>ineffective</w:t>
      </w:r>
      <w:r>
        <w:t xml:space="preserve"> </w:t>
      </w:r>
    </w:p>
    <w:p w14:paraId="163ECFA6" w14:textId="77777777" w:rsidR="008A3D84" w:rsidRPr="00A8442D" w:rsidRDefault="008A3D84" w:rsidP="008A3D84">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02B0CFB3" w14:textId="77777777" w:rsidR="008A3D84" w:rsidRDefault="008A3D84" w:rsidP="008A3D84">
      <w:pPr>
        <w:rPr>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CE3CE2">
        <w:rPr>
          <w:rStyle w:val="Emphasis"/>
          <w:highlight w:val="green"/>
        </w:rPr>
        <w:t>Other</w:t>
      </w:r>
      <w:r w:rsidRPr="00A8442D">
        <w:rPr>
          <w:sz w:val="16"/>
        </w:rPr>
        <w:t xml:space="preserve">, equally plausible </w:t>
      </w:r>
      <w:r w:rsidRPr="00CE3CE2">
        <w:rPr>
          <w:rStyle w:val="Emphasis"/>
          <w:highlight w:val="green"/>
        </w:rPr>
        <w:t>explanations exist for stability</w:t>
      </w:r>
      <w:r w:rsidRPr="00A8442D">
        <w:rPr>
          <w:sz w:val="16"/>
        </w:rPr>
        <w:t xml:space="preserve"> in the first world, </w:t>
      </w:r>
      <w:r w:rsidRPr="00CE3CE2">
        <w:rPr>
          <w:rStyle w:val="StyleUnderline"/>
          <w:highlight w:val="green"/>
        </w:rPr>
        <w:t>including</w:t>
      </w:r>
      <w:r w:rsidRPr="00A8442D">
        <w:rPr>
          <w:sz w:val="16"/>
        </w:rPr>
        <w:t xml:space="preserve"> the </w:t>
      </w:r>
      <w:r w:rsidRPr="00A8442D">
        <w:rPr>
          <w:rStyle w:val="StyleUnderline"/>
        </w:rPr>
        <w:t xml:space="preserve">presence of a </w:t>
      </w:r>
      <w:r w:rsidRPr="00CE3CE2">
        <w:rPr>
          <w:rStyle w:val="StyleUnderline"/>
          <w:highlight w:val="green"/>
        </w:rPr>
        <w:t>common enemy</w:t>
      </w:r>
      <w:r w:rsidRPr="00A8442D">
        <w:rPr>
          <w:sz w:val="16"/>
        </w:rPr>
        <w:t xml:space="preserve">, </w:t>
      </w:r>
      <w:r w:rsidRPr="00CE3CE2">
        <w:rPr>
          <w:rStyle w:val="StyleUnderline"/>
          <w:highlight w:val="green"/>
        </w:rPr>
        <w:t>democracy</w:t>
      </w:r>
      <w:r w:rsidRPr="00A8442D">
        <w:rPr>
          <w:sz w:val="16"/>
        </w:rPr>
        <w:t xml:space="preserve">, </w:t>
      </w:r>
      <w:r w:rsidRPr="00CE3CE2">
        <w:rPr>
          <w:rStyle w:val="StyleUnderline"/>
          <w:highlight w:val="green"/>
        </w:rPr>
        <w:t>economic interdependence</w:t>
      </w:r>
      <w:r w:rsidRPr="00A8442D">
        <w:rPr>
          <w:sz w:val="16"/>
        </w:rPr>
        <w:t xml:space="preserve">, </w:t>
      </w:r>
      <w:r w:rsidRPr="00CE3CE2">
        <w:rPr>
          <w:rStyle w:val="StyleUnderline"/>
          <w:highlight w:val="green"/>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whether or not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r w:rsidRPr="00A8442D">
        <w:rPr>
          <w:rStyle w:val="StyleUnderline"/>
        </w:rPr>
        <w:t>and</w:t>
      </w:r>
      <w:r w:rsidRPr="00A8442D">
        <w:rPr>
          <w:sz w:val="16"/>
        </w:rPr>
        <w:t xml:space="preserve"> also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CE3CE2">
        <w:rPr>
          <w:rStyle w:val="StyleUnderline"/>
          <w:highlight w:val="green"/>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CE3CE2">
        <w:rPr>
          <w:rStyle w:val="Emphasis"/>
          <w:highlight w:val="green"/>
        </w:rPr>
        <w:t>No direct relationship seems to exist across regions</w:t>
      </w:r>
      <w:r w:rsidRPr="00CE3CE2">
        <w:rPr>
          <w:sz w:val="16"/>
          <w:highlight w:val="green"/>
        </w:rPr>
        <w:t>.</w:t>
      </w:r>
      <w:r w:rsidRPr="00A8442D">
        <w:rPr>
          <w:sz w:val="16"/>
        </w:rPr>
        <w:t xml:space="preserve"> If intervention can be considered a function of direct and indirect activity, of both political and military action, a regional picture might look like what is outlined in Table 1. These assessments of conflict are by necessity relative, because </w:t>
      </w:r>
      <w:r w:rsidRPr="00A8442D">
        <w:rPr>
          <w:sz w:val="16"/>
        </w:rPr>
        <w:lastRenderedPageBreak/>
        <w:t xml:space="preserve">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CE3CE2">
        <w:rPr>
          <w:rStyle w:val="StyleUnderline"/>
          <w:highlight w:val="green"/>
        </w:rPr>
        <w:t xml:space="preserve">US intervention is </w:t>
      </w:r>
      <w:r w:rsidRPr="00CE3CE2">
        <w:rPr>
          <w:rStyle w:val="Emphasis"/>
          <w:highlight w:val="green"/>
        </w:rPr>
        <w:t>imperfectly correlated</w:t>
      </w:r>
      <w:r w:rsidRPr="00CE3CE2">
        <w:rPr>
          <w:rStyle w:val="StyleUnderline"/>
          <w:highlight w:val="green"/>
        </w:rPr>
        <w:t xml:space="preserve"> with stability</w:t>
      </w:r>
      <w:r w:rsidRPr="00A8442D">
        <w:rPr>
          <w:sz w:val="16"/>
        </w:rPr>
        <w:t xml:space="preserve">, however. Indeed, it is conceivable that the relatively </w:t>
      </w:r>
      <w:r w:rsidRPr="00CE3CE2">
        <w:rPr>
          <w:rStyle w:val="StyleUnderline"/>
          <w:highlight w:val="green"/>
        </w:rPr>
        <w:t>high level</w:t>
      </w:r>
      <w:r w:rsidRPr="00A8442D">
        <w:rPr>
          <w:rStyle w:val="StyleUnderline"/>
        </w:rPr>
        <w:t xml:space="preserve"> of US</w:t>
      </w:r>
      <w:r w:rsidRPr="00A8442D">
        <w:rPr>
          <w:sz w:val="16"/>
        </w:rPr>
        <w:t xml:space="preserve"> interest and </w:t>
      </w:r>
      <w:r w:rsidRPr="00CE3CE2">
        <w:rPr>
          <w:rStyle w:val="StyleUnderline"/>
          <w:highlight w:val="green"/>
        </w:rPr>
        <w:t>activity</w:t>
      </w:r>
      <w:r w:rsidRPr="00A8442D">
        <w:rPr>
          <w:sz w:val="16"/>
        </w:rPr>
        <w:t xml:space="preserve"> has </w:t>
      </w:r>
      <w:r w:rsidRPr="00CE3CE2">
        <w:rPr>
          <w:rStyle w:val="StyleUnderline"/>
          <w:highlight w:val="green"/>
        </w:rPr>
        <w:t>made</w:t>
      </w:r>
      <w:r w:rsidRPr="00CE3CE2">
        <w:rPr>
          <w:sz w:val="16"/>
          <w:highlight w:val="green"/>
        </w:rPr>
        <w:t xml:space="preserve"> </w:t>
      </w:r>
      <w:r w:rsidRPr="00CE3CE2">
        <w:rPr>
          <w:rStyle w:val="StyleUnderline"/>
          <w:highlight w:val="green"/>
        </w:rPr>
        <w:t>the</w:t>
      </w:r>
      <w:r w:rsidRPr="00A8442D">
        <w:rPr>
          <w:sz w:val="16"/>
        </w:rPr>
        <w:t xml:space="preserve"> security situation in the </w:t>
      </w:r>
      <w:r w:rsidRPr="00CE3CE2">
        <w:rPr>
          <w:rStyle w:val="Emphasis"/>
          <w:highlight w:val="green"/>
        </w:rPr>
        <w:t>Persian Gulf</w:t>
      </w:r>
      <w:r w:rsidRPr="00CE3CE2">
        <w:rPr>
          <w:sz w:val="16"/>
          <w:highlight w:val="green"/>
        </w:rPr>
        <w:t xml:space="preserve"> </w:t>
      </w:r>
      <w:r w:rsidRPr="00CE3CE2">
        <w:rPr>
          <w:rStyle w:val="StyleUnderline"/>
          <w:highlight w:val="green"/>
        </w:rPr>
        <w:t>and</w:t>
      </w:r>
      <w:r w:rsidRPr="00A8442D">
        <w:rPr>
          <w:sz w:val="16"/>
        </w:rPr>
        <w:t xml:space="preserve"> broader </w:t>
      </w:r>
      <w:r w:rsidRPr="00CE3CE2">
        <w:rPr>
          <w:rStyle w:val="Emphasis"/>
          <w:highlight w:val="green"/>
        </w:rPr>
        <w:t>Middle East worse</w:t>
      </w:r>
      <w:r w:rsidRPr="00A8442D">
        <w:rPr>
          <w:sz w:val="16"/>
        </w:rPr>
        <w:t xml:space="preserve">. In recent years, substantial </w:t>
      </w:r>
      <w:r w:rsidRPr="00CE3CE2">
        <w:rPr>
          <w:rStyle w:val="StyleUnderline"/>
          <w:highlight w:val="green"/>
        </w:rPr>
        <w:t>hard power</w:t>
      </w:r>
      <w:r w:rsidRPr="00A8442D">
        <w:rPr>
          <w:rStyle w:val="StyleUnderline"/>
        </w:rPr>
        <w:t xml:space="preserve"> investments</w:t>
      </w:r>
      <w:r w:rsidRPr="00A8442D">
        <w:rPr>
          <w:sz w:val="16"/>
        </w:rPr>
        <w:t xml:space="preserve"> (</w:t>
      </w:r>
      <w:r w:rsidRPr="00A8442D">
        <w:rPr>
          <w:rStyle w:val="StyleUnderline"/>
        </w:rPr>
        <w:t>Somalia</w:t>
      </w:r>
      <w:r w:rsidRPr="00A8442D">
        <w:rPr>
          <w:sz w:val="16"/>
        </w:rPr>
        <w:t xml:space="preserve">, </w:t>
      </w:r>
      <w:r w:rsidRPr="00A8442D">
        <w:rPr>
          <w:rStyle w:val="StyleUnderline"/>
        </w:rPr>
        <w:t>Afghanistan</w:t>
      </w:r>
      <w:r w:rsidRPr="00A8442D">
        <w:rPr>
          <w:sz w:val="16"/>
        </w:rPr>
        <w:t xml:space="preserve">, </w:t>
      </w:r>
      <w:r w:rsidRPr="00A8442D">
        <w:rPr>
          <w:rStyle w:val="StyleUnderline"/>
        </w:rPr>
        <w:t>Iraq</w:t>
      </w:r>
      <w:r w:rsidRPr="00A8442D">
        <w:rPr>
          <w:sz w:val="16"/>
        </w:rPr>
        <w:t xml:space="preserve">), </w:t>
      </w:r>
      <w:r w:rsidRPr="00A8442D">
        <w:rPr>
          <w:rStyle w:val="StyleUnderline"/>
        </w:rPr>
        <w:t>moderate intervention</w:t>
      </w:r>
      <w:r w:rsidRPr="00A8442D">
        <w:rPr>
          <w:sz w:val="16"/>
        </w:rPr>
        <w:t xml:space="preserve"> (</w:t>
      </w:r>
      <w:r w:rsidRPr="00A8442D">
        <w:rPr>
          <w:rStyle w:val="StyleUnderline"/>
        </w:rPr>
        <w:t>Libya</w:t>
      </w:r>
      <w:r w:rsidRPr="00A8442D">
        <w:rPr>
          <w:sz w:val="16"/>
        </w:rPr>
        <w:t xml:space="preserve">), </w:t>
      </w:r>
      <w:r w:rsidRPr="00A8442D">
        <w:rPr>
          <w:rStyle w:val="StyleUnderline"/>
        </w:rPr>
        <w:t>and reliance on diplomacy</w:t>
      </w:r>
      <w:r w:rsidRPr="00A8442D">
        <w:rPr>
          <w:sz w:val="16"/>
        </w:rPr>
        <w:t xml:space="preserve"> (</w:t>
      </w:r>
      <w:r w:rsidRPr="00A8442D">
        <w:rPr>
          <w:rStyle w:val="StyleUnderline"/>
        </w:rPr>
        <w:t>Syria</w:t>
      </w:r>
      <w:r w:rsidRPr="00A8442D">
        <w:rPr>
          <w:sz w:val="16"/>
        </w:rPr>
        <w:t xml:space="preserve">) </w:t>
      </w:r>
      <w:r w:rsidRPr="00CE3CE2">
        <w:rPr>
          <w:rStyle w:val="StyleUnderline"/>
          <w:highlight w:val="green"/>
        </w:rPr>
        <w:t xml:space="preserve">have been </w:t>
      </w:r>
      <w:r w:rsidRPr="00CE3CE2">
        <w:rPr>
          <w:rStyle w:val="Emphasis"/>
          <w:highlight w:val="green"/>
        </w:rPr>
        <w:t>equally ineffective</w:t>
      </w:r>
      <w:r w:rsidRPr="00A8442D">
        <w:rPr>
          <w:sz w:val="16"/>
        </w:rPr>
        <w:t xml:space="preserve"> in</w:t>
      </w:r>
      <w:r w:rsidRPr="00A8442D">
        <w:rPr>
          <w:rStyle w:val="StyleUnderline"/>
        </w:rPr>
        <w:t xml:space="preserve"> stabilizing states torn by conflict</w:t>
      </w:r>
      <w:r w:rsidRPr="00A8442D">
        <w:rPr>
          <w:sz w:val="16"/>
        </w:rPr>
        <w:t xml:space="preserve">. While it is possible that the region is essentially unpacifiable and no amount of police work would bring peace to its people, </w:t>
      </w:r>
      <w:r w:rsidRPr="00A8442D">
        <w:rPr>
          <w:rStyle w:val="StyleUnderline"/>
        </w:rPr>
        <w:t>it remains hard to make the case</w:t>
      </w:r>
      <w:r w:rsidRPr="00A8442D">
        <w:rPr>
          <w:sz w:val="16"/>
        </w:rPr>
        <w:t xml:space="preserve"> </w:t>
      </w:r>
      <w:r w:rsidRPr="00A8442D">
        <w:rPr>
          <w:rStyle w:val="StyleUnderline"/>
        </w:rPr>
        <w:t>that</w:t>
      </w:r>
      <w:r w:rsidRPr="00A8442D">
        <w:rPr>
          <w:sz w:val="16"/>
        </w:rPr>
        <w:t xml:space="preserve"> the </w:t>
      </w:r>
      <w:r w:rsidRPr="00A8442D">
        <w:rPr>
          <w:rStyle w:val="StyleUnderline"/>
        </w:rPr>
        <w:t>US presence</w:t>
      </w:r>
      <w:r w:rsidRPr="00A8442D">
        <w:rPr>
          <w:sz w:val="16"/>
        </w:rPr>
        <w:t xml:space="preserve"> has </w:t>
      </w:r>
      <w:r w:rsidRPr="00A8442D">
        <w:rPr>
          <w:rStyle w:val="StyleUnderline"/>
        </w:rPr>
        <w:t>improved matters</w:t>
      </w:r>
      <w:r w:rsidRPr="00A8442D">
        <w:rPr>
          <w:sz w:val="16"/>
        </w:rPr>
        <w:t xml:space="preserve">. In this “strong point,” at least, </w:t>
      </w:r>
      <w:r w:rsidRPr="00CE3CE2">
        <w:rPr>
          <w:rStyle w:val="Emphasis"/>
          <w:highlight w:val="green"/>
        </w:rPr>
        <w:t>US hegemony has failed to bring peace</w:t>
      </w:r>
      <w:r w:rsidRPr="00A8442D">
        <w:rPr>
          <w:sz w:val="16"/>
        </w:rPr>
        <w:t xml:space="preserve">. In much of the rest of the world, the United States has not been especially eager to enforce any particular rules. Even rather incontrovertible evidence of genocide has not been enough to inspire action. </w:t>
      </w:r>
      <w:r w:rsidRPr="00A8442D">
        <w:rPr>
          <w:rStyle w:val="StyleUnderline"/>
        </w:rPr>
        <w:t>Washington’s intervention choices have at best been erratic</w:t>
      </w:r>
      <w:r w:rsidRPr="00A8442D">
        <w:rPr>
          <w:sz w:val="16"/>
        </w:rPr>
        <w:t xml:space="preserve">; Libya and Kosovo brought about action, but </w:t>
      </w:r>
      <w:r w:rsidRPr="00A8442D">
        <w:rPr>
          <w:rStyle w:val="StyleUnderline"/>
        </w:rPr>
        <w:t>much more blood flowed uninterrupted</w:t>
      </w:r>
      <w:r w:rsidRPr="00A8442D">
        <w:rPr>
          <w:sz w:val="16"/>
        </w:rPr>
        <w:t xml:space="preserve"> </w:t>
      </w:r>
      <w:r w:rsidRPr="00A8442D">
        <w:rPr>
          <w:rStyle w:val="StyleUnderline"/>
        </w:rPr>
        <w:t>in</w:t>
      </w:r>
      <w:r w:rsidRPr="00A8442D">
        <w:rPr>
          <w:sz w:val="16"/>
        </w:rPr>
        <w:t xml:space="preserve"> </w:t>
      </w:r>
      <w:r w:rsidRPr="00A8442D">
        <w:rPr>
          <w:rStyle w:val="StyleUnderline"/>
        </w:rPr>
        <w:t>Rwanda</w:t>
      </w:r>
      <w:r w:rsidRPr="00A8442D">
        <w:rPr>
          <w:sz w:val="16"/>
        </w:rPr>
        <w:t xml:space="preserve">, </w:t>
      </w:r>
      <w:r w:rsidRPr="00A8442D">
        <w:rPr>
          <w:rStyle w:val="StyleUnderline"/>
        </w:rPr>
        <w:t>Darfur</w:t>
      </w:r>
      <w:r w:rsidRPr="00A8442D">
        <w:rPr>
          <w:sz w:val="16"/>
        </w:rPr>
        <w:t xml:space="preserve">, </w:t>
      </w:r>
      <w:r w:rsidRPr="00A8442D">
        <w:rPr>
          <w:rStyle w:val="StyleUnderline"/>
        </w:rPr>
        <w:t>Congo</w:t>
      </w:r>
      <w:r w:rsidRPr="00A8442D">
        <w:rPr>
          <w:sz w:val="16"/>
        </w:rPr>
        <w:t xml:space="preserve">, </w:t>
      </w:r>
      <w:r w:rsidRPr="00A8442D">
        <w:rPr>
          <w:rStyle w:val="StyleUnderline"/>
        </w:rPr>
        <w:t>Sri Lanka</w:t>
      </w:r>
      <w:r w:rsidRPr="00A8442D">
        <w:rPr>
          <w:sz w:val="16"/>
        </w:rPr>
        <w:t xml:space="preserve">, </w:t>
      </w:r>
      <w:r w:rsidRPr="00A8442D">
        <w:rPr>
          <w:rStyle w:val="StyleUnderline"/>
        </w:rPr>
        <w:t>and Syria</w:t>
      </w:r>
      <w:r w:rsidRPr="00A8442D">
        <w:rPr>
          <w:sz w:val="16"/>
        </w:rPr>
        <w:t xml:space="preserve">. </w:t>
      </w:r>
      <w:r w:rsidRPr="00CE3CE2">
        <w:rPr>
          <w:rStyle w:val="StyleUnderline"/>
          <w:highlight w:val="green"/>
        </w:rPr>
        <w:t>The US record of peacemaking is not exactly a long uninterrupted string of successes</w:t>
      </w:r>
      <w:r w:rsidRPr="00A8442D">
        <w:rPr>
          <w:sz w:val="16"/>
        </w:rPr>
        <w:t xml:space="preserve">. During the turn-of-the-century conventional war between Ethiopia and Eritrea, a </w:t>
      </w:r>
      <w:proofErr w:type="spellStart"/>
      <w:r w:rsidRPr="00A8442D">
        <w:rPr>
          <w:sz w:val="16"/>
        </w:rPr>
        <w:t>highlevel</w:t>
      </w:r>
      <w:proofErr w:type="spellEnd"/>
      <w:r w:rsidRPr="00A8442D">
        <w:rPr>
          <w:sz w:val="16"/>
        </w:rPr>
        <w:t xml:space="preserve"> US delegation containing former and future National Security Advisors (Anthony Lake and Susan Rice) made a half-dozen trips to the </w:t>
      </w:r>
      <w:proofErr w:type="gramStart"/>
      <w:r w:rsidRPr="00A8442D">
        <w:rPr>
          <w:sz w:val="16"/>
        </w:rPr>
        <w:t>region, but</w:t>
      </w:r>
      <w:proofErr w:type="gramEnd"/>
      <w:r w:rsidRPr="00A8442D">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rPr>
          <w:sz w:val="16"/>
        </w:rPr>
        <w:t xml:space="preserve">one another today </w:t>
      </w:r>
      <w:r w:rsidRPr="00A8442D">
        <w:rPr>
          <w:rStyle w:val="StyleUnderline"/>
        </w:rPr>
        <w:t>without fear of</w:t>
      </w:r>
      <w:r w:rsidRPr="00A8442D">
        <w:rPr>
          <w:sz w:val="16"/>
        </w:rPr>
        <w:t xml:space="preserve"> serious </w:t>
      </w:r>
      <w:r w:rsidRPr="00A8442D">
        <w:rPr>
          <w:rStyle w:val="StyleUnderline"/>
        </w:rPr>
        <w:t>US involvement</w:t>
      </w:r>
      <w:r w:rsidRPr="00A8442D">
        <w:rPr>
          <w:sz w:val="16"/>
        </w:rPr>
        <w:t xml:space="preserve">. Since they are choosing not to do so with increasing frequency, </w:t>
      </w:r>
      <w:r w:rsidRPr="00A8442D">
        <w:rPr>
          <w:rStyle w:val="StyleUnderline"/>
        </w:rPr>
        <w:t>something else is probably affecting their calculations</w:t>
      </w:r>
      <w:r w:rsidRPr="00A8442D">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CE3CE2">
        <w:rPr>
          <w:rStyle w:val="StyleUnderline"/>
          <w:highlight w:val="green"/>
        </w:rPr>
        <w:t>It seems hard to make the case that</w:t>
      </w:r>
      <w:r w:rsidRPr="00A8442D">
        <w:rPr>
          <w:sz w:val="16"/>
        </w:rPr>
        <w:t xml:space="preserve"> the </w:t>
      </w:r>
      <w:r w:rsidRPr="00CE3CE2">
        <w:rPr>
          <w:rStyle w:val="StyleUnderline"/>
          <w:highlight w:val="green"/>
        </w:rPr>
        <w:t>relative peace</w:t>
      </w:r>
      <w:r w:rsidRPr="00A8442D">
        <w:rPr>
          <w:sz w:val="16"/>
        </w:rPr>
        <w:t xml:space="preserve"> that has </w:t>
      </w:r>
      <w:r w:rsidRPr="00CE3CE2">
        <w:rPr>
          <w:rStyle w:val="StyleUnderline"/>
          <w:highlight w:val="green"/>
        </w:rPr>
        <w:t>descended on</w:t>
      </w:r>
      <w:r w:rsidRPr="00A8442D">
        <w:rPr>
          <w:sz w:val="16"/>
        </w:rPr>
        <w:t xml:space="preserve"> so many </w:t>
      </w:r>
      <w:r w:rsidRPr="00CE3CE2">
        <w:rPr>
          <w:rStyle w:val="StyleUnderline"/>
          <w:highlight w:val="green"/>
        </w:rPr>
        <w:t>regions</w:t>
      </w:r>
      <w:r w:rsidRPr="00A8442D">
        <w:rPr>
          <w:sz w:val="16"/>
        </w:rPr>
        <w:t xml:space="preserve"> is primarily </w:t>
      </w:r>
      <w:r w:rsidRPr="00CE3CE2">
        <w:rPr>
          <w:rStyle w:val="StyleUnderline"/>
          <w:highlight w:val="green"/>
        </w:rPr>
        <w:t>due to</w:t>
      </w:r>
      <w:r w:rsidRPr="00A8442D">
        <w:rPr>
          <w:rStyle w:val="StyleUnderline"/>
        </w:rPr>
        <w:t xml:space="preserve"> </w:t>
      </w:r>
      <w:r w:rsidRPr="00A8442D">
        <w:rPr>
          <w:sz w:val="16"/>
        </w:rPr>
        <w:t xml:space="preserve">the kind of heavy hand of the </w:t>
      </w:r>
      <w:r w:rsidRPr="00CE3CE2">
        <w:rPr>
          <w:rStyle w:val="StyleUnderline"/>
          <w:highlight w:val="green"/>
        </w:rPr>
        <w:t>neoconservative</w:t>
      </w:r>
      <w:r w:rsidRPr="00CE3CE2">
        <w:rPr>
          <w:sz w:val="16"/>
          <w:highlight w:val="green"/>
        </w:rPr>
        <w:t xml:space="preserve"> </w:t>
      </w:r>
      <w:r w:rsidRPr="00CE3CE2">
        <w:rPr>
          <w:rStyle w:val="StyleUnderline"/>
          <w:highlight w:val="green"/>
        </w:rPr>
        <w:t>leviathan</w:t>
      </w:r>
      <w:r w:rsidRPr="00A8442D">
        <w:rPr>
          <w:sz w:val="16"/>
        </w:rPr>
        <w:t xml:space="preserve">, or its lighter, more liberal cousin. </w:t>
      </w:r>
      <w:r w:rsidRPr="00CE3CE2">
        <w:rPr>
          <w:rStyle w:val="Emphasis"/>
          <w:highlight w:val="green"/>
        </w:rPr>
        <w:t>Something else appears to be at work</w:t>
      </w:r>
      <w:r w:rsidRPr="00A8442D">
        <w:rPr>
          <w:sz w:val="16"/>
        </w:rPr>
        <w:t>.</w:t>
      </w:r>
    </w:p>
    <w:p w14:paraId="541CC8F0" w14:textId="77777777" w:rsidR="008A3D84" w:rsidRDefault="008A3D84" w:rsidP="008A3D84">
      <w:pPr>
        <w:rPr>
          <w:sz w:val="16"/>
        </w:rPr>
      </w:pPr>
    </w:p>
    <w:p w14:paraId="6F5580E5" w14:textId="77777777" w:rsidR="008A3D84" w:rsidRDefault="008A3D84" w:rsidP="008A3D84">
      <w:pPr>
        <w:rPr>
          <w:sz w:val="16"/>
        </w:rPr>
      </w:pPr>
    </w:p>
    <w:p w14:paraId="3E3EBCA4" w14:textId="77777777" w:rsidR="008A3D84" w:rsidRDefault="008A3D84" w:rsidP="008A3D84">
      <w:pPr>
        <w:pStyle w:val="Heading4"/>
      </w:pPr>
      <w:r>
        <w:t>US hegemony is dead and gone with Trump – treaty exits, Trump foreign policy, and rising power prove</w:t>
      </w:r>
    </w:p>
    <w:p w14:paraId="07D7A557" w14:textId="77777777" w:rsidR="008A3D84" w:rsidRDefault="008A3D84" w:rsidP="008A3D84">
      <w:pPr>
        <w:pStyle w:val="ListParagraph"/>
        <w:numPr>
          <w:ilvl w:val="0"/>
          <w:numId w:val="14"/>
        </w:numPr>
      </w:pPr>
      <w:r>
        <w:t>Russia and China emergence</w:t>
      </w:r>
    </w:p>
    <w:p w14:paraId="76EEB233" w14:textId="77777777" w:rsidR="008A3D84" w:rsidRDefault="008A3D84" w:rsidP="008A3D84">
      <w:pPr>
        <w:pStyle w:val="ListParagraph"/>
        <w:numPr>
          <w:ilvl w:val="0"/>
          <w:numId w:val="14"/>
        </w:numPr>
      </w:pPr>
      <w:r>
        <w:t>Treaty exits</w:t>
      </w:r>
    </w:p>
    <w:p w14:paraId="3E374630" w14:textId="77777777" w:rsidR="008A3D84" w:rsidRDefault="008A3D84" w:rsidP="008A3D84">
      <w:pPr>
        <w:pStyle w:val="ListParagraph"/>
        <w:numPr>
          <w:ilvl w:val="0"/>
          <w:numId w:val="14"/>
        </w:numPr>
      </w:pPr>
      <w:r>
        <w:t>Response to 9/11 and Iraq War</w:t>
      </w:r>
    </w:p>
    <w:p w14:paraId="698C7C6C" w14:textId="77777777" w:rsidR="008A3D84" w:rsidRPr="0070028D" w:rsidRDefault="008A3D84" w:rsidP="008A3D84">
      <w:pPr>
        <w:pStyle w:val="ListParagraph"/>
        <w:numPr>
          <w:ilvl w:val="0"/>
          <w:numId w:val="14"/>
        </w:numPr>
      </w:pPr>
      <w:r>
        <w:t>Trump FP</w:t>
      </w:r>
    </w:p>
    <w:p w14:paraId="4D8E2508" w14:textId="77777777" w:rsidR="008A3D84" w:rsidRDefault="008A3D84" w:rsidP="008A3D84">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612F9007" w14:textId="77777777" w:rsidR="008A3D84" w:rsidRPr="009F4DDB" w:rsidRDefault="008A3D84" w:rsidP="008A3D84">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78B53A80" w14:textId="77777777" w:rsidR="008A3D84" w:rsidRPr="00E87700" w:rsidRDefault="008A3D84" w:rsidP="008A3D84">
      <w:pPr>
        <w:rPr>
          <w:rStyle w:val="StyleUnderline"/>
        </w:rPr>
      </w:pPr>
      <w:r w:rsidRPr="009F4DDB">
        <w:rPr>
          <w:sz w:val="16"/>
        </w:rPr>
        <w:lastRenderedPageBreak/>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5B923829" w14:textId="77777777" w:rsidR="008A3D84" w:rsidRPr="009F4DDB" w:rsidRDefault="008A3D84" w:rsidP="008A3D84">
      <w:pPr>
        <w:rPr>
          <w:sz w:val="12"/>
          <w:szCs w:val="12"/>
        </w:rPr>
      </w:pPr>
      <w:r w:rsidRPr="009F4DDB">
        <w:rPr>
          <w:sz w:val="12"/>
          <w:szCs w:val="12"/>
        </w:rPr>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138159E2" w14:textId="77777777" w:rsidR="008A3D84" w:rsidRPr="009F4DDB" w:rsidRDefault="008A3D84" w:rsidP="008A3D84">
      <w:pPr>
        <w:rPr>
          <w:sz w:val="12"/>
          <w:szCs w:val="12"/>
        </w:rPr>
      </w:pPr>
      <w:r w:rsidRPr="009F4DDB">
        <w:rPr>
          <w:sz w:val="12"/>
          <w:szCs w:val="12"/>
        </w:rPr>
        <w:t xml:space="preserve">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w:t>
      </w:r>
      <w:proofErr w:type="gramStart"/>
      <w:r w:rsidRPr="009F4DDB">
        <w:rPr>
          <w:sz w:val="12"/>
          <w:szCs w:val="12"/>
        </w:rPr>
        <w:t>Certainly</w:t>
      </w:r>
      <w:proofErr w:type="gramEnd"/>
      <w:r w:rsidRPr="009F4DDB">
        <w:rPr>
          <w:sz w:val="12"/>
          <w:szCs w:val="12"/>
        </w:rPr>
        <w:t xml:space="preserve">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6461F689" w14:textId="77777777" w:rsidR="008A3D84" w:rsidRPr="009F4DDB" w:rsidRDefault="008A3D84" w:rsidP="008A3D84">
      <w:pPr>
        <w:rPr>
          <w:sz w:val="12"/>
          <w:szCs w:val="12"/>
        </w:rPr>
      </w:pPr>
      <w:r w:rsidRPr="009F4DDB">
        <w:rPr>
          <w:sz w:val="12"/>
          <w:szCs w:val="12"/>
        </w:rPr>
        <w:t>U.S. hegemony in the post–Cold War era was like nothing the world had seen since the Roman Empire.</w:t>
      </w:r>
    </w:p>
    <w:p w14:paraId="1D3BD1E5" w14:textId="77777777" w:rsidR="008A3D84" w:rsidRPr="009F4DDB" w:rsidRDefault="008A3D84" w:rsidP="008A3D84">
      <w:pPr>
        <w:rPr>
          <w:sz w:val="12"/>
          <w:szCs w:val="12"/>
        </w:rPr>
      </w:pPr>
      <w:r w:rsidRPr="009F4DDB">
        <w:rPr>
          <w:sz w:val="12"/>
          <w:szCs w:val="12"/>
        </w:rPr>
        <w:t>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Germany and Japan, the two emerging “regional superpowers,” would be pursuing foreign policies independent of the United States.</w:t>
      </w:r>
    </w:p>
    <w:p w14:paraId="1AEFF5CA" w14:textId="77777777" w:rsidR="008A3D84" w:rsidRPr="009F4DDB" w:rsidRDefault="008A3D84" w:rsidP="008A3D84">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02B517AF" w14:textId="77777777" w:rsidR="008A3D84" w:rsidRPr="009F4DDB" w:rsidRDefault="008A3D84" w:rsidP="008A3D84">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785A4B1E" w14:textId="77777777" w:rsidR="008A3D84" w:rsidRPr="009F4DDB" w:rsidRDefault="008A3D84" w:rsidP="008A3D84">
      <w:pPr>
        <w:rPr>
          <w:sz w:val="12"/>
          <w:szCs w:val="12"/>
        </w:rPr>
      </w:pPr>
      <w:r w:rsidRPr="009F4DDB">
        <w:rPr>
          <w:sz w:val="12"/>
          <w:szCs w:val="12"/>
        </w:rPr>
        <w:t>THE BEGINNING OF THE END</w:t>
      </w:r>
    </w:p>
    <w:p w14:paraId="3B00C718" w14:textId="77777777" w:rsidR="008A3D84" w:rsidRPr="009F4DDB" w:rsidRDefault="008A3D84" w:rsidP="008A3D84">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27E2C49A" w14:textId="77777777" w:rsidR="008A3D84" w:rsidRDefault="008A3D84" w:rsidP="008A3D84">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 xml:space="preserve">to </w:t>
      </w:r>
      <w:proofErr w:type="gramStart"/>
      <w:r w:rsidRPr="000C4BCD">
        <w:rPr>
          <w:rStyle w:val="StyleUnderline"/>
          <w:highlight w:val="green"/>
        </w:rPr>
        <w:t>being</w:t>
      </w:r>
      <w:proofErr w:type="gramEnd"/>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419D1C77" w14:textId="77777777" w:rsidR="008A3D84" w:rsidRPr="009F4DDB" w:rsidRDefault="008A3D84" w:rsidP="008A3D84">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 xml:space="preserve">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w:t>
      </w:r>
      <w:r w:rsidRPr="009F4DDB">
        <w:rPr>
          <w:sz w:val="16"/>
        </w:rPr>
        <w:lastRenderedPageBreak/>
        <w:t>the American imperium, as Washington tried to remake wholly alien nations—Afghanistan and Iraq—thousands of miles away, despite the rest of the world’s reluctant acquiescence or active opposition.</w:t>
      </w:r>
    </w:p>
    <w:p w14:paraId="4359D6E0" w14:textId="77777777" w:rsidR="008A3D84" w:rsidRPr="009F4DDB" w:rsidRDefault="008A3D84" w:rsidP="008A3D84">
      <w:pPr>
        <w:rPr>
          <w:sz w:val="16"/>
        </w:rPr>
      </w:pPr>
      <w:r w:rsidRPr="009F4DDB">
        <w:rPr>
          <w:sz w:val="16"/>
        </w:rPr>
        <w:t xml:space="preserve">Iraq in particular marked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could be undertaken with a small number of troops and a light touch. Iraq, it was said, would pay for itself. And once in Baghdad, Washington decided to destroy the Iraqi state, disbanding the army and purging the bureaucracy, which produced chaos and helped fuel an insurgency. </w:t>
      </w:r>
      <w:r w:rsidRPr="00981958">
        <w:rPr>
          <w:rStyle w:val="StyleUnderline"/>
        </w:rPr>
        <w:t>Any one of these mistakes might have been overcome. But together they ensured that Iraq became a costly fiasco.</w:t>
      </w:r>
    </w:p>
    <w:p w14:paraId="68951A73" w14:textId="77777777" w:rsidR="008A3D84" w:rsidRPr="009F4DDB" w:rsidRDefault="008A3D84" w:rsidP="008A3D84">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3B24AE21" w14:textId="77777777" w:rsidR="008A3D84" w:rsidRPr="009F4DDB" w:rsidRDefault="008A3D84" w:rsidP="008A3D84">
      <w:pPr>
        <w:rPr>
          <w:sz w:val="16"/>
          <w:szCs w:val="16"/>
        </w:rPr>
      </w:pPr>
      <w:proofErr w:type="gramStart"/>
      <w:r w:rsidRPr="009F4DDB">
        <w:rPr>
          <w:sz w:val="16"/>
          <w:szCs w:val="16"/>
        </w:rPr>
        <w:t>So</w:t>
      </w:r>
      <w:proofErr w:type="gramEnd"/>
      <w:r w:rsidRPr="009F4DDB">
        <w:rPr>
          <w:sz w:val="16"/>
          <w:szCs w:val="16"/>
        </w:rPr>
        <w:t xml:space="preserve"> which was it that eroded American hegemony—the rise of new challengers or imperial overreach? As with any large and complex historical phenomenon, it was probably all of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0939079A" w14:textId="77777777" w:rsidR="008A3D84" w:rsidRPr="009F4DDB" w:rsidRDefault="008A3D84" w:rsidP="008A3D84">
      <w:pPr>
        <w:rPr>
          <w:sz w:val="16"/>
          <w:szCs w:val="16"/>
        </w:rPr>
      </w:pPr>
      <w:r w:rsidRPr="009F4DDB">
        <w:rPr>
          <w:sz w:val="16"/>
          <w:szCs w:val="16"/>
        </w:rPr>
        <w:t>The greatest error the United States committed during its unipolar moment was to simply stop paying attention.</w:t>
      </w:r>
    </w:p>
    <w:p w14:paraId="6BE549BA" w14:textId="77777777" w:rsidR="008A3D84" w:rsidRDefault="008A3D84" w:rsidP="008A3D84">
      <w:pPr>
        <w:rPr>
          <w:rStyle w:val="StyleUnderline"/>
        </w:rPr>
      </w:pPr>
      <w:r w:rsidRPr="009F4DDB">
        <w:rPr>
          <w:sz w:val="16"/>
        </w:rPr>
        <w:t xml:space="preserve">Who lost Russia is a question for another </w:t>
      </w:r>
      <w:proofErr w:type="gramStart"/>
      <w:r w:rsidRPr="009F4DDB">
        <w:rPr>
          <w:sz w:val="16"/>
        </w:rPr>
        <w:t>article.</w:t>
      </w:r>
      <w:proofErr w:type="gramEnd"/>
      <w:r w:rsidRPr="009F4DDB">
        <w:rPr>
          <w:sz w:val="16"/>
        </w:rPr>
        <w:t xml:space="preserv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continued on unthinkingly, with little concern for Russian sensitivities, and now even extends to Macedonia. </w:t>
      </w:r>
      <w:r w:rsidRPr="00981958">
        <w:rPr>
          <w:rStyle w:val="StyleUnderline"/>
        </w:rPr>
        <w:t xml:space="preserve">Today, Russian President Vladimir Putin’s aggressive behavior makes every action taken against his country seem justified, but it’s worth asking, </w:t>
      </w:r>
      <w:proofErr w:type="gramStart"/>
      <w:r w:rsidRPr="00981958">
        <w:rPr>
          <w:rStyle w:val="StyleUnderline"/>
        </w:rPr>
        <w:t>What</w:t>
      </w:r>
      <w:proofErr w:type="gramEnd"/>
      <w:r w:rsidRPr="00981958">
        <w:rPr>
          <w:rStyle w:val="StyleUnderline"/>
        </w:rPr>
        <w:t xml:space="preserve">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564A59E8" w14:textId="77777777" w:rsidR="008A3D84" w:rsidRPr="009F4DDB" w:rsidRDefault="008A3D84" w:rsidP="008A3D84">
      <w:pPr>
        <w:rPr>
          <w:sz w:val="16"/>
          <w:szCs w:val="16"/>
        </w:rPr>
      </w:pPr>
      <w:r w:rsidRPr="009F4DDB">
        <w:rPr>
          <w:sz w:val="16"/>
          <w:szCs w:val="16"/>
        </w:rPr>
        <w:t xml:space="preserve">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t>
      </w:r>
      <w:proofErr w:type="gramStart"/>
      <w:r w:rsidRPr="009F4DDB">
        <w:rPr>
          <w:sz w:val="16"/>
          <w:szCs w:val="16"/>
        </w:rPr>
        <w:t>well-wisher</w:t>
      </w:r>
      <w:proofErr w:type="gramEnd"/>
      <w:r w:rsidRPr="009F4DDB">
        <w:rPr>
          <w:sz w:val="16"/>
          <w:szCs w:val="16"/>
        </w:rPr>
        <w:t>, not an engaged superpower.</w:t>
      </w:r>
    </w:p>
    <w:p w14:paraId="7D680480" w14:textId="77777777" w:rsidR="008A3D84" w:rsidRPr="009F4DDB" w:rsidRDefault="008A3D84" w:rsidP="008A3D84">
      <w:pPr>
        <w:rPr>
          <w:sz w:val="16"/>
          <w:szCs w:val="16"/>
        </w:rPr>
      </w:pPr>
      <w:r w:rsidRPr="009F4DDB">
        <w:rPr>
          <w:sz w:val="16"/>
        </w:rPr>
        <w:lastRenderedPageBreak/>
        <w:t>Ever since the end of World War I</w:t>
      </w:r>
      <w:r w:rsidRPr="00981958">
        <w:rPr>
          <w:rStyle w:val="StyleUnderline"/>
        </w:rPr>
        <w:t>,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powers and legitimized by international law. But 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themselves into the effort. That was one reason Washington’s advice to foreign countries was always the same: economic shock therapy and instant democracy. Anything slower or more complex—anything, in other words, that resembled the manner in which the West itself had liberalized its economy and democratized its politics—was unacceptable. Before 9/11, when confronting challenges, the American tactic was mostly to attack from afar, hence the twin approaches of economic sanctions and precision air strikes. Both of these, as the political scientist Eliot Cohen wrote of airpower, had the characteristics of modern courtship: “gratification without commitment.”</w:t>
      </w:r>
    </w:p>
    <w:p w14:paraId="1A819FEF" w14:textId="77777777" w:rsidR="008A3D84" w:rsidRPr="009F4DDB" w:rsidRDefault="008A3D84" w:rsidP="008A3D84">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79E149FF" w14:textId="77777777" w:rsidR="008A3D84" w:rsidRPr="00981958" w:rsidRDefault="008A3D84" w:rsidP="008A3D84">
      <w:pPr>
        <w:rPr>
          <w:rStyle w:val="StyleUnderline"/>
        </w:rPr>
      </w:pPr>
      <w:r w:rsidRPr="000C4BCD">
        <w:rPr>
          <w:rStyle w:val="StyleUnderline"/>
          <w:highlight w:val="green"/>
        </w:rPr>
        <w:t>THE FINAL BLOW</w:t>
      </w:r>
    </w:p>
    <w:p w14:paraId="52E0A1FD" w14:textId="77777777" w:rsidR="008A3D84" w:rsidRPr="00981958" w:rsidRDefault="008A3D84" w:rsidP="008A3D84">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0EB3458C" w14:textId="77777777" w:rsidR="008A3D84" w:rsidRPr="00981958" w:rsidRDefault="008A3D84" w:rsidP="008A3D84">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w:t>
      </w:r>
      <w:proofErr w:type="gramStart"/>
      <w:r w:rsidRPr="00981958">
        <w:rPr>
          <w:sz w:val="16"/>
          <w:szCs w:val="16"/>
        </w:rPr>
        <w:t>—“</w:t>
      </w:r>
      <w:proofErr w:type="gramEnd"/>
      <w:r w:rsidRPr="00981958">
        <w:rPr>
          <w:sz w:val="16"/>
          <w:szCs w:val="16"/>
        </w:rPr>
        <w:t>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0E7FCF26" w14:textId="77777777" w:rsidR="008A3D84" w:rsidRPr="00981958" w:rsidRDefault="008A3D84" w:rsidP="008A3D84">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583A9CA0" w14:textId="77777777" w:rsidR="008A3D84" w:rsidRDefault="008A3D84" w:rsidP="008A3D84">
      <w:pPr>
        <w:rPr>
          <w:sz w:val="16"/>
          <w:szCs w:val="16"/>
        </w:rPr>
      </w:pPr>
      <w:r w:rsidRPr="00981958">
        <w:rPr>
          <w:sz w:val="16"/>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5B978C53" w14:textId="77777777" w:rsidR="008A3D84" w:rsidRDefault="008A3D84" w:rsidP="008A3D84">
      <w:pPr>
        <w:rPr>
          <w:sz w:val="16"/>
          <w:szCs w:val="16"/>
        </w:rPr>
      </w:pPr>
    </w:p>
    <w:p w14:paraId="5FEF4310" w14:textId="77777777" w:rsidR="008A3D84" w:rsidRPr="00F244E8" w:rsidRDefault="008A3D84" w:rsidP="008A3D84">
      <w:pPr>
        <w:pStyle w:val="Heading4"/>
      </w:pPr>
      <w:r w:rsidRPr="00F244E8">
        <w:t xml:space="preserve">China </w:t>
      </w:r>
      <w:r w:rsidRPr="00F244E8">
        <w:rPr>
          <w:u w:val="single"/>
        </w:rPr>
        <w:t>doesn’t want</w:t>
      </w:r>
      <w:r w:rsidRPr="00F244E8">
        <w:t xml:space="preserve"> zero-sum polarity even with Biden. Xi transitions to </w:t>
      </w:r>
      <w:r w:rsidRPr="00F244E8">
        <w:rPr>
          <w:u w:val="single"/>
        </w:rPr>
        <w:t>avoid</w:t>
      </w:r>
      <w:r w:rsidRPr="00F244E8">
        <w:t xml:space="preserve"> lash-out. He will </w:t>
      </w:r>
      <w:r w:rsidRPr="00F244E8">
        <w:rPr>
          <w:u w:val="single"/>
        </w:rPr>
        <w:t>back out</w:t>
      </w:r>
      <w:r w:rsidRPr="00F244E8">
        <w:t xml:space="preserve"> of Taiwan and the SCS </w:t>
      </w:r>
      <w:r w:rsidRPr="00F244E8">
        <w:rPr>
          <w:u w:val="single"/>
        </w:rPr>
        <w:t>if</w:t>
      </w:r>
      <w:r w:rsidRPr="00F244E8">
        <w:t xml:space="preserve"> Biden stops high-level Taipei visits and </w:t>
      </w:r>
      <w:r w:rsidRPr="00F244E8">
        <w:rPr>
          <w:u w:val="single"/>
        </w:rPr>
        <w:t>cooperate</w:t>
      </w:r>
      <w:r w:rsidRPr="00F244E8">
        <w:t xml:space="preserve"> in bilateral agreements which </w:t>
      </w:r>
      <w:r w:rsidRPr="00F244E8">
        <w:rPr>
          <w:u w:val="single"/>
        </w:rPr>
        <w:t>proves</w:t>
      </w:r>
      <w:r w:rsidRPr="00F244E8">
        <w:t xml:space="preserve"> Xi is </w:t>
      </w:r>
      <w:r w:rsidRPr="00F244E8">
        <w:rPr>
          <w:u w:val="single"/>
        </w:rPr>
        <w:t>reactionary</w:t>
      </w:r>
      <w:r w:rsidRPr="00F244E8">
        <w:t xml:space="preserve">. </w:t>
      </w:r>
    </w:p>
    <w:p w14:paraId="78ECA0C4" w14:textId="77777777" w:rsidR="008A3D84" w:rsidRPr="00F244E8" w:rsidRDefault="008A3D84" w:rsidP="008A3D84">
      <w:r w:rsidRPr="00F244E8">
        <w:rPr>
          <w:rStyle w:val="Style13ptBold"/>
        </w:rPr>
        <w:t xml:space="preserve">Rudd, 21 </w:t>
      </w:r>
      <w:r w:rsidRPr="00F244E8">
        <w:t xml:space="preserve">(Kevin Rudd, KEVIN RUDD is President of the Asia Society, in New York, and previously served as Prime Minister of Australia, "Short of War," Foreign Affairs, </w:t>
      </w:r>
      <w:hyperlink r:id="rId27" w:history="1">
        <w:r w:rsidRPr="00F244E8">
          <w:rPr>
            <w:rStyle w:val="Hyperlink"/>
          </w:rPr>
          <w:t>https://www.foreignaffairs.com/articles/united-states/2021-02-05/kevin-rudd-usa-chinese-confrontation-short-of-war</w:t>
        </w:r>
      </w:hyperlink>
      <w:r w:rsidRPr="00F244E8">
        <w:t>, 2021)//</w:t>
      </w:r>
      <w:proofErr w:type="spellStart"/>
      <w:r w:rsidRPr="00F244E8">
        <w:t>ILake</w:t>
      </w:r>
      <w:proofErr w:type="spellEnd"/>
      <w:r w:rsidRPr="00F244E8">
        <w:t>-NC</w:t>
      </w:r>
    </w:p>
    <w:p w14:paraId="28E064E2" w14:textId="77777777" w:rsidR="008A3D84" w:rsidRPr="00F244E8" w:rsidRDefault="008A3D84" w:rsidP="008A3D84">
      <w:pPr>
        <w:rPr>
          <w:rStyle w:val="Emphasis"/>
        </w:rPr>
      </w:pPr>
      <w:r w:rsidRPr="00F244E8">
        <w:rPr>
          <w:sz w:val="16"/>
        </w:rPr>
        <w:t xml:space="preserve">AMERICA THROUGH XI'S EYES </w:t>
      </w:r>
      <w:r w:rsidRPr="00F244E8">
        <w:rPr>
          <w:rStyle w:val="StyleUnderline"/>
        </w:rPr>
        <w:t>Underneath</w:t>
      </w:r>
      <w:r w:rsidRPr="00F244E8">
        <w:rPr>
          <w:sz w:val="16"/>
        </w:rPr>
        <w:t xml:space="preserve"> all these </w:t>
      </w:r>
      <w:r w:rsidRPr="00F244E8">
        <w:rPr>
          <w:rStyle w:val="StyleUnderline"/>
        </w:rPr>
        <w:t xml:space="preserve">strategic choices lies </w:t>
      </w:r>
      <w:r w:rsidRPr="00F244E8">
        <w:rPr>
          <w:rStyle w:val="StyleUnderline"/>
          <w:highlight w:val="green"/>
        </w:rPr>
        <w:t>Xi’s belief</w:t>
      </w:r>
      <w:r w:rsidRPr="00F244E8">
        <w:rPr>
          <w:rStyle w:val="StyleUnderline"/>
        </w:rPr>
        <w:t>,</w:t>
      </w:r>
      <w:r w:rsidRPr="00F244E8">
        <w:rPr>
          <w:sz w:val="16"/>
        </w:rPr>
        <w:t xml:space="preserve"> </w:t>
      </w:r>
      <w:r w:rsidRPr="00F244E8">
        <w:rPr>
          <w:rStyle w:val="Emphasis"/>
          <w:highlight w:val="green"/>
        </w:rPr>
        <w:t>reflected in</w:t>
      </w:r>
      <w:r w:rsidRPr="00F244E8">
        <w:rPr>
          <w:rStyle w:val="Emphasis"/>
        </w:rPr>
        <w:t xml:space="preserve"> official Chinese pronouncements and </w:t>
      </w:r>
      <w:r w:rsidRPr="00F244E8">
        <w:rPr>
          <w:rStyle w:val="Emphasis"/>
          <w:highlight w:val="green"/>
        </w:rPr>
        <w:t>CCP literature</w:t>
      </w:r>
      <w:r w:rsidRPr="00F244E8">
        <w:rPr>
          <w:sz w:val="16"/>
        </w:rPr>
        <w:t xml:space="preserve">, that the United States is experiencing a steady, irreversible structural decline. This belief is now grounded in a considerable body of evidence. A divided U.S. government failed to craft a national strategy for long-term investment in infrastructure, education, and basic scientific and technological research. </w:t>
      </w:r>
      <w:r w:rsidRPr="00F244E8">
        <w:rPr>
          <w:rStyle w:val="StyleUnderline"/>
        </w:rPr>
        <w:t>The Trump administration damaged U.S. alliances, abandoned trade liberalization, withdrew the United States from its leadership of the postwar international order</w:t>
      </w:r>
      <w:r w:rsidRPr="00F244E8">
        <w:rPr>
          <w:sz w:val="16"/>
        </w:rPr>
        <w:t xml:space="preserve">, and crippled U.S. diplomatic capacity. The Republican Party has been hijacked by the far right, and the American political class and electorate are so deeply polarized that it will prove difficult for any president to win support for a long-term bipartisan strategy on China. </w:t>
      </w:r>
      <w:r w:rsidRPr="00F244E8">
        <w:rPr>
          <w:rStyle w:val="StyleUnderline"/>
          <w:highlight w:val="green"/>
        </w:rPr>
        <w:t>Washington</w:t>
      </w:r>
      <w:r w:rsidRPr="00F244E8">
        <w:rPr>
          <w:rStyle w:val="StyleUnderline"/>
        </w:rPr>
        <w:t xml:space="preserve">, </w:t>
      </w:r>
      <w:proofErr w:type="gramStart"/>
      <w:r w:rsidRPr="00F244E8">
        <w:rPr>
          <w:rStyle w:val="StyleUnderline"/>
        </w:rPr>
        <w:t>Xi</w:t>
      </w:r>
      <w:proofErr w:type="gramEnd"/>
      <w:r w:rsidRPr="00F244E8">
        <w:rPr>
          <w:rStyle w:val="StyleUnderline"/>
        </w:rPr>
        <w:t xml:space="preserve"> believes, is </w:t>
      </w:r>
      <w:r w:rsidRPr="00F244E8">
        <w:rPr>
          <w:rStyle w:val="StyleUnderline"/>
          <w:highlight w:val="green"/>
        </w:rPr>
        <w:t>highly unlikely to recover its credibility</w:t>
      </w:r>
      <w:r w:rsidRPr="00F244E8">
        <w:rPr>
          <w:rStyle w:val="StyleUnderline"/>
        </w:rPr>
        <w:t xml:space="preserve"> and confidence </w:t>
      </w:r>
      <w:r w:rsidRPr="00F244E8">
        <w:rPr>
          <w:rStyle w:val="StyleUnderline"/>
          <w:highlight w:val="green"/>
        </w:rPr>
        <w:t>as</w:t>
      </w:r>
      <w:r w:rsidRPr="00F244E8">
        <w:rPr>
          <w:rStyle w:val="StyleUnderline"/>
        </w:rPr>
        <w:t xml:space="preserve"> a regional and </w:t>
      </w:r>
      <w:r w:rsidRPr="00F244E8">
        <w:rPr>
          <w:rStyle w:val="StyleUnderline"/>
          <w:highlight w:val="green"/>
        </w:rPr>
        <w:t>global leader</w:t>
      </w:r>
      <w:r w:rsidRPr="00F244E8">
        <w:rPr>
          <w:rStyle w:val="StyleUnderline"/>
        </w:rPr>
        <w:t>.</w:t>
      </w:r>
      <w:r w:rsidRPr="00F244E8">
        <w:rPr>
          <w:sz w:val="16"/>
        </w:rPr>
        <w:t xml:space="preserve"> And he is betting that as the next decade progresses, other world leaders will come to share this view and begin to adjust their strategic </w:t>
      </w:r>
      <w:proofErr w:type="gramStart"/>
      <w:r w:rsidRPr="00F244E8">
        <w:rPr>
          <w:sz w:val="16"/>
        </w:rPr>
        <w:t>postures</w:t>
      </w:r>
      <w:proofErr w:type="gramEnd"/>
      <w:r w:rsidRPr="00F244E8">
        <w:rPr>
          <w:sz w:val="16"/>
        </w:rPr>
        <w:t xml:space="preserve"> accordingly, gradually shifting from balancing with Washington against Beijing, to hedging between the two powers, to </w:t>
      </w:r>
      <w:proofErr w:type="spellStart"/>
      <w:r w:rsidRPr="00F244E8">
        <w:rPr>
          <w:sz w:val="16"/>
        </w:rPr>
        <w:t>bandwagoning</w:t>
      </w:r>
      <w:proofErr w:type="spellEnd"/>
      <w:r w:rsidRPr="00F244E8">
        <w:rPr>
          <w:sz w:val="16"/>
        </w:rPr>
        <w:t xml:space="preserve"> with China. </w:t>
      </w:r>
      <w:r w:rsidRPr="00F244E8">
        <w:rPr>
          <w:rStyle w:val="Emphasis"/>
          <w:highlight w:val="green"/>
        </w:rPr>
        <w:t>But China</w:t>
      </w:r>
      <w:r w:rsidRPr="00F244E8">
        <w:rPr>
          <w:rStyle w:val="Emphasis"/>
        </w:rPr>
        <w:t xml:space="preserve"> </w:t>
      </w:r>
      <w:r w:rsidRPr="00F244E8">
        <w:rPr>
          <w:rStyle w:val="Emphasis"/>
          <w:highlight w:val="green"/>
        </w:rPr>
        <w:t>worries about</w:t>
      </w:r>
      <w:r w:rsidRPr="00F244E8">
        <w:rPr>
          <w:rStyle w:val="Emphasis"/>
        </w:rPr>
        <w:t xml:space="preserve"> the possibility of Washington </w:t>
      </w:r>
      <w:r w:rsidRPr="00F244E8">
        <w:rPr>
          <w:rStyle w:val="Emphasis"/>
          <w:highlight w:val="green"/>
        </w:rPr>
        <w:t>lash</w:t>
      </w:r>
      <w:r w:rsidRPr="00F244E8">
        <w:rPr>
          <w:rStyle w:val="Emphasis"/>
        </w:rPr>
        <w:t xml:space="preserve">ing </w:t>
      </w:r>
      <w:r w:rsidRPr="00F244E8">
        <w:rPr>
          <w:rStyle w:val="Emphasis"/>
          <w:highlight w:val="green"/>
        </w:rPr>
        <w:t>out</w:t>
      </w:r>
      <w:r w:rsidRPr="00F244E8">
        <w:rPr>
          <w:sz w:val="16"/>
        </w:rPr>
        <w:t xml:space="preserve"> at Beijing in the years </w:t>
      </w:r>
      <w:r w:rsidRPr="00F244E8">
        <w:rPr>
          <w:rStyle w:val="StyleUnderline"/>
        </w:rPr>
        <w:t>before U.S. power finally dissipates</w:t>
      </w:r>
      <w:r w:rsidRPr="00F244E8">
        <w:rPr>
          <w:sz w:val="16"/>
        </w:rPr>
        <w:t xml:space="preserve">. </w:t>
      </w:r>
      <w:r w:rsidRPr="00F244E8">
        <w:rPr>
          <w:rStyle w:val="StyleUnderline"/>
          <w:highlight w:val="green"/>
        </w:rPr>
        <w:t>Xi’s concern is</w:t>
      </w:r>
      <w:r w:rsidRPr="00F244E8">
        <w:rPr>
          <w:rStyle w:val="StyleUnderline"/>
        </w:rPr>
        <w:t xml:space="preserve"> not just a potential </w:t>
      </w:r>
      <w:r w:rsidRPr="00F244E8">
        <w:rPr>
          <w:rStyle w:val="StyleUnderline"/>
          <w:highlight w:val="green"/>
        </w:rPr>
        <w:t>military conflict</w:t>
      </w:r>
      <w:r w:rsidRPr="00F244E8">
        <w:rPr>
          <w:rStyle w:val="StyleUnderline"/>
        </w:rPr>
        <w:t xml:space="preserve"> but also any </w:t>
      </w:r>
      <w:r w:rsidRPr="00F244E8">
        <w:rPr>
          <w:rStyle w:val="StyleUnderline"/>
          <w:highlight w:val="green"/>
        </w:rPr>
        <w:t>rapid</w:t>
      </w:r>
      <w:r w:rsidRPr="00F244E8">
        <w:rPr>
          <w:rStyle w:val="StyleUnderline"/>
        </w:rPr>
        <w:t xml:space="preserve"> and radical </w:t>
      </w:r>
      <w:r w:rsidRPr="00F244E8">
        <w:rPr>
          <w:rStyle w:val="StyleUnderline"/>
          <w:highlight w:val="green"/>
        </w:rPr>
        <w:t>economic decoupling</w:t>
      </w:r>
      <w:r w:rsidRPr="00F244E8">
        <w:rPr>
          <w:rStyle w:val="StyleUnderline"/>
        </w:rPr>
        <w:t>.</w:t>
      </w:r>
      <w:r w:rsidRPr="00F244E8">
        <w:rPr>
          <w:sz w:val="16"/>
        </w:rPr>
        <w:t xml:space="preserve"> Moreover, </w:t>
      </w:r>
      <w:r w:rsidRPr="00F244E8">
        <w:rPr>
          <w:rStyle w:val="StyleUnderline"/>
        </w:rPr>
        <w:t xml:space="preserve">the CCP’s diplomatic establishment </w:t>
      </w:r>
      <w:r w:rsidRPr="00F244E8">
        <w:rPr>
          <w:rStyle w:val="StyleUnderline"/>
          <w:highlight w:val="green"/>
        </w:rPr>
        <w:t>fears</w:t>
      </w:r>
      <w:r w:rsidRPr="00F244E8">
        <w:rPr>
          <w:rStyle w:val="StyleUnderline"/>
        </w:rPr>
        <w:t xml:space="preserve"> that the </w:t>
      </w:r>
      <w:r w:rsidRPr="00F244E8">
        <w:rPr>
          <w:rStyle w:val="StyleUnderline"/>
          <w:highlight w:val="green"/>
        </w:rPr>
        <w:t xml:space="preserve">Biden </w:t>
      </w:r>
      <w:r w:rsidRPr="00F244E8">
        <w:rPr>
          <w:rStyle w:val="StyleUnderline"/>
        </w:rPr>
        <w:t>administration</w:t>
      </w:r>
      <w:r w:rsidRPr="00F244E8">
        <w:rPr>
          <w:sz w:val="16"/>
        </w:rPr>
        <w:t xml:space="preserve">, realizing that the United States will soon be unable to match Chinese power on its own, </w:t>
      </w:r>
      <w:r w:rsidRPr="00F244E8">
        <w:rPr>
          <w:rStyle w:val="StyleUnderline"/>
          <w:highlight w:val="green"/>
        </w:rPr>
        <w:t>might form</w:t>
      </w:r>
      <w:r w:rsidRPr="00F244E8">
        <w:rPr>
          <w:rStyle w:val="StyleUnderline"/>
        </w:rPr>
        <w:t xml:space="preserve"> an effective </w:t>
      </w:r>
      <w:r w:rsidRPr="00F244E8">
        <w:rPr>
          <w:rStyle w:val="StyleUnderline"/>
          <w:highlight w:val="green"/>
        </w:rPr>
        <w:t>coalition of countries</w:t>
      </w:r>
      <w:r w:rsidRPr="00F244E8">
        <w:rPr>
          <w:sz w:val="16"/>
        </w:rPr>
        <w:t xml:space="preserve"> across the democratic capitalist world with the express aim of </w:t>
      </w:r>
      <w:r w:rsidRPr="00F244E8">
        <w:rPr>
          <w:rStyle w:val="StyleUnderline"/>
          <w:highlight w:val="green"/>
        </w:rPr>
        <w:t>counterbalancing China collectively</w:t>
      </w:r>
      <w:r w:rsidRPr="00F244E8">
        <w:rPr>
          <w:rStyle w:val="StyleUnderline"/>
        </w:rPr>
        <w:t>.</w:t>
      </w:r>
      <w:r w:rsidRPr="00F244E8">
        <w:rPr>
          <w:sz w:val="16"/>
        </w:rPr>
        <w:t xml:space="preserve"> In particular, CCP leaders fear that President Joe Biden’s proposal to hold a summit of the world’s major democracies represents a first step on that path, </w:t>
      </w:r>
      <w:r w:rsidRPr="00F244E8">
        <w:rPr>
          <w:rStyle w:val="Emphasis"/>
          <w:highlight w:val="green"/>
        </w:rPr>
        <w:t>which is why China acted</w:t>
      </w:r>
      <w:r w:rsidRPr="00F244E8">
        <w:rPr>
          <w:rStyle w:val="Emphasis"/>
        </w:rPr>
        <w:t xml:space="preserve"> rapidly </w:t>
      </w:r>
      <w:r w:rsidRPr="00F244E8">
        <w:rPr>
          <w:rStyle w:val="Emphasis"/>
          <w:highlight w:val="green"/>
        </w:rPr>
        <w:t>to secure new trade and investment agreements in Asia and Europe</w:t>
      </w:r>
      <w:r w:rsidRPr="00F244E8">
        <w:rPr>
          <w:rStyle w:val="Emphasis"/>
        </w:rPr>
        <w:t xml:space="preserve"> before the new administration came into office</w:t>
      </w:r>
      <w:r w:rsidRPr="00F244E8">
        <w:rPr>
          <w:sz w:val="16"/>
        </w:rPr>
        <w:t xml:space="preserve">. Washington, </w:t>
      </w:r>
      <w:proofErr w:type="gramStart"/>
      <w:r w:rsidRPr="00F244E8">
        <w:rPr>
          <w:sz w:val="16"/>
        </w:rPr>
        <w:t>Xi</w:t>
      </w:r>
      <w:proofErr w:type="gramEnd"/>
      <w:r w:rsidRPr="00F244E8">
        <w:rPr>
          <w:sz w:val="16"/>
        </w:rPr>
        <w:t xml:space="preserve"> believes, is unlikely to recover its credibility and confidence as a global leader. </w:t>
      </w:r>
      <w:r w:rsidRPr="00F244E8">
        <w:rPr>
          <w:rStyle w:val="Emphasis"/>
          <w:highlight w:val="green"/>
        </w:rPr>
        <w:t>Mindful of</w:t>
      </w:r>
      <w:r w:rsidRPr="00F244E8">
        <w:rPr>
          <w:rStyle w:val="Emphasis"/>
        </w:rPr>
        <w:t xml:space="preserve"> this combination of near-term </w:t>
      </w:r>
      <w:r w:rsidRPr="00F244E8">
        <w:rPr>
          <w:rStyle w:val="Emphasis"/>
          <w:highlight w:val="green"/>
        </w:rPr>
        <w:t>risks</w:t>
      </w:r>
      <w:r w:rsidRPr="00F244E8">
        <w:rPr>
          <w:sz w:val="16"/>
        </w:rPr>
        <w:t xml:space="preserve"> and China’s long-term strengths, </w:t>
      </w:r>
      <w:r w:rsidRPr="00F244E8">
        <w:rPr>
          <w:rStyle w:val="StyleUnderline"/>
          <w:highlight w:val="green"/>
        </w:rPr>
        <w:t>Xi’s</w:t>
      </w:r>
      <w:r w:rsidRPr="00F244E8">
        <w:rPr>
          <w:rStyle w:val="StyleUnderline"/>
        </w:rPr>
        <w:t xml:space="preserve"> general </w:t>
      </w:r>
      <w:r w:rsidRPr="00F244E8">
        <w:rPr>
          <w:rStyle w:val="StyleUnderline"/>
          <w:highlight w:val="green"/>
        </w:rPr>
        <w:t>diplomatic strategy</w:t>
      </w:r>
      <w:r w:rsidRPr="00F244E8">
        <w:rPr>
          <w:sz w:val="16"/>
        </w:rPr>
        <w:t xml:space="preserve"> </w:t>
      </w:r>
      <w:r w:rsidRPr="00F244E8">
        <w:rPr>
          <w:rStyle w:val="StyleUnderline"/>
        </w:rPr>
        <w:t xml:space="preserve">toward </w:t>
      </w:r>
      <w:r w:rsidRPr="00F244E8">
        <w:rPr>
          <w:sz w:val="16"/>
        </w:rPr>
        <w:t>the</w:t>
      </w:r>
      <w:r w:rsidRPr="00F244E8">
        <w:rPr>
          <w:rStyle w:val="StyleUnderline"/>
        </w:rPr>
        <w:t xml:space="preserve"> Biden administration</w:t>
      </w:r>
      <w:r w:rsidRPr="00F244E8">
        <w:rPr>
          <w:sz w:val="16"/>
        </w:rPr>
        <w:t xml:space="preserve"> </w:t>
      </w:r>
      <w:r w:rsidRPr="00F244E8">
        <w:rPr>
          <w:rStyle w:val="Emphasis"/>
          <w:highlight w:val="green"/>
        </w:rPr>
        <w:t>will be to de-escalate immediate tensions</w:t>
      </w:r>
      <w:r w:rsidRPr="00F244E8">
        <w:rPr>
          <w:rStyle w:val="Emphasis"/>
        </w:rPr>
        <w:t>,</w:t>
      </w:r>
      <w:r w:rsidRPr="00F244E8">
        <w:rPr>
          <w:sz w:val="16"/>
        </w:rPr>
        <w:t xml:space="preserve"> </w:t>
      </w:r>
      <w:r w:rsidRPr="00F244E8">
        <w:rPr>
          <w:rStyle w:val="Emphasis"/>
        </w:rPr>
        <w:t>stabilize the bilateral relationship</w:t>
      </w:r>
      <w:r w:rsidRPr="00F244E8">
        <w:rPr>
          <w:sz w:val="16"/>
        </w:rPr>
        <w:t xml:space="preserve"> as early as possible, and </w:t>
      </w:r>
      <w:r w:rsidRPr="00F244E8">
        <w:rPr>
          <w:rStyle w:val="Emphasis"/>
        </w:rPr>
        <w:t>do everything possible to prevent security crises</w:t>
      </w:r>
      <w:r w:rsidRPr="00F244E8">
        <w:rPr>
          <w:sz w:val="16"/>
        </w:rPr>
        <w:t xml:space="preserve">. </w:t>
      </w:r>
      <w:r w:rsidRPr="00F244E8">
        <w:rPr>
          <w:rStyle w:val="StyleUnderline"/>
        </w:rPr>
        <w:t>To this end</w:t>
      </w:r>
      <w:r w:rsidRPr="00F244E8">
        <w:rPr>
          <w:sz w:val="16"/>
        </w:rPr>
        <w:t xml:space="preserve">, </w:t>
      </w:r>
      <w:r w:rsidRPr="00F244E8">
        <w:rPr>
          <w:rStyle w:val="StyleUnderline"/>
        </w:rPr>
        <w:t>Beijing will</w:t>
      </w:r>
      <w:r w:rsidRPr="00F244E8">
        <w:rPr>
          <w:sz w:val="16"/>
        </w:rPr>
        <w:t xml:space="preserve"> look to fully </w:t>
      </w:r>
      <w:r w:rsidRPr="00F244E8">
        <w:rPr>
          <w:rStyle w:val="Emphasis"/>
        </w:rPr>
        <w:t>re</w:t>
      </w:r>
      <w:r w:rsidRPr="00F244E8">
        <w:rPr>
          <w:rStyle w:val="Emphasis"/>
          <w:highlight w:val="green"/>
        </w:rPr>
        <w:t>open</w:t>
      </w:r>
      <w:r w:rsidRPr="00F244E8">
        <w:rPr>
          <w:rStyle w:val="Emphasis"/>
        </w:rPr>
        <w:t xml:space="preserve"> the </w:t>
      </w:r>
      <w:r w:rsidRPr="00F244E8">
        <w:rPr>
          <w:rStyle w:val="Emphasis"/>
          <w:highlight w:val="green"/>
        </w:rPr>
        <w:t>lines of high-level military communication</w:t>
      </w:r>
      <w:r w:rsidRPr="00F244E8">
        <w:rPr>
          <w:sz w:val="16"/>
        </w:rPr>
        <w:t xml:space="preserve"> </w:t>
      </w:r>
      <w:r w:rsidRPr="00F244E8">
        <w:rPr>
          <w:rStyle w:val="StyleUnderline"/>
        </w:rPr>
        <w:t>with Washington</w:t>
      </w:r>
      <w:r w:rsidRPr="00F244E8">
        <w:rPr>
          <w:sz w:val="16"/>
        </w:rPr>
        <w:t xml:space="preserve"> that were largely cut off during the Trump administration</w:t>
      </w:r>
      <w:r w:rsidRPr="00F244E8">
        <w:rPr>
          <w:rStyle w:val="StyleUnderline"/>
        </w:rPr>
        <w:t>. Xi might seek to convene a regular</w:t>
      </w:r>
      <w:r w:rsidRPr="00F244E8">
        <w:rPr>
          <w:sz w:val="16"/>
        </w:rPr>
        <w:t xml:space="preserve">, high-level political </w:t>
      </w:r>
      <w:r w:rsidRPr="00F244E8">
        <w:rPr>
          <w:rStyle w:val="StyleUnderline"/>
        </w:rPr>
        <w:t>dialogue</w:t>
      </w:r>
      <w:r w:rsidRPr="00F244E8">
        <w:rPr>
          <w:sz w:val="16"/>
        </w:rPr>
        <w:t xml:space="preserve">, as well, although Washington will not be interested in reestablishing the U.S.-China Strategic and Economic Dialogue, which served as the main channel between the two countries until its collapse amid the trade war of 2018–19. Finally, </w:t>
      </w:r>
      <w:r w:rsidRPr="00F244E8">
        <w:rPr>
          <w:rStyle w:val="Emphasis"/>
        </w:rPr>
        <w:t xml:space="preserve">Beijing may </w:t>
      </w:r>
      <w:r w:rsidRPr="00F244E8">
        <w:rPr>
          <w:rStyle w:val="Emphasis"/>
          <w:highlight w:val="green"/>
        </w:rPr>
        <w:t>moderate</w:t>
      </w:r>
      <w:r w:rsidRPr="00F244E8">
        <w:rPr>
          <w:rStyle w:val="Emphasis"/>
        </w:rPr>
        <w:t xml:space="preserve"> its </w:t>
      </w:r>
      <w:r w:rsidRPr="00F244E8">
        <w:rPr>
          <w:rStyle w:val="Emphasis"/>
          <w:highlight w:val="green"/>
        </w:rPr>
        <w:t>military activity</w:t>
      </w:r>
      <w:r w:rsidRPr="00F244E8">
        <w:rPr>
          <w:sz w:val="16"/>
        </w:rPr>
        <w:t xml:space="preserve"> </w:t>
      </w:r>
      <w:r w:rsidRPr="00F244E8">
        <w:rPr>
          <w:rStyle w:val="Emphasis"/>
        </w:rPr>
        <w:t>in the immediate period ahead in areas</w:t>
      </w:r>
      <w:r w:rsidRPr="00F244E8">
        <w:rPr>
          <w:sz w:val="16"/>
        </w:rPr>
        <w:t xml:space="preserve"> where the People’s Liberation Army rubs up directly against U.S. forces, particularly </w:t>
      </w:r>
      <w:r w:rsidRPr="00F244E8">
        <w:rPr>
          <w:rStyle w:val="Emphasis"/>
          <w:highlight w:val="green"/>
        </w:rPr>
        <w:t>in the S</w:t>
      </w:r>
      <w:r w:rsidRPr="00F244E8">
        <w:rPr>
          <w:rStyle w:val="Emphasis"/>
        </w:rPr>
        <w:t xml:space="preserve">outh </w:t>
      </w:r>
      <w:r w:rsidRPr="00F244E8">
        <w:rPr>
          <w:rStyle w:val="Emphasis"/>
          <w:highlight w:val="green"/>
        </w:rPr>
        <w:t>C</w:t>
      </w:r>
      <w:r w:rsidRPr="00F244E8">
        <w:rPr>
          <w:rStyle w:val="Emphasis"/>
        </w:rPr>
        <w:t xml:space="preserve">hina </w:t>
      </w:r>
      <w:r w:rsidRPr="00F244E8">
        <w:rPr>
          <w:rStyle w:val="Emphasis"/>
          <w:highlight w:val="green"/>
        </w:rPr>
        <w:t>S</w:t>
      </w:r>
      <w:r w:rsidRPr="00F244E8">
        <w:rPr>
          <w:rStyle w:val="Emphasis"/>
        </w:rPr>
        <w:t xml:space="preserve">ea </w:t>
      </w:r>
      <w:r w:rsidRPr="00F244E8">
        <w:rPr>
          <w:rStyle w:val="Emphasis"/>
          <w:highlight w:val="green"/>
        </w:rPr>
        <w:t>and</w:t>
      </w:r>
      <w:r w:rsidRPr="00F244E8">
        <w:rPr>
          <w:rStyle w:val="Emphasis"/>
        </w:rPr>
        <w:t xml:space="preserve"> around </w:t>
      </w:r>
      <w:r w:rsidRPr="00F244E8">
        <w:rPr>
          <w:rStyle w:val="Emphasis"/>
          <w:highlight w:val="green"/>
        </w:rPr>
        <w:t>Taiwan</w:t>
      </w:r>
      <w:r w:rsidRPr="00F244E8">
        <w:rPr>
          <w:sz w:val="16"/>
        </w:rPr>
        <w:t>—</w:t>
      </w:r>
      <w:r w:rsidRPr="00F244E8">
        <w:rPr>
          <w:rStyle w:val="StyleUnderline"/>
          <w:highlight w:val="green"/>
        </w:rPr>
        <w:t>assuming</w:t>
      </w:r>
      <w:r w:rsidRPr="00F244E8">
        <w:rPr>
          <w:sz w:val="16"/>
        </w:rPr>
        <w:t xml:space="preserve"> that the </w:t>
      </w:r>
      <w:r w:rsidRPr="00F244E8">
        <w:rPr>
          <w:rStyle w:val="StyleUnderline"/>
          <w:highlight w:val="green"/>
        </w:rPr>
        <w:t>Biden</w:t>
      </w:r>
      <w:r w:rsidRPr="00F244E8">
        <w:rPr>
          <w:rStyle w:val="StyleUnderline"/>
        </w:rPr>
        <w:t xml:space="preserve"> administration </w:t>
      </w:r>
      <w:r w:rsidRPr="00F244E8">
        <w:rPr>
          <w:rStyle w:val="StyleUnderline"/>
          <w:highlight w:val="green"/>
        </w:rPr>
        <w:t>discontinues</w:t>
      </w:r>
      <w:r w:rsidRPr="00F244E8">
        <w:rPr>
          <w:rStyle w:val="StyleUnderline"/>
        </w:rPr>
        <w:t xml:space="preserve"> the high-level </w:t>
      </w:r>
      <w:r w:rsidRPr="00F244E8">
        <w:rPr>
          <w:rStyle w:val="StyleUnderline"/>
          <w:highlight w:val="green"/>
        </w:rPr>
        <w:t>political visits to Taipei</w:t>
      </w:r>
      <w:r w:rsidRPr="00F244E8">
        <w:rPr>
          <w:sz w:val="16"/>
        </w:rPr>
        <w:t xml:space="preserve"> that became a defining feature of the final year of the Trump administration. For Beijing, however, these are changes in tactics, not in strategy. As Xi tries to ratchet down tensions in the near term, he will have to decide whether to continue pursuing his </w:t>
      </w:r>
      <w:proofErr w:type="spellStart"/>
      <w:r w:rsidRPr="00F244E8">
        <w:rPr>
          <w:sz w:val="16"/>
        </w:rPr>
        <w:t>hard-line</w:t>
      </w:r>
      <w:proofErr w:type="spellEnd"/>
      <w:r w:rsidRPr="00F244E8">
        <w:rPr>
          <w:sz w:val="16"/>
        </w:rPr>
        <w:t xml:space="preserve"> strategy against Australia, Canada, and India, which are friends or allies of the United States. This has involved a combination of a deep diplomatic freeze and economic coercion—and, in the case of India, direct military confrontation. Xi will wait for any clear signal from Washington that part of the price for stabilizing the U.S.-Chinese relationship would be an end to such coercive measures against U.S. partners. If no such signal is forthcoming—there was none under President Donald Trump—then Beijing will resume business as usual. Meanwhile</w:t>
      </w:r>
      <w:r w:rsidRPr="00F244E8">
        <w:rPr>
          <w:rStyle w:val="Emphasis"/>
        </w:rPr>
        <w:t xml:space="preserve">, </w:t>
      </w:r>
      <w:proofErr w:type="gramStart"/>
      <w:r w:rsidRPr="00F244E8">
        <w:rPr>
          <w:rStyle w:val="Emphasis"/>
        </w:rPr>
        <w:t>Xi</w:t>
      </w:r>
      <w:proofErr w:type="gramEnd"/>
      <w:r w:rsidRPr="00F244E8">
        <w:rPr>
          <w:rStyle w:val="Emphasis"/>
        </w:rPr>
        <w:t xml:space="preserve"> will seek to </w:t>
      </w:r>
      <w:r w:rsidRPr="00F244E8">
        <w:rPr>
          <w:rStyle w:val="Emphasis"/>
          <w:highlight w:val="green"/>
        </w:rPr>
        <w:t>work with Biden on climate change</w:t>
      </w:r>
      <w:r w:rsidRPr="00F244E8">
        <w:rPr>
          <w:rStyle w:val="Emphasis"/>
        </w:rPr>
        <w:t xml:space="preserve">. </w:t>
      </w:r>
      <w:r w:rsidRPr="00F244E8">
        <w:rPr>
          <w:sz w:val="16"/>
        </w:rPr>
        <w:t xml:space="preserve">Xi understands this is in China’s interests because of the country’s increasing vulnerability to extreme weather events. He also realizes that </w:t>
      </w:r>
      <w:r w:rsidRPr="00F244E8">
        <w:rPr>
          <w:rStyle w:val="StyleUnderline"/>
        </w:rPr>
        <w:t xml:space="preserve">Biden has an </w:t>
      </w:r>
      <w:r w:rsidRPr="00F244E8">
        <w:rPr>
          <w:rStyle w:val="StyleUnderline"/>
        </w:rPr>
        <w:lastRenderedPageBreak/>
        <w:t xml:space="preserve">opportunity to gain international prestige if Beijing cooperates </w:t>
      </w:r>
      <w:r w:rsidRPr="00F244E8">
        <w:rPr>
          <w:sz w:val="16"/>
        </w:rPr>
        <w:t xml:space="preserve">with Washington on climate change, given the weight of Biden’s own climate commitments, and he knows that Biden will want to be able to demonstrate that his </w:t>
      </w:r>
      <w:r w:rsidRPr="00F244E8">
        <w:rPr>
          <w:rStyle w:val="StyleUnderline"/>
        </w:rPr>
        <w:t>engagement with Beijing led to reductions in Chinese carbon emissions</w:t>
      </w:r>
      <w:r w:rsidRPr="00F244E8">
        <w:rPr>
          <w:sz w:val="16"/>
        </w:rPr>
        <w:t xml:space="preserve">. As China sees it, these factors will deliver Xi some leverage in his overall dealings with Biden. And Xi hopes that </w:t>
      </w:r>
      <w:r w:rsidRPr="00F244E8">
        <w:rPr>
          <w:rStyle w:val="Emphasis"/>
        </w:rPr>
        <w:t xml:space="preserve">greater </w:t>
      </w:r>
      <w:r w:rsidRPr="00F244E8">
        <w:rPr>
          <w:rStyle w:val="Emphasis"/>
          <w:highlight w:val="green"/>
        </w:rPr>
        <w:t>collaboration</w:t>
      </w:r>
      <w:r w:rsidRPr="00F244E8">
        <w:rPr>
          <w:sz w:val="16"/>
          <w:highlight w:val="green"/>
        </w:rPr>
        <w:t xml:space="preserve"> </w:t>
      </w:r>
      <w:r w:rsidRPr="00F244E8">
        <w:rPr>
          <w:rStyle w:val="Emphasis"/>
          <w:highlight w:val="green"/>
        </w:rPr>
        <w:t>on climate</w:t>
      </w:r>
      <w:r w:rsidRPr="00F244E8">
        <w:rPr>
          <w:sz w:val="16"/>
        </w:rPr>
        <w:t xml:space="preserve"> will help </w:t>
      </w:r>
      <w:r w:rsidRPr="00F244E8">
        <w:rPr>
          <w:rStyle w:val="Emphasis"/>
          <w:highlight w:val="green"/>
        </w:rPr>
        <w:t>stabilize the U.S.-Chinese relationship</w:t>
      </w:r>
      <w:r w:rsidRPr="00F244E8">
        <w:rPr>
          <w:rStyle w:val="Emphasis"/>
        </w:rPr>
        <w:t xml:space="preserve"> more </w:t>
      </w:r>
      <w:r w:rsidRPr="00F244E8">
        <w:rPr>
          <w:rStyle w:val="Emphasis"/>
          <w:highlight w:val="green"/>
        </w:rPr>
        <w:t>generally</w:t>
      </w:r>
      <w:r w:rsidRPr="00F244E8">
        <w:rPr>
          <w:rStyle w:val="Emphasis"/>
        </w:rPr>
        <w:t>.</w:t>
      </w:r>
    </w:p>
    <w:p w14:paraId="438AF84F" w14:textId="77777777" w:rsidR="008A3D84" w:rsidRDefault="008A3D84" w:rsidP="008A3D84">
      <w:pPr>
        <w:pStyle w:val="Heading4"/>
      </w:pPr>
      <w:r>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4564D01B" w14:textId="77777777" w:rsidR="008A3D84" w:rsidRPr="006D41CC" w:rsidRDefault="008A3D84" w:rsidP="008A3D84">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28"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47907ABE" w14:textId="77777777" w:rsidR="008A3D84" w:rsidRPr="006D41CC" w:rsidRDefault="008A3D84" w:rsidP="008A3D84">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0CC1AA30" w14:textId="77777777" w:rsidR="008A3D84" w:rsidRPr="006D41CC" w:rsidRDefault="008A3D84" w:rsidP="008A3D84">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7CAA9AC5" w14:textId="77777777" w:rsidR="008A3D84" w:rsidRPr="006D41CC" w:rsidRDefault="008A3D84" w:rsidP="008A3D84">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380085A2" w14:textId="77777777" w:rsidR="008A3D84" w:rsidRDefault="008A3D84" w:rsidP="008A3D84">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07135A51" w14:textId="77777777" w:rsidR="008A3D84" w:rsidRPr="006D41CC" w:rsidRDefault="008A3D84" w:rsidP="008A3D84">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0C7C8D53" w14:textId="77777777" w:rsidR="008A3D84" w:rsidRPr="006D41CC" w:rsidRDefault="008A3D84" w:rsidP="008A3D84">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21466FF6" w14:textId="77777777" w:rsidR="008A3D84" w:rsidRPr="006D41CC" w:rsidRDefault="008A3D84" w:rsidP="008A3D84">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2641FCCC" w14:textId="77777777" w:rsidR="008A3D84" w:rsidRPr="006D41CC" w:rsidRDefault="008A3D84" w:rsidP="008A3D84">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w:t>
      </w:r>
      <w:r w:rsidRPr="006D41CC">
        <w:rPr>
          <w:u w:val="single"/>
        </w:rPr>
        <w:lastRenderedPageBreak/>
        <w:t xml:space="preserve">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4C8BDC13" w14:textId="77777777" w:rsidR="008A3D84" w:rsidRPr="006D41CC" w:rsidRDefault="008A3D84" w:rsidP="008A3D84">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2C86A70F" w14:textId="77777777" w:rsidR="008A3D84" w:rsidRPr="00C65141" w:rsidRDefault="008A3D84" w:rsidP="008A3D84">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44C3C257" w14:textId="77777777" w:rsidR="008A3D84" w:rsidRDefault="008A3D84" w:rsidP="008A3D84">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29" w:history="1">
        <w:r w:rsidRPr="00B83DDD">
          <w:rPr>
            <w:rStyle w:val="Hyperlink"/>
          </w:rPr>
          <w:t>https://www.tandfonline.com/doi/pdf/10.1080/17467586.2018.1428763?needAccess=true)</w:t>
        </w:r>
      </w:hyperlink>
    </w:p>
    <w:p w14:paraId="25035FEB" w14:textId="77777777" w:rsidR="008A3D84" w:rsidRPr="00632AEB" w:rsidRDefault="008A3D84" w:rsidP="008A3D84">
      <w:pPr>
        <w:pStyle w:val="ListParagraph"/>
        <w:numPr>
          <w:ilvl w:val="0"/>
          <w:numId w:val="15"/>
        </w:numPr>
        <w:rPr>
          <w:sz w:val="16"/>
          <w:szCs w:val="16"/>
        </w:rPr>
      </w:pPr>
      <w:r w:rsidRPr="00632AEB">
        <w:rPr>
          <w:sz w:val="16"/>
          <w:szCs w:val="16"/>
        </w:rPr>
        <w:t>JSG = Jihadi-Salafi Groups</w:t>
      </w:r>
    </w:p>
    <w:p w14:paraId="0D838BD2" w14:textId="77777777" w:rsidR="008A3D84" w:rsidRPr="00774BE4" w:rsidRDefault="008A3D84" w:rsidP="008A3D84">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0A97BBC7" w14:textId="77777777" w:rsidR="008A3D84" w:rsidRDefault="008A3D84" w:rsidP="008A3D84">
      <w:pPr>
        <w:pStyle w:val="Heading4"/>
      </w:pPr>
      <w:r>
        <w:t xml:space="preserve">Pursuit of </w:t>
      </w:r>
      <w:proofErr w:type="spellStart"/>
      <w:r>
        <w:t>heg</w:t>
      </w:r>
      <w:proofErr w:type="spellEnd"/>
      <w:r>
        <w:t xml:space="preserve"> ensures war with Iran.</w:t>
      </w:r>
    </w:p>
    <w:p w14:paraId="7A0B7584" w14:textId="77777777" w:rsidR="008A3D84" w:rsidRPr="00202084" w:rsidRDefault="008A3D84" w:rsidP="008A3D84">
      <w:proofErr w:type="spellStart"/>
      <w:r>
        <w:rPr>
          <w:rStyle w:val="Style13ptBold"/>
        </w:rPr>
        <w:t>Ghoreishi</w:t>
      </w:r>
      <w:proofErr w:type="spellEnd"/>
      <w:r>
        <w:rPr>
          <w:rStyle w:val="Style13ptBold"/>
        </w:rPr>
        <w:t xml:space="preserve"> 6/8 </w:t>
      </w:r>
      <w:r w:rsidRPr="00202084">
        <w:t xml:space="preserve">Shahed </w:t>
      </w:r>
      <w:proofErr w:type="spellStart"/>
      <w:r w:rsidRPr="00202084">
        <w:t>Ghoreishi</w:t>
      </w:r>
      <w:proofErr w:type="spellEnd"/>
      <w:r>
        <w:t xml:space="preserve"> [</w:t>
      </w:r>
      <w:r w:rsidRPr="00202084">
        <w:t xml:space="preserve">a U.S. foreign policy analyst, focusing on U.S. grand strategy and the Middle East. He’s previously published pieces for the Huffington Post, the Atlantic, and CSIS’s </w:t>
      </w:r>
      <w:proofErr w:type="spellStart"/>
      <w:r w:rsidRPr="00202084">
        <w:t>cogitASIA</w:t>
      </w:r>
      <w:proofErr w:type="spellEnd"/>
      <w:r w:rsidRPr="00202084">
        <w:t xml:space="preserve"> program. He graduated from the Johns Hopkins School of Advanced International Studies with concentrations in American foreign policy and Middle East studies</w:t>
      </w:r>
      <w:r>
        <w:t>]</w:t>
      </w:r>
      <w:r w:rsidRPr="00202084">
        <w:t xml:space="preserve">, </w:t>
      </w:r>
      <w:r>
        <w:t>May 08, 2019</w:t>
      </w:r>
      <w:r w:rsidRPr="00202084">
        <w:t xml:space="preserve">, "Bolton, Iran, and Hegemonic Hubris," </w:t>
      </w:r>
      <w:proofErr w:type="spellStart"/>
      <w:r w:rsidRPr="00202084">
        <w:t>LobeLog</w:t>
      </w:r>
      <w:proofErr w:type="spellEnd"/>
      <w:r w:rsidRPr="00202084">
        <w:t xml:space="preserve">, </w:t>
      </w:r>
      <w:hyperlink r:id="rId30" w:history="1">
        <w:r w:rsidRPr="00647B1F">
          <w:rPr>
            <w:rStyle w:val="Hyperlink"/>
          </w:rPr>
          <w:t>https://lobelog.com/bolton-iran-and-hegemonic-hubris/</w:t>
        </w:r>
      </w:hyperlink>
      <w:r>
        <w:t xml:space="preserve"> SM</w:t>
      </w:r>
    </w:p>
    <w:p w14:paraId="24A839F2" w14:textId="77777777" w:rsidR="008A3D84" w:rsidRDefault="008A3D84" w:rsidP="008A3D84">
      <w:pPr>
        <w:rPr>
          <w:rStyle w:val="StyleUnderline"/>
        </w:rPr>
      </w:pPr>
      <w:r w:rsidRPr="00202084">
        <w:rPr>
          <w:rStyle w:val="StyleUnderline"/>
        </w:rPr>
        <w:lastRenderedPageBreak/>
        <w:t>Bolton, Iran, And Hegemonic Hubris</w:t>
      </w:r>
      <w:r>
        <w:rPr>
          <w:rStyle w:val="StyleUnderline"/>
        </w:rPr>
        <w:t xml:space="preserve"> </w:t>
      </w:r>
      <w:r w:rsidRPr="00202084">
        <w:rPr>
          <w:sz w:val="16"/>
        </w:rPr>
        <w:t xml:space="preserve">MAY 8, 2019GUEST CONTRIBUTOR 7 COMMENTS John Bolton (Gage Skidmore via Flickr) by Shahed </w:t>
      </w:r>
      <w:proofErr w:type="spellStart"/>
      <w:r w:rsidRPr="00202084">
        <w:rPr>
          <w:sz w:val="16"/>
        </w:rPr>
        <w:t>Ghoreishi</w:t>
      </w:r>
      <w:proofErr w:type="spellEnd"/>
      <w:r w:rsidRPr="00202084">
        <w:rPr>
          <w:sz w:val="16"/>
        </w:rPr>
        <w:t xml:space="preserve"> </w:t>
      </w:r>
      <w:r w:rsidRPr="00202084">
        <w:rPr>
          <w:rStyle w:val="StyleUnderline"/>
        </w:rPr>
        <w:t>On Sunday, National Security Advisor John Bolton announced that the aircraft carrier Abraham Lincoln and Air Force bombers were rerouted to the Persian Gulf because of “new threats” emanating from Iran and its Shiite militias in Iraq and Syria</w:t>
      </w:r>
      <w:r w:rsidRPr="00202084">
        <w:rPr>
          <w:sz w:val="16"/>
        </w:rPr>
        <w:t xml:space="preserve">. U.S. officials have privately declared that the vague intelligence, which Israel apparently passed to the United States, is “completely blown out of proportion.” As Vali Nasr, dean of the Johns Hopkins School of Advanced International Studies, told The New York Times, “in the absence of some solid evidence about what triggered this action, it feels like </w:t>
      </w:r>
      <w:r w:rsidRPr="00202084">
        <w:rPr>
          <w:rStyle w:val="StyleUnderline"/>
        </w:rPr>
        <w:t>the U.S. is picking and choosing what it considers a threat.”</w:t>
      </w:r>
      <w:r>
        <w:rPr>
          <w:rStyle w:val="StyleUnderline"/>
        </w:rPr>
        <w:t xml:space="preserve"> </w:t>
      </w:r>
      <w:r w:rsidRPr="00202084">
        <w:rPr>
          <w:rStyle w:val="StyleUnderline"/>
        </w:rPr>
        <w:t xml:space="preserve">The </w:t>
      </w:r>
      <w:r w:rsidRPr="00A64101">
        <w:rPr>
          <w:rStyle w:val="StyleUnderline"/>
          <w:highlight w:val="green"/>
        </w:rPr>
        <w:t>threat inflation of Iran</w:t>
      </w:r>
      <w:r w:rsidRPr="00202084">
        <w:rPr>
          <w:rStyle w:val="StyleUnderline"/>
        </w:rPr>
        <w:t xml:space="preserve">, a country with a far smaller defense budget than its neighbors, </w:t>
      </w:r>
      <w:r w:rsidRPr="00A64101">
        <w:rPr>
          <w:rStyle w:val="StyleUnderline"/>
          <w:highlight w:val="green"/>
        </w:rPr>
        <w:t>attracts</w:t>
      </w:r>
      <w:r w:rsidRPr="00202084">
        <w:rPr>
          <w:rStyle w:val="StyleUnderline"/>
        </w:rPr>
        <w:t xml:space="preserve"> the attention of </w:t>
      </w:r>
      <w:r w:rsidRPr="00A64101">
        <w:rPr>
          <w:rStyle w:val="StyleUnderline"/>
          <w:highlight w:val="green"/>
        </w:rPr>
        <w:t>hawks</w:t>
      </w:r>
      <w:r w:rsidRPr="00202084">
        <w:rPr>
          <w:rStyle w:val="StyleUnderline"/>
        </w:rPr>
        <w:t xml:space="preserve"> like Bolton for one specific reason. They want </w:t>
      </w:r>
      <w:r w:rsidRPr="00A64101">
        <w:rPr>
          <w:rStyle w:val="StyleUnderline"/>
          <w:highlight w:val="green"/>
        </w:rPr>
        <w:t>to prevent Iran from becoming a</w:t>
      </w:r>
      <w:r w:rsidRPr="00202084">
        <w:rPr>
          <w:rStyle w:val="StyleUnderline"/>
        </w:rPr>
        <w:t xml:space="preserve"> legitimate, </w:t>
      </w:r>
      <w:r w:rsidRPr="00A64101">
        <w:rPr>
          <w:rStyle w:val="StyleUnderline"/>
          <w:highlight w:val="green"/>
        </w:rPr>
        <w:t>independent power outside</w:t>
      </w:r>
      <w:r w:rsidRPr="00202084">
        <w:rPr>
          <w:rStyle w:val="StyleUnderline"/>
        </w:rPr>
        <w:t xml:space="preserve"> the </w:t>
      </w:r>
      <w:r w:rsidRPr="00A64101">
        <w:rPr>
          <w:rStyle w:val="StyleUnderline"/>
          <w:highlight w:val="green"/>
        </w:rPr>
        <w:t>U.S. orbit</w:t>
      </w:r>
      <w:r w:rsidRPr="00202084">
        <w:rPr>
          <w:rStyle w:val="StyleUnderline"/>
        </w:rPr>
        <w:t xml:space="preserve">. In their view, this requires capitulation or regime change. It is the latest </w:t>
      </w:r>
      <w:r w:rsidRPr="00A64101">
        <w:rPr>
          <w:rStyle w:val="StyleUnderline"/>
          <w:highlight w:val="green"/>
        </w:rPr>
        <w:t>example of America’s hegemonic hubris</w:t>
      </w:r>
      <w:r w:rsidRPr="00202084">
        <w:rPr>
          <w:rStyle w:val="StyleUnderline"/>
        </w:rPr>
        <w:t>.</w:t>
      </w:r>
      <w:r>
        <w:rPr>
          <w:rStyle w:val="StyleUnderline"/>
        </w:rPr>
        <w:t xml:space="preserve"> </w:t>
      </w:r>
      <w:r w:rsidRPr="00202084">
        <w:rPr>
          <w:rStyle w:val="StyleUnderline"/>
        </w:rPr>
        <w:t xml:space="preserve">Bolton’s view of the world is a mix of what realist scholar Stephen Walt calls “hegemonic hubris” with a dash of hawkish unilateralism. According to Walt, the post-Cold War era was one of “hubristic fantasy,” leading the </w:t>
      </w:r>
      <w:r w:rsidRPr="00A64101">
        <w:rPr>
          <w:rStyle w:val="StyleUnderline"/>
          <w:highlight w:val="green"/>
        </w:rPr>
        <w:t>foreign policy elite</w:t>
      </w:r>
      <w:r w:rsidRPr="00202084">
        <w:rPr>
          <w:rStyle w:val="StyleUnderline"/>
        </w:rPr>
        <w:t xml:space="preserve"> to “</w:t>
      </w:r>
      <w:r w:rsidRPr="00A64101">
        <w:rPr>
          <w:rStyle w:val="StyleUnderline"/>
          <w:highlight w:val="green"/>
        </w:rPr>
        <w:t>believe they had the right</w:t>
      </w:r>
      <w:r w:rsidRPr="00202084">
        <w:rPr>
          <w:rStyle w:val="StyleUnderline"/>
        </w:rPr>
        <w:t xml:space="preserve">, the responsibility, and the wisdom </w:t>
      </w:r>
      <w:r w:rsidRPr="00A64101">
        <w:rPr>
          <w:rStyle w:val="StyleUnderline"/>
          <w:highlight w:val="green"/>
        </w:rPr>
        <w:t>to shape political</w:t>
      </w:r>
      <w:r w:rsidRPr="00202084">
        <w:rPr>
          <w:rStyle w:val="StyleUnderline"/>
        </w:rPr>
        <w:t xml:space="preserve"> arrangements </w:t>
      </w:r>
      <w:r w:rsidRPr="00A64101">
        <w:rPr>
          <w:rStyle w:val="StyleUnderline"/>
          <w:highlight w:val="green"/>
        </w:rPr>
        <w:t>in every corner</w:t>
      </w:r>
      <w:r w:rsidRPr="00202084">
        <w:rPr>
          <w:rStyle w:val="StyleUnderline"/>
        </w:rPr>
        <w:t xml:space="preserve"> of the world.” Mix in Bolton’s hatred of multilateralism and it’s a </w:t>
      </w:r>
      <w:r w:rsidRPr="00A64101">
        <w:rPr>
          <w:rStyle w:val="StyleUnderline"/>
          <w:highlight w:val="green"/>
        </w:rPr>
        <w:t>recipe for</w:t>
      </w:r>
      <w:r w:rsidRPr="00202084">
        <w:rPr>
          <w:rStyle w:val="StyleUnderline"/>
        </w:rPr>
        <w:t xml:space="preserve"> strategic </w:t>
      </w:r>
      <w:r w:rsidRPr="00A64101">
        <w:rPr>
          <w:rStyle w:val="StyleUnderline"/>
          <w:highlight w:val="green"/>
        </w:rPr>
        <w:t>disaster</w:t>
      </w:r>
      <w:r w:rsidRPr="00202084">
        <w:rPr>
          <w:sz w:val="16"/>
        </w:rPr>
        <w:t xml:space="preserve">. There’s a reason why Bolton framed the executive order President Trump signed that pulled United States out of the Iran nuclear deal (the Joint Comprehensive Plan of Action or JCPOA). It’s everything Bolton stands for. It’s also a complete refutation of President Obama’s foreign policy doctrine on the Middle East. Whereas the United States mostly accepted Russia and China as independent powers worthy of engagement, Iran had largely remained a pariah since its revolution in 1979. The Obama administration wanted to change that by pursuing diplomacy. The successful result, </w:t>
      </w:r>
      <w:r w:rsidRPr="00202084">
        <w:rPr>
          <w:rStyle w:val="StyleUnderline"/>
        </w:rPr>
        <w:t xml:space="preserve">the JCPOA, could have become a diplomatic foundation to discuss other issues and might have led the United States to accept Iran’s role in its region. In such a case, </w:t>
      </w:r>
      <w:r w:rsidRPr="00A64101">
        <w:rPr>
          <w:rStyle w:val="StyleUnderline"/>
          <w:highlight w:val="green"/>
        </w:rPr>
        <w:t>the United States could have pursued offshore balancing</w:t>
      </w:r>
      <w:r w:rsidRPr="00202084">
        <w:rPr>
          <w:rStyle w:val="StyleUnderline"/>
        </w:rPr>
        <w:t xml:space="preserve"> in the Middle East and pivot away, allowing Saudi Arabia and Iran, in President Obama’s own words, t</w:t>
      </w:r>
      <w:r w:rsidRPr="00A64101">
        <w:rPr>
          <w:rStyle w:val="StyleUnderline"/>
          <w:highlight w:val="green"/>
        </w:rPr>
        <w:t>o “share</w:t>
      </w:r>
      <w:r w:rsidRPr="00202084">
        <w:rPr>
          <w:rStyle w:val="StyleUnderline"/>
        </w:rPr>
        <w:t xml:space="preserve"> the region.”</w:t>
      </w:r>
      <w:r w:rsidRPr="00202084">
        <w:rPr>
          <w:sz w:val="16"/>
        </w:rPr>
        <w:t xml:space="preserve"> In other words, the JCPOA was an attempt to refocus U.S. foreign policy on more pressing issues, like the major role China is now playing on the global stage, while avoiding another costly Middle Eastern quagmire. </w:t>
      </w:r>
      <w:r w:rsidRPr="00202084">
        <w:rPr>
          <w:rStyle w:val="StyleUnderline"/>
        </w:rPr>
        <w:t xml:space="preserve">Bolton, on the other hand, views the </w:t>
      </w:r>
      <w:r w:rsidRPr="00A64101">
        <w:rPr>
          <w:rStyle w:val="StyleUnderline"/>
          <w:highlight w:val="green"/>
        </w:rPr>
        <w:t>United States as a unilateral hegemon</w:t>
      </w:r>
      <w:r w:rsidRPr="00202084">
        <w:rPr>
          <w:rStyle w:val="StyleUnderline"/>
        </w:rPr>
        <w:t xml:space="preserve"> that can pressure any country, small or large, as desired. He has </w:t>
      </w:r>
      <w:r w:rsidRPr="00A64101">
        <w:rPr>
          <w:rStyle w:val="StyleUnderline"/>
          <w:highlight w:val="green"/>
        </w:rPr>
        <w:t>threatened</w:t>
      </w:r>
      <w:r w:rsidRPr="00202084">
        <w:rPr>
          <w:rStyle w:val="StyleUnderline"/>
        </w:rPr>
        <w:t xml:space="preserve"> not only </w:t>
      </w:r>
      <w:r w:rsidRPr="00A64101">
        <w:rPr>
          <w:rStyle w:val="StyleUnderline"/>
          <w:highlight w:val="green"/>
        </w:rPr>
        <w:t>Iran</w:t>
      </w:r>
      <w:r w:rsidRPr="00202084">
        <w:rPr>
          <w:rStyle w:val="StyleUnderline"/>
        </w:rPr>
        <w:t xml:space="preserve"> (“bomb Iran”), but also </w:t>
      </w:r>
      <w:r w:rsidRPr="00A64101">
        <w:rPr>
          <w:rStyle w:val="StyleUnderline"/>
          <w:highlight w:val="green"/>
        </w:rPr>
        <w:t>Venezuela, Cuba, and No</w:t>
      </w:r>
      <w:r w:rsidRPr="00202084">
        <w:rPr>
          <w:rStyle w:val="StyleUnderline"/>
        </w:rPr>
        <w:t xml:space="preserve">rth </w:t>
      </w:r>
      <w:r w:rsidRPr="00A64101">
        <w:rPr>
          <w:rStyle w:val="StyleUnderline"/>
          <w:highlight w:val="green"/>
        </w:rPr>
        <w:t>Ko</w:t>
      </w:r>
      <w:r w:rsidRPr="00202084">
        <w:rPr>
          <w:rStyle w:val="StyleUnderline"/>
        </w:rPr>
        <w:t xml:space="preserve">rea. However, </w:t>
      </w:r>
      <w:r w:rsidRPr="00A64101">
        <w:rPr>
          <w:rStyle w:val="StyleUnderline"/>
          <w:highlight w:val="green"/>
        </w:rPr>
        <w:t>this is</w:t>
      </w:r>
      <w:r w:rsidRPr="00202084">
        <w:rPr>
          <w:rStyle w:val="StyleUnderline"/>
        </w:rPr>
        <w:t xml:space="preserve"> an </w:t>
      </w:r>
      <w:r w:rsidRPr="00A64101">
        <w:rPr>
          <w:rStyle w:val="StyleUnderline"/>
          <w:highlight w:val="green"/>
        </w:rPr>
        <w:t>outdated and misplaced</w:t>
      </w:r>
      <w:r w:rsidRPr="00202084">
        <w:rPr>
          <w:rStyle w:val="StyleUnderline"/>
        </w:rPr>
        <w:t xml:space="preserve"> take on U.S. </w:t>
      </w:r>
      <w:r w:rsidRPr="00202084">
        <w:rPr>
          <w:rStyle w:val="Emphasis"/>
        </w:rPr>
        <w:t xml:space="preserve">power. After Bolton rerouted the United States towards confronting Iran, Iranian President Hassan Rouhani announced reduced compliance with the JCPOA. This outcome is not in the interest of the United States. It </w:t>
      </w:r>
      <w:r w:rsidRPr="00A64101">
        <w:rPr>
          <w:rStyle w:val="Emphasis"/>
          <w:highlight w:val="green"/>
        </w:rPr>
        <w:t>undermines U.S. allies, handicaps global disarmament</w:t>
      </w:r>
      <w:r w:rsidRPr="00202084">
        <w:rPr>
          <w:rStyle w:val="Emphasis"/>
        </w:rPr>
        <w:t xml:space="preserve"> efforts, and </w:t>
      </w:r>
      <w:r w:rsidRPr="00A64101">
        <w:rPr>
          <w:rStyle w:val="Emphasis"/>
          <w:highlight w:val="green"/>
        </w:rPr>
        <w:t>limits U.S. strategic flexibility</w:t>
      </w:r>
      <w:r w:rsidRPr="00202084">
        <w:rPr>
          <w:rStyle w:val="Emphasis"/>
        </w:rPr>
        <w:t xml:space="preserve"> in the Middle East by locking in relations with intransigent allies.</w:t>
      </w:r>
      <w:r>
        <w:rPr>
          <w:rStyle w:val="Emphasis"/>
        </w:rPr>
        <w:t xml:space="preserve"> </w:t>
      </w:r>
      <w:r w:rsidRPr="00202084">
        <w:rPr>
          <w:rStyle w:val="StyleUnderline"/>
        </w:rPr>
        <w:t>Meanwhile, regular Iranians are the real victims of this strategy. The Trump administration’s “</w:t>
      </w:r>
      <w:r w:rsidRPr="00A64101">
        <w:rPr>
          <w:rStyle w:val="StyleUnderline"/>
          <w:highlight w:val="green"/>
        </w:rPr>
        <w:t>maximum pressure</w:t>
      </w:r>
      <w:r w:rsidRPr="00202084">
        <w:rPr>
          <w:rStyle w:val="StyleUnderline"/>
        </w:rPr>
        <w:t xml:space="preserve">” strategy against Iran has </w:t>
      </w:r>
      <w:r w:rsidRPr="00A64101">
        <w:rPr>
          <w:rStyle w:val="StyleUnderline"/>
          <w:highlight w:val="green"/>
        </w:rPr>
        <w:t>caused the</w:t>
      </w:r>
      <w:r w:rsidRPr="00202084">
        <w:rPr>
          <w:rStyle w:val="StyleUnderline"/>
        </w:rPr>
        <w:t xml:space="preserve"> country’s </w:t>
      </w:r>
      <w:r w:rsidRPr="00A64101">
        <w:rPr>
          <w:rStyle w:val="StyleUnderline"/>
          <w:highlight w:val="green"/>
        </w:rPr>
        <w:t>economy to shrink by 3.9 percent</w:t>
      </w:r>
      <w:r w:rsidRPr="00202084">
        <w:rPr>
          <w:rStyle w:val="StyleUnderline"/>
        </w:rPr>
        <w:t xml:space="preserve"> in 2018 </w:t>
      </w:r>
      <w:r w:rsidRPr="00A64101">
        <w:rPr>
          <w:rStyle w:val="StyleUnderline"/>
          <w:highlight w:val="green"/>
        </w:rPr>
        <w:t>and inflation to skyrocket to 31</w:t>
      </w:r>
      <w:r w:rsidRPr="00202084">
        <w:rPr>
          <w:rStyle w:val="StyleUnderline"/>
        </w:rPr>
        <w:t xml:space="preserve"> percent. </w:t>
      </w:r>
      <w:r w:rsidRPr="00202084">
        <w:rPr>
          <w:sz w:val="16"/>
        </w:rPr>
        <w:t xml:space="preserve">The costs of red meat and poultry, cheese and eggs, and vegetables increased by 57 percent, 37 percent, and 47 percent respectively. The economy is expected to shrink another 6 percent in 2019. If Iran’s human rights track record were an honest concern, then the Trump administration would realize that sanctions only make the situation worse for regular Iranians. </w:t>
      </w:r>
      <w:r w:rsidRPr="00202084">
        <w:rPr>
          <w:rStyle w:val="StyleUnderline"/>
        </w:rPr>
        <w:t xml:space="preserve">By </w:t>
      </w:r>
      <w:r w:rsidRPr="00A64101">
        <w:rPr>
          <w:rStyle w:val="StyleUnderline"/>
          <w:highlight w:val="green"/>
        </w:rPr>
        <w:t>limiting</w:t>
      </w:r>
      <w:r w:rsidRPr="00202084">
        <w:rPr>
          <w:rStyle w:val="StyleUnderline"/>
        </w:rPr>
        <w:t xml:space="preserve"> the country’s </w:t>
      </w:r>
      <w:r w:rsidRPr="00A64101">
        <w:rPr>
          <w:rStyle w:val="StyleUnderline"/>
          <w:highlight w:val="green"/>
        </w:rPr>
        <w:t>access to foreign markets</w:t>
      </w:r>
      <w:r w:rsidRPr="00202084">
        <w:rPr>
          <w:rStyle w:val="StyleUnderline"/>
        </w:rPr>
        <w:t xml:space="preserve">, for instance, the United States is </w:t>
      </w:r>
      <w:r w:rsidRPr="00A64101">
        <w:rPr>
          <w:rStyle w:val="StyleUnderline"/>
          <w:highlight w:val="green"/>
        </w:rPr>
        <w:t>strengthening the Revolutionary Guard</w:t>
      </w:r>
      <w:r w:rsidRPr="00A64101">
        <w:rPr>
          <w:rStyle w:val="StyleUnderline"/>
        </w:rPr>
        <w:t>’s</w:t>
      </w:r>
      <w:r w:rsidRPr="00202084">
        <w:rPr>
          <w:rStyle w:val="StyleUnderline"/>
        </w:rPr>
        <w:t xml:space="preserve"> influence over the economy</w:t>
      </w:r>
      <w:r w:rsidRPr="00202084">
        <w:rPr>
          <w:sz w:val="16"/>
        </w:rPr>
        <w:t>. If Iran’s foreign policy were the main concern, then the Trump administration would have stayed in the JCPOA as a way to address outstanding concerns all while not undermining an agreement that prevents Iran from developing a nuclear weapon. Instead, the Trump administration’s foreign policy team demands regime change. As a senior Trump foreign policy official puts it: “we can collapse their economy – it’s not that difficult. But it’s up to the Iranian people.” This is not moral leadership. It’s not even a strategy. It’s economic torture. It also won’t work. As veteran diplomat William Burns explains in Foreign Policy, “</w:t>
      </w:r>
      <w:r w:rsidRPr="00202084">
        <w:rPr>
          <w:rStyle w:val="StyleUnderline"/>
        </w:rPr>
        <w:t>false assumptions about how a muscular, unilateralist U.S. approach can produce the capitulation or implosion of this Iranian regime, which I think is an assumption untethered to history.”</w:t>
      </w:r>
    </w:p>
    <w:p w14:paraId="64C3CF74" w14:textId="77777777" w:rsidR="008A3D84" w:rsidRDefault="008A3D84" w:rsidP="008A3D84">
      <w:pPr>
        <w:pStyle w:val="Heading4"/>
      </w:pPr>
      <w:r>
        <w:lastRenderedPageBreak/>
        <w:t xml:space="preserve">Conflict escalates – </w:t>
      </w:r>
      <w:proofErr w:type="spellStart"/>
      <w:r>
        <w:t>heg</w:t>
      </w:r>
      <w:proofErr w:type="spellEnd"/>
      <w:r>
        <w:t xml:space="preserve"> creates a self-fulfilling prophecy that puts both countries on edge and means even small conflicts become deadly.</w:t>
      </w:r>
    </w:p>
    <w:p w14:paraId="46FA8D7A" w14:textId="77777777" w:rsidR="008A3D84" w:rsidRPr="00202084" w:rsidRDefault="008A3D84" w:rsidP="008A3D84">
      <w:r>
        <w:rPr>
          <w:rStyle w:val="Style13ptBold"/>
        </w:rPr>
        <w:t xml:space="preserve">Giglio 19 </w:t>
      </w:r>
      <w:r w:rsidRPr="00202084">
        <w:t xml:space="preserve">Mike Giglio, 7-23-2019, "Iran Is Acting Like the International Villain of Trump’s Prophecy," Atlantic, </w:t>
      </w:r>
      <w:hyperlink r:id="rId31" w:history="1">
        <w:r w:rsidRPr="00647B1F">
          <w:rPr>
            <w:rStyle w:val="Hyperlink"/>
          </w:rPr>
          <w:t>https://www.theatlantic.com/politics/archive/2019/07/dangers-multiply-us-iran-standoff/594505/</w:t>
        </w:r>
      </w:hyperlink>
      <w:r>
        <w:t xml:space="preserve"> SM</w:t>
      </w:r>
    </w:p>
    <w:p w14:paraId="15125039" w14:textId="77777777" w:rsidR="008A3D84" w:rsidRDefault="008A3D84" w:rsidP="008A3D84">
      <w:pPr>
        <w:rPr>
          <w:rStyle w:val="StyleUnderline"/>
        </w:rPr>
      </w:pPr>
      <w:r w:rsidRPr="00202084">
        <w:rPr>
          <w:sz w:val="16"/>
        </w:rPr>
        <w:t xml:space="preserve">Iran Is Acting Like the International Villain of Trump’s Prophecy </w:t>
      </w:r>
      <w:r w:rsidRPr="00202084">
        <w:rPr>
          <w:rStyle w:val="StyleUnderline"/>
        </w:rPr>
        <w:t xml:space="preserve">Any number of relatively mundane scenarios now have the potential to escalate </w:t>
      </w:r>
      <w:r w:rsidRPr="00A64101">
        <w:rPr>
          <w:rStyle w:val="StyleUnderline"/>
          <w:highlight w:val="green"/>
        </w:rPr>
        <w:t>U.S.-Iran tensions</w:t>
      </w:r>
      <w:r w:rsidRPr="00202084">
        <w:rPr>
          <w:rStyle w:val="StyleUnderline"/>
        </w:rPr>
        <w:t>—from a fire at a militia base to the seizure of an oil tanker to the signal-jamming of a drone.</w:t>
      </w:r>
      <w:r>
        <w:rPr>
          <w:rStyle w:val="StyleUnderline"/>
        </w:rPr>
        <w:t xml:space="preserve"> </w:t>
      </w:r>
      <w:r w:rsidRPr="00202084">
        <w:rPr>
          <w:sz w:val="16"/>
        </w:rPr>
        <w:t xml:space="preserve">MIKE GIGLIO JUL 23, 2019 2 more free articles this month Sign in Subscribe Now A military speedboat sails close to a tanker. A boat of the Iranian Revolutionary Guard sails close to Stena </w:t>
      </w:r>
      <w:proofErr w:type="spellStart"/>
      <w:r w:rsidRPr="00202084">
        <w:rPr>
          <w:sz w:val="16"/>
        </w:rPr>
        <w:t>Impero</w:t>
      </w:r>
      <w:proofErr w:type="spellEnd"/>
      <w:r w:rsidRPr="00202084">
        <w:rPr>
          <w:sz w:val="16"/>
        </w:rPr>
        <w:t xml:space="preserve">, the British-flagged tanker recently seized by </w:t>
      </w:r>
      <w:proofErr w:type="spellStart"/>
      <w:r w:rsidRPr="00202084">
        <w:rPr>
          <w:sz w:val="16"/>
        </w:rPr>
        <w:t>IranFARS</w:t>
      </w:r>
      <w:proofErr w:type="spellEnd"/>
      <w:r w:rsidRPr="00202084">
        <w:rPr>
          <w:sz w:val="16"/>
        </w:rPr>
        <w:t xml:space="preserve"> NEWS AGENCY / WANA VIA REUTERS </w:t>
      </w:r>
      <w:r w:rsidRPr="00202084">
        <w:rPr>
          <w:rStyle w:val="StyleUnderline"/>
        </w:rPr>
        <w:t xml:space="preserve">It was an explosion at an Iran-aligned Shiite militia base in an obscure corner of Iraq—at worst, it </w:t>
      </w:r>
      <w:r w:rsidRPr="00A64101">
        <w:rPr>
          <w:rStyle w:val="StyleUnderline"/>
          <w:highlight w:val="green"/>
        </w:rPr>
        <w:t>could have</w:t>
      </w:r>
      <w:r w:rsidRPr="00202084">
        <w:rPr>
          <w:rStyle w:val="StyleUnderline"/>
        </w:rPr>
        <w:t xml:space="preserve"> had </w:t>
      </w:r>
      <w:r w:rsidRPr="00A64101">
        <w:rPr>
          <w:rStyle w:val="StyleUnderline"/>
          <w:highlight w:val="green"/>
        </w:rPr>
        <w:t>global implications</w:t>
      </w:r>
      <w:r w:rsidRPr="00202084">
        <w:rPr>
          <w:rStyle w:val="StyleUnderline"/>
        </w:rPr>
        <w:t xml:space="preserve">, by </w:t>
      </w:r>
      <w:r w:rsidRPr="00A64101">
        <w:rPr>
          <w:rStyle w:val="StyleUnderline"/>
          <w:highlight w:val="green"/>
        </w:rPr>
        <w:t>plunging</w:t>
      </w:r>
      <w:r w:rsidRPr="00202084">
        <w:rPr>
          <w:rStyle w:val="StyleUnderline"/>
        </w:rPr>
        <w:t xml:space="preserve"> the United States and Iran </w:t>
      </w:r>
      <w:r w:rsidRPr="00A64101">
        <w:rPr>
          <w:rStyle w:val="StyleUnderline"/>
          <w:highlight w:val="green"/>
        </w:rPr>
        <w:t>into a dangerous</w:t>
      </w:r>
      <w:r w:rsidRPr="00202084">
        <w:rPr>
          <w:rStyle w:val="StyleUnderline"/>
        </w:rPr>
        <w:t xml:space="preserve"> new </w:t>
      </w:r>
      <w:r w:rsidRPr="00A64101">
        <w:rPr>
          <w:rStyle w:val="StyleUnderline"/>
          <w:highlight w:val="green"/>
        </w:rPr>
        <w:t>round of escalation</w:t>
      </w:r>
      <w:r w:rsidRPr="00202084">
        <w:rPr>
          <w:rStyle w:val="StyleUnderline"/>
        </w:rPr>
        <w:t>.</w:t>
      </w:r>
      <w:r>
        <w:rPr>
          <w:rStyle w:val="StyleUnderline"/>
        </w:rPr>
        <w:t xml:space="preserve"> </w:t>
      </w:r>
      <w:r w:rsidRPr="00202084">
        <w:rPr>
          <w:sz w:val="16"/>
        </w:rPr>
        <w:t xml:space="preserve">The speculation on social media about the incident last week was rife: Perhaps it was a U.S. or Israeli air strike against Iranian weapons or proxies. On the heels of the U.S. downing of an Iranian drone in the Strait of Hormuz, either seemed possible, especially since Iraq’s militia already had the potential to become the next flashpoint in the U.S.-Iran crisis. The fevered conjecture even led the U.S. to issue a statement, saying Washington was not involved in the incident. The reports that emerged in the following hours and days suggested more mundane scenarios. The Iraqi military said the base had been hit by a grenade dropped from a drone—a relatively unsophisticated style of attack that ISIS often deploys and that anyone with a consumer drone and some mechanical skill could carry out. Then, on Monday, an Iraqi media report said the militia had launched its own investigation into the explosion and determined it was caused by a fire. The confusion over the explosion—and the fact that such an obscure event came into such intense focus in the first place—underlines the unease now gripping the region. A tangled web of actors and incidents, from Iranian proxies in Iraq to the seizure of oil tankers and destruction of military drones in the Persian Gulf, now holds the potential for the next escalation. It might even be sparked by an ISIS militant flying a drone overnight, the artificial intelligence running a drone-jamming system aboard a U.S. warship, or a random fire. Michael </w:t>
      </w:r>
      <w:proofErr w:type="spellStart"/>
      <w:r w:rsidRPr="00202084">
        <w:rPr>
          <w:sz w:val="16"/>
        </w:rPr>
        <w:t>Pregent</w:t>
      </w:r>
      <w:proofErr w:type="spellEnd"/>
      <w:r w:rsidRPr="00202084">
        <w:rPr>
          <w:sz w:val="16"/>
        </w:rPr>
        <w:t xml:space="preserve">, a senior fellow at the Hudson Institute who worked as a U.S. intelligence officer in Iraq, told me that </w:t>
      </w:r>
      <w:r w:rsidRPr="00A64101">
        <w:rPr>
          <w:rStyle w:val="StyleUnderline"/>
          <w:highlight w:val="green"/>
        </w:rPr>
        <w:t>Iran</w:t>
      </w:r>
      <w:r w:rsidRPr="00202084">
        <w:rPr>
          <w:rStyle w:val="StyleUnderline"/>
        </w:rPr>
        <w:t xml:space="preserve">-linked militia members in the country </w:t>
      </w:r>
      <w:r w:rsidRPr="00A64101">
        <w:rPr>
          <w:rStyle w:val="StyleUnderline"/>
          <w:highlight w:val="green"/>
        </w:rPr>
        <w:t>are</w:t>
      </w:r>
      <w:r w:rsidRPr="00202084">
        <w:rPr>
          <w:rStyle w:val="StyleUnderline"/>
        </w:rPr>
        <w:t xml:space="preserve"> indeed “</w:t>
      </w:r>
      <w:r w:rsidRPr="00A64101">
        <w:rPr>
          <w:rStyle w:val="StyleUnderline"/>
          <w:highlight w:val="green"/>
        </w:rPr>
        <w:t>fearful of U.S</w:t>
      </w:r>
      <w:r w:rsidRPr="00202084">
        <w:rPr>
          <w:rStyle w:val="StyleUnderline"/>
        </w:rPr>
        <w:t xml:space="preserve">. air </w:t>
      </w:r>
      <w:r w:rsidRPr="00A64101">
        <w:rPr>
          <w:rStyle w:val="StyleUnderline"/>
          <w:highlight w:val="green"/>
        </w:rPr>
        <w:t>strikes</w:t>
      </w:r>
      <w:r w:rsidRPr="00202084">
        <w:rPr>
          <w:rStyle w:val="StyleUnderline"/>
        </w:rPr>
        <w:t xml:space="preserve"> inside Iraq against their bases,” </w:t>
      </w:r>
      <w:r w:rsidRPr="00A64101">
        <w:rPr>
          <w:rStyle w:val="StyleUnderline"/>
          <w:highlight w:val="green"/>
        </w:rPr>
        <w:t>which would be</w:t>
      </w:r>
      <w:r w:rsidRPr="00202084">
        <w:rPr>
          <w:rStyle w:val="StyleUnderline"/>
        </w:rPr>
        <w:t xml:space="preserve"> an </w:t>
      </w:r>
      <w:r w:rsidRPr="00A64101">
        <w:rPr>
          <w:rStyle w:val="StyleUnderline"/>
          <w:highlight w:val="green"/>
        </w:rPr>
        <w:t>unprecedented escalation</w:t>
      </w:r>
      <w:r w:rsidRPr="00202084">
        <w:rPr>
          <w:sz w:val="16"/>
        </w:rPr>
        <w:t xml:space="preserve">. (U.S. strikes in Iraq exclusively target ISIS). </w:t>
      </w:r>
      <w:r w:rsidRPr="00202084">
        <w:rPr>
          <w:rStyle w:val="StyleUnderline"/>
        </w:rPr>
        <w:t xml:space="preserve">At the same time, </w:t>
      </w:r>
      <w:r w:rsidRPr="00A64101">
        <w:rPr>
          <w:rStyle w:val="StyleUnderline"/>
          <w:highlight w:val="green"/>
        </w:rPr>
        <w:t>bases</w:t>
      </w:r>
      <w:r w:rsidRPr="00202084">
        <w:rPr>
          <w:rStyle w:val="StyleUnderline"/>
        </w:rPr>
        <w:t xml:space="preserve"> housing U.S. troops in Iraq </w:t>
      </w:r>
      <w:r w:rsidRPr="00A64101">
        <w:rPr>
          <w:rStyle w:val="StyleUnderline"/>
          <w:highlight w:val="green"/>
        </w:rPr>
        <w:t>have</w:t>
      </w:r>
      <w:r w:rsidRPr="00202084">
        <w:rPr>
          <w:rStyle w:val="StyleUnderline"/>
        </w:rPr>
        <w:t xml:space="preserve"> occasionally </w:t>
      </w:r>
      <w:r w:rsidRPr="00A64101">
        <w:rPr>
          <w:rStyle w:val="StyleUnderline"/>
          <w:highlight w:val="green"/>
        </w:rPr>
        <w:t>been subject to</w:t>
      </w:r>
      <w:r w:rsidRPr="00202084">
        <w:rPr>
          <w:rStyle w:val="StyleUnderline"/>
        </w:rPr>
        <w:t xml:space="preserve"> murky rocket and mortar </w:t>
      </w:r>
      <w:r w:rsidRPr="00A64101">
        <w:rPr>
          <w:rStyle w:val="StyleUnderline"/>
          <w:highlight w:val="green"/>
        </w:rPr>
        <w:t>attacks</w:t>
      </w:r>
      <w:r w:rsidRPr="00202084">
        <w:rPr>
          <w:rStyle w:val="StyleUnderline"/>
        </w:rPr>
        <w:t xml:space="preserve"> in which the perpetrators haven’t been clearly identified. </w:t>
      </w:r>
      <w:r w:rsidRPr="00202084">
        <w:rPr>
          <w:sz w:val="16"/>
        </w:rPr>
        <w:t xml:space="preserve">“These types of attacks can be attributed to whatever group the Iraqi government says committed the attack,” </w:t>
      </w:r>
      <w:proofErr w:type="spellStart"/>
      <w:r w:rsidRPr="00202084">
        <w:rPr>
          <w:sz w:val="16"/>
        </w:rPr>
        <w:t>Pregent</w:t>
      </w:r>
      <w:proofErr w:type="spellEnd"/>
      <w:r w:rsidRPr="00202084">
        <w:rPr>
          <w:sz w:val="16"/>
        </w:rPr>
        <w:t xml:space="preserve"> said. </w:t>
      </w:r>
      <w:r w:rsidRPr="00202084">
        <w:rPr>
          <w:rStyle w:val="StyleUnderline"/>
        </w:rPr>
        <w:t xml:space="preserve">All of this is taking place against the </w:t>
      </w:r>
      <w:r w:rsidRPr="00A64101">
        <w:rPr>
          <w:rStyle w:val="StyleUnderline"/>
          <w:highlight w:val="green"/>
        </w:rPr>
        <w:t>backdrop of</w:t>
      </w:r>
      <w:r w:rsidRPr="00202084">
        <w:rPr>
          <w:rStyle w:val="StyleUnderline"/>
        </w:rPr>
        <w:t xml:space="preserve"> very real </w:t>
      </w:r>
      <w:r w:rsidRPr="00A64101">
        <w:rPr>
          <w:rStyle w:val="StyleUnderline"/>
          <w:highlight w:val="green"/>
        </w:rPr>
        <w:t>Iranian escalations</w:t>
      </w:r>
      <w:r w:rsidRPr="00202084">
        <w:rPr>
          <w:rStyle w:val="StyleUnderline"/>
        </w:rPr>
        <w:t xml:space="preserve">. Iranian </w:t>
      </w:r>
      <w:r w:rsidRPr="00A64101">
        <w:rPr>
          <w:rStyle w:val="StyleUnderline"/>
          <w:highlight w:val="green"/>
        </w:rPr>
        <w:t>forces shot down a U.S. drone</w:t>
      </w:r>
      <w:r w:rsidRPr="00202084">
        <w:rPr>
          <w:rStyle w:val="StyleUnderline"/>
        </w:rPr>
        <w:t xml:space="preserve"> in June, nearly provoking a U.S. response that Trump reportedly canceled at the last minute. </w:t>
      </w:r>
      <w:r w:rsidRPr="00A64101">
        <w:rPr>
          <w:rStyle w:val="StyleUnderline"/>
          <w:highlight w:val="green"/>
        </w:rPr>
        <w:t>Iran</w:t>
      </w:r>
      <w:r w:rsidRPr="00202084">
        <w:rPr>
          <w:rStyle w:val="StyleUnderline"/>
        </w:rPr>
        <w:t xml:space="preserve"> then used its own drone to </w:t>
      </w:r>
      <w:r w:rsidRPr="00A64101">
        <w:rPr>
          <w:rStyle w:val="StyleUnderline"/>
          <w:highlight w:val="green"/>
        </w:rPr>
        <w:t>harass the USS Boxer</w:t>
      </w:r>
      <w:r w:rsidRPr="00202084">
        <w:rPr>
          <w:rStyle w:val="StyleUnderline"/>
        </w:rPr>
        <w:t xml:space="preserve"> in the Strait of Hormuz, prompting the U.S. to bring down the drone</w:t>
      </w:r>
      <w:r w:rsidRPr="00202084">
        <w:rPr>
          <w:sz w:val="16"/>
        </w:rPr>
        <w:t xml:space="preserve">. </w:t>
      </w:r>
      <w:proofErr w:type="gramStart"/>
      <w:r w:rsidRPr="00202084">
        <w:rPr>
          <w:sz w:val="16"/>
        </w:rPr>
        <w:t>Iran later broadcast footage of the Boxer,</w:t>
      </w:r>
      <w:proofErr w:type="gramEnd"/>
      <w:r w:rsidRPr="00202084">
        <w:rPr>
          <w:sz w:val="16"/>
        </w:rPr>
        <w:t xml:space="preserve"> filmed either by that drone or another one, in an apparent taunt. (</w:t>
      </w:r>
      <w:r w:rsidRPr="00A64101">
        <w:rPr>
          <w:rStyle w:val="StyleUnderline"/>
          <w:highlight w:val="green"/>
        </w:rPr>
        <w:t>Keeping</w:t>
      </w:r>
      <w:r w:rsidRPr="00202084">
        <w:rPr>
          <w:rStyle w:val="StyleUnderline"/>
        </w:rPr>
        <w:t xml:space="preserve"> up its </w:t>
      </w:r>
      <w:r w:rsidRPr="00A64101">
        <w:rPr>
          <w:rStyle w:val="StyleUnderline"/>
          <w:highlight w:val="green"/>
        </w:rPr>
        <w:t>aggressive posture</w:t>
      </w:r>
      <w:r w:rsidRPr="00202084">
        <w:rPr>
          <w:rStyle w:val="StyleUnderline"/>
        </w:rPr>
        <w:t>, Iran also claimed to have captured more than a dozen CIA spies and sentenced some to death, though Trump was quick to deny this.)</w:t>
      </w:r>
      <w:r w:rsidRPr="00202084">
        <w:rPr>
          <w:sz w:val="16"/>
        </w:rPr>
        <w:t xml:space="preserve"> Iran also seized a UAE-based tanker in the Strait of Hormuz on Thursday and a British-flagged tanker on Friday. MORE STORIES The Atlantic Politics Daily: This Was Not a Trump-Kim Summit SHAN WANG Kim Myong Gil stands on the steps of the North Korean embassy holding a paper. On North Korea, the Chickens Are Coming Home to Roost URI FRIEDMAN Trump Is Killing a Fatally Flawed Syria Policy KATHY GILSINAN A U.S. soldier watches Syrian Democratic Forces raise a flag in the background. The Danger of Abandoning Our Partners JOSEPH VOTEL ELIZABETH DENT </w:t>
      </w:r>
      <w:r w:rsidRPr="00A64101">
        <w:rPr>
          <w:rStyle w:val="StyleUnderline"/>
          <w:highlight w:val="green"/>
        </w:rPr>
        <w:t>Those incidents remind</w:t>
      </w:r>
      <w:r w:rsidRPr="00202084">
        <w:rPr>
          <w:rStyle w:val="StyleUnderline"/>
        </w:rPr>
        <w:t xml:space="preserve"> Tobias Schneider, a research fellow at the Global Public Policy Institute in Berlin, </w:t>
      </w:r>
      <w:r w:rsidRPr="00A64101">
        <w:rPr>
          <w:rStyle w:val="StyleUnderline"/>
          <w:highlight w:val="green"/>
        </w:rPr>
        <w:t>of the</w:t>
      </w:r>
      <w:r w:rsidRPr="00202084">
        <w:rPr>
          <w:rStyle w:val="StyleUnderline"/>
        </w:rPr>
        <w:t xml:space="preserve"> so-called </w:t>
      </w:r>
      <w:r w:rsidRPr="00A64101">
        <w:rPr>
          <w:rStyle w:val="StyleUnderline"/>
          <w:highlight w:val="green"/>
        </w:rPr>
        <w:t>Tanker Wars</w:t>
      </w:r>
      <w:r w:rsidRPr="00202084">
        <w:rPr>
          <w:rStyle w:val="StyleUnderline"/>
        </w:rPr>
        <w:t xml:space="preserve"> of the 1980s, in which, during the disastrous Iran-Iraq War, both sides began targeting the shipping interests of their rival and its allies, eventually </w:t>
      </w:r>
      <w:r w:rsidRPr="00A64101">
        <w:rPr>
          <w:rStyle w:val="StyleUnderline"/>
          <w:highlight w:val="green"/>
        </w:rPr>
        <w:t>drawing Gulf countries and</w:t>
      </w:r>
      <w:r w:rsidRPr="00202084">
        <w:rPr>
          <w:rStyle w:val="StyleUnderline"/>
        </w:rPr>
        <w:t xml:space="preserve"> then </w:t>
      </w:r>
      <w:r w:rsidRPr="00A64101">
        <w:rPr>
          <w:rStyle w:val="StyleUnderline"/>
          <w:highlight w:val="green"/>
        </w:rPr>
        <w:t>the U.S. Navy</w:t>
      </w:r>
      <w:r w:rsidRPr="00202084">
        <w:rPr>
          <w:rStyle w:val="StyleUnderline"/>
        </w:rPr>
        <w:t xml:space="preserve"> into the conflict. “</w:t>
      </w:r>
      <w:r w:rsidRPr="00A64101">
        <w:rPr>
          <w:rStyle w:val="StyleUnderline"/>
          <w:highlight w:val="green"/>
        </w:rPr>
        <w:t>There is historical precedent for</w:t>
      </w:r>
      <w:r w:rsidRPr="00202084">
        <w:rPr>
          <w:rStyle w:val="StyleUnderline"/>
        </w:rPr>
        <w:t xml:space="preserve"> Iranian </w:t>
      </w:r>
      <w:r w:rsidRPr="00A64101">
        <w:rPr>
          <w:rStyle w:val="StyleUnderline"/>
          <w:highlight w:val="green"/>
        </w:rPr>
        <w:t>brinkmanship</w:t>
      </w:r>
      <w:r w:rsidRPr="00202084">
        <w:rPr>
          <w:rStyle w:val="StyleUnderline"/>
        </w:rPr>
        <w:t>,”</w:t>
      </w:r>
      <w:r w:rsidRPr="00202084">
        <w:rPr>
          <w:sz w:val="16"/>
        </w:rPr>
        <w:t xml:space="preserve"> he told me. “In the first Tanker Wars in the late ’80s, the [Iranian Revolutionary Guard Corps Navy] consistently escalated, even in the face of U.S.-led international convoys, up to the point where they went after the naval escorts.” Iran only backed down, Schneider added, after the U.S. military “heavily retaliated with Operation Praying Mantis,” sinking five Iranian vessels and killing more than 50 Iranians. (America’s downing of the civilian airliner Iran Air Flight 655 also factored into Iran’s decision to de-escalate, he noted.) The Iranian seizure of the U.K. vessel last week came after Britain’s seizure of an Iranian oil tanker near the Strait of Gibraltar earlier this month. That vessel, U.K. </w:t>
      </w:r>
      <w:r w:rsidRPr="00202084">
        <w:rPr>
          <w:sz w:val="16"/>
        </w:rPr>
        <w:lastRenderedPageBreak/>
        <w:t xml:space="preserve">authorities said, was carrying crude to Syria in violation of EU sanctions against Bashar al-Assad’s regime. </w:t>
      </w:r>
      <w:r w:rsidRPr="00202084">
        <w:rPr>
          <w:rStyle w:val="StyleUnderline"/>
        </w:rPr>
        <w:t xml:space="preserve">Yet </w:t>
      </w:r>
      <w:r w:rsidRPr="00A64101">
        <w:rPr>
          <w:rStyle w:val="StyleUnderline"/>
          <w:highlight w:val="green"/>
        </w:rPr>
        <w:t>Iranian leadership</w:t>
      </w:r>
      <w:r w:rsidRPr="00202084">
        <w:rPr>
          <w:rStyle w:val="StyleUnderline"/>
        </w:rPr>
        <w:t xml:space="preserve">, Schneider told me, appears to </w:t>
      </w:r>
      <w:r w:rsidRPr="00A64101">
        <w:rPr>
          <w:rStyle w:val="StyleUnderline"/>
          <w:highlight w:val="green"/>
        </w:rPr>
        <w:t>view</w:t>
      </w:r>
      <w:r w:rsidRPr="00202084">
        <w:rPr>
          <w:rStyle w:val="StyleUnderline"/>
        </w:rPr>
        <w:t xml:space="preserve"> the </w:t>
      </w:r>
      <w:r w:rsidRPr="00A64101">
        <w:rPr>
          <w:rStyle w:val="StyleUnderline"/>
          <w:highlight w:val="green"/>
        </w:rPr>
        <w:t>U.K. seizure</w:t>
      </w:r>
      <w:r w:rsidRPr="00202084">
        <w:rPr>
          <w:rStyle w:val="StyleUnderline"/>
        </w:rPr>
        <w:t xml:space="preserve"> “not as enforcement of EU sanctions but </w:t>
      </w:r>
      <w:r w:rsidRPr="00A64101">
        <w:rPr>
          <w:rStyle w:val="StyleUnderline"/>
          <w:highlight w:val="green"/>
        </w:rPr>
        <w:t>as</w:t>
      </w:r>
      <w:r w:rsidRPr="00202084">
        <w:rPr>
          <w:rStyle w:val="StyleUnderline"/>
        </w:rPr>
        <w:t xml:space="preserve"> a British accession to </w:t>
      </w:r>
      <w:r w:rsidRPr="00202084">
        <w:rPr>
          <w:rStyle w:val="Emphasis"/>
        </w:rPr>
        <w:t>the Trump administration’s ‘</w:t>
      </w:r>
      <w:r w:rsidRPr="00A64101">
        <w:rPr>
          <w:rStyle w:val="Emphasis"/>
          <w:highlight w:val="green"/>
        </w:rPr>
        <w:t>maximum pressure’</w:t>
      </w:r>
      <w:r w:rsidRPr="00202084">
        <w:rPr>
          <w:rStyle w:val="Emphasis"/>
        </w:rPr>
        <w:t xml:space="preserve"> campaign.”</w:t>
      </w:r>
      <w:r w:rsidRPr="00202084">
        <w:rPr>
          <w:sz w:val="16"/>
        </w:rPr>
        <w:t xml:space="preserve"> Read: The woman at the center of Trump’s Iran policy </w:t>
      </w:r>
      <w:r w:rsidRPr="00202084">
        <w:rPr>
          <w:rStyle w:val="StyleUnderline"/>
        </w:rPr>
        <w:t xml:space="preserve">Iran’s reaction </w:t>
      </w:r>
      <w:r w:rsidRPr="00A64101">
        <w:rPr>
          <w:rStyle w:val="StyleUnderline"/>
        </w:rPr>
        <w:t>points to</w:t>
      </w:r>
      <w:r w:rsidRPr="00202084">
        <w:rPr>
          <w:rStyle w:val="StyleUnderline"/>
        </w:rPr>
        <w:t xml:space="preserve"> a key development that might be easy to miss amid the day-to-day escalations: </w:t>
      </w:r>
      <w:r w:rsidRPr="00202084">
        <w:rPr>
          <w:rStyle w:val="Emphasis"/>
        </w:rPr>
        <w:t xml:space="preserve">Washington’s campaign of </w:t>
      </w:r>
      <w:r w:rsidRPr="00A64101">
        <w:rPr>
          <w:rStyle w:val="Emphasis"/>
          <w:highlight w:val="green"/>
        </w:rPr>
        <w:t>maximum pressure</w:t>
      </w:r>
      <w:r w:rsidRPr="00202084">
        <w:rPr>
          <w:rStyle w:val="Emphasis"/>
        </w:rPr>
        <w:t xml:space="preserve"> appears to be </w:t>
      </w:r>
      <w:r w:rsidRPr="00A64101">
        <w:rPr>
          <w:rStyle w:val="Emphasis"/>
          <w:highlight w:val="green"/>
        </w:rPr>
        <w:t>succeeding in driving</w:t>
      </w:r>
      <w:r w:rsidRPr="00202084">
        <w:rPr>
          <w:rStyle w:val="Emphasis"/>
        </w:rPr>
        <w:t xml:space="preserve"> Iran’s </w:t>
      </w:r>
      <w:r w:rsidRPr="00A64101">
        <w:rPr>
          <w:rStyle w:val="Emphasis"/>
          <w:highlight w:val="green"/>
        </w:rPr>
        <w:t>leadership to act like</w:t>
      </w:r>
      <w:r w:rsidRPr="00202084">
        <w:rPr>
          <w:rStyle w:val="Emphasis"/>
        </w:rPr>
        <w:t xml:space="preserve"> the </w:t>
      </w:r>
      <w:r w:rsidRPr="00A64101">
        <w:rPr>
          <w:rStyle w:val="Emphasis"/>
          <w:highlight w:val="green"/>
        </w:rPr>
        <w:t>international deviants</w:t>
      </w:r>
      <w:r w:rsidRPr="00202084">
        <w:rPr>
          <w:rStyle w:val="Emphasis"/>
        </w:rPr>
        <w:t xml:space="preserve"> the </w:t>
      </w:r>
      <w:r w:rsidRPr="00A64101">
        <w:rPr>
          <w:rStyle w:val="Emphasis"/>
          <w:highlight w:val="green"/>
        </w:rPr>
        <w:t>Trump</w:t>
      </w:r>
      <w:r w:rsidRPr="00202084">
        <w:rPr>
          <w:rStyle w:val="Emphasis"/>
        </w:rPr>
        <w:t xml:space="preserve"> administration has long </w:t>
      </w:r>
      <w:r w:rsidRPr="00A64101">
        <w:rPr>
          <w:rStyle w:val="Emphasis"/>
          <w:highlight w:val="green"/>
        </w:rPr>
        <w:t>made them out to be</w:t>
      </w:r>
      <w:r w:rsidRPr="00202084">
        <w:rPr>
          <w:rStyle w:val="StyleUnderline"/>
        </w:rPr>
        <w:t>.</w:t>
      </w:r>
      <w:r w:rsidRPr="00202084">
        <w:rPr>
          <w:sz w:val="16"/>
        </w:rPr>
        <w:t xml:space="preserve"> Ever since Secretary of State Mike Pompeo took his post in April 2018, he has insisted that the world’s problems with Iran extend beyond the nuclear issue to a wide range of global troublemaking. After Trump pulled out from the Obama administration’s nuclear deal with Iran, America’s European allies remained signatories—and European leaders tended to paint Iran as the victim of the Trump administration’s increasing </w:t>
      </w:r>
      <w:proofErr w:type="spellStart"/>
      <w:r w:rsidRPr="00202084">
        <w:rPr>
          <w:sz w:val="16"/>
        </w:rPr>
        <w:t>confrontationalism</w:t>
      </w:r>
      <w:proofErr w:type="spellEnd"/>
      <w:r w:rsidRPr="00202084">
        <w:rPr>
          <w:sz w:val="16"/>
        </w:rPr>
        <w:t>. (To be sure, European leaders, like the Obama administration, recognized the problems of Iran’s support for proxy groups and missile development, but argued that they could be addressed outside the nuclear deal</w:t>
      </w:r>
      <w:r w:rsidRPr="00202084">
        <w:rPr>
          <w:rStyle w:val="StyleUnderline"/>
        </w:rPr>
        <w:t xml:space="preserve">.) Yet now </w:t>
      </w:r>
      <w:r w:rsidRPr="00A64101">
        <w:rPr>
          <w:rStyle w:val="StyleUnderline"/>
          <w:highlight w:val="green"/>
        </w:rPr>
        <w:t>Iran is fulfilling the prophecy</w:t>
      </w:r>
      <w:r w:rsidRPr="00202084">
        <w:rPr>
          <w:rStyle w:val="StyleUnderline"/>
        </w:rPr>
        <w:t xml:space="preserve"> of itself as a villain on the world stage, </w:t>
      </w:r>
      <w:r w:rsidRPr="00A64101">
        <w:rPr>
          <w:rStyle w:val="StyleUnderline"/>
          <w:highlight w:val="green"/>
        </w:rPr>
        <w:t>planning attacks</w:t>
      </w:r>
      <w:r w:rsidRPr="00202084">
        <w:rPr>
          <w:rStyle w:val="StyleUnderline"/>
        </w:rPr>
        <w:t xml:space="preserve"> against regime opponents in Europe </w:t>
      </w:r>
      <w:r w:rsidRPr="00A64101">
        <w:rPr>
          <w:rStyle w:val="StyleUnderline"/>
          <w:highlight w:val="green"/>
        </w:rPr>
        <w:t>and harassing international vessels</w:t>
      </w:r>
      <w:r w:rsidRPr="00202084">
        <w:rPr>
          <w:rStyle w:val="StyleUnderline"/>
        </w:rPr>
        <w:t xml:space="preserve"> in clear violation of international law.</w:t>
      </w:r>
      <w:r w:rsidRPr="00202084">
        <w:rPr>
          <w:sz w:val="16"/>
        </w:rPr>
        <w:t xml:space="preserve"> After seizing the British tanker, Iran released footage of armed soldiers rappelling down from a helicopter to board it, along with a video of an Iranian flag flying over the ship. </w:t>
      </w:r>
      <w:r w:rsidRPr="00202084">
        <w:rPr>
          <w:rStyle w:val="StyleUnderline"/>
        </w:rPr>
        <w:t xml:space="preserve">Iran’s calculation may be that such hostilities can create more daylight between the U.S. and its allies, but its </w:t>
      </w:r>
      <w:r w:rsidRPr="00A64101">
        <w:rPr>
          <w:rStyle w:val="StyleUnderline"/>
          <w:highlight w:val="green"/>
        </w:rPr>
        <w:t>aggression may</w:t>
      </w:r>
      <w:r w:rsidRPr="00202084">
        <w:rPr>
          <w:rStyle w:val="StyleUnderline"/>
        </w:rPr>
        <w:t xml:space="preserve"> end up </w:t>
      </w:r>
      <w:r w:rsidRPr="00A64101">
        <w:rPr>
          <w:rStyle w:val="StyleUnderline"/>
          <w:highlight w:val="green"/>
        </w:rPr>
        <w:t>having the opposite effect</w:t>
      </w:r>
      <w:r w:rsidRPr="00202084">
        <w:rPr>
          <w:sz w:val="16"/>
        </w:rPr>
        <w:t xml:space="preserve">—U.K. Foreign Secretary Jeremy Hunt, an advocate of the nuclear deal, has condemned Iran’s seizure of the tanker and said yesterday that he would create a joint European maritime mission to address continued Iranian threats in the Persian Gulf. If Iran continues on that path, vows from Democratic presidential candidates to reenter the nuclear deal if elected in 2020 may be ever more unlikely. “Iran is not making it easier for European states to invest political capital in trying to uphold the [nuclear deal] and legitimate trade with Tehran,” Schneider told me. Read: The three myths of the Iran deal </w:t>
      </w:r>
      <w:proofErr w:type="gramStart"/>
      <w:r w:rsidRPr="00202084">
        <w:rPr>
          <w:rStyle w:val="StyleUnderline"/>
        </w:rPr>
        <w:t>The</w:t>
      </w:r>
      <w:proofErr w:type="gramEnd"/>
      <w:r w:rsidRPr="00202084">
        <w:rPr>
          <w:rStyle w:val="StyleUnderline"/>
        </w:rPr>
        <w:t xml:space="preserve"> issue, as ever with the Trump administration’s maximum-pressure campaign, is where it will lead. Now that the U.S. looks again like the grown-up in the room vis-à-vis Iran, will it use its new political capital to strengthen its hand and bring about concessions? Or will the hard-liners in Trump’s orbit see the end game as something else—perhaps </w:t>
      </w:r>
      <w:r w:rsidRPr="00A64101">
        <w:rPr>
          <w:rStyle w:val="StyleUnderline"/>
          <w:highlight w:val="green"/>
        </w:rPr>
        <w:t>getting Iran to</w:t>
      </w:r>
      <w:r w:rsidRPr="00202084">
        <w:rPr>
          <w:rStyle w:val="StyleUnderline"/>
        </w:rPr>
        <w:t xml:space="preserve"> one day </w:t>
      </w:r>
      <w:r w:rsidRPr="00A64101">
        <w:rPr>
          <w:rStyle w:val="StyleUnderline"/>
          <w:highlight w:val="green"/>
        </w:rPr>
        <w:t>take the kind of escalation that could justify</w:t>
      </w:r>
      <w:r w:rsidRPr="00202084">
        <w:rPr>
          <w:rStyle w:val="StyleUnderline"/>
        </w:rPr>
        <w:t xml:space="preserve"> a </w:t>
      </w:r>
      <w:r w:rsidRPr="00A64101">
        <w:rPr>
          <w:rStyle w:val="StyleUnderline"/>
          <w:highlight w:val="green"/>
        </w:rPr>
        <w:t>U.S. military strike</w:t>
      </w:r>
      <w:r w:rsidRPr="00202084">
        <w:rPr>
          <w:rStyle w:val="StyleUnderline"/>
        </w:rPr>
        <w:t xml:space="preserve"> and </w:t>
      </w:r>
      <w:r w:rsidRPr="00A64101">
        <w:rPr>
          <w:rStyle w:val="StyleUnderline"/>
          <w:highlight w:val="green"/>
        </w:rPr>
        <w:t>pull America</w:t>
      </w:r>
      <w:r w:rsidRPr="00202084">
        <w:rPr>
          <w:rStyle w:val="StyleUnderline"/>
        </w:rPr>
        <w:t xml:space="preserve"> down the road </w:t>
      </w:r>
      <w:r w:rsidRPr="00A64101">
        <w:rPr>
          <w:rStyle w:val="StyleUnderline"/>
          <w:highlight w:val="green"/>
        </w:rPr>
        <w:t>into</w:t>
      </w:r>
      <w:r w:rsidRPr="00202084">
        <w:rPr>
          <w:rStyle w:val="StyleUnderline"/>
        </w:rPr>
        <w:t xml:space="preserve"> an </w:t>
      </w:r>
      <w:r w:rsidRPr="00A64101">
        <w:rPr>
          <w:rStyle w:val="StyleUnderline"/>
          <w:highlight w:val="green"/>
        </w:rPr>
        <w:t>open-ended conflict</w:t>
      </w:r>
      <w:r w:rsidRPr="00202084">
        <w:rPr>
          <w:rStyle w:val="StyleUnderline"/>
        </w:rPr>
        <w:t>?</w:t>
      </w:r>
    </w:p>
    <w:p w14:paraId="7A9C5872" w14:textId="77777777" w:rsidR="008A3D84" w:rsidRDefault="008A3D84" w:rsidP="008A3D84">
      <w:pPr>
        <w:rPr>
          <w:rStyle w:val="StyleUnderline"/>
        </w:rPr>
      </w:pPr>
    </w:p>
    <w:p w14:paraId="5AFA0107" w14:textId="77777777" w:rsidR="008A3D84" w:rsidRDefault="008A3D84" w:rsidP="008A3D84">
      <w:pPr>
        <w:pStyle w:val="Heading4"/>
      </w:pPr>
      <w:r>
        <w:t>War with Iran is devastating – new military tech, oil volatility, and great power drawn in.</w:t>
      </w:r>
    </w:p>
    <w:p w14:paraId="44064DDF" w14:textId="77777777" w:rsidR="008A3D84" w:rsidRPr="00D44AC1" w:rsidRDefault="008A3D84" w:rsidP="008A3D84">
      <w:proofErr w:type="spellStart"/>
      <w:r>
        <w:rPr>
          <w:rStyle w:val="Style13ptBold"/>
        </w:rPr>
        <w:t>Haltiwanger</w:t>
      </w:r>
      <w:proofErr w:type="spellEnd"/>
      <w:r>
        <w:rPr>
          <w:rStyle w:val="Style13ptBold"/>
        </w:rPr>
        <w:t xml:space="preserve"> 19 </w:t>
      </w:r>
      <w:r w:rsidRPr="00D44AC1">
        <w:t xml:space="preserve">John </w:t>
      </w:r>
      <w:proofErr w:type="spellStart"/>
      <w:r w:rsidRPr="00D44AC1">
        <w:t>Haltiwanger</w:t>
      </w:r>
      <w:proofErr w:type="spellEnd"/>
      <w:r>
        <w:t xml:space="preserve"> [</w:t>
      </w:r>
      <w:r w:rsidRPr="00D44AC1">
        <w:t>BA in History from St. Mary's College of Maryland and an MSc in International Relations from the University of Glasgow</w:t>
      </w:r>
      <w:r>
        <w:t>]</w:t>
      </w:r>
      <w:r w:rsidRPr="00D44AC1">
        <w:t xml:space="preserve">, 9-19-2019, "Trump and Iran may be on the brink of a war that would likely be devastating to both sides," Business Insider, </w:t>
      </w:r>
      <w:hyperlink r:id="rId32" w:history="1">
        <w:r w:rsidRPr="00647B1F">
          <w:rPr>
            <w:rStyle w:val="Hyperlink"/>
          </w:rPr>
          <w:t>https://www.businessinsider.com/trump-iran-near-brink-of-a-war-that-would-likely-devastate-both-sides-2019-5</w:t>
        </w:r>
      </w:hyperlink>
      <w:r>
        <w:t xml:space="preserve"> SM</w:t>
      </w:r>
    </w:p>
    <w:p w14:paraId="40E6462B" w14:textId="77777777" w:rsidR="008A3D84" w:rsidRDefault="008A3D84" w:rsidP="008A3D84">
      <w:pPr>
        <w:rPr>
          <w:rStyle w:val="StyleUnderline"/>
        </w:rPr>
      </w:pPr>
      <w:r w:rsidRPr="00C30040">
        <w:rPr>
          <w:rStyle w:val="StyleUnderline"/>
        </w:rPr>
        <w:t xml:space="preserve">Trump and Iran may be on the brink of a </w:t>
      </w:r>
      <w:r w:rsidRPr="00A64101">
        <w:rPr>
          <w:rStyle w:val="StyleUnderline"/>
          <w:highlight w:val="green"/>
        </w:rPr>
        <w:t>war</w:t>
      </w:r>
      <w:r w:rsidRPr="00C30040">
        <w:rPr>
          <w:rStyle w:val="StyleUnderline"/>
        </w:rPr>
        <w:t xml:space="preserve"> that </w:t>
      </w:r>
      <w:r w:rsidRPr="00A64101">
        <w:rPr>
          <w:rStyle w:val="StyleUnderline"/>
          <w:highlight w:val="green"/>
        </w:rPr>
        <w:t>would</w:t>
      </w:r>
      <w:r w:rsidRPr="00C30040">
        <w:rPr>
          <w:rStyle w:val="StyleUnderline"/>
        </w:rPr>
        <w:t xml:space="preserve"> likely </w:t>
      </w:r>
      <w:r w:rsidRPr="00A64101">
        <w:rPr>
          <w:rStyle w:val="StyleUnderline"/>
          <w:highlight w:val="green"/>
        </w:rPr>
        <w:t>be devastating</w:t>
      </w:r>
      <w:r w:rsidRPr="00C30040">
        <w:rPr>
          <w:rStyle w:val="StyleUnderline"/>
        </w:rPr>
        <w:t xml:space="preserve"> to both sides</w:t>
      </w:r>
      <w:r>
        <w:rPr>
          <w:rStyle w:val="StyleUnderline"/>
        </w:rPr>
        <w:t xml:space="preserve"> </w:t>
      </w:r>
      <w:r w:rsidRPr="00D44AC1">
        <w:rPr>
          <w:sz w:val="16"/>
        </w:rPr>
        <w:t xml:space="preserve">John </w:t>
      </w:r>
      <w:proofErr w:type="spellStart"/>
      <w:r w:rsidRPr="00D44AC1">
        <w:rPr>
          <w:sz w:val="16"/>
        </w:rPr>
        <w:t>Haltiwanger</w:t>
      </w:r>
      <w:proofErr w:type="spellEnd"/>
      <w:r w:rsidRPr="00D44AC1">
        <w:rPr>
          <w:sz w:val="16"/>
        </w:rPr>
        <w:t xml:space="preserve"> Sep 19, 2019, 6:53 AM </w:t>
      </w:r>
      <w:proofErr w:type="spellStart"/>
      <w:r w:rsidRPr="00D44AC1">
        <w:rPr>
          <w:sz w:val="16"/>
        </w:rPr>
        <w:t>rouhani</w:t>
      </w:r>
      <w:proofErr w:type="spellEnd"/>
      <w:r w:rsidRPr="00D44AC1">
        <w:rPr>
          <w:sz w:val="16"/>
        </w:rPr>
        <w:t xml:space="preserve"> </w:t>
      </w:r>
      <w:proofErr w:type="spellStart"/>
      <w:r w:rsidRPr="00D44AC1">
        <w:rPr>
          <w:sz w:val="16"/>
        </w:rPr>
        <w:t>donald</w:t>
      </w:r>
      <w:proofErr w:type="spellEnd"/>
      <w:r w:rsidRPr="00D44AC1">
        <w:rPr>
          <w:sz w:val="16"/>
        </w:rPr>
        <w:t xml:space="preserve"> trump </w:t>
      </w:r>
      <w:proofErr w:type="spellStart"/>
      <w:r w:rsidRPr="00D44AC1">
        <w:rPr>
          <w:sz w:val="16"/>
        </w:rPr>
        <w:t>iran</w:t>
      </w:r>
      <w:proofErr w:type="spellEnd"/>
      <w:r w:rsidRPr="00D44AC1">
        <w:rPr>
          <w:sz w:val="16"/>
        </w:rPr>
        <w:t xml:space="preserve"> us war conflict Iranian President Hassan Rouhani and US President Donald Trump. Sergei </w:t>
      </w:r>
      <w:proofErr w:type="spellStart"/>
      <w:r w:rsidRPr="00D44AC1">
        <w:rPr>
          <w:sz w:val="16"/>
        </w:rPr>
        <w:t>Chirikov</w:t>
      </w:r>
      <w:proofErr w:type="spellEnd"/>
      <w:r w:rsidRPr="00D44AC1">
        <w:rPr>
          <w:sz w:val="16"/>
        </w:rPr>
        <w:t>/Pool via REUTERS; GOL/Capital Pictures/</w:t>
      </w:r>
      <w:proofErr w:type="spellStart"/>
      <w:r w:rsidRPr="00D44AC1">
        <w:rPr>
          <w:sz w:val="16"/>
        </w:rPr>
        <w:t>MediaPunch</w:t>
      </w:r>
      <w:proofErr w:type="spellEnd"/>
      <w:r w:rsidRPr="00D44AC1">
        <w:rPr>
          <w:sz w:val="16"/>
        </w:rPr>
        <w:t xml:space="preserve">/AP Analysis banner </w:t>
      </w:r>
      <w:r w:rsidRPr="00C30040">
        <w:rPr>
          <w:rStyle w:val="StyleUnderline"/>
        </w:rPr>
        <w:t>The US could be near the brink of war with Iran again after months of rising tensions.</w:t>
      </w:r>
      <w:r>
        <w:rPr>
          <w:rStyle w:val="StyleUnderline"/>
        </w:rPr>
        <w:t xml:space="preserve"> </w:t>
      </w:r>
      <w:r w:rsidRPr="00D44AC1">
        <w:rPr>
          <w:sz w:val="16"/>
        </w:rPr>
        <w:t xml:space="preserve">An attack on two major oil fields in Saudi Arabia has top Trump administration officials and Republicans in Congress drumming up calls for a military response. </w:t>
      </w:r>
      <w:r w:rsidRPr="00C30040">
        <w:rPr>
          <w:rStyle w:val="StyleUnderline"/>
        </w:rPr>
        <w:t xml:space="preserve">As the US and Saudis consider retaliatory strikes, </w:t>
      </w:r>
      <w:r w:rsidRPr="00A64101">
        <w:rPr>
          <w:rStyle w:val="StyleUnderline"/>
          <w:highlight w:val="green"/>
        </w:rPr>
        <w:t>Iran</w:t>
      </w:r>
      <w:r w:rsidRPr="00C30040">
        <w:rPr>
          <w:rStyle w:val="StyleUnderline"/>
        </w:rPr>
        <w:t xml:space="preserve">'s foreign minister </w:t>
      </w:r>
      <w:r w:rsidRPr="00A64101">
        <w:rPr>
          <w:rStyle w:val="StyleUnderline"/>
          <w:highlight w:val="green"/>
        </w:rPr>
        <w:t>warned</w:t>
      </w:r>
      <w:r w:rsidRPr="00C30040">
        <w:rPr>
          <w:rStyle w:val="StyleUnderline"/>
        </w:rPr>
        <w:t xml:space="preserve"> that </w:t>
      </w:r>
      <w:r w:rsidRPr="00A64101">
        <w:rPr>
          <w:rStyle w:val="StyleUnderline"/>
          <w:highlight w:val="green"/>
        </w:rPr>
        <w:t>any attack could lead to "all-out war</w:t>
      </w:r>
      <w:r w:rsidRPr="00C30040">
        <w:rPr>
          <w:rStyle w:val="StyleUnderline"/>
        </w:rPr>
        <w:t>."</w:t>
      </w:r>
      <w:r>
        <w:rPr>
          <w:rStyle w:val="StyleUnderline"/>
        </w:rPr>
        <w:t xml:space="preserve"> </w:t>
      </w:r>
      <w:r w:rsidRPr="00C30040">
        <w:rPr>
          <w:rStyle w:val="StyleUnderline"/>
        </w:rPr>
        <w:t xml:space="preserve">A war with Iran would likely be geopolitically and economically disastrous while further </w:t>
      </w:r>
      <w:r w:rsidRPr="00A64101">
        <w:rPr>
          <w:rStyle w:val="StyleUnderline"/>
          <w:highlight w:val="green"/>
        </w:rPr>
        <w:t>destabilizing a region</w:t>
      </w:r>
      <w:r w:rsidRPr="00C30040">
        <w:rPr>
          <w:rStyle w:val="StyleUnderline"/>
        </w:rPr>
        <w:t xml:space="preserve"> that has been </w:t>
      </w:r>
      <w:r w:rsidRPr="00A64101">
        <w:rPr>
          <w:rStyle w:val="StyleUnderline"/>
          <w:highlight w:val="green"/>
        </w:rPr>
        <w:t>consumed by conflict</w:t>
      </w:r>
      <w:r w:rsidRPr="00C30040">
        <w:rPr>
          <w:rStyle w:val="StyleUnderline"/>
        </w:rPr>
        <w:t xml:space="preserve"> for years.</w:t>
      </w:r>
      <w:r>
        <w:rPr>
          <w:rStyle w:val="StyleUnderline"/>
        </w:rPr>
        <w:t xml:space="preserve"> </w:t>
      </w:r>
      <w:r w:rsidRPr="00D44AC1">
        <w:rPr>
          <w:sz w:val="16"/>
        </w:rPr>
        <w:t xml:space="preserve">Visit Insider's homepage for more stories. </w:t>
      </w:r>
      <w:r w:rsidRPr="00C30040">
        <w:rPr>
          <w:rStyle w:val="StyleUnderline"/>
        </w:rPr>
        <w:t xml:space="preserve">Tensions between the US and Iran have reached historic heights in recent </w:t>
      </w:r>
      <w:r w:rsidRPr="00C30040">
        <w:rPr>
          <w:rStyle w:val="StyleUnderline"/>
        </w:rPr>
        <w:lastRenderedPageBreak/>
        <w:t>months, prompting fears of a military confrontation that could escalate into all-out war.</w:t>
      </w:r>
      <w:r>
        <w:rPr>
          <w:rStyle w:val="StyleUnderline"/>
        </w:rPr>
        <w:t xml:space="preserve"> </w:t>
      </w:r>
      <w:r w:rsidRPr="00D44AC1">
        <w:rPr>
          <w:sz w:val="16"/>
        </w:rPr>
        <w:t xml:space="preserve">Here's a breakdown of what's going on, how we got here, and what the stakes are. What's going on with Iran? In May, the US deployed military assets to the Middle East to counter threats from Iran. This was around the same time US sanctions meant to choke out Iran's oil revenue went into full effect. Within weeks, oil tankers in the region were attacked, which the US blamed on Iran. The US said Iran used naval mines to sabotage the tankers. Iran also seized oil tankers, which further increased tensions. In late June, Iran shot down a US Navy drone, which nearly prompted a military response from President Donald Trump. Trump called off the retaliatory strike at the last minute, however, stating it would not have been </w:t>
      </w:r>
      <w:proofErr w:type="gramStart"/>
      <w:r w:rsidRPr="00D44AC1">
        <w:rPr>
          <w:sz w:val="16"/>
        </w:rPr>
        <w:t>proportionate</w:t>
      </w:r>
      <w:proofErr w:type="gramEnd"/>
      <w:r w:rsidRPr="00D44AC1">
        <w:rPr>
          <w:sz w:val="16"/>
        </w:rPr>
        <w:t xml:space="preserve"> to the downing of an unmanned aircraft. In the time since, the US has continued to issue economic sanctions as Trump has occasionally flirted with the idea of holding talks with Iran. Read more: Iran could be risking war over the Saudi oil fields because it deliberately wants to spike up the price of oil </w:t>
      </w:r>
      <w:r w:rsidRPr="00C30040">
        <w:rPr>
          <w:rStyle w:val="StyleUnderline"/>
        </w:rPr>
        <w:t xml:space="preserve">Meanwhile, </w:t>
      </w:r>
      <w:r w:rsidRPr="00A64101">
        <w:rPr>
          <w:rStyle w:val="StyleUnderline"/>
          <w:highlight w:val="green"/>
        </w:rPr>
        <w:t>Iran</w:t>
      </w:r>
      <w:r w:rsidRPr="00C30040">
        <w:rPr>
          <w:rStyle w:val="StyleUnderline"/>
        </w:rPr>
        <w:t xml:space="preserve"> in recent months </w:t>
      </w:r>
      <w:r w:rsidRPr="00A64101">
        <w:rPr>
          <w:rStyle w:val="StyleUnderline"/>
          <w:highlight w:val="green"/>
        </w:rPr>
        <w:t>took</w:t>
      </w:r>
      <w:r w:rsidRPr="00C30040">
        <w:rPr>
          <w:rStyle w:val="StyleUnderline"/>
        </w:rPr>
        <w:t xml:space="preserve"> several </w:t>
      </w:r>
      <w:r w:rsidRPr="00A64101">
        <w:rPr>
          <w:rStyle w:val="StyleUnderline"/>
          <w:highlight w:val="green"/>
        </w:rPr>
        <w:t>major steps away from the</w:t>
      </w:r>
      <w:r w:rsidRPr="00C30040">
        <w:rPr>
          <w:rStyle w:val="StyleUnderline"/>
        </w:rPr>
        <w:t xml:space="preserve"> 2015 </w:t>
      </w:r>
      <w:r w:rsidRPr="00A64101">
        <w:rPr>
          <w:rStyle w:val="StyleUnderline"/>
          <w:highlight w:val="green"/>
        </w:rPr>
        <w:t>nuclear deal</w:t>
      </w:r>
      <w:r w:rsidRPr="00C30040">
        <w:rPr>
          <w:rStyle w:val="StyleUnderline"/>
        </w:rPr>
        <w:t xml:space="preserve"> orchestrated by the Obama administration, </w:t>
      </w:r>
      <w:r w:rsidRPr="00A64101">
        <w:rPr>
          <w:rStyle w:val="StyleUnderline"/>
          <w:highlight w:val="green"/>
        </w:rPr>
        <w:t>raising concerns</w:t>
      </w:r>
      <w:r w:rsidRPr="00C30040">
        <w:rPr>
          <w:rStyle w:val="StyleUnderline"/>
        </w:rPr>
        <w:t xml:space="preserve"> among European countries who were also signatories to the crumbling agreement. Iran has taken such actions in an effort </w:t>
      </w:r>
      <w:r w:rsidRPr="00A64101">
        <w:rPr>
          <w:rStyle w:val="StyleUnderline"/>
          <w:highlight w:val="green"/>
        </w:rPr>
        <w:t>to gain leverage</w:t>
      </w:r>
      <w:r w:rsidRPr="00C30040">
        <w:rPr>
          <w:rStyle w:val="StyleUnderline"/>
        </w:rPr>
        <w:t xml:space="preserve"> and relief from US </w:t>
      </w:r>
      <w:proofErr w:type="gramStart"/>
      <w:r w:rsidRPr="00C30040">
        <w:rPr>
          <w:rStyle w:val="StyleUnderline"/>
        </w:rPr>
        <w:t>sanctions, but</w:t>
      </w:r>
      <w:proofErr w:type="gramEnd"/>
      <w:r w:rsidRPr="00C30040">
        <w:rPr>
          <w:rStyle w:val="StyleUnderline"/>
        </w:rPr>
        <w:t xml:space="preserve"> has not had much success.</w:t>
      </w:r>
      <w:r>
        <w:rPr>
          <w:rStyle w:val="StyleUnderline"/>
        </w:rPr>
        <w:t xml:space="preserve"> </w:t>
      </w:r>
      <w:r w:rsidRPr="00D44AC1">
        <w:rPr>
          <w:sz w:val="16"/>
        </w:rPr>
        <w:t xml:space="preserve">For a brief window, it seemed possible that Trump and Iranian President Hassan Rouhani might meet to find a way to end the stalemate, but </w:t>
      </w:r>
      <w:r w:rsidRPr="00A64101">
        <w:rPr>
          <w:rStyle w:val="StyleUnderline"/>
          <w:highlight w:val="green"/>
        </w:rPr>
        <w:t>Iran</w:t>
      </w:r>
      <w:r w:rsidRPr="00C30040">
        <w:rPr>
          <w:rStyle w:val="StyleUnderline"/>
        </w:rPr>
        <w:t xml:space="preserve"> has </w:t>
      </w:r>
      <w:r w:rsidRPr="00A64101">
        <w:rPr>
          <w:rStyle w:val="StyleUnderline"/>
          <w:highlight w:val="green"/>
        </w:rPr>
        <w:t>ruled out</w:t>
      </w:r>
      <w:r w:rsidRPr="00C30040">
        <w:rPr>
          <w:rStyle w:val="StyleUnderline"/>
        </w:rPr>
        <w:t xml:space="preserve"> any </w:t>
      </w:r>
      <w:r w:rsidRPr="00A64101">
        <w:rPr>
          <w:rStyle w:val="StyleUnderline"/>
          <w:highlight w:val="green"/>
        </w:rPr>
        <w:t>talks</w:t>
      </w:r>
      <w:r w:rsidRPr="00C30040">
        <w:rPr>
          <w:rStyle w:val="StyleUnderline"/>
        </w:rPr>
        <w:t xml:space="preserve"> unless the US lifts sanctions and returns to the 2015 nuclear deal. Trump pulled the US out of the deal in May 2018, and US-Iran relations have deteriorated ever since.</w:t>
      </w:r>
      <w:r w:rsidRPr="00D44AC1">
        <w:rPr>
          <w:sz w:val="16"/>
        </w:rPr>
        <w:t xml:space="preserve"> The situation has escalated significantly in recent days following attacks on two major oil facilities in Saudi Arabia on September 14, which disrupted the global oil supply. Iran-backed Houthi rebels in Yemen claimed responsibility, but both the US and Saudi Arabia have implicated Tehran. Top Republicans in Congress and key US officials, including Secretary of State Mike Pompeo, have described the incident as an act of war by Iran against Saudi Arabia. Former US officials and foreign policy experts say the signs point to Iran as the culprit, but neither Washington nor Riyadh have presented definitive evidence that Tehran is responsible for the oil field attacks. </w:t>
      </w:r>
      <w:r w:rsidRPr="00C30040">
        <w:rPr>
          <w:rStyle w:val="StyleUnderline"/>
        </w:rPr>
        <w:t xml:space="preserve">Shortly after the incident, </w:t>
      </w:r>
      <w:r w:rsidRPr="00A64101">
        <w:rPr>
          <w:rStyle w:val="StyleUnderline"/>
          <w:highlight w:val="green"/>
        </w:rPr>
        <w:t>Trump tweeted</w:t>
      </w:r>
      <w:r w:rsidRPr="00C30040">
        <w:rPr>
          <w:rStyle w:val="StyleUnderline"/>
        </w:rPr>
        <w:t xml:space="preserve"> that </w:t>
      </w:r>
      <w:r w:rsidRPr="00A64101">
        <w:rPr>
          <w:rStyle w:val="StyleUnderline"/>
          <w:highlight w:val="green"/>
        </w:rPr>
        <w:t>the US was "locked and loaded</w:t>
      </w:r>
      <w:r w:rsidRPr="00C30040">
        <w:rPr>
          <w:rStyle w:val="StyleUnderline"/>
        </w:rPr>
        <w:t>," indicating that a US military response could be on the horizon</w:t>
      </w:r>
      <w:r w:rsidRPr="00D44AC1">
        <w:rPr>
          <w:sz w:val="16"/>
        </w:rPr>
        <w:t xml:space="preserve">. He's since walked back on that somewhat, and said he's not interested in going to war. Trump on Wednesday also announced a new wave of sanctions against Iran. </w:t>
      </w:r>
      <w:r w:rsidRPr="00C30040">
        <w:rPr>
          <w:rStyle w:val="StyleUnderline"/>
        </w:rPr>
        <w:t xml:space="preserve">But Trump is surrounded by advisers and </w:t>
      </w:r>
      <w:r w:rsidRPr="00A64101">
        <w:rPr>
          <w:rStyle w:val="StyleUnderline"/>
          <w:highlight w:val="green"/>
        </w:rPr>
        <w:t>politicians</w:t>
      </w:r>
      <w:r w:rsidRPr="00C30040">
        <w:rPr>
          <w:rStyle w:val="StyleUnderline"/>
        </w:rPr>
        <w:t xml:space="preserve"> who </w:t>
      </w:r>
      <w:r w:rsidRPr="00A64101">
        <w:rPr>
          <w:rStyle w:val="StyleUnderline"/>
          <w:highlight w:val="green"/>
        </w:rPr>
        <w:t>are hawkish and fiercely anti-Iran,</w:t>
      </w:r>
      <w:r w:rsidRPr="00C30040">
        <w:rPr>
          <w:rStyle w:val="StyleUnderline"/>
        </w:rPr>
        <w:t xml:space="preserve"> which is raising anxieties in Washington and beyond about the potential for conflict.</w:t>
      </w:r>
      <w:r>
        <w:rPr>
          <w:rStyle w:val="StyleUnderline"/>
        </w:rPr>
        <w:t xml:space="preserve"> </w:t>
      </w:r>
      <w:r w:rsidRPr="00D44AC1">
        <w:rPr>
          <w:sz w:val="16"/>
        </w:rPr>
        <w:t xml:space="preserve">Meanwhile, Iran's foreign minister </w:t>
      </w:r>
      <w:proofErr w:type="spellStart"/>
      <w:r w:rsidRPr="00D44AC1">
        <w:rPr>
          <w:sz w:val="16"/>
        </w:rPr>
        <w:t>Javad</w:t>
      </w:r>
      <w:proofErr w:type="spellEnd"/>
      <w:r w:rsidRPr="00D44AC1">
        <w:rPr>
          <w:sz w:val="16"/>
        </w:rPr>
        <w:t xml:space="preserve"> Zarif on Thursday warned that a US or Saudi military strike against his country would lead to "all-out war." "I make a very serious statement about defending our country. I am making a very serious statement that we don't want to engage in a military confrontation," Zarif told CNN. "We won't blink to defend our territory." How did we get here? The US and Iran have a complicated history and have been adversaries for decades, encapsulated in the oft-repeated "Death to America" chants from Iranian leaders. In many ways, the modern US-Iran relationship began via a CIA-orchestrated coup in the 1950s that placed a pro-American monarch — Shah Mohammad Reza Pahlavi — in charge of the Middle Eastern country. The shah was overthrown in the 1979 Islamic Revolution, an uprising that shook the foundations of the Muslim world and led to the infamous hostage crisis at the US embassy in Tehran that continues to be a touchy subject in Washington. SPONSORED BY MERRILL Bulletin: Market-Savvy Merrill Need a Weekly Dose of Finance-Savvy? Check Out </w:t>
      </w:r>
      <w:proofErr w:type="gramStart"/>
      <w:r w:rsidRPr="00D44AC1">
        <w:rPr>
          <w:sz w:val="16"/>
        </w:rPr>
        <w:t>The</w:t>
      </w:r>
      <w:proofErr w:type="gramEnd"/>
      <w:r w:rsidRPr="00D44AC1">
        <w:rPr>
          <w:sz w:val="16"/>
        </w:rPr>
        <w:t xml:space="preserve"> Bulletin VISIT SITE Advertisement Read more: CIA predicted the Iran crisis that spiraled out of Trump pulling the US from the 2015 nuclear deal After years of animosity, former President Barack Obama sought to improve relations with Iran via diplomacy. Obama's administration orchestrated the landmark pact known as the Iran nuclear deal, which was finalized in July 2015 and hoped to prevent Iran from obtaining nuclear weapons in exchange for the easing of economic sanctions. Critics of the deal said it didn't go far enough to bar Iran from building nuclear weapons and that Tehran could not be trusted. Along these lines, Trump withdrew the US from the deal in May 2018 despite having no evidence Iran was violating its terms. This move put Washington at odds with key allies, and the already contentious US-Iran relationship took a turn for the worse. The situation was hardly improved after Trump in April designated Iran's elite Revolutionary Guard Corps as a foreign terror organization. This prompted Iranian leaders to warn that any action taken against the country would lead to "a reciprocal action." The Trump administration in April also announced it would move to block all countries from buying Iran's oil on top of the sanctions already crippling the Iranian economy. ADVERTISING </w:t>
      </w:r>
      <w:proofErr w:type="spellStart"/>
      <w:r w:rsidRPr="00D44AC1">
        <w:rPr>
          <w:sz w:val="16"/>
        </w:rPr>
        <w:t>inRead</w:t>
      </w:r>
      <w:proofErr w:type="spellEnd"/>
      <w:r w:rsidRPr="00D44AC1">
        <w:rPr>
          <w:sz w:val="16"/>
        </w:rPr>
        <w:t xml:space="preserve"> invented by </w:t>
      </w:r>
      <w:proofErr w:type="spellStart"/>
      <w:r w:rsidRPr="00D44AC1">
        <w:rPr>
          <w:sz w:val="16"/>
        </w:rPr>
        <w:t>Teads</w:t>
      </w:r>
      <w:proofErr w:type="spellEnd"/>
      <w:r w:rsidRPr="00D44AC1">
        <w:rPr>
          <w:sz w:val="16"/>
        </w:rPr>
        <w:t xml:space="preserve"> The US and Iran have also been working against one another in the ongoing war in Yemen, where the US-backed Saudi-led coalition is fighting against the Iran-backed Houthi rebels. And in the ongoing Syria conflict, Iran and its proxies have supported Syrian President Bashar Assad, whose forces Trump has launched military strikes against. What are the stakes? </w:t>
      </w:r>
      <w:r w:rsidRPr="00C30040">
        <w:rPr>
          <w:rStyle w:val="StyleUnderline"/>
        </w:rPr>
        <w:t xml:space="preserve">A </w:t>
      </w:r>
      <w:r w:rsidRPr="00A64101">
        <w:rPr>
          <w:rStyle w:val="StyleUnderline"/>
          <w:highlight w:val="green"/>
        </w:rPr>
        <w:t>war with Iran would</w:t>
      </w:r>
      <w:r w:rsidRPr="00C30040">
        <w:rPr>
          <w:rStyle w:val="StyleUnderline"/>
        </w:rPr>
        <w:t xml:space="preserve"> potentially </w:t>
      </w:r>
      <w:r w:rsidRPr="00A64101">
        <w:rPr>
          <w:rStyle w:val="StyleUnderline"/>
          <w:highlight w:val="green"/>
        </w:rPr>
        <w:t>be</w:t>
      </w:r>
      <w:r w:rsidRPr="00C30040">
        <w:rPr>
          <w:rStyle w:val="StyleUnderline"/>
        </w:rPr>
        <w:t xml:space="preserve"> more </w:t>
      </w:r>
      <w:r w:rsidRPr="00A64101">
        <w:rPr>
          <w:rStyle w:val="StyleUnderline"/>
          <w:highlight w:val="green"/>
        </w:rPr>
        <w:t>calamitous</w:t>
      </w:r>
      <w:r w:rsidRPr="00C30040">
        <w:rPr>
          <w:rStyle w:val="StyleUnderline"/>
        </w:rPr>
        <w:t xml:space="preserve"> than the US invasion of Iraq in 2003, which led to </w:t>
      </w:r>
      <w:r w:rsidRPr="00A64101">
        <w:rPr>
          <w:rStyle w:val="StyleUnderline"/>
          <w:highlight w:val="green"/>
        </w:rPr>
        <w:t>hundreds of thousands of deaths</w:t>
      </w:r>
      <w:r w:rsidRPr="00C30040">
        <w:rPr>
          <w:rStyle w:val="StyleUnderline"/>
        </w:rPr>
        <w:t xml:space="preserve">, bogged the US down in a </w:t>
      </w:r>
      <w:r w:rsidRPr="00A64101">
        <w:rPr>
          <w:rStyle w:val="StyleUnderline"/>
          <w:highlight w:val="green"/>
        </w:rPr>
        <w:t>costly and lengthy war</w:t>
      </w:r>
      <w:r w:rsidRPr="00C30040">
        <w:rPr>
          <w:rStyle w:val="StyleUnderline"/>
        </w:rPr>
        <w:t xml:space="preserve">, and helped </w:t>
      </w:r>
      <w:r w:rsidRPr="00A64101">
        <w:rPr>
          <w:rStyle w:val="StyleUnderline"/>
          <w:highlight w:val="green"/>
        </w:rPr>
        <w:t>catalyze the rise of the Islamic State</w:t>
      </w:r>
      <w:r w:rsidRPr="00C30040">
        <w:rPr>
          <w:rStyle w:val="StyleUnderline"/>
        </w:rPr>
        <w:t xml:space="preserve"> group.</w:t>
      </w:r>
      <w:r>
        <w:rPr>
          <w:rStyle w:val="StyleUnderline"/>
        </w:rPr>
        <w:t xml:space="preserve"> </w:t>
      </w:r>
      <w:r w:rsidRPr="00C30040">
        <w:rPr>
          <w:rStyle w:val="StyleUnderline"/>
        </w:rPr>
        <w:t>Iran has a population of about 82 million people, and its military is ranked as the 14th most powerful. According to recent estimates, Iran has 523,000 active military personnel in addition to 250,000 reserve personnel.</w:t>
      </w:r>
      <w:r>
        <w:rPr>
          <w:rStyle w:val="StyleUnderline"/>
        </w:rPr>
        <w:t xml:space="preserve"> </w:t>
      </w:r>
      <w:r w:rsidRPr="00C30040">
        <w:rPr>
          <w:rStyle w:val="StyleUnderline"/>
        </w:rPr>
        <w:t xml:space="preserve">Comparatively, Iraq had a population of about 25 million people, and the </w:t>
      </w:r>
      <w:r w:rsidRPr="00C30040">
        <w:rPr>
          <w:rStyle w:val="StyleUnderline"/>
        </w:rPr>
        <w:lastRenderedPageBreak/>
        <w:t>Iraqi military had fewer than 450,000 personnel when the US invaded over a decade ago.</w:t>
      </w:r>
      <w:r>
        <w:rPr>
          <w:rStyle w:val="StyleUnderline"/>
        </w:rPr>
        <w:t xml:space="preserve"> </w:t>
      </w:r>
      <w:r w:rsidRPr="00D44AC1">
        <w:rPr>
          <w:sz w:val="16"/>
        </w:rPr>
        <w:t xml:space="preserve">Iran is also much bigger than Iraq geographically. It has 591,000 square miles of land versus Iraq's 168,000 square miles, and its influence has grown as the power of its rival Iraq collapsed in the wake of the US war there. </w:t>
      </w:r>
      <w:r w:rsidRPr="00C30040">
        <w:rPr>
          <w:rStyle w:val="StyleUnderline"/>
        </w:rPr>
        <w:t xml:space="preserve">If the US launched an </w:t>
      </w:r>
      <w:r w:rsidRPr="00A64101">
        <w:rPr>
          <w:rStyle w:val="StyleUnderline"/>
          <w:highlight w:val="green"/>
        </w:rPr>
        <w:t>attack</w:t>
      </w:r>
      <w:r w:rsidRPr="00C30040">
        <w:rPr>
          <w:rStyle w:val="StyleUnderline"/>
        </w:rPr>
        <w:t xml:space="preserve"> against Iran, it </w:t>
      </w:r>
      <w:r w:rsidRPr="00A64101">
        <w:rPr>
          <w:rStyle w:val="StyleUnderline"/>
          <w:highlight w:val="green"/>
        </w:rPr>
        <w:t>would</w:t>
      </w:r>
      <w:r w:rsidRPr="00C30040">
        <w:rPr>
          <w:rStyle w:val="StyleUnderline"/>
        </w:rPr>
        <w:t xml:space="preserve"> also </w:t>
      </w:r>
      <w:r w:rsidRPr="00A64101">
        <w:rPr>
          <w:rStyle w:val="StyleUnderline"/>
          <w:highlight w:val="green"/>
        </w:rPr>
        <w:t>reverberate across</w:t>
      </w:r>
      <w:r w:rsidRPr="00C30040">
        <w:rPr>
          <w:rStyle w:val="StyleUnderline"/>
        </w:rPr>
        <w:t xml:space="preserve"> </w:t>
      </w:r>
      <w:r w:rsidRPr="00A64101">
        <w:rPr>
          <w:rStyle w:val="StyleUnderline"/>
          <w:highlight w:val="green"/>
        </w:rPr>
        <w:t>the Middle East. Iran has proxies</w:t>
      </w:r>
      <w:r w:rsidRPr="00C30040">
        <w:rPr>
          <w:rStyle w:val="StyleUnderline"/>
        </w:rPr>
        <w:t xml:space="preserve"> throughout the region </w:t>
      </w:r>
      <w:r w:rsidRPr="00A64101">
        <w:rPr>
          <w:rStyle w:val="StyleUnderline"/>
          <w:highlight w:val="green"/>
        </w:rPr>
        <w:t>and is allied with militant groups</w:t>
      </w:r>
      <w:r w:rsidRPr="00C30040">
        <w:rPr>
          <w:rStyle w:val="StyleUnderline"/>
        </w:rPr>
        <w:t>, such as Hezbollah in Lebanon. A revised Pentagon estimate released in April found Iranian proxy forces killed at least 608 US troops in Iraq between 2003 and 2011.</w:t>
      </w:r>
      <w:r>
        <w:rPr>
          <w:rStyle w:val="StyleUnderline"/>
        </w:rPr>
        <w:t xml:space="preserve"> </w:t>
      </w:r>
      <w:r w:rsidRPr="00D44AC1">
        <w:rPr>
          <w:sz w:val="16"/>
        </w:rPr>
        <w:t xml:space="preserve">Read more: How the Trump administration got into a showdown with Iran that could lead to war </w:t>
      </w:r>
      <w:r w:rsidRPr="00C30040">
        <w:rPr>
          <w:rStyle w:val="StyleUnderline"/>
        </w:rPr>
        <w:t xml:space="preserve">Moreover, </w:t>
      </w:r>
      <w:r w:rsidRPr="00A64101">
        <w:rPr>
          <w:rStyle w:val="StyleUnderline"/>
          <w:highlight w:val="green"/>
        </w:rPr>
        <w:t>Iran shares a border with</w:t>
      </w:r>
      <w:r w:rsidRPr="00C30040">
        <w:rPr>
          <w:rStyle w:val="StyleUnderline"/>
        </w:rPr>
        <w:t xml:space="preserve"> a number of </w:t>
      </w:r>
      <w:r w:rsidRPr="00A64101">
        <w:rPr>
          <w:rStyle w:val="StyleUnderline"/>
          <w:highlight w:val="green"/>
        </w:rPr>
        <w:t>countries the US considers allies</w:t>
      </w:r>
      <w:r w:rsidRPr="00C30040">
        <w:rPr>
          <w:rStyle w:val="StyleUnderline"/>
        </w:rPr>
        <w:t xml:space="preserve"> and has a military presence in — including Turkey, Iraq, and Afghanistan. </w:t>
      </w:r>
      <w:r w:rsidRPr="00A64101">
        <w:rPr>
          <w:rStyle w:val="StyleUnderline"/>
          <w:highlight w:val="green"/>
        </w:rPr>
        <w:t>None of these</w:t>
      </w:r>
      <w:r w:rsidRPr="00C30040">
        <w:rPr>
          <w:rStyle w:val="StyleUnderline"/>
        </w:rPr>
        <w:t xml:space="preserve"> countries </w:t>
      </w:r>
      <w:r w:rsidRPr="00A64101">
        <w:rPr>
          <w:rStyle w:val="StyleUnderline"/>
          <w:highlight w:val="green"/>
        </w:rPr>
        <w:t>are</w:t>
      </w:r>
      <w:r w:rsidRPr="00C30040">
        <w:rPr>
          <w:rStyle w:val="StyleUnderline"/>
        </w:rPr>
        <w:t xml:space="preserve"> especially </w:t>
      </w:r>
      <w:r w:rsidRPr="00A64101">
        <w:rPr>
          <w:rStyle w:val="StyleUnderline"/>
          <w:highlight w:val="green"/>
        </w:rPr>
        <w:t>stable</w:t>
      </w:r>
      <w:r w:rsidRPr="00C30040">
        <w:rPr>
          <w:rStyle w:val="StyleUnderline"/>
        </w:rPr>
        <w:t xml:space="preserve"> at the moment, as they all continue to deal with ongoing conflicts and their consequences (including millions of displaced people).</w:t>
      </w:r>
      <w:r>
        <w:rPr>
          <w:rStyle w:val="StyleUnderline"/>
        </w:rPr>
        <w:t xml:space="preserve"> </w:t>
      </w:r>
      <w:r w:rsidRPr="00C30040">
        <w:rPr>
          <w:rStyle w:val="StyleUnderline"/>
        </w:rPr>
        <w:t xml:space="preserve">In terms of other geopolitical blowback, </w:t>
      </w:r>
      <w:r w:rsidRPr="00A64101">
        <w:rPr>
          <w:rStyle w:val="StyleUnderline"/>
          <w:highlight w:val="green"/>
        </w:rPr>
        <w:t>Iran is allied with Russia and China,</w:t>
      </w:r>
      <w:r w:rsidRPr="00C30040">
        <w:rPr>
          <w:rStyle w:val="StyleUnderline"/>
        </w:rPr>
        <w:t xml:space="preserve"> and it's unclear how these major powers might react if conflict breaks out. Key </w:t>
      </w:r>
      <w:r w:rsidRPr="00A64101">
        <w:rPr>
          <w:rStyle w:val="StyleUnderline"/>
          <w:highlight w:val="green"/>
        </w:rPr>
        <w:t>US allies such as Israel and Saudi Arabia</w:t>
      </w:r>
      <w:r w:rsidRPr="00C30040">
        <w:rPr>
          <w:rStyle w:val="StyleUnderline"/>
        </w:rPr>
        <w:t xml:space="preserve">, which are </w:t>
      </w:r>
      <w:r w:rsidRPr="00A64101">
        <w:rPr>
          <w:rStyle w:val="StyleUnderline"/>
          <w:highlight w:val="green"/>
        </w:rPr>
        <w:t>adversaries of Iran</w:t>
      </w:r>
      <w:r w:rsidRPr="00C30040">
        <w:rPr>
          <w:rStyle w:val="StyleUnderline"/>
        </w:rPr>
        <w:t xml:space="preserve"> and just a stone's throw away from it, </w:t>
      </w:r>
      <w:r w:rsidRPr="00A64101">
        <w:rPr>
          <w:rStyle w:val="StyleUnderline"/>
          <w:highlight w:val="green"/>
        </w:rPr>
        <w:t>would also</w:t>
      </w:r>
      <w:r w:rsidRPr="00C30040">
        <w:rPr>
          <w:rStyle w:val="StyleUnderline"/>
        </w:rPr>
        <w:t xml:space="preserve"> likely </w:t>
      </w:r>
      <w:r w:rsidRPr="00A64101">
        <w:rPr>
          <w:rStyle w:val="StyleUnderline"/>
          <w:highlight w:val="green"/>
        </w:rPr>
        <w:t>get sucked in</w:t>
      </w:r>
      <w:r w:rsidRPr="00C30040">
        <w:rPr>
          <w:rStyle w:val="StyleUnderline"/>
        </w:rPr>
        <w:t>to a US-Iran war.</w:t>
      </w:r>
      <w:r>
        <w:rPr>
          <w:rStyle w:val="StyleUnderline"/>
        </w:rPr>
        <w:t xml:space="preserve"> </w:t>
      </w:r>
      <w:r w:rsidRPr="00C30040">
        <w:rPr>
          <w:rStyle w:val="StyleUnderline"/>
        </w:rPr>
        <w:t xml:space="preserve">A war with Iran could also be </w:t>
      </w:r>
      <w:r w:rsidRPr="00A64101">
        <w:rPr>
          <w:rStyle w:val="StyleUnderline"/>
        </w:rPr>
        <w:t>extraordinarily disruptive economically,</w:t>
      </w:r>
      <w:r w:rsidRPr="00C30040">
        <w:rPr>
          <w:rStyle w:val="StyleUnderline"/>
        </w:rPr>
        <w:t xml:space="preserve"> given it borders the Strait of Hormuz, a narrow route that roughly one-third of the world's oil-tanker traffic travels through. Experts have predicted that if the route were blocked, it would quickly lead to a 30% drop in daily global oil exports, and prices would rapidly go up, The Washington Post reported.</w:t>
      </w:r>
      <w:r>
        <w:rPr>
          <w:rStyle w:val="StyleUnderline"/>
        </w:rPr>
        <w:t xml:space="preserve"> </w:t>
      </w:r>
      <w:r w:rsidRPr="00D44AC1">
        <w:rPr>
          <w:sz w:val="16"/>
        </w:rPr>
        <w:t xml:space="preserve">Iran's forces would likely be defeated by the US but could exact a heavy toll with cruise missiles, naval mines, and fighter jets. Any troops that survive could blend into the population and lead a brutal insurgency against the US occupation force. That was the scenario that unfolded for the US in Iraq, a country one-third the size of Iran, and proved to be an insurmountable challenge. </w:t>
      </w:r>
      <w:r w:rsidRPr="00D44AC1">
        <w:rPr>
          <w:rStyle w:val="StyleUnderline"/>
        </w:rPr>
        <w:t xml:space="preserve">In short, though the US has a military that is consistently ranked the most powerful, evidence suggests </w:t>
      </w:r>
      <w:r w:rsidRPr="00A64101">
        <w:rPr>
          <w:rStyle w:val="StyleUnderline"/>
          <w:highlight w:val="green"/>
        </w:rPr>
        <w:t>a war with Iran would be devastating</w:t>
      </w:r>
      <w:r w:rsidRPr="00D44AC1">
        <w:rPr>
          <w:rStyle w:val="StyleUnderline"/>
        </w:rPr>
        <w:t xml:space="preserve"> in myriad ways. </w:t>
      </w:r>
    </w:p>
    <w:p w14:paraId="5D1EB783" w14:textId="77777777" w:rsidR="008A3D84" w:rsidRPr="004B2735" w:rsidRDefault="008A3D84" w:rsidP="008A3D84"/>
    <w:p w14:paraId="2BD916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3D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51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3B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D84"/>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7B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F86"/>
    <w:rsid w:val="00D53072"/>
    <w:rsid w:val="00D61A4E"/>
    <w:rsid w:val="00D634EA"/>
    <w:rsid w:val="00D713A1"/>
    <w:rsid w:val="00D77956"/>
    <w:rsid w:val="00D80F0C"/>
    <w:rsid w:val="00D8332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660E0"/>
  <w14:defaultImageDpi w14:val="300"/>
  <w15:docId w15:val="{B8B914C6-3351-A941-92E7-59309070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3D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3D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3D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3D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A3D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3D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D84"/>
  </w:style>
  <w:style w:type="character" w:customStyle="1" w:styleId="Heading1Char">
    <w:name w:val="Heading 1 Char"/>
    <w:aliases w:val="Pocket Char"/>
    <w:basedOn w:val="DefaultParagraphFont"/>
    <w:link w:val="Heading1"/>
    <w:uiPriority w:val="9"/>
    <w:rsid w:val="008A3D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3D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3D8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A3D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3D84"/>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8A3D84"/>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8A3D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3D8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8A3D84"/>
    <w:rPr>
      <w:color w:val="auto"/>
      <w:u w:val="none"/>
    </w:rPr>
  </w:style>
  <w:style w:type="paragraph" w:styleId="DocumentMap">
    <w:name w:val="Document Map"/>
    <w:basedOn w:val="Normal"/>
    <w:link w:val="DocumentMapChar"/>
    <w:uiPriority w:val="99"/>
    <w:semiHidden/>
    <w:unhideWhenUsed/>
    <w:rsid w:val="008A3D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3D84"/>
    <w:rPr>
      <w:rFonts w:ascii="Lucida Grande" w:hAnsi="Lucida Grande" w:cs="Lucida Grande"/>
    </w:rPr>
  </w:style>
  <w:style w:type="character" w:customStyle="1" w:styleId="UnresolvedMention1">
    <w:name w:val="Unresolved Mention1"/>
    <w:basedOn w:val="DefaultParagraphFont"/>
    <w:uiPriority w:val="99"/>
    <w:semiHidden/>
    <w:unhideWhenUsed/>
    <w:rsid w:val="008A3D84"/>
    <w:rPr>
      <w:color w:val="605E5C"/>
      <w:shd w:val="clear" w:color="auto" w:fill="E1DFDD"/>
    </w:rPr>
  </w:style>
  <w:style w:type="paragraph" w:customStyle="1" w:styleId="textbold">
    <w:name w:val="text bold"/>
    <w:basedOn w:val="Normal"/>
    <w:link w:val="Emphasis"/>
    <w:uiPriority w:val="20"/>
    <w:qFormat/>
    <w:rsid w:val="008A3D84"/>
    <w:pPr>
      <w:ind w:left="720"/>
      <w:jc w:val="both"/>
    </w:pPr>
    <w:rPr>
      <w:b/>
      <w:iCs/>
      <w:u w:val="single"/>
    </w:rPr>
  </w:style>
  <w:style w:type="paragraph" w:styleId="NormalWeb">
    <w:name w:val="Normal (Web)"/>
    <w:basedOn w:val="Normal"/>
    <w:uiPriority w:val="99"/>
    <w:semiHidden/>
    <w:unhideWhenUsed/>
    <w:rsid w:val="008A3D84"/>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8A3D84"/>
    <w:rPr>
      <w:rFonts w:cs="Times New Roman"/>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8A3D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7"/>
    <w:qFormat/>
    <w:rsid w:val="008A3D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8A3D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A3D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hyperlink" Target="https://spacenews.com/pentagon-report-china-amassing-arsenal-of-anti-satellite-weapons/" TargetMode="External"/><Relationship Id="rId3" Type="http://schemas.openxmlformats.org/officeDocument/2006/relationships/customXml" Target="../customXml/item3.xml"/><Relationship Id="rId21" Type="http://schemas.openxmlformats.org/officeDocument/2006/relationships/hyperlink" Target="https://archive.md/o/bc9l4/https:/www.bbc.com/news/science-environment-5407689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spistrategist.org.au/the-factors-that-could-lead-to-war-between-the-us-and-china/"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hyperlink" Target="https://www.space.com/24870-what-is-space.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29" Type="http://schemas.openxmlformats.org/officeDocument/2006/relationships/hyperlink" Target="https://www.tandfonline.com/doi/pdf/10.1080/17467586.2018.1428763?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5954941/u-s-china-should-collaborate-in-space/" TargetMode="External"/><Relationship Id="rId24" Type="http://schemas.openxmlformats.org/officeDocument/2006/relationships/hyperlink" Target="https://www.forbes.com/sites/arielcohen/2021/10/26/chinas-space-mining-industry-is-prepping-for-launch--but-what-about-the-us/?sh=6b8bea862ae0" TargetMode="External"/><Relationship Id="rId32" Type="http://schemas.openxmlformats.org/officeDocument/2006/relationships/hyperlink" Target="https://www.businessinsider.com/trump-iran-near-brink-of-a-war-that-would-likely-devastate-both-sides-2019-5" TargetMode="External"/><Relationship Id="rId5" Type="http://schemas.openxmlformats.org/officeDocument/2006/relationships/numbering" Target="numbering.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thediplomat.com/2014/07/where-would-beijing-use-external-distractions/" TargetMode="External"/><Relationship Id="rId28" Type="http://schemas.openxmlformats.org/officeDocument/2006/relationships/hyperlink" Target="https://nationalinterest.org/blog/skeptics/understanding-failure-us-foreign-policy-albright-doctrine-60477)" TargetMode="External"/><Relationship Id="rId10" Type="http://schemas.openxmlformats.org/officeDocument/2006/relationships/hyperlink" Target="https://plato.stanford.edu/entries/generics/" TargetMode="External"/><Relationship Id="rId19" Type="http://schemas.openxmlformats.org/officeDocument/2006/relationships/hyperlink" Target="https://archive.md/o/bc9l4/https:/www.ida.org/-/media/feature/publications/e/ev/evaluation-of-chinas-commercial-space-sector/d-10873.ashx" TargetMode="External"/><Relationship Id="rId31" Type="http://schemas.openxmlformats.org/officeDocument/2006/relationships/hyperlink" Target="https://www.theatlantic.com/politics/archive/2019/07/dangers-multiply-us-iran-standoff/594505/"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 Id="rId27" Type="http://schemas.openxmlformats.org/officeDocument/2006/relationships/hyperlink" Target="https://www.foreignaffairs.com/articles/united-states/2021-02-05/kevin-rudd-usa-chinese-confrontation-short-of-war" TargetMode="External"/><Relationship Id="rId30" Type="http://schemas.openxmlformats.org/officeDocument/2006/relationships/hyperlink" Target="https://lobelog.com/bolton-iran-and-hegemonic-hubri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42</Pages>
  <Words>28065</Words>
  <Characters>159976</Characters>
  <Application>Microsoft Office Word</Application>
  <DocSecurity>0</DocSecurity>
  <Lines>1333</Lines>
  <Paragraphs>375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187666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2022-02-04T21:53:00Z</dcterms:created>
  <dcterms:modified xsi:type="dcterms:W3CDTF">2022-02-04T21:53:00Z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