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DDF9B" w14:textId="77777777" w:rsidR="00B95788" w:rsidRDefault="00B95788" w:rsidP="00B95788">
      <w:pPr>
        <w:pStyle w:val="Heading3"/>
      </w:pPr>
      <w:r>
        <w:t xml:space="preserve">1AC: Plan </w:t>
      </w:r>
    </w:p>
    <w:p w14:paraId="3F1819FF" w14:textId="77777777" w:rsidR="00B95788" w:rsidRDefault="00B95788" w:rsidP="00B95788">
      <w:pPr>
        <w:pStyle w:val="Heading4"/>
      </w:pPr>
      <w:r>
        <w:t xml:space="preserve">Plan – A just government of the People’s Republic of China ought to </w:t>
      </w:r>
      <w:r w:rsidRPr="007A4168">
        <w:t>recognize an unconditional right of workers to strike.</w:t>
      </w:r>
    </w:p>
    <w:p w14:paraId="1AAA1991" w14:textId="77777777" w:rsidR="00B95788" w:rsidRPr="007A4168" w:rsidRDefault="00B95788" w:rsidP="00B95788">
      <w:pPr>
        <w:pStyle w:val="Heading4"/>
      </w:pPr>
      <w:r>
        <w:t xml:space="preserve">That solves </w:t>
      </w:r>
      <w:r>
        <w:rPr>
          <w:u w:val="single"/>
        </w:rPr>
        <w:t>worker liberation</w:t>
      </w:r>
      <w:r>
        <w:t xml:space="preserve">, </w:t>
      </w:r>
      <w:r>
        <w:rPr>
          <w:u w:val="single"/>
        </w:rPr>
        <w:t>labor reforms</w:t>
      </w:r>
      <w:r>
        <w:t xml:space="preserve">, and </w:t>
      </w:r>
      <w:r>
        <w:rPr>
          <w:u w:val="single"/>
        </w:rPr>
        <w:t>re-establishes credible Collective Bargaining</w:t>
      </w:r>
      <w:r>
        <w:t xml:space="preserve"> in China – establishing </w:t>
      </w:r>
      <w:r>
        <w:rPr>
          <w:u w:val="single"/>
        </w:rPr>
        <w:t>legal protection</w:t>
      </w:r>
      <w:r>
        <w:t xml:space="preserve"> for Labor Unions reduces overall labor-related discontent.</w:t>
      </w:r>
    </w:p>
    <w:p w14:paraId="0AA37F8F" w14:textId="77777777" w:rsidR="00B95788" w:rsidRPr="00A44704" w:rsidRDefault="00B95788" w:rsidP="00B95788">
      <w:proofErr w:type="spellStart"/>
      <w:r w:rsidRPr="00A44704">
        <w:rPr>
          <w:rStyle w:val="Style13ptBold"/>
        </w:rPr>
        <w:t>Dongfang</w:t>
      </w:r>
      <w:proofErr w:type="spellEnd"/>
      <w:r w:rsidRPr="00A44704">
        <w:rPr>
          <w:rStyle w:val="Style13ptBold"/>
        </w:rPr>
        <w:t xml:space="preserve"> 11</w:t>
      </w:r>
      <w:r>
        <w:t xml:space="preserve"> </w:t>
      </w:r>
      <w:r w:rsidRPr="00A44704">
        <w:t xml:space="preserve">Han </w:t>
      </w:r>
      <w:proofErr w:type="spellStart"/>
      <w:r w:rsidRPr="00A44704">
        <w:t>Dongfang</w:t>
      </w:r>
      <w:proofErr w:type="spellEnd"/>
      <w:r w:rsidRPr="00A44704">
        <w:t xml:space="preserve"> 4-6-2011 "Liberate China's Workers"</w:t>
      </w:r>
      <w:r>
        <w:t xml:space="preserve"> </w:t>
      </w:r>
      <w:hyperlink r:id="rId9" w:anchor="selection-307.0-316.0" w:history="1">
        <w:r w:rsidRPr="00227C9E">
          <w:rPr>
            <w:rStyle w:val="Hyperlink"/>
          </w:rPr>
          <w:t>https://archive.md/7RvDG#selection-307.0-316.0</w:t>
        </w:r>
      </w:hyperlink>
      <w:r>
        <w:t xml:space="preserve"> (</w:t>
      </w:r>
      <w:r w:rsidRPr="00A44704">
        <w:t xml:space="preserve">director of China </w:t>
      </w:r>
      <w:proofErr w:type="spellStart"/>
      <w:r w:rsidRPr="00A44704">
        <w:t>Labour</w:t>
      </w:r>
      <w:proofErr w:type="spellEnd"/>
      <w:r w:rsidRPr="00A44704">
        <w:t xml:space="preserve"> Bulletin, a nongovernmental organization that defends the rights of workers in China.</w:t>
      </w:r>
      <w:r>
        <w:t xml:space="preserve">)//Elmer </w:t>
      </w:r>
    </w:p>
    <w:p w14:paraId="3D61470C" w14:textId="77777777" w:rsidR="00B95788" w:rsidRDefault="00B95788" w:rsidP="00B95788">
      <w:r w:rsidRPr="00FC7D85">
        <w:t xml:space="preserve">HONG KONG — </w:t>
      </w:r>
      <w:r w:rsidRPr="00DD410D">
        <w:rPr>
          <w:b/>
          <w:sz w:val="26"/>
          <w:highlight w:val="green"/>
          <w:u w:val="single"/>
          <w:bdr w:val="single" w:sz="18" w:space="0" w:color="auto"/>
        </w:rPr>
        <w:t>There is no legal right to strike in China</w:t>
      </w:r>
      <w:r w:rsidRPr="00FC7D85">
        <w:rPr>
          <w:u w:val="single"/>
        </w:rPr>
        <w:t>, but there are strikes every day. Factory workers, hotel employees, teachers and taxi drivers regularly withdraw their labor and demand a better deal from their employer</w:t>
      </w:r>
      <w:r w:rsidRPr="00FC7D85">
        <w:t xml:space="preserve">. Strikes are often successful, and these days strike leaders hardly ever get put in prison. It may seem ironic that workers in a nominally Communist country don’t have the right to strike, and that workers are apparently willing to defy the Communist Party by going out on strike. </w:t>
      </w:r>
      <w:r w:rsidRPr="00FC7D85">
        <w:rPr>
          <w:u w:val="single"/>
        </w:rPr>
        <w:t>But China effectively abandoned Communism and embraced capitalism many years ago.</w:t>
      </w:r>
      <w:r w:rsidRPr="00FC7D85">
        <w:t xml:space="preserve"> And in a capitalist economy, strikes are a fact of life. Chinese scholars, </w:t>
      </w:r>
      <w:r w:rsidRPr="00182C47">
        <w:rPr>
          <w:u w:val="single"/>
        </w:rPr>
        <w:t xml:space="preserve">government </w:t>
      </w:r>
      <w:r w:rsidRPr="00182C47">
        <w:rPr>
          <w:b/>
          <w:sz w:val="26"/>
          <w:u w:val="single"/>
        </w:rPr>
        <w:t>officials</w:t>
      </w:r>
      <w:r w:rsidRPr="00182C47">
        <w:rPr>
          <w:u w:val="single"/>
        </w:rPr>
        <w:t xml:space="preserve"> and even some businessmen have long recognized this fact and have </w:t>
      </w:r>
      <w:r w:rsidRPr="00182C47">
        <w:rPr>
          <w:b/>
          <w:sz w:val="26"/>
          <w:u w:val="single"/>
        </w:rPr>
        <w:t>called for the</w:t>
      </w:r>
      <w:r w:rsidRPr="00182C47">
        <w:rPr>
          <w:u w:val="single"/>
        </w:rPr>
        <w:t xml:space="preserve"> </w:t>
      </w:r>
      <w:r w:rsidRPr="00182C47">
        <w:rPr>
          <w:b/>
          <w:sz w:val="26"/>
          <w:u w:val="single"/>
        </w:rPr>
        <w:t>restoration of the right to strike</w:t>
      </w:r>
      <w:r w:rsidRPr="00182C47">
        <w:rPr>
          <w:u w:val="single"/>
        </w:rPr>
        <w:t xml:space="preserve">, </w:t>
      </w:r>
      <w:r w:rsidRPr="00182C47">
        <w:rPr>
          <w:b/>
          <w:bCs/>
          <w:u w:val="single"/>
        </w:rPr>
        <w:t>which was removed from the Constitution of the People’s Republic of China in 1982</w:t>
      </w:r>
      <w:r w:rsidRPr="00182C47">
        <w:t xml:space="preserve">. </w:t>
      </w:r>
      <w:r w:rsidRPr="00182C47">
        <w:rPr>
          <w:b/>
          <w:bCs/>
          <w:u w:val="single"/>
        </w:rPr>
        <w:t>Deng Xiaoping feared that the economic reforms he was introducing would lead to labor unrest.</w:t>
      </w:r>
      <w:r w:rsidRPr="00182C47">
        <w:t xml:space="preserve"> Although Deng and his successors were able to quiet labor</w:t>
      </w:r>
      <w:r w:rsidRPr="00FC7D85">
        <w:t xml:space="preserve"> unrest and strike action for a while, </w:t>
      </w:r>
      <w:r w:rsidRPr="00FC7D85">
        <w:rPr>
          <w:u w:val="single"/>
        </w:rPr>
        <w:t xml:space="preserve">the trend over the last five years or so has been clear. As the business leader Zeng </w:t>
      </w:r>
      <w:proofErr w:type="spellStart"/>
      <w:r w:rsidRPr="00FC7D85">
        <w:rPr>
          <w:u w:val="single"/>
        </w:rPr>
        <w:t>Qinghong</w:t>
      </w:r>
      <w:proofErr w:type="spellEnd"/>
      <w:r w:rsidRPr="00FC7D85">
        <w:rPr>
          <w:u w:val="single"/>
        </w:rPr>
        <w:t xml:space="preserve"> noted recently, the number of strikes is increasing every year.</w:t>
      </w:r>
      <w:r w:rsidRPr="00FC7D85">
        <w:t xml:space="preserve"> Mr. Zeng, who is head of the Guangzhou Automobile Co., reported that in just two months last summer, there were more than 20 strikes in the automotive industry in the Pearl River Delta alone, and that new strikes were occurring all the time. </w:t>
      </w:r>
      <w:r w:rsidRPr="00FC7D85">
        <w:rPr>
          <w:u w:val="single"/>
        </w:rPr>
        <w:t>Mr. Zeng suggested in a submission to this year’s National People’s Congress, China’s annual legislature, that the right to strike should be restored because it was a basic right of workers in a market economy and a natural adjunct to the right to work</w:t>
      </w:r>
      <w:r w:rsidRPr="00FC7D85">
        <w:t xml:space="preserve">. I agree with Mr. Zeng on this point and would like to take his argument one step further. </w:t>
      </w:r>
      <w:r w:rsidRPr="00FC7D85">
        <w:rPr>
          <w:u w:val="single"/>
        </w:rPr>
        <w:t xml:space="preserve">The </w:t>
      </w:r>
      <w:r w:rsidRPr="00DD410D">
        <w:rPr>
          <w:b/>
          <w:sz w:val="26"/>
          <w:highlight w:val="green"/>
          <w:u w:val="single"/>
        </w:rPr>
        <w:t>right to strike</w:t>
      </w:r>
      <w:r w:rsidRPr="00DD410D">
        <w:rPr>
          <w:highlight w:val="green"/>
          <w:u w:val="single"/>
        </w:rPr>
        <w:t xml:space="preserve"> </w:t>
      </w:r>
      <w:r w:rsidRPr="00DD410D">
        <w:rPr>
          <w:b/>
          <w:sz w:val="26"/>
          <w:highlight w:val="green"/>
          <w:u w:val="single"/>
        </w:rPr>
        <w:t>is</w:t>
      </w:r>
      <w:r w:rsidRPr="00DD410D">
        <w:rPr>
          <w:highlight w:val="green"/>
          <w:u w:val="single"/>
        </w:rPr>
        <w:t xml:space="preserve"> </w:t>
      </w:r>
      <w:r w:rsidRPr="00FC7D85">
        <w:rPr>
          <w:u w:val="single"/>
        </w:rPr>
        <w:t xml:space="preserve">clearly important, but the most vital and fundamental right of workers </w:t>
      </w:r>
      <w:r w:rsidRPr="00182C47">
        <w:rPr>
          <w:u w:val="single"/>
        </w:rPr>
        <w:t xml:space="preserve">is </w:t>
      </w:r>
      <w:r w:rsidRPr="00182C47">
        <w:rPr>
          <w:b/>
          <w:sz w:val="26"/>
          <w:u w:val="single"/>
        </w:rPr>
        <w:t xml:space="preserve">the right to </w:t>
      </w:r>
      <w:r w:rsidRPr="00DD410D">
        <w:rPr>
          <w:b/>
          <w:sz w:val="26"/>
          <w:highlight w:val="green"/>
          <w:u w:val="single"/>
        </w:rPr>
        <w:t>collective bargaining</w:t>
      </w:r>
      <w:r w:rsidRPr="00FC7D85">
        <w:rPr>
          <w:u w:val="single"/>
        </w:rPr>
        <w:t xml:space="preserve">. After all, </w:t>
      </w:r>
      <w:r w:rsidRPr="00182C47">
        <w:rPr>
          <w:b/>
          <w:sz w:val="26"/>
          <w:u w:val="single"/>
        </w:rPr>
        <w:t>why do workers go out on strike</w:t>
      </w:r>
      <w:r w:rsidRPr="00182C47">
        <w:rPr>
          <w:u w:val="single"/>
        </w:rPr>
        <w:t xml:space="preserve">? Very simply, they go on strike </w:t>
      </w:r>
      <w:r w:rsidRPr="00182C47">
        <w:rPr>
          <w:b/>
          <w:sz w:val="26"/>
          <w:u w:val="single"/>
        </w:rPr>
        <w:t>for higher pay and better working conditions</w:t>
      </w:r>
      <w:r w:rsidRPr="00FC7D85">
        <w:rPr>
          <w:u w:val="single"/>
        </w:rPr>
        <w:t xml:space="preserve">. </w:t>
      </w:r>
      <w:r w:rsidRPr="00182C47">
        <w:rPr>
          <w:b/>
          <w:sz w:val="26"/>
          <w:u w:val="single"/>
          <w:bdr w:val="single" w:sz="18" w:space="0" w:color="auto"/>
        </w:rPr>
        <w:t xml:space="preserve">The </w:t>
      </w:r>
      <w:r w:rsidRPr="00DD410D">
        <w:rPr>
          <w:b/>
          <w:sz w:val="26"/>
          <w:highlight w:val="green"/>
          <w:u w:val="single"/>
          <w:bdr w:val="single" w:sz="18" w:space="0" w:color="auto"/>
        </w:rPr>
        <w:t xml:space="preserve">strike is </w:t>
      </w:r>
      <w:r w:rsidRPr="00182C47">
        <w:rPr>
          <w:b/>
          <w:sz w:val="26"/>
          <w:u w:val="single"/>
          <w:bdr w:val="single" w:sz="18" w:space="0" w:color="auto"/>
        </w:rPr>
        <w:t xml:space="preserve">not an end in itself but is </w:t>
      </w:r>
      <w:r w:rsidRPr="00DD410D">
        <w:rPr>
          <w:b/>
          <w:sz w:val="26"/>
          <w:highlight w:val="green"/>
          <w:u w:val="single"/>
          <w:bdr w:val="single" w:sz="18" w:space="0" w:color="auto"/>
        </w:rPr>
        <w:t xml:space="preserve">part of </w:t>
      </w:r>
      <w:r w:rsidRPr="00182C47">
        <w:rPr>
          <w:b/>
          <w:sz w:val="26"/>
          <w:u w:val="single"/>
          <w:bdr w:val="single" w:sz="18" w:space="0" w:color="auto"/>
        </w:rPr>
        <w:t xml:space="preserve">a </w:t>
      </w:r>
      <w:r w:rsidRPr="00DD410D">
        <w:rPr>
          <w:b/>
          <w:sz w:val="26"/>
          <w:highlight w:val="green"/>
          <w:u w:val="single"/>
          <w:bdr w:val="single" w:sz="18" w:space="0" w:color="auto"/>
        </w:rPr>
        <w:t xml:space="preserve">bargaining process. </w:t>
      </w:r>
      <w:r w:rsidRPr="00FC7D85">
        <w:rPr>
          <w:u w:val="single"/>
        </w:rPr>
        <w:t xml:space="preserve">And </w:t>
      </w:r>
      <w:r w:rsidRPr="00DD410D">
        <w:rPr>
          <w:b/>
          <w:sz w:val="26"/>
          <w:highlight w:val="green"/>
          <w:u w:val="single"/>
        </w:rPr>
        <w:t xml:space="preserve">if </w:t>
      </w:r>
      <w:r w:rsidRPr="00182C47">
        <w:rPr>
          <w:b/>
          <w:sz w:val="26"/>
          <w:u w:val="single"/>
        </w:rPr>
        <w:t>the collective bargaining process were</w:t>
      </w:r>
      <w:r w:rsidRPr="00DD410D">
        <w:rPr>
          <w:b/>
          <w:sz w:val="26"/>
          <w:highlight w:val="green"/>
          <w:u w:val="single"/>
        </w:rPr>
        <w:t xml:space="preserve"> more effective</w:t>
      </w:r>
      <w:r w:rsidRPr="00FC7D85">
        <w:rPr>
          <w:u w:val="single"/>
        </w:rPr>
        <w:t xml:space="preserve">, in many cases, </w:t>
      </w:r>
      <w:r w:rsidRPr="00DD410D">
        <w:rPr>
          <w:b/>
          <w:sz w:val="26"/>
          <w:highlight w:val="green"/>
          <w:u w:val="single"/>
        </w:rPr>
        <w:t xml:space="preserve">workers would not </w:t>
      </w:r>
      <w:r w:rsidRPr="00182C47">
        <w:rPr>
          <w:b/>
          <w:sz w:val="26"/>
          <w:u w:val="single"/>
        </w:rPr>
        <w:t xml:space="preserve">need to go out on </w:t>
      </w:r>
      <w:r w:rsidRPr="00DD410D">
        <w:rPr>
          <w:b/>
          <w:sz w:val="26"/>
          <w:highlight w:val="green"/>
          <w:u w:val="single"/>
        </w:rPr>
        <w:t xml:space="preserve">strike </w:t>
      </w:r>
      <w:r w:rsidRPr="00182C47">
        <w:rPr>
          <w:b/>
          <w:sz w:val="26"/>
          <w:u w:val="single"/>
        </w:rPr>
        <w:t>at all</w:t>
      </w:r>
      <w:r w:rsidRPr="00182C47">
        <w:rPr>
          <w:u w:val="single"/>
        </w:rPr>
        <w:t>. If</w:t>
      </w:r>
      <w:r w:rsidRPr="00FC7D85">
        <w:rPr>
          <w:u w:val="single"/>
        </w:rPr>
        <w:t xml:space="preserve"> you talk to factory workers, most will tell you they would rather not go on strike if they can avoid it. Indeed, most only go on strike because they have no alternative</w:t>
      </w:r>
      <w:r w:rsidRPr="00FC7D85">
        <w:t xml:space="preserve">. </w:t>
      </w:r>
      <w:r w:rsidRPr="00DD410D">
        <w:rPr>
          <w:b/>
          <w:bCs/>
          <w:sz w:val="26"/>
          <w:highlight w:val="green"/>
          <w:u w:val="single"/>
        </w:rPr>
        <w:t xml:space="preserve">China’s workers </w:t>
      </w:r>
      <w:r w:rsidRPr="00182C47">
        <w:rPr>
          <w:b/>
          <w:bCs/>
          <w:sz w:val="26"/>
          <w:u w:val="single"/>
        </w:rPr>
        <w:t>want</w:t>
      </w:r>
      <w:r w:rsidRPr="00182C47">
        <w:rPr>
          <w:b/>
          <w:bCs/>
          <w:u w:val="single"/>
        </w:rPr>
        <w:t xml:space="preserve"> and need an alternative</w:t>
      </w:r>
      <w:r w:rsidRPr="00182C47">
        <w:t xml:space="preserve">. </w:t>
      </w:r>
      <w:r w:rsidRPr="00182C47">
        <w:rPr>
          <w:u w:val="single"/>
        </w:rPr>
        <w:t xml:space="preserve">They want </w:t>
      </w:r>
      <w:r w:rsidRPr="00182C47">
        <w:rPr>
          <w:b/>
          <w:sz w:val="26"/>
          <w:u w:val="single"/>
        </w:rPr>
        <w:t>a system</w:t>
      </w:r>
      <w:r w:rsidRPr="00182C47">
        <w:rPr>
          <w:u w:val="single"/>
        </w:rPr>
        <w:t xml:space="preserve"> in </w:t>
      </w:r>
      <w:r w:rsidRPr="00182C47">
        <w:rPr>
          <w:b/>
          <w:sz w:val="26"/>
          <w:u w:val="single"/>
        </w:rPr>
        <w:t xml:space="preserve">which they can raise their </w:t>
      </w:r>
      <w:r w:rsidRPr="00DD410D">
        <w:rPr>
          <w:b/>
          <w:sz w:val="26"/>
          <w:highlight w:val="green"/>
          <w:u w:val="single"/>
        </w:rPr>
        <w:t>demands</w:t>
      </w:r>
      <w:r w:rsidRPr="00DD410D">
        <w:rPr>
          <w:highlight w:val="green"/>
          <w:u w:val="single"/>
        </w:rPr>
        <w:t xml:space="preserve"> </w:t>
      </w:r>
      <w:r w:rsidRPr="00FC7D85">
        <w:rPr>
          <w:u w:val="single"/>
        </w:rPr>
        <w:t xml:space="preserve">for higher pay and discuss those </w:t>
      </w:r>
      <w:r w:rsidRPr="00182C47">
        <w:rPr>
          <w:u w:val="single"/>
        </w:rPr>
        <w:t xml:space="preserve">demands </w:t>
      </w:r>
      <w:r w:rsidRPr="00182C47">
        <w:rPr>
          <w:b/>
          <w:sz w:val="26"/>
          <w:u w:val="single"/>
        </w:rPr>
        <w:t>in</w:t>
      </w:r>
      <w:r w:rsidRPr="00182C47">
        <w:rPr>
          <w:u w:val="single"/>
        </w:rPr>
        <w:t xml:space="preserve"> </w:t>
      </w:r>
      <w:r w:rsidRPr="00FC7D85">
        <w:rPr>
          <w:u w:val="single"/>
        </w:rPr>
        <w:t xml:space="preserve">peaceful, </w:t>
      </w:r>
      <w:r w:rsidRPr="00DD410D">
        <w:rPr>
          <w:b/>
          <w:sz w:val="26"/>
          <w:highlight w:val="green"/>
          <w:u w:val="single"/>
        </w:rPr>
        <w:t xml:space="preserve">equal </w:t>
      </w:r>
      <w:r w:rsidRPr="00182C47">
        <w:rPr>
          <w:b/>
          <w:sz w:val="26"/>
          <w:u w:val="single"/>
        </w:rPr>
        <w:t xml:space="preserve">and </w:t>
      </w:r>
      <w:r w:rsidRPr="00182C47">
        <w:rPr>
          <w:b/>
          <w:sz w:val="26"/>
          <w:u w:val="single"/>
        </w:rPr>
        <w:lastRenderedPageBreak/>
        <w:t xml:space="preserve">constructive </w:t>
      </w:r>
      <w:r w:rsidRPr="00DD410D">
        <w:rPr>
          <w:b/>
          <w:sz w:val="26"/>
          <w:highlight w:val="green"/>
          <w:u w:val="single"/>
        </w:rPr>
        <w:t>negotiations</w:t>
      </w:r>
      <w:r w:rsidRPr="00DD410D">
        <w:rPr>
          <w:highlight w:val="green"/>
          <w:u w:val="single"/>
        </w:rPr>
        <w:t xml:space="preserve"> </w:t>
      </w:r>
      <w:r w:rsidRPr="00FC7D85">
        <w:rPr>
          <w:u w:val="single"/>
        </w:rPr>
        <w:t xml:space="preserve">with </w:t>
      </w:r>
      <w:r w:rsidRPr="00182C47">
        <w:rPr>
          <w:u w:val="single"/>
        </w:rPr>
        <w:t xml:space="preserve">management. </w:t>
      </w:r>
      <w:r w:rsidRPr="00182C47">
        <w:rPr>
          <w:b/>
          <w:sz w:val="26"/>
          <w:u w:val="single"/>
        </w:rPr>
        <w:t>If workers can achieve their goals through peaceful collective bargaining</w:t>
      </w:r>
      <w:r w:rsidRPr="00182C47">
        <w:rPr>
          <w:b/>
          <w:sz w:val="26"/>
          <w:u w:val="single"/>
          <w:bdr w:val="single" w:sz="18" w:space="0" w:color="auto"/>
        </w:rPr>
        <w:t>, in the long run there will be fewer strikes</w:t>
      </w:r>
      <w:r w:rsidRPr="00FC7D85">
        <w:rPr>
          <w:u w:val="single"/>
        </w:rPr>
        <w:t>, workers will be better paid and labor relations will be vastly improved.</w:t>
      </w:r>
      <w:r w:rsidRPr="00FC7D85">
        <w:t xml:space="preserve"> We also have to be aware that if the right to strike is reinstated in the Constitution in isolation — without the right to collective bargaining — there would be a danger that the right of workers to go on strike might actually be eroded. Just look at the right to stage a public demonstration. Chinese citizens do have the constitutional right to demonstrate but in </w:t>
      </w:r>
      <w:proofErr w:type="gramStart"/>
      <w:r w:rsidRPr="00FC7D85">
        <w:t>reality</w:t>
      </w:r>
      <w:proofErr w:type="gramEnd"/>
      <w:r w:rsidRPr="00FC7D85">
        <w:t xml:space="preserve"> they have to apply to the police for permission, and of course very few of those applications are granted. Likewise, if workers have to apply to the authorities before they can go on strike, the right to strike will become meaningless. Moreover, the number of strikes would not be reduced because workers would continue to go out on strike regardless and labor relations will deteriorate even further. </w:t>
      </w:r>
      <w:r w:rsidRPr="00FC7D85">
        <w:rPr>
          <w:u w:val="single"/>
        </w:rPr>
        <w:t xml:space="preserve">On the other hand, if </w:t>
      </w:r>
      <w:r w:rsidRPr="00182C47">
        <w:rPr>
          <w:u w:val="single"/>
        </w:rPr>
        <w:t xml:space="preserve">the </w:t>
      </w:r>
      <w:r w:rsidRPr="00182C47">
        <w:rPr>
          <w:b/>
          <w:sz w:val="26"/>
          <w:u w:val="single"/>
        </w:rPr>
        <w:t>right to strike</w:t>
      </w:r>
      <w:r w:rsidRPr="00182C47">
        <w:rPr>
          <w:u w:val="single"/>
        </w:rPr>
        <w:t xml:space="preserve"> is framed in a way that </w:t>
      </w:r>
      <w:r w:rsidRPr="00182C47">
        <w:rPr>
          <w:b/>
          <w:sz w:val="26"/>
          <w:u w:val="single"/>
        </w:rPr>
        <w:t>can</w:t>
      </w:r>
      <w:r w:rsidRPr="00182C47">
        <w:rPr>
          <w:u w:val="single"/>
        </w:rPr>
        <w:t xml:space="preserve"> </w:t>
      </w:r>
      <w:r w:rsidRPr="00182C47">
        <w:rPr>
          <w:b/>
          <w:sz w:val="26"/>
          <w:u w:val="single"/>
        </w:rPr>
        <w:t>liberate workers</w:t>
      </w:r>
      <w:r w:rsidRPr="00182C47">
        <w:rPr>
          <w:u w:val="single"/>
        </w:rPr>
        <w:t xml:space="preserve"> and </w:t>
      </w:r>
      <w:r w:rsidRPr="00182C47">
        <w:rPr>
          <w:b/>
          <w:sz w:val="26"/>
          <w:u w:val="single"/>
        </w:rPr>
        <w:t>encourage</w:t>
      </w:r>
      <w:r w:rsidRPr="00182C47">
        <w:rPr>
          <w:u w:val="single"/>
        </w:rPr>
        <w:t xml:space="preserve"> </w:t>
      </w:r>
      <w:r w:rsidRPr="00182C47">
        <w:rPr>
          <w:b/>
          <w:sz w:val="26"/>
          <w:u w:val="single"/>
        </w:rPr>
        <w:t>and empower them to engage in collective bargaining</w:t>
      </w:r>
      <w:r w:rsidRPr="00182C47">
        <w:rPr>
          <w:u w:val="single"/>
        </w:rPr>
        <w:t xml:space="preserve">, </w:t>
      </w:r>
      <w:r w:rsidRPr="00182C47">
        <w:rPr>
          <w:b/>
          <w:sz w:val="26"/>
          <w:u w:val="single"/>
        </w:rPr>
        <w:t>safe</w:t>
      </w:r>
      <w:r w:rsidRPr="00182C47">
        <w:rPr>
          <w:u w:val="single"/>
        </w:rPr>
        <w:t xml:space="preserve"> </w:t>
      </w:r>
      <w:r w:rsidRPr="00182C47">
        <w:rPr>
          <w:b/>
          <w:sz w:val="26"/>
          <w:u w:val="single"/>
        </w:rPr>
        <w:t>in the knowledge that they have a powerful weapon that can be deployed if necessary</w:t>
      </w:r>
      <w:r w:rsidRPr="00DD410D">
        <w:rPr>
          <w:b/>
          <w:sz w:val="26"/>
          <w:highlight w:val="green"/>
          <w:u w:val="single"/>
        </w:rPr>
        <w:t xml:space="preserve">, </w:t>
      </w:r>
      <w:r w:rsidRPr="00DD410D">
        <w:rPr>
          <w:b/>
          <w:sz w:val="26"/>
          <w:highlight w:val="green"/>
          <w:u w:val="single"/>
          <w:bdr w:val="single" w:sz="18" w:space="0" w:color="auto"/>
        </w:rPr>
        <w:t>labor relations will be enhanced</w:t>
      </w:r>
      <w:r w:rsidRPr="00DD410D">
        <w:rPr>
          <w:highlight w:val="green"/>
          <w:u w:val="single"/>
        </w:rPr>
        <w:t xml:space="preserve"> </w:t>
      </w:r>
      <w:r w:rsidRPr="00FC7D85">
        <w:rPr>
          <w:u w:val="single"/>
        </w:rPr>
        <w:t>and the number of strikes might actually decrease</w:t>
      </w:r>
      <w:r w:rsidRPr="00FC7D85">
        <w:t xml:space="preserve">. There is a saying in China that “you should not only focus on your head when you have headache because the real reason for the headache could be your foot.” As Mr. Zeng noted, the rapidly increasing number of strikes in China has become a major headache, not only for business but for the government as well. </w:t>
      </w:r>
      <w:r w:rsidRPr="00FC7D85">
        <w:rPr>
          <w:u w:val="single"/>
        </w:rPr>
        <w:t>If the government wants to reduce the number of strikes in China, it needs to take a holistic approach and address the root cause of the problem — the absence of an effective collective bargaining system in which democratically elected workers’ representatives can negotiate better pay and conditions with their employer.</w:t>
      </w:r>
      <w:r w:rsidRPr="00FC7D85">
        <w:t xml:space="preserve"> If such a system can be implemented in </w:t>
      </w:r>
      <w:proofErr w:type="gramStart"/>
      <w:r w:rsidRPr="00FC7D85">
        <w:t>China</w:t>
      </w:r>
      <w:proofErr w:type="gramEnd"/>
      <w:r w:rsidRPr="00FC7D85">
        <w:t xml:space="preserve"> it would obviously benefit workers but </w:t>
      </w:r>
      <w:r w:rsidRPr="00FC7D85">
        <w:rPr>
          <w:u w:val="single"/>
        </w:rPr>
        <w:t xml:space="preserve">it would also </w:t>
      </w:r>
      <w:r w:rsidRPr="00DD410D">
        <w:rPr>
          <w:b/>
          <w:sz w:val="26"/>
          <w:highlight w:val="green"/>
          <w:u w:val="single"/>
        </w:rPr>
        <w:t xml:space="preserve">benefit employers </w:t>
      </w:r>
      <w:r w:rsidRPr="00FC7D85">
        <w:rPr>
          <w:u w:val="single"/>
        </w:rPr>
        <w:t xml:space="preserve">like Mr. Zeng who are </w:t>
      </w:r>
      <w:r w:rsidRPr="00DD410D">
        <w:rPr>
          <w:b/>
          <w:sz w:val="26"/>
          <w:highlight w:val="green"/>
          <w:u w:val="single"/>
        </w:rPr>
        <w:t>concerned</w:t>
      </w:r>
      <w:r w:rsidRPr="00DD410D">
        <w:rPr>
          <w:highlight w:val="green"/>
          <w:u w:val="single"/>
        </w:rPr>
        <w:t xml:space="preserve"> </w:t>
      </w:r>
      <w:r w:rsidRPr="00DD410D">
        <w:rPr>
          <w:b/>
          <w:sz w:val="26"/>
          <w:highlight w:val="green"/>
          <w:u w:val="single"/>
        </w:rPr>
        <w:t>about</w:t>
      </w:r>
      <w:r w:rsidRPr="00DD410D">
        <w:rPr>
          <w:highlight w:val="green"/>
          <w:u w:val="single"/>
        </w:rPr>
        <w:t xml:space="preserve"> </w:t>
      </w:r>
      <w:r w:rsidRPr="00DD410D">
        <w:rPr>
          <w:b/>
          <w:sz w:val="26"/>
          <w:highlight w:val="green"/>
          <w:u w:val="single"/>
          <w:bdr w:val="single" w:sz="18" w:space="0" w:color="auto"/>
        </w:rPr>
        <w:t xml:space="preserve">high </w:t>
      </w:r>
      <w:r w:rsidRPr="00182C47">
        <w:rPr>
          <w:b/>
          <w:sz w:val="26"/>
          <w:u w:val="single"/>
          <w:bdr w:val="single" w:sz="18" w:space="0" w:color="auto"/>
        </w:rPr>
        <w:t xml:space="preserve">worker </w:t>
      </w:r>
      <w:r w:rsidRPr="00DD410D">
        <w:rPr>
          <w:b/>
          <w:sz w:val="26"/>
          <w:highlight w:val="green"/>
          <w:u w:val="single"/>
          <w:bdr w:val="single" w:sz="18" w:space="0" w:color="auto"/>
        </w:rPr>
        <w:t xml:space="preserve">turnover </w:t>
      </w:r>
      <w:r w:rsidRPr="00182C47">
        <w:rPr>
          <w:b/>
          <w:sz w:val="26"/>
          <w:highlight w:val="green"/>
          <w:u w:val="single"/>
          <w:bdr w:val="single" w:sz="18" w:space="0" w:color="auto"/>
        </w:rPr>
        <w:t>and</w:t>
      </w:r>
      <w:r w:rsidRPr="00182C47">
        <w:rPr>
          <w:b/>
          <w:sz w:val="26"/>
          <w:u w:val="single"/>
          <w:bdr w:val="single" w:sz="18" w:space="0" w:color="auto"/>
        </w:rPr>
        <w:t xml:space="preserve"> the </w:t>
      </w:r>
      <w:r w:rsidRPr="00182C47">
        <w:rPr>
          <w:b/>
          <w:sz w:val="26"/>
          <w:highlight w:val="green"/>
          <w:u w:val="single"/>
          <w:bdr w:val="single" w:sz="18" w:space="0" w:color="auto"/>
        </w:rPr>
        <w:t>loss of production</w:t>
      </w:r>
      <w:r w:rsidRPr="00182C47">
        <w:rPr>
          <w:b/>
          <w:sz w:val="26"/>
          <w:u w:val="single"/>
          <w:bdr w:val="single" w:sz="18" w:space="0" w:color="auto"/>
        </w:rPr>
        <w:t xml:space="preserve"> through strike action. </w:t>
      </w:r>
      <w:r w:rsidRPr="00182C47">
        <w:t>Crucially, it is als</w:t>
      </w:r>
      <w:r w:rsidRPr="00FC7D85">
        <w:t xml:space="preserve">o in the interest of the Chinese government to introduce collective bargaining. The authorities may be nervous about handing power to the </w:t>
      </w:r>
      <w:proofErr w:type="gramStart"/>
      <w:r w:rsidRPr="00FC7D85">
        <w:t>workers</w:t>
      </w:r>
      <w:proofErr w:type="gramEnd"/>
      <w:r w:rsidRPr="00FC7D85">
        <w:t xml:space="preserve"> but they should bear in mind that by doing so they would aid the development of more harmonious labor relations, which could lead to the Communist Party’s goal of creating a more prosperous, stable and harmonious society.</w:t>
      </w:r>
    </w:p>
    <w:p w14:paraId="57EF76BE" w14:textId="77777777" w:rsidR="00B95788" w:rsidRPr="00065A8D" w:rsidRDefault="00B95788" w:rsidP="00B95788"/>
    <w:p w14:paraId="18AB39A2" w14:textId="77777777" w:rsidR="00B95788" w:rsidRDefault="00B95788" w:rsidP="00B95788">
      <w:pPr>
        <w:pStyle w:val="Heading3"/>
      </w:pPr>
      <w:r>
        <w:lastRenderedPageBreak/>
        <w:t>1AC: Economy Advantage</w:t>
      </w:r>
    </w:p>
    <w:p w14:paraId="7CE5B7FB" w14:textId="77777777" w:rsidR="00194061" w:rsidRDefault="00194061" w:rsidP="00194061">
      <w:pPr>
        <w:pStyle w:val="Heading4"/>
      </w:pPr>
      <w:r>
        <w:t xml:space="preserve">China’s exploiting lack of Strike Protection to </w:t>
      </w:r>
      <w:r>
        <w:rPr>
          <w:u w:val="single"/>
        </w:rPr>
        <w:t>dismantle</w:t>
      </w:r>
      <w:r>
        <w:t xml:space="preserve"> and </w:t>
      </w:r>
      <w:r>
        <w:rPr>
          <w:u w:val="single"/>
        </w:rPr>
        <w:t>de-power</w:t>
      </w:r>
      <w:r>
        <w:t xml:space="preserve"> Hong Kong’s unions.</w:t>
      </w:r>
    </w:p>
    <w:p w14:paraId="13D01BE9" w14:textId="77777777" w:rsidR="00194061" w:rsidRPr="00417E8E" w:rsidRDefault="00194061" w:rsidP="00194061">
      <w:r w:rsidRPr="00E078BC">
        <w:rPr>
          <w:rStyle w:val="Style13ptBold"/>
        </w:rPr>
        <w:t>Wang 21</w:t>
      </w:r>
      <w:r>
        <w:t xml:space="preserve"> </w:t>
      </w:r>
      <w:r w:rsidRPr="00417E8E">
        <w:t>Maya Wang 9-22-2021 "China Is Dismantling Hong Kong’s Unions"</w:t>
      </w:r>
      <w:r>
        <w:t xml:space="preserve"> </w:t>
      </w:r>
      <w:hyperlink r:id="rId10" w:history="1">
        <w:r w:rsidRPr="00227C9E">
          <w:rPr>
            <w:rStyle w:val="Hyperlink"/>
          </w:rPr>
          <w:t>https://www.hrw.org/news/2021/09/22/china-dismantling-hong-kongs-unions#</w:t>
        </w:r>
      </w:hyperlink>
      <w:r>
        <w:t xml:space="preserve"> (China Senior Researcher for Human Rights Watch)//Elmer </w:t>
      </w:r>
    </w:p>
    <w:p w14:paraId="31CB79B6" w14:textId="77777777" w:rsidR="00194061" w:rsidRPr="00CB52DD" w:rsidRDefault="00194061" w:rsidP="00194061">
      <w:r w:rsidRPr="00DD410D">
        <w:rPr>
          <w:b/>
          <w:sz w:val="26"/>
          <w:highlight w:val="green"/>
          <w:u w:val="single"/>
        </w:rPr>
        <w:t>Chinese state</w:t>
      </w:r>
      <w:r w:rsidRPr="00DD410D">
        <w:rPr>
          <w:highlight w:val="green"/>
        </w:rPr>
        <w:t xml:space="preserve"> </w:t>
      </w:r>
      <w:r w:rsidRPr="00CB52DD">
        <w:t xml:space="preserve">media outlets are </w:t>
      </w:r>
      <w:r w:rsidRPr="00DD410D">
        <w:rPr>
          <w:b/>
          <w:sz w:val="26"/>
          <w:highlight w:val="green"/>
          <w:u w:val="single"/>
        </w:rPr>
        <w:t>railing against</w:t>
      </w:r>
      <w:r w:rsidRPr="00DD410D">
        <w:rPr>
          <w:highlight w:val="green"/>
        </w:rPr>
        <w:t xml:space="preserve"> </w:t>
      </w:r>
      <w:r w:rsidRPr="003F6039">
        <w:rPr>
          <w:b/>
          <w:sz w:val="26"/>
          <w:u w:val="single"/>
        </w:rPr>
        <w:t>groups</w:t>
      </w:r>
      <w:r w:rsidRPr="003F6039">
        <w:t xml:space="preserve"> </w:t>
      </w:r>
      <w:r w:rsidRPr="003F6039">
        <w:rPr>
          <w:b/>
          <w:sz w:val="26"/>
          <w:u w:val="single"/>
        </w:rPr>
        <w:t>they claim</w:t>
      </w:r>
      <w:r w:rsidRPr="003F6039">
        <w:t xml:space="preserve"> are </w:t>
      </w:r>
      <w:r w:rsidRPr="003F6039">
        <w:rPr>
          <w:b/>
          <w:sz w:val="26"/>
          <w:u w:val="single"/>
        </w:rPr>
        <w:t xml:space="preserve">involved in </w:t>
      </w:r>
      <w:r w:rsidRPr="003F6039">
        <w:t xml:space="preserve">money laundering, inciting </w:t>
      </w:r>
      <w:r w:rsidRPr="003F6039">
        <w:rPr>
          <w:b/>
          <w:sz w:val="26"/>
          <w:u w:val="single"/>
        </w:rPr>
        <w:t>riots</w:t>
      </w:r>
      <w:r w:rsidRPr="00CB52DD">
        <w:t>, and supporting gangsters. They warn against “a chronic poison of society” and “a malignant tumor that must be destroyed.” The situation is so bad, the newspapers say, that it is time for the Hong Kong government to crack down. One would think they’re talking about some major crime syndicate, perhaps a terrorist group</w:t>
      </w:r>
      <w:r w:rsidRPr="00E5144A">
        <w:rPr>
          <w:u w:val="single"/>
        </w:rPr>
        <w:t xml:space="preserve">. But no: The pro-Beijing press is talking about </w:t>
      </w:r>
      <w:r w:rsidRPr="00DD410D">
        <w:rPr>
          <w:b/>
          <w:sz w:val="26"/>
          <w:highlight w:val="green"/>
          <w:u w:val="single"/>
          <w:bdr w:val="single" w:sz="18" w:space="0" w:color="auto"/>
        </w:rPr>
        <w:t>Hong Kong labor unions</w:t>
      </w:r>
      <w:r w:rsidRPr="00E5144A">
        <w:rPr>
          <w:u w:val="single"/>
        </w:rPr>
        <w:t>.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w:t>
      </w:r>
      <w:r w:rsidRPr="00CB52DD">
        <w:t xml:space="preserve">s. Often, after Beijing spotlights people in its papers, </w:t>
      </w:r>
      <w:r w:rsidRPr="003F6039">
        <w:rPr>
          <w:b/>
          <w:sz w:val="26"/>
          <w:u w:val="single"/>
        </w:rPr>
        <w:t>Hong Kong police swoop</w:t>
      </w:r>
      <w:r w:rsidRPr="003F6039">
        <w:rPr>
          <w:u w:val="single"/>
        </w:rPr>
        <w:t xml:space="preserve"> </w:t>
      </w:r>
      <w:r w:rsidRPr="00E5144A">
        <w:rPr>
          <w:u w:val="single"/>
        </w:rPr>
        <w:t xml:space="preserve">into action. </w:t>
      </w:r>
      <w:r w:rsidRPr="00DD410D">
        <w:rPr>
          <w:b/>
          <w:sz w:val="26"/>
          <w:highlight w:val="green"/>
          <w:u w:val="single"/>
        </w:rPr>
        <w:t>Fearing</w:t>
      </w:r>
      <w:r w:rsidRPr="00DD410D">
        <w:rPr>
          <w:highlight w:val="green"/>
          <w:u w:val="single"/>
        </w:rPr>
        <w:t xml:space="preserve"> </w:t>
      </w:r>
      <w:r w:rsidRPr="00E5144A">
        <w:rPr>
          <w:u w:val="single"/>
        </w:rPr>
        <w:t xml:space="preserve">investigation and </w:t>
      </w:r>
      <w:r w:rsidRPr="00DD410D">
        <w:rPr>
          <w:b/>
          <w:sz w:val="26"/>
          <w:highlight w:val="green"/>
          <w:u w:val="single"/>
        </w:rPr>
        <w:t>arrests</w:t>
      </w:r>
      <w:r w:rsidRPr="00E5144A">
        <w:rPr>
          <w:u w:val="single"/>
        </w:rPr>
        <w:t xml:space="preserve">, many civic groups—the </w:t>
      </w:r>
      <w:r w:rsidRPr="003F6039">
        <w:rPr>
          <w:b/>
          <w:sz w:val="26"/>
          <w:u w:val="single"/>
        </w:rPr>
        <w:t xml:space="preserve">teachers’ </w:t>
      </w:r>
      <w:r w:rsidRPr="00DD410D">
        <w:rPr>
          <w:b/>
          <w:sz w:val="26"/>
          <w:highlight w:val="green"/>
          <w:u w:val="single"/>
        </w:rPr>
        <w:t xml:space="preserve">union </w:t>
      </w:r>
      <w:r w:rsidRPr="003F6039">
        <w:rPr>
          <w:b/>
          <w:sz w:val="26"/>
          <w:u w:val="single"/>
        </w:rPr>
        <w:t>and</w:t>
      </w:r>
      <w:r w:rsidRPr="003F6039">
        <w:rPr>
          <w:u w:val="single"/>
        </w:rPr>
        <w:t xml:space="preserve"> </w:t>
      </w:r>
      <w:r w:rsidRPr="00E5144A">
        <w:rPr>
          <w:u w:val="single"/>
        </w:rPr>
        <w:t xml:space="preserve">now the city’s second-largest labor union, the </w:t>
      </w:r>
      <w:r w:rsidRPr="003F6039">
        <w:rPr>
          <w:b/>
          <w:sz w:val="26"/>
          <w:u w:val="single"/>
        </w:rPr>
        <w:t>HKCTU</w:t>
      </w:r>
      <w:r w:rsidRPr="00E5144A">
        <w:rPr>
          <w:u w:val="single"/>
        </w:rPr>
        <w:t xml:space="preserve">—have </w:t>
      </w:r>
      <w:r w:rsidRPr="00DD410D">
        <w:rPr>
          <w:b/>
          <w:sz w:val="26"/>
          <w:highlight w:val="green"/>
          <w:u w:val="single"/>
          <w:bdr w:val="single" w:sz="18" w:space="0" w:color="auto"/>
        </w:rPr>
        <w:t>opted to disband</w:t>
      </w:r>
      <w:r w:rsidRPr="00E5144A">
        <w:rPr>
          <w:u w:val="single"/>
        </w:rPr>
        <w:t>. International attention to Beijing’s repression in Hong Kong has focused on widely recognized figures like the charismatic young protest leader Joshua Wong or the Apple Daily tycoon Jimmy Lai</w:t>
      </w:r>
      <w:r w:rsidRPr="00CB52DD">
        <w:t xml:space="preserve">. But too few outside of Hong Kong realize that </w:t>
      </w:r>
      <w:r w:rsidRPr="003F6039">
        <w:rPr>
          <w:b/>
          <w:sz w:val="26"/>
          <w:highlight w:val="green"/>
          <w:u w:val="single"/>
        </w:rPr>
        <w:t xml:space="preserve">China is </w:t>
      </w:r>
      <w:r w:rsidRPr="003F6039">
        <w:t xml:space="preserve">also </w:t>
      </w:r>
      <w:r w:rsidRPr="003F6039">
        <w:rPr>
          <w:b/>
          <w:sz w:val="26"/>
          <w:highlight w:val="green"/>
          <w:u w:val="single"/>
        </w:rPr>
        <w:t>dismantling</w:t>
      </w:r>
      <w:r w:rsidRPr="003F6039">
        <w:rPr>
          <w:highlight w:val="green"/>
        </w:rPr>
        <w:t xml:space="preserve"> </w:t>
      </w:r>
      <w:r w:rsidRPr="003F6039">
        <w:t xml:space="preserve">the city’s </w:t>
      </w:r>
      <w:r w:rsidRPr="003F6039">
        <w:rPr>
          <w:b/>
          <w:sz w:val="26"/>
          <w:highlight w:val="green"/>
          <w:u w:val="single"/>
        </w:rPr>
        <w:t>unions and detaining unionists</w:t>
      </w:r>
      <w:r w:rsidRPr="003F6039">
        <w:rPr>
          <w:highlight w:val="green"/>
        </w:rPr>
        <w:t xml:space="preserve">, </w:t>
      </w:r>
      <w:r w:rsidRPr="003F6039">
        <w:rPr>
          <w:b/>
          <w:sz w:val="26"/>
          <w:u w:val="single"/>
          <w:bdr w:val="single" w:sz="18" w:space="0" w:color="auto"/>
        </w:rPr>
        <w:t xml:space="preserve">a backbone of civil society. </w:t>
      </w:r>
      <w:r w:rsidRPr="003F6039">
        <w:rPr>
          <w:b/>
          <w:sz w:val="26"/>
          <w:u w:val="single"/>
        </w:rPr>
        <w:t>Fighting for labor rights</w:t>
      </w:r>
      <w:r w:rsidRPr="003F6039">
        <w:rPr>
          <w:u w:val="single"/>
        </w:rPr>
        <w:t xml:space="preserve"> has always been a slog in a city known for hyper-</w:t>
      </w:r>
      <w:proofErr w:type="gramStart"/>
      <w:r w:rsidRPr="003F6039">
        <w:rPr>
          <w:u w:val="single"/>
        </w:rPr>
        <w:t>capitalism, but</w:t>
      </w:r>
      <w:proofErr w:type="gramEnd"/>
      <w:r w:rsidRPr="003F6039">
        <w:rPr>
          <w:u w:val="single"/>
        </w:rPr>
        <w:t xml:space="preserve"> doing so </w:t>
      </w:r>
      <w:r w:rsidRPr="003F6039">
        <w:rPr>
          <w:b/>
          <w:sz w:val="26"/>
          <w:u w:val="single"/>
        </w:rPr>
        <w:t>now is downright perilous</w:t>
      </w:r>
      <w:r w:rsidRPr="00DD410D">
        <w:rPr>
          <w:b/>
          <w:sz w:val="26"/>
          <w:highlight w:val="green"/>
          <w:u w:val="single"/>
        </w:rPr>
        <w:t>.</w:t>
      </w:r>
      <w:r w:rsidRPr="00E5144A">
        <w:rPr>
          <w:u w:val="single"/>
        </w:rPr>
        <w:t xml:space="preserve"> In late July, the police arrested five people from the Speech Therapist Union for “sedition” for publishing children’s books depicting cops as wolves and protesters as sheep. Prominent unionists and labor activists have been arrested and jailed for endangering national security and other vague charges. </w:t>
      </w:r>
      <w:r w:rsidRPr="00CB52DD">
        <w:t>For decades, labor unionists like Lee Cheuk-</w:t>
      </w:r>
      <w:proofErr w:type="spellStart"/>
      <w:r w:rsidRPr="00CB52DD">
        <w:t>yan</w:t>
      </w:r>
      <w:proofErr w:type="spellEnd"/>
      <w:r w:rsidRPr="00CB52DD">
        <w:t xml:space="preserve">, the former head of HKCTU, organized strikes and camped out at factories to demand that employers negotiate with their workers—acts considered rather “radical” by the public in the 1980s. </w:t>
      </w:r>
      <w:r w:rsidRPr="00CB52DD">
        <w:rPr>
          <w:u w:val="single"/>
        </w:rPr>
        <w:t xml:space="preserve">Knowing that the lack of </w:t>
      </w:r>
      <w:r w:rsidRPr="00DD410D">
        <w:rPr>
          <w:b/>
          <w:sz w:val="26"/>
          <w:highlight w:val="green"/>
          <w:u w:val="single"/>
        </w:rPr>
        <w:t>democracy and</w:t>
      </w:r>
      <w:r w:rsidRPr="00DD410D">
        <w:rPr>
          <w:highlight w:val="green"/>
          <w:u w:val="single"/>
        </w:rPr>
        <w:t xml:space="preserve"> </w:t>
      </w:r>
      <w:r w:rsidRPr="00CB52DD">
        <w:rPr>
          <w:u w:val="single"/>
        </w:rPr>
        <w:t xml:space="preserve">the </w:t>
      </w:r>
      <w:r w:rsidRPr="00DD410D">
        <w:rPr>
          <w:b/>
          <w:sz w:val="26"/>
          <w:highlight w:val="green"/>
          <w:u w:val="single"/>
        </w:rPr>
        <w:t>exploitation of workers are intimately linked</w:t>
      </w:r>
      <w:r w:rsidRPr="00CB52DD">
        <w:rPr>
          <w:u w:val="single"/>
        </w:rPr>
        <w:t>, the teachers’ union and the HKCTU participated in electoral politics</w:t>
      </w:r>
      <w:r w:rsidRPr="00CB52DD">
        <w:t xml:space="preserve">. Lee was an elected legislator for over 20 years, until 2016. Hong Kong’s labor movement gained momentum during the 2019 protests, in which two in seven Hong </w:t>
      </w:r>
      <w:proofErr w:type="spellStart"/>
      <w:r w:rsidRPr="00CB52DD">
        <w:t>Kongers</w:t>
      </w:r>
      <w:proofErr w:type="spellEnd"/>
      <w:r w:rsidRPr="00CB52DD">
        <w:t xml:space="preserve"> participated. Citywide strikes became more broadly accepted. People from various professions—ranging from hairstylists to accountants—formed nearly 4,000 new unions. </w:t>
      </w:r>
      <w:r w:rsidRPr="00CB52DD">
        <w:rPr>
          <w:u w:val="single"/>
        </w:rPr>
        <w:t>The Chinese government knows the power of grassroots organizing and doubtlessly sees the developments in Hong Kong as threatening</w:t>
      </w:r>
      <w:r w:rsidRPr="00CB52DD">
        <w:t xml:space="preserve">. Nowadays, the top ranks of the Chinese Communist Party—far from its humble origins—are packed with billionaires whose family fortunes are entwined with the Party’s fate. They, like the </w:t>
      </w:r>
      <w:r w:rsidRPr="00CB52DD">
        <w:lastRenderedPageBreak/>
        <w:t xml:space="preserve">capitalist elites they handpicked to run the city, know that empowered workers are antithetical to their political and business model. In June 2020, Beijing imposed a draconian National Security Law on Hong Kong, arresting activists, banning protests, enveloping the city with pervasive fear. </w:t>
      </w:r>
      <w:r w:rsidRPr="00CB52DD">
        <w:rPr>
          <w:u w:val="single"/>
        </w:rPr>
        <w:t>To square the circle of the purported people’s proletariat repressing workers’ advocates, the authorities portray these unions and other civil society groups with the usual authoritarian trope—that they are “foreign agents” out to “destabilize Hong Kong</w:t>
      </w:r>
      <w:r w:rsidRPr="00CB52DD">
        <w:t xml:space="preserve">.” Beijing-controlled unions—such as the Hong Kong Federation of Education Workers—are poised to claim the mantle of workers’ sole representatives in the city, much like their counterparts in China. The </w:t>
      </w:r>
      <w:r w:rsidRPr="003F6039">
        <w:rPr>
          <w:b/>
          <w:sz w:val="26"/>
          <w:u w:val="single"/>
        </w:rPr>
        <w:t xml:space="preserve">demise of </w:t>
      </w:r>
      <w:r w:rsidRPr="00DD410D">
        <w:rPr>
          <w:b/>
          <w:sz w:val="26"/>
          <w:highlight w:val="green"/>
          <w:u w:val="single"/>
        </w:rPr>
        <w:t>Hong Kong’s unions</w:t>
      </w:r>
      <w:r w:rsidRPr="00DD410D">
        <w:rPr>
          <w:highlight w:val="green"/>
        </w:rPr>
        <w:t xml:space="preserve"> </w:t>
      </w:r>
      <w:r w:rsidRPr="00CB52DD">
        <w:t xml:space="preserve">is not just a loss for the territory. </w:t>
      </w:r>
      <w:r w:rsidRPr="00CB52DD">
        <w:rPr>
          <w:u w:val="single"/>
        </w:rPr>
        <w:t xml:space="preserve">These unions have </w:t>
      </w:r>
      <w:r w:rsidRPr="003F6039">
        <w:rPr>
          <w:b/>
          <w:sz w:val="26"/>
          <w:u w:val="single"/>
        </w:rPr>
        <w:t xml:space="preserve">long been </w:t>
      </w:r>
      <w:r w:rsidRPr="00DD410D">
        <w:rPr>
          <w:b/>
          <w:sz w:val="26"/>
          <w:highlight w:val="green"/>
          <w:u w:val="single"/>
        </w:rPr>
        <w:t>part of</w:t>
      </w:r>
      <w:r w:rsidRPr="00DD410D">
        <w:rPr>
          <w:highlight w:val="green"/>
          <w:u w:val="single"/>
        </w:rPr>
        <w:t xml:space="preserve"> </w:t>
      </w:r>
      <w:r w:rsidRPr="003F6039">
        <w:rPr>
          <w:b/>
          <w:sz w:val="26"/>
          <w:u w:val="single"/>
        </w:rPr>
        <w:t xml:space="preserve">overlapping </w:t>
      </w:r>
      <w:r w:rsidRPr="00DD410D">
        <w:rPr>
          <w:b/>
          <w:sz w:val="26"/>
          <w:highlight w:val="green"/>
          <w:u w:val="single"/>
        </w:rPr>
        <w:t xml:space="preserve">communities </w:t>
      </w:r>
      <w:r w:rsidRPr="003F6039">
        <w:rPr>
          <w:b/>
          <w:sz w:val="26"/>
          <w:u w:val="single"/>
        </w:rPr>
        <w:t xml:space="preserve">of labor organizations </w:t>
      </w:r>
      <w:r w:rsidRPr="00DD410D">
        <w:rPr>
          <w:b/>
          <w:sz w:val="26"/>
          <w:highlight w:val="green"/>
          <w:u w:val="single"/>
        </w:rPr>
        <w:t xml:space="preserve">that </w:t>
      </w:r>
      <w:r w:rsidRPr="00DD410D">
        <w:rPr>
          <w:b/>
          <w:sz w:val="26"/>
          <w:highlight w:val="green"/>
          <w:u w:val="single"/>
          <w:bdr w:val="single" w:sz="18" w:space="0" w:color="auto"/>
        </w:rPr>
        <w:t xml:space="preserve">promote </w:t>
      </w:r>
      <w:r w:rsidRPr="001D3009">
        <w:rPr>
          <w:b/>
          <w:sz w:val="26"/>
          <w:highlight w:val="green"/>
          <w:u w:val="single"/>
          <w:bdr w:val="single" w:sz="18" w:space="0" w:color="auto"/>
        </w:rPr>
        <w:t>workers’ rights and</w:t>
      </w:r>
      <w:r w:rsidRPr="001D3009">
        <w:rPr>
          <w:b/>
          <w:sz w:val="26"/>
          <w:u w:val="single"/>
          <w:bdr w:val="single" w:sz="18" w:space="0" w:color="auto"/>
        </w:rPr>
        <w:t xml:space="preserve"> </w:t>
      </w:r>
      <w:r w:rsidRPr="00DD410D">
        <w:rPr>
          <w:b/>
          <w:sz w:val="26"/>
          <w:highlight w:val="green"/>
          <w:u w:val="single"/>
          <w:bdr w:val="single" w:sz="18" w:space="0" w:color="auto"/>
        </w:rPr>
        <w:t>democracy in China</w:t>
      </w:r>
      <w:r w:rsidRPr="003F6039">
        <w:rPr>
          <w:b/>
          <w:sz w:val="26"/>
          <w:u w:val="single"/>
          <w:bdr w:val="single" w:sz="18" w:space="0" w:color="auto"/>
        </w:rPr>
        <w:t xml:space="preserve"> and Asia</w:t>
      </w:r>
      <w:r w:rsidRPr="001D3009">
        <w:rPr>
          <w:u w:val="single"/>
          <w:bdr w:val="single" w:sz="18" w:space="0" w:color="auto"/>
        </w:rPr>
        <w:t>.</w:t>
      </w:r>
      <w:r w:rsidRPr="001D3009">
        <w:rPr>
          <w:u w:val="single"/>
        </w:rPr>
        <w:t xml:space="preserve"> </w:t>
      </w:r>
      <w:r w:rsidRPr="001D3009">
        <w:rPr>
          <w:b/>
          <w:sz w:val="26"/>
          <w:u w:val="single"/>
        </w:rPr>
        <w:t>With</w:t>
      </w:r>
      <w:r w:rsidRPr="001D3009">
        <w:rPr>
          <w:u w:val="single"/>
        </w:rPr>
        <w:t xml:space="preserve"> the Chinese government also </w:t>
      </w:r>
      <w:r w:rsidRPr="001D3009">
        <w:rPr>
          <w:b/>
          <w:sz w:val="26"/>
          <w:u w:val="single"/>
        </w:rPr>
        <w:t>cracking down on labor</w:t>
      </w:r>
      <w:r w:rsidRPr="001D3009">
        <w:rPr>
          <w:u w:val="single"/>
        </w:rPr>
        <w:t xml:space="preserve"> rights </w:t>
      </w:r>
      <w:r w:rsidRPr="001D3009">
        <w:rPr>
          <w:b/>
          <w:sz w:val="26"/>
          <w:u w:val="single"/>
        </w:rPr>
        <w:t>groups in mainland China</w:t>
      </w:r>
      <w:r w:rsidRPr="001D3009">
        <w:rPr>
          <w:u w:val="single"/>
        </w:rPr>
        <w:t xml:space="preserve">, </w:t>
      </w:r>
      <w:r w:rsidRPr="001D3009">
        <w:rPr>
          <w:b/>
          <w:sz w:val="26"/>
          <w:u w:val="single"/>
          <w:bdr w:val="single" w:sz="18" w:space="0" w:color="auto"/>
        </w:rPr>
        <w:t xml:space="preserve">a valuable window is being lost </w:t>
      </w:r>
      <w:r w:rsidRPr="00CB52DD">
        <w:rPr>
          <w:u w:val="single"/>
        </w:rPr>
        <w:t>into the plight of workers amid a global supply chain heavily dependent on China-made products</w:t>
      </w:r>
      <w:r w:rsidRPr="00CB52DD">
        <w:t>. Labor unions around the world can support their embattled counterparts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608FA34" w14:textId="77777777" w:rsidR="00194061" w:rsidRDefault="00194061" w:rsidP="00194061">
      <w:pPr>
        <w:pStyle w:val="Heading4"/>
      </w:pPr>
      <w:r>
        <w:t xml:space="preserve">Aggressive Hong Kong policy </w:t>
      </w:r>
      <w:r>
        <w:rPr>
          <w:u w:val="single"/>
        </w:rPr>
        <w:t>undermines</w:t>
      </w:r>
      <w:r>
        <w:t xml:space="preserve"> China’s soft power.</w:t>
      </w:r>
    </w:p>
    <w:p w14:paraId="01739AD9" w14:textId="77777777" w:rsidR="00194061" w:rsidRPr="00E078BC" w:rsidRDefault="00194061" w:rsidP="00194061">
      <w:r w:rsidRPr="00E078BC">
        <w:rPr>
          <w:rStyle w:val="Style13ptBold"/>
        </w:rPr>
        <w:t>Yuan 19</w:t>
      </w:r>
      <w:r>
        <w:t xml:space="preserve"> </w:t>
      </w:r>
      <w:r w:rsidRPr="00E078BC">
        <w:t xml:space="preserve">Li Yuan 8-20-2019 "China's Soft-Power Fail: Condemning Hong Kong's Protests" </w:t>
      </w:r>
      <w:hyperlink r:id="rId11" w:anchor="selection-311.0-311.7" w:history="1">
        <w:r w:rsidRPr="00227C9E">
          <w:rPr>
            <w:rStyle w:val="Hyperlink"/>
          </w:rPr>
          <w:t>https://archive.md/NcYnR#selection-311.0-311.7</w:t>
        </w:r>
      </w:hyperlink>
      <w:r>
        <w:t xml:space="preserve"> (</w:t>
      </w:r>
      <w:r w:rsidRPr="00E078BC">
        <w:t xml:space="preserve">writes the New </w:t>
      </w:r>
      <w:proofErr w:type="spellStart"/>
      <w:r w:rsidRPr="00E078BC">
        <w:t>New</w:t>
      </w:r>
      <w:proofErr w:type="spellEnd"/>
      <w:r w:rsidRPr="00E078BC">
        <w:t xml:space="preserve"> World column for The New York Times, which focuses on the intersection of technology, business and politics in China and across Asia.</w:t>
      </w:r>
      <w:r>
        <w:t xml:space="preserve">)//Elmer </w:t>
      </w:r>
    </w:p>
    <w:p w14:paraId="4B083745" w14:textId="77777777" w:rsidR="00194061" w:rsidRPr="00BF64BA" w:rsidRDefault="00194061" w:rsidP="00194061">
      <w:r w:rsidRPr="00BF64BA">
        <w:t xml:space="preserve">Images of masked thugs massing in Hong Kong’s streets. </w:t>
      </w:r>
      <w:r w:rsidRPr="00BF64BA">
        <w:rPr>
          <w:u w:val="single"/>
        </w:rPr>
        <w:t>Unproven allegations that protesters are being led by the C.I.A. Comparisons between activists and Nazis.</w:t>
      </w:r>
      <w:r w:rsidRPr="00BF64BA">
        <w:t xml:space="preserve"> As protests continue to roil Hong Kong’s streets, </w:t>
      </w:r>
      <w:r w:rsidRPr="00DD410D">
        <w:rPr>
          <w:b/>
          <w:sz w:val="26"/>
          <w:highlight w:val="green"/>
          <w:u w:val="single"/>
        </w:rPr>
        <w:t>China’s state-led propaganda</w:t>
      </w:r>
      <w:r w:rsidRPr="00DD410D">
        <w:rPr>
          <w:highlight w:val="green"/>
          <w:u w:val="single"/>
        </w:rPr>
        <w:t xml:space="preserve"> </w:t>
      </w:r>
      <w:r w:rsidRPr="00BF64BA">
        <w:rPr>
          <w:u w:val="single"/>
        </w:rPr>
        <w:t xml:space="preserve">machine has gone into overdrive </w:t>
      </w:r>
      <w:r w:rsidRPr="00DD410D">
        <w:rPr>
          <w:b/>
          <w:sz w:val="26"/>
          <w:highlight w:val="green"/>
          <w:u w:val="single"/>
        </w:rPr>
        <w:t>to persuade the world</w:t>
      </w:r>
      <w:r w:rsidRPr="00DD410D">
        <w:rPr>
          <w:highlight w:val="green"/>
          <w:u w:val="single"/>
        </w:rPr>
        <w:t xml:space="preserve"> </w:t>
      </w:r>
      <w:r w:rsidRPr="00DD410D">
        <w:rPr>
          <w:b/>
          <w:sz w:val="26"/>
          <w:highlight w:val="green"/>
          <w:u w:val="single"/>
        </w:rPr>
        <w:t>that</w:t>
      </w:r>
      <w:r w:rsidRPr="00DD410D">
        <w:rPr>
          <w:highlight w:val="green"/>
          <w:u w:val="single"/>
        </w:rPr>
        <w:t xml:space="preserve"> </w:t>
      </w:r>
      <w:r w:rsidRPr="001D3009">
        <w:rPr>
          <w:b/>
          <w:sz w:val="26"/>
          <w:u w:val="single"/>
        </w:rPr>
        <w:t xml:space="preserve">radical </w:t>
      </w:r>
      <w:r w:rsidRPr="00DD410D">
        <w:rPr>
          <w:b/>
          <w:sz w:val="26"/>
          <w:highlight w:val="green"/>
          <w:u w:val="single"/>
        </w:rPr>
        <w:t xml:space="preserve">Hong Kong protesters </w:t>
      </w:r>
      <w:r w:rsidRPr="001D3009">
        <w:rPr>
          <w:b/>
          <w:sz w:val="26"/>
          <w:u w:val="single"/>
        </w:rPr>
        <w:t xml:space="preserve">have </w:t>
      </w:r>
      <w:r w:rsidRPr="00DD410D">
        <w:rPr>
          <w:b/>
          <w:sz w:val="26"/>
          <w:highlight w:val="green"/>
          <w:u w:val="single"/>
        </w:rPr>
        <w:t>put the city in peril</w:t>
      </w:r>
      <w:r w:rsidRPr="00BF64BA">
        <w:rPr>
          <w:u w:val="single"/>
        </w:rPr>
        <w:t>. Through social media and other digital arenas, English-language messages from China have painted a picture of a tiny minority of foreign-influenced ruffians intimidating a silent majority of law-and-order residents. These efforts have largely failed</w:t>
      </w:r>
      <w:r w:rsidRPr="00BF64BA">
        <w:t xml:space="preserve">. They took a further blow on Monday, when Facebook and Twitter removed hundreds of accounts that they said appeared to be state-backed efforts to sow misinformation and discord in Hong Kong. Perhaps more significantly, Twitter took the further step of forbidding state-run media outlets from paying to get their tweets promoted so that they appear prominently in users’ timelines. Chinese state-run outlets like the English-language China Daily newspaper and Xinhua, the </w:t>
      </w:r>
      <w:proofErr w:type="gramStart"/>
      <w:r w:rsidRPr="00BF64BA">
        <w:t>officials</w:t>
      </w:r>
      <w:proofErr w:type="gramEnd"/>
      <w:r w:rsidRPr="00BF64BA">
        <w:t xml:space="preserve"> news agency, have used promoted tweets to put their own spin on Hong Kong’s turmoil. Instead of making China’s case, </w:t>
      </w:r>
      <w:r w:rsidRPr="001D3009">
        <w:rPr>
          <w:b/>
          <w:sz w:val="26"/>
          <w:u w:val="single"/>
        </w:rPr>
        <w:t>Beijing’s</w:t>
      </w:r>
      <w:r w:rsidRPr="001D3009">
        <w:t xml:space="preserve"> </w:t>
      </w:r>
      <w:r w:rsidRPr="00BF64BA">
        <w:t xml:space="preserve">ham-handed international </w:t>
      </w:r>
      <w:r w:rsidRPr="001D3009">
        <w:rPr>
          <w:b/>
          <w:sz w:val="26"/>
          <w:u w:val="single"/>
        </w:rPr>
        <w:t>efforts</w:t>
      </w:r>
      <w:r w:rsidRPr="001D3009">
        <w:t xml:space="preserve"> </w:t>
      </w:r>
      <w:r w:rsidRPr="00DD410D">
        <w:rPr>
          <w:b/>
          <w:sz w:val="26"/>
          <w:highlight w:val="green"/>
          <w:u w:val="single"/>
        </w:rPr>
        <w:t>have</w:t>
      </w:r>
      <w:r w:rsidRPr="00DD410D">
        <w:rPr>
          <w:highlight w:val="green"/>
        </w:rPr>
        <w:t xml:space="preserve"> </w:t>
      </w:r>
      <w:r w:rsidRPr="00BF64BA">
        <w:t xml:space="preserve">simply </w:t>
      </w:r>
      <w:r w:rsidRPr="00DD410D">
        <w:rPr>
          <w:b/>
          <w:sz w:val="26"/>
          <w:highlight w:val="green"/>
          <w:u w:val="single"/>
        </w:rPr>
        <w:t>underscored</w:t>
      </w:r>
      <w:r w:rsidRPr="00DD410D">
        <w:rPr>
          <w:highlight w:val="green"/>
        </w:rPr>
        <w:t xml:space="preserve"> </w:t>
      </w:r>
      <w:r w:rsidRPr="00BF64BA">
        <w:t xml:space="preserve">Beijing’s inability to sway world public opinion. Call it </w:t>
      </w:r>
      <w:r w:rsidRPr="001D3009">
        <w:rPr>
          <w:b/>
          <w:sz w:val="26"/>
          <w:u w:val="single"/>
          <w:bdr w:val="single" w:sz="18" w:space="0" w:color="auto"/>
        </w:rPr>
        <w:t xml:space="preserve">a </w:t>
      </w:r>
      <w:r w:rsidRPr="00DD410D">
        <w:rPr>
          <w:b/>
          <w:sz w:val="26"/>
          <w:highlight w:val="green"/>
          <w:u w:val="single"/>
          <w:bdr w:val="single" w:sz="18" w:space="0" w:color="auto"/>
        </w:rPr>
        <w:t>failure of Chinese “soft power</w:t>
      </w:r>
      <w:r w:rsidRPr="00BF64BA">
        <w:t xml:space="preserve">” — what the political scientist Joseph S. Nye Jr., who coined term, defined as getting others to want what </w:t>
      </w:r>
      <w:r w:rsidRPr="00BF64BA">
        <w:lastRenderedPageBreak/>
        <w:t xml:space="preserve">you want. China wants soft power but, judging by Beijing’s propaganda, doesn’t know how to get it. The contrast has been stark. On Sunday, hundreds of thousands of peaceful demonstrators clogged the city streets to call once again for the city’s leaders to give in to their demands and to give the people greater say in a political system controlled by Beijing. The protesters — organizers put their number at 1.7 million — offered a softer narrative than the world saw the week before, when violent clashes broke out in protests at Hong Kong’s airport. Chinese state media, on the other hand, in recent days has shown images of Chinese paramilitary police across the border in the mainland engaged in crowd-clearing exercises. The Twitter account of Global Times, a nationalist tabloid controlled by the Chinese Communist Party, posted a video on Monday calling four pro-democracy Hong Kong figures “The Gang of Four,” a term that refers to the former Chinese leaders who were blamed for plunging the country into the disastrous Cultural Revolution. (The tweet has since disappeared.) Pro-China activists appeared as well in Australia, Canada and Europe in recent days, putting on less-than-wholesome displays. In Toronto on Sunday, pro-mainland protesters shouted words like “traitor” and “loser” as well as crude epithets at a crowd of Hong Kong supporters. One widely circulated video showed four flashy sports cars revving their engines with Chinese flags hoisted out their windows. “Worst ‘Fast &amp; Furious’ movie ever,” said one person on Twitter. </w:t>
      </w:r>
      <w:r w:rsidRPr="00BF64BA">
        <w:rPr>
          <w:u w:val="single"/>
        </w:rPr>
        <w:t xml:space="preserve">China’s hard power tactics may ultimately work in Hong Kong, though so far protesters appear unbowed by threats of a crackdown. </w:t>
      </w:r>
      <w:r w:rsidRPr="00BF64BA">
        <w:t xml:space="preserve">And at home, where independent news sources like The New York Times are blocked, China’s propaganda push appears to be astonishingly effective. Many internet users there reacted with outrage at the images last week of a Global Times reporter who was beaten by protesters at the airport. Chinese social media is awash with the bloodied faces of police and shaky images of foreigners who state media have alleged — often wrongly — are secret protest leaders. Chinese propaganda efforts abroad are using the same tactics that they use at home. In most cases, they don’t play well. Those efforts include comparing protesters to cockroaches and some cringe-inducing anti-democracy rapping. “Who are </w:t>
      </w:r>
      <w:proofErr w:type="gramStart"/>
      <w:r w:rsidRPr="00BF64BA">
        <w:t>you?/</w:t>
      </w:r>
      <w:proofErr w:type="gramEnd"/>
      <w:r w:rsidRPr="00BF64BA">
        <w:t xml:space="preserve">Who’s hiding behind the scenes?,” go the lyrics to a rap disseminated by the foreign arm of China Central Television, the state broadcaster. “All I see is a beautiful dream turning to nightmare.” China, since 2010 the world’s second largest economy after the United States, has been determined to build up the nation’s soft power. It envies the sort of unconscious sway that the United States enjoys simply through the pervasiveness of its economic and cultural heft. President Trump isn’t going to win any trade wars because people in China love the “Transformers” movies or watch “Game of Thrones,” but American mass media and other cultural exports increase people’s familiarity and warmth with the country’s ideals. </w:t>
      </w:r>
      <w:r w:rsidRPr="001D3009">
        <w:rPr>
          <w:b/>
          <w:bCs/>
          <w:sz w:val="26"/>
          <w:u w:val="single"/>
        </w:rPr>
        <w:t>China</w:t>
      </w:r>
      <w:r w:rsidRPr="001D3009">
        <w:rPr>
          <w:u w:val="single"/>
        </w:rPr>
        <w:t xml:space="preserve"> could use some of that soft power about now. Its </w:t>
      </w:r>
      <w:r w:rsidRPr="001D3009">
        <w:rPr>
          <w:b/>
          <w:bCs/>
          <w:sz w:val="26"/>
          <w:u w:val="single"/>
          <w:bdr w:val="single" w:sz="18" w:space="0" w:color="auto"/>
        </w:rPr>
        <w:t>credibility and legitimacy are under assault</w:t>
      </w:r>
      <w:r w:rsidRPr="001D3009">
        <w:rPr>
          <w:u w:val="single"/>
        </w:rPr>
        <w:t xml:space="preserve"> </w:t>
      </w:r>
      <w:r w:rsidRPr="00BF64BA">
        <w:rPr>
          <w:u w:val="single"/>
        </w:rPr>
        <w:t>in Washington and elsewhere as China hawks rise in prominence. Under Xi Jinping, China’s top leader, China has come up with a wide range of initiatives to woo the world with its ideals and its wallet.</w:t>
      </w:r>
      <w:r w:rsidRPr="00BF64BA">
        <w:t xml:space="preserve"> The “</w:t>
      </w:r>
      <w:r w:rsidRPr="00DD410D">
        <w:rPr>
          <w:b/>
          <w:sz w:val="26"/>
          <w:highlight w:val="green"/>
          <w:u w:val="single"/>
        </w:rPr>
        <w:t>China Dream</w:t>
      </w:r>
      <w:r w:rsidRPr="00BF64BA">
        <w:rPr>
          <w:u w:val="single"/>
        </w:rPr>
        <w:t xml:space="preserve">” </w:t>
      </w:r>
      <w:r w:rsidRPr="00DD410D">
        <w:rPr>
          <w:b/>
          <w:sz w:val="26"/>
          <w:highlight w:val="green"/>
          <w:u w:val="single"/>
        </w:rPr>
        <w:t>envisions</w:t>
      </w:r>
      <w:r w:rsidRPr="00DD410D">
        <w:rPr>
          <w:highlight w:val="green"/>
          <w:u w:val="single"/>
        </w:rPr>
        <w:t xml:space="preserve"> </w:t>
      </w:r>
      <w:r w:rsidRPr="00BF64BA">
        <w:rPr>
          <w:u w:val="single"/>
        </w:rPr>
        <w:t xml:space="preserve">a </w:t>
      </w:r>
      <w:r w:rsidRPr="00DD410D">
        <w:rPr>
          <w:b/>
          <w:sz w:val="26"/>
          <w:highlight w:val="green"/>
          <w:u w:val="single"/>
        </w:rPr>
        <w:t>peaceful world</w:t>
      </w:r>
      <w:r w:rsidRPr="00DD410D">
        <w:rPr>
          <w:highlight w:val="green"/>
          <w:u w:val="single"/>
        </w:rPr>
        <w:t xml:space="preserve"> </w:t>
      </w:r>
      <w:r w:rsidRPr="00BF64BA">
        <w:rPr>
          <w:u w:val="single"/>
        </w:rPr>
        <w:t xml:space="preserve">in </w:t>
      </w:r>
      <w:r w:rsidRPr="00DD410D">
        <w:rPr>
          <w:b/>
          <w:sz w:val="26"/>
          <w:highlight w:val="green"/>
          <w:u w:val="single"/>
        </w:rPr>
        <w:t>which</w:t>
      </w:r>
      <w:r w:rsidRPr="00DD410D">
        <w:rPr>
          <w:highlight w:val="green"/>
          <w:u w:val="single"/>
        </w:rPr>
        <w:t xml:space="preserve"> </w:t>
      </w:r>
      <w:r w:rsidRPr="00DD410D">
        <w:rPr>
          <w:b/>
          <w:sz w:val="26"/>
          <w:highlight w:val="green"/>
          <w:u w:val="single"/>
          <w:bdr w:val="single" w:sz="18" w:space="0" w:color="auto"/>
        </w:rPr>
        <w:t>China plays a leading role</w:t>
      </w:r>
      <w:r w:rsidRPr="00BF64BA">
        <w:t xml:space="preserve">. Projects like the Belt and Road Initiative and the Asian Infrastructure Investment Bank are intended to show the benefits of China’s growing wealth. “It is easy to dismiss such talk as ‘slogan diplomacy,’” wrote David </w:t>
      </w:r>
      <w:proofErr w:type="spellStart"/>
      <w:r w:rsidRPr="00BF64BA">
        <w:t>Shambaugh</w:t>
      </w:r>
      <w:proofErr w:type="spellEnd"/>
      <w:r w:rsidRPr="00BF64BA">
        <w:t xml:space="preserve"> of the George Washington University in 2015. “But Beijing nonetheless attaches great importance to it</w:t>
      </w:r>
      <w:r w:rsidRPr="00BF64BA">
        <w:rPr>
          <w:u w:val="single"/>
        </w:rPr>
        <w:t xml:space="preserve">.” “We should increase China’s soft power, give a good Chinese narrative, and better communicate China’s </w:t>
      </w:r>
      <w:r w:rsidRPr="00BF64BA">
        <w:rPr>
          <w:u w:val="single"/>
        </w:rPr>
        <w:lastRenderedPageBreak/>
        <w:t>messages to the world,” Mr. Xi said not long after he took power in 2013</w:t>
      </w:r>
      <w:r w:rsidRPr="00BF64BA">
        <w:t xml:space="preserve">. In his most important media policy speech in 2016, Mr. Xi instructed the top official media organizations to learn to tell compelling Chinese stories and build flagship foreign-language media outlets with global influences. Xinhua, CCTV, Global Times and the rest have built up their presence in the United States and elsewhere. They have also taken to the very same social media outlets </w:t>
      </w:r>
      <w:proofErr w:type="gramStart"/>
      <w:r w:rsidRPr="00BF64BA">
        <w:t>like</w:t>
      </w:r>
      <w:proofErr w:type="gramEnd"/>
      <w:r w:rsidRPr="00BF64BA">
        <w:t xml:space="preserve"> Facebook and Twitter that Beijing blocks at home. Some accounts have amassed followers of over 10 million. </w:t>
      </w:r>
      <w:r w:rsidRPr="00BF64BA">
        <w:rPr>
          <w:u w:val="single"/>
        </w:rPr>
        <w:t xml:space="preserve">However, the </w:t>
      </w:r>
      <w:r w:rsidRPr="001D3009">
        <w:rPr>
          <w:b/>
          <w:sz w:val="26"/>
          <w:u w:val="single"/>
        </w:rPr>
        <w:t>Hong Kong protests</w:t>
      </w:r>
      <w:r w:rsidRPr="001D3009">
        <w:rPr>
          <w:u w:val="single"/>
        </w:rPr>
        <w:t xml:space="preserve"> have </w:t>
      </w:r>
      <w:r w:rsidRPr="001D3009">
        <w:rPr>
          <w:b/>
          <w:sz w:val="26"/>
          <w:u w:val="single"/>
        </w:rPr>
        <w:t>suggested</w:t>
      </w:r>
      <w:r w:rsidRPr="001D3009">
        <w:rPr>
          <w:u w:val="single"/>
        </w:rPr>
        <w:t xml:space="preserve"> </w:t>
      </w:r>
      <w:r w:rsidRPr="00BF64BA">
        <w:rPr>
          <w:u w:val="single"/>
        </w:rPr>
        <w:t xml:space="preserve">that </w:t>
      </w:r>
      <w:r w:rsidRPr="00DD410D">
        <w:rPr>
          <w:b/>
          <w:sz w:val="26"/>
          <w:highlight w:val="green"/>
          <w:u w:val="single"/>
        </w:rPr>
        <w:t>Beijing</w:t>
      </w:r>
      <w:r w:rsidRPr="001D3009">
        <w:rPr>
          <w:b/>
          <w:sz w:val="26"/>
          <w:u w:val="single"/>
        </w:rPr>
        <w:t xml:space="preserve"> still knows hard power much better than soft</w:t>
      </w:r>
      <w:r w:rsidRPr="001D3009">
        <w:rPr>
          <w:u w:val="single"/>
        </w:rPr>
        <w:t xml:space="preserve">. </w:t>
      </w:r>
      <w:r w:rsidRPr="001D3009">
        <w:rPr>
          <w:b/>
          <w:sz w:val="26"/>
          <w:highlight w:val="green"/>
          <w:u w:val="single"/>
        </w:rPr>
        <w:t>Instead of</w:t>
      </w:r>
      <w:r w:rsidRPr="001D3009">
        <w:rPr>
          <w:b/>
          <w:sz w:val="26"/>
          <w:u w:val="single"/>
        </w:rPr>
        <w:t xml:space="preserve"> offering </w:t>
      </w:r>
      <w:r w:rsidRPr="001D3009">
        <w:rPr>
          <w:b/>
          <w:sz w:val="26"/>
          <w:highlight w:val="green"/>
          <w:u w:val="single"/>
        </w:rPr>
        <w:t>a</w:t>
      </w:r>
      <w:r w:rsidRPr="001D3009">
        <w:rPr>
          <w:b/>
          <w:sz w:val="26"/>
          <w:u w:val="single"/>
        </w:rPr>
        <w:t xml:space="preserve"> competing </w:t>
      </w:r>
      <w:r w:rsidRPr="001D3009">
        <w:rPr>
          <w:b/>
          <w:sz w:val="26"/>
          <w:highlight w:val="green"/>
          <w:u w:val="single"/>
        </w:rPr>
        <w:t>narrative</w:t>
      </w:r>
      <w:r w:rsidRPr="001D3009">
        <w:rPr>
          <w:b/>
          <w:sz w:val="26"/>
          <w:u w:val="single"/>
        </w:rPr>
        <w:t xml:space="preserve"> </w:t>
      </w:r>
      <w:r w:rsidRPr="001D3009">
        <w:rPr>
          <w:b/>
          <w:sz w:val="26"/>
          <w:highlight w:val="green"/>
          <w:u w:val="single"/>
        </w:rPr>
        <w:t>of</w:t>
      </w:r>
      <w:r w:rsidRPr="001D3009">
        <w:rPr>
          <w:b/>
          <w:sz w:val="26"/>
          <w:u w:val="single"/>
        </w:rPr>
        <w:t xml:space="preserve"> a </w:t>
      </w:r>
      <w:r w:rsidRPr="001D3009">
        <w:rPr>
          <w:b/>
          <w:sz w:val="26"/>
          <w:highlight w:val="green"/>
          <w:u w:val="single"/>
        </w:rPr>
        <w:t>Hong Kong that could prosper under Chinese rule</w:t>
      </w:r>
      <w:r w:rsidRPr="001D3009">
        <w:rPr>
          <w:b/>
          <w:sz w:val="26"/>
          <w:u w:val="single"/>
        </w:rPr>
        <w:t xml:space="preserve">, </w:t>
      </w:r>
      <w:r w:rsidRPr="001D3009">
        <w:rPr>
          <w:b/>
          <w:sz w:val="26"/>
          <w:u w:val="single"/>
          <w:bdr w:val="single" w:sz="18" w:space="0" w:color="auto"/>
        </w:rPr>
        <w:t xml:space="preserve">it </w:t>
      </w:r>
      <w:r w:rsidRPr="00DD410D">
        <w:rPr>
          <w:b/>
          <w:sz w:val="26"/>
          <w:highlight w:val="green"/>
          <w:u w:val="single"/>
          <w:bdr w:val="single" w:sz="18" w:space="0" w:color="auto"/>
        </w:rPr>
        <w:t xml:space="preserve">has </w:t>
      </w:r>
      <w:r w:rsidRPr="001D3009">
        <w:rPr>
          <w:b/>
          <w:sz w:val="26"/>
          <w:u w:val="single"/>
          <w:bdr w:val="single" w:sz="18" w:space="0" w:color="auto"/>
        </w:rPr>
        <w:t xml:space="preserve">instead </w:t>
      </w:r>
      <w:r w:rsidRPr="00DD410D">
        <w:rPr>
          <w:b/>
          <w:sz w:val="26"/>
          <w:highlight w:val="green"/>
          <w:u w:val="single"/>
          <w:bdr w:val="single" w:sz="18" w:space="0" w:color="auto"/>
        </w:rPr>
        <w:t>made itself look like a bully</w:t>
      </w:r>
      <w:r w:rsidRPr="00BF64BA">
        <w:rPr>
          <w:u w:val="single"/>
        </w:rPr>
        <w:t>. Though troops haven’t crossed the border, images distributed around the world by Chinese media outlets show heavily armed personnel preparing for urban conflict</w:t>
      </w:r>
      <w:r w:rsidRPr="00BF64BA">
        <w:t xml:space="preserve">. Beijing is forcing businesses, both global and local, to keep their Hong Kong employees in line or risk getting cut off from the vast Chinese market. On Sunday Beijing announced a new policy that will buff up the socialist city of Shenzhen just across the border so it can compete head-to-head with capitalist Hong Kong. Some young mainlanders are so worked up with nationalistic fervor that they are using software to bypass Chinese censors to log into Facebook, Twitter and Instagram to blast and shame those who support Hong Kong. While that may have some impact on Chinese students living abroad, it has had little impact beyond that. Contrast China’s approach with Russia. Moscow-tied groups have used social media to tremendously disruptive effect in the United States, Europe and elsewhere. But China needs to build a positive image for itself, not tear down the reputation of others. That is in part why a recent CCTV tweet, comparing Hong Kong’s protest to the Nazi rise to power in Germany in the 1930s, </w:t>
      </w:r>
      <w:r w:rsidRPr="00BF64BA">
        <w:rPr>
          <w:b/>
          <w:bCs/>
          <w:u w:val="single"/>
        </w:rPr>
        <w:t>undermines Beijing more than it helps</w:t>
      </w:r>
      <w:r w:rsidRPr="00BF64BA">
        <w:t xml:space="preserve">. The post quotes a rewritten version of the poem by Martin </w:t>
      </w:r>
      <w:proofErr w:type="spellStart"/>
      <w:r w:rsidRPr="00BF64BA">
        <w:t>Niemöller</w:t>
      </w:r>
      <w:proofErr w:type="spellEnd"/>
      <w:r w:rsidRPr="00BF64BA">
        <w:t>, the church leader who opposed Hitler, which ends with, “Then they came for me — and there was no one left to speak for me.” The People’s Daily version compares the persecution of Jews, socialists and trade unionists with protesters storming Hong Kong’s main legislative building, blocking roads and attacking reporters, including an accusation that demonstrators “trampled the freedom of the press.” China risks eroding what little soft power it has should it continue down the same rhetorical path. As Mr. Nye once explained to Chinese university students, “the best propaganda is not propaganda,” because during the Information Age, “credibility is the scarcest resource.”</w:t>
      </w:r>
    </w:p>
    <w:p w14:paraId="153D3400" w14:textId="77777777" w:rsidR="00194061" w:rsidRDefault="00194061" w:rsidP="00194061">
      <w:pPr>
        <w:pStyle w:val="Heading4"/>
      </w:pPr>
      <w:r>
        <w:t>Chinese leadership solves existential threats and establishes global governance.</w:t>
      </w:r>
    </w:p>
    <w:p w14:paraId="6800B273" w14:textId="77777777" w:rsidR="00194061" w:rsidRPr="0032464D" w:rsidRDefault="00194061" w:rsidP="00194061">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2" w:history="1">
        <w:r w:rsidRPr="0032464D">
          <w:rPr>
            <w:rStyle w:val="Hyperlink"/>
          </w:rPr>
          <w:t>http://www.caifc.org.cn/en/content.aspx?id=4491</w:t>
        </w:r>
      </w:hyperlink>
    </w:p>
    <w:p w14:paraId="7DCAC66E" w14:textId="77777777" w:rsidR="00194061" w:rsidRDefault="00194061" w:rsidP="00194061">
      <w:pPr>
        <w:rPr>
          <w:rStyle w:val="StyleUnderline"/>
          <w:b/>
          <w:bCs/>
          <w:sz w:val="24"/>
        </w:rPr>
      </w:pPr>
      <w:r w:rsidRPr="00411529">
        <w:t xml:space="preserve">As the world is in a period of great development, transformation and adjustment, the international power comparison is undergoing profound changes, global governance is </w:t>
      </w:r>
      <w:proofErr w:type="gramStart"/>
      <w:r w:rsidRPr="00411529">
        <w:t>reshuffling</w:t>
      </w:r>
      <w:proofErr w:type="gramEnd"/>
      <w:r w:rsidRPr="00411529">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w:t>
      </w:r>
      <w:r w:rsidRPr="00411529">
        <w:lastRenderedPageBreak/>
        <w:t xml:space="preserve">System. </w:t>
      </w:r>
      <w:r w:rsidRPr="00BC7441">
        <w:rPr>
          <w:rStyle w:val="Emphasis"/>
          <w:sz w:val="24"/>
        </w:rPr>
        <w:t>The “</w:t>
      </w:r>
      <w:r w:rsidRPr="001D3009">
        <w:rPr>
          <w:rStyle w:val="Emphasis"/>
          <w:sz w:val="24"/>
        </w:rPr>
        <w:t>shortcomings” of the existing global governance system are prominent, which can hardly ensure global development</w:t>
      </w:r>
      <w:r w:rsidRPr="00BC7441">
        <w:rPr>
          <w:rStyle w:val="Emphasis"/>
          <w:sz w:val="24"/>
        </w:rPr>
        <w:t xml:space="preserve">. First, the </w:t>
      </w:r>
      <w:r w:rsidRPr="00DD410D">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t xml:space="preserve"> that used to dominate the global governance system </w:t>
      </w:r>
      <w:r w:rsidRPr="00BC7441">
        <w:rPr>
          <w:rStyle w:val="StyleUnderline"/>
          <w:sz w:val="24"/>
        </w:rPr>
        <w:t>have been beset with structural problems</w:t>
      </w:r>
      <w:r w:rsidRPr="00411529">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w:t>
      </w:r>
      <w:r w:rsidRPr="001D3009">
        <w:rPr>
          <w:highlight w:val="green"/>
        </w:rPr>
        <w:t>developing countries</w:t>
      </w:r>
      <w:r w:rsidRPr="00411529">
        <w:t xml:space="preserve"> as a whole have </w:t>
      </w:r>
      <w:r w:rsidRPr="001D3009">
        <w:rPr>
          <w:highlight w:val="green"/>
        </w:rPr>
        <w:t>made 80 percent</w:t>
      </w:r>
      <w:r w:rsidRPr="00411529">
        <w:t xml:space="preserve"> of the </w:t>
      </w:r>
      <w:r w:rsidRPr="001D3009">
        <w:rPr>
          <w:highlight w:val="green"/>
        </w:rPr>
        <w:t>contributions to</w:t>
      </w:r>
      <w:r w:rsidRPr="00411529">
        <w:t xml:space="preserve"> global economic </w:t>
      </w:r>
      <w:r w:rsidRPr="001D3009">
        <w:rPr>
          <w:highlight w:val="green"/>
        </w:rPr>
        <w:t>growth</w:t>
      </w:r>
      <w:r w:rsidRPr="00411529">
        <w:t xml:space="preserve">.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1D3009">
        <w:rPr>
          <w:rStyle w:val="Emphasis"/>
          <w:sz w:val="24"/>
        </w:rPr>
        <w:t>traditional</w:t>
      </w:r>
      <w:r w:rsidRPr="00BC7441">
        <w:rPr>
          <w:rStyle w:val="Emphasis"/>
          <w:sz w:val="24"/>
        </w:rPr>
        <w:t xml:space="preserve"> governance </w:t>
      </w:r>
      <w:r w:rsidRPr="001D3009">
        <w:rPr>
          <w:rStyle w:val="Emphasis"/>
          <w:sz w:val="24"/>
        </w:rPr>
        <w:t>mechanisms such as the</w:t>
      </w:r>
      <w:r w:rsidRPr="00DD410D">
        <w:rPr>
          <w:rStyle w:val="Emphasis"/>
          <w:sz w:val="24"/>
          <w:highlight w:val="green"/>
        </w:rPr>
        <w:t xml:space="preserve"> World Bank, IMF</w:t>
      </w:r>
      <w:r w:rsidRPr="00BC7441">
        <w:rPr>
          <w:rStyle w:val="Emphasis"/>
          <w:sz w:val="24"/>
        </w:rPr>
        <w:t xml:space="preserve"> and G7 </w:t>
      </w:r>
      <w:r w:rsidRPr="00DD410D">
        <w:rPr>
          <w:rStyle w:val="Emphasis"/>
          <w:sz w:val="24"/>
          <w:highlight w:val="green"/>
        </w:rPr>
        <w:t>fail</w:t>
      </w:r>
      <w:r w:rsidRPr="001D3009">
        <w:rPr>
          <w:rStyle w:val="Emphasis"/>
          <w:sz w:val="24"/>
        </w:rPr>
        <w:t>ed</w:t>
      </w:r>
      <w:r w:rsidRPr="00DD410D">
        <w:rPr>
          <w:rStyle w:val="Emphasis"/>
          <w:sz w:val="24"/>
          <w:highlight w:val="green"/>
        </w:rPr>
        <w:t xml:space="preserve"> to reflect </w:t>
      </w:r>
      <w:r w:rsidRPr="001D3009">
        <w:rPr>
          <w:rStyle w:val="Emphasis"/>
          <w:sz w:val="24"/>
        </w:rPr>
        <w:t xml:space="preserve">the </w:t>
      </w:r>
      <w:r w:rsidRPr="00DD410D">
        <w:rPr>
          <w:rStyle w:val="Emphasis"/>
          <w:sz w:val="24"/>
          <w:highlight w:val="green"/>
        </w:rPr>
        <w:t xml:space="preserve">demand of </w:t>
      </w:r>
      <w:r w:rsidRPr="001D3009">
        <w:rPr>
          <w:rStyle w:val="Emphasis"/>
          <w:sz w:val="24"/>
        </w:rPr>
        <w:t xml:space="preserve">the </w:t>
      </w:r>
      <w:r w:rsidRPr="00DD410D">
        <w:rPr>
          <w:rStyle w:val="Emphasis"/>
          <w:sz w:val="24"/>
          <w:highlight w:val="green"/>
        </w:rPr>
        <w:t>new pattern</w:t>
      </w:r>
      <w:r w:rsidRPr="00BC7441">
        <w:rPr>
          <w:rStyle w:val="Emphasis"/>
          <w:sz w:val="24"/>
        </w:rPr>
        <w:t xml:space="preserve">, </w:t>
      </w:r>
      <w:r w:rsidRPr="001D3009">
        <w:rPr>
          <w:rStyle w:val="Emphasis"/>
          <w:sz w:val="24"/>
        </w:rPr>
        <w:t xml:space="preserve">in addition to their </w:t>
      </w:r>
      <w:r w:rsidRPr="00DD410D">
        <w:rPr>
          <w:rStyle w:val="Emphasis"/>
          <w:sz w:val="24"/>
          <w:highlight w:val="green"/>
        </w:rPr>
        <w:t xml:space="preserve">lack </w:t>
      </w:r>
      <w:r w:rsidRPr="001D3009">
        <w:rPr>
          <w:rStyle w:val="Emphasis"/>
          <w:sz w:val="24"/>
        </w:rPr>
        <w:t xml:space="preserve">of </w:t>
      </w:r>
      <w:r w:rsidRPr="001D3009">
        <w:rPr>
          <w:rStyle w:val="Emphasis"/>
          <w:sz w:val="24"/>
          <w:highlight w:val="green"/>
        </w:rPr>
        <w:t>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t xml:space="preserve">. </w:t>
      </w:r>
      <w:r w:rsidRPr="00BC7441">
        <w:rPr>
          <w:rStyle w:val="StyleUnderline"/>
          <w:sz w:val="24"/>
        </w:rPr>
        <w:t xml:space="preserve">Since the beginning of this year, </w:t>
      </w:r>
      <w:r w:rsidRPr="001D3009">
        <w:rPr>
          <w:rStyle w:val="StyleUnderline"/>
          <w:sz w:val="24"/>
        </w:rPr>
        <w:t xml:space="preserve">there have been </w:t>
      </w:r>
      <w:r w:rsidRPr="00DD410D">
        <w:rPr>
          <w:rStyle w:val="StyleUnderline"/>
          <w:sz w:val="24"/>
          <w:highlight w:val="green"/>
        </w:rPr>
        <w:t xml:space="preserve">risks </w:t>
      </w:r>
      <w:r w:rsidRPr="00BC7441">
        <w:rPr>
          <w:rStyle w:val="StyleUnderline"/>
          <w:sz w:val="24"/>
        </w:rPr>
        <w:t>of running into an acephalous state</w:t>
      </w:r>
      <w:r w:rsidRPr="00BC7441">
        <w:rPr>
          <w:rStyle w:val="StyleUnderline"/>
          <w:i/>
          <w:sz w:val="24"/>
        </w:rPr>
        <w:t xml:space="preserve"> </w:t>
      </w:r>
      <w:r w:rsidRPr="00DD410D">
        <w:rPr>
          <w:rStyle w:val="Emphasis"/>
          <w:sz w:val="24"/>
          <w:highlight w:val="green"/>
        </w:rPr>
        <w:t xml:space="preserve">in </w:t>
      </w:r>
      <w:r w:rsidRPr="001D3009">
        <w:rPr>
          <w:rStyle w:val="Emphasis"/>
          <w:sz w:val="24"/>
        </w:rPr>
        <w:t>such key areas as</w:t>
      </w:r>
      <w:r w:rsidRPr="00BC7441">
        <w:rPr>
          <w:rStyle w:val="Emphasis"/>
          <w:sz w:val="24"/>
        </w:rPr>
        <w:t xml:space="preserve"> global </w:t>
      </w:r>
      <w:r w:rsidRPr="00DD410D">
        <w:rPr>
          <w:rStyle w:val="Emphasis"/>
          <w:sz w:val="24"/>
          <w:highlight w:val="green"/>
        </w:rPr>
        <w:t xml:space="preserve">economic </w:t>
      </w:r>
      <w:r w:rsidRPr="001D3009">
        <w:rPr>
          <w:rStyle w:val="Emphasis"/>
          <w:sz w:val="24"/>
          <w:highlight w:val="green"/>
        </w:rPr>
        <w:t>governance</w:t>
      </w:r>
      <w:r w:rsidRPr="001D3009">
        <w:rPr>
          <w:rStyle w:val="Emphasis"/>
          <w:sz w:val="24"/>
        </w:rPr>
        <w:t xml:space="preserve"> and </w:t>
      </w:r>
      <w:r w:rsidRPr="00DD410D">
        <w:rPr>
          <w:rStyle w:val="Emphasis"/>
          <w:sz w:val="24"/>
          <w:highlight w:val="green"/>
        </w:rPr>
        <w:t>climate change</w:t>
      </w:r>
      <w:r w:rsidRPr="00BC7441">
        <w:rPr>
          <w:i/>
          <w:iCs/>
          <w:u w:val="single"/>
        </w:rPr>
        <w:t xml:space="preserve">. </w:t>
      </w:r>
      <w:r w:rsidRPr="00BC7441">
        <w:rPr>
          <w:rStyle w:val="Emphasis"/>
          <w:sz w:val="24"/>
        </w:rPr>
        <w:t xml:space="preserve">Such emerging issues as </w:t>
      </w:r>
      <w:r w:rsidRPr="00DD410D">
        <w:rPr>
          <w:rStyle w:val="Emphasis"/>
          <w:sz w:val="24"/>
          <w:highlight w:val="green"/>
          <w:bdr w:val="single" w:sz="4" w:space="0" w:color="auto"/>
        </w:rPr>
        <w:t xml:space="preserve">nuclear security </w:t>
      </w:r>
      <w:r w:rsidRPr="001D3009">
        <w:rPr>
          <w:rStyle w:val="Emphasis"/>
          <w:sz w:val="24"/>
          <w:bdr w:val="single" w:sz="4" w:space="0" w:color="auto"/>
        </w:rPr>
        <w:t>and</w:t>
      </w:r>
      <w:r w:rsidRPr="0089008A">
        <w:rPr>
          <w:rStyle w:val="Emphasis"/>
          <w:sz w:val="24"/>
          <w:bdr w:val="single" w:sz="4" w:space="0" w:color="auto"/>
        </w:rPr>
        <w:t xml:space="preserve"> international </w:t>
      </w:r>
      <w:r w:rsidRPr="00DD410D">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DD410D">
        <w:rPr>
          <w:rStyle w:val="Emphasis"/>
          <w:sz w:val="24"/>
          <w:highlight w:val="green"/>
          <w:bdr w:val="single" w:sz="4" w:space="0" w:color="auto"/>
        </w:rPr>
        <w:t>cyber security</w:t>
      </w:r>
      <w:r w:rsidRPr="0089008A">
        <w:rPr>
          <w:rStyle w:val="Emphasis"/>
          <w:sz w:val="24"/>
          <w:bdr w:val="single" w:sz="4" w:space="0" w:color="auto"/>
        </w:rPr>
        <w:t xml:space="preserve">, </w:t>
      </w:r>
      <w:r w:rsidRPr="00DD410D">
        <w:rPr>
          <w:rStyle w:val="Emphasis"/>
          <w:sz w:val="24"/>
          <w:highlight w:val="green"/>
          <w:bdr w:val="single" w:sz="4" w:space="0" w:color="auto"/>
        </w:rPr>
        <w:t>polar region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w:t>
      </w:r>
      <w:r w:rsidRPr="00411529">
        <w:lastRenderedPageBreak/>
        <w:t xml:space="preserve">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t>things</w:t>
      </w:r>
      <w:proofErr w:type="gramEnd"/>
      <w:r w:rsidRPr="00411529">
        <w:t xml:space="preserve"> silently. Nevertheless, </w:t>
      </w:r>
      <w:r w:rsidRPr="0089008A">
        <w:rPr>
          <w:rStyle w:val="StyleUnderline"/>
          <w:sz w:val="24"/>
        </w:rPr>
        <w:t xml:space="preserve">in the existing international system guided by the </w:t>
      </w:r>
      <w:r w:rsidRPr="00DD410D">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rPr>
        <w:t>civilizations</w:t>
      </w:r>
      <w:r w:rsidRPr="00411529">
        <w:rPr>
          <w:i/>
          <w:iCs/>
        </w:rPr>
        <w:t xml:space="preserve">. </w:t>
      </w:r>
      <w:r w:rsidRPr="0089008A">
        <w:rPr>
          <w:rStyle w:val="Emphasis"/>
          <w:sz w:val="24"/>
        </w:rPr>
        <w:t>So to sp</w:t>
      </w:r>
      <w:r w:rsidRPr="00BC7441">
        <w:rPr>
          <w:rStyle w:val="Emphasis"/>
          <w:sz w:val="24"/>
        </w:rPr>
        <w:t xml:space="preserve">eak, </w:t>
      </w:r>
      <w:r w:rsidRPr="00DD410D">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1D3009">
        <w:rPr>
          <w:rStyle w:val="Emphasis"/>
          <w:sz w:val="24"/>
        </w:rPr>
        <w:t xml:space="preserve">can be directly </w:t>
      </w:r>
      <w:r w:rsidRPr="00DD410D">
        <w:rPr>
          <w:rStyle w:val="Emphasis"/>
          <w:sz w:val="24"/>
          <w:highlight w:val="green"/>
        </w:rPr>
        <w:t xml:space="preserve">attributed to lack </w:t>
      </w:r>
      <w:r w:rsidRPr="001D3009">
        <w:rPr>
          <w:rStyle w:val="Emphasis"/>
          <w:sz w:val="24"/>
          <w:highlight w:val="green"/>
        </w:rPr>
        <w:t>of</w:t>
      </w:r>
      <w:r w:rsidRPr="001D3009">
        <w:rPr>
          <w:rStyle w:val="Emphasis"/>
          <w:sz w:val="24"/>
        </w:rPr>
        <w:t xml:space="preserve"> exchanges, communication and </w:t>
      </w:r>
      <w:r w:rsidRPr="00DD410D">
        <w:rPr>
          <w:rStyle w:val="Emphasis"/>
          <w:sz w:val="24"/>
          <w:highlight w:val="green"/>
        </w:rPr>
        <w:t xml:space="preserve">integration </w:t>
      </w:r>
      <w:r w:rsidRPr="001D3009">
        <w:rPr>
          <w:rStyle w:val="Emphasis"/>
          <w:sz w:val="24"/>
        </w:rPr>
        <w:t>among civilizations</w:t>
      </w:r>
      <w:r w:rsidRPr="00BC7441">
        <w:rPr>
          <w:rStyle w:val="Emphasis"/>
          <w:sz w:val="24"/>
        </w:rPr>
        <w:t xml:space="preserve">. </w:t>
      </w:r>
      <w:r w:rsidRPr="00411529">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DD410D">
        <w:rPr>
          <w:rStyle w:val="StyleUnderline"/>
          <w:sz w:val="24"/>
          <w:highlight w:val="green"/>
        </w:rPr>
        <w:t xml:space="preserve">China will rebalance </w:t>
      </w:r>
      <w:r w:rsidRPr="001D3009">
        <w:rPr>
          <w:rStyle w:val="StyleUnderline"/>
          <w:sz w:val="24"/>
        </w:rPr>
        <w:t xml:space="preserve">the international pattern </w:t>
      </w:r>
      <w:r w:rsidRPr="001D3009">
        <w:rPr>
          <w:rStyle w:val="StyleUnderline"/>
          <w:sz w:val="24"/>
          <w:highlight w:val="green"/>
        </w:rPr>
        <w:t>from a</w:t>
      </w:r>
      <w:r w:rsidRPr="001D3009">
        <w:rPr>
          <w:rStyle w:val="StyleUnderline"/>
          <w:sz w:val="24"/>
        </w:rPr>
        <w:t xml:space="preserve"> more </w:t>
      </w:r>
      <w:r w:rsidRPr="001D3009">
        <w:rPr>
          <w:rStyle w:val="StyleUnderline"/>
          <w:sz w:val="24"/>
          <w:highlight w:val="green"/>
        </w:rPr>
        <w:t>inclusive</w:t>
      </w:r>
      <w:r w:rsidRPr="001D3009">
        <w:rPr>
          <w:rStyle w:val="StyleUnderline"/>
          <w:sz w:val="24"/>
        </w:rPr>
        <w:t xml:space="preserve"> civilization </w:t>
      </w:r>
      <w:r w:rsidRPr="001D3009">
        <w:rPr>
          <w:rStyle w:val="StyleUnderline"/>
          <w:sz w:val="24"/>
          <w:highlight w:val="green"/>
        </w:rPr>
        <w:t>perspective</w:t>
      </w:r>
      <w:r w:rsidRPr="00BC7441">
        <w:rPr>
          <w:rStyle w:val="StyleUnderline"/>
          <w:sz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1D3009">
        <w:rPr>
          <w:rStyle w:val="StyleUnderline"/>
          <w:sz w:val="24"/>
        </w:rPr>
        <w:t xml:space="preserve">China </w:t>
      </w:r>
      <w:r w:rsidRPr="00DD410D">
        <w:rPr>
          <w:rStyle w:val="StyleUnderline"/>
          <w:sz w:val="24"/>
          <w:highlight w:val="green"/>
        </w:rPr>
        <w:t xml:space="preserve">has </w:t>
      </w:r>
      <w:r w:rsidRPr="00DD410D">
        <w:rPr>
          <w:rStyle w:val="StyleUnderline"/>
          <w:bCs/>
          <w:sz w:val="24"/>
          <w:highlight w:val="green"/>
          <w:bdr w:val="single" w:sz="4" w:space="0" w:color="auto"/>
        </w:rPr>
        <w:t>become a source of stability</w:t>
      </w:r>
      <w:r w:rsidRPr="00DD410D">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t xml:space="preserve"> </w:t>
      </w:r>
      <w:r w:rsidRPr="00BC7441">
        <w:rPr>
          <w:rStyle w:val="StyleUnderline"/>
          <w:sz w:val="24"/>
        </w:rPr>
        <w:t xml:space="preserve">Encouraged by the “four confidences”, the whole of the Chinese society has </w:t>
      </w:r>
      <w:r w:rsidRPr="00DD410D">
        <w:rPr>
          <w:rStyle w:val="StyleUnderline"/>
          <w:sz w:val="24"/>
          <w:highlight w:val="green"/>
        </w:rPr>
        <w:t xml:space="preserve">burst out innovation vitality </w:t>
      </w:r>
      <w:r w:rsidRPr="00BC7441">
        <w:rPr>
          <w:rStyle w:val="StyleUnderline"/>
          <w:sz w:val="24"/>
        </w:rPr>
        <w:t>and produced innovation achievements</w:t>
      </w:r>
      <w:r w:rsidRPr="00411529">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w:t>
      </w:r>
      <w:r w:rsidRPr="00411529">
        <w:lastRenderedPageBreak/>
        <w:t xml:space="preserve">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DD410D">
        <w:rPr>
          <w:rStyle w:val="StyleUnderline"/>
          <w:sz w:val="24"/>
          <w:highlight w:val="green"/>
        </w:rPr>
        <w:t xml:space="preserve"> emphasizes inclusive cooperation</w:t>
      </w:r>
      <w:r w:rsidRPr="00BC7441">
        <w:rPr>
          <w:rStyle w:val="StyleUnderline"/>
          <w:sz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t xml:space="preserve"> </w:t>
      </w:r>
      <w:proofErr w:type="spellStart"/>
      <w:r w:rsidRPr="00411529">
        <w:t>II.Path</w:t>
      </w:r>
      <w:proofErr w:type="spellEnd"/>
      <w:r w:rsidRPr="00411529">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w:t>
      </w:r>
      <w:r w:rsidRPr="00BC7441">
        <w:rPr>
          <w:rStyle w:val="StyleUnderline"/>
          <w:sz w:val="24"/>
        </w:rPr>
        <w:lastRenderedPageBreak/>
        <w:t xml:space="preserve">having widened the road for the developing countries to modernization, which is widely welcomed by the international community. </w:t>
      </w:r>
      <w:r w:rsidRPr="00411529">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centralized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rPr>
        <w:t>.</w:t>
      </w:r>
      <w:r w:rsidRPr="00411529">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DD410D">
        <w:rPr>
          <w:rStyle w:val="StyleUnderline"/>
          <w:sz w:val="24"/>
          <w:highlight w:val="green"/>
        </w:rPr>
        <w:t xml:space="preserve">China is </w:t>
      </w:r>
      <w:r w:rsidRPr="0089008A">
        <w:rPr>
          <w:rStyle w:val="StyleUnderline"/>
          <w:sz w:val="24"/>
        </w:rPr>
        <w:t xml:space="preserve">actively </w:t>
      </w:r>
      <w:r w:rsidRPr="00DD410D">
        <w:rPr>
          <w:rStyle w:val="StyleUnderline"/>
          <w:sz w:val="24"/>
          <w:highlight w:val="green"/>
        </w:rPr>
        <w:t xml:space="preserve">promoting </w:t>
      </w:r>
      <w:r w:rsidRPr="0089008A">
        <w:rPr>
          <w:rStyle w:val="StyleUnderline"/>
          <w:sz w:val="24"/>
        </w:rPr>
        <w:t xml:space="preserve">the transforming process of such recently emerged </w:t>
      </w:r>
      <w:r w:rsidRPr="00DD410D">
        <w:rPr>
          <w:rStyle w:val="StyleUnderline"/>
          <w:sz w:val="24"/>
          <w:highlight w:val="green"/>
        </w:rPr>
        <w:t xml:space="preserve">international mechanisms </w:t>
      </w:r>
      <w:r w:rsidRPr="0089008A">
        <w:rPr>
          <w:rStyle w:val="StyleUnderline"/>
          <w:sz w:val="24"/>
        </w:rPr>
        <w:t>as G20, BRICS and SCO</w:t>
      </w:r>
      <w:r w:rsidRPr="00411529">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t>Boao</w:t>
      </w:r>
      <w:proofErr w:type="spellEnd"/>
      <w:r w:rsidRPr="00411529">
        <w:t xml:space="preserve">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w:t>
      </w:r>
      <w:proofErr w:type="gramStart"/>
      <w:r w:rsidRPr="0089008A">
        <w:rPr>
          <w:rStyle w:val="Emphasis"/>
          <w:sz w:val="24"/>
        </w:rPr>
        <w:t>again, but</w:t>
      </w:r>
      <w:proofErr w:type="gramEnd"/>
      <w:r w:rsidRPr="0089008A">
        <w:rPr>
          <w:rStyle w:val="Emphasis"/>
          <w:sz w:val="24"/>
        </w:rPr>
        <w:t xml:space="preserve"> been engaged in innovating and perfecting; </w:t>
      </w:r>
      <w:r w:rsidRPr="001D3009">
        <w:rPr>
          <w:rStyle w:val="Emphasis"/>
          <w:sz w:val="24"/>
        </w:rPr>
        <w:t>China has proactively undertaken international responsibilities</w:t>
      </w:r>
      <w:r w:rsidRPr="0089008A">
        <w:rPr>
          <w:rStyle w:val="Emphasis"/>
          <w:sz w:val="24"/>
        </w:rPr>
        <w:t>, but has to do everything in its power and act according to its ability.</w:t>
      </w:r>
      <w:r w:rsidRPr="00411529">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w:t>
      </w:r>
      <w:r w:rsidRPr="00411529">
        <w:lastRenderedPageBreak/>
        <w:t xml:space="preserve">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w:t>
      </w:r>
      <w:r w:rsidRPr="001D3009">
        <w:rPr>
          <w:rStyle w:val="Emphasis"/>
          <w:sz w:val="24"/>
          <w:highlight w:val="green"/>
        </w:rPr>
        <w:t>international</w:t>
      </w:r>
      <w:r w:rsidRPr="0089008A">
        <w:rPr>
          <w:rStyle w:val="Emphasis"/>
          <w:sz w:val="24"/>
        </w:rPr>
        <w:t xml:space="preserve"> public </w:t>
      </w:r>
      <w:r w:rsidRPr="001D3009">
        <w:rPr>
          <w:rStyle w:val="Emphasis"/>
          <w:sz w:val="24"/>
          <w:highlight w:val="green"/>
        </w:rPr>
        <w:t>security</w:t>
      </w:r>
      <w:r w:rsidRPr="0089008A">
        <w:rPr>
          <w:rStyle w:val="Emphasis"/>
          <w:sz w:val="24"/>
        </w:rPr>
        <w:t xml:space="preserve"> views on </w:t>
      </w:r>
      <w:r w:rsidRPr="001D3009">
        <w:rPr>
          <w:rStyle w:val="Emphasis"/>
          <w:sz w:val="24"/>
          <w:bdr w:val="single" w:sz="4" w:space="0" w:color="auto"/>
        </w:rPr>
        <w:t>nuclear security, maritime cooperation and cyber space order</w:t>
      </w:r>
      <w:r w:rsidRPr="001D3009">
        <w:rPr>
          <w:rStyle w:val="Emphasis"/>
          <w:sz w:val="24"/>
        </w:rPr>
        <w:t>,</w:t>
      </w:r>
      <w:r w:rsidRPr="0089008A">
        <w:rPr>
          <w:rStyle w:val="Emphasis"/>
          <w:sz w:val="24"/>
        </w:rPr>
        <w:t xml:space="preserve"> calling for efforts to make the global village into a “grand stage for seeking common development” rather than a “wrestling arena”; we cannot “set up a stage here, while pulling away a prop there”, but “complement each other to put on a grand show”</w:t>
      </w:r>
      <w:r w:rsidRPr="00411529">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t>theseplatforms</w:t>
      </w:r>
      <w:proofErr w:type="spellEnd"/>
      <w:r w:rsidRPr="00411529">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w:t>
      </w:r>
      <w:r w:rsidRPr="00411529">
        <w:rPr>
          <w:rStyle w:val="StyleUnderline"/>
          <w:bCs/>
          <w:sz w:val="24"/>
        </w:rPr>
        <w:lastRenderedPageBreak/>
        <w:t xml:space="preserve">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DD410D">
        <w:rPr>
          <w:rStyle w:val="StyleUnderline"/>
          <w:bCs/>
          <w:sz w:val="24"/>
          <w:highlight w:val="green"/>
        </w:rPr>
        <w:t xml:space="preserve">helping </w:t>
      </w:r>
      <w:r w:rsidRPr="00411529">
        <w:rPr>
          <w:rStyle w:val="StyleUnderline"/>
          <w:bCs/>
          <w:sz w:val="24"/>
        </w:rPr>
        <w:t xml:space="preserve">other developing countries to </w:t>
      </w:r>
      <w:r w:rsidRPr="00DD410D">
        <w:rPr>
          <w:rStyle w:val="StyleUnderline"/>
          <w:bCs/>
          <w:sz w:val="24"/>
          <w:highlight w:val="green"/>
        </w:rPr>
        <w:t xml:space="preserve">respond to </w:t>
      </w:r>
      <w:r w:rsidRPr="00411529">
        <w:rPr>
          <w:rStyle w:val="StyleUnderline"/>
          <w:bCs/>
          <w:sz w:val="24"/>
        </w:rPr>
        <w:t xml:space="preserve">such challenges as </w:t>
      </w:r>
      <w:r w:rsidRPr="00DD410D">
        <w:rPr>
          <w:rStyle w:val="StyleUnderline"/>
          <w:bCs/>
          <w:sz w:val="24"/>
          <w:highlight w:val="green"/>
        </w:rPr>
        <w:t>famine</w:t>
      </w:r>
      <w:r w:rsidRPr="00411529">
        <w:rPr>
          <w:rStyle w:val="StyleUnderline"/>
          <w:bCs/>
          <w:sz w:val="24"/>
        </w:rPr>
        <w:t xml:space="preserve">, </w:t>
      </w:r>
      <w:r w:rsidRPr="00DD410D">
        <w:rPr>
          <w:rStyle w:val="StyleUnderline"/>
          <w:bCs/>
          <w:sz w:val="24"/>
          <w:highlight w:val="green"/>
        </w:rPr>
        <w:t>refugees</w:t>
      </w:r>
      <w:r w:rsidRPr="00411529">
        <w:rPr>
          <w:rStyle w:val="StyleUnderline"/>
          <w:bCs/>
          <w:sz w:val="24"/>
        </w:rPr>
        <w:t>, climate change and public hygiene by debt forgiveness and assistance.</w:t>
      </w:r>
    </w:p>
    <w:p w14:paraId="672B764D" w14:textId="77777777" w:rsidR="00194061" w:rsidRPr="004132F2" w:rsidRDefault="00194061" w:rsidP="00194061">
      <w:pPr>
        <w:pStyle w:val="Heading4"/>
        <w:rPr>
          <w:rFonts w:cs="Arial"/>
        </w:rPr>
      </w:pPr>
      <w:r w:rsidRPr="004132F2">
        <w:rPr>
          <w:rFonts w:cs="Arial"/>
        </w:rPr>
        <w:t>Effective global governance prevents unregulated emergent tech – prevents extinction</w:t>
      </w:r>
    </w:p>
    <w:p w14:paraId="09664A0F" w14:textId="77777777" w:rsidR="00194061" w:rsidRPr="00D67849" w:rsidRDefault="00194061" w:rsidP="00194061">
      <w:r w:rsidRPr="00D67849">
        <w:rPr>
          <w:rStyle w:val="Style13ptBold"/>
        </w:rPr>
        <w:t>Bailey 18</w:t>
      </w:r>
      <w:r>
        <w:t xml:space="preserve"> </w:t>
      </w:r>
      <w:r w:rsidRPr="00D67849">
        <w:t>Robert</w:t>
      </w:r>
      <w:r>
        <w:t xml:space="preserve"> Bailey</w:t>
      </w:r>
      <w:r w:rsidRPr="00D67849">
        <w:t xml:space="preserve">, Vision of Earth contributor and computer science masters, 9-5-2018, "Why do we need global governance?," Vision of Earth, </w:t>
      </w:r>
      <w:hyperlink r:id="rId13" w:history="1">
        <w:r w:rsidRPr="0079773E">
          <w:rPr>
            <w:rStyle w:val="Hyperlink"/>
          </w:rPr>
          <w:t>https://www.visionofearth.org/social-change/global-governance/</w:t>
        </w:r>
      </w:hyperlink>
      <w:r>
        <w:t xml:space="preserve"> </w:t>
      </w:r>
    </w:p>
    <w:p w14:paraId="3433CC02" w14:textId="77777777" w:rsidR="00194061" w:rsidRPr="00400F5E" w:rsidRDefault="00194061" w:rsidP="00194061">
      <w:pPr>
        <w:rPr>
          <w:rStyle w:val="StyleUnderline"/>
        </w:rPr>
      </w:pPr>
      <w:r w:rsidRPr="001D3009">
        <w:rPr>
          <w:rStyle w:val="StyleUnderline"/>
        </w:rPr>
        <w:t>Global governance is necessary</w:t>
      </w:r>
      <w:r w:rsidRPr="004132F2">
        <w:rPr>
          <w:rStyle w:val="StyleUnderline"/>
        </w:rPr>
        <w:t xml:space="preserve"> because </w:t>
      </w:r>
      <w:r w:rsidRPr="00DD410D">
        <w:rPr>
          <w:rStyle w:val="StyleUnderline"/>
          <w:highlight w:val="green"/>
        </w:rPr>
        <w:t>humanity increasingly faces</w:t>
      </w:r>
      <w:r w:rsidRPr="004132F2">
        <w:rPr>
          <w:rStyle w:val="StyleUnderline"/>
        </w:rPr>
        <w:t xml:space="preserve"> both </w:t>
      </w:r>
      <w:r w:rsidRPr="00DD410D">
        <w:rPr>
          <w:rStyle w:val="StyleUnderline"/>
          <w:bCs/>
          <w:highlight w:val="green"/>
        </w:rPr>
        <w:t>problems and opportunities</w:t>
      </w:r>
      <w:r w:rsidRPr="004132F2">
        <w:rPr>
          <w:rStyle w:val="StyleUnderline"/>
        </w:rPr>
        <w:t xml:space="preserve"> that are global in scale</w:t>
      </w:r>
      <w:r w:rsidRPr="004132F2">
        <w:rPr>
          <w:sz w:val="12"/>
        </w:rPr>
        <w:t xml:space="preserve">. Today, </w:t>
      </w:r>
      <w:r w:rsidRPr="004132F2">
        <w:rPr>
          <w:rStyle w:val="StyleUnderline"/>
        </w:rPr>
        <w:t>transnational problems such as violence and pandemics routinely reach across borders,</w:t>
      </w:r>
      <w:r w:rsidRPr="004132F2">
        <w:rPr>
          <w:sz w:val="12"/>
        </w:rPr>
        <w:t xml:space="preserve"> affecting us all. At the same time, </w:t>
      </w:r>
      <w:r w:rsidRPr="004132F2">
        <w:rPr>
          <w:rStyle w:val="StyleUnderline"/>
        </w:rPr>
        <w:t>the increasingly integrated global system has also laid the necessary foundations for peace and spectacular prosperity</w:t>
      </w:r>
      <w:r w:rsidRPr="004132F2">
        <w:rPr>
          <w:sz w:val="12"/>
        </w:rPr>
        <w:t xml:space="preserve">. </w:t>
      </w:r>
      <w:r w:rsidRPr="004132F2">
        <w:rPr>
          <w:rStyle w:val="StyleUnderline"/>
        </w:rPr>
        <w:t>Effective global governance will allow us to end armed conflict, deal with new and emerging problems such as technological risks and automation, and to achieve levels of prosperity and progress never before seen</w:t>
      </w:r>
      <w:r w:rsidRPr="004132F2">
        <w:rPr>
          <w:sz w:val="12"/>
        </w:rPr>
        <w:t xml:space="preserve">.1 </w:t>
      </w:r>
      <w:r w:rsidRPr="001D3009">
        <w:rPr>
          <w:rStyle w:val="Emphasis"/>
        </w:rPr>
        <w:t>The most important challenge for humanity to overcome is that of existential risks</w:t>
      </w:r>
      <w:r w:rsidRPr="004132F2">
        <w:rPr>
          <w:sz w:val="12"/>
        </w:rPr>
        <w:t xml:space="preserve">. </w:t>
      </w:r>
      <w:r w:rsidRPr="004132F2">
        <w:rPr>
          <w:rStyle w:val="StyleUnderline"/>
        </w:rPr>
        <w:t>One way to look at the danger of an existential risk is to quantify the level of global coordination needed to deal with it.</w:t>
      </w:r>
      <w:r w:rsidRPr="004132F2">
        <w:rPr>
          <w:sz w:val="12"/>
        </w:rPr>
        <w:t xml:space="preserve"> While best-shot risks, at one end of the spectrum only require that a single nation, organization or even individual (i.e., superhero) has the means and the will to save everyone, weakest-link risks, at the other end of the spectrum, are dangers that might require literally every country to take appropriate action to prevent catastrophe, with no room for failure.2 3 We’ve always been at risk of natural disaster, but with advances in our level of technology the risk we pose to ourselves as a species becomes ever greater. Nuclear weapons are a well-known risk that we still live with to this day. </w:t>
      </w:r>
      <w:r w:rsidRPr="001D3009">
        <w:rPr>
          <w:rStyle w:val="Emphasis"/>
        </w:rPr>
        <w:t>The progress of technological research exposes us to new dangers such</w:t>
      </w:r>
      <w:r w:rsidRPr="004132F2">
        <w:rPr>
          <w:rStyle w:val="Emphasis"/>
        </w:rPr>
        <w:t xml:space="preserve"> as </w:t>
      </w:r>
      <w:r w:rsidRPr="00DD410D">
        <w:rPr>
          <w:rStyle w:val="Emphasis"/>
          <w:highlight w:val="green"/>
        </w:rPr>
        <w:t>bioengineered superbugs, nanotechnologi</w:t>
      </w:r>
      <w:r w:rsidRPr="001D3009">
        <w:rPr>
          <w:rStyle w:val="Emphasis"/>
        </w:rPr>
        <w:t>cal</w:t>
      </w:r>
      <w:r w:rsidRPr="00DD410D">
        <w:rPr>
          <w:rStyle w:val="Emphasis"/>
          <w:highlight w:val="green"/>
        </w:rPr>
        <w:t xml:space="preserve"> </w:t>
      </w:r>
      <w:r w:rsidRPr="001D3009">
        <w:rPr>
          <w:rStyle w:val="Emphasis"/>
        </w:rPr>
        <w:t>menaces, and the risk of an</w:t>
      </w:r>
      <w:r w:rsidRPr="00DD410D">
        <w:rPr>
          <w:rStyle w:val="Emphasis"/>
          <w:highlight w:val="green"/>
        </w:rPr>
        <w:t xml:space="preserve"> out-of-control a</w:t>
      </w:r>
      <w:r w:rsidRPr="001D3009">
        <w:rPr>
          <w:rStyle w:val="Emphasis"/>
        </w:rPr>
        <w:t>rtificial</w:t>
      </w:r>
      <w:r w:rsidRPr="00DD410D">
        <w:rPr>
          <w:rStyle w:val="Emphasis"/>
          <w:highlight w:val="green"/>
        </w:rPr>
        <w:t xml:space="preserve"> i</w:t>
      </w:r>
      <w:r w:rsidRPr="001D3009">
        <w:rPr>
          <w:rStyle w:val="Emphasis"/>
        </w:rPr>
        <w:t>ntelligence</w:t>
      </w:r>
      <w:r w:rsidRPr="004132F2">
        <w:rPr>
          <w:rStyle w:val="Emphasis"/>
        </w:rPr>
        <w:t xml:space="preserve"> with ill-intent</w:t>
      </w:r>
      <w:r w:rsidRPr="004132F2">
        <w:rPr>
          <w:sz w:val="12"/>
        </w:rPr>
        <w:t xml:space="preserve">. </w:t>
      </w:r>
      <w:r w:rsidRPr="00DD410D">
        <w:rPr>
          <w:rStyle w:val="StyleUnderline"/>
          <w:highlight w:val="green"/>
        </w:rPr>
        <w:t>Increased</w:t>
      </w:r>
      <w:r w:rsidRPr="004132F2">
        <w:rPr>
          <w:rStyle w:val="StyleUnderline"/>
        </w:rPr>
        <w:t xml:space="preserve"> levels of global </w:t>
      </w:r>
      <w:r w:rsidRPr="00DD410D">
        <w:rPr>
          <w:rStyle w:val="StyleUnderline"/>
          <w:highlight w:val="green"/>
        </w:rPr>
        <w:t>coordination</w:t>
      </w:r>
      <w:r w:rsidRPr="004132F2">
        <w:rPr>
          <w:rStyle w:val="StyleUnderline"/>
        </w:rPr>
        <w:t xml:space="preserve"> are </w:t>
      </w:r>
      <w:r w:rsidRPr="00DD410D">
        <w:rPr>
          <w:rStyle w:val="StyleUnderline"/>
          <w:highlight w:val="green"/>
        </w:rPr>
        <w:t xml:space="preserve">needed </w:t>
      </w:r>
      <w:r w:rsidRPr="001D3009">
        <w:rPr>
          <w:rStyle w:val="StyleUnderline"/>
        </w:rPr>
        <w:t>to combat many of these risks</w:t>
      </w:r>
      <w:r w:rsidRPr="004132F2">
        <w:rPr>
          <w:sz w:val="12"/>
        </w:rPr>
        <w:t xml:space="preserve">, as described in our article on the cooperation possibilities frontier. </w:t>
      </w:r>
      <w:r w:rsidRPr="004132F2">
        <w:rPr>
          <w:rStyle w:val="StyleUnderline"/>
        </w:rPr>
        <w:t xml:space="preserve">There are other problems that don’t necessarily threaten the species or even civilization as we know it, but which are holding back the development of prosperity and progress. </w:t>
      </w:r>
      <w:r w:rsidRPr="00DD410D">
        <w:rPr>
          <w:rStyle w:val="StyleUnderline"/>
          <w:highlight w:val="green"/>
        </w:rPr>
        <w:t>Armed conflict</w:t>
      </w:r>
      <w:r w:rsidRPr="004132F2">
        <w:rPr>
          <w:sz w:val="12"/>
        </w:rPr>
        <w:t xml:space="preserve">, around since the dawn of history, </w:t>
      </w:r>
      <w:r w:rsidRPr="004132F2">
        <w:rPr>
          <w:rStyle w:val="StyleUnderline"/>
        </w:rPr>
        <w:t>still haunts us today</w:t>
      </w:r>
      <w:r w:rsidRPr="004132F2">
        <w:rPr>
          <w:sz w:val="12"/>
        </w:rPr>
        <w:t xml:space="preserve">. Even though wars between great powers appear to be a thing of the past, </w:t>
      </w:r>
      <w:r w:rsidRPr="00DD410D">
        <w:rPr>
          <w:rStyle w:val="StyleUnderline"/>
          <w:highlight w:val="green"/>
        </w:rPr>
        <w:t>regional conflicts</w:t>
      </w:r>
      <w:r w:rsidRPr="004132F2">
        <w:rPr>
          <w:rStyle w:val="StyleUnderline"/>
        </w:rPr>
        <w:t xml:space="preserve"> still account for tremendous human suffering and loss of life in parts of the world without stable governance.4 </w:t>
      </w:r>
      <w:r w:rsidRPr="004132F2">
        <w:rPr>
          <w:sz w:val="12"/>
        </w:rPr>
        <w:t xml:space="preserve">Other problems have emerged precisely because of our successes in the past. </w:t>
      </w:r>
      <w:r w:rsidRPr="004132F2">
        <w:rPr>
          <w:rStyle w:val="StyleUnderline"/>
        </w:rPr>
        <w:t xml:space="preserve">The unprecedented advancement of human wellbeing and prosperity over the past century has been based in large part on the use of </w:t>
      </w:r>
      <w:r w:rsidRPr="00DD410D">
        <w:rPr>
          <w:rStyle w:val="StyleUnderline"/>
          <w:highlight w:val="green"/>
        </w:rPr>
        <w:t>fossil fuels</w:t>
      </w:r>
      <w:r w:rsidRPr="004132F2">
        <w:rPr>
          <w:rStyle w:val="StyleUnderline"/>
        </w:rPr>
        <w:t xml:space="preserve">, thus exposing us to </w:t>
      </w:r>
      <w:r w:rsidRPr="00DD410D">
        <w:rPr>
          <w:rStyle w:val="StyleUnderline"/>
          <w:highlight w:val="green"/>
        </w:rPr>
        <w:t>climate change</w:t>
      </w:r>
      <w:r w:rsidRPr="004132F2">
        <w:rPr>
          <w:rStyle w:val="StyleUnderline"/>
        </w:rPr>
        <w:t xml:space="preserve">. Widespread </w:t>
      </w:r>
      <w:r w:rsidRPr="00DD410D">
        <w:rPr>
          <w:rStyle w:val="StyleUnderline"/>
          <w:highlight w:val="green"/>
        </w:rPr>
        <w:t>automation</w:t>
      </w:r>
      <w:r w:rsidRPr="004132F2">
        <w:rPr>
          <w:rStyle w:val="StyleUnderline"/>
        </w:rPr>
        <w:t>, already a stressor on society, will put increased pressure on the social and economic fabric of our societies over the next few decad</w:t>
      </w:r>
      <w:r w:rsidRPr="004132F2">
        <w:rPr>
          <w:sz w:val="12"/>
        </w:rPr>
        <w:t xml:space="preserve">es. Global governance can help alleviate these issues in various ways – we refer the interested reader to the very detailed work in Ruling Ourselves. Finally, global governance will increasingly be judged not only by the extent to which it prevents harm, but also by its demonstrated ability to improve human wellbeing.5 Progress has let us set our sights higher as a species, both for what we consider to be the right trajectory for humanity and for our own conduct.6 Major advances in human wellbeing can be accomplished with existing technology and modest improvements in global coordination. </w:t>
      </w:r>
      <w:r w:rsidRPr="004132F2">
        <w:rPr>
          <w:rStyle w:val="StyleUnderline"/>
        </w:rPr>
        <w:t xml:space="preserve">Effective global governance is global governance that tackles these issues better than the regional governments of the world can independently. </w:t>
      </w:r>
      <w:r w:rsidRPr="00DD410D">
        <w:rPr>
          <w:rStyle w:val="StyleUnderline"/>
          <w:highlight w:val="green"/>
        </w:rPr>
        <w:t xml:space="preserve">Global governance </w:t>
      </w:r>
      <w:r w:rsidRPr="001D3009">
        <w:rPr>
          <w:rStyle w:val="StyleUnderline"/>
        </w:rPr>
        <w:t xml:space="preserve">is key </w:t>
      </w:r>
      <w:r w:rsidRPr="004132F2">
        <w:rPr>
          <w:rStyle w:val="StyleUnderline"/>
        </w:rPr>
        <w:t xml:space="preserve">to solving global problems. </w:t>
      </w:r>
      <w:r w:rsidRPr="001D3009">
        <w:rPr>
          <w:rStyle w:val="Emphasis"/>
        </w:rPr>
        <w:t xml:space="preserve">Without it, we may not be able to </w:t>
      </w:r>
      <w:r w:rsidRPr="00DD410D">
        <w:rPr>
          <w:rStyle w:val="Emphasis"/>
          <w:highlight w:val="green"/>
        </w:rPr>
        <w:t xml:space="preserve">avoid weakest-link existential risks or </w:t>
      </w:r>
      <w:r w:rsidRPr="00DD410D">
        <w:rPr>
          <w:rStyle w:val="Emphasis"/>
          <w:highlight w:val="green"/>
        </w:rPr>
        <w:lastRenderedPageBreak/>
        <w:t xml:space="preserve">regulate new </w:t>
      </w:r>
      <w:r w:rsidRPr="001D3009">
        <w:rPr>
          <w:rStyle w:val="Emphasis"/>
        </w:rPr>
        <w:t xml:space="preserve">and dangerous </w:t>
      </w:r>
      <w:r w:rsidRPr="00DD410D">
        <w:rPr>
          <w:rStyle w:val="Emphasis"/>
          <w:highlight w:val="green"/>
        </w:rPr>
        <w:t>technologies</w:t>
      </w:r>
      <w:r w:rsidRPr="004132F2">
        <w:rPr>
          <w:rStyle w:val="Emphasis"/>
        </w:rPr>
        <w:t>.</w:t>
      </w:r>
      <w:r w:rsidRPr="004132F2">
        <w:rPr>
          <w:rStyle w:val="StyleUnderline"/>
        </w:rPr>
        <w:t xml:space="preserve"> With it, we may be able to prosper as we never have before. The next step is to determine how effective global governance can be achieved.</w:t>
      </w:r>
    </w:p>
    <w:p w14:paraId="281C6600" w14:textId="77777777" w:rsidR="00194061" w:rsidRDefault="00194061" w:rsidP="00194061">
      <w:pPr>
        <w:pStyle w:val="Heading4"/>
      </w:pPr>
      <w:r>
        <w:t xml:space="preserve">Our narrative around China’s Rise </w:t>
      </w:r>
      <w:r>
        <w:rPr>
          <w:u w:val="single"/>
        </w:rPr>
        <w:t>ruptures</w:t>
      </w:r>
      <w:r>
        <w:t xml:space="preserve"> Western understandings of IR.</w:t>
      </w:r>
    </w:p>
    <w:p w14:paraId="6481E1EB" w14:textId="77777777" w:rsidR="00194061" w:rsidRPr="00313BAC" w:rsidRDefault="00194061" w:rsidP="00194061">
      <w:r w:rsidRPr="00313BAC">
        <w:rPr>
          <w:rStyle w:val="Style13ptBold"/>
        </w:rPr>
        <w:t>Cho</w:t>
      </w:r>
      <w:r>
        <w:rPr>
          <w:rStyle w:val="Style13ptBold"/>
        </w:rPr>
        <w:t xml:space="preserve"> and Hwang 20</w:t>
      </w:r>
      <w:r w:rsidRPr="00313BAC">
        <w:t xml:space="preserve">, Young </w:t>
      </w:r>
      <w:proofErr w:type="spellStart"/>
      <w:r w:rsidRPr="00313BAC">
        <w:t>Chul</w:t>
      </w:r>
      <w:proofErr w:type="spellEnd"/>
      <w:r w:rsidRPr="00313BAC">
        <w:t xml:space="preserve">, and </w:t>
      </w:r>
      <w:proofErr w:type="spellStart"/>
      <w:r w:rsidRPr="00313BAC">
        <w:t>Yih</w:t>
      </w:r>
      <w:proofErr w:type="spellEnd"/>
      <w:r w:rsidRPr="00313BAC">
        <w:t xml:space="preserve">-Jye Hwang. "Mainstream IR theoretical perspectives and rising China Vis-À-Vis the west: The logic of conquest, conversion and </w:t>
      </w:r>
      <w:proofErr w:type="spellStart"/>
      <w:r w:rsidRPr="00313BAC">
        <w:t>socialisation</w:t>
      </w:r>
      <w:proofErr w:type="spellEnd"/>
      <w:r w:rsidRPr="00313BAC">
        <w:t>." Journal of Chinese Political Science 25.2 (2020): 175-198.</w:t>
      </w:r>
      <w:r>
        <w:t xml:space="preserve"> (</w:t>
      </w:r>
      <w:r w:rsidRPr="00610353">
        <w:rPr>
          <w:rFonts w:asciiTheme="minorHAnsi" w:hAnsiTheme="minorHAnsi" w:cstheme="minorHAnsi"/>
        </w:rPr>
        <w:t xml:space="preserve">The School of International Studies, </w:t>
      </w:r>
      <w:proofErr w:type="spellStart"/>
      <w:r w:rsidRPr="00610353">
        <w:rPr>
          <w:rFonts w:asciiTheme="minorHAnsi" w:hAnsiTheme="minorHAnsi" w:cstheme="minorHAnsi"/>
        </w:rPr>
        <w:t>Chonbuk</w:t>
      </w:r>
      <w:proofErr w:type="spellEnd"/>
      <w:r w:rsidRPr="00610353">
        <w:rPr>
          <w:rFonts w:asciiTheme="minorHAnsi" w:hAnsiTheme="minorHAnsi" w:cstheme="minorHAnsi"/>
        </w:rPr>
        <w:t xml:space="preserve"> National University</w:t>
      </w:r>
      <w:r>
        <w:rPr>
          <w:rFonts w:asciiTheme="minorHAnsi" w:hAnsiTheme="minorHAnsi" w:cstheme="minorHAnsi"/>
        </w:rPr>
        <w:t xml:space="preserve">)//Elmer </w:t>
      </w:r>
    </w:p>
    <w:p w14:paraId="5DAAF7A7" w14:textId="6939B25C" w:rsidR="00194061" w:rsidRDefault="00194061" w:rsidP="00B95788">
      <w:r w:rsidRPr="00313BAC">
        <w:rPr>
          <w:u w:val="single"/>
        </w:rPr>
        <w:t xml:space="preserve">Embedded Orientalism in Mainstream IR </w:t>
      </w:r>
      <w:r w:rsidRPr="00DD410D">
        <w:rPr>
          <w:b/>
          <w:sz w:val="26"/>
          <w:highlight w:val="green"/>
          <w:u w:val="single"/>
        </w:rPr>
        <w:t>Mainstream IR scholarship</w:t>
      </w:r>
      <w:r w:rsidRPr="00313BAC">
        <w:rPr>
          <w:u w:val="single"/>
        </w:rPr>
        <w:t xml:space="preserve">, under the cloak of objective scientific knowledge production, thus </w:t>
      </w:r>
      <w:r w:rsidRPr="00DD410D">
        <w:rPr>
          <w:b/>
          <w:sz w:val="26"/>
          <w:highlight w:val="green"/>
          <w:u w:val="single"/>
        </w:rPr>
        <w:t>reflects</w:t>
      </w:r>
      <w:r w:rsidRPr="00DD410D">
        <w:rPr>
          <w:highlight w:val="green"/>
          <w:u w:val="single"/>
        </w:rPr>
        <w:t xml:space="preserve"> </w:t>
      </w:r>
      <w:r w:rsidRPr="00313BAC">
        <w:rPr>
          <w:u w:val="single"/>
        </w:rPr>
        <w:t xml:space="preserve">the identity and </w:t>
      </w:r>
      <w:r w:rsidRPr="00DD410D">
        <w:rPr>
          <w:b/>
          <w:sz w:val="26"/>
          <w:highlight w:val="green"/>
          <w:u w:val="single"/>
        </w:rPr>
        <w:t>interests of the West</w:t>
      </w:r>
      <w:r w:rsidRPr="00313BAC">
        <w:rPr>
          <w:u w:val="single"/>
        </w:rPr>
        <w:t xml:space="preserve">, specifically the Anglo- American world, </w:t>
      </w:r>
      <w:r w:rsidRPr="00DD410D">
        <w:rPr>
          <w:b/>
          <w:sz w:val="26"/>
          <w:highlight w:val="green"/>
          <w:u w:val="single"/>
        </w:rPr>
        <w:t>by encouraging</w:t>
      </w:r>
      <w:r w:rsidRPr="00DD410D">
        <w:rPr>
          <w:highlight w:val="green"/>
          <w:u w:val="single"/>
        </w:rPr>
        <w:t xml:space="preserve"> </w:t>
      </w:r>
      <w:r w:rsidRPr="00313BAC">
        <w:rPr>
          <w:u w:val="single"/>
        </w:rPr>
        <w:t xml:space="preserve">its </w:t>
      </w:r>
      <w:r w:rsidRPr="00DD410D">
        <w:rPr>
          <w:b/>
          <w:sz w:val="26"/>
          <w:highlight w:val="green"/>
          <w:u w:val="single"/>
        </w:rPr>
        <w:t xml:space="preserve">scholars to exclude non-Western systems of thought </w:t>
      </w:r>
      <w:r w:rsidRPr="00313BAC">
        <w:rPr>
          <w:u w:val="single"/>
        </w:rPr>
        <w:t xml:space="preserve">and using its theoretical perspectives </w:t>
      </w:r>
      <w:r w:rsidRPr="00DD410D">
        <w:rPr>
          <w:b/>
          <w:sz w:val="26"/>
          <w:highlight w:val="green"/>
          <w:u w:val="single"/>
        </w:rPr>
        <w:t>to</w:t>
      </w:r>
      <w:r w:rsidRPr="00DD410D">
        <w:rPr>
          <w:highlight w:val="green"/>
          <w:u w:val="single"/>
        </w:rPr>
        <w:t xml:space="preserve"> </w:t>
      </w:r>
      <w:r w:rsidRPr="00313BAC">
        <w:rPr>
          <w:u w:val="single"/>
        </w:rPr>
        <w:t xml:space="preserve">justify and </w:t>
      </w:r>
      <w:r w:rsidRPr="00DD410D">
        <w:rPr>
          <w:b/>
          <w:sz w:val="26"/>
          <w:highlight w:val="green"/>
          <w:u w:val="single"/>
        </w:rPr>
        <w:t>perpetuate Western hegemony</w:t>
      </w:r>
      <w:r w:rsidRPr="00313BAC">
        <w:rPr>
          <w:u w:val="single"/>
        </w:rPr>
        <w:t xml:space="preserve"> ([42, 95]: 167–83).</w:t>
      </w:r>
      <w:r w:rsidRPr="00313BAC">
        <w:t xml:space="preserve"> Our analysis of the Self/Other relations in each mainstream IR perspective suggests that realist, liberalist, and constructivist perspectives are ‘problem-solving’ approaches, as opposed to critical approaches ([18]: 204–54). To paraphrase Cox’s [18] renowned statement — ‘Theory is always for someone and for some purpose’ — mainstream IR theoretical perspectives are always for great, hegemonic powers and for the purpose of securing an international system designed for the security and interests of those great hegemonic powers. In international affairs, the Self is the hegemon (often the West), and the Other is the subordinate (often the Rest). The Self is the proactive subject, and the Other is a mere object to be controlled by the Self for the Other’s own good. The Other’s subjectivity is often missing or ignored. Normatively and meta-theoretically, this way of thinking is tied to logocentrism, ‘which at once differentiates one term from another, prefers one to the other, and arranges them hierarchically, displacing the subordinate term beyond the boundary of what is significant and desirable in context’ ([36]: xvi). </w:t>
      </w:r>
      <w:r w:rsidRPr="00313BAC">
        <w:rPr>
          <w:u w:val="single"/>
        </w:rPr>
        <w:t xml:space="preserve">From Plato through to the present time, logocentrism has been the dominant mode of producing meaning in Western culture. In the context of Jacques Derrida, </w:t>
      </w:r>
      <w:proofErr w:type="spellStart"/>
      <w:r w:rsidRPr="00313BAC">
        <w:rPr>
          <w:u w:val="single"/>
        </w:rPr>
        <w:t>Delanty</w:t>
      </w:r>
      <w:proofErr w:type="spellEnd"/>
      <w:r w:rsidRPr="00313BAC">
        <w:rPr>
          <w:u w:val="single"/>
        </w:rPr>
        <w:t xml:space="preserve"> [21] says that logocentrism is ethnocentric because it privileges Western thought over all other forms of thought and makes Western reason the sole criterion for ‘correct and universal’ knowledge.</w:t>
      </w:r>
      <w:r w:rsidRPr="00313BAC">
        <w:t xml:space="preserve"> It is easily discernible that logocentrism is theoretically akin to Said’s [93] notion of Orientalism, which notices the Orient as the most recurring image of the Other, the West’s ‘contrasting image, idea, personality, and experience’ that helps to define what the ‘West’ is. In critical IR literature on China, </w:t>
      </w:r>
      <w:proofErr w:type="spellStart"/>
      <w:r w:rsidRPr="00313BAC">
        <w:t>Chengxin</w:t>
      </w:r>
      <w:proofErr w:type="spellEnd"/>
      <w:r w:rsidRPr="00313BAC">
        <w:t xml:space="preserve"> Pan’s study on Western representations of China’s rise is particularly illuminating. In Knowledge, Desire, and Power in Global Politics [82], </w:t>
      </w:r>
      <w:r w:rsidRPr="00313BAC">
        <w:rPr>
          <w:u w:val="single"/>
        </w:rPr>
        <w:t xml:space="preserve">Pan first provocatively asserts that ‘China watching rarely watches itself’. He argues that although it is commonly held as ‘objective truth’, </w:t>
      </w:r>
      <w:r w:rsidRPr="00DD410D">
        <w:rPr>
          <w:b/>
          <w:sz w:val="26"/>
          <w:highlight w:val="green"/>
          <w:u w:val="single"/>
        </w:rPr>
        <w:t>Western knowledge of China’s rise is</w:t>
      </w:r>
      <w:r w:rsidRPr="00DD410D">
        <w:rPr>
          <w:highlight w:val="green"/>
          <w:u w:val="single"/>
        </w:rPr>
        <w:t xml:space="preserve"> </w:t>
      </w:r>
      <w:r w:rsidRPr="00313BAC">
        <w:rPr>
          <w:u w:val="single"/>
        </w:rPr>
        <w:t xml:space="preserve">in </w:t>
      </w:r>
      <w:r w:rsidRPr="00313BAC">
        <w:rPr>
          <w:b/>
          <w:sz w:val="26"/>
          <w:u w:val="single"/>
        </w:rPr>
        <w:t xml:space="preserve">fact </w:t>
      </w:r>
      <w:r w:rsidRPr="00DD410D">
        <w:rPr>
          <w:b/>
          <w:sz w:val="26"/>
          <w:highlight w:val="green"/>
          <w:u w:val="single"/>
        </w:rPr>
        <w:t>less about ‘China’; rather</w:t>
      </w:r>
      <w:r w:rsidRPr="00313BAC">
        <w:rPr>
          <w:u w:val="single"/>
        </w:rPr>
        <w:t xml:space="preserve">, it is </w:t>
      </w:r>
      <w:r w:rsidRPr="00DD410D">
        <w:rPr>
          <w:b/>
          <w:sz w:val="26"/>
          <w:highlight w:val="green"/>
          <w:u w:val="single"/>
        </w:rPr>
        <w:t>a reflection of</w:t>
      </w:r>
      <w:r w:rsidRPr="00313BAC">
        <w:rPr>
          <w:u w:val="single"/>
        </w:rPr>
        <w:t xml:space="preserve"> ‘a certain </w:t>
      </w:r>
      <w:r w:rsidRPr="00DD410D">
        <w:rPr>
          <w:b/>
          <w:sz w:val="26"/>
          <w:highlight w:val="green"/>
          <w:u w:val="single"/>
        </w:rPr>
        <w:t>Western self-imagination and its quest for</w:t>
      </w:r>
      <w:r w:rsidRPr="00313BAC">
        <w:rPr>
          <w:u w:val="single"/>
        </w:rPr>
        <w:t xml:space="preserve"> certainty and </w:t>
      </w:r>
      <w:r w:rsidRPr="00DD410D">
        <w:rPr>
          <w:b/>
          <w:sz w:val="26"/>
          <w:highlight w:val="green"/>
          <w:u w:val="single"/>
        </w:rPr>
        <w:t>identity’</w:t>
      </w:r>
      <w:r w:rsidRPr="00313BAC">
        <w:rPr>
          <w:u w:val="single"/>
        </w:rPr>
        <w:t xml:space="preserve"> ([82]: viii).</w:t>
      </w:r>
      <w:r w:rsidRPr="00313BAC">
        <w:t xml:space="preserve"> Pan then persuasively demonstrates the ways in which two prominent Western ‘paradigms’ – </w:t>
      </w:r>
      <w:r w:rsidRPr="00313BAC">
        <w:rPr>
          <w:u w:val="single"/>
        </w:rPr>
        <w:t xml:space="preserve">namely: </w:t>
      </w:r>
      <w:r w:rsidRPr="00DD410D">
        <w:rPr>
          <w:b/>
          <w:sz w:val="26"/>
          <w:highlight w:val="green"/>
          <w:u w:val="single"/>
        </w:rPr>
        <w:t>China</w:t>
      </w:r>
      <w:r w:rsidRPr="00313BAC">
        <w:rPr>
          <w:u w:val="single"/>
        </w:rPr>
        <w:t xml:space="preserve"> the </w:t>
      </w:r>
      <w:r w:rsidRPr="00DD410D">
        <w:rPr>
          <w:highlight w:val="green"/>
          <w:u w:val="single"/>
        </w:rPr>
        <w:t>‘</w:t>
      </w:r>
      <w:r w:rsidRPr="00DD410D">
        <w:rPr>
          <w:b/>
          <w:sz w:val="26"/>
          <w:highlight w:val="green"/>
          <w:u w:val="single"/>
        </w:rPr>
        <w:t>threat’</w:t>
      </w:r>
      <w:r w:rsidRPr="00DD410D">
        <w:rPr>
          <w:highlight w:val="green"/>
          <w:u w:val="single"/>
        </w:rPr>
        <w:t xml:space="preserve"> </w:t>
      </w:r>
      <w:r w:rsidRPr="00313BAC">
        <w:rPr>
          <w:u w:val="single"/>
        </w:rPr>
        <w:t xml:space="preserve">and China the ‘opportunity’ – have steered and </w:t>
      </w:r>
      <w:r w:rsidRPr="00DD410D">
        <w:rPr>
          <w:b/>
          <w:sz w:val="26"/>
          <w:highlight w:val="green"/>
          <w:u w:val="single"/>
          <w:bdr w:val="single" w:sz="18" w:space="0" w:color="auto"/>
        </w:rPr>
        <w:t>shaped Western understandings</w:t>
      </w:r>
      <w:r w:rsidRPr="00DD410D">
        <w:rPr>
          <w:highlight w:val="green"/>
          <w:u w:val="single"/>
        </w:rPr>
        <w:t xml:space="preserve"> </w:t>
      </w:r>
      <w:r w:rsidRPr="00313BAC">
        <w:rPr>
          <w:u w:val="single"/>
        </w:rPr>
        <w:t>of China, determining ‘certain acceptable ways of making sense of China and facilitate the production of knowledge along those lines’ ([82]: 22).</w:t>
      </w:r>
      <w:r w:rsidRPr="00313BAC">
        <w:t xml:space="preserve"> To him, these two </w:t>
      </w:r>
      <w:r w:rsidRPr="00313BAC">
        <w:lastRenderedPageBreak/>
        <w:t xml:space="preserve">paradigms are produced by a longstanding ‘colonial desire’ of the West towards China. Whereas ‘the ‘China threat’ paradigm bears the stamp of fears, the ‘China opportunity’ paradigm can be best seen as manifestations of modern fantasies’ ([82]: 16). In addition, the presumed superiority of the West over its Others suggests that only one single (Western) path leads to the end form of human </w:t>
      </w:r>
      <w:proofErr w:type="spellStart"/>
      <w:r w:rsidRPr="00313BAC">
        <w:t>civilisation</w:t>
      </w:r>
      <w:proofErr w:type="spellEnd"/>
      <w:r w:rsidRPr="00313BAC">
        <w:t xml:space="preserve"> or history [31], that is, the one represented by Western </w:t>
      </w:r>
      <w:proofErr w:type="spellStart"/>
      <w:r w:rsidRPr="00313BAC">
        <w:t>civilisation</w:t>
      </w:r>
      <w:proofErr w:type="spellEnd"/>
      <w:r w:rsidRPr="00313BAC">
        <w:t xml:space="preserve">. Western </w:t>
      </w:r>
      <w:proofErr w:type="spellStart"/>
      <w:r w:rsidRPr="00313BAC">
        <w:t>civilisation</w:t>
      </w:r>
      <w:proofErr w:type="spellEnd"/>
      <w:r w:rsidRPr="00313BAC">
        <w:t xml:space="preserve"> is thus understood to be not only different from its Eastern counterpart, but far superior to it. </w:t>
      </w:r>
      <w:proofErr w:type="gramStart"/>
      <w:r w:rsidRPr="00313BAC">
        <w:t>Western-centrism</w:t>
      </w:r>
      <w:proofErr w:type="gramEnd"/>
      <w:r w:rsidRPr="00313BAC">
        <w:t xml:space="preserve"> in this sense is prescriptively built upon the assumption that the totality of Western culture is universal. External geographical or cultural differences thus come to be represented as Others that could constitute a threat to Western universality. </w:t>
      </w:r>
      <w:r w:rsidRPr="00313BAC">
        <w:rPr>
          <w:u w:val="single"/>
        </w:rPr>
        <w:t xml:space="preserve">In such a Manichaean world of morality, the Self and the Other are essentially different, and </w:t>
      </w:r>
      <w:r w:rsidRPr="00DD410D">
        <w:rPr>
          <w:highlight w:val="green"/>
          <w:u w:val="single"/>
        </w:rPr>
        <w:t xml:space="preserve">the </w:t>
      </w:r>
      <w:r w:rsidRPr="00DD410D">
        <w:rPr>
          <w:b/>
          <w:sz w:val="26"/>
          <w:highlight w:val="green"/>
          <w:u w:val="single"/>
        </w:rPr>
        <w:t>temptation</w:t>
      </w:r>
      <w:r w:rsidRPr="00DD410D">
        <w:rPr>
          <w:highlight w:val="green"/>
          <w:u w:val="single"/>
        </w:rPr>
        <w:t xml:space="preserve"> </w:t>
      </w:r>
      <w:r w:rsidRPr="00313BAC">
        <w:rPr>
          <w:u w:val="single"/>
        </w:rPr>
        <w:t xml:space="preserve">is strong </w:t>
      </w:r>
      <w:r w:rsidRPr="00DD410D">
        <w:rPr>
          <w:b/>
          <w:sz w:val="26"/>
          <w:highlight w:val="green"/>
          <w:u w:val="single"/>
        </w:rPr>
        <w:t>to translate Self/Other into</w:t>
      </w:r>
      <w:r w:rsidRPr="00DD410D">
        <w:rPr>
          <w:highlight w:val="green"/>
          <w:u w:val="single"/>
        </w:rPr>
        <w:t xml:space="preserve"> </w:t>
      </w:r>
      <w:r w:rsidRPr="00313BAC">
        <w:rPr>
          <w:u w:val="single"/>
        </w:rPr>
        <w:t xml:space="preserve">a logocentric </w:t>
      </w:r>
      <w:r w:rsidRPr="00DD410D">
        <w:rPr>
          <w:b/>
          <w:sz w:val="26"/>
          <w:highlight w:val="green"/>
          <w:u w:val="single"/>
        </w:rPr>
        <w:t>good/evil binary</w:t>
      </w:r>
      <w:r w:rsidRPr="00DD410D">
        <w:rPr>
          <w:highlight w:val="green"/>
          <w:u w:val="single"/>
        </w:rPr>
        <w:t xml:space="preserve"> </w:t>
      </w:r>
      <w:r w:rsidRPr="00313BAC">
        <w:rPr>
          <w:u w:val="single"/>
        </w:rPr>
        <w:t xml:space="preserve">framework </w:t>
      </w:r>
      <w:r w:rsidRPr="00DD410D">
        <w:rPr>
          <w:b/>
          <w:sz w:val="26"/>
          <w:highlight w:val="green"/>
          <w:u w:val="single"/>
          <w:bdr w:val="single" w:sz="18" w:space="0" w:color="auto"/>
        </w:rPr>
        <w:t>that provides a moral basis for conquest</w:t>
      </w:r>
      <w:r w:rsidRPr="00313BAC">
        <w:rPr>
          <w:u w:val="single"/>
        </w:rPr>
        <w:t xml:space="preserve">, conversion, and </w:t>
      </w:r>
      <w:proofErr w:type="spellStart"/>
      <w:r w:rsidRPr="00313BAC">
        <w:rPr>
          <w:u w:val="single"/>
        </w:rPr>
        <w:t>socialisation</w:t>
      </w:r>
      <w:proofErr w:type="spellEnd"/>
      <w:r w:rsidRPr="00313BAC">
        <w:rPr>
          <w:u w:val="single"/>
        </w:rPr>
        <w:t>. IR examples of this are US President Ronald Regan’s use of ‘evil empire’ to describe the Soviet Union in 1983 and US President George W. Bush’s 2002 State of the Union Address describing Iran, Iraq, and North Korea as the ‘axis of evil.’</w:t>
      </w:r>
      <w:r w:rsidRPr="00313BAC">
        <w:t xml:space="preserve"> Thus, the logic of conquest, conversion, and </w:t>
      </w:r>
      <w:proofErr w:type="spellStart"/>
      <w:r w:rsidRPr="00313BAC">
        <w:t>socialisation</w:t>
      </w:r>
      <w:proofErr w:type="spellEnd"/>
      <w:r w:rsidRPr="00313BAC">
        <w:t xml:space="preserve"> when dealing with Others is often justified by stealth in mainstream IR perspectives. Realism, liberalism, and constructivism never provide value-free IR knowledge; rather, they are normative theories for the hegemon. Logocentrism and Orientalism have here been shown to constitute the hidden normative underpinning of those mainstream IR theoretical perspectives. As Pan [81] rightly noted, the US perception of the Other (i.e., China) as a threat is closely linked to how US policymakers see themselves ‘as representatives of the indispensable, security-conscious nation.’ By tracing mainstream IR’s understanding, explanation, and interpretation of its practices, we have shown how logocentrism and Orientalism manifest themselves in the discipline. Therefore, in the rest of this article, we turn to a case study — the rise of China — to examine our deliberation of Self-Other relations in world politics and test our initial proposition about the mechanisms through which and the conditions under which Self-Other relations function when </w:t>
      </w:r>
      <w:proofErr w:type="spellStart"/>
      <w:r w:rsidRPr="00313BAC">
        <w:t>theorising</w:t>
      </w:r>
      <w:proofErr w:type="spellEnd"/>
      <w:r w:rsidRPr="00313BAC">
        <w:t xml:space="preserve"> about international relations.</w:t>
      </w:r>
    </w:p>
    <w:p w14:paraId="44E6251D" w14:textId="77777777" w:rsidR="00B95788" w:rsidRDefault="00B95788" w:rsidP="00B95788">
      <w:pPr>
        <w:pStyle w:val="Heading3"/>
      </w:pPr>
      <w:r>
        <w:lastRenderedPageBreak/>
        <w:t xml:space="preserve">1AC: </w:t>
      </w:r>
      <w:proofErr w:type="spellStart"/>
      <w:r>
        <w:t>Fwk</w:t>
      </w:r>
      <w:proofErr w:type="spellEnd"/>
    </w:p>
    <w:p w14:paraId="4C2A9151" w14:textId="77777777" w:rsidR="00B95788" w:rsidRPr="00255F53" w:rsidRDefault="00B95788" w:rsidP="00B95788">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1815AAB8" w14:textId="77777777" w:rsidR="00B95788" w:rsidRPr="00255F53" w:rsidRDefault="00B95788" w:rsidP="00B95788">
      <w:pPr>
        <w:pStyle w:val="Heading4"/>
        <w:rPr>
          <w:rFonts w:asciiTheme="majorHAnsi" w:hAnsiTheme="majorHAnsi" w:cstheme="majorHAnsi"/>
        </w:rPr>
      </w:pPr>
      <w:r w:rsidRPr="00255F53">
        <w:rPr>
          <w:rFonts w:asciiTheme="majorHAnsi" w:hAnsiTheme="majorHAnsi" w:cstheme="majorHAnsi"/>
        </w:rPr>
        <w:t>Prefer:</w:t>
      </w:r>
    </w:p>
    <w:p w14:paraId="1243039A" w14:textId="77777777" w:rsidR="00B95788" w:rsidRPr="00255F53" w:rsidRDefault="00B95788" w:rsidP="00B95788">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2FEDEB9C" w14:textId="77777777" w:rsidR="00B95788" w:rsidRPr="00255F53" w:rsidRDefault="00B95788" w:rsidP="00B95788">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5749025" w14:textId="77777777" w:rsidR="00B95788" w:rsidRPr="00255F53" w:rsidRDefault="00B95788" w:rsidP="00B95788">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4"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73CAB86D" w14:textId="77777777" w:rsidR="00B95788" w:rsidRPr="00255F53" w:rsidRDefault="00B95788" w:rsidP="00B95788">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1A4A07" w14:textId="6A0A285A" w:rsidR="00194061" w:rsidRPr="00EA2A65" w:rsidRDefault="00194061" w:rsidP="00194061">
      <w:pPr>
        <w:pStyle w:val="Heading4"/>
      </w:pPr>
      <w:r>
        <w:t xml:space="preserve">2] </w:t>
      </w:r>
      <w:r>
        <w:t xml:space="preserve">These are important consequences—disregarding the destruction of the planet is </w:t>
      </w:r>
      <w:r>
        <w:rPr>
          <w:u w:val="single"/>
        </w:rPr>
        <w:t>antithetical</w:t>
      </w:r>
      <w:r>
        <w:t xml:space="preserve"> to the purpose of radical resistance</w:t>
      </w:r>
    </w:p>
    <w:p w14:paraId="7D96AC48" w14:textId="77777777" w:rsidR="00194061" w:rsidRDefault="00194061" w:rsidP="00194061">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15" w:history="1">
        <w:r w:rsidRPr="00770DF5">
          <w:rPr>
            <w:rStyle w:val="Hyperlink"/>
          </w:rPr>
          <w:t>https://www.youtube.com/watch?v=fP-2F9MXjRE</w:t>
        </w:r>
      </w:hyperlink>
      <w:r>
        <w:t xml:space="preserve">, 31:49-55:57, </w:t>
      </w:r>
      <w:proofErr w:type="spellStart"/>
      <w:r>
        <w:t>dml</w:t>
      </w:r>
      <w:proofErr w:type="spellEnd"/>
      <w:r>
        <w:t>)</w:t>
      </w:r>
    </w:p>
    <w:p w14:paraId="185C39C6" w14:textId="77777777" w:rsidR="00194061" w:rsidRPr="00EA2A65" w:rsidRDefault="00194061" w:rsidP="00194061">
      <w:pPr>
        <w:rPr>
          <w:sz w:val="16"/>
        </w:rPr>
      </w:pPr>
      <w:r w:rsidRPr="00EA2A65">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t>
      </w:r>
      <w:proofErr w:type="spellStart"/>
      <w:r w:rsidRPr="00EA2A65">
        <w:rPr>
          <w:sz w:val="16"/>
        </w:rPr>
        <w:t>wanna</w:t>
      </w:r>
      <w:proofErr w:type="spellEnd"/>
      <w:r w:rsidRPr="00EA2A65">
        <w:rPr>
          <w:sz w:val="16"/>
        </w:rPr>
        <w:t xml:space="preserve">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25211EE6" w14:textId="77777777" w:rsidR="00194061" w:rsidRPr="00EA2A65" w:rsidRDefault="00194061" w:rsidP="00194061">
      <w:pPr>
        <w:rPr>
          <w:sz w:val="16"/>
        </w:rPr>
      </w:pPr>
      <w:r w:rsidRPr="00EA2A65">
        <w:rPr>
          <w:sz w:val="16"/>
        </w:rPr>
        <w:lastRenderedPageBreak/>
        <w:t xml:space="preserve">KELLEY: Okay, well, actually I </w:t>
      </w:r>
      <w:proofErr w:type="spellStart"/>
      <w:r w:rsidRPr="00EA2A65">
        <w:rPr>
          <w:sz w:val="16"/>
        </w:rPr>
        <w:t>wanna</w:t>
      </w:r>
      <w:proofErr w:type="spellEnd"/>
      <w:r w:rsidRPr="00EA2A65">
        <w:rPr>
          <w:sz w:val="16"/>
        </w:rPr>
        <w:t xml:space="preserve">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EA2A65">
        <w:rPr>
          <w:sz w:val="16"/>
        </w:rPr>
        <w:t>wasn’t</w:t>
      </w:r>
      <w:proofErr w:type="gramEnd"/>
      <w:r w:rsidRPr="00EA2A65">
        <w:rPr>
          <w:sz w:val="16"/>
        </w:rPr>
        <w:t xml:space="preserve">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w:t>
      </w:r>
      <w:proofErr w:type="spellStart"/>
      <w:r w:rsidRPr="009A5533">
        <w:rPr>
          <w:rStyle w:val="StyleUnderline"/>
        </w:rPr>
        <w:t>gonna</w:t>
      </w:r>
      <w:proofErr w:type="spellEnd"/>
      <w:r w:rsidRPr="009A5533">
        <w:rPr>
          <w:rStyle w:val="StyleUnderline"/>
        </w:rPr>
        <w:t xml:space="preserve"> read this, I’m not </w:t>
      </w:r>
      <w:proofErr w:type="spellStart"/>
      <w:r w:rsidRPr="009A5533">
        <w:rPr>
          <w:rStyle w:val="StyleUnderline"/>
        </w:rPr>
        <w:t>gonna</w:t>
      </w:r>
      <w:proofErr w:type="spellEnd"/>
      <w:r w:rsidRPr="009A5533">
        <w:rPr>
          <w:rStyle w:val="StyleUnderline"/>
        </w:rPr>
        <w:t xml:space="preserve">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w:t>
      </w:r>
      <w:proofErr w:type="spellStart"/>
      <w:r w:rsidRPr="00EA2A65">
        <w:rPr>
          <w:sz w:val="16"/>
        </w:rPr>
        <w:t>‘cause</w:t>
      </w:r>
      <w:proofErr w:type="spellEnd"/>
      <w:r w:rsidRPr="00EA2A65">
        <w:rPr>
          <w:sz w:val="16"/>
        </w:rPr>
        <w:t xml:space="preserv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t>
      </w:r>
      <w:proofErr w:type="spellStart"/>
      <w:r w:rsidRPr="00EA2A65">
        <w:rPr>
          <w:sz w:val="16"/>
        </w:rPr>
        <w:t>wanna</w:t>
      </w:r>
      <w:proofErr w:type="spellEnd"/>
      <w:r w:rsidRPr="00EA2A65">
        <w:rPr>
          <w:sz w:val="16"/>
        </w:rPr>
        <w:t xml:space="preserve"> make in reference to the question, one is that, uh, social movements have always been the catalyst for Black studies. When Fred was talking about, you know, Black studies as, as, uh, </w:t>
      </w:r>
      <w:proofErr w:type="spellStart"/>
      <w:r w:rsidRPr="00EA2A65">
        <w:rPr>
          <w:sz w:val="16"/>
        </w:rPr>
        <w:t>kinda</w:t>
      </w:r>
      <w:proofErr w:type="spellEnd"/>
      <w:r w:rsidRPr="00EA2A65">
        <w:rPr>
          <w:sz w:val="16"/>
        </w:rPr>
        <w:t xml:space="preserve">, </w:t>
      </w:r>
      <w:proofErr w:type="spellStart"/>
      <w:r w:rsidRPr="00EA2A65">
        <w:rPr>
          <w:sz w:val="16"/>
        </w:rPr>
        <w:t>kinda</w:t>
      </w:r>
      <w:proofErr w:type="spellEnd"/>
      <w:r w:rsidRPr="00EA2A65">
        <w:rPr>
          <w:sz w:val="16"/>
        </w:rPr>
        <w:t xml:space="preserve">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w:t>
      </w:r>
      <w:proofErr w:type="spellStart"/>
      <w:r w:rsidRPr="00EA2A65">
        <w:rPr>
          <w:sz w:val="16"/>
        </w:rPr>
        <w:t>gotta</w:t>
      </w:r>
      <w:proofErr w:type="spellEnd"/>
      <w:r w:rsidRPr="00EA2A65">
        <w:rPr>
          <w:sz w:val="16"/>
        </w:rPr>
        <w:t xml:space="preserve">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EA2A65">
        <w:rPr>
          <w:sz w:val="16"/>
        </w:rPr>
        <w:t>so</w:t>
      </w:r>
      <w:proofErr w:type="gramEnd"/>
      <w:r w:rsidRPr="00EA2A65">
        <w:rPr>
          <w:sz w:val="16"/>
        </w:rPr>
        <w:t xml:space="preserve">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w:t>
      </w:r>
      <w:r w:rsidRPr="00EA2A65">
        <w:rPr>
          <w:sz w:val="16"/>
        </w:rPr>
        <w:lastRenderedPageBreak/>
        <w:t xml:space="preserve">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w:t>
      </w:r>
      <w:proofErr w:type="gramStart"/>
      <w:r w:rsidRPr="00EA2A65">
        <w:rPr>
          <w:sz w:val="16"/>
        </w:rPr>
        <w:t>So</w:t>
      </w:r>
      <w:proofErr w:type="gramEnd"/>
      <w:r w:rsidRPr="00EA2A65">
        <w:rPr>
          <w:sz w:val="16"/>
        </w:rPr>
        <w:t xml:space="preserve"> I'll just stop there. </w:t>
      </w:r>
    </w:p>
    <w:p w14:paraId="02AB195A" w14:textId="77777777" w:rsidR="00194061" w:rsidRPr="00EA2A65" w:rsidRDefault="00194061" w:rsidP="00194061">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525175A0" w14:textId="22BB025A" w:rsidR="00194061" w:rsidRPr="00194061" w:rsidRDefault="00194061" w:rsidP="00194061">
      <w:pPr>
        <w:rPr>
          <w:sz w:val="16"/>
        </w:rPr>
      </w:pPr>
      <w:r w:rsidRPr="00EA2A65">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694F9B">
        <w:rPr>
          <w:rStyle w:val="StyleUnderline"/>
          <w:highlight w:val="green"/>
        </w:rPr>
        <w:t xml:space="preserve">for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 xml:space="preserve">every step you take </w:t>
      </w:r>
      <w:r w:rsidRPr="00B95240">
        <w:rPr>
          <w:rStyle w:val="Emphasis"/>
        </w:rPr>
        <w:lastRenderedPageBreak/>
        <w:t>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EA2A65">
        <w:rPr>
          <w:sz w:val="16"/>
        </w:rPr>
        <w:t>is</w:t>
      </w:r>
      <w:proofErr w:type="gramEnd"/>
      <w:r w:rsidRPr="00EA2A65">
        <w:rPr>
          <w:sz w:val="16"/>
        </w:rPr>
        <w:t xml:space="preserve">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xml:space="preserve">, right? Um, this is </w:t>
      </w:r>
      <w:proofErr w:type="gramStart"/>
      <w:r w:rsidRPr="00EA2A65">
        <w:rPr>
          <w:sz w:val="16"/>
        </w:rPr>
        <w:t>important</w:t>
      </w:r>
      <w:proofErr w:type="gramEnd"/>
      <w:r w:rsidRPr="00EA2A65">
        <w:rPr>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6DB8C2C3" w14:textId="77777777" w:rsidR="00B95788" w:rsidRPr="00CD630F" w:rsidRDefault="00B95788" w:rsidP="00B95788">
      <w:pPr>
        <w:pStyle w:val="Heading4"/>
        <w:rPr>
          <w:rFonts w:cs="Calibri"/>
        </w:rPr>
      </w:pPr>
      <w:r w:rsidRPr="00CD630F">
        <w:rPr>
          <w:rFonts w:cs="Calibri"/>
        </w:rPr>
        <w:lastRenderedPageBreak/>
        <w:t>Extinction first –</w:t>
      </w:r>
    </w:p>
    <w:p w14:paraId="6414A315" w14:textId="77777777" w:rsidR="00B95788" w:rsidRPr="00CD630F" w:rsidRDefault="00B95788" w:rsidP="00B95788">
      <w:pPr>
        <w:pStyle w:val="Heading4"/>
        <w:ind w:firstLine="720"/>
        <w:rPr>
          <w:rFonts w:cs="Calibri"/>
        </w:rPr>
      </w:pPr>
      <w:r w:rsidRPr="00CD630F">
        <w:rPr>
          <w:rFonts w:cs="Calibri"/>
        </w:rPr>
        <w:t>1 – Forecloses future improvement – we can never improve society because our impact is irreversible</w:t>
      </w:r>
    </w:p>
    <w:p w14:paraId="06C13A5E" w14:textId="77777777" w:rsidR="00B95788" w:rsidRPr="00CD630F" w:rsidRDefault="00B95788" w:rsidP="00B95788">
      <w:pPr>
        <w:pStyle w:val="Heading4"/>
        <w:ind w:firstLine="720"/>
        <w:rPr>
          <w:rFonts w:cs="Calibri"/>
        </w:rPr>
      </w:pPr>
      <w:r w:rsidRPr="00CD630F">
        <w:rPr>
          <w:rFonts w:cs="Calibri"/>
        </w:rPr>
        <w:t>2 – Turns suffering – mass death causes suffering because people can’t get access to resources and basic necessities</w:t>
      </w:r>
    </w:p>
    <w:p w14:paraId="3DE8E48B" w14:textId="77777777" w:rsidR="00B95788" w:rsidRPr="0006353C" w:rsidRDefault="00B95788" w:rsidP="00B95788">
      <w:pPr>
        <w:pStyle w:val="Heading4"/>
        <w:ind w:left="720"/>
        <w:rPr>
          <w:rFonts w:cs="Calibri"/>
        </w:rPr>
      </w:pPr>
      <w:r w:rsidRPr="00CD630F">
        <w:rPr>
          <w:rFonts w:cs="Calibri"/>
        </w:rPr>
        <w:t>3 – Moral obligation – allowing people to die is unethical and should be prevented because it creates ethics towards other people</w:t>
      </w:r>
    </w:p>
    <w:p w14:paraId="2A946B69" w14:textId="77777777" w:rsidR="00B95788" w:rsidRPr="00CD630F" w:rsidRDefault="00B95788" w:rsidP="00B95788">
      <w:pPr>
        <w:pStyle w:val="Heading4"/>
        <w:ind w:firstLine="720"/>
        <w:rPr>
          <w:rFonts w:cs="Calibri"/>
        </w:rPr>
      </w:pPr>
      <w:r w:rsidRPr="00CD630F">
        <w:rPr>
          <w:rFonts w:cs="Calibri"/>
        </w:rPr>
        <w:t>4 – Objectivity – body count is the most objective way to calculate impacts because comparing suffering is unethical</w:t>
      </w:r>
    </w:p>
    <w:p w14:paraId="1AE9567E" w14:textId="77777777" w:rsidR="00B95788" w:rsidRPr="0092000C" w:rsidRDefault="00B95788" w:rsidP="00B95788">
      <w:pPr>
        <w:pStyle w:val="Heading4"/>
        <w:ind w:left="720"/>
      </w:pPr>
      <w:r w:rsidRPr="00CD630F">
        <w:t>5 – Moral uncertainty – if we’re unsure about which interpretation of the world is true – we ought to preserve the world to keep debating about it</w:t>
      </w:r>
    </w:p>
    <w:p w14:paraId="2B03EE31" w14:textId="77777777" w:rsidR="00614546" w:rsidRDefault="00B95788" w:rsidP="00B95788">
      <w:pPr>
        <w:pStyle w:val="Heading4"/>
        <w:rPr>
          <w:rFonts w:asciiTheme="majorHAnsi" w:hAnsiTheme="majorHAnsi" w:cstheme="majorHAnsi"/>
        </w:rPr>
      </w:pPr>
      <w:r>
        <w:rPr>
          <w:rFonts w:cs="Calibri"/>
        </w:rPr>
        <w:t>7</w:t>
      </w:r>
      <w:r w:rsidRPr="00CD630F">
        <w:rPr>
          <w:rFonts w:cs="Calibri"/>
        </w:rPr>
        <w:t>]</w:t>
      </w:r>
      <w:r w:rsidRPr="00CD630F">
        <w:rPr>
          <w:rFonts w:asciiTheme="majorHAnsi" w:hAnsiTheme="majorHAnsi" w:cstheme="majorHAnsi"/>
        </w:rPr>
        <w:t xml:space="preserve"> Theoretically: ethical frameworks must be theoretically legitimate – fair like any other argument. Prefer my interpretation (util) – </w:t>
      </w:r>
    </w:p>
    <w:p w14:paraId="2F48135B" w14:textId="77777777" w:rsidR="00614546" w:rsidRDefault="00B95788" w:rsidP="00B95788">
      <w:pPr>
        <w:pStyle w:val="Heading4"/>
        <w:rPr>
          <w:rFonts w:asciiTheme="majorHAnsi" w:hAnsiTheme="majorHAnsi" w:cstheme="majorHAnsi"/>
        </w:rPr>
      </w:pPr>
      <w:r w:rsidRPr="00CD630F">
        <w:rPr>
          <w:rFonts w:asciiTheme="majorHAnsi" w:hAnsiTheme="majorHAnsi" w:cstheme="majorHAnsi"/>
        </w:rPr>
        <w:t xml:space="preserve">A] Ground: Both debaters are guaranteed access to ground to engage under util – </w:t>
      </w:r>
      <w:proofErr w:type="spellStart"/>
      <w:r w:rsidRPr="00CD630F">
        <w:rPr>
          <w:rFonts w:asciiTheme="majorHAnsi" w:hAnsiTheme="majorHAnsi" w:cstheme="majorHAnsi"/>
        </w:rPr>
        <w:t>ie</w:t>
      </w:r>
      <w:proofErr w:type="spellEnd"/>
      <w:r w:rsidRPr="00CD630F">
        <w:rPr>
          <w:rFonts w:asciiTheme="majorHAnsi" w:hAnsiTheme="majorHAnsi" w:cstheme="majorHAnsi"/>
        </w:rPr>
        <w:t xml:space="preserve"> Aff gets plans and advantages, while Neg gets </w:t>
      </w:r>
      <w:proofErr w:type="spellStart"/>
      <w:r w:rsidRPr="00CD630F">
        <w:rPr>
          <w:rFonts w:asciiTheme="majorHAnsi" w:hAnsiTheme="majorHAnsi" w:cstheme="majorHAnsi"/>
        </w:rPr>
        <w:t>disads</w:t>
      </w:r>
      <w:proofErr w:type="spellEnd"/>
      <w:r w:rsidRPr="00CD630F">
        <w:rPr>
          <w:rFonts w:asciiTheme="majorHAnsi" w:hAnsiTheme="majorHAnsi" w:cstheme="majorHAnsi"/>
        </w:rPr>
        <w:t xml:space="preserve"> and counterplans. Additionally, anything can function as a util impact, so all your offense applies. </w:t>
      </w:r>
    </w:p>
    <w:p w14:paraId="04A7CDDC" w14:textId="50D5A5D7" w:rsidR="00B95788" w:rsidRDefault="00B95788" w:rsidP="00B95788">
      <w:pPr>
        <w:pStyle w:val="Heading4"/>
        <w:rPr>
          <w:rFonts w:asciiTheme="majorHAnsi" w:hAnsiTheme="majorHAnsi" w:cstheme="majorHAnsi"/>
        </w:rPr>
      </w:pPr>
      <w:r w:rsidRPr="00CD630F">
        <w:rPr>
          <w:rFonts w:asciiTheme="majorHAnsi" w:hAnsiTheme="majorHAnsi" w:cstheme="majorHAnsi"/>
        </w:rPr>
        <w:t xml:space="preserve">B] resolvability – only util can compare and choose between two different types of impacts – anything else forces judge intervention which takes the debate out of the </w:t>
      </w:r>
      <w:proofErr w:type="gramStart"/>
      <w:r w:rsidRPr="00CD630F">
        <w:rPr>
          <w:rFonts w:asciiTheme="majorHAnsi" w:hAnsiTheme="majorHAnsi" w:cstheme="majorHAnsi"/>
        </w:rPr>
        <w:t>debaters</w:t>
      </w:r>
      <w:proofErr w:type="gramEnd"/>
      <w:r w:rsidRPr="00CD630F">
        <w:rPr>
          <w:rFonts w:asciiTheme="majorHAnsi" w:hAnsiTheme="majorHAnsi" w:cstheme="majorHAnsi"/>
        </w:rPr>
        <w:t xml:space="preserve"> hands. </w:t>
      </w:r>
    </w:p>
    <w:p w14:paraId="3491193C" w14:textId="77777777" w:rsidR="00B95788" w:rsidRPr="0006353C" w:rsidRDefault="00B95788" w:rsidP="00B95788"/>
    <w:p w14:paraId="3D81E1FF" w14:textId="77777777" w:rsidR="00B95788" w:rsidRDefault="00B95788" w:rsidP="00B95788">
      <w:pPr>
        <w:pStyle w:val="Heading3"/>
      </w:pPr>
      <w:r>
        <w:lastRenderedPageBreak/>
        <w:t>UV</w:t>
      </w:r>
    </w:p>
    <w:p w14:paraId="3AC7CD40" w14:textId="77777777" w:rsidR="00B95788" w:rsidRDefault="00B95788" w:rsidP="00B95788">
      <w:pPr>
        <w:pStyle w:val="Heading4"/>
      </w:pPr>
      <w:proofErr w:type="gramStart"/>
      <w:r>
        <w:t>Yes</w:t>
      </w:r>
      <w:proofErr w:type="gramEnd"/>
      <w:r>
        <w:t xml:space="preserve"> 1ar theory anything else means infinite abuse </w:t>
      </w:r>
      <w:proofErr w:type="spellStart"/>
      <w:r>
        <w:t>dtd</w:t>
      </w:r>
      <w:proofErr w:type="spellEnd"/>
      <w:r>
        <w:t xml:space="preserve"> 1ar can’t engage substance and theory no </w:t>
      </w:r>
      <w:proofErr w:type="spellStart"/>
      <w:r>
        <w:t>rvis</w:t>
      </w:r>
      <w:proofErr w:type="spellEnd"/>
      <w:r>
        <w:t xml:space="preserve"> 6 minute 2nr collapse means you always win competing Interps you have more time to defend your norm. Aff theory first – ¼ vs 1/7 means larger strategic loss.</w:t>
      </w:r>
    </w:p>
    <w:p w14:paraId="1E19F362" w14:textId="77777777" w:rsidR="00B95788" w:rsidRPr="00224DE1" w:rsidRDefault="00B95788" w:rsidP="00B95788">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649AB5FD" w14:textId="77777777" w:rsidR="00B95788" w:rsidRPr="00224DE1" w:rsidRDefault="00B95788" w:rsidP="00B95788">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otherwise we would not be able to justify morally neutral actions like drinking water since there isn’t a prohibition and we would needlessly have to prove an obligation.</w:t>
      </w:r>
    </w:p>
    <w:p w14:paraId="1E449E61" w14:textId="77777777" w:rsidR="00B95788" w:rsidRPr="00224DE1" w:rsidRDefault="00B95788" w:rsidP="00B95788">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497C9F31" w14:textId="77777777" w:rsidR="00B95788" w:rsidRPr="00081863" w:rsidRDefault="00B95788" w:rsidP="00B95788">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4CF3FE3B" w14:textId="77777777" w:rsidR="00B95788" w:rsidRPr="0006353C" w:rsidRDefault="00B95788" w:rsidP="00B95788"/>
    <w:p w14:paraId="26D6F656" w14:textId="77777777" w:rsidR="00194061" w:rsidRPr="00422322" w:rsidRDefault="00194061" w:rsidP="00194061">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1FB50BCC" w14:textId="77777777" w:rsidR="00194061" w:rsidRPr="002B31DF" w:rsidRDefault="00194061" w:rsidP="00194061">
      <w:r w:rsidRPr="002B31DF">
        <w:t xml:space="preserve">Michael C. </w:t>
      </w:r>
      <w:proofErr w:type="spellStart"/>
      <w:r w:rsidRPr="00864FFC">
        <w:rPr>
          <w:rStyle w:val="Style13ptBold"/>
        </w:rPr>
        <w:t>Desch</w:t>
      </w:r>
      <w:proofErr w:type="spellEnd"/>
      <w:r w:rsidRPr="00864FFC">
        <w:rPr>
          <w:rStyle w:val="Style13ptBold"/>
        </w:rPr>
        <w:t xml:space="preserve"> 19</w:t>
      </w:r>
      <w:r w:rsidRPr="002B31DF">
        <w:t xml:space="preserve">. </w:t>
      </w:r>
      <w:proofErr w:type="spellStart"/>
      <w:r w:rsidRPr="002B31DF">
        <w:t>Packey</w:t>
      </w:r>
      <w:proofErr w:type="spellEnd"/>
      <w:r w:rsidRPr="002B31DF">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F9260AE" w14:textId="77777777" w:rsidR="00194061" w:rsidRDefault="00194061" w:rsidP="00194061">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w:t>
      </w:r>
      <w:proofErr w:type="spellStart"/>
      <w:r w:rsidRPr="002B31DF">
        <w:rPr>
          <w:sz w:val="16"/>
        </w:rPr>
        <w:t>Hilsman</w:t>
      </w:r>
      <w:proofErr w:type="spellEnd"/>
      <w:r w:rsidRPr="002B31DF">
        <w:rPr>
          <w:sz w:val="16"/>
        </w:rPr>
        <w:t xml:space="preserve">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w:t>
      </w:r>
      <w:proofErr w:type="gramStart"/>
      <w:r w:rsidRPr="002B31DF">
        <w:rPr>
          <w:sz w:val="16"/>
        </w:rPr>
        <w:t>science, but</w:t>
      </w:r>
      <w:proofErr w:type="gramEnd"/>
      <w:r w:rsidRPr="002B31DF">
        <w:rPr>
          <w:sz w:val="16"/>
        </w:rPr>
        <w:t xml:space="preserve">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lastRenderedPageBreak/>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w:t>
      </w:r>
      <w:proofErr w:type="gramStart"/>
      <w:r w:rsidRPr="002B31DF">
        <w:rPr>
          <w:rStyle w:val="StyleUnderline"/>
        </w:rPr>
        <w:t>gap, but</w:t>
      </w:r>
      <w:proofErr w:type="gramEnd"/>
      <w:r w:rsidRPr="002B31DF">
        <w:rPr>
          <w:rStyle w:val="StyleUnderline"/>
        </w:rPr>
        <w:t xml:space="preserve">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proofErr w:type="spellStart"/>
      <w:r w:rsidRPr="002B31DF">
        <w:rPr>
          <w:rStyle w:val="Emphasis"/>
        </w:rPr>
        <w:t>hyperspecialization</w:t>
      </w:r>
      <w:proofErr w:type="spellEnd"/>
      <w:r w:rsidRPr="002B31DF">
        <w:rPr>
          <w:sz w:val="16"/>
        </w:rPr>
        <w:t xml:space="preserve"> </w:t>
      </w:r>
      <w:r w:rsidRPr="002B31DF">
        <w:rPr>
          <w:rStyle w:val="StyleUnderline"/>
        </w:rPr>
        <w:t xml:space="preserve">of knowledge today makes it difficult </w:t>
      </w:r>
      <w:r w:rsidRPr="002B31DF">
        <w:rPr>
          <w:rStyle w:val="StyleUnderline"/>
        </w:rPr>
        <w:lastRenderedPageBreak/>
        <w:t xml:space="preserve">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B31DF">
        <w:rPr>
          <w:sz w:val="16"/>
        </w:rPr>
        <w:t>Kruzel</w:t>
      </w:r>
      <w:proofErr w:type="spellEnd"/>
      <w:r w:rsidRPr="002B31DF">
        <w:rPr>
          <w:sz w:val="16"/>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B31DF">
        <w:rPr>
          <w:sz w:val="16"/>
        </w:rPr>
        <w:t>Silvert</w:t>
      </w:r>
      <w:proofErr w:type="spellEnd"/>
      <w:r w:rsidRPr="002B31DF">
        <w:rPr>
          <w:sz w:val="16"/>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w:t>
      </w:r>
      <w:r w:rsidRPr="002B31DF">
        <w:rPr>
          <w:sz w:val="16"/>
        </w:rPr>
        <w:lastRenderedPageBreak/>
        <w:t xml:space="preserve">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B31DF">
        <w:rPr>
          <w:sz w:val="16"/>
        </w:rPr>
        <w:t>triclde</w:t>
      </w:r>
      <w:proofErr w:type="spellEnd"/>
      <w:r w:rsidRPr="002B31DF">
        <w:rPr>
          <w:sz w:val="16"/>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B31DF">
        <w:rPr>
          <w:sz w:val="16"/>
        </w:rPr>
        <w:t>evaluations</w:t>
      </w:r>
      <w:proofErr w:type="gramEnd"/>
      <w:r w:rsidRPr="002B31DF">
        <w:rPr>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xml:space="preserve">. </w:t>
      </w:r>
      <w:proofErr w:type="gramStart"/>
      <w:r w:rsidRPr="002B31DF">
        <w:rPr>
          <w:rStyle w:val="StyleUnderline"/>
        </w:rPr>
        <w:t>So</w:t>
      </w:r>
      <w:proofErr w:type="gramEnd"/>
      <w:r w:rsidRPr="002B31DF">
        <w:rPr>
          <w:rStyle w:val="StyleUnderline"/>
        </w:rPr>
        <w:t xml:space="preserve">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w:t>
      </w:r>
      <w:proofErr w:type="spellStart"/>
      <w:r w:rsidRPr="002B31DF">
        <w:rPr>
          <w:sz w:val="16"/>
        </w:rPr>
        <w:t>Drezner’s</w:t>
      </w:r>
      <w:proofErr w:type="spellEnd"/>
      <w:r w:rsidRPr="002B31DF">
        <w:rPr>
          <w:sz w:val="16"/>
        </w:rPr>
        <w:t xml:space="preserve"> view that economics </w:t>
      </w:r>
      <w:r w:rsidRPr="002B31DF">
        <w:rPr>
          <w:sz w:val="16"/>
        </w:rPr>
        <w:lastRenderedPageBreak/>
        <w:t xml:space="preserve">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B31DF">
        <w:rPr>
          <w:sz w:val="16"/>
        </w:rPr>
        <w:t>Talcing</w:t>
      </w:r>
      <w:proofErr w:type="spellEnd"/>
      <w:r w:rsidRPr="002B31DF">
        <w:rPr>
          <w:sz w:val="16"/>
        </w:rPr>
        <w:t xml:space="preserve"> an equally impractical tack, Hungarian physicist Leo Szilard wrote to </w:t>
      </w:r>
      <w:proofErr w:type="spellStart"/>
      <w:r w:rsidRPr="002B31DF">
        <w:rPr>
          <w:sz w:val="16"/>
        </w:rPr>
        <w:t>Franldin</w:t>
      </w:r>
      <w:proofErr w:type="spellEnd"/>
      <w:r w:rsidRPr="002B31DF">
        <w:rPr>
          <w:sz w:val="16"/>
        </w:rPr>
        <w:t xml:space="preserve"> Delano Roosevelt’s science adviser </w:t>
      </w:r>
      <w:proofErr w:type="spellStart"/>
      <w:r w:rsidRPr="002B31DF">
        <w:rPr>
          <w:sz w:val="16"/>
        </w:rPr>
        <w:t>Vannevar</w:t>
      </w:r>
      <w:proofErr w:type="spellEnd"/>
      <w:r w:rsidRPr="002B31DF">
        <w:rPr>
          <w:sz w:val="16"/>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w:t>
      </w:r>
    </w:p>
    <w:p w14:paraId="2D93EFAB" w14:textId="77777777" w:rsidR="00194061" w:rsidRDefault="00194061" w:rsidP="00194061">
      <w:pPr>
        <w:rPr>
          <w:rStyle w:val="Emphasis"/>
        </w:rPr>
      </w:pPr>
    </w:p>
    <w:p w14:paraId="1F5E41B9" w14:textId="77777777" w:rsidR="00194061" w:rsidRDefault="00194061" w:rsidP="00194061">
      <w:pPr>
        <w:rPr>
          <w:rStyle w:val="Emphasis"/>
        </w:rPr>
      </w:pPr>
    </w:p>
    <w:p w14:paraId="7E0C1E6F" w14:textId="77777777" w:rsidR="00194061" w:rsidRPr="00111910" w:rsidRDefault="00194061" w:rsidP="00194061">
      <w:pPr>
        <w:rPr>
          <w:sz w:val="16"/>
        </w:rPr>
      </w:pPr>
      <w:r w:rsidRPr="002B31DF">
        <w:rPr>
          <w:rStyle w:val="Emphasis"/>
        </w:rPr>
        <w:lastRenderedPageBreak/>
        <w:t>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xml:space="preserve">, but thrive, in political science.75 Scholars also need to think carefully about the role of theory in </w:t>
      </w:r>
      <w:proofErr w:type="spellStart"/>
      <w:r w:rsidRPr="002B31DF">
        <w:rPr>
          <w:sz w:val="16"/>
        </w:rPr>
        <w:t>policyrelevant</w:t>
      </w:r>
      <w:proofErr w:type="spellEnd"/>
      <w:r w:rsidRPr="002B31DF">
        <w:rPr>
          <w:sz w:val="16"/>
        </w:rPr>
        <w:t xml:space="preserve">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w:t>
      </w:r>
      <w:proofErr w:type="spellStart"/>
      <w:r w:rsidRPr="000B6DAC">
        <w:rPr>
          <w:sz w:val="16"/>
        </w:rPr>
        <w:t>Nitze</w:t>
      </w:r>
      <w:proofErr w:type="spellEnd"/>
      <w:r w:rsidRPr="000B6DAC">
        <w:rPr>
          <w:sz w:val="16"/>
        </w:rPr>
        <w:t>, then the director of the Secretary of State’s Policy Planning Staff, readily conceded policymakers’ need for theory but also noted that “there is the opposing consideration</w:t>
      </w:r>
      <w:proofErr w:type="gramStart"/>
      <w:r w:rsidRPr="000B6DAC">
        <w:rPr>
          <w:sz w:val="16"/>
        </w:rPr>
        <w:t xml:space="preserve"> ..</w:t>
      </w:r>
      <w:proofErr w:type="gramEnd"/>
      <w:r w:rsidRPr="000B6DAC">
        <w:rPr>
          <w:sz w:val="16"/>
        </w:rPr>
        <w:t xml:space="preserve"> . that </w:t>
      </w:r>
      <w:r w:rsidRPr="000B6DAC">
        <w:rPr>
          <w:rStyle w:val="StyleUnderline"/>
        </w:rPr>
        <w:t xml:space="preserve">[theoretical] oversimplification presents </w:t>
      </w:r>
      <w:r w:rsidRPr="000B6DAC">
        <w:rPr>
          <w:rStyle w:val="Emphasis"/>
        </w:rPr>
        <w:t>great dangers</w:t>
      </w:r>
      <w:r w:rsidRPr="002B31DF">
        <w:rPr>
          <w:sz w:val="16"/>
        </w:rPr>
        <w:t xml:space="preserve">.”76 Albert </w:t>
      </w:r>
      <w:proofErr w:type="spellStart"/>
      <w:r w:rsidRPr="002B31DF">
        <w:rPr>
          <w:sz w:val="16"/>
        </w:rPr>
        <w:t>Wohlstetter</w:t>
      </w:r>
      <w:proofErr w:type="spellEnd"/>
      <w:r w:rsidRPr="002B31DF">
        <w:rPr>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B31DF">
        <w:rPr>
          <w:sz w:val="16"/>
        </w:rPr>
        <w:t>respects</w:t>
      </w:r>
      <w:proofErr w:type="gramEnd"/>
      <w:r w:rsidRPr="002B31DF">
        <w:rPr>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proofErr w:type="spellStart"/>
      <w:r w:rsidRPr="002B31DF">
        <w:rPr>
          <w:rStyle w:val="StyleUnderline"/>
        </w:rPr>
        <w:t>Russett</w:t>
      </w:r>
      <w:proofErr w:type="spellEnd"/>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19B78FCD" w14:textId="77777777" w:rsidR="00194061" w:rsidRDefault="00194061" w:rsidP="00194061">
      <w:pPr>
        <w:pStyle w:val="Heading4"/>
      </w:pPr>
      <w:r>
        <w:lastRenderedPageBreak/>
        <w:t xml:space="preserve">The </w:t>
      </w:r>
      <w:proofErr w:type="spellStart"/>
      <w:r>
        <w:t>aff’s</w:t>
      </w:r>
      <w:proofErr w:type="spellEnd"/>
      <w:r>
        <w:t xml:space="preserve"> non-reformist reform is able to improve material conditions which both avoids co-option and is a pre-requisite to larger abolition.</w:t>
      </w:r>
    </w:p>
    <w:p w14:paraId="32146DC9" w14:textId="77777777" w:rsidR="00194061" w:rsidRPr="007C2700" w:rsidRDefault="00194061" w:rsidP="00194061">
      <w:r w:rsidRPr="007C2700">
        <w:t xml:space="preserve">Julia </w:t>
      </w:r>
      <w:r w:rsidRPr="00013CBF">
        <w:rPr>
          <w:rStyle w:val="Style13ptBold"/>
        </w:rPr>
        <w:t>Sudbury 09</w:t>
      </w:r>
      <w:r w:rsidRPr="007C2700">
        <w:t>, “Maroon Abolitionists: Black Gender-oppressed Activists in the Anti-Prison Movement in the U.S. and Canada” Meridians: feminism, race, transnationali</w:t>
      </w:r>
      <w:r>
        <w:t xml:space="preserve">sm 2009 vol. 9 no. 1 pp. 1-29 </w:t>
      </w:r>
    </w:p>
    <w:p w14:paraId="54C48857" w14:textId="77777777" w:rsidR="00194061" w:rsidRPr="005075F1" w:rsidRDefault="00194061" w:rsidP="00194061">
      <w:pPr>
        <w:rPr>
          <w:b/>
          <w:iCs/>
          <w:u w:val="single"/>
        </w:rPr>
      </w:pPr>
      <w:r w:rsidRPr="00013CBF">
        <w:rPr>
          <w:rStyle w:val="Emphasis"/>
          <w:highlight w:val="green"/>
        </w:rPr>
        <w:t>Maroon abolition</w:t>
      </w:r>
      <w:r w:rsidRPr="00013CBF">
        <w:rPr>
          <w:rStyle w:val="Emphasis"/>
        </w:rPr>
        <w:t>ism</w:t>
      </w:r>
      <w:r w:rsidRPr="00013CBF">
        <w:rPr>
          <w:sz w:val="16"/>
        </w:rPr>
        <w:t xml:space="preserve"> is dedicated to the creation of a world in which prison is obsolete.21 However, the </w:t>
      </w:r>
      <w:r w:rsidRPr="00013CBF">
        <w:rPr>
          <w:rStyle w:val="Emphasis"/>
        </w:rPr>
        <w:t xml:space="preserve">participants </w:t>
      </w:r>
      <w:r w:rsidRPr="00013CBF">
        <w:rPr>
          <w:rStyle w:val="Emphasis"/>
          <w:highlight w:val="green"/>
        </w:rPr>
        <w:t>did n</w:t>
      </w:r>
      <w:r w:rsidRPr="00013CBF">
        <w:rPr>
          <w:rStyle w:val="Emphasis"/>
        </w:rPr>
        <w:t>o</w:t>
      </w:r>
      <w:r w:rsidRPr="00013CBF">
        <w:rPr>
          <w:rStyle w:val="Emphasis"/>
          <w:highlight w:val="green"/>
        </w:rPr>
        <w:t>t limit</w:t>
      </w:r>
      <w:r w:rsidRPr="00013CBF">
        <w:rPr>
          <w:rStyle w:val="Emphasis"/>
        </w:rPr>
        <w:t xml:space="preserve"> their </w:t>
      </w:r>
      <w:r w:rsidRPr="00013CBF">
        <w:rPr>
          <w:rStyle w:val="Emphasis"/>
          <w:highlight w:val="green"/>
        </w:rPr>
        <w:t>activism to this long-term goal.</w:t>
      </w:r>
      <w:r w:rsidRPr="00013CBF">
        <w:rPr>
          <w:rStyle w:val="Emphasis"/>
        </w:rPr>
        <w:t xml:space="preserve"> Instead, </w:t>
      </w:r>
      <w:r w:rsidRPr="00013CBF">
        <w:rPr>
          <w:rStyle w:val="Emphasis"/>
          <w:highlight w:val="green"/>
        </w:rPr>
        <w:t>they were involved in</w:t>
      </w:r>
      <w:r w:rsidRPr="00013CBF">
        <w:rPr>
          <w:rStyle w:val="Emphasis"/>
        </w:rPr>
        <w:t xml:space="preserve"> challenging human rights abuses and </w:t>
      </w:r>
      <w:r w:rsidRPr="00013CBF">
        <w:rPr>
          <w:rStyle w:val="Emphasis"/>
          <w:highlight w:val="green"/>
        </w:rPr>
        <w:t>advocating for</w:t>
      </w:r>
      <w:r w:rsidRPr="00013CBF">
        <w:rPr>
          <w:rStyle w:val="Emphasis"/>
        </w:rPr>
        <w:t xml:space="preserve"> the </w:t>
      </w:r>
      <w:r w:rsidRPr="00013CBF">
        <w:rPr>
          <w:rStyle w:val="Emphasis"/>
          <w:highlight w:val="green"/>
        </w:rPr>
        <w:t>immediate needs of prisoners</w:t>
      </w:r>
      <w:r w:rsidRPr="00013CBF">
        <w:rPr>
          <w:rStyle w:val="Emphasis"/>
        </w:rPr>
        <w:t>.</w:t>
      </w:r>
      <w:r w:rsidRPr="00013CBF">
        <w:rPr>
          <w:sz w:val="16"/>
        </w:rPr>
        <w:t xml:space="preserve"> For Bakari, this meant working to challenge overcrowding and medical neglect in California women's prisons: </w:t>
      </w:r>
      <w:proofErr w:type="gramStart"/>
      <w:r w:rsidRPr="00013CBF">
        <w:rPr>
          <w:rStyle w:val="Emphasis"/>
        </w:rPr>
        <w:t>Of course</w:t>
      </w:r>
      <w:proofErr w:type="gramEnd"/>
      <w:r w:rsidRPr="00013CBF">
        <w:rPr>
          <w:rStyle w:val="Emphasis"/>
        </w:rPr>
        <w:t xml:space="preserve"> </w:t>
      </w:r>
      <w:r w:rsidRPr="00013CBF">
        <w:rPr>
          <w:rStyle w:val="Emphasis"/>
          <w:highlight w:val="green"/>
        </w:rPr>
        <w:t>we have to deal with what's going on right now.</w:t>
      </w:r>
      <w:r w:rsidRPr="00013CBF">
        <w:rPr>
          <w:rStyle w:val="Emphasis"/>
        </w:rPr>
        <w:t xml:space="preserve"> So right </w:t>
      </w:r>
      <w:proofErr w:type="gramStart"/>
      <w:r w:rsidRPr="00013CBF">
        <w:rPr>
          <w:rStyle w:val="Emphasis"/>
        </w:rPr>
        <w:t>now</w:t>
      </w:r>
      <w:proofErr w:type="gramEnd"/>
      <w:r w:rsidRPr="00013CBF">
        <w:rPr>
          <w:rStyle w:val="Emphasis"/>
        </w:rPr>
        <w:t xml:space="preserve"> I want for people to live in humane conditions </w:t>
      </w:r>
      <w:r w:rsidRPr="00013CBF">
        <w:rPr>
          <w:rStyle w:val="Emphasis"/>
          <w:highlight w:val="green"/>
        </w:rPr>
        <w:t>until we can figure out a way to get rid of prison as</w:t>
      </w:r>
      <w:r w:rsidRPr="00013CBF">
        <w:rPr>
          <w:rStyle w:val="Emphasis"/>
        </w:rPr>
        <w:t xml:space="preserve"> a form of social </w:t>
      </w:r>
      <w:r w:rsidRPr="00013CBF">
        <w:rPr>
          <w:rStyle w:val="Emphasis"/>
          <w:highlight w:val="green"/>
        </w:rPr>
        <w:t>control.</w:t>
      </w:r>
      <w:r w:rsidRPr="00013CBF">
        <w:rPr>
          <w:rStyle w:val="Emphasis"/>
        </w:rPr>
        <w:t xml:space="preserve"> So right </w:t>
      </w:r>
      <w:proofErr w:type="gramStart"/>
      <w:r w:rsidRPr="00013CBF">
        <w:rPr>
          <w:rStyle w:val="Emphasis"/>
        </w:rPr>
        <w:t>now</w:t>
      </w:r>
      <w:proofErr w:type="gramEnd"/>
      <w:r w:rsidRPr="00013CBF">
        <w:rPr>
          <w:rStyle w:val="Emphasis"/>
        </w:rPr>
        <w:t xml:space="preserve"> what I want is all the beds off the day room. To have people treated in a humane way. But </w:t>
      </w:r>
      <w:r w:rsidRPr="00013CBF">
        <w:rPr>
          <w:rStyle w:val="Emphasis"/>
          <w:highlight w:val="green"/>
        </w:rPr>
        <w:t>my goal is not to have prisons</w:t>
      </w:r>
      <w:r w:rsidRPr="00013CBF">
        <w:rPr>
          <w:rStyle w:val="Emphasis"/>
        </w:rPr>
        <w:t xml:space="preserve">. My goal is not to have capitalism. These </w:t>
      </w:r>
      <w:r w:rsidRPr="00013CBF">
        <w:rPr>
          <w:rStyle w:val="Emphasis"/>
          <w:highlight w:val="green"/>
        </w:rPr>
        <w:t>"non-reformist reforms" create solidarity with prisoners while paying attention to the</w:t>
      </w:r>
      <w:r w:rsidRPr="00013CBF">
        <w:rPr>
          <w:rStyle w:val="Emphasis"/>
        </w:rPr>
        <w:t xml:space="preserve"> penal </w:t>
      </w:r>
      <w:r w:rsidRPr="00013CBF">
        <w:rPr>
          <w:rStyle w:val="Emphasis"/>
          <w:highlight w:val="green"/>
        </w:rPr>
        <w:t xml:space="preserve">system's tendency to co-opt reforms to </w:t>
      </w:r>
      <w:r w:rsidRPr="00013CBF">
        <w:rPr>
          <w:rStyle w:val="Emphasis"/>
        </w:rPr>
        <w:t xml:space="preserve">consolidate and </w:t>
      </w:r>
      <w:r w:rsidRPr="00013CBF">
        <w:rPr>
          <w:rStyle w:val="Emphasis"/>
          <w:highlight w:val="green"/>
        </w:rPr>
        <w:t>expand prisons. By carrying out</w:t>
      </w:r>
      <w:r w:rsidRPr="00013CBF">
        <w:rPr>
          <w:rStyle w:val="Emphasis"/>
        </w:rPr>
        <w:t xml:space="preserve"> their </w:t>
      </w:r>
      <w:r w:rsidRPr="00013CBF">
        <w:rPr>
          <w:rStyle w:val="Emphasis"/>
          <w:highlight w:val="green"/>
        </w:rPr>
        <w:t>reformist work as part of a broader strategy of</w:t>
      </w:r>
      <w:r w:rsidRPr="00013CBF">
        <w:rPr>
          <w:rStyle w:val="Emphasis"/>
        </w:rPr>
        <w:t xml:space="preserve"> </w:t>
      </w:r>
      <w:proofErr w:type="spellStart"/>
      <w:r w:rsidRPr="00013CBF">
        <w:rPr>
          <w:rStyle w:val="Emphasis"/>
        </w:rPr>
        <w:t>decarceration</w:t>
      </w:r>
      <w:proofErr w:type="spellEnd"/>
      <w:r w:rsidRPr="00013CBF">
        <w:rPr>
          <w:rStyle w:val="Emphasis"/>
        </w:rPr>
        <w:t xml:space="preserve">, abolition, and fundamental social </w:t>
      </w:r>
      <w:r w:rsidRPr="00013CBF">
        <w:rPr>
          <w:rStyle w:val="Emphasis"/>
          <w:highlight w:val="green"/>
        </w:rPr>
        <w:t>transformation, maroon abolitionists address</w:t>
      </w:r>
      <w:r w:rsidRPr="00013CBF">
        <w:rPr>
          <w:rStyle w:val="Emphasis"/>
        </w:rPr>
        <w:t xml:space="preserve"> the </w:t>
      </w:r>
      <w:r w:rsidRPr="00013CBF">
        <w:rPr>
          <w:rStyle w:val="Emphasis"/>
          <w:highlight w:val="green"/>
        </w:rPr>
        <w:t>immediate needs</w:t>
      </w:r>
      <w:r w:rsidRPr="00013CBF">
        <w:rPr>
          <w:rStyle w:val="Emphasis"/>
        </w:rPr>
        <w:t xml:space="preserve"> of captives </w:t>
      </w:r>
      <w:r w:rsidRPr="00013CBF">
        <w:rPr>
          <w:rStyle w:val="Emphasis"/>
          <w:highlight w:val="green"/>
        </w:rPr>
        <w:t>while</w:t>
      </w:r>
      <w:r w:rsidRPr="00013CBF">
        <w:rPr>
          <w:rStyle w:val="Emphasis"/>
        </w:rPr>
        <w:t xml:space="preserve"> ultimately </w:t>
      </w:r>
      <w:r w:rsidRPr="00013CBF">
        <w:rPr>
          <w:rStyle w:val="Emphasis"/>
          <w:highlight w:val="green"/>
        </w:rPr>
        <w:t>challenging</w:t>
      </w:r>
      <w:r w:rsidRPr="00013CBF">
        <w:rPr>
          <w:rStyle w:val="Emphasis"/>
        </w:rPr>
        <w:t xml:space="preserve"> the legitimacy of their </w:t>
      </w:r>
      <w:r w:rsidRPr="00013CBF">
        <w:rPr>
          <w:rStyle w:val="Emphasis"/>
          <w:highlight w:val="green"/>
        </w:rPr>
        <w:t>captivity</w:t>
      </w:r>
      <w:r w:rsidRPr="00013CBF">
        <w:rPr>
          <w:rStyle w:val="Emphasis"/>
        </w:rPr>
        <w:t>.</w:t>
      </w:r>
      <w:r w:rsidRPr="00013CBF">
        <w:rPr>
          <w:sz w:val="16"/>
        </w:rPr>
        <w:t xml:space="preserve"> Black gender-oppressed activists' advocacy for transgender and gender non-conforming prisoners is one example of non-reformist reform: </w:t>
      </w:r>
      <w:r w:rsidRPr="00013CBF">
        <w:rPr>
          <w:rStyle w:val="Emphasis"/>
        </w:rPr>
        <w:t>demands for change that challenge the logic of incarceration while simultaneously addressing prisoners' immediate need</w:t>
      </w:r>
    </w:p>
    <w:p w14:paraId="12AF6705" w14:textId="77777777" w:rsidR="00194061" w:rsidRDefault="00194061" w:rsidP="00194061">
      <w:pPr>
        <w:pStyle w:val="Heading4"/>
      </w:pPr>
      <w:r>
        <w:t>Humanism is a pre req to social emancipation</w:t>
      </w:r>
    </w:p>
    <w:p w14:paraId="6E0FF67E" w14:textId="77777777" w:rsidR="00194061" w:rsidRPr="00D44EE5" w:rsidRDefault="00194061" w:rsidP="00194061">
      <w:pPr>
        <w:rPr>
          <w:sz w:val="18"/>
          <w:szCs w:val="18"/>
        </w:rPr>
      </w:pPr>
      <w:r w:rsidRPr="007D06BF">
        <w:rPr>
          <w:sz w:val="18"/>
          <w:szCs w:val="18"/>
        </w:rPr>
        <w:t xml:space="preserve">Kenan </w:t>
      </w:r>
      <w:r w:rsidRPr="007D06BF">
        <w:rPr>
          <w:rStyle w:val="StyleUnderline"/>
        </w:rPr>
        <w:t>Malik 12</w:t>
      </w:r>
      <w:r w:rsidRPr="007D06BF">
        <w:rPr>
          <w:sz w:val="18"/>
          <w:szCs w:val="18"/>
        </w:rPr>
        <w:t xml:space="preserve"> – Writer, latest book is “The Quest for a Moral Compass: A Global History of Ethics” “HUMANISM, ANTIHUMANISM AND THE RADICAL TRADITION.” </w:t>
      </w:r>
      <w:proofErr w:type="spellStart"/>
      <w:r w:rsidRPr="007D06BF">
        <w:rPr>
          <w:sz w:val="18"/>
          <w:szCs w:val="18"/>
        </w:rPr>
        <w:t>Pandaemonium</w:t>
      </w:r>
      <w:proofErr w:type="spellEnd"/>
      <w:r w:rsidRPr="007D06BF">
        <w:rPr>
          <w:sz w:val="18"/>
          <w:szCs w:val="18"/>
        </w:rPr>
        <w:t>, 6 Nov. 2012, kenanmalik.wordpress.com/2012/11/06/humanism-antihumanism-and-the-radical-tradition</w:t>
      </w:r>
      <w:proofErr w:type="gramStart"/>
      <w:r w:rsidRPr="007D06BF">
        <w:rPr>
          <w:sz w:val="18"/>
          <w:szCs w:val="18"/>
        </w:rPr>
        <w:t>/./</w:t>
      </w:r>
      <w:proofErr w:type="gramEnd"/>
      <w:r w:rsidRPr="007D06BF">
        <w:rPr>
          <w:sz w:val="18"/>
          <w:szCs w:val="18"/>
        </w:rPr>
        <w:t>/NG</w:t>
      </w:r>
    </w:p>
    <w:p w14:paraId="75702B25" w14:textId="77777777" w:rsidR="00194061" w:rsidRPr="0079623E" w:rsidRDefault="00194061" w:rsidP="00194061">
      <w:pPr>
        <w:rPr>
          <w:sz w:val="16"/>
        </w:rPr>
      </w:pPr>
      <w:r w:rsidRPr="0079623E">
        <w:rPr>
          <w:sz w:val="16"/>
        </w:rPr>
        <w:t xml:space="preserve">Associated with the anti-universalist stance of poststructuralist theories has been an unremitting hostility to a humanist approach. At the heart of humanism are two key ideas. First, </w:t>
      </w:r>
      <w:r w:rsidRPr="00311EFF">
        <w:rPr>
          <w:rStyle w:val="StyleUnderline"/>
          <w:highlight w:val="green"/>
        </w:rPr>
        <w:t>humanists hold</w:t>
      </w:r>
      <w:r w:rsidRPr="00D44EE5">
        <w:rPr>
          <w:rStyle w:val="StyleUnderline"/>
        </w:rPr>
        <w:t xml:space="preserve"> that </w:t>
      </w:r>
      <w:r w:rsidRPr="001475ED">
        <w:rPr>
          <w:rStyle w:val="StyleUnderline"/>
          <w:highlight w:val="green"/>
        </w:rPr>
        <w:t>human beings</w:t>
      </w:r>
      <w:r w:rsidRPr="0079623E">
        <w:rPr>
          <w:sz w:val="16"/>
        </w:rPr>
        <w:t xml:space="preserve">, while an inherent part of nature and subject to its laws, nevertheless </w:t>
      </w:r>
      <w:r w:rsidRPr="001475ED">
        <w:rPr>
          <w:rStyle w:val="StyleUnderline"/>
          <w:highlight w:val="green"/>
        </w:rPr>
        <w:t>have</w:t>
      </w:r>
      <w:r w:rsidRPr="00D44EE5">
        <w:rPr>
          <w:rStyle w:val="StyleUnderline"/>
        </w:rPr>
        <w:t xml:space="preserve"> an exceptional </w:t>
      </w:r>
      <w:r w:rsidRPr="001475ED">
        <w:rPr>
          <w:rStyle w:val="StyleUnderline"/>
          <w:highlight w:val="green"/>
        </w:rPr>
        <w:t>status</w:t>
      </w:r>
      <w:r w:rsidRPr="0079623E">
        <w:rPr>
          <w:sz w:val="16"/>
        </w:rPr>
        <w:t xml:space="preserve"> in nature because of the unique ability</w:t>
      </w:r>
      <w:r w:rsidRPr="001475ED">
        <w:rPr>
          <w:rStyle w:val="StyleUnderline"/>
        </w:rPr>
        <w:t xml:space="preserve">, </w:t>
      </w:r>
      <w:r w:rsidRPr="001475ED">
        <w:rPr>
          <w:rStyle w:val="StyleUnderline"/>
          <w:highlight w:val="green"/>
        </w:rPr>
        <w:t>arising out of</w:t>
      </w:r>
      <w:r w:rsidRPr="00D44EE5">
        <w:rPr>
          <w:rStyle w:val="StyleUnderline"/>
        </w:rPr>
        <w:t xml:space="preserve"> human </w:t>
      </w:r>
      <w:r w:rsidRPr="001475ED">
        <w:rPr>
          <w:rStyle w:val="StyleUnderline"/>
          <w:highlight w:val="green"/>
        </w:rPr>
        <w:t>rationality</w:t>
      </w:r>
      <w:r w:rsidRPr="0079623E">
        <w:rPr>
          <w:sz w:val="16"/>
        </w:rPr>
        <w:t xml:space="preserve"> and sociability, to overcome the constraints placed upon them by nature. Second, </w:t>
      </w:r>
      <w:r w:rsidRPr="001475ED">
        <w:rPr>
          <w:rStyle w:val="StyleUnderline"/>
          <w:highlight w:val="green"/>
        </w:rPr>
        <w:t>humanists believe</w:t>
      </w:r>
      <w:r w:rsidRPr="00D44EE5">
        <w:rPr>
          <w:rStyle w:val="StyleUnderline"/>
        </w:rPr>
        <w:t xml:space="preserve"> in the unity of humankind, holding that all </w:t>
      </w:r>
      <w:r w:rsidRPr="001475ED">
        <w:rPr>
          <w:rStyle w:val="StyleUnderline"/>
          <w:highlight w:val="green"/>
        </w:rPr>
        <w:t>humans possess something in common</w:t>
      </w:r>
      <w:r w:rsidRPr="0079623E">
        <w:rPr>
          <w:sz w:val="16"/>
        </w:rPr>
        <w:t>, a something that is often described as a common ‘human nature’. The humanist outlook has expressed itself in a variety of political forms, from liberalism to Marxism. Liberal humanists tend to view human nature as possessing a static eternal quality. David Hume, for instance, argued that ‘</w:t>
      </w:r>
      <w:r w:rsidRPr="0079623E">
        <w:rPr>
          <w:rStyle w:val="StyleUnderline"/>
        </w:rPr>
        <w:t>there is</w:t>
      </w:r>
      <w:r w:rsidRPr="0079623E">
        <w:rPr>
          <w:sz w:val="16"/>
        </w:rPr>
        <w:t xml:space="preserve"> a </w:t>
      </w:r>
      <w:r w:rsidRPr="0079623E">
        <w:rPr>
          <w:rStyle w:val="StyleUnderline"/>
        </w:rPr>
        <w:t>great uniformity among acts of men</w:t>
      </w:r>
      <w:r w:rsidRPr="0079623E">
        <w:rPr>
          <w:sz w:val="16"/>
        </w:rPr>
        <w:t xml:space="preserve">, in all nations and ages, and that </w:t>
      </w:r>
      <w:r w:rsidRPr="0079623E">
        <w:rPr>
          <w:rStyle w:val="StyleUnderline"/>
        </w:rPr>
        <w:t>human nature remains the same in its principles</w:t>
      </w:r>
      <w:r w:rsidRPr="0079623E">
        <w:rPr>
          <w:sz w:val="16"/>
        </w:rPr>
        <w:t xml:space="preserve"> and operations’.1 Marx, on the other hand, saw the human essence as a social and historical construction. ‘The human essence’, he wrote, ‘is no abstraction inherent in each single individual. In its reality it is the ensemble of the social relations.’2 In other words, ‘historical humanism’, as Georg Lukacs called it, sees ‘man’ not as simply as naturally given but also ‘as a product of himself and of his own activity in history’.3 Whether liberal or Marxist, </w:t>
      </w:r>
      <w:r w:rsidRPr="001475ED">
        <w:rPr>
          <w:rStyle w:val="StyleUnderline"/>
          <w:highlight w:val="green"/>
        </w:rPr>
        <w:t>underlying all humanist</w:t>
      </w:r>
      <w:r w:rsidRPr="0079623E">
        <w:rPr>
          <w:rStyle w:val="StyleUnderline"/>
        </w:rPr>
        <w:t xml:space="preserve"> strands </w:t>
      </w:r>
      <w:r w:rsidRPr="001475ED">
        <w:rPr>
          <w:rStyle w:val="StyleUnderline"/>
          <w:highlight w:val="green"/>
        </w:rPr>
        <w:t>is</w:t>
      </w:r>
      <w:r w:rsidRPr="0079623E">
        <w:rPr>
          <w:rStyle w:val="StyleUnderline"/>
        </w:rPr>
        <w:t xml:space="preserve"> a </w:t>
      </w:r>
      <w:r w:rsidRPr="001475ED">
        <w:rPr>
          <w:rStyle w:val="StyleUnderline"/>
          <w:highlight w:val="green"/>
        </w:rPr>
        <w:t>belief in</w:t>
      </w:r>
      <w:r w:rsidRPr="0079623E">
        <w:rPr>
          <w:rStyle w:val="StyleUnderline"/>
        </w:rPr>
        <w:t xml:space="preserve"> human </w:t>
      </w:r>
      <w:r w:rsidRPr="001475ED">
        <w:rPr>
          <w:rStyle w:val="StyleUnderline"/>
          <w:highlight w:val="green"/>
        </w:rPr>
        <w:t>emancipation</w:t>
      </w:r>
      <w:r w:rsidRPr="0079623E">
        <w:rPr>
          <w:sz w:val="16"/>
        </w:rPr>
        <w:t xml:space="preserve"> – </w:t>
      </w:r>
      <w:r w:rsidRPr="0079623E">
        <w:rPr>
          <w:rStyle w:val="StyleUnderline"/>
        </w:rPr>
        <w:t xml:space="preserve">the idea that </w:t>
      </w:r>
      <w:r w:rsidRPr="001475ED">
        <w:rPr>
          <w:rStyle w:val="StyleUnderline"/>
          <w:highlight w:val="green"/>
        </w:rPr>
        <w:t>humankind can</w:t>
      </w:r>
      <w:r w:rsidRPr="0079623E">
        <w:rPr>
          <w:rStyle w:val="StyleUnderline"/>
        </w:rPr>
        <w:t xml:space="preserve"> rationally </w:t>
      </w:r>
      <w:r w:rsidRPr="001475ED">
        <w:rPr>
          <w:rStyle w:val="StyleUnderline"/>
          <w:highlight w:val="green"/>
        </w:rPr>
        <w:t>transform society</w:t>
      </w:r>
      <w:r w:rsidRPr="0079623E">
        <w:rPr>
          <w:rStyle w:val="StyleUnderline"/>
        </w:rPr>
        <w:t xml:space="preserve"> </w:t>
      </w:r>
      <w:r w:rsidRPr="001475ED">
        <w:rPr>
          <w:rStyle w:val="StyleUnderline"/>
          <w:highlight w:val="green"/>
        </w:rPr>
        <w:t>through</w:t>
      </w:r>
      <w:r w:rsidRPr="0079623E">
        <w:rPr>
          <w:sz w:val="16"/>
        </w:rPr>
        <w:t xml:space="preserve"> the </w:t>
      </w:r>
      <w:r w:rsidRPr="001475ED">
        <w:rPr>
          <w:rStyle w:val="StyleUnderline"/>
          <w:highlight w:val="green"/>
        </w:rPr>
        <w:t>agency</w:t>
      </w:r>
      <w:r w:rsidRPr="0079623E">
        <w:rPr>
          <w:rStyle w:val="StyleUnderline"/>
        </w:rPr>
        <w:t xml:space="preserve"> </w:t>
      </w:r>
      <w:r w:rsidRPr="0079623E">
        <w:rPr>
          <w:sz w:val="16"/>
        </w:rPr>
        <w:t xml:space="preserve">of its own efforts. Indeed, </w:t>
      </w:r>
      <w:r w:rsidRPr="001475ED">
        <w:rPr>
          <w:rStyle w:val="StyleUnderline"/>
          <w:highlight w:val="green"/>
        </w:rPr>
        <w:t xml:space="preserve">no </w:t>
      </w:r>
      <w:proofErr w:type="spellStart"/>
      <w:r w:rsidRPr="001475ED">
        <w:rPr>
          <w:rStyle w:val="StyleUnderline"/>
          <w:highlight w:val="green"/>
        </w:rPr>
        <w:t>emancipat</w:t>
      </w:r>
      <w:proofErr w:type="spellEnd"/>
      <w:r w:rsidRPr="001475ED">
        <w:rPr>
          <w:rStyle w:val="StyleUnderline"/>
          <w:highlight w:val="green"/>
        </w:rPr>
        <w:t>[ion]</w:t>
      </w:r>
      <w:proofErr w:type="spellStart"/>
      <w:r w:rsidRPr="0079623E">
        <w:rPr>
          <w:rStyle w:val="StyleUnderline"/>
        </w:rPr>
        <w:t>ory</w:t>
      </w:r>
      <w:proofErr w:type="spellEnd"/>
      <w:r w:rsidRPr="0079623E">
        <w:rPr>
          <w:rStyle w:val="StyleUnderline"/>
        </w:rPr>
        <w:t xml:space="preserve"> philosophy </w:t>
      </w:r>
      <w:r w:rsidRPr="001475ED">
        <w:rPr>
          <w:rStyle w:val="StyleUnderline"/>
          <w:highlight w:val="green"/>
        </w:rPr>
        <w:t>is possible without</w:t>
      </w:r>
      <w:r w:rsidRPr="0079623E">
        <w:rPr>
          <w:rStyle w:val="StyleUnderline"/>
        </w:rPr>
        <w:t xml:space="preserve"> a </w:t>
      </w:r>
      <w:r w:rsidRPr="001475ED">
        <w:rPr>
          <w:rStyle w:val="StyleUnderline"/>
          <w:highlight w:val="green"/>
        </w:rPr>
        <w:t>humanist perspective</w:t>
      </w:r>
      <w:r w:rsidRPr="0079623E">
        <w:rPr>
          <w:sz w:val="16"/>
        </w:rPr>
        <w:t xml:space="preserve">, for any </w:t>
      </w:r>
      <w:proofErr w:type="spellStart"/>
      <w:r w:rsidRPr="0079623E">
        <w:rPr>
          <w:sz w:val="16"/>
        </w:rPr>
        <w:t>antihumanist</w:t>
      </w:r>
      <w:proofErr w:type="spellEnd"/>
      <w:r w:rsidRPr="0079623E">
        <w:rPr>
          <w:sz w:val="16"/>
        </w:rPr>
        <w:t xml:space="preserve"> outlook is forced to look outside of humanity for the agency of salvation. Conversely, </w:t>
      </w:r>
      <w:r w:rsidRPr="0079623E">
        <w:rPr>
          <w:rStyle w:val="StyleUnderline"/>
        </w:rPr>
        <w:t>no humanist outlook is possible without an accompanying belief in</w:t>
      </w:r>
      <w:r w:rsidRPr="0079623E">
        <w:rPr>
          <w:sz w:val="16"/>
        </w:rPr>
        <w:t xml:space="preserve"> human rationality </w:t>
      </w:r>
      <w:r w:rsidRPr="0079623E">
        <w:rPr>
          <w:rStyle w:val="StyleUnderline"/>
        </w:rPr>
        <w:t>and capacity for social progress</w:t>
      </w:r>
      <w:r w:rsidRPr="0079623E">
        <w:rPr>
          <w:sz w:val="16"/>
        </w:rPr>
        <w:t xml:space="preserve">. </w:t>
      </w:r>
      <w:proofErr w:type="spellStart"/>
      <w:r w:rsidRPr="0079623E">
        <w:rPr>
          <w:sz w:val="16"/>
        </w:rPr>
        <w:t>Antihumanist</w:t>
      </w:r>
      <w:proofErr w:type="spellEnd"/>
      <w:r w:rsidRPr="0079623E">
        <w:rPr>
          <w:sz w:val="16"/>
        </w:rPr>
        <w:t xml:space="preserve"> strands developed from the Enlightenment onwards, largely in opposition to the idea of rational human emancipation. Just as there have been a number of strands of humanism, so there have been </w:t>
      </w:r>
      <w:proofErr w:type="gramStart"/>
      <w:r w:rsidRPr="0079623E">
        <w:rPr>
          <w:sz w:val="16"/>
        </w:rPr>
        <w:t>an</w:t>
      </w:r>
      <w:proofErr w:type="gramEnd"/>
      <w:r w:rsidRPr="0079623E">
        <w:rPr>
          <w:sz w:val="16"/>
        </w:rPr>
        <w:t xml:space="preserve"> number of different strands of antihumanism, ranging from the conservatism of Burke, the Catholic reaction of de </w:t>
      </w:r>
      <w:proofErr w:type="spellStart"/>
      <w:r w:rsidRPr="0079623E">
        <w:rPr>
          <w:sz w:val="16"/>
        </w:rPr>
        <w:t>Maistre</w:t>
      </w:r>
      <w:proofErr w:type="spellEnd"/>
      <w:r w:rsidRPr="0079623E">
        <w:rPr>
          <w:sz w:val="16"/>
        </w:rPr>
        <w:t xml:space="preserve"> to the nihilism of Nietzsche and the Nazism of Heidegger. All rejected Enlightenment rationalism and the idea of social progress because they despaired of the capacity of humankind for such rational progress. Such despair often emerged out of fear of, and </w:t>
      </w:r>
      <w:r w:rsidRPr="0079623E">
        <w:rPr>
          <w:sz w:val="16"/>
        </w:rPr>
        <w:lastRenderedPageBreak/>
        <w:t xml:space="preserve">contempt for, the masses, who were seen as irrational, atavistic and a threat to civilized society. </w:t>
      </w:r>
      <w:r w:rsidRPr="001475ED">
        <w:rPr>
          <w:rStyle w:val="StyleUnderline"/>
          <w:highlight w:val="green"/>
        </w:rPr>
        <w:t>Antihumanism rejected</w:t>
      </w:r>
      <w:r w:rsidRPr="0079623E">
        <w:rPr>
          <w:rStyle w:val="StyleUnderline"/>
        </w:rPr>
        <w:t xml:space="preserve"> ideas of </w:t>
      </w:r>
      <w:r w:rsidRPr="001475ED">
        <w:rPr>
          <w:rStyle w:val="StyleUnderline"/>
          <w:highlight w:val="green"/>
        </w:rPr>
        <w:t>equality</w:t>
      </w:r>
      <w:r w:rsidRPr="0079623E">
        <w:rPr>
          <w:rStyle w:val="StyleUnderline"/>
        </w:rPr>
        <w:t xml:space="preserve"> and </w:t>
      </w:r>
      <w:r w:rsidRPr="0081281F">
        <w:rPr>
          <w:rStyle w:val="StyleUnderline"/>
        </w:rPr>
        <w:t>human unity, celebrating instead difference and divergence, and exalting the particular</w:t>
      </w:r>
      <w:r w:rsidRPr="0079623E">
        <w:rPr>
          <w:rStyle w:val="StyleUnderline"/>
        </w:rPr>
        <w:t xml:space="preserve"> and the authentic over the universal</w:t>
      </w:r>
      <w:r w:rsidRPr="0079623E">
        <w:rPr>
          <w:sz w:val="16"/>
        </w:rPr>
        <w:t>.</w:t>
      </w:r>
    </w:p>
    <w:p w14:paraId="6B340F84" w14:textId="77777777" w:rsidR="00194061" w:rsidRPr="0087209D" w:rsidRDefault="00194061" w:rsidP="00194061">
      <w:pPr>
        <w:pStyle w:val="Heading4"/>
      </w:pPr>
      <w:r>
        <w:t>Humanism is key to resolve racism</w:t>
      </w:r>
    </w:p>
    <w:p w14:paraId="47443C81" w14:textId="77777777" w:rsidR="00194061" w:rsidRPr="007D06BF" w:rsidRDefault="00194061" w:rsidP="00194061">
      <w:pPr>
        <w:rPr>
          <w:sz w:val="18"/>
          <w:szCs w:val="18"/>
        </w:rPr>
      </w:pPr>
      <w:r w:rsidRPr="007D06BF">
        <w:rPr>
          <w:sz w:val="18"/>
          <w:szCs w:val="18"/>
        </w:rPr>
        <w:t xml:space="preserve">Kenan </w:t>
      </w:r>
      <w:r w:rsidRPr="007D06BF">
        <w:rPr>
          <w:rStyle w:val="StyleUnderline"/>
        </w:rPr>
        <w:t>Malik 12</w:t>
      </w:r>
      <w:r w:rsidRPr="007D06BF">
        <w:rPr>
          <w:sz w:val="18"/>
          <w:szCs w:val="18"/>
        </w:rPr>
        <w:t xml:space="preserve"> – Writer, latest book is “The Quest for a Moral Compass: A Global History of Ethics” “HUMANISM, ANTIHUMANISM AND THE RADICAL TRADITION.” </w:t>
      </w:r>
      <w:proofErr w:type="spellStart"/>
      <w:r w:rsidRPr="007D06BF">
        <w:rPr>
          <w:sz w:val="18"/>
          <w:szCs w:val="18"/>
        </w:rPr>
        <w:t>Pandaemonium</w:t>
      </w:r>
      <w:proofErr w:type="spellEnd"/>
      <w:r w:rsidRPr="007D06BF">
        <w:rPr>
          <w:sz w:val="18"/>
          <w:szCs w:val="18"/>
        </w:rPr>
        <w:t>, 6 Nov. 2012, kenanmalik.wordpress.com/2012/11/06/humanism-antihumanism-and-the-radical-tradition</w:t>
      </w:r>
      <w:proofErr w:type="gramStart"/>
      <w:r w:rsidRPr="007D06BF">
        <w:rPr>
          <w:sz w:val="18"/>
          <w:szCs w:val="18"/>
        </w:rPr>
        <w:t>/./</w:t>
      </w:r>
      <w:proofErr w:type="gramEnd"/>
      <w:r w:rsidRPr="007D06BF">
        <w:rPr>
          <w:sz w:val="18"/>
          <w:szCs w:val="18"/>
        </w:rPr>
        <w:t>/NG</w:t>
      </w:r>
    </w:p>
    <w:p w14:paraId="1FD1FCF4" w14:textId="77777777" w:rsidR="00194061" w:rsidRPr="00B16D61" w:rsidRDefault="00194061" w:rsidP="00194061">
      <w:pPr>
        <w:rPr>
          <w:sz w:val="16"/>
        </w:rPr>
      </w:pPr>
      <w:r w:rsidRPr="0079623E">
        <w:rPr>
          <w:rStyle w:val="StyleUnderline"/>
          <w:highlight w:val="green"/>
        </w:rPr>
        <w:t>The idea</w:t>
      </w:r>
      <w:r w:rsidRPr="007D06BF">
        <w:rPr>
          <w:rStyle w:val="StyleUnderline"/>
        </w:rPr>
        <w:t xml:space="preserve"> that</w:t>
      </w:r>
      <w:r w:rsidRPr="00D44EE5">
        <w:rPr>
          <w:sz w:val="16"/>
        </w:rPr>
        <w:t xml:space="preserve"> technological and social progress could be the cause of barbarism led many, and not just poststructuralists, to find evidence not simply of </w:t>
      </w:r>
      <w:r w:rsidRPr="0079623E">
        <w:rPr>
          <w:rStyle w:val="StyleUnderline"/>
        </w:rPr>
        <w:t>humanism</w:t>
      </w:r>
      <w:r w:rsidRPr="007D06BF">
        <w:rPr>
          <w:rStyle w:val="StyleUnderline"/>
        </w:rPr>
        <w:t xml:space="preserve"> </w:t>
      </w:r>
      <w:r w:rsidRPr="00D44EE5">
        <w:rPr>
          <w:sz w:val="16"/>
        </w:rPr>
        <w:t>but of the whole project of ‘</w:t>
      </w:r>
      <w:r w:rsidRPr="007D06BF">
        <w:rPr>
          <w:rStyle w:val="StyleUnderline"/>
        </w:rPr>
        <w:t xml:space="preserve">modernity’ behind </w:t>
      </w:r>
      <w:r w:rsidRPr="0079623E">
        <w:rPr>
          <w:rStyle w:val="StyleUnderline"/>
          <w:highlight w:val="green"/>
        </w:rPr>
        <w:t>the Holocaust</w:t>
      </w:r>
      <w:r w:rsidRPr="00D44EE5">
        <w:rPr>
          <w:sz w:val="16"/>
        </w:rPr>
        <w:t xml:space="preserve">. The sociologist Zygmunt Bauman has </w:t>
      </w:r>
      <w:r w:rsidRPr="007D06BF">
        <w:rPr>
          <w:rStyle w:val="StyleUnderline"/>
        </w:rPr>
        <w:t>suggested</w:t>
      </w:r>
      <w:r w:rsidRPr="00D44EE5">
        <w:rPr>
          <w:sz w:val="16"/>
        </w:rPr>
        <w:t xml:space="preserve"> that </w:t>
      </w:r>
      <w:r w:rsidRPr="007D06BF">
        <w:rPr>
          <w:rStyle w:val="StyleUnderline"/>
        </w:rPr>
        <w:t xml:space="preserve">the Final Solution </w:t>
      </w:r>
      <w:r w:rsidRPr="0079623E">
        <w:rPr>
          <w:rStyle w:val="StyleUnderline"/>
          <w:highlight w:val="green"/>
        </w:rPr>
        <w:t>was the ‘product’ not ‘failure’ of</w:t>
      </w:r>
      <w:r w:rsidRPr="00D44EE5">
        <w:rPr>
          <w:sz w:val="16"/>
        </w:rPr>
        <w:t xml:space="preserve"> modernity and that ‘it was the </w:t>
      </w:r>
      <w:r w:rsidRPr="007D06BF">
        <w:rPr>
          <w:rStyle w:val="StyleUnderline"/>
        </w:rPr>
        <w:t>rational</w:t>
      </w:r>
      <w:r>
        <w:rPr>
          <w:rStyle w:val="StyleUnderline"/>
        </w:rPr>
        <w:t xml:space="preserve"> </w:t>
      </w:r>
      <w:r w:rsidRPr="0079623E">
        <w:rPr>
          <w:rStyle w:val="StyleUnderline"/>
          <w:highlight w:val="green"/>
        </w:rPr>
        <w:t>[humanism]</w:t>
      </w:r>
      <w:r w:rsidRPr="00D44EE5">
        <w:rPr>
          <w:sz w:val="16"/>
        </w:rPr>
        <w:t xml:space="preserve"> world of modern </w:t>
      </w:r>
      <w:r w:rsidRPr="007D06BF">
        <w:rPr>
          <w:rStyle w:val="StyleUnderline"/>
        </w:rPr>
        <w:t>civilization that made the Holocaust thinkable’.</w:t>
      </w:r>
      <w:r w:rsidRPr="00D44EE5">
        <w:rPr>
          <w:sz w:val="16"/>
        </w:rPr>
        <w:t xml:space="preserve">18 Bauman’s hint that ‘civilization’ itself may have been responsible for the barbarism of the Final Solution is made explicit by Richard Rubinstein who (in a phrase approvingly quoted by Bauman) argues that the Holocaust ‘bears witness to the advance of civilization’.19 </w:t>
      </w:r>
      <w:r w:rsidRPr="00A1584E">
        <w:rPr>
          <w:rStyle w:val="StyleUnderline"/>
        </w:rPr>
        <w:t>The arg</w:t>
      </w:r>
      <w:r w:rsidRPr="00D44EE5">
        <w:rPr>
          <w:sz w:val="16"/>
        </w:rPr>
        <w:t xml:space="preserve">ument </w:t>
      </w:r>
      <w:r w:rsidRPr="00A1584E">
        <w:rPr>
          <w:rStyle w:val="StyleUnderline"/>
        </w:rPr>
        <w:t>that humanism</w:t>
      </w:r>
      <w:r w:rsidRPr="00D44EE5">
        <w:rPr>
          <w:sz w:val="16"/>
        </w:rPr>
        <w:t xml:space="preserve"> and rationalism (or ‘modernity’) </w:t>
      </w:r>
      <w:r w:rsidRPr="00A1584E">
        <w:rPr>
          <w:rStyle w:val="StyleUnderline"/>
        </w:rPr>
        <w:t>are the causes of the Holocaust implies</w:t>
      </w:r>
      <w:r w:rsidRPr="00D44EE5">
        <w:rPr>
          <w:sz w:val="16"/>
        </w:rPr>
        <w:t xml:space="preserve">, in the words of the philosopher Tzvetan Todorov, ‘not only </w:t>
      </w:r>
      <w:r w:rsidRPr="00A1584E">
        <w:rPr>
          <w:rStyle w:val="StyleUnderline"/>
        </w:rPr>
        <w:t xml:space="preserve">that the speaker is </w:t>
      </w:r>
      <w:r w:rsidRPr="0079623E">
        <w:rPr>
          <w:rStyle w:val="StyleUnderline"/>
          <w:highlight w:val="green"/>
        </w:rPr>
        <w:t>disregard[s]</w:t>
      </w:r>
      <w:proofErr w:type="spellStart"/>
      <w:r w:rsidRPr="00A1584E">
        <w:rPr>
          <w:rStyle w:val="StyleUnderline"/>
        </w:rPr>
        <w:t>ing</w:t>
      </w:r>
      <w:proofErr w:type="spellEnd"/>
      <w:r w:rsidRPr="00D44EE5">
        <w:rPr>
          <w:sz w:val="16"/>
        </w:rPr>
        <w:t xml:space="preserve"> or repressing </w:t>
      </w:r>
      <w:r w:rsidRPr="00A1584E">
        <w:rPr>
          <w:rStyle w:val="StyleUnderline"/>
        </w:rPr>
        <w:t xml:space="preserve">the ideological </w:t>
      </w:r>
      <w:r w:rsidRPr="0079623E">
        <w:rPr>
          <w:rStyle w:val="StyleUnderline"/>
          <w:highlight w:val="green"/>
        </w:rPr>
        <w:t>roots of fascism in</w:t>
      </w:r>
      <w:r w:rsidRPr="00D44EE5">
        <w:rPr>
          <w:sz w:val="16"/>
        </w:rPr>
        <w:t xml:space="preserve"> nineteenth century </w:t>
      </w:r>
      <w:r w:rsidRPr="0079623E">
        <w:rPr>
          <w:rStyle w:val="StyleUnderline"/>
          <w:highlight w:val="green"/>
        </w:rPr>
        <w:t>antihumanism</w:t>
      </w:r>
      <w:r w:rsidRPr="00D44EE5">
        <w:rPr>
          <w:sz w:val="16"/>
        </w:rPr>
        <w:t xml:space="preserve">… but also that </w:t>
      </w:r>
      <w:r w:rsidRPr="00D44EE5">
        <w:rPr>
          <w:rStyle w:val="StyleUnderline"/>
        </w:rPr>
        <w:t>the speaker is</w:t>
      </w:r>
      <w:r w:rsidRPr="00D44EE5">
        <w:rPr>
          <w:sz w:val="16"/>
        </w:rPr>
        <w:t xml:space="preserve"> willfully cultivating a logical paradox, since he is complacently </w:t>
      </w:r>
      <w:r w:rsidRPr="00311EFF">
        <w:rPr>
          <w:rStyle w:val="StyleUnderline"/>
          <w:highlight w:val="green"/>
        </w:rPr>
        <w:t>deducing</w:t>
      </w:r>
      <w:r w:rsidRPr="00D44EE5">
        <w:rPr>
          <w:rStyle w:val="StyleUnderline"/>
        </w:rPr>
        <w:t xml:space="preserve"> the thesis of the </w:t>
      </w:r>
      <w:r w:rsidRPr="00311EFF">
        <w:rPr>
          <w:rStyle w:val="StyleUnderline"/>
          <w:highlight w:val="green"/>
        </w:rPr>
        <w:t>inequality of man on the basis of human equality’</w:t>
      </w:r>
      <w:r w:rsidRPr="00D44EE5">
        <w:rPr>
          <w:sz w:val="16"/>
        </w:rPr>
        <w:t xml:space="preserve">.20 We have seen through this book how </w:t>
      </w:r>
      <w:r w:rsidRPr="00D44EE5">
        <w:rPr>
          <w:rStyle w:val="StyleUnderline"/>
        </w:rPr>
        <w:t>the discourse of race was a product of the degradation of Enlightenment</w:t>
      </w:r>
      <w:r w:rsidRPr="00D44EE5">
        <w:rPr>
          <w:sz w:val="16"/>
        </w:rPr>
        <w:t xml:space="preserve"> humanism, </w:t>
      </w:r>
      <w:r w:rsidRPr="00D44EE5">
        <w:rPr>
          <w:rStyle w:val="StyleUnderline"/>
        </w:rPr>
        <w:t>universalism and reason</w:t>
      </w:r>
      <w:r w:rsidRPr="00D44EE5">
        <w:rPr>
          <w:sz w:val="16"/>
        </w:rPr>
        <w:t xml:space="preserve">. </w:t>
      </w:r>
      <w:r w:rsidRPr="00D44EE5">
        <w:rPr>
          <w:rStyle w:val="StyleUnderline"/>
        </w:rPr>
        <w:t xml:space="preserve">Scientific </w:t>
      </w:r>
      <w:r w:rsidRPr="00311EFF">
        <w:rPr>
          <w:rStyle w:val="StyleUnderline"/>
          <w:highlight w:val="green"/>
        </w:rPr>
        <w:t>racism was not the application of</w:t>
      </w:r>
      <w:r w:rsidRPr="00D44EE5">
        <w:rPr>
          <w:rStyle w:val="StyleUnderline"/>
        </w:rPr>
        <w:t xml:space="preserve"> </w:t>
      </w:r>
      <w:r w:rsidRPr="00D44EE5">
        <w:rPr>
          <w:sz w:val="16"/>
        </w:rPr>
        <w:t xml:space="preserve">science and </w:t>
      </w:r>
      <w:r w:rsidRPr="00311EFF">
        <w:rPr>
          <w:rStyle w:val="StyleUnderline"/>
          <w:highlight w:val="green"/>
        </w:rPr>
        <w:t>reason</w:t>
      </w:r>
      <w:r w:rsidRPr="00D44EE5">
        <w:rPr>
          <w:rStyle w:val="StyleUnderline"/>
        </w:rPr>
        <w:t xml:space="preserve"> to</w:t>
      </w:r>
      <w:r w:rsidRPr="00D44EE5">
        <w:rPr>
          <w:sz w:val="16"/>
        </w:rPr>
        <w:t xml:space="preserve"> the question of </w:t>
      </w:r>
      <w:r w:rsidRPr="00D44EE5">
        <w:rPr>
          <w:rStyle w:val="StyleUnderline"/>
        </w:rPr>
        <w:t>human difference</w:t>
      </w:r>
      <w:r w:rsidRPr="00D44EE5">
        <w:rPr>
          <w:sz w:val="16"/>
        </w:rPr>
        <w:t>s</w:t>
      </w:r>
      <w:r w:rsidRPr="00D44EE5">
        <w:rPr>
          <w:rStyle w:val="StyleUnderline"/>
        </w:rPr>
        <w:t xml:space="preserve">, </w:t>
      </w:r>
      <w:r w:rsidRPr="00311EFF">
        <w:rPr>
          <w:rStyle w:val="StyleUnderline"/>
          <w:highlight w:val="green"/>
        </w:rPr>
        <w:t>but</w:t>
      </w:r>
      <w:r w:rsidRPr="00D44EE5">
        <w:rPr>
          <w:rStyle w:val="StyleUnderline"/>
        </w:rPr>
        <w:t xml:space="preserve"> the </w:t>
      </w:r>
      <w:r w:rsidRPr="00311EFF">
        <w:rPr>
          <w:rStyle w:val="StyleUnderline"/>
          <w:highlight w:val="green"/>
        </w:rPr>
        <w:t>use of</w:t>
      </w:r>
      <w:r w:rsidRPr="00D44EE5">
        <w:rPr>
          <w:sz w:val="16"/>
        </w:rPr>
        <w:t xml:space="preserve"> the </w:t>
      </w:r>
      <w:r w:rsidRPr="00D44EE5">
        <w:rPr>
          <w:rStyle w:val="StyleUnderline"/>
        </w:rPr>
        <w:t xml:space="preserve">discourse of </w:t>
      </w:r>
      <w:r w:rsidRPr="00311EFF">
        <w:rPr>
          <w:rStyle w:val="StyleUnderline"/>
          <w:highlight w:val="green"/>
        </w:rPr>
        <w:t>science to give legitimacy to irrational</w:t>
      </w:r>
      <w:r w:rsidRPr="00D44EE5">
        <w:rPr>
          <w:sz w:val="16"/>
        </w:rPr>
        <w:t xml:space="preserve">, unscientific </w:t>
      </w:r>
      <w:r w:rsidRPr="00311EFF">
        <w:rPr>
          <w:rStyle w:val="StyleUnderline"/>
          <w:highlight w:val="green"/>
        </w:rPr>
        <w:t>arg</w:t>
      </w:r>
      <w:r w:rsidRPr="00D44EE5">
        <w:rPr>
          <w:rStyle w:val="StyleUnderline"/>
        </w:rPr>
        <w:t>ument</w:t>
      </w:r>
      <w:r w:rsidRPr="00311EFF">
        <w:rPr>
          <w:rStyle w:val="StyleUnderline"/>
          <w:highlight w:val="green"/>
        </w:rPr>
        <w:t>s</w:t>
      </w:r>
      <w:r w:rsidRPr="00D44EE5">
        <w:rPr>
          <w:rStyle w:val="StyleUnderline"/>
        </w:rPr>
        <w:t>.</w:t>
      </w:r>
      <w:r w:rsidRPr="00D44EE5">
        <w:rPr>
          <w:sz w:val="16"/>
        </w:rPr>
        <w:t xml:space="preserve"> The ‘Final Solution’ was implicit in the racial policies pursued by the Nazis. </w:t>
      </w:r>
      <w:r w:rsidRPr="00311EFF">
        <w:rPr>
          <w:rStyle w:val="StyleUnderline"/>
          <w:highlight w:val="green"/>
        </w:rPr>
        <w:t>To engage in</w:t>
      </w:r>
      <w:r w:rsidRPr="00D44EE5">
        <w:rPr>
          <w:rStyle w:val="StyleUnderline"/>
        </w:rPr>
        <w:t xml:space="preserve"> mass </w:t>
      </w:r>
      <w:proofErr w:type="gramStart"/>
      <w:r w:rsidRPr="00311EFF">
        <w:rPr>
          <w:rStyle w:val="StyleUnderline"/>
          <w:highlight w:val="green"/>
        </w:rPr>
        <w:t>extermination</w:t>
      </w:r>
      <w:proofErr w:type="gramEnd"/>
      <w:r w:rsidRPr="00311EFF">
        <w:rPr>
          <w:rStyle w:val="StyleUnderline"/>
          <w:highlight w:val="green"/>
        </w:rPr>
        <w:t xml:space="preserve"> it</w:t>
      </w:r>
      <w:r w:rsidRPr="00D44EE5">
        <w:rPr>
          <w:rStyle w:val="StyleUnderline"/>
        </w:rPr>
        <w:t xml:space="preserve"> wa</w:t>
      </w:r>
      <w:r w:rsidRPr="00311EFF">
        <w:rPr>
          <w:rStyle w:val="StyleUnderline"/>
          <w:highlight w:val="green"/>
        </w:rPr>
        <w:t>s necessary to believe</w:t>
      </w:r>
      <w:r w:rsidRPr="00D44EE5">
        <w:rPr>
          <w:sz w:val="16"/>
        </w:rPr>
        <w:t xml:space="preserve"> that the </w:t>
      </w:r>
      <w:r w:rsidRPr="00311EFF">
        <w:rPr>
          <w:sz w:val="16"/>
          <w:highlight w:val="green"/>
        </w:rPr>
        <w:t>o</w:t>
      </w:r>
      <w:r w:rsidRPr="00311EFF">
        <w:rPr>
          <w:rStyle w:val="StyleUnderline"/>
          <w:highlight w:val="green"/>
        </w:rPr>
        <w:t>bjects of that policy were less than human</w:t>
      </w:r>
      <w:r w:rsidRPr="00D44EE5">
        <w:rPr>
          <w:sz w:val="16"/>
        </w:rPr>
        <w:t xml:space="preserve">. But to say that it was a rationally conceived plan is to elevate the prejudices of the </w:t>
      </w:r>
      <w:proofErr w:type="spellStart"/>
      <w:r w:rsidRPr="00D44EE5">
        <w:rPr>
          <w:sz w:val="16"/>
        </w:rPr>
        <w:t>Thrid</w:t>
      </w:r>
      <w:proofErr w:type="spellEnd"/>
      <w:r w:rsidRPr="00D44EE5">
        <w:rPr>
          <w:sz w:val="16"/>
        </w:rPr>
        <w:t xml:space="preserve"> Reich to the status of scientific knowledge – in other words to accept as true the very claims of racial discourse. As Todorov has put it, to attribute such ideas to Enlightenment humanism ‘is to take at face value what was only propaganda: an attempt, most often a clumsy one, to replaster the façade of a building constructed for quite a different purpose’.21</w:t>
      </w:r>
    </w:p>
    <w:p w14:paraId="3685DE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57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406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54C"/>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546"/>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C29"/>
    <w:rsid w:val="00B43676"/>
    <w:rsid w:val="00B5602D"/>
    <w:rsid w:val="00B60125"/>
    <w:rsid w:val="00B6656B"/>
    <w:rsid w:val="00B71625"/>
    <w:rsid w:val="00B75C54"/>
    <w:rsid w:val="00B8710E"/>
    <w:rsid w:val="00B92A93"/>
    <w:rsid w:val="00B9578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7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2F5A9"/>
  <w14:defaultImageDpi w14:val="300"/>
  <w15:docId w15:val="{1D180B97-E8AA-5040-A647-6B5F86A2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57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57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57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57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B957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57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788"/>
  </w:style>
  <w:style w:type="character" w:customStyle="1" w:styleId="Heading1Char">
    <w:name w:val="Heading 1 Char"/>
    <w:aliases w:val="Pocket Char"/>
    <w:basedOn w:val="DefaultParagraphFont"/>
    <w:link w:val="Heading1"/>
    <w:uiPriority w:val="9"/>
    <w:rsid w:val="00B957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578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578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9"/>
    <w:rsid w:val="00B957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578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B9578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B9578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578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B95788"/>
    <w:rPr>
      <w:color w:val="auto"/>
      <w:u w:val="none"/>
    </w:rPr>
  </w:style>
  <w:style w:type="paragraph" w:styleId="DocumentMap">
    <w:name w:val="Document Map"/>
    <w:basedOn w:val="Normal"/>
    <w:link w:val="DocumentMapChar"/>
    <w:uiPriority w:val="99"/>
    <w:semiHidden/>
    <w:unhideWhenUsed/>
    <w:rsid w:val="00B957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5788"/>
    <w:rPr>
      <w:rFonts w:ascii="Lucida Grande" w:hAnsi="Lucida Grande" w:cs="Lucida Grande"/>
    </w:rPr>
  </w:style>
  <w:style w:type="character" w:customStyle="1" w:styleId="UnresolvedMention1">
    <w:name w:val="Unresolved Mention1"/>
    <w:basedOn w:val="DefaultParagraphFont"/>
    <w:uiPriority w:val="99"/>
    <w:semiHidden/>
    <w:unhideWhenUsed/>
    <w:rsid w:val="00B95788"/>
    <w:rPr>
      <w:color w:val="605E5C"/>
      <w:shd w:val="clear" w:color="auto" w:fill="E1DFDD"/>
    </w:rPr>
  </w:style>
  <w:style w:type="paragraph" w:customStyle="1" w:styleId="textbold">
    <w:name w:val="text bold"/>
    <w:basedOn w:val="Normal"/>
    <w:link w:val="Emphasis"/>
    <w:uiPriority w:val="20"/>
    <w:qFormat/>
    <w:rsid w:val="00B9578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95788"/>
    <w:pPr>
      <w:ind w:left="720"/>
      <w:contextualSpacing/>
    </w:pPr>
  </w:style>
  <w:style w:type="character" w:customStyle="1" w:styleId="UnderlineBold">
    <w:name w:val="Underline + Bold"/>
    <w:uiPriority w:val="1"/>
    <w:qFormat/>
    <w:rsid w:val="00B95788"/>
    <w:rPr>
      <w:b/>
      <w:sz w:val="20"/>
      <w:u w:val="single"/>
    </w:rPr>
  </w:style>
  <w:style w:type="character" w:styleId="UnresolvedMention">
    <w:name w:val="Unresolved Mention"/>
    <w:basedOn w:val="DefaultParagraphFont"/>
    <w:uiPriority w:val="99"/>
    <w:rsid w:val="00B95788"/>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95788"/>
    <w:rPr>
      <w:sz w:val="26"/>
      <w:u w:val="single"/>
    </w:rPr>
  </w:style>
  <w:style w:type="paragraph" w:customStyle="1" w:styleId="Emphasis1">
    <w:name w:val="Emphasis1"/>
    <w:basedOn w:val="Normal"/>
    <w:autoRedefine/>
    <w:uiPriority w:val="7"/>
    <w:qFormat/>
    <w:rsid w:val="00B95788"/>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B9578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ionofearth.org/social-change/global-governan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ifc.org.cn/en/content.aspx?id=449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NcYnR" TargetMode="External"/><Relationship Id="rId5" Type="http://schemas.openxmlformats.org/officeDocument/2006/relationships/numbering" Target="numbering.xml"/><Relationship Id="rId15" Type="http://schemas.openxmlformats.org/officeDocument/2006/relationships/hyperlink" Target="https://www.youtube.com/watch?v=fP-2F9MXjRE" TargetMode="External"/><Relationship Id="rId10" Type="http://schemas.openxmlformats.org/officeDocument/2006/relationships/hyperlink" Target="https://www.hrw.org/news/2021/09/22/china-dismantling-hong-kongs-unions" TargetMode="External"/><Relationship Id="rId4" Type="http://schemas.openxmlformats.org/officeDocument/2006/relationships/customXml" Target="../customXml/item4.xml"/><Relationship Id="rId9" Type="http://schemas.openxmlformats.org/officeDocument/2006/relationships/hyperlink" Target="https://archive.md/7RvDG" TargetMode="External"/><Relationship Id="rId14" Type="http://schemas.openxmlformats.org/officeDocument/2006/relationships/hyperlink" Target="https://www.ncbi.nlm.nih.gov/pmc/articles/PMC6446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30</Pages>
  <Words>19915</Words>
  <Characters>113517</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3</cp:revision>
  <dcterms:created xsi:type="dcterms:W3CDTF">2021-12-04T04:08:00Z</dcterms:created>
  <dcterms:modified xsi:type="dcterms:W3CDTF">2021-12-04T04:27:00Z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