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A1CF12" w14:textId="77777777" w:rsidR="00603898" w:rsidRDefault="00603898" w:rsidP="00603898">
      <w:pPr>
        <w:pStyle w:val="Heading3"/>
      </w:pPr>
      <w:r>
        <w:t>1AC: Plan (0:30)</w:t>
      </w:r>
    </w:p>
    <w:p w14:paraId="3B91CFB7" w14:textId="77777777" w:rsidR="00603898" w:rsidRDefault="00603898" w:rsidP="00603898">
      <w:pPr>
        <w:pStyle w:val="Heading4"/>
      </w:pPr>
      <w:r>
        <w:t>Plan – States ought to expand the Public Trust Doctrine to reduce private actor appropriation of Outer Space.</w:t>
      </w:r>
    </w:p>
    <w:p w14:paraId="63DA61B7" w14:textId="77777777" w:rsidR="00603898" w:rsidRPr="00072948" w:rsidRDefault="00603898" w:rsidP="00603898">
      <w:pPr>
        <w:pStyle w:val="Heading4"/>
      </w:pPr>
      <w:r>
        <w:t xml:space="preserve">Plan reduces appropriation and ensures sustainable development. </w:t>
      </w:r>
    </w:p>
    <w:p w14:paraId="4BE39933" w14:textId="77777777" w:rsidR="00603898" w:rsidRDefault="00603898" w:rsidP="00603898">
      <w:pPr>
        <w:rPr>
          <w:sz w:val="18"/>
          <w:szCs w:val="18"/>
        </w:rPr>
      </w:pPr>
      <w:r w:rsidRPr="00EB0C58">
        <w:rPr>
          <w:rStyle w:val="Style13ptBold"/>
        </w:rPr>
        <w:t>Babcock</w:t>
      </w:r>
      <w:r>
        <w:rPr>
          <w:rStyle w:val="Style13ptBold"/>
        </w:rPr>
        <w:t xml:space="preserve"> 19 </w:t>
      </w:r>
      <w:r w:rsidRPr="00EB0C58">
        <w:rPr>
          <w:rStyle w:val="Style13ptBold"/>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75790CB2" w14:textId="77777777" w:rsidR="00603898" w:rsidRDefault="00603898" w:rsidP="00603898">
      <w:pPr>
        <w:rPr>
          <w:sz w:val="16"/>
        </w:rPr>
      </w:pPr>
      <w:r w:rsidRPr="004B2102">
        <w:rPr>
          <w:sz w:val="16"/>
          <w:szCs w:val="16"/>
        </w:rPr>
        <w:t xml:space="preserve">INTRODUCTION </w:t>
      </w:r>
      <w:r w:rsidRPr="004B2102">
        <w:rPr>
          <w:rStyle w:val="Emphasis"/>
        </w:rPr>
        <w:t>Space</w:t>
      </w:r>
      <w:r w:rsidRPr="004B2102">
        <w:rPr>
          <w:u w:val="single"/>
        </w:rPr>
        <w:t xml:space="preserve"> exploration is </w:t>
      </w:r>
      <w:r w:rsidRPr="004B2102">
        <w:rPr>
          <w:rStyle w:val="Emphasis"/>
        </w:rPr>
        <w:t>heating up</w:t>
      </w:r>
      <w:r w:rsidRPr="00182C42">
        <w:rPr>
          <w:sz w:val="16"/>
        </w:rPr>
        <w:t xml:space="preserve">. Governments and </w:t>
      </w:r>
      <w:r w:rsidRPr="00280F6C">
        <w:rPr>
          <w:rStyle w:val="Emphasis"/>
          <w:highlight w:val="green"/>
        </w:rPr>
        <w:t>private interests</w:t>
      </w:r>
      <w:r w:rsidRPr="00182C42">
        <w:rPr>
          <w:sz w:val="16"/>
        </w:rPr>
        <w:t xml:space="preserve"> are on </w:t>
      </w:r>
      <w:r w:rsidRPr="004B2102">
        <w:rPr>
          <w:sz w:val="16"/>
        </w:rPr>
        <w:t xml:space="preserve">a </w:t>
      </w:r>
      <w:r w:rsidRPr="004B2102">
        <w:rPr>
          <w:rStyle w:val="Emphasis"/>
        </w:rPr>
        <w:t xml:space="preserve">fast track to </w:t>
      </w:r>
      <w:r w:rsidRPr="00280F6C">
        <w:rPr>
          <w:rStyle w:val="Emphasis"/>
          <w:highlight w:val="green"/>
        </w:rPr>
        <w:t>develop tech</w:t>
      </w:r>
      <w:r w:rsidRPr="00182C42">
        <w:rPr>
          <w:sz w:val="16"/>
        </w:rPr>
        <w:t xml:space="preserve">nologies to </w:t>
      </w:r>
      <w:r w:rsidRPr="00182C42">
        <w:rPr>
          <w:u w:val="single"/>
        </w:rPr>
        <w:t xml:space="preserve">send people and equipment to </w:t>
      </w:r>
      <w:r w:rsidRPr="004B2102">
        <w:rPr>
          <w:u w:val="single"/>
        </w:rPr>
        <w:t>celestial bodies</w:t>
      </w:r>
      <w:r w:rsidRPr="004B2102">
        <w:rPr>
          <w:sz w:val="16"/>
        </w:rPr>
        <w:t>, like</w:t>
      </w:r>
      <w:r w:rsidRPr="00182C42">
        <w:rPr>
          <w:sz w:val="16"/>
        </w:rPr>
        <w:t xml:space="preserve"> the moon and asteroids, to extract their untapped resources.1 Near-space is rapidly filling up with public and private satellites, causing electromagnetic interference problems and dangerous space debris from collisions and earlier launches.2 </w:t>
      </w:r>
      <w:r w:rsidRPr="004B2102">
        <w:rPr>
          <w:sz w:val="16"/>
        </w:rPr>
        <w:t xml:space="preserve">The </w:t>
      </w:r>
      <w:r w:rsidRPr="004B2102">
        <w:rPr>
          <w:rStyle w:val="Emphasis"/>
        </w:rPr>
        <w:t>absence of</w:t>
      </w:r>
      <w:r w:rsidRPr="004B2102">
        <w:rPr>
          <w:u w:val="single"/>
        </w:rPr>
        <w:t xml:space="preserve"> a global </w:t>
      </w:r>
      <w:r w:rsidRPr="004B2102">
        <w:rPr>
          <w:rStyle w:val="Emphasis"/>
        </w:rPr>
        <w:t>management</w:t>
      </w:r>
      <w:r w:rsidRPr="004B2102">
        <w:rPr>
          <w:u w:val="single"/>
        </w:rPr>
        <w:t xml:space="preserve"> system</w:t>
      </w:r>
      <w:r w:rsidRPr="004B2102">
        <w:rPr>
          <w:sz w:val="16"/>
        </w:rPr>
        <w:t xml:space="preserve"> </w:t>
      </w:r>
      <w:r w:rsidRPr="004B2102">
        <w:rPr>
          <w:u w:val="single"/>
        </w:rPr>
        <w:t>for</w:t>
      </w:r>
      <w:r w:rsidRPr="004B2102">
        <w:rPr>
          <w:sz w:val="16"/>
        </w:rPr>
        <w:t xml:space="preserve"> the </w:t>
      </w:r>
      <w:r w:rsidRPr="004B2102">
        <w:rPr>
          <w:u w:val="single"/>
        </w:rPr>
        <w:t>private commercial development</w:t>
      </w:r>
      <w:r w:rsidRPr="004B2102">
        <w:rPr>
          <w:sz w:val="16"/>
        </w:rPr>
        <w:t xml:space="preserve"> </w:t>
      </w:r>
      <w:r w:rsidRPr="004B2102">
        <w:rPr>
          <w:u w:val="single"/>
        </w:rPr>
        <w:t>of outer space resources will allow these near space</w:t>
      </w:r>
      <w:r w:rsidRPr="00182C42">
        <w:rPr>
          <w:u w:val="single"/>
        </w:rPr>
        <w:t xml:space="preserve"> problems to be exported further into the galaxy</w:t>
      </w:r>
      <w:r w:rsidRPr="00182C42">
        <w:rPr>
          <w:sz w:val="16"/>
        </w:rPr>
        <w:t xml:space="preserve">.3 Moreover, </w:t>
      </w:r>
      <w:r w:rsidRPr="00280F6C">
        <w:rPr>
          <w:rStyle w:val="Emphasis"/>
          <w:highlight w:val="green"/>
        </w:rPr>
        <w:t>without</w:t>
      </w:r>
      <w:r w:rsidRPr="00182C42">
        <w:rPr>
          <w:sz w:val="16"/>
        </w:rPr>
        <w:t xml:space="preserve"> a governing authority or </w:t>
      </w:r>
      <w:r w:rsidRPr="00280F6C">
        <w:rPr>
          <w:rStyle w:val="Emphasis"/>
          <w:highlight w:val="green"/>
        </w:rPr>
        <w:t>rules</w:t>
      </w:r>
      <w:r w:rsidRPr="00182C42">
        <w:rPr>
          <w:sz w:val="16"/>
        </w:rPr>
        <w:t xml:space="preserve"> </w:t>
      </w:r>
      <w:r w:rsidRPr="00B9581A">
        <w:rPr>
          <w:rStyle w:val="Emphasis"/>
        </w:rPr>
        <w:t>controlling</w:t>
      </w:r>
      <w:r w:rsidRPr="00182C42">
        <w:rPr>
          <w:sz w:val="16"/>
        </w:rPr>
        <w:t xml:space="preserve"> entry </w:t>
      </w:r>
      <w:r w:rsidRPr="00280F6C">
        <w:rPr>
          <w:rStyle w:val="Emphasis"/>
          <w:highlight w:val="green"/>
        </w:rPr>
        <w:t>or limiting</w:t>
      </w:r>
      <w:r w:rsidRPr="00182C42">
        <w:rPr>
          <w:sz w:val="16"/>
        </w:rPr>
        <w:t xml:space="preserve"> despoliation, </w:t>
      </w:r>
      <w:r w:rsidRPr="00280F6C">
        <w:rPr>
          <w:rStyle w:val="Emphasis"/>
          <w:highlight w:val="green"/>
          <w:bdr w:val="single" w:sz="18" w:space="0" w:color="auto"/>
        </w:rPr>
        <w:t xml:space="preserve">outer space could turn into </w:t>
      </w:r>
      <w:r w:rsidRPr="004B2102">
        <w:rPr>
          <w:rStyle w:val="Emphasis"/>
          <w:bdr w:val="single" w:sz="18" w:space="0" w:color="auto"/>
        </w:rPr>
        <w:t xml:space="preserve">the </w:t>
      </w:r>
      <w:r w:rsidRPr="00280F6C">
        <w:rPr>
          <w:rStyle w:val="Emphasis"/>
          <w:highlight w:val="green"/>
          <w:bdr w:val="single" w:sz="18" w:space="0" w:color="auto"/>
        </w:rPr>
        <w:t>“Wild West</w:t>
      </w:r>
      <w:r w:rsidRPr="00182C42">
        <w:rPr>
          <w:sz w:val="16"/>
        </w:rPr>
        <w:t>” of the twenty-first century.4</w:t>
      </w:r>
      <w:r>
        <w:rPr>
          <w:sz w:val="16"/>
        </w:rPr>
        <w:t xml:space="preserve"> </w:t>
      </w:r>
      <w:r w:rsidRPr="00182C42">
        <w:rPr>
          <w:sz w:val="16"/>
          <w:szCs w:val="16"/>
        </w:rPr>
        <w:t xml:space="preserve">Space treaties executed in the last century espoused the principle that space should be developed for the benefit of all mankind and banned both private ownership and militarization of space resources.5 </w:t>
      </w:r>
      <w:r w:rsidRPr="00B9581A">
        <w:rPr>
          <w:rStyle w:val="StyleUnderline"/>
        </w:rPr>
        <w:t>But, they left development of a system for managing non-military activities in outer space to another day.6 Private commercial interests, which would be absorbing the risks and paying the high costs of space development, oppose any management scenario premised on that principle, as it would enable less developed countries to free ride on their investments</w:t>
      </w:r>
      <w:r w:rsidRPr="00182C42">
        <w:rPr>
          <w:sz w:val="16"/>
          <w:szCs w:val="16"/>
        </w:rPr>
        <w:t>.7 These interests, unsurprisingly, support privatizing outer space.8 But acceding to their wishes by establishing a system of property-based rules would transport Earth’s current division between haves and have-nots into outer space, and could lead to destabilizing hostilities—the exact consequences that the early treaty drafters hoped to avoid.9</w:t>
      </w:r>
      <w:r>
        <w:rPr>
          <w:sz w:val="16"/>
          <w:szCs w:val="16"/>
        </w:rPr>
        <w:t xml:space="preserve"> </w:t>
      </w:r>
      <w:r w:rsidRPr="00C45866">
        <w:rPr>
          <w:rStyle w:val="StyleUnderline"/>
        </w:rPr>
        <w:t xml:space="preserve">To date, most scholars in this area have focused on developing management systems premised on private ownership or possession of the surface of some celestial body.10 This Article </w:t>
      </w:r>
      <w:r w:rsidRPr="004B2102">
        <w:rPr>
          <w:rStyle w:val="StyleUnderline"/>
        </w:rPr>
        <w:t xml:space="preserve">explores </w:t>
      </w:r>
      <w:r w:rsidRPr="004B2102">
        <w:rPr>
          <w:rStyle w:val="Emphasis"/>
        </w:rPr>
        <w:t>an alternative concept</w:t>
      </w:r>
      <w:r w:rsidRPr="00280F6C">
        <w:rPr>
          <w:rStyle w:val="Emphasis"/>
          <w:highlight w:val="green"/>
        </w:rPr>
        <w:t>, the commons</w:t>
      </w:r>
      <w:r w:rsidRPr="00C45866">
        <w:rPr>
          <w:rStyle w:val="StyleUnderline"/>
        </w:rPr>
        <w:t xml:space="preserve">, in </w:t>
      </w:r>
      <w:r w:rsidRPr="00280F6C">
        <w:rPr>
          <w:rStyle w:val="Emphasis"/>
          <w:highlight w:val="green"/>
          <w:bdr w:val="single" w:sz="18" w:space="0" w:color="auto"/>
        </w:rPr>
        <w:t xml:space="preserve">which no individual owns </w:t>
      </w:r>
      <w:r w:rsidRPr="004B2102">
        <w:rPr>
          <w:rStyle w:val="Emphasis"/>
          <w:bdr w:val="single" w:sz="18" w:space="0" w:color="auto"/>
        </w:rPr>
        <w:t xml:space="preserve">the </w:t>
      </w:r>
      <w:r w:rsidRPr="00280F6C">
        <w:rPr>
          <w:rStyle w:val="Emphasis"/>
          <w:highlight w:val="green"/>
          <w:bdr w:val="single" w:sz="18" w:space="0" w:color="auto"/>
        </w:rPr>
        <w:t>property</w:t>
      </w:r>
      <w:r w:rsidRPr="00C45866">
        <w:rPr>
          <w:rStyle w:val="StyleUnderline"/>
        </w:rPr>
        <w:t xml:space="preserve"> in question or can exclude others from it. Viewing property as a </w:t>
      </w:r>
      <w:proofErr w:type="gramStart"/>
      <w:r w:rsidRPr="00C45866">
        <w:rPr>
          <w:rStyle w:val="StyleUnderline"/>
        </w:rPr>
        <w:t>commons</w:t>
      </w:r>
      <w:proofErr w:type="gramEnd"/>
      <w:r w:rsidRPr="00C45866">
        <w:rPr>
          <w:rStyle w:val="StyleUnderline"/>
        </w:rPr>
        <w:t xml:space="preserve"> is closer to the principles set out in the various space treaties than implementation of a private property regime, and also </w:t>
      </w:r>
      <w:r w:rsidRPr="00280F6C">
        <w:rPr>
          <w:rStyle w:val="Emphasis"/>
          <w:highlight w:val="green"/>
        </w:rPr>
        <w:t xml:space="preserve">offers a </w:t>
      </w:r>
      <w:r w:rsidRPr="004B2102">
        <w:rPr>
          <w:rStyle w:val="Emphasis"/>
        </w:rPr>
        <w:t xml:space="preserve">workable </w:t>
      </w:r>
      <w:r w:rsidRPr="00280F6C">
        <w:rPr>
          <w:rStyle w:val="Emphasis"/>
          <w:highlight w:val="green"/>
        </w:rPr>
        <w:t>property regime</w:t>
      </w:r>
      <w:r w:rsidRPr="00C45866">
        <w:rPr>
          <w:rStyle w:val="StyleUnderline"/>
        </w:rPr>
        <w:t xml:space="preserve">. This Article demonstrates these conclusions by showing similarities between a large, Earth-bound commons, like the ocean and outer space, and how various </w:t>
      </w:r>
      <w:r w:rsidRPr="00280F6C">
        <w:rPr>
          <w:rStyle w:val="Emphasis"/>
          <w:highlight w:val="green"/>
        </w:rPr>
        <w:t>commons management</w:t>
      </w:r>
      <w:r w:rsidRPr="00C45866">
        <w:rPr>
          <w:rStyle w:val="StyleUnderline"/>
        </w:rPr>
        <w:t xml:space="preserve"> scenarios </w:t>
      </w:r>
      <w:r w:rsidRPr="00280F6C">
        <w:rPr>
          <w:rStyle w:val="Emphasis"/>
          <w:highlight w:val="green"/>
        </w:rPr>
        <w:t xml:space="preserve">allow equitable use </w:t>
      </w:r>
      <w:r w:rsidRPr="004B2102">
        <w:rPr>
          <w:rStyle w:val="Emphasis"/>
        </w:rPr>
        <w:t>of resources</w:t>
      </w:r>
      <w:r w:rsidRPr="004B2102">
        <w:rPr>
          <w:rStyle w:val="StyleUnderline"/>
        </w:rPr>
        <w:t xml:space="preserve">, </w:t>
      </w:r>
      <w:r w:rsidRPr="004B2102">
        <w:rPr>
          <w:rStyle w:val="Emphasis"/>
        </w:rPr>
        <w:t xml:space="preserve">while </w:t>
      </w:r>
      <w:r w:rsidRPr="00280F6C">
        <w:rPr>
          <w:rStyle w:val="Emphasis"/>
          <w:highlight w:val="green"/>
          <w:bdr w:val="single" w:sz="18" w:space="0" w:color="auto"/>
        </w:rPr>
        <w:t>preventing</w:t>
      </w:r>
      <w:r w:rsidRPr="00C45866">
        <w:rPr>
          <w:rStyle w:val="StyleUnderline"/>
          <w:bdr w:val="single" w:sz="18" w:space="0" w:color="auto"/>
        </w:rPr>
        <w:t xml:space="preserve"> their </w:t>
      </w:r>
      <w:r w:rsidRPr="004B2102">
        <w:rPr>
          <w:rStyle w:val="Emphasis"/>
          <w:bdr w:val="single" w:sz="18" w:space="0" w:color="auto"/>
        </w:rPr>
        <w:t>despoliation</w:t>
      </w:r>
      <w:r w:rsidRPr="004B2102">
        <w:rPr>
          <w:rStyle w:val="StyleUnderline"/>
          <w:bdr w:val="single" w:sz="18" w:space="0" w:color="auto"/>
        </w:rPr>
        <w:t xml:space="preserve"> </w:t>
      </w:r>
      <w:r w:rsidRPr="004B2102">
        <w:rPr>
          <w:rStyle w:val="Emphasis"/>
          <w:bdr w:val="single" w:sz="18" w:space="0" w:color="auto"/>
        </w:rPr>
        <w:t xml:space="preserve">and </w:t>
      </w:r>
      <w:r w:rsidRPr="00280F6C">
        <w:rPr>
          <w:rStyle w:val="Emphasis"/>
          <w:highlight w:val="green"/>
          <w:bdr w:val="single" w:sz="18" w:space="0" w:color="auto"/>
        </w:rPr>
        <w:t>devolution</w:t>
      </w:r>
      <w:r w:rsidRPr="00C45866">
        <w:rPr>
          <w:rStyle w:val="StyleUnderline"/>
        </w:rPr>
        <w:t xml:space="preserve"> into hostile disputes over entitlements to</w:t>
      </w:r>
      <w:r w:rsidRPr="00182C42">
        <w:rPr>
          <w:sz w:val="16"/>
          <w:szCs w:val="16"/>
        </w:rPr>
        <w:t xml:space="preserve"> them. However, each of these </w:t>
      </w:r>
      <w:proofErr w:type="gramStart"/>
      <w:r w:rsidRPr="00182C42">
        <w:rPr>
          <w:sz w:val="16"/>
          <w:szCs w:val="16"/>
        </w:rPr>
        <w:t>commons</w:t>
      </w:r>
      <w:proofErr w:type="gramEnd"/>
      <w:r w:rsidRPr="00182C42">
        <w:rPr>
          <w:sz w:val="16"/>
          <w:szCs w:val="16"/>
        </w:rPr>
        <w:t xml:space="preserve"> management scenarios is flawed in some way and runs a similar risk to management approaches for private property of allowing the resource to be over-used or inequitably distributed.</w:t>
      </w:r>
      <w:r>
        <w:rPr>
          <w:sz w:val="16"/>
          <w:szCs w:val="16"/>
        </w:rPr>
        <w:t xml:space="preserve"> </w:t>
      </w:r>
      <w:r w:rsidRPr="00D9212A">
        <w:rPr>
          <w:sz w:val="16"/>
        </w:rPr>
        <w:t>The public trust doctrine (</w:t>
      </w:r>
      <w:r w:rsidRPr="00280F6C">
        <w:rPr>
          <w:b/>
          <w:bCs/>
          <w:highlight w:val="green"/>
          <w:u w:val="single"/>
        </w:rPr>
        <w:t>PTD</w:t>
      </w:r>
      <w:r w:rsidRPr="00D9212A">
        <w:rPr>
          <w:sz w:val="16"/>
        </w:rPr>
        <w:t xml:space="preserve">), an ancient doctrine that </w:t>
      </w:r>
      <w:r w:rsidRPr="00FE79C6">
        <w:rPr>
          <w:szCs w:val="32"/>
          <w:u w:val="single"/>
        </w:rPr>
        <w:t>govern</w:t>
      </w:r>
      <w:r w:rsidRPr="00182C42">
        <w:rPr>
          <w:u w:val="single"/>
        </w:rPr>
        <w:t xml:space="preserve">ments and individuals have </w:t>
      </w:r>
      <w:r w:rsidRPr="00280F6C">
        <w:rPr>
          <w:rStyle w:val="Emphasis"/>
          <w:highlight w:val="green"/>
        </w:rPr>
        <w:t>used</w:t>
      </w:r>
      <w:r w:rsidRPr="00072948">
        <w:rPr>
          <w:rStyle w:val="Emphasis"/>
        </w:rPr>
        <w:t xml:space="preserve"> </w:t>
      </w:r>
      <w:r w:rsidRPr="004B2102">
        <w:rPr>
          <w:rStyle w:val="Emphasis"/>
        </w:rPr>
        <w:t xml:space="preserve">effectively for </w:t>
      </w:r>
      <w:r w:rsidRPr="00280F6C">
        <w:rPr>
          <w:rStyle w:val="Emphasis"/>
          <w:highlight w:val="green"/>
        </w:rPr>
        <w:t>centuries</w:t>
      </w:r>
      <w:r w:rsidRPr="00182C42">
        <w:rPr>
          <w:u w:val="single"/>
        </w:rPr>
        <w:t xml:space="preserve"> to </w:t>
      </w:r>
      <w:r w:rsidRPr="00280F6C">
        <w:rPr>
          <w:rStyle w:val="Emphasis"/>
          <w:highlight w:val="green"/>
        </w:rPr>
        <w:t>protect</w:t>
      </w:r>
      <w:r w:rsidRPr="00072948">
        <w:rPr>
          <w:rStyle w:val="Emphasis"/>
        </w:rPr>
        <w:t xml:space="preserve"> the </w:t>
      </w:r>
      <w:r w:rsidRPr="004B2102">
        <w:rPr>
          <w:rStyle w:val="Emphasis"/>
        </w:rPr>
        <w:t>public’s</w:t>
      </w:r>
      <w:r w:rsidRPr="00072948">
        <w:rPr>
          <w:rStyle w:val="Emphasis"/>
        </w:rPr>
        <w:t xml:space="preserve"> </w:t>
      </w:r>
      <w:r w:rsidRPr="00280F6C">
        <w:rPr>
          <w:rStyle w:val="Emphasis"/>
          <w:highlight w:val="green"/>
        </w:rPr>
        <w:t>interests</w:t>
      </w:r>
      <w:r w:rsidRPr="00182C42">
        <w:rPr>
          <w:u w:val="single"/>
        </w:rPr>
        <w:t xml:space="preserve"> in terrestrial </w:t>
      </w:r>
      <w:r w:rsidRPr="00D9212A">
        <w:rPr>
          <w:sz w:val="16"/>
        </w:rPr>
        <w:t xml:space="preserve">common pool resources </w:t>
      </w:r>
      <w:r w:rsidRPr="00D9212A">
        <w:rPr>
          <w:sz w:val="16"/>
        </w:rPr>
        <w:lastRenderedPageBreak/>
        <w:t>(</w:t>
      </w:r>
      <w:r w:rsidRPr="00280F6C">
        <w:rPr>
          <w:rStyle w:val="Emphasis"/>
          <w:highlight w:val="green"/>
        </w:rPr>
        <w:t>CPR</w:t>
      </w:r>
      <w:r w:rsidRPr="00D9212A">
        <w:rPr>
          <w:sz w:val="16"/>
        </w:rPr>
        <w:t xml:space="preserve">) </w:t>
      </w:r>
      <w:r w:rsidRPr="00FE79C6">
        <w:rPr>
          <w:b/>
          <w:bCs/>
          <w:u w:val="single"/>
        </w:rPr>
        <w:t>and</w:t>
      </w:r>
      <w:r w:rsidRPr="00182C42">
        <w:rPr>
          <w:u w:val="single"/>
        </w:rPr>
        <w:t xml:space="preserve"> to </w:t>
      </w:r>
      <w:r w:rsidRPr="00CF2839">
        <w:rPr>
          <w:b/>
          <w:bCs/>
          <w:u w:val="single"/>
        </w:rPr>
        <w:t>fill</w:t>
      </w:r>
      <w:r w:rsidRPr="00182C42">
        <w:rPr>
          <w:u w:val="single"/>
        </w:rPr>
        <w:t xml:space="preserve"> regulatory </w:t>
      </w:r>
      <w:r w:rsidRPr="00CF2839">
        <w:rPr>
          <w:b/>
          <w:bCs/>
          <w:u w:val="single"/>
        </w:rPr>
        <w:t>gaps</w:t>
      </w:r>
      <w:r w:rsidRPr="00D9212A">
        <w:rPr>
          <w:sz w:val="16"/>
        </w:rPr>
        <w:t xml:space="preserve">, can be helpful in both respects.11 An examination of the doctrine identifies </w:t>
      </w:r>
      <w:r w:rsidRPr="00FE79C6">
        <w:rPr>
          <w:b/>
          <w:bCs/>
          <w:u w:val="single"/>
        </w:rPr>
        <w:t>commonalities</w:t>
      </w:r>
      <w:r w:rsidRPr="00182C42">
        <w:rPr>
          <w:u w:val="single"/>
        </w:rPr>
        <w:t xml:space="preserve"> </w:t>
      </w:r>
      <w:r w:rsidRPr="00FE79C6">
        <w:rPr>
          <w:b/>
          <w:bCs/>
          <w:u w:val="single"/>
        </w:rPr>
        <w:t>between</w:t>
      </w:r>
      <w:r w:rsidRPr="00182C42">
        <w:rPr>
          <w:u w:val="single"/>
        </w:rPr>
        <w:t xml:space="preserve"> outer </w:t>
      </w:r>
      <w:r w:rsidRPr="00FE79C6">
        <w:rPr>
          <w:b/>
          <w:bCs/>
          <w:u w:val="single"/>
        </w:rPr>
        <w:t>space</w:t>
      </w:r>
      <w:r w:rsidRPr="00182C42">
        <w:rPr>
          <w:u w:val="single"/>
        </w:rPr>
        <w:t xml:space="preserve"> </w:t>
      </w:r>
      <w:r w:rsidRPr="00FE79C6">
        <w:rPr>
          <w:b/>
          <w:bCs/>
          <w:u w:val="single"/>
        </w:rPr>
        <w:t>and</w:t>
      </w:r>
      <w:r w:rsidRPr="00182C42">
        <w:rPr>
          <w:u w:val="single"/>
        </w:rPr>
        <w:t xml:space="preserve"> </w:t>
      </w:r>
      <w:r w:rsidRPr="00FE79C6">
        <w:rPr>
          <w:b/>
          <w:bCs/>
          <w:u w:val="single"/>
        </w:rPr>
        <w:t>terrestrial</w:t>
      </w:r>
      <w:r w:rsidRPr="00182C42">
        <w:rPr>
          <w:u w:val="single"/>
        </w:rPr>
        <w:t xml:space="preserve"> public </w:t>
      </w:r>
      <w:r w:rsidRPr="00FE79C6">
        <w:rPr>
          <w:u w:val="single"/>
        </w:rPr>
        <w:t>trust</w:t>
      </w:r>
      <w:r w:rsidRPr="00182C42">
        <w:rPr>
          <w:u w:val="single"/>
        </w:rPr>
        <w:t xml:space="preserve"> </w:t>
      </w:r>
      <w:r w:rsidRPr="00FE79C6">
        <w:rPr>
          <w:b/>
          <w:bCs/>
          <w:u w:val="single"/>
        </w:rPr>
        <w:t>resources</w:t>
      </w:r>
      <w:r w:rsidRPr="00D9212A">
        <w:rPr>
          <w:sz w:val="16"/>
        </w:rPr>
        <w:t xml:space="preserve">.12 The </w:t>
      </w:r>
      <w:r w:rsidRPr="00FE79C6">
        <w:rPr>
          <w:b/>
          <w:bCs/>
          <w:u w:val="single"/>
        </w:rPr>
        <w:t>ease</w:t>
      </w:r>
      <w:r w:rsidRPr="00182C42">
        <w:rPr>
          <w:u w:val="single"/>
        </w:rPr>
        <w:t xml:space="preserve"> and </w:t>
      </w:r>
      <w:r w:rsidRPr="00FE79C6">
        <w:rPr>
          <w:b/>
          <w:bCs/>
          <w:u w:val="single"/>
        </w:rPr>
        <w:t>low</w:t>
      </w:r>
      <w:r w:rsidRPr="00182C42">
        <w:rPr>
          <w:u w:val="single"/>
        </w:rPr>
        <w:t xml:space="preserve"> </w:t>
      </w:r>
      <w:r w:rsidRPr="00FE79C6">
        <w:rPr>
          <w:b/>
          <w:bCs/>
          <w:u w:val="single"/>
        </w:rPr>
        <w:t>cost</w:t>
      </w:r>
      <w:r w:rsidRPr="00182C42">
        <w:rPr>
          <w:u w:val="single"/>
        </w:rPr>
        <w:t xml:space="preserve"> of its implementation and enforcement</w:t>
      </w:r>
      <w:r w:rsidRPr="00D9212A">
        <w:rPr>
          <w:sz w:val="16"/>
        </w:rPr>
        <w:t xml:space="preserve">, as well as its </w:t>
      </w:r>
      <w:r w:rsidRPr="00280F6C">
        <w:rPr>
          <w:rStyle w:val="Emphasis"/>
          <w:highlight w:val="green"/>
        </w:rPr>
        <w:t>infinite malleability</w:t>
      </w:r>
      <w:r w:rsidRPr="00D9212A">
        <w:rPr>
          <w:sz w:val="16"/>
        </w:rPr>
        <w:t>, are additional reasons to select it as a stopgap measure with some modification.13</w:t>
      </w:r>
      <w:r>
        <w:rPr>
          <w:sz w:val="16"/>
        </w:rPr>
        <w:t xml:space="preserve"> </w:t>
      </w:r>
      <w:r w:rsidRPr="00D9212A">
        <w:rPr>
          <w:sz w:val="16"/>
          <w:szCs w:val="16"/>
        </w:rPr>
        <w:t>This Article’s structure is straight forward. Part I acquaints the reader with the problem. It explains why the need to develop a management regime for space is becoming increasingly critical as advancing technology is allowing more and more private commercial interests to play at the edge of outer space with attendant negative externalities.</w:t>
      </w:r>
      <w:r>
        <w:rPr>
          <w:sz w:val="16"/>
          <w:szCs w:val="16"/>
        </w:rPr>
        <w:t xml:space="preserve"> </w:t>
      </w:r>
      <w:r w:rsidRPr="00D9212A">
        <w:rPr>
          <w:sz w:val="16"/>
        </w:rPr>
        <w:t xml:space="preserve">14 Soon these technological advances will allow </w:t>
      </w:r>
      <w:r w:rsidRPr="004B2102">
        <w:rPr>
          <w:rStyle w:val="Emphasis"/>
        </w:rPr>
        <w:t>private</w:t>
      </w:r>
      <w:r w:rsidRPr="004B2102">
        <w:rPr>
          <w:u w:val="single"/>
        </w:rPr>
        <w:t xml:space="preserve"> commercial </w:t>
      </w:r>
      <w:r w:rsidRPr="004B2102">
        <w:rPr>
          <w:rStyle w:val="Emphasis"/>
        </w:rPr>
        <w:t>interests</w:t>
      </w:r>
      <w:r w:rsidRPr="004B2102">
        <w:rPr>
          <w:sz w:val="16"/>
        </w:rPr>
        <w:t xml:space="preserve"> to </w:t>
      </w:r>
      <w:r w:rsidRPr="004B2102">
        <w:rPr>
          <w:rStyle w:val="Emphasis"/>
        </w:rPr>
        <w:t>invade</w:t>
      </w:r>
      <w:r w:rsidRPr="004B2102">
        <w:rPr>
          <w:u w:val="single"/>
        </w:rPr>
        <w:t xml:space="preserve"> outer </w:t>
      </w:r>
      <w:r w:rsidRPr="004B2102">
        <w:rPr>
          <w:rStyle w:val="Emphasis"/>
        </w:rPr>
        <w:t>space</w:t>
      </w:r>
      <w:r w:rsidRPr="004B2102">
        <w:rPr>
          <w:u w:val="single"/>
        </w:rPr>
        <w:t xml:space="preserve"> with </w:t>
      </w:r>
      <w:r w:rsidRPr="004B2102">
        <w:rPr>
          <w:sz w:val="16"/>
        </w:rPr>
        <w:t xml:space="preserve">the </w:t>
      </w:r>
      <w:r w:rsidRPr="004B2102">
        <w:rPr>
          <w:u w:val="single"/>
        </w:rPr>
        <w:t xml:space="preserve">potential for </w:t>
      </w:r>
      <w:r w:rsidRPr="004B2102">
        <w:rPr>
          <w:sz w:val="16"/>
        </w:rPr>
        <w:t xml:space="preserve">similar </w:t>
      </w:r>
      <w:r w:rsidRPr="004B2102">
        <w:rPr>
          <w:rStyle w:val="Emphasis"/>
        </w:rPr>
        <w:t>adverse impacts</w:t>
      </w:r>
      <w:r w:rsidRPr="004B2102">
        <w:rPr>
          <w:sz w:val="16"/>
        </w:rPr>
        <w:t xml:space="preserve">.15 Part II examines the international legal framework governing those activities and finds it lacks any capacity to regulate activities in outer space, in part because it is riddled with </w:t>
      </w:r>
      <w:r w:rsidRPr="004B2102">
        <w:rPr>
          <w:u w:val="single"/>
        </w:rPr>
        <w:t>ambiguities and contradictions when it comes to ownership of outer space and its resources</w:t>
      </w:r>
      <w:r w:rsidRPr="004B2102">
        <w:rPr>
          <w:sz w:val="16"/>
        </w:rPr>
        <w:t xml:space="preserve">. </w:t>
      </w:r>
      <w:r w:rsidRPr="004B2102">
        <w:rPr>
          <w:sz w:val="16"/>
          <w:szCs w:val="16"/>
        </w:rPr>
        <w:t>Part III turns to that problem by discussing two types of property: private property and property owned in common with others. It examines the key features of each as well as their positive and negative attributes, how each might function in outer space</w:t>
      </w:r>
      <w:r w:rsidRPr="00D9212A">
        <w:rPr>
          <w:sz w:val="16"/>
          <w:szCs w:val="16"/>
        </w:rPr>
        <w:t>, and what the consequences might be if one or the other prevailed. Because any property arrangement that results in its appropriation by the owner and the exclusion of others violates international space law, Part III also identifies various less-</w:t>
      </w:r>
      <w:proofErr w:type="spellStart"/>
      <w:r w:rsidRPr="00D9212A">
        <w:rPr>
          <w:sz w:val="16"/>
          <w:szCs w:val="16"/>
        </w:rPr>
        <w:t>thanfull</w:t>
      </w:r>
      <w:proofErr w:type="spellEnd"/>
      <w:r w:rsidRPr="00D9212A">
        <w:rPr>
          <w:sz w:val="16"/>
          <w:szCs w:val="16"/>
        </w:rPr>
        <w:t xml:space="preserve"> fee property arrangement, like leases and easements, to see if these problems can be avoided and concludes they cannot.16 It then examines property held in common to determine its viability under international space law and finds it consistent.</w:t>
      </w:r>
      <w:r>
        <w:rPr>
          <w:sz w:val="16"/>
          <w:szCs w:val="16"/>
        </w:rPr>
        <w:t xml:space="preserve"> </w:t>
      </w:r>
      <w:r w:rsidRPr="00D9212A">
        <w:rPr>
          <w:sz w:val="16"/>
        </w:rPr>
        <w:t xml:space="preserve">Part IV investigates various approaches to managing property in outer space, be it held in private ownership or in common. Different approaches for managing private property in space are explored, including the right of first possession, tradable property claims, and establishing an exclusive economic zone, as well for managing an </w:t>
      </w:r>
      <w:proofErr w:type="gramStart"/>
      <w:r w:rsidRPr="00D9212A">
        <w:rPr>
          <w:sz w:val="16"/>
        </w:rPr>
        <w:t>open access commons</w:t>
      </w:r>
      <w:proofErr w:type="gramEnd"/>
      <w:r w:rsidRPr="00D9212A">
        <w:rPr>
          <w:sz w:val="16"/>
        </w:rPr>
        <w:t xml:space="preserve">, such as the application of stewardship principles, norms, and the PTD. Each approach is evaluated in terms of its consistency with international law; its ability to promote and protect a sustainable, equitable, non-monopolistic, non-hostile environment in outer space; its efficiency; and its cost effectiveness. </w:t>
      </w:r>
      <w:r w:rsidRPr="00280F6C">
        <w:rPr>
          <w:rStyle w:val="Emphasis"/>
          <w:highlight w:val="green"/>
        </w:rPr>
        <w:t>Only</w:t>
      </w:r>
      <w:r w:rsidRPr="00D9212A">
        <w:rPr>
          <w:u w:val="single"/>
        </w:rPr>
        <w:t xml:space="preserve"> the </w:t>
      </w:r>
      <w:r w:rsidRPr="00280F6C">
        <w:rPr>
          <w:rStyle w:val="Emphasis"/>
          <w:highlight w:val="green"/>
        </w:rPr>
        <w:t>PTD</w:t>
      </w:r>
      <w:r w:rsidRPr="00D9212A">
        <w:rPr>
          <w:sz w:val="16"/>
        </w:rPr>
        <w:t xml:space="preserve">, which has been used for centuries to protect the public’s interests in CPRs and has </w:t>
      </w:r>
      <w:r w:rsidRPr="00280F6C">
        <w:rPr>
          <w:rStyle w:val="Emphasis"/>
          <w:highlight w:val="green"/>
        </w:rPr>
        <w:t>demonstrated</w:t>
      </w:r>
      <w:r w:rsidRPr="00D9212A">
        <w:rPr>
          <w:u w:val="single"/>
        </w:rPr>
        <w:t xml:space="preserve"> its </w:t>
      </w:r>
      <w:r w:rsidRPr="00280F6C">
        <w:rPr>
          <w:rStyle w:val="Emphasis"/>
          <w:highlight w:val="green"/>
        </w:rPr>
        <w:t>ability to adapt</w:t>
      </w:r>
      <w:r w:rsidRPr="00D9212A">
        <w:rPr>
          <w:u w:val="single"/>
        </w:rPr>
        <w:t xml:space="preserve"> </w:t>
      </w:r>
      <w:r w:rsidRPr="00CF2839">
        <w:rPr>
          <w:u w:val="single"/>
        </w:rPr>
        <w:t>to</w:t>
      </w:r>
      <w:r w:rsidRPr="00D9212A">
        <w:rPr>
          <w:u w:val="single"/>
        </w:rPr>
        <w:t xml:space="preserve"> new circumstances</w:t>
      </w:r>
      <w:r w:rsidRPr="00D9212A">
        <w:rPr>
          <w:sz w:val="16"/>
        </w:rPr>
        <w:t xml:space="preserve">, </w:t>
      </w:r>
      <w:r w:rsidRPr="00D9212A">
        <w:rPr>
          <w:u w:val="single"/>
        </w:rPr>
        <w:t xml:space="preserve">may be able to </w:t>
      </w:r>
      <w:r w:rsidRPr="00280F6C">
        <w:rPr>
          <w:rStyle w:val="Emphasis"/>
          <w:highlight w:val="green"/>
        </w:rPr>
        <w:t>meet</w:t>
      </w:r>
      <w:r w:rsidRPr="00D9212A">
        <w:rPr>
          <w:u w:val="single"/>
        </w:rPr>
        <w:t xml:space="preserve"> these </w:t>
      </w:r>
      <w:r w:rsidRPr="00280F6C">
        <w:rPr>
          <w:rStyle w:val="Emphasis"/>
          <w:highlight w:val="green"/>
        </w:rPr>
        <w:t>goals</w:t>
      </w:r>
      <w:r w:rsidRPr="00D9212A">
        <w:rPr>
          <w:sz w:val="16"/>
        </w:rPr>
        <w:t xml:space="preserve">.17 This Article finds </w:t>
      </w:r>
      <w:r w:rsidRPr="00D9212A">
        <w:rPr>
          <w:u w:val="single"/>
        </w:rPr>
        <w:t>commonalities between outer space and</w:t>
      </w:r>
      <w:r w:rsidRPr="00D9212A">
        <w:rPr>
          <w:sz w:val="16"/>
        </w:rPr>
        <w:t xml:space="preserve"> Earth-bound </w:t>
      </w:r>
      <w:r w:rsidRPr="00D9212A">
        <w:rPr>
          <w:u w:val="single"/>
        </w:rPr>
        <w:t>public trust resources</w:t>
      </w:r>
      <w:r w:rsidRPr="00D9212A">
        <w:rPr>
          <w:sz w:val="16"/>
        </w:rPr>
        <w:t xml:space="preserve">, like the oceans. Additionally, the </w:t>
      </w:r>
      <w:r w:rsidRPr="00D9212A">
        <w:rPr>
          <w:u w:val="single"/>
        </w:rPr>
        <w:t xml:space="preserve">doctrine’s </w:t>
      </w:r>
      <w:r w:rsidRPr="00280F6C">
        <w:rPr>
          <w:rStyle w:val="Emphasis"/>
          <w:highlight w:val="green"/>
        </w:rPr>
        <w:t>open access</w:t>
      </w:r>
      <w:r w:rsidRPr="00D9212A">
        <w:rPr>
          <w:u w:val="single"/>
        </w:rPr>
        <w:t xml:space="preserve"> purpose </w:t>
      </w:r>
      <w:r w:rsidRPr="00280F6C">
        <w:rPr>
          <w:rStyle w:val="Emphasis"/>
          <w:highlight w:val="green"/>
        </w:rPr>
        <w:t>resonates with</w:t>
      </w:r>
      <w:r w:rsidRPr="00D9212A">
        <w:rPr>
          <w:u w:val="single"/>
        </w:rPr>
        <w:t xml:space="preserve"> language found in </w:t>
      </w:r>
      <w:r w:rsidRPr="00CF2839">
        <w:rPr>
          <w:u w:val="single"/>
        </w:rPr>
        <w:t>international</w:t>
      </w:r>
      <w:r w:rsidRPr="00D9212A">
        <w:rPr>
          <w:u w:val="single"/>
        </w:rPr>
        <w:t xml:space="preserve"> </w:t>
      </w:r>
      <w:r w:rsidRPr="00280F6C">
        <w:rPr>
          <w:rStyle w:val="Emphasis"/>
          <w:highlight w:val="green"/>
        </w:rPr>
        <w:t>treaties</w:t>
      </w:r>
      <w:r w:rsidRPr="00D9212A">
        <w:rPr>
          <w:u w:val="single"/>
        </w:rPr>
        <w:t xml:space="preserve"> governing activities in outer space</w:t>
      </w:r>
      <w:r w:rsidRPr="00D9212A">
        <w:rPr>
          <w:sz w:val="16"/>
        </w:rPr>
        <w:t xml:space="preserve">.18 This Article concludes that </w:t>
      </w:r>
      <w:r w:rsidRPr="00280F6C">
        <w:rPr>
          <w:rStyle w:val="Emphasis"/>
          <w:highlight w:val="green"/>
        </w:rPr>
        <w:t>using</w:t>
      </w:r>
      <w:r w:rsidRPr="00D9212A">
        <w:rPr>
          <w:u w:val="single"/>
        </w:rPr>
        <w:t xml:space="preserve"> the </w:t>
      </w:r>
      <w:r w:rsidRPr="00280F6C">
        <w:rPr>
          <w:rStyle w:val="Emphasis"/>
          <w:highlight w:val="green"/>
        </w:rPr>
        <w:t>PTD</w:t>
      </w:r>
      <w:r w:rsidRPr="00D9212A">
        <w:rPr>
          <w:u w:val="single"/>
        </w:rPr>
        <w:t xml:space="preserve"> will </w:t>
      </w:r>
      <w:r w:rsidRPr="00280F6C">
        <w:rPr>
          <w:rStyle w:val="Emphasis"/>
          <w:highlight w:val="green"/>
        </w:rPr>
        <w:t>lead to</w:t>
      </w:r>
      <w:r w:rsidRPr="00D9212A">
        <w:rPr>
          <w:u w:val="single"/>
        </w:rPr>
        <w:t xml:space="preserve"> a </w:t>
      </w:r>
      <w:r w:rsidRPr="00280F6C">
        <w:rPr>
          <w:rStyle w:val="Emphasis"/>
          <w:highlight w:val="green"/>
          <w:bdr w:val="single" w:sz="18" w:space="0" w:color="auto"/>
        </w:rPr>
        <w:t>durable</w:t>
      </w:r>
      <w:r w:rsidRPr="00072948">
        <w:rPr>
          <w:rStyle w:val="Emphasis"/>
          <w:bdr w:val="single" w:sz="18" w:space="0" w:color="auto"/>
        </w:rPr>
        <w:t xml:space="preserve">, </w:t>
      </w:r>
      <w:r w:rsidRPr="00280F6C">
        <w:rPr>
          <w:rStyle w:val="Emphasis"/>
          <w:highlight w:val="green"/>
          <w:bdr w:val="single" w:sz="18" w:space="0" w:color="auto"/>
        </w:rPr>
        <w:t>equitable</w:t>
      </w:r>
      <w:r w:rsidRPr="00072948">
        <w:rPr>
          <w:rStyle w:val="Emphasis"/>
          <w:bdr w:val="single" w:sz="18" w:space="0" w:color="auto"/>
        </w:rPr>
        <w:t xml:space="preserve"> </w:t>
      </w:r>
      <w:r w:rsidRPr="00280F6C">
        <w:rPr>
          <w:rStyle w:val="Emphasis"/>
          <w:highlight w:val="green"/>
          <w:bdr w:val="single" w:sz="18" w:space="0" w:color="auto"/>
        </w:rPr>
        <w:t>management</w:t>
      </w:r>
      <w:r w:rsidRPr="00072948">
        <w:rPr>
          <w:u w:val="single"/>
          <w:bdr w:val="single" w:sz="18" w:space="0" w:color="auto"/>
        </w:rPr>
        <w:t xml:space="preserve"> </w:t>
      </w:r>
      <w:r w:rsidRPr="00D9212A">
        <w:rPr>
          <w:u w:val="single"/>
        </w:rPr>
        <w:t>regime in a commons where</w:t>
      </w:r>
      <w:r w:rsidRPr="00D9212A">
        <w:rPr>
          <w:sz w:val="16"/>
        </w:rPr>
        <w:t xml:space="preserve"> the </w:t>
      </w:r>
      <w:r w:rsidRPr="00D9212A">
        <w:rPr>
          <w:u w:val="single"/>
        </w:rPr>
        <w:t>wealthy</w:t>
      </w:r>
      <w:r w:rsidRPr="00D9212A">
        <w:rPr>
          <w:sz w:val="16"/>
        </w:rPr>
        <w:t xml:space="preserve"> are </w:t>
      </w:r>
      <w:r w:rsidRPr="00D9212A">
        <w:rPr>
          <w:u w:val="single"/>
        </w:rPr>
        <w:t>neither able to accumulate and control the resources that outer space has to offer nor over-exploit and deplete them</w:t>
      </w:r>
      <w:r w:rsidRPr="00D9212A">
        <w:rPr>
          <w:sz w:val="16"/>
        </w:rPr>
        <w:t>. However, neither the doctrine nor ownership in common supplies any incentives for development, which may lead private enterprises to question whether development of outer space resources is worth the risks and costs.19 But, limited use of private property management approaches, like lotteries and tradable development claims—a form of overlapping hybridity between one type of property, a commons, and a management regime from another, private property—may fill this gap.20 This Article’s contribution to the literature on managing outer space resources and commons theory is using the PTD to bridge the gap between them and to suggest a hybrid management approach that melds commons theory with private property incentives.</w:t>
      </w:r>
    </w:p>
    <w:p w14:paraId="3FE8FA55" w14:textId="77777777" w:rsidR="00603898" w:rsidRPr="00F2365A" w:rsidRDefault="00603898" w:rsidP="00603898">
      <w:pPr>
        <w:pStyle w:val="Heading4"/>
      </w:pPr>
      <w:r>
        <w:t xml:space="preserve">Exemptions </w:t>
      </w:r>
      <w:r>
        <w:rPr>
          <w:u w:val="single"/>
        </w:rPr>
        <w:t>devastate</w:t>
      </w:r>
      <w:r>
        <w:t xml:space="preserve"> Regulation Credibility – OST </w:t>
      </w:r>
      <w:r>
        <w:rPr>
          <w:u w:val="single"/>
        </w:rPr>
        <w:t>proves</w:t>
      </w:r>
      <w:r>
        <w:t>.</w:t>
      </w:r>
    </w:p>
    <w:p w14:paraId="67D8577B" w14:textId="77777777" w:rsidR="00603898" w:rsidRPr="00893DBD" w:rsidRDefault="00603898" w:rsidP="00603898">
      <w:r w:rsidRPr="00893DBD">
        <w:rPr>
          <w:rStyle w:val="Style13ptBold"/>
        </w:rPr>
        <w:t>Hickman and Dolman 2</w:t>
      </w:r>
      <w:r>
        <w:t xml:space="preserve"> John Hickman and Everett Dolman Volume 21 Number 1 2002 “</w:t>
      </w:r>
      <w:r w:rsidRPr="00B25FBF">
        <w:t>Resurrecting the Space Age: A State–Centered Commentary on the Outer Space Regime</w:t>
      </w:r>
      <w:r>
        <w:t>” (</w:t>
      </w:r>
      <w:r w:rsidRPr="00B25FBF">
        <w:t>associate professor in the Department of Government and International Studies at Berry College in Mt. Berry</w:t>
      </w:r>
      <w:r>
        <w:t xml:space="preserve">)//Elmer </w:t>
      </w:r>
    </w:p>
    <w:p w14:paraId="71A10A42" w14:textId="77777777" w:rsidR="00603898" w:rsidRPr="00893DBD" w:rsidRDefault="00603898" w:rsidP="00603898">
      <w:pPr>
        <w:rPr>
          <w:rStyle w:val="StyleUnderline"/>
        </w:rPr>
      </w:pPr>
      <w:proofErr w:type="gramStart"/>
      <w:r w:rsidRPr="00893DBD">
        <w:rPr>
          <w:sz w:val="16"/>
        </w:rPr>
        <w:t>Thus</w:t>
      </w:r>
      <w:proofErr w:type="gramEnd"/>
      <w:r w:rsidRPr="00893DBD">
        <w:rPr>
          <w:sz w:val="16"/>
        </w:rPr>
        <w:t xml:space="preserve"> a state party need merely announce its intention to withdraw and then wait one year. Withdrawal of a single state party to the treaty, however, would not necessarily terminate the treaty between the other state parties</w:t>
      </w:r>
      <w:r w:rsidRPr="00893DBD">
        <w:rPr>
          <w:rStyle w:val="Emphasis"/>
        </w:rPr>
        <w:t xml:space="preserve">. </w:t>
      </w:r>
      <w:r w:rsidRPr="004B2102">
        <w:rPr>
          <w:rStyle w:val="Emphasis"/>
        </w:rPr>
        <w:t xml:space="preserve">Yet, the decision of an </w:t>
      </w:r>
      <w:r w:rsidRPr="00280F6C">
        <w:rPr>
          <w:rStyle w:val="Emphasis"/>
          <w:highlight w:val="green"/>
        </w:rPr>
        <w:t xml:space="preserve">important state not </w:t>
      </w:r>
      <w:r w:rsidRPr="004B2102">
        <w:rPr>
          <w:rStyle w:val="Emphasis"/>
        </w:rPr>
        <w:t xml:space="preserve">to be </w:t>
      </w:r>
      <w:r w:rsidRPr="00280F6C">
        <w:rPr>
          <w:rStyle w:val="Emphasis"/>
          <w:highlight w:val="green"/>
        </w:rPr>
        <w:t>bound by</w:t>
      </w:r>
      <w:r w:rsidRPr="004B2102">
        <w:rPr>
          <w:rStyle w:val="Emphasis"/>
        </w:rPr>
        <w:t xml:space="preserve"> a regime–creating </w:t>
      </w:r>
      <w:r w:rsidRPr="00280F6C">
        <w:rPr>
          <w:rStyle w:val="Emphasis"/>
          <w:highlight w:val="green"/>
        </w:rPr>
        <w:t>treaty</w:t>
      </w:r>
      <w:r w:rsidRPr="00893DBD">
        <w:rPr>
          <w:rStyle w:val="Emphasis"/>
        </w:rPr>
        <w:t xml:space="preserve"> obviously </w:t>
      </w:r>
      <w:r w:rsidRPr="00280F6C">
        <w:rPr>
          <w:rStyle w:val="Emphasis"/>
          <w:highlight w:val="green"/>
        </w:rPr>
        <w:t>endangers the entire treaty.</w:t>
      </w:r>
      <w:r w:rsidRPr="00893DBD">
        <w:rPr>
          <w:rStyle w:val="Emphasis"/>
        </w:rPr>
        <w:t xml:space="preserve"> </w:t>
      </w:r>
      <w:r w:rsidRPr="00893DBD">
        <w:rPr>
          <w:sz w:val="16"/>
        </w:rPr>
        <w:t xml:space="preserve">The decision of the United States or China to withdraw from the OST would have far greater </w:t>
      </w:r>
      <w:r w:rsidRPr="004B2102">
        <w:rPr>
          <w:sz w:val="16"/>
        </w:rPr>
        <w:t>implications for the survival of the international space regime than the same decision by Bangladesh, Burkina Faso, or Papua New Guinea—the equality</w:t>
      </w:r>
      <w:r w:rsidRPr="00893DBD">
        <w:rPr>
          <w:sz w:val="16"/>
        </w:rPr>
        <w:t xml:space="preserve"> of states under international law remains nothing more than a useful fiction. </w:t>
      </w:r>
      <w:r w:rsidRPr="004B2102">
        <w:rPr>
          <w:rStyle w:val="Emphasis"/>
        </w:rPr>
        <w:t xml:space="preserve">For the </w:t>
      </w:r>
      <w:r w:rsidRPr="00280F6C">
        <w:rPr>
          <w:rStyle w:val="Emphasis"/>
          <w:highlight w:val="green"/>
        </w:rPr>
        <w:t xml:space="preserve">OST </w:t>
      </w:r>
      <w:r w:rsidRPr="004B2102">
        <w:rPr>
          <w:rStyle w:val="Emphasis"/>
        </w:rPr>
        <w:t xml:space="preserve">to remain good international law, it </w:t>
      </w:r>
      <w:r w:rsidRPr="00280F6C">
        <w:rPr>
          <w:rStyle w:val="Emphasis"/>
          <w:highlight w:val="green"/>
        </w:rPr>
        <w:t>must be accepted</w:t>
      </w:r>
      <w:r w:rsidRPr="004B2102">
        <w:rPr>
          <w:rStyle w:val="Emphasis"/>
        </w:rPr>
        <w:t xml:space="preserve"> as such </w:t>
      </w:r>
      <w:r w:rsidRPr="00280F6C">
        <w:rPr>
          <w:rStyle w:val="Emphasis"/>
          <w:highlight w:val="green"/>
        </w:rPr>
        <w:t xml:space="preserve">by </w:t>
      </w:r>
      <w:r w:rsidRPr="004B2102">
        <w:rPr>
          <w:rStyle w:val="Emphasis"/>
        </w:rPr>
        <w:t xml:space="preserve">the </w:t>
      </w:r>
      <w:r w:rsidRPr="00280F6C">
        <w:rPr>
          <w:rStyle w:val="Emphasis"/>
          <w:highlight w:val="green"/>
        </w:rPr>
        <w:t xml:space="preserve">major </w:t>
      </w:r>
      <w:r w:rsidRPr="004B2102">
        <w:rPr>
          <w:rStyle w:val="Emphasis"/>
        </w:rPr>
        <w:t xml:space="preserve">space faring </w:t>
      </w:r>
      <w:r w:rsidRPr="00280F6C">
        <w:rPr>
          <w:rStyle w:val="Emphasis"/>
          <w:highlight w:val="green"/>
        </w:rPr>
        <w:t xml:space="preserve">states </w:t>
      </w:r>
      <w:r w:rsidRPr="004B2102">
        <w:rPr>
          <w:rStyle w:val="Emphasis"/>
        </w:rPr>
        <w:t>of the 21st Century</w:t>
      </w:r>
      <w:r w:rsidRPr="004B2102">
        <w:rPr>
          <w:sz w:val="16"/>
        </w:rPr>
        <w:t xml:space="preserve">: </w:t>
      </w:r>
      <w:proofErr w:type="gramStart"/>
      <w:r w:rsidRPr="004B2102">
        <w:rPr>
          <w:rStyle w:val="StyleUnderline"/>
        </w:rPr>
        <w:t>the</w:t>
      </w:r>
      <w:proofErr w:type="gramEnd"/>
      <w:r w:rsidRPr="004B2102">
        <w:rPr>
          <w:rStyle w:val="StyleUnderline"/>
        </w:rPr>
        <w:t xml:space="preserve"> United States</w:t>
      </w:r>
      <w:r w:rsidRPr="00893DBD">
        <w:rPr>
          <w:rStyle w:val="StyleUnderline"/>
        </w:rPr>
        <w:t xml:space="preserve">, Russia, the European Union, Japan, and China. </w:t>
      </w:r>
      <w:r w:rsidRPr="00280F6C">
        <w:rPr>
          <w:rStyle w:val="Emphasis"/>
          <w:highlight w:val="green"/>
        </w:rPr>
        <w:t>One defection</w:t>
      </w:r>
      <w:r w:rsidRPr="00893DBD">
        <w:rPr>
          <w:rStyle w:val="StyleUnderline"/>
        </w:rPr>
        <w:t xml:space="preserve"> from the regime by a member of this group </w:t>
      </w:r>
      <w:r w:rsidRPr="00280F6C">
        <w:rPr>
          <w:rStyle w:val="Emphasis"/>
          <w:highlight w:val="green"/>
        </w:rPr>
        <w:t>would</w:t>
      </w:r>
      <w:r w:rsidRPr="00893DBD">
        <w:rPr>
          <w:rStyle w:val="StyleUnderline"/>
        </w:rPr>
        <w:t xml:space="preserve"> no doubt </w:t>
      </w:r>
      <w:r w:rsidRPr="00280F6C">
        <w:rPr>
          <w:rStyle w:val="Emphasis"/>
          <w:highlight w:val="green"/>
        </w:rPr>
        <w:t xml:space="preserve">lead to </w:t>
      </w:r>
      <w:r w:rsidRPr="004B2102">
        <w:rPr>
          <w:rStyle w:val="Emphasis"/>
        </w:rPr>
        <w:t xml:space="preserve">its effective </w:t>
      </w:r>
      <w:r w:rsidRPr="00280F6C">
        <w:rPr>
          <w:rStyle w:val="Emphasis"/>
          <w:highlight w:val="green"/>
        </w:rPr>
        <w:t>collapse</w:t>
      </w:r>
      <w:r w:rsidRPr="00893DBD">
        <w:rPr>
          <w:rStyle w:val="StyleUnderline"/>
        </w:rPr>
        <w:t xml:space="preserve">, </w:t>
      </w:r>
      <w:r w:rsidRPr="004B2102">
        <w:rPr>
          <w:rStyle w:val="Emphasis"/>
        </w:rPr>
        <w:t xml:space="preserve">as the </w:t>
      </w:r>
      <w:r w:rsidRPr="00280F6C">
        <w:rPr>
          <w:rStyle w:val="Emphasis"/>
          <w:highlight w:val="green"/>
        </w:rPr>
        <w:t xml:space="preserve">remaining </w:t>
      </w:r>
      <w:r w:rsidRPr="004B2102">
        <w:rPr>
          <w:rStyle w:val="Emphasis"/>
        </w:rPr>
        <w:t xml:space="preserve">space </w:t>
      </w:r>
      <w:r w:rsidRPr="004B2102">
        <w:rPr>
          <w:rStyle w:val="Emphasis"/>
        </w:rPr>
        <w:lastRenderedPageBreak/>
        <w:t xml:space="preserve">faring </w:t>
      </w:r>
      <w:r w:rsidRPr="00280F6C">
        <w:rPr>
          <w:rStyle w:val="Emphasis"/>
          <w:highlight w:val="green"/>
        </w:rPr>
        <w:t xml:space="preserve">states </w:t>
      </w:r>
      <w:r w:rsidRPr="004B2102">
        <w:rPr>
          <w:rStyle w:val="Emphasis"/>
        </w:rPr>
        <w:t xml:space="preserve">are </w:t>
      </w:r>
      <w:r w:rsidRPr="00280F6C">
        <w:rPr>
          <w:rStyle w:val="Emphasis"/>
          <w:highlight w:val="green"/>
        </w:rPr>
        <w:t xml:space="preserve">unlikely </w:t>
      </w:r>
      <w:r w:rsidRPr="004B2102">
        <w:rPr>
          <w:rStyle w:val="Emphasis"/>
        </w:rPr>
        <w:t>to use</w:t>
      </w:r>
      <w:r w:rsidRPr="004B2102">
        <w:rPr>
          <w:rStyle w:val="StyleUnderline"/>
        </w:rPr>
        <w:t xml:space="preserve"> the kind of </w:t>
      </w:r>
      <w:r w:rsidRPr="004B2102">
        <w:rPr>
          <w:rStyle w:val="Emphasis"/>
          <w:bdr w:val="single" w:sz="18" w:space="0" w:color="auto"/>
        </w:rPr>
        <w:t xml:space="preserve">coercion necessary </w:t>
      </w:r>
      <w:r w:rsidRPr="00280F6C">
        <w:rPr>
          <w:rStyle w:val="Emphasis"/>
          <w:highlight w:val="green"/>
          <w:bdr w:val="single" w:sz="18" w:space="0" w:color="auto"/>
        </w:rPr>
        <w:t xml:space="preserve">to enforce </w:t>
      </w:r>
      <w:r w:rsidRPr="004B2102">
        <w:rPr>
          <w:rStyle w:val="Emphasis"/>
          <w:bdr w:val="single" w:sz="18" w:space="0" w:color="auto"/>
        </w:rPr>
        <w:t xml:space="preserve">the </w:t>
      </w:r>
      <w:r w:rsidRPr="00280F6C">
        <w:rPr>
          <w:rStyle w:val="Emphasis"/>
          <w:highlight w:val="green"/>
          <w:bdr w:val="single" w:sz="18" w:space="0" w:color="auto"/>
        </w:rPr>
        <w:t>regime</w:t>
      </w:r>
      <w:r w:rsidRPr="00893DBD">
        <w:rPr>
          <w:rStyle w:val="StyleUnderline"/>
        </w:rPr>
        <w:t>. A more likely response to such a defection is a scramble to make similar claims to sovereignty, based on historical precedent and effective occupation. Similar rushes to stake claims for territory sovereignty in other celestial bodies might follow.</w:t>
      </w:r>
    </w:p>
    <w:p w14:paraId="4A137A7D" w14:textId="77777777" w:rsidR="00603898" w:rsidRPr="00F103DB" w:rsidRDefault="00603898" w:rsidP="00603898"/>
    <w:p w14:paraId="684EF8A1" w14:textId="77777777" w:rsidR="00603898" w:rsidRPr="00F103DB" w:rsidRDefault="00603898" w:rsidP="00603898">
      <w:pPr>
        <w:pStyle w:val="Heading3"/>
      </w:pPr>
      <w:r>
        <w:lastRenderedPageBreak/>
        <w:t>1AC: Sustainable Space Advantage (2:50)</w:t>
      </w:r>
    </w:p>
    <w:p w14:paraId="38A535EB" w14:textId="77777777" w:rsidR="00603898" w:rsidRDefault="00603898" w:rsidP="00603898">
      <w:pPr>
        <w:pStyle w:val="Heading4"/>
      </w:pPr>
      <w:r>
        <w:t xml:space="preserve">The Advantage is </w:t>
      </w:r>
      <w:r>
        <w:rPr>
          <w:u w:val="single"/>
        </w:rPr>
        <w:t>Sustainable Space Development</w:t>
      </w:r>
      <w:r>
        <w:t>:</w:t>
      </w:r>
    </w:p>
    <w:p w14:paraId="351254C2" w14:textId="77777777" w:rsidR="00603898" w:rsidRPr="00CF6D80" w:rsidRDefault="00603898" w:rsidP="00603898">
      <w:pPr>
        <w:pStyle w:val="Heading4"/>
      </w:pPr>
      <w:r>
        <w:t xml:space="preserve">Implementing the PTD for Private Appropriation results in a </w:t>
      </w:r>
      <w:r>
        <w:rPr>
          <w:u w:val="single"/>
        </w:rPr>
        <w:t>legally binding regime</w:t>
      </w:r>
      <w:r>
        <w:t xml:space="preserve"> that curbs unsustainable development – ensures closing of legal loopholes.</w:t>
      </w:r>
    </w:p>
    <w:p w14:paraId="1B4A6EE5" w14:textId="77777777" w:rsidR="00603898" w:rsidRDefault="00603898" w:rsidP="00603898">
      <w:pPr>
        <w:rPr>
          <w:sz w:val="18"/>
          <w:szCs w:val="18"/>
        </w:rPr>
      </w:pPr>
      <w:r w:rsidRPr="00EB0C58">
        <w:rPr>
          <w:rStyle w:val="Style13ptBold"/>
        </w:rPr>
        <w:t>Babcock</w:t>
      </w:r>
      <w:r>
        <w:rPr>
          <w:rStyle w:val="Style13ptBold"/>
        </w:rPr>
        <w:t xml:space="preserve"> 19 </w:t>
      </w:r>
      <w:r w:rsidRPr="00EB0C58">
        <w:rPr>
          <w:rStyle w:val="Style13ptBold"/>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118D078F" w14:textId="77777777" w:rsidR="00603898" w:rsidRPr="00A86525" w:rsidRDefault="00603898" w:rsidP="00603898">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280F6C">
        <w:rPr>
          <w:rStyle w:val="Emphasis"/>
          <w:highlight w:val="green"/>
        </w:rPr>
        <w:t>PTD</w:t>
      </w:r>
      <w:r w:rsidRPr="00B57841">
        <w:rPr>
          <w:sz w:val="14"/>
        </w:rPr>
        <w:t xml:space="preserve"> </w:t>
      </w:r>
      <w:r w:rsidRPr="004B2102">
        <w:rPr>
          <w:rStyle w:val="Emphasis"/>
        </w:rPr>
        <w:t>offers</w:t>
      </w:r>
      <w:r w:rsidRPr="004B2102">
        <w:rPr>
          <w:sz w:val="14"/>
        </w:rPr>
        <w:t xml:space="preserve"> both an </w:t>
      </w:r>
      <w:r w:rsidRPr="004B2102">
        <w:rPr>
          <w:rStyle w:val="Emphasis"/>
        </w:rPr>
        <w:t xml:space="preserve">approach for </w:t>
      </w:r>
      <w:r w:rsidRPr="00280F6C">
        <w:rPr>
          <w:rStyle w:val="Emphasis"/>
          <w:highlight w:val="green"/>
        </w:rPr>
        <w:t>managing</w:t>
      </w:r>
      <w:r w:rsidRPr="00B57841">
        <w:rPr>
          <w:sz w:val="14"/>
        </w:rPr>
        <w:t xml:space="preserve"> </w:t>
      </w:r>
      <w:r w:rsidRPr="00280F6C">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w:t>
      </w:r>
      <w:r w:rsidRPr="004B2102">
        <w:rPr>
          <w:u w:val="single"/>
        </w:rPr>
        <w:t xml:space="preserve">is </w:t>
      </w:r>
      <w:r w:rsidRPr="004B2102">
        <w:rPr>
          <w:rStyle w:val="Emphasis"/>
        </w:rPr>
        <w:t>based on</w:t>
      </w:r>
      <w:r w:rsidRPr="00D9212A">
        <w:rPr>
          <w:u w:val="single"/>
        </w:rPr>
        <w:t xml:space="preserve"> the idea that the</w:t>
      </w:r>
      <w:r w:rsidRPr="00B57841">
        <w:rPr>
          <w:sz w:val="14"/>
        </w:rPr>
        <w:t xml:space="preserve"> “</w:t>
      </w:r>
      <w:r w:rsidRPr="00280F6C">
        <w:rPr>
          <w:rStyle w:val="Emphasis"/>
          <w:highlight w:val="green"/>
          <w:bdr w:val="single" w:sz="18" w:space="0" w:color="auto"/>
        </w:rPr>
        <w:t>sovereign</w:t>
      </w:r>
      <w:r w:rsidRPr="00EF2372">
        <w:rPr>
          <w:rStyle w:val="Emphasis"/>
          <w:bdr w:val="single" w:sz="18" w:space="0" w:color="auto"/>
        </w:rPr>
        <w:t xml:space="preserve"> </w:t>
      </w:r>
      <w:r w:rsidRPr="00280F6C">
        <w:rPr>
          <w:rStyle w:val="Emphasis"/>
          <w:highlight w:val="green"/>
          <w:bdr w:val="single" w:sz="18" w:space="0" w:color="auto"/>
        </w:rPr>
        <w:t>holds</w:t>
      </w:r>
      <w:r w:rsidRPr="00EF2372">
        <w:rPr>
          <w:rStyle w:val="Emphasis"/>
          <w:bdr w:val="single" w:sz="18" w:space="0" w:color="auto"/>
        </w:rPr>
        <w:t xml:space="preserve"> certain </w:t>
      </w:r>
      <w:r w:rsidRPr="00280F6C">
        <w:rPr>
          <w:rStyle w:val="Emphasis"/>
          <w:highlight w:val="green"/>
          <w:bdr w:val="single" w:sz="18" w:space="0" w:color="auto"/>
        </w:rPr>
        <w:t>common properties</w:t>
      </w:r>
      <w:r w:rsidRPr="00EF2372">
        <w:rPr>
          <w:rStyle w:val="Emphasis"/>
          <w:bdr w:val="single" w:sz="18" w:space="0" w:color="auto"/>
        </w:rPr>
        <w:t xml:space="preserve"> </w:t>
      </w:r>
      <w:r w:rsidRPr="00280F6C">
        <w:rPr>
          <w:rStyle w:val="Emphasis"/>
          <w:highlight w:val="green"/>
          <w:bdr w:val="single" w:sz="18" w:space="0" w:color="auto"/>
        </w:rPr>
        <w:t>in</w:t>
      </w:r>
      <w:r w:rsidRPr="00EF2372">
        <w:rPr>
          <w:rStyle w:val="Emphasis"/>
          <w:bdr w:val="single" w:sz="18" w:space="0" w:color="auto"/>
        </w:rPr>
        <w:t xml:space="preserve"> </w:t>
      </w:r>
      <w:r w:rsidRPr="00280F6C">
        <w:rPr>
          <w:rStyle w:val="Emphasis"/>
          <w:highlight w:val="green"/>
          <w:bdr w:val="single" w:sz="18" w:space="0" w:color="auto"/>
        </w:rPr>
        <w:t>trust</w:t>
      </w:r>
      <w:r w:rsidRPr="00D9212A">
        <w:rPr>
          <w:u w:val="single"/>
        </w:rPr>
        <w:t xml:space="preserve"> in perpetuity </w:t>
      </w:r>
      <w:r w:rsidRPr="00280F6C">
        <w:rPr>
          <w:rStyle w:val="Emphasis"/>
          <w:highlight w:val="green"/>
          <w:bdr w:val="single" w:sz="18" w:space="0" w:color="auto"/>
        </w:rPr>
        <w:t>for</w:t>
      </w:r>
      <w:r w:rsidRPr="00EF2372">
        <w:rPr>
          <w:rStyle w:val="Emphasis"/>
          <w:bdr w:val="single" w:sz="18" w:space="0" w:color="auto"/>
        </w:rPr>
        <w:t xml:space="preserve"> the </w:t>
      </w:r>
      <w:r w:rsidRPr="00280F6C">
        <w:rPr>
          <w:rStyle w:val="Emphasis"/>
          <w:highlight w:val="green"/>
          <w:bdr w:val="single" w:sz="18" w:space="0" w:color="auto"/>
        </w:rPr>
        <w:t>free</w:t>
      </w:r>
      <w:r w:rsidRPr="00EF2372">
        <w:rPr>
          <w:rStyle w:val="Emphasis"/>
          <w:bdr w:val="single" w:sz="18" w:space="0" w:color="auto"/>
        </w:rPr>
        <w:t xml:space="preserve"> and unimpeded </w:t>
      </w:r>
      <w:r w:rsidRPr="00280F6C">
        <w:rPr>
          <w:rStyle w:val="Emphasis"/>
          <w:highlight w:val="green"/>
          <w:bdr w:val="single" w:sz="18" w:space="0" w:color="auto"/>
        </w:rPr>
        <w:t>use</w:t>
      </w:r>
      <w:r w:rsidRPr="00EF2372">
        <w:rPr>
          <w:rStyle w:val="Emphasis"/>
          <w:bdr w:val="single" w:sz="18" w:space="0" w:color="auto"/>
        </w:rPr>
        <w:t xml:space="preserve"> </w:t>
      </w:r>
      <w:r w:rsidRPr="004B2102">
        <w:rPr>
          <w:rStyle w:val="Emphasis"/>
          <w:bdr w:val="single" w:sz="18" w:space="0" w:color="auto"/>
        </w:rPr>
        <w:t>of</w:t>
      </w:r>
      <w:r w:rsidRPr="00EF2372">
        <w:rPr>
          <w:rStyle w:val="Emphasis"/>
          <w:bdr w:val="single" w:sz="18" w:space="0" w:color="auto"/>
        </w:rPr>
        <w:t xml:space="preserve"> the general </w:t>
      </w:r>
      <w:r w:rsidRPr="00280F6C">
        <w:rPr>
          <w:rStyle w:val="Emphasis"/>
          <w:highlight w:val="green"/>
          <w:bdr w:val="single" w:sz="18" w:space="0" w:color="auto"/>
        </w:rPr>
        <w:t>public</w:t>
      </w:r>
      <w:r w:rsidRPr="00B57841">
        <w:rPr>
          <w:sz w:val="14"/>
        </w:rPr>
        <w:t xml:space="preserve">.”508 The </w:t>
      </w:r>
      <w:r w:rsidRPr="00D9212A">
        <w:rPr>
          <w:u w:val="single"/>
        </w:rPr>
        <w:t xml:space="preserve">public’s </w:t>
      </w:r>
      <w:r w:rsidRPr="00280F6C">
        <w:rPr>
          <w:rStyle w:val="Emphasis"/>
          <w:highlight w:val="green"/>
        </w:rPr>
        <w:t>r</w:t>
      </w:r>
      <w:r w:rsidRPr="00D9212A">
        <w:rPr>
          <w:u w:val="single"/>
        </w:rPr>
        <w:t xml:space="preserve">ight </w:t>
      </w:r>
      <w:r w:rsidRPr="00280F6C">
        <w:rPr>
          <w:rStyle w:val="Emphasis"/>
          <w:highlight w:val="green"/>
        </w:rPr>
        <w:t>t</w:t>
      </w:r>
      <w:r w:rsidRPr="00D9212A">
        <w:rPr>
          <w:u w:val="single"/>
        </w:rPr>
        <w:t xml:space="preserve">o </w:t>
      </w:r>
      <w:r w:rsidRPr="00280F6C">
        <w:rPr>
          <w:rStyle w:val="Emphasis"/>
          <w:highlight w:val="green"/>
        </w:rPr>
        <w:t>a</w:t>
      </w:r>
      <w:r w:rsidRPr="00D9212A">
        <w:rPr>
          <w:u w:val="single"/>
        </w:rPr>
        <w:t xml:space="preserve">ccess and use trust resources is </w:t>
      </w:r>
      <w:r w:rsidRPr="00280F6C">
        <w:rPr>
          <w:rStyle w:val="Emphasis"/>
          <w:highlight w:val="green"/>
          <w:bdr w:val="single" w:sz="18" w:space="0" w:color="auto"/>
        </w:rPr>
        <w:t>never lost</w:t>
      </w:r>
      <w:r w:rsidRPr="00B57841">
        <w:rPr>
          <w:sz w:val="14"/>
        </w:rPr>
        <w:t xml:space="preserve">, and </w:t>
      </w:r>
      <w:r w:rsidRPr="00280F6C">
        <w:rPr>
          <w:rStyle w:val="Emphasis"/>
          <w:highlight w:val="green"/>
        </w:rPr>
        <w:t>neither</w:t>
      </w:r>
      <w:r w:rsidRPr="00B57841">
        <w:rPr>
          <w:sz w:val="14"/>
        </w:rPr>
        <w:t xml:space="preserve"> the </w:t>
      </w:r>
      <w:r w:rsidRPr="00280F6C">
        <w:rPr>
          <w:rStyle w:val="Emphasis"/>
          <w:highlight w:val="green"/>
        </w:rPr>
        <w:t xml:space="preserve">government nor private </w:t>
      </w:r>
      <w:r w:rsidRPr="004B2102">
        <w:rPr>
          <w:rStyle w:val="Emphasis"/>
        </w:rPr>
        <w:t xml:space="preserve">individuals </w:t>
      </w:r>
      <w:r w:rsidRPr="00280F6C">
        <w:rPr>
          <w:rStyle w:val="Emphasis"/>
          <w:highlight w:val="green"/>
        </w:rPr>
        <w:t>can alienate</w:t>
      </w:r>
      <w:r w:rsidRPr="00D9212A">
        <w:rPr>
          <w:u w:val="single"/>
        </w:rPr>
        <w:t xml:space="preserve"> or</w:t>
      </w:r>
      <w:r w:rsidRPr="00B57841">
        <w:rPr>
          <w:sz w:val="14"/>
        </w:rPr>
        <w:t xml:space="preserve"> otherwise adversely </w:t>
      </w:r>
      <w:r w:rsidRPr="00D9212A">
        <w:rPr>
          <w:u w:val="single"/>
        </w:rPr>
        <w:t xml:space="preserve">affect </w:t>
      </w:r>
      <w:r w:rsidRPr="004B2102">
        <w:rPr>
          <w:rStyle w:val="Emphasis"/>
        </w:rPr>
        <w:t xml:space="preserve">those </w:t>
      </w:r>
      <w:r w:rsidRPr="00280F6C">
        <w:rPr>
          <w:rStyle w:val="Emphasis"/>
          <w:highlight w:val="green"/>
        </w:rPr>
        <w:t>resources</w:t>
      </w:r>
      <w:r w:rsidRPr="00D9212A">
        <w:rPr>
          <w:u w:val="single"/>
        </w:rPr>
        <w:t xml:space="preserve"> </w:t>
      </w:r>
      <w:r w:rsidRPr="00280F6C">
        <w:rPr>
          <w:rStyle w:val="Emphasis"/>
          <w:highlight w:val="green"/>
          <w:bdr w:val="single" w:sz="18" w:space="0" w:color="auto"/>
        </w:rPr>
        <w:t xml:space="preserve">unless for a </w:t>
      </w:r>
      <w:r w:rsidRPr="004B2102">
        <w:rPr>
          <w:rStyle w:val="Emphasis"/>
          <w:bdr w:val="single" w:sz="18" w:space="0" w:color="auto"/>
        </w:rPr>
        <w:t xml:space="preserve">comparable </w:t>
      </w:r>
      <w:r w:rsidRPr="00280F6C">
        <w:rPr>
          <w:rStyle w:val="Emphasis"/>
          <w:highlight w:val="green"/>
          <w:bdr w:val="single" w:sz="18" w:space="0" w:color="auto"/>
        </w:rPr>
        <w:t>public purpose</w:t>
      </w:r>
      <w:r w:rsidRPr="00B57841">
        <w:rPr>
          <w:sz w:val="14"/>
        </w:rPr>
        <w:t xml:space="preserve">.509 The </w:t>
      </w:r>
      <w:r w:rsidRPr="00280F6C">
        <w:rPr>
          <w:rStyle w:val="Emphasis"/>
          <w:highlight w:val="green"/>
        </w:rPr>
        <w:t>resources</w:t>
      </w:r>
      <w:r w:rsidRPr="00D9212A">
        <w:rPr>
          <w:u w:val="single"/>
        </w:rPr>
        <w:t xml:space="preserve"> the doctrine protects</w:t>
      </w:r>
      <w:r w:rsidRPr="00B57841">
        <w:rPr>
          <w:sz w:val="14"/>
        </w:rPr>
        <w:t xml:space="preserve"> “have long </w:t>
      </w:r>
      <w:r w:rsidRPr="00220C32">
        <w:rPr>
          <w:sz w:val="14"/>
        </w:rPr>
        <w:t xml:space="preserve">been </w:t>
      </w:r>
      <w:r w:rsidRPr="00220C32">
        <w:rPr>
          <w:rStyle w:val="Emphasis"/>
        </w:rPr>
        <w:t>part of</w:t>
      </w:r>
      <w:r w:rsidRPr="00220C32">
        <w:rPr>
          <w:sz w:val="14"/>
        </w:rPr>
        <w:t xml:space="preserve"> a ‘</w:t>
      </w:r>
      <w:r w:rsidRPr="00220C32">
        <w:rPr>
          <w:rStyle w:val="Emphasis"/>
          <w:bdr w:val="single" w:sz="18" w:space="0" w:color="auto"/>
        </w:rPr>
        <w:t>taxonomy of property’</w:t>
      </w:r>
      <w:r w:rsidRPr="00220C32">
        <w:rPr>
          <w:sz w:val="14"/>
        </w:rPr>
        <w:t xml:space="preserve"> [that </w:t>
      </w:r>
      <w:r w:rsidRPr="00220C32">
        <w:rPr>
          <w:u w:val="single"/>
        </w:rPr>
        <w:t>recognizes</w:t>
      </w:r>
      <w:r w:rsidRPr="00220C32">
        <w:rPr>
          <w:sz w:val="14"/>
        </w:rPr>
        <w:t xml:space="preserve">] </w:t>
      </w:r>
      <w:r w:rsidRPr="00220C32">
        <w:rPr>
          <w:u w:val="single"/>
        </w:rPr>
        <w:t>the division of natural wealth into private and public property</w:t>
      </w:r>
      <w:r w:rsidRPr="00220C32">
        <w:rPr>
          <w:sz w:val="14"/>
        </w:rPr>
        <w:t>.</w:t>
      </w:r>
      <w:r w:rsidRPr="00B57841">
        <w:rPr>
          <w:sz w:val="14"/>
        </w:rPr>
        <w:t xml:space="preserve">”510 “The </w:t>
      </w:r>
      <w:r w:rsidRPr="00280F6C">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280F6C">
        <w:rPr>
          <w:rStyle w:val="Emphasis"/>
          <w:highlight w:val="green"/>
        </w:rPr>
        <w:t>affirmative</w:t>
      </w:r>
      <w:r w:rsidRPr="00B57841">
        <w:rPr>
          <w:sz w:val="14"/>
        </w:rPr>
        <w:t xml:space="preserve">, </w:t>
      </w:r>
      <w:r w:rsidRPr="00CF2839">
        <w:rPr>
          <w:u w:val="single"/>
        </w:rPr>
        <w:t xml:space="preserve">ongoing </w:t>
      </w:r>
      <w:r w:rsidRPr="00280F6C">
        <w:rPr>
          <w:rStyle w:val="Emphasis"/>
          <w:highlight w:val="green"/>
        </w:rPr>
        <w:t>duty to safeguard</w:t>
      </w:r>
      <w:r w:rsidRPr="00732FB1">
        <w:rPr>
          <w:u w:val="single"/>
        </w:rPr>
        <w:t xml:space="preserve"> the </w:t>
      </w:r>
      <w:r w:rsidRPr="00280F6C">
        <w:rPr>
          <w:rStyle w:val="Emphasis"/>
          <w:highlight w:val="green"/>
        </w:rPr>
        <w:t>long-term preservation of</w:t>
      </w:r>
      <w:r w:rsidRPr="00732FB1">
        <w:rPr>
          <w:u w:val="single"/>
        </w:rPr>
        <w:t xml:space="preserve"> those </w:t>
      </w:r>
      <w:r w:rsidRPr="00280F6C">
        <w:rPr>
          <w:rStyle w:val="Emphasis"/>
          <w:highlight w:val="green"/>
        </w:rPr>
        <w:t xml:space="preserve">resources for </w:t>
      </w:r>
      <w:r w:rsidRPr="00220C32">
        <w:rPr>
          <w:rStyle w:val="Emphasis"/>
        </w:rPr>
        <w:t xml:space="preserve">the </w:t>
      </w:r>
      <w:r w:rsidRPr="00220C32">
        <w:rPr>
          <w:rStyle w:val="Emphasis"/>
          <w:bdr w:val="single" w:sz="18" w:space="0" w:color="auto"/>
        </w:rPr>
        <w:t xml:space="preserve">benefit of </w:t>
      </w:r>
      <w:r w:rsidRPr="00280F6C">
        <w:rPr>
          <w:rStyle w:val="Emphasis"/>
          <w:highlight w:val="green"/>
          <w:bdr w:val="single" w:sz="18" w:space="0" w:color="auto"/>
        </w:rPr>
        <w:t>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w:t>
      </w:r>
      <w:r w:rsidRPr="00220C32">
        <w:rPr>
          <w:sz w:val="14"/>
        </w:rPr>
        <w:t xml:space="preserve">The </w:t>
      </w:r>
      <w:r w:rsidRPr="00220C32">
        <w:rPr>
          <w:rStyle w:val="Emphasis"/>
        </w:rPr>
        <w:t>PTD</w:t>
      </w:r>
      <w:r w:rsidRPr="00220C32">
        <w:rPr>
          <w:sz w:val="14"/>
        </w:rPr>
        <w:t xml:space="preserve">, therefore, </w:t>
      </w:r>
      <w:r w:rsidRPr="00220C32">
        <w:rPr>
          <w:rStyle w:val="Emphasis"/>
        </w:rPr>
        <w:t>protects</w:t>
      </w:r>
      <w:r w:rsidRPr="00220C32">
        <w:rPr>
          <w:u w:val="single"/>
        </w:rPr>
        <w:t xml:space="preserve"> the “</w:t>
      </w:r>
      <w:r w:rsidRPr="00220C32">
        <w:rPr>
          <w:rStyle w:val="Emphasis"/>
        </w:rPr>
        <w:t>people’s common heritage</w:t>
      </w:r>
      <w:r w:rsidRPr="00220C32">
        <w:rPr>
          <w:u w:val="single"/>
        </w:rPr>
        <w:t>,”</w:t>
      </w:r>
      <w:r w:rsidRPr="00220C32">
        <w:rPr>
          <w:sz w:val="14"/>
        </w:rPr>
        <w:t xml:space="preserve">518 just as </w:t>
      </w:r>
      <w:r w:rsidRPr="00220C32">
        <w:rPr>
          <w:u w:val="single"/>
        </w:rPr>
        <w:t>Article 11 of</w:t>
      </w:r>
      <w:r w:rsidRPr="00220C32">
        <w:rPr>
          <w:sz w:val="14"/>
        </w:rPr>
        <w:t xml:space="preserve"> the </w:t>
      </w:r>
      <w:r w:rsidRPr="00220C32">
        <w:rPr>
          <w:u w:val="single"/>
        </w:rPr>
        <w:t>Moon Treaty</w:t>
      </w:r>
      <w:r w:rsidRPr="00220C32">
        <w:rPr>
          <w:sz w:val="14"/>
        </w:rPr>
        <w:t xml:space="preserve"> protects </w:t>
      </w:r>
      <w:r w:rsidRPr="00220C32">
        <w:rPr>
          <w:u w:val="single"/>
        </w:rPr>
        <w:t>outer space as part of the common heritage of mankind</w:t>
      </w:r>
      <w:r w:rsidRPr="00220C32">
        <w:rPr>
          <w:sz w:val="14"/>
        </w:rPr>
        <w:t xml:space="preserve">.519 The </w:t>
      </w:r>
      <w:r w:rsidRPr="00220C32">
        <w:rPr>
          <w:u w:val="single"/>
        </w:rPr>
        <w:t>doctrine</w:t>
      </w:r>
      <w:r w:rsidRPr="00220C32">
        <w:rPr>
          <w:sz w:val="14"/>
        </w:rPr>
        <w:t xml:space="preserve"> also appears to</w:t>
      </w:r>
      <w:r w:rsidRPr="00B57841">
        <w:rPr>
          <w:sz w:val="14"/>
        </w:rPr>
        <w:t xml:space="preserve">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220C32">
        <w:rPr>
          <w:u w:val="single"/>
        </w:rPr>
        <w:t>Over time</w:t>
      </w:r>
      <w:r w:rsidRPr="00220C32">
        <w:rPr>
          <w:sz w:val="14"/>
        </w:rPr>
        <w:t xml:space="preserve">, the </w:t>
      </w:r>
      <w:r w:rsidRPr="00220C32">
        <w:rPr>
          <w:rStyle w:val="Emphasis"/>
        </w:rPr>
        <w:t>scope</w:t>
      </w:r>
      <w:r w:rsidRPr="00220C32">
        <w:rPr>
          <w:sz w:val="14"/>
        </w:rPr>
        <w:t xml:space="preserve"> and </w:t>
      </w:r>
      <w:r w:rsidRPr="00220C32">
        <w:rPr>
          <w:rStyle w:val="Emphasis"/>
        </w:rPr>
        <w:t>application of</w:t>
      </w:r>
      <w:r w:rsidRPr="00732FB1">
        <w:rPr>
          <w:u w:val="single"/>
        </w:rPr>
        <w:t xml:space="preserve"> the </w:t>
      </w:r>
      <w:r w:rsidRPr="00280F6C">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280F6C">
        <w:rPr>
          <w:rStyle w:val="Emphasis"/>
          <w:highlight w:val="green"/>
        </w:rPr>
        <w:t>to protect new</w:t>
      </w:r>
      <w:r w:rsidRPr="00732FB1">
        <w:rPr>
          <w:u w:val="single"/>
        </w:rPr>
        <w:t xml:space="preserve"> trust </w:t>
      </w:r>
      <w:r w:rsidRPr="00280F6C">
        <w:rPr>
          <w:rStyle w:val="Emphasis"/>
          <w:highlight w:val="green"/>
        </w:rPr>
        <w:t>resources</w:t>
      </w:r>
      <w:r w:rsidRPr="00B57841">
        <w:rPr>
          <w:sz w:val="14"/>
        </w:rPr>
        <w:t xml:space="preserve">, such as dry sand beaches, inland lakes, groundwater, dry riverbeds, and wildlife,523 </w:t>
      </w:r>
      <w:r w:rsidRPr="00280F6C">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w:t>
      </w:r>
      <w:r w:rsidRPr="00220C32">
        <w:rPr>
          <w:u w:val="single"/>
        </w:rPr>
        <w:t>imposes a perpetual duty on the sovereign to preserve trust resources</w:t>
      </w:r>
      <w:r w:rsidRPr="00220C32">
        <w:rPr>
          <w:sz w:val="14"/>
        </w:rPr>
        <w:t xml:space="preserve">, </w:t>
      </w:r>
      <w:r w:rsidRPr="00220C32">
        <w:rPr>
          <w:u w:val="single"/>
        </w:rPr>
        <w:t>prevents</w:t>
      </w:r>
      <w:r w:rsidRPr="00220C32">
        <w:rPr>
          <w:sz w:val="14"/>
        </w:rPr>
        <w:t xml:space="preserve"> their </w:t>
      </w:r>
      <w:r w:rsidRPr="00220C32">
        <w:rPr>
          <w:u w:val="single"/>
        </w:rPr>
        <w:t>alienation for private benefit</w:t>
      </w:r>
      <w:r w:rsidRPr="00220C32">
        <w:rPr>
          <w:sz w:val="14"/>
        </w:rPr>
        <w:t xml:space="preserve">, </w:t>
      </w:r>
      <w:r w:rsidRPr="00220C32">
        <w:rPr>
          <w:rStyle w:val="Emphasis"/>
        </w:rPr>
        <w:t xml:space="preserve">assures public </w:t>
      </w:r>
      <w:r w:rsidRPr="00220C32">
        <w:rPr>
          <w:rStyle w:val="Emphasis"/>
        </w:rPr>
        <w:lastRenderedPageBreak/>
        <w:t>access</w:t>
      </w:r>
      <w:r w:rsidRPr="00B57841">
        <w:rPr>
          <w:sz w:val="14"/>
        </w:rPr>
        <w:t xml:space="preserve"> to them, </w:t>
      </w:r>
      <w:r w:rsidRPr="00220C32">
        <w:rPr>
          <w:rStyle w:val="Emphasis"/>
          <w:bdr w:val="single" w:sz="18" w:space="0" w:color="auto"/>
        </w:rPr>
        <w:t xml:space="preserve">and </w:t>
      </w:r>
      <w:r w:rsidRPr="00280F6C">
        <w:rPr>
          <w:rStyle w:val="Emphasis"/>
          <w:highlight w:val="green"/>
          <w:bdr w:val="single" w:sz="18" w:space="0" w:color="auto"/>
        </w:rPr>
        <w:t xml:space="preserve">can be </w:t>
      </w:r>
      <w:r w:rsidRPr="00220C32">
        <w:rPr>
          <w:rStyle w:val="Emphasis"/>
          <w:bdr w:val="single" w:sz="18" w:space="0" w:color="auto"/>
        </w:rPr>
        <w:t>invoked by anyone</w:t>
      </w:r>
      <w:r w:rsidRPr="00220C32">
        <w:rPr>
          <w:sz w:val="14"/>
        </w:rPr>
        <w:t xml:space="preserve"> seems</w:t>
      </w:r>
      <w:r w:rsidRPr="00B57841">
        <w:rPr>
          <w:sz w:val="14"/>
        </w:rPr>
        <w:t xml:space="preserve"> </w:t>
      </w:r>
      <w:r w:rsidRPr="00732FB1">
        <w:rPr>
          <w:u w:val="single"/>
        </w:rPr>
        <w:t xml:space="preserve">particularly </w:t>
      </w:r>
      <w:r w:rsidRPr="00280F6C">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w:t>
      </w:r>
      <w:r w:rsidRPr="00220C32">
        <w:rPr>
          <w:b/>
          <w:bCs/>
          <w:u w:val="single"/>
        </w:rPr>
        <w:t>c</w:t>
      </w:r>
      <w:r w:rsidRPr="00D7274A">
        <w:rPr>
          <w:b/>
          <w:bCs/>
          <w:u w:val="single"/>
        </w:rPr>
        <w:t>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280F6C">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280F6C">
        <w:rPr>
          <w:rStyle w:val="Emphasis"/>
          <w:highlight w:val="green"/>
        </w:rPr>
        <w:t>highly adaptable</w:t>
      </w:r>
      <w:r w:rsidRPr="00B57841">
        <w:rPr>
          <w:sz w:val="14"/>
        </w:rPr>
        <w:t xml:space="preserve"> and </w:t>
      </w:r>
      <w:r w:rsidRPr="00280F6C">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w:t>
      </w:r>
      <w:r w:rsidRPr="00220C32">
        <w:rPr>
          <w:sz w:val="14"/>
        </w:rPr>
        <w:t xml:space="preserve">here, the </w:t>
      </w:r>
      <w:r w:rsidRPr="00220C32">
        <w:rPr>
          <w:rStyle w:val="Emphasis"/>
        </w:rPr>
        <w:t>PTD</w:t>
      </w:r>
      <w:r w:rsidRPr="00220C32">
        <w:rPr>
          <w:sz w:val="14"/>
        </w:rPr>
        <w:t xml:space="preserve"> seems the </w:t>
      </w:r>
      <w:r w:rsidRPr="00220C32">
        <w:rPr>
          <w:rStyle w:val="Emphasis"/>
          <w:bdr w:val="single" w:sz="18" w:space="0" w:color="auto"/>
        </w:rPr>
        <w:t>most suited to keep order in space</w:t>
      </w:r>
      <w:r w:rsidRPr="00220C32">
        <w:rPr>
          <w:sz w:val="14"/>
        </w:rPr>
        <w:t xml:space="preserve"> until a regulatory regime is imposed. </w:t>
      </w:r>
      <w:r w:rsidRPr="00220C32">
        <w:rPr>
          <w:sz w:val="14"/>
          <w:szCs w:val="16"/>
        </w:rPr>
        <w:t>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w:t>
      </w:r>
      <w:r w:rsidRPr="00B57841">
        <w:rPr>
          <w:sz w:val="14"/>
          <w:szCs w:val="16"/>
        </w:rPr>
        <w:t xml:space="preserv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exclude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monopolization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280F6C">
        <w:rPr>
          <w:rStyle w:val="Emphasis"/>
          <w:highlight w:val="green"/>
        </w:rPr>
        <w:t>the PTD</w:t>
      </w:r>
      <w:r w:rsidRPr="00A86525">
        <w:rPr>
          <w:rStyle w:val="StyleUnderline"/>
        </w:rPr>
        <w:t xml:space="preserve"> to allow the application of private property management tools, like tradable development rights, </w:t>
      </w:r>
      <w:r w:rsidRPr="00280F6C">
        <w:rPr>
          <w:rStyle w:val="Emphasis"/>
          <w:highlight w:val="green"/>
        </w:rPr>
        <w:t>will</w:t>
      </w:r>
      <w:r w:rsidRPr="00A86525">
        <w:rPr>
          <w:rStyle w:val="StyleUnderline"/>
        </w:rPr>
        <w:t xml:space="preserve"> not only </w:t>
      </w:r>
      <w:r w:rsidRPr="00280F6C">
        <w:rPr>
          <w:rStyle w:val="Emphasis"/>
          <w:highlight w:val="green"/>
        </w:rPr>
        <w:t>allow development</w:t>
      </w:r>
      <w:r w:rsidRPr="00A86525">
        <w:rPr>
          <w:rStyle w:val="StyleUnderline"/>
        </w:rPr>
        <w:t xml:space="preserve">, but also will </w:t>
      </w:r>
      <w:r w:rsidRPr="00280F6C">
        <w:rPr>
          <w:rStyle w:val="Emphasis"/>
          <w:highlight w:val="green"/>
        </w:rPr>
        <w:t>assure</w:t>
      </w:r>
      <w:r w:rsidRPr="00A86525">
        <w:rPr>
          <w:rStyle w:val="StyleUnderline"/>
        </w:rPr>
        <w:t xml:space="preserve"> that when it happens, </w:t>
      </w:r>
      <w:r w:rsidRPr="00280F6C">
        <w:rPr>
          <w:rStyle w:val="Emphasis"/>
          <w:highlight w:val="green"/>
        </w:rPr>
        <w:t xml:space="preserve">it will </w:t>
      </w:r>
      <w:r w:rsidRPr="007813B8">
        <w:rPr>
          <w:rStyle w:val="Emphasis"/>
        </w:rPr>
        <w:t>not</w:t>
      </w:r>
      <w:r w:rsidRPr="00280F6C">
        <w:rPr>
          <w:rStyle w:val="Emphasis"/>
          <w:highlight w:val="green"/>
        </w:rPr>
        <w:t xml:space="preserve"> be</w:t>
      </w:r>
      <w:r w:rsidRPr="00A86525">
        <w:rPr>
          <w:rStyle w:val="StyleUnderline"/>
        </w:rPr>
        <w:t xml:space="preserve"> just </w:t>
      </w:r>
      <w:r w:rsidRPr="00280F6C">
        <w:rPr>
          <w:rStyle w:val="Emphasis"/>
          <w:highlight w:val="green"/>
        </w:rPr>
        <w:t xml:space="preserve">profitable </w:t>
      </w:r>
      <w:r w:rsidRPr="007813B8">
        <w:rPr>
          <w:rStyle w:val="Emphasis"/>
        </w:rPr>
        <w:t>for a few</w:t>
      </w:r>
      <w:r w:rsidRPr="00A86525">
        <w:rPr>
          <w:rStyle w:val="StyleUnderline"/>
        </w:rPr>
        <w:t xml:space="preserve">, </w:t>
      </w:r>
      <w:r w:rsidRPr="007813B8">
        <w:rPr>
          <w:rStyle w:val="Emphasis"/>
          <w:bdr w:val="single" w:sz="18" w:space="0" w:color="auto"/>
        </w:rPr>
        <w:t xml:space="preserve">but will also be </w:t>
      </w:r>
      <w:r w:rsidRPr="00280F6C">
        <w:rPr>
          <w:rStyle w:val="Emphasis"/>
          <w:highlight w:val="green"/>
          <w:bdr w:val="single" w:sz="18" w:space="0" w:color="auto"/>
        </w:rPr>
        <w:t>sustainable and equitable</w:t>
      </w:r>
      <w:r w:rsidRPr="00A86525">
        <w:rPr>
          <w:rStyle w:val="StyleUnderline"/>
        </w:rPr>
        <w:t>.</w:t>
      </w:r>
    </w:p>
    <w:p w14:paraId="6A67AD8C" w14:textId="77777777" w:rsidR="00603898" w:rsidRDefault="00603898" w:rsidP="00603898">
      <w:pPr>
        <w:pStyle w:val="Heading4"/>
      </w:pPr>
      <w:r>
        <w:lastRenderedPageBreak/>
        <w:t>Sustainable development embedded in law solves security, debris, traffic and SSA.</w:t>
      </w:r>
    </w:p>
    <w:p w14:paraId="2679C155" w14:textId="77777777" w:rsidR="00603898" w:rsidRDefault="00603898" w:rsidP="00603898">
      <w:pPr>
        <w:rPr>
          <w:sz w:val="18"/>
          <w:szCs w:val="18"/>
        </w:rPr>
      </w:pPr>
      <w:proofErr w:type="spellStart"/>
      <w:r w:rsidRPr="00EE53B2">
        <w:rPr>
          <w:rStyle w:val="Style13ptBold"/>
        </w:rPr>
        <w:t>Aganaba-Jeanty</w:t>
      </w:r>
      <w:proofErr w:type="spellEnd"/>
      <w:r>
        <w:rPr>
          <w:rStyle w:val="Style13ptBold"/>
        </w:rPr>
        <w:t xml:space="preserve"> 16 </w:t>
      </w:r>
      <w:r w:rsidRPr="00EE53B2">
        <w:rPr>
          <w:rStyle w:val="Style13ptBold"/>
          <w:sz w:val="18"/>
          <w:szCs w:val="14"/>
        </w:rPr>
        <w:t>(</w:t>
      </w:r>
      <w:r w:rsidRPr="00EE53B2">
        <w:rPr>
          <w:sz w:val="18"/>
          <w:szCs w:val="18"/>
        </w:rPr>
        <w:t xml:space="preserve">, T., 2016. Space Sustainability and the Freedom of Outer Space. [online] Taylor &amp; Francis. Available at: &lt;https://www.tandfonline.com/doi/full/10.1080/14777622.2016.1148463&gt; [Accessed 15 December 2021] </w:t>
      </w:r>
      <w:proofErr w:type="spellStart"/>
      <w:r w:rsidRPr="00EE53B2">
        <w:rPr>
          <w:sz w:val="18"/>
          <w:szCs w:val="18"/>
        </w:rPr>
        <w:t>Timiebi</w:t>
      </w:r>
      <w:proofErr w:type="spellEnd"/>
      <w:r w:rsidRPr="00EE53B2">
        <w:rPr>
          <w:sz w:val="18"/>
          <w:szCs w:val="18"/>
        </w:rPr>
        <w:t xml:space="preserve"> is an assistant professor of Space and Society, in the School for the Future of Innovation in Society, an affiliate faculty with the Interplanetary Initiative, a senior global futures scientist with the Global Futures Lab, and holds a courtesy appointment at the Sandra Day O’Connor College of Law, all at Arizona State University. </w:t>
      </w:r>
      <w:proofErr w:type="spellStart"/>
      <w:r w:rsidRPr="00EE53B2">
        <w:rPr>
          <w:sz w:val="18"/>
          <w:szCs w:val="18"/>
        </w:rPr>
        <w:t>Timiebi</w:t>
      </w:r>
      <w:proofErr w:type="spellEnd"/>
      <w:r w:rsidRPr="00EE53B2">
        <w:rPr>
          <w:sz w:val="18"/>
          <w:szCs w:val="18"/>
        </w:rPr>
        <w:t xml:space="preserve"> was a post-doctoral fellow and is a senior fellow at the Centre for International Governance Innovation (CIGI) based in Waterloo, Ontario Canada where she focused on environmental and space governance. </w:t>
      </w:r>
      <w:proofErr w:type="spellStart"/>
      <w:r w:rsidRPr="00EE53B2">
        <w:rPr>
          <w:sz w:val="18"/>
          <w:szCs w:val="18"/>
        </w:rPr>
        <w:t>Timiebi</w:t>
      </w:r>
      <w:proofErr w:type="spellEnd"/>
      <w:r w:rsidRPr="00EE53B2">
        <w:rPr>
          <w:sz w:val="18"/>
          <w:szCs w:val="18"/>
        </w:rPr>
        <w:t xml:space="preserve"> was Executive Director of the World Space Week Association coordinating the global response to the UN 1999 declaration that World Space Week should be celebrated Oct 4-10 annually. She is currently on the Advisory Board for the Space Generation Advisory Council supporting the UN </w:t>
      </w:r>
      <w:proofErr w:type="spellStart"/>
      <w:r w:rsidRPr="00EE53B2">
        <w:rPr>
          <w:sz w:val="18"/>
          <w:szCs w:val="18"/>
        </w:rPr>
        <w:t>Programme</w:t>
      </w:r>
      <w:proofErr w:type="spellEnd"/>
      <w:r w:rsidRPr="00EE53B2">
        <w:rPr>
          <w:sz w:val="18"/>
          <w:szCs w:val="18"/>
        </w:rPr>
        <w:t xml:space="preserve"> on Space Applications. She is also on the Science Advisory Board of World View Enterprises and the SETI Institute. - pp. 10-13.)-</w:t>
      </w:r>
      <w:proofErr w:type="spellStart"/>
      <w:r w:rsidRPr="00EE53B2">
        <w:rPr>
          <w:sz w:val="18"/>
          <w:szCs w:val="18"/>
        </w:rPr>
        <w:t>rahulpenu</w:t>
      </w:r>
      <w:proofErr w:type="spellEnd"/>
    </w:p>
    <w:p w14:paraId="27FA9BD1" w14:textId="77777777" w:rsidR="00603898" w:rsidRDefault="00603898" w:rsidP="00603898">
      <w:pPr>
        <w:rPr>
          <w:sz w:val="18"/>
          <w:szCs w:val="18"/>
        </w:rPr>
      </w:pPr>
      <w:r>
        <w:rPr>
          <w:sz w:val="18"/>
          <w:szCs w:val="18"/>
        </w:rPr>
        <w:t>---Critique of status quo polices for space sustainability</w:t>
      </w:r>
    </w:p>
    <w:p w14:paraId="543874C5" w14:textId="77777777" w:rsidR="00603898" w:rsidRDefault="00603898" w:rsidP="00603898">
      <w:pPr>
        <w:rPr>
          <w:sz w:val="18"/>
          <w:szCs w:val="18"/>
        </w:rPr>
      </w:pPr>
      <w:r>
        <w:rPr>
          <w:sz w:val="18"/>
          <w:szCs w:val="18"/>
        </w:rPr>
        <w:t>---New regimes key</w:t>
      </w:r>
    </w:p>
    <w:p w14:paraId="14E48D39" w14:textId="77777777" w:rsidR="00603898" w:rsidRDefault="00603898" w:rsidP="00603898">
      <w:pPr>
        <w:rPr>
          <w:sz w:val="18"/>
          <w:szCs w:val="18"/>
        </w:rPr>
      </w:pPr>
      <w:r>
        <w:rPr>
          <w:sz w:val="18"/>
          <w:szCs w:val="18"/>
        </w:rPr>
        <w:t>---Sustainability needs to be in law</w:t>
      </w:r>
    </w:p>
    <w:p w14:paraId="1F0A8D84" w14:textId="77777777" w:rsidR="00603898" w:rsidRPr="00EE53B2" w:rsidRDefault="00603898" w:rsidP="00603898">
      <w:pPr>
        <w:rPr>
          <w:sz w:val="18"/>
          <w:szCs w:val="18"/>
        </w:rPr>
      </w:pPr>
      <w:r>
        <w:rPr>
          <w:sz w:val="18"/>
          <w:szCs w:val="18"/>
        </w:rPr>
        <w:t>---Perm VS Global South Ks</w:t>
      </w:r>
    </w:p>
    <w:p w14:paraId="72E3B134" w14:textId="77777777" w:rsidR="00603898" w:rsidRPr="00B57841" w:rsidRDefault="00603898" w:rsidP="00603898">
      <w:pPr>
        <w:rPr>
          <w:sz w:val="16"/>
        </w:rPr>
      </w:pPr>
      <w:r w:rsidRPr="00220C32">
        <w:rPr>
          <w:sz w:val="16"/>
        </w:rPr>
        <w:t xml:space="preserve">Definitions of space sustainability </w:t>
      </w:r>
      <w:r w:rsidRPr="00220C32">
        <w:rPr>
          <w:rStyle w:val="StyleUnderline"/>
          <w:sz w:val="16"/>
          <w:u w:val="none"/>
        </w:rPr>
        <w:t xml:space="preserve">The Secure World Foundation defines </w:t>
      </w:r>
      <w:r w:rsidRPr="00220C32">
        <w:rPr>
          <w:rStyle w:val="StyleUnderline"/>
          <w:bCs/>
        </w:rPr>
        <w:t>space</w:t>
      </w:r>
      <w:r w:rsidRPr="00220C32">
        <w:rPr>
          <w:rStyle w:val="StyleUnderline"/>
        </w:rPr>
        <w:t xml:space="preserve"> </w:t>
      </w:r>
      <w:r w:rsidRPr="00220C32">
        <w:rPr>
          <w:rStyle w:val="StyleUnderline"/>
          <w:bCs/>
        </w:rPr>
        <w:t>sustainability</w:t>
      </w:r>
      <w:r w:rsidRPr="00220C32">
        <w:rPr>
          <w:rStyle w:val="StyleUnderline"/>
        </w:rPr>
        <w:t xml:space="preserve"> </w:t>
      </w:r>
      <w:r w:rsidRPr="00220C32">
        <w:rPr>
          <w:rStyle w:val="StyleUnderline"/>
          <w:sz w:val="16"/>
          <w:u w:val="none"/>
        </w:rPr>
        <w:t>as</w:t>
      </w:r>
      <w:r w:rsidRPr="00220C32">
        <w:rPr>
          <w:rStyle w:val="StyleUnderline"/>
        </w:rPr>
        <w:t xml:space="preserve"> “ensuring that all humanity can continue to use outer space for peaceful purposes and </w:t>
      </w:r>
      <w:r w:rsidRPr="00220C32">
        <w:rPr>
          <w:rStyle w:val="StyleUnderline"/>
          <w:sz w:val="16"/>
          <w:u w:val="none"/>
        </w:rPr>
        <w:t>socioeconomic</w:t>
      </w:r>
      <w:r w:rsidRPr="00220C32">
        <w:rPr>
          <w:rStyle w:val="StyleUnderline"/>
        </w:rPr>
        <w:t xml:space="preserve"> benefit</w:t>
      </w:r>
      <w:r w:rsidRPr="00220C32">
        <w:rPr>
          <w:sz w:val="16"/>
        </w:rPr>
        <w:t xml:space="preserve">.”39 </w:t>
      </w:r>
      <w:r w:rsidRPr="00220C32">
        <w:rPr>
          <w:rStyle w:val="StyleUnderline"/>
          <w:sz w:val="16"/>
          <w:u w:val="none"/>
        </w:rPr>
        <w:t>It is also described as “the</w:t>
      </w:r>
      <w:r w:rsidRPr="00EE53B2">
        <w:rPr>
          <w:rStyle w:val="StyleUnderline"/>
          <w:sz w:val="16"/>
          <w:u w:val="none"/>
        </w:rPr>
        <w:t xml:space="preserve"> ability of all humanity to</w:t>
      </w:r>
      <w:r w:rsidRPr="00EE53B2">
        <w:rPr>
          <w:sz w:val="16"/>
        </w:rPr>
        <w:t xml:space="preserve"> </w:t>
      </w:r>
      <w:r w:rsidRPr="00EE53B2">
        <w:rPr>
          <w:rStyle w:val="Emphasis"/>
          <w:b w:val="0"/>
          <w:bCs/>
          <w:sz w:val="16"/>
        </w:rPr>
        <w:t>continue to use outer space for peaceful purposes</w:t>
      </w:r>
      <w:r w:rsidRPr="00EE53B2">
        <w:rPr>
          <w:sz w:val="16"/>
        </w:rPr>
        <w:t xml:space="preserve"> </w:t>
      </w:r>
      <w:r w:rsidRPr="00EE53B2">
        <w:rPr>
          <w:rStyle w:val="StyleUnderline"/>
          <w:sz w:val="16"/>
          <w:u w:val="none"/>
        </w:rPr>
        <w:t>and socioeconomic benefit</w:t>
      </w:r>
      <w:r w:rsidRPr="006372A0">
        <w:rPr>
          <w:rStyle w:val="StyleUnderline"/>
        </w:rPr>
        <w:t xml:space="preserve"> </w:t>
      </w:r>
      <w:r w:rsidRPr="00220C32">
        <w:rPr>
          <w:rStyle w:val="StyleUnderline"/>
        </w:rPr>
        <w:t xml:space="preserve">over the </w:t>
      </w:r>
      <w:r w:rsidRPr="00220C32">
        <w:rPr>
          <w:rStyle w:val="StyleUnderline"/>
          <w:bCs/>
        </w:rPr>
        <w:t>long</w:t>
      </w:r>
      <w:r w:rsidRPr="00220C32">
        <w:rPr>
          <w:rStyle w:val="StyleUnderline"/>
        </w:rPr>
        <w:t xml:space="preserve"> </w:t>
      </w:r>
      <w:r w:rsidRPr="00220C32">
        <w:rPr>
          <w:rStyle w:val="StyleUnderline"/>
          <w:bCs/>
        </w:rPr>
        <w:t>term</w:t>
      </w:r>
      <w:r w:rsidRPr="00220C32">
        <w:rPr>
          <w:sz w:val="16"/>
        </w:rPr>
        <w:t>.” It</w:t>
      </w:r>
      <w:r w:rsidRPr="00EE53B2">
        <w:rPr>
          <w:sz w:val="16"/>
        </w:rPr>
        <w:t xml:space="preserve"> is proposed that, </w:t>
      </w:r>
      <w:r w:rsidRPr="00EE53B2">
        <w:rPr>
          <w:rStyle w:val="StyleUnderline"/>
          <w:sz w:val="16"/>
          <w:u w:val="none"/>
        </w:rPr>
        <w:t>read together, these broad definitions take as thei</w:t>
      </w:r>
      <w:r w:rsidRPr="00220C32">
        <w:rPr>
          <w:rStyle w:val="StyleUnderline"/>
          <w:sz w:val="16"/>
          <w:u w:val="none"/>
        </w:rPr>
        <w:t xml:space="preserve">r premise that: </w:t>
      </w:r>
      <w:r w:rsidRPr="00220C32">
        <w:rPr>
          <w:rStyle w:val="StyleUnderline"/>
        </w:rPr>
        <w:t xml:space="preserve">(1) all </w:t>
      </w:r>
      <w:r w:rsidRPr="00220C32">
        <w:rPr>
          <w:rStyle w:val="Emphasis"/>
        </w:rPr>
        <w:t xml:space="preserve">humanity </w:t>
      </w:r>
      <w:r w:rsidRPr="00220C32">
        <w:rPr>
          <w:rStyle w:val="Emphasis"/>
          <w:b w:val="0"/>
          <w:bCs/>
        </w:rPr>
        <w:t xml:space="preserve">thus far is </w:t>
      </w:r>
      <w:r w:rsidRPr="00220C32">
        <w:rPr>
          <w:rStyle w:val="Emphasis"/>
        </w:rPr>
        <w:t>using space for peaceful purposes</w:t>
      </w:r>
      <w:r w:rsidRPr="00220C32">
        <w:rPr>
          <w:rStyle w:val="StyleUnderline"/>
        </w:rPr>
        <w:t xml:space="preserve"> </w:t>
      </w:r>
      <w:r w:rsidRPr="00220C32">
        <w:rPr>
          <w:rStyle w:val="StyleUnderline"/>
          <w:sz w:val="16"/>
          <w:u w:val="none"/>
        </w:rPr>
        <w:t xml:space="preserve">and for socioeconomic benefit; </w:t>
      </w:r>
      <w:r w:rsidRPr="00220C32">
        <w:rPr>
          <w:rStyle w:val="StyleUnderline"/>
        </w:rPr>
        <w:t>(2) this use is</w:t>
      </w:r>
      <w:r w:rsidRPr="00220C32">
        <w:rPr>
          <w:sz w:val="16"/>
        </w:rPr>
        <w:t xml:space="preserve"> </w:t>
      </w:r>
      <w:r w:rsidRPr="00220C32">
        <w:rPr>
          <w:rStyle w:val="Emphasis"/>
        </w:rPr>
        <w:t>threatened</w:t>
      </w:r>
      <w:r w:rsidRPr="00220C32">
        <w:rPr>
          <w:rStyle w:val="StyleUnderline"/>
          <w:sz w:val="16"/>
          <w:u w:val="none"/>
        </w:rPr>
        <w:t>;</w:t>
      </w:r>
      <w:r w:rsidRPr="00EE53B2">
        <w:rPr>
          <w:rStyle w:val="StyleUnderline"/>
          <w:sz w:val="16"/>
          <w:u w:val="none"/>
        </w:rPr>
        <w:t xml:space="preserve"> </w:t>
      </w:r>
      <w:r w:rsidRPr="006372A0">
        <w:rPr>
          <w:rStyle w:val="StyleUnderline"/>
        </w:rPr>
        <w:t>(3) measures must be taken to</w:t>
      </w:r>
      <w:r w:rsidRPr="00EE53B2">
        <w:rPr>
          <w:sz w:val="16"/>
        </w:rPr>
        <w:t xml:space="preserve"> </w:t>
      </w:r>
      <w:r w:rsidRPr="006372A0">
        <w:rPr>
          <w:rStyle w:val="Emphasis"/>
        </w:rPr>
        <w:t>protect it</w:t>
      </w:r>
      <w:r w:rsidRPr="00EE53B2">
        <w:rPr>
          <w:rStyle w:val="StyleUnderline"/>
          <w:sz w:val="16"/>
          <w:u w:val="none"/>
        </w:rPr>
        <w:t xml:space="preserve">; and </w:t>
      </w:r>
      <w:r w:rsidRPr="006372A0">
        <w:rPr>
          <w:rStyle w:val="StyleUnderline"/>
        </w:rPr>
        <w:t xml:space="preserve">(4) all </w:t>
      </w:r>
      <w:r w:rsidRPr="00280F6C">
        <w:rPr>
          <w:rStyle w:val="StyleUnderline"/>
          <w:highlight w:val="green"/>
        </w:rPr>
        <w:t>humanity</w:t>
      </w:r>
      <w:r w:rsidRPr="006372A0">
        <w:rPr>
          <w:rStyle w:val="StyleUnderline"/>
        </w:rPr>
        <w:t xml:space="preserve"> currently </w:t>
      </w:r>
      <w:r w:rsidRPr="00280F6C">
        <w:rPr>
          <w:rStyle w:val="StyleUnderline"/>
          <w:highlight w:val="green"/>
        </w:rPr>
        <w:t>possesses</w:t>
      </w:r>
      <w:r w:rsidRPr="006372A0">
        <w:rPr>
          <w:rStyle w:val="StyleUnderline"/>
        </w:rPr>
        <w:t xml:space="preserve"> the </w:t>
      </w:r>
      <w:r w:rsidRPr="00EE53B2">
        <w:rPr>
          <w:rStyle w:val="StyleUnderline"/>
        </w:rPr>
        <w:t>ability</w:t>
      </w:r>
      <w:r w:rsidRPr="00EE53B2">
        <w:rPr>
          <w:rStyle w:val="StyleUnderline"/>
          <w:sz w:val="16"/>
          <w:u w:val="none"/>
        </w:rPr>
        <w:t>, in the sense of having a skill or the</w:t>
      </w:r>
      <w:r w:rsidRPr="006372A0">
        <w:rPr>
          <w:rStyle w:val="StyleUnderline"/>
        </w:rPr>
        <w:t xml:space="preserve"> </w:t>
      </w:r>
      <w:r w:rsidRPr="00280F6C">
        <w:rPr>
          <w:rStyle w:val="StyleUnderline"/>
          <w:highlight w:val="green"/>
        </w:rPr>
        <w:t>capacity</w:t>
      </w:r>
      <w:r w:rsidRPr="00EE53B2">
        <w:rPr>
          <w:rStyle w:val="StyleUnderline"/>
          <w:sz w:val="16"/>
          <w:u w:val="none"/>
        </w:rPr>
        <w:t>,</w:t>
      </w:r>
      <w:r w:rsidRPr="006372A0">
        <w:rPr>
          <w:rStyle w:val="StyleUnderline"/>
        </w:rPr>
        <w:t xml:space="preserve"> </w:t>
      </w:r>
      <w:r w:rsidRPr="00280F6C">
        <w:rPr>
          <w:rStyle w:val="StyleUnderline"/>
          <w:highlight w:val="green"/>
        </w:rPr>
        <w:t>to</w:t>
      </w:r>
      <w:r w:rsidRPr="006372A0">
        <w:rPr>
          <w:rStyle w:val="StyleUnderline"/>
        </w:rPr>
        <w:t xml:space="preserve"> </w:t>
      </w:r>
      <w:r w:rsidRPr="00280F6C">
        <w:rPr>
          <w:rStyle w:val="StyleUnderline"/>
          <w:highlight w:val="green"/>
        </w:rPr>
        <w:t>ensure</w:t>
      </w:r>
      <w:r w:rsidRPr="006372A0">
        <w:rPr>
          <w:rStyle w:val="StyleUnderline"/>
        </w:rPr>
        <w:t xml:space="preserve"> space </w:t>
      </w:r>
      <w:r w:rsidRPr="00280F6C">
        <w:rPr>
          <w:rStyle w:val="StyleUnderline"/>
          <w:highlight w:val="green"/>
        </w:rPr>
        <w:t>sustainability</w:t>
      </w:r>
      <w:r w:rsidRPr="006372A0">
        <w:rPr>
          <w:rStyle w:val="StyleUnderline"/>
        </w:rPr>
        <w:t xml:space="preserve"> for peaceful purposes.</w:t>
      </w:r>
      <w:r>
        <w:rPr>
          <w:rStyle w:val="StyleUnderline"/>
        </w:rPr>
        <w:t xml:space="preserve"> </w:t>
      </w:r>
      <w:r w:rsidRPr="00EE53B2">
        <w:rPr>
          <w:rStyle w:val="StyleUnderline"/>
          <w:sz w:val="16"/>
          <w:u w:val="none"/>
        </w:rPr>
        <w:t xml:space="preserve">Under this conceptualization, the </w:t>
      </w:r>
      <w:r w:rsidRPr="00EE53B2">
        <w:rPr>
          <w:rStyle w:val="Emphasis"/>
          <w:b w:val="0"/>
          <w:bCs/>
          <w:sz w:val="16"/>
        </w:rPr>
        <w:t>negative effect</w:t>
      </w:r>
      <w:r w:rsidRPr="00EE53B2">
        <w:rPr>
          <w:sz w:val="16"/>
        </w:rPr>
        <w:t xml:space="preserve"> </w:t>
      </w:r>
      <w:r w:rsidRPr="00EE53B2">
        <w:rPr>
          <w:rStyle w:val="StyleUnderline"/>
          <w:sz w:val="16"/>
          <w:u w:val="none"/>
        </w:rPr>
        <w:t xml:space="preserve">of not using space sustainably is primarily </w:t>
      </w:r>
      <w:r w:rsidRPr="00EE53B2">
        <w:rPr>
          <w:rStyle w:val="Emphasis"/>
          <w:b w:val="0"/>
          <w:bCs/>
          <w:sz w:val="16"/>
        </w:rPr>
        <w:t>economic</w:t>
      </w:r>
      <w:r w:rsidRPr="00EE53B2">
        <w:rPr>
          <w:sz w:val="16"/>
        </w:rPr>
        <w:t xml:space="preserve">.40 </w:t>
      </w:r>
      <w:r w:rsidRPr="00EE53B2">
        <w:rPr>
          <w:rStyle w:val="StyleUnderline"/>
          <w:sz w:val="16"/>
          <w:u w:val="none"/>
        </w:rPr>
        <w:t>Bearing in mind the</w:t>
      </w:r>
      <w:r w:rsidRPr="00CF72AF">
        <w:rPr>
          <w:rStyle w:val="StyleUnderline"/>
        </w:rPr>
        <w:t xml:space="preserve"> governmental origins of </w:t>
      </w:r>
      <w:r w:rsidRPr="00CF72AF">
        <w:rPr>
          <w:rStyle w:val="Emphasis"/>
        </w:rPr>
        <w:t>space exploitation</w:t>
      </w:r>
      <w:r w:rsidRPr="00EE53B2">
        <w:rPr>
          <w:rStyle w:val="StyleUnderline"/>
          <w:sz w:val="16"/>
          <w:u w:val="none"/>
        </w:rPr>
        <w:t>,</w:t>
      </w:r>
      <w:r w:rsidRPr="00EE53B2">
        <w:rPr>
          <w:sz w:val="16"/>
        </w:rPr>
        <w:t xml:space="preserve"> where market economics did not play a primary role in decision making, the growing focus on the economic perspective in space affairs acknowledges Carolyn Deere’s opinion that </w:t>
      </w:r>
      <w:r w:rsidRPr="00EE53B2">
        <w:rPr>
          <w:rStyle w:val="StyleUnderline"/>
          <w:sz w:val="16"/>
          <w:u w:val="none"/>
        </w:rPr>
        <w:t>problems emerge in the international domain from an absence of powerful economic interests</w:t>
      </w:r>
      <w:r w:rsidRPr="00EE53B2">
        <w:rPr>
          <w:sz w:val="16"/>
        </w:rPr>
        <w:t xml:space="preserve">.41 Of course, </w:t>
      </w:r>
      <w:r w:rsidRPr="00CF72AF">
        <w:rPr>
          <w:rStyle w:val="StyleUnderline"/>
        </w:rPr>
        <w:t>as more space applications are developed</w:t>
      </w:r>
      <w:r w:rsidRPr="00EE53B2">
        <w:rPr>
          <w:rStyle w:val="StyleUnderline"/>
          <w:sz w:val="16"/>
          <w:u w:val="none"/>
        </w:rPr>
        <w:t xml:space="preserve">, </w:t>
      </w:r>
      <w:r w:rsidRPr="00CF72AF">
        <w:rPr>
          <w:rStyle w:val="StyleUnderline"/>
        </w:rPr>
        <w:t>economic interests become more prevalent in that market protectionism then underlies the rationales for many positions taken.</w:t>
      </w:r>
      <w:r>
        <w:rPr>
          <w:rStyle w:val="StyleUnderline"/>
        </w:rPr>
        <w:t xml:space="preserve"> </w:t>
      </w:r>
      <w:r w:rsidRPr="00CF72AF">
        <w:rPr>
          <w:rStyle w:val="StyleUnderline"/>
        </w:rPr>
        <w:t xml:space="preserve">Space </w:t>
      </w:r>
      <w:r w:rsidRPr="00280F6C">
        <w:rPr>
          <w:rStyle w:val="StyleUnderline"/>
          <w:highlight w:val="green"/>
        </w:rPr>
        <w:t>sustainability</w:t>
      </w:r>
      <w:r w:rsidRPr="006C7949">
        <w:rPr>
          <w:rStyle w:val="StyleUnderline"/>
        </w:rPr>
        <w:t xml:space="preserve"> is also conceptualized as </w:t>
      </w:r>
      <w:r w:rsidRPr="00280F6C">
        <w:rPr>
          <w:rStyle w:val="Emphasis"/>
          <w:highlight w:val="green"/>
        </w:rPr>
        <w:t>defining good</w:t>
      </w:r>
      <w:r w:rsidRPr="006C7949">
        <w:rPr>
          <w:rStyle w:val="Emphasis"/>
        </w:rPr>
        <w:t xml:space="preserve"> behavior</w:t>
      </w:r>
      <w:r w:rsidRPr="00EE53B2">
        <w:rPr>
          <w:sz w:val="16"/>
        </w:rPr>
        <w:t xml:space="preserve">, </w:t>
      </w:r>
      <w:r w:rsidRPr="00EE53B2">
        <w:rPr>
          <w:rStyle w:val="StyleUnderline"/>
          <w:sz w:val="16"/>
          <w:u w:val="none"/>
        </w:rPr>
        <w:t xml:space="preserve">its </w:t>
      </w:r>
      <w:r w:rsidRPr="00EE53B2">
        <w:rPr>
          <w:rStyle w:val="Emphasis"/>
          <w:b w:val="0"/>
          <w:bCs/>
          <w:sz w:val="16"/>
        </w:rPr>
        <w:t>boundaries</w:t>
      </w:r>
      <w:r w:rsidRPr="00EE53B2">
        <w:rPr>
          <w:rStyle w:val="StyleUnderline"/>
          <w:sz w:val="16"/>
          <w:u w:val="none"/>
        </w:rPr>
        <w:t xml:space="preserve">, </w:t>
      </w:r>
      <w:r w:rsidRPr="00280F6C">
        <w:rPr>
          <w:rStyle w:val="StyleUnderline"/>
          <w:highlight w:val="green"/>
        </w:rPr>
        <w:t>and</w:t>
      </w:r>
      <w:r w:rsidRPr="00CF72AF">
        <w:rPr>
          <w:rStyle w:val="StyleUnderline"/>
        </w:rPr>
        <w:t xml:space="preserve"> </w:t>
      </w:r>
      <w:r w:rsidRPr="00280F6C">
        <w:rPr>
          <w:rStyle w:val="Emphasis"/>
          <w:highlight w:val="green"/>
        </w:rPr>
        <w:t>disincentives</w:t>
      </w:r>
      <w:r w:rsidRPr="00CF72AF">
        <w:rPr>
          <w:rStyle w:val="Emphasis"/>
        </w:rPr>
        <w:t xml:space="preserve"> for </w:t>
      </w:r>
      <w:r w:rsidRPr="00280F6C">
        <w:rPr>
          <w:rStyle w:val="Emphasis"/>
          <w:highlight w:val="green"/>
        </w:rPr>
        <w:t>negative behavior</w:t>
      </w:r>
      <w:r w:rsidRPr="00EE53B2">
        <w:rPr>
          <w:sz w:val="16"/>
        </w:rPr>
        <w:t xml:space="preserve"> </w:t>
      </w:r>
      <w:r w:rsidRPr="00CF72AF">
        <w:rPr>
          <w:rStyle w:val="StyleUnderline"/>
        </w:rPr>
        <w:t>in space</w:t>
      </w:r>
      <w:r w:rsidRPr="00EE53B2">
        <w:rPr>
          <w:sz w:val="16"/>
        </w:rPr>
        <w:t xml:space="preserve">.42 </w:t>
      </w:r>
      <w:r w:rsidRPr="00EE53B2">
        <w:rPr>
          <w:rStyle w:val="StyleUnderline"/>
          <w:sz w:val="16"/>
          <w:u w:val="none"/>
        </w:rPr>
        <w:t xml:space="preserve">Space sustainability then becomes a much more </w:t>
      </w:r>
      <w:r w:rsidRPr="00EE53B2">
        <w:rPr>
          <w:rStyle w:val="Emphasis"/>
          <w:b w:val="0"/>
          <w:bCs/>
          <w:sz w:val="16"/>
        </w:rPr>
        <w:t>limited political concept</w:t>
      </w:r>
      <w:r w:rsidRPr="00EE53B2">
        <w:rPr>
          <w:sz w:val="16"/>
        </w:rPr>
        <w:t xml:space="preserve"> </w:t>
      </w:r>
      <w:r w:rsidRPr="00EE53B2">
        <w:rPr>
          <w:rStyle w:val="StyleUnderline"/>
          <w:sz w:val="16"/>
          <w:u w:val="none"/>
        </w:rPr>
        <w:t xml:space="preserve">calling for specific measures to </w:t>
      </w:r>
      <w:r w:rsidRPr="00EE53B2">
        <w:rPr>
          <w:rStyle w:val="Emphasis"/>
          <w:b w:val="0"/>
          <w:bCs/>
          <w:sz w:val="16"/>
        </w:rPr>
        <w:t>strengthen norms</w:t>
      </w:r>
      <w:r w:rsidRPr="00EE53B2">
        <w:rPr>
          <w:sz w:val="16"/>
        </w:rPr>
        <w:t>.43 Some notable examples follow:</w:t>
      </w:r>
      <w:r>
        <w:rPr>
          <w:sz w:val="16"/>
        </w:rPr>
        <w:t xml:space="preserve"> </w:t>
      </w:r>
      <w:r w:rsidRPr="009A2B4E">
        <w:rPr>
          <w:sz w:val="16"/>
        </w:rPr>
        <w:t>An International Code of Conduct—the European Union proposed a non-binding voluntary code whose purpose is “security, safety, sustainability” for all space activities providing for general measures on space operations and space debris.44</w:t>
      </w:r>
      <w:r>
        <w:rPr>
          <w:sz w:val="16"/>
        </w:rPr>
        <w:t xml:space="preserve"> </w:t>
      </w:r>
      <w:r w:rsidRPr="009A2B4E">
        <w:rPr>
          <w:sz w:val="16"/>
        </w:rPr>
        <w:t>The Scientific and Technical Subcommittee of UNCOPUOS working group objective of establishing guidelines for the long-term sustainability of outer space activities.</w:t>
      </w:r>
      <w:r>
        <w:rPr>
          <w:sz w:val="16"/>
        </w:rPr>
        <w:t xml:space="preserve"> </w:t>
      </w:r>
      <w:r w:rsidRPr="009A2B4E">
        <w:rPr>
          <w:sz w:val="16"/>
        </w:rPr>
        <w:t>Proposed International Civil Aviation Organization for Space—the establishment of an international organization focused on space safety and the establishment of binding safety standards similar to the International Civil Aviation Organization.45 Industry efforts for a global space situational awareness database Group of Governmental Experts (GGE) on Transparency and Confidence Building Measures.</w:t>
      </w:r>
      <w:r>
        <w:rPr>
          <w:sz w:val="16"/>
        </w:rPr>
        <w:t xml:space="preserve"> </w:t>
      </w:r>
      <w:r w:rsidRPr="00281F95">
        <w:rPr>
          <w:rStyle w:val="StyleUnderline"/>
          <w:sz w:val="16"/>
          <w:u w:val="none"/>
        </w:rPr>
        <w:t>Depending on the forum for discussion and in line with the previously mentioned initiatives, the</w:t>
      </w:r>
      <w:r w:rsidRPr="004F25C2">
        <w:rPr>
          <w:rStyle w:val="StyleUnderline"/>
        </w:rPr>
        <w:t xml:space="preserve"> concept</w:t>
      </w:r>
      <w:r w:rsidRPr="00CF72AF">
        <w:rPr>
          <w:rStyle w:val="StyleUnderline"/>
        </w:rPr>
        <w:t xml:space="preserve"> of space </w:t>
      </w:r>
      <w:r w:rsidRPr="00280F6C">
        <w:rPr>
          <w:rStyle w:val="StyleUnderline"/>
          <w:highlight w:val="green"/>
        </w:rPr>
        <w:t>sustainability</w:t>
      </w:r>
      <w:r w:rsidRPr="00712DB9">
        <w:rPr>
          <w:rStyle w:val="StyleUnderline"/>
        </w:rPr>
        <w:t xml:space="preserve"> is</w:t>
      </w:r>
      <w:r w:rsidRPr="00CF72AF">
        <w:rPr>
          <w:rStyle w:val="StyleUnderline"/>
        </w:rPr>
        <w:t xml:space="preserve"> also </w:t>
      </w:r>
      <w:r w:rsidRPr="00AB7CB0">
        <w:rPr>
          <w:rStyle w:val="StyleUnderline"/>
        </w:rPr>
        <w:t xml:space="preserve">used </w:t>
      </w:r>
      <w:r w:rsidRPr="00280F6C">
        <w:rPr>
          <w:rStyle w:val="Emphasis"/>
          <w:highlight w:val="green"/>
        </w:rPr>
        <w:t>interchangeab</w:t>
      </w:r>
      <w:r w:rsidRPr="00EE53B2">
        <w:rPr>
          <w:rStyle w:val="Emphasis"/>
          <w:b w:val="0"/>
          <w:bCs/>
        </w:rPr>
        <w:t>ly</w:t>
      </w:r>
      <w:r w:rsidRPr="00281F95">
        <w:rPr>
          <w:sz w:val="16"/>
        </w:rPr>
        <w:t xml:space="preserve"> </w:t>
      </w:r>
      <w:r w:rsidRPr="00280F6C">
        <w:rPr>
          <w:rStyle w:val="StyleUnderline"/>
          <w:highlight w:val="green"/>
        </w:rPr>
        <w:t>with</w:t>
      </w:r>
      <w:r w:rsidRPr="00CF72AF">
        <w:rPr>
          <w:rStyle w:val="StyleUnderline"/>
        </w:rPr>
        <w:t xml:space="preserve"> </w:t>
      </w:r>
      <w:r w:rsidRPr="00281F95">
        <w:rPr>
          <w:rStyle w:val="StyleUnderline"/>
          <w:sz w:val="16"/>
          <w:u w:val="none"/>
        </w:rPr>
        <w:t>the following:</w:t>
      </w:r>
      <w:r w:rsidRPr="00CF72AF">
        <w:rPr>
          <w:rStyle w:val="StyleUnderline"/>
        </w:rPr>
        <w:t xml:space="preserve"> (1) </w:t>
      </w:r>
      <w:r w:rsidRPr="00712DB9">
        <w:rPr>
          <w:rStyle w:val="Emphasis"/>
        </w:rPr>
        <w:t xml:space="preserve">space </w:t>
      </w:r>
      <w:r w:rsidRPr="00280F6C">
        <w:rPr>
          <w:rStyle w:val="Emphasis"/>
          <w:highlight w:val="green"/>
        </w:rPr>
        <w:t>security</w:t>
      </w:r>
      <w:r w:rsidRPr="00281F95">
        <w:rPr>
          <w:rStyle w:val="StyleUnderline"/>
          <w:sz w:val="16"/>
          <w:u w:val="none"/>
        </w:rPr>
        <w:t>, which entails</w:t>
      </w:r>
      <w:r w:rsidRPr="00CF72AF">
        <w:rPr>
          <w:rStyle w:val="StyleUnderline"/>
        </w:rPr>
        <w:t xml:space="preserve"> </w:t>
      </w:r>
      <w:r w:rsidRPr="00280F6C">
        <w:rPr>
          <w:rStyle w:val="Emphasis"/>
          <w:highlight w:val="green"/>
        </w:rPr>
        <w:t>access</w:t>
      </w:r>
      <w:r w:rsidRPr="00CF72AF">
        <w:rPr>
          <w:rStyle w:val="Emphasis"/>
        </w:rPr>
        <w:t xml:space="preserve"> to space</w:t>
      </w:r>
      <w:r w:rsidRPr="00281F95">
        <w:rPr>
          <w:sz w:val="16"/>
        </w:rPr>
        <w:t xml:space="preserve"> </w:t>
      </w:r>
      <w:r w:rsidRPr="00CF72AF">
        <w:rPr>
          <w:rStyle w:val="StyleUnderline"/>
        </w:rPr>
        <w:t xml:space="preserve">and </w:t>
      </w:r>
      <w:r w:rsidRPr="00CF72AF">
        <w:rPr>
          <w:rStyle w:val="Emphasis"/>
        </w:rPr>
        <w:t xml:space="preserve">freedom </w:t>
      </w:r>
      <w:r w:rsidRPr="00AB7CB0">
        <w:rPr>
          <w:rStyle w:val="Emphasis"/>
          <w:b w:val="0"/>
          <w:bCs/>
        </w:rPr>
        <w:t>from threats</w:t>
      </w:r>
      <w:r w:rsidRPr="00281F95">
        <w:rPr>
          <w:sz w:val="16"/>
        </w:rPr>
        <w:t xml:space="preserve">;46 </w:t>
      </w:r>
      <w:r w:rsidRPr="00CF72AF">
        <w:rPr>
          <w:rStyle w:val="StyleUnderline"/>
        </w:rPr>
        <w:t xml:space="preserve">(2) space stability addressing </w:t>
      </w:r>
      <w:r w:rsidRPr="00280F6C">
        <w:rPr>
          <w:rStyle w:val="Emphasis"/>
          <w:highlight w:val="green"/>
        </w:rPr>
        <w:t>s</w:t>
      </w:r>
      <w:r w:rsidRPr="00CF72AF">
        <w:rPr>
          <w:rStyle w:val="StyleUnderline"/>
        </w:rPr>
        <w:t xml:space="preserve">pace </w:t>
      </w:r>
      <w:r w:rsidRPr="00280F6C">
        <w:rPr>
          <w:rStyle w:val="Emphasis"/>
          <w:highlight w:val="green"/>
        </w:rPr>
        <w:t>s</w:t>
      </w:r>
      <w:r w:rsidRPr="00CF72AF">
        <w:rPr>
          <w:rStyle w:val="StyleUnderline"/>
        </w:rPr>
        <w:t xml:space="preserve">ituational </w:t>
      </w:r>
      <w:r w:rsidRPr="00280F6C">
        <w:rPr>
          <w:rStyle w:val="Emphasis"/>
          <w:highlight w:val="green"/>
        </w:rPr>
        <w:t>a</w:t>
      </w:r>
      <w:r w:rsidRPr="00CF72AF">
        <w:rPr>
          <w:rStyle w:val="StyleUnderline"/>
        </w:rPr>
        <w:t>wareness</w:t>
      </w:r>
      <w:r w:rsidRPr="00281F95">
        <w:rPr>
          <w:sz w:val="16"/>
        </w:rPr>
        <w:t xml:space="preserve">;47 </w:t>
      </w:r>
      <w:r w:rsidRPr="00CF72AF">
        <w:rPr>
          <w:rStyle w:val="StyleUnderline"/>
        </w:rPr>
        <w:t xml:space="preserve">(3) space </w:t>
      </w:r>
      <w:r w:rsidRPr="00AB7CB0">
        <w:rPr>
          <w:rStyle w:val="StyleUnderline"/>
          <w:bCs/>
        </w:rPr>
        <w:t>safety</w:t>
      </w:r>
      <w:r w:rsidRPr="00712DB9">
        <w:rPr>
          <w:rStyle w:val="StyleUnderline"/>
        </w:rPr>
        <w:t xml:space="preserve">, which is </w:t>
      </w:r>
      <w:r w:rsidRPr="00280F6C">
        <w:rPr>
          <w:rStyle w:val="StyleUnderline"/>
          <w:bCs/>
          <w:highlight w:val="green"/>
        </w:rPr>
        <w:t>protection</w:t>
      </w:r>
      <w:r w:rsidRPr="00712DB9">
        <w:rPr>
          <w:rStyle w:val="StyleUnderline"/>
        </w:rPr>
        <w:t xml:space="preserve"> </w:t>
      </w:r>
      <w:r w:rsidRPr="00AB7CB0">
        <w:rPr>
          <w:rStyle w:val="StyleUnderline"/>
          <w:bCs/>
        </w:rPr>
        <w:t>from</w:t>
      </w:r>
      <w:r w:rsidRPr="00712DB9">
        <w:rPr>
          <w:rStyle w:val="StyleUnderline"/>
        </w:rPr>
        <w:t xml:space="preserve"> all unreasonable levels of </w:t>
      </w:r>
      <w:r w:rsidRPr="00AB7CB0">
        <w:rPr>
          <w:rStyle w:val="StyleUnderline"/>
          <w:bCs/>
        </w:rPr>
        <w:t>risk</w:t>
      </w:r>
      <w:r w:rsidRPr="00281F95">
        <w:rPr>
          <w:sz w:val="16"/>
        </w:rPr>
        <w:t xml:space="preserve"> (primarily protection of humans or human activities);48 </w:t>
      </w:r>
      <w:r w:rsidRPr="00281F95">
        <w:rPr>
          <w:rStyle w:val="StyleUnderline"/>
          <w:sz w:val="16"/>
          <w:szCs w:val="16"/>
          <w:u w:val="none"/>
        </w:rPr>
        <w:t>and</w:t>
      </w:r>
      <w:r w:rsidRPr="00AB7CB0">
        <w:rPr>
          <w:rStyle w:val="StyleUnderline"/>
          <w:sz w:val="16"/>
          <w:szCs w:val="16"/>
        </w:rPr>
        <w:t xml:space="preserve"> </w:t>
      </w:r>
      <w:r w:rsidRPr="00CF72AF">
        <w:rPr>
          <w:rStyle w:val="StyleUnderline"/>
        </w:rPr>
        <w:t xml:space="preserve">(4) </w:t>
      </w:r>
      <w:r w:rsidRPr="00280F6C">
        <w:rPr>
          <w:rStyle w:val="Emphasis"/>
          <w:highlight w:val="green"/>
        </w:rPr>
        <w:t>responsible uses</w:t>
      </w:r>
      <w:r w:rsidRPr="00CF72AF">
        <w:rPr>
          <w:rStyle w:val="StyleUnderline"/>
        </w:rPr>
        <w:t xml:space="preserve"> of space.</w:t>
      </w:r>
      <w:r w:rsidRPr="00281F95">
        <w:rPr>
          <w:sz w:val="16"/>
        </w:rPr>
        <w:t>49</w:t>
      </w:r>
      <w:r>
        <w:rPr>
          <w:sz w:val="16"/>
        </w:rPr>
        <w:t xml:space="preserve"> </w:t>
      </w:r>
      <w:r w:rsidRPr="009A2B4E">
        <w:rPr>
          <w:sz w:val="16"/>
        </w:rPr>
        <w:t xml:space="preserve">These all reflect the two components of space sustainability as described by the founder of Secure World Foundation: “the first is the physical environment, which includes management of space debris, electromagnetic and physical crowding and congestion, </w:t>
      </w:r>
      <w:r w:rsidRPr="007813B8">
        <w:rPr>
          <w:sz w:val="16"/>
        </w:rPr>
        <w:t xml:space="preserve">and space weather.... The second component is the political environment, and includes promoting stability and preventing conflict between nations.”50 Bearing this in mind and notwithstanding the potential confusion caused by the </w:t>
      </w:r>
      <w:r w:rsidRPr="007813B8">
        <w:rPr>
          <w:sz w:val="16"/>
        </w:rPr>
        <w:lastRenderedPageBreak/>
        <w:t>interchangeability of terms used, at the core of all proposals conceptualizing space sustainability or related concepts are the notions that: (1) space assets are kept safe and secure, and that the assets are not harmed or interfered with; (2) peaceful space activities continue as free from purposeful/intentional or unintentional harmful interference; (3) the space environment is preserved for peaceful uses; and (4) international cooperative efforts are required. These four points are understood to be the current core conditions for and of space sustainability. It must be acknowledged that space sustainability, in this context, is severed from the ecological roots of sustainable development. Rationale for space sustainability The proposed baseline conditions for the current conception for space sustainability coincide with Gallagher’s analysis of the logic for space cooperation as “Space Governance for Global Security” where all space actors seek “to secure the space domain for peaceful use; to pro</w:t>
      </w:r>
      <w:r w:rsidRPr="00AB7CB0">
        <w:rPr>
          <w:sz w:val="16"/>
        </w:rPr>
        <w:t xml:space="preserve">tect space assets from all hazards; and to derive maximum value from space for security, economic, civil, and environmental ends.”51 Based on this understanding, </w:t>
      </w:r>
      <w:r w:rsidRPr="00AB7CB0">
        <w:rPr>
          <w:rStyle w:val="StyleUnderline"/>
          <w:sz w:val="16"/>
          <w:u w:val="none"/>
        </w:rPr>
        <w:t>the current conception of and rationale for space sustainability ties more clearly to</w:t>
      </w:r>
      <w:r w:rsidRPr="00AB7CB0">
        <w:rPr>
          <w:sz w:val="16"/>
        </w:rPr>
        <w:t xml:space="preserve"> </w:t>
      </w:r>
      <w:r w:rsidRPr="00AB7CB0">
        <w:rPr>
          <w:rStyle w:val="Emphasis"/>
          <w:b w:val="0"/>
          <w:bCs/>
          <w:sz w:val="16"/>
        </w:rPr>
        <w:t>global security</w:t>
      </w:r>
      <w:r w:rsidRPr="00AB7CB0">
        <w:rPr>
          <w:sz w:val="16"/>
        </w:rPr>
        <w:t xml:space="preserve"> </w:t>
      </w:r>
      <w:r w:rsidRPr="00AB7CB0">
        <w:rPr>
          <w:rStyle w:val="StyleUnderline"/>
          <w:sz w:val="16"/>
          <w:u w:val="none"/>
        </w:rPr>
        <w:t xml:space="preserve">than to </w:t>
      </w:r>
      <w:r w:rsidRPr="00AB7CB0">
        <w:rPr>
          <w:rStyle w:val="Emphasis"/>
          <w:b w:val="0"/>
          <w:bCs/>
          <w:sz w:val="16"/>
        </w:rPr>
        <w:t>sustainable development</w:t>
      </w:r>
      <w:r w:rsidRPr="00AB7CB0">
        <w:rPr>
          <w:rStyle w:val="StyleUnderline"/>
          <w:sz w:val="16"/>
          <w:u w:val="none"/>
        </w:rPr>
        <w:t>. This logic emphasizes that “</w:t>
      </w:r>
      <w:r w:rsidRPr="007813B8">
        <w:rPr>
          <w:rStyle w:val="StyleUnderline"/>
        </w:rPr>
        <w:t>the more different</w:t>
      </w:r>
      <w:r w:rsidRPr="00AB7CB0">
        <w:rPr>
          <w:rStyle w:val="StyleUnderline"/>
        </w:rPr>
        <w:t xml:space="preserve"> countries, </w:t>
      </w:r>
      <w:r w:rsidRPr="00280F6C">
        <w:rPr>
          <w:rStyle w:val="StyleUnderline"/>
          <w:highlight w:val="green"/>
        </w:rPr>
        <w:t>companies</w:t>
      </w:r>
      <w:r w:rsidRPr="00AB7CB0">
        <w:rPr>
          <w:rStyle w:val="StyleUnderline"/>
        </w:rPr>
        <w:t xml:space="preserve">, and individuals </w:t>
      </w:r>
      <w:r w:rsidRPr="007813B8">
        <w:rPr>
          <w:rStyle w:val="StyleUnderline"/>
        </w:rPr>
        <w:t>depend on space</w:t>
      </w:r>
      <w:r w:rsidRPr="00AB7CB0">
        <w:rPr>
          <w:rStyle w:val="StyleUnderline"/>
        </w:rPr>
        <w:t xml:space="preserve"> for a growing array of purposes</w:t>
      </w:r>
      <w:r w:rsidRPr="00AB7CB0">
        <w:rPr>
          <w:rStyle w:val="StyleUnderline"/>
          <w:sz w:val="16"/>
          <w:u w:val="none"/>
        </w:rPr>
        <w:t>, the</w:t>
      </w:r>
      <w:r w:rsidRPr="00AB7CB0">
        <w:rPr>
          <w:rStyle w:val="StyleUnderline"/>
        </w:rPr>
        <w:t xml:space="preserve"> </w:t>
      </w:r>
      <w:r w:rsidRPr="007813B8">
        <w:rPr>
          <w:rStyle w:val="StyleUnderline"/>
        </w:rPr>
        <w:t>more</w:t>
      </w:r>
      <w:r w:rsidRPr="00AB7CB0">
        <w:rPr>
          <w:rStyle w:val="StyleUnderline"/>
        </w:rPr>
        <w:t xml:space="preserve"> </w:t>
      </w:r>
      <w:r w:rsidRPr="007813B8">
        <w:rPr>
          <w:rStyle w:val="StyleUnderline"/>
        </w:rPr>
        <w:t>they</w:t>
      </w:r>
      <w:r w:rsidRPr="00AB7CB0">
        <w:rPr>
          <w:rStyle w:val="StyleUnderline"/>
        </w:rPr>
        <w:t xml:space="preserve"> </w:t>
      </w:r>
      <w:r w:rsidRPr="00280F6C">
        <w:rPr>
          <w:rStyle w:val="StyleUnderline"/>
          <w:highlight w:val="green"/>
        </w:rPr>
        <w:t>need</w:t>
      </w:r>
      <w:r w:rsidRPr="00AB7CB0">
        <w:rPr>
          <w:sz w:val="16"/>
        </w:rPr>
        <w:t xml:space="preserve"> </w:t>
      </w:r>
      <w:r w:rsidRPr="00AB7CB0">
        <w:rPr>
          <w:rStyle w:val="Emphasis"/>
          <w:b w:val="0"/>
          <w:bCs/>
        </w:rPr>
        <w:t>equitable</w:t>
      </w:r>
      <w:r w:rsidRPr="00AB7CB0">
        <w:rPr>
          <w:rStyle w:val="Emphasis"/>
        </w:rPr>
        <w:t xml:space="preserve"> </w:t>
      </w:r>
      <w:r w:rsidRPr="00280F6C">
        <w:rPr>
          <w:rStyle w:val="Emphasis"/>
          <w:highlight w:val="green"/>
        </w:rPr>
        <w:t>rules</w:t>
      </w:r>
      <w:r w:rsidRPr="00AB7CB0">
        <w:rPr>
          <w:rStyle w:val="StyleUnderline"/>
        </w:rPr>
        <w:t xml:space="preserve">, </w:t>
      </w:r>
      <w:r w:rsidRPr="00AB7CB0">
        <w:rPr>
          <w:rStyle w:val="Emphasis"/>
          <w:b w:val="0"/>
          <w:bCs/>
        </w:rPr>
        <w:t>shared decision-making</w:t>
      </w:r>
      <w:r w:rsidRPr="00AB7CB0">
        <w:rPr>
          <w:rStyle w:val="Emphasis"/>
        </w:rPr>
        <w:t xml:space="preserve"> </w:t>
      </w:r>
      <w:r w:rsidRPr="007813B8">
        <w:rPr>
          <w:rStyle w:val="Emphasis"/>
        </w:rPr>
        <w:t>procedures</w:t>
      </w:r>
      <w:r w:rsidRPr="007813B8">
        <w:rPr>
          <w:sz w:val="16"/>
        </w:rPr>
        <w:t xml:space="preserve">, </w:t>
      </w:r>
      <w:r w:rsidRPr="007813B8">
        <w:rPr>
          <w:rStyle w:val="StyleUnderline"/>
        </w:rPr>
        <w:t xml:space="preserve">and </w:t>
      </w:r>
      <w:r w:rsidRPr="007813B8">
        <w:rPr>
          <w:rStyle w:val="Emphasis"/>
          <w:b w:val="0"/>
          <w:bCs/>
        </w:rPr>
        <w:t>effective</w:t>
      </w:r>
      <w:r w:rsidRPr="007813B8">
        <w:rPr>
          <w:rStyle w:val="Emphasis"/>
        </w:rPr>
        <w:t xml:space="preserve"> compliance mechanisms</w:t>
      </w:r>
      <w:r w:rsidRPr="007813B8">
        <w:rPr>
          <w:sz w:val="16"/>
        </w:rPr>
        <w:t xml:space="preserve"> </w:t>
      </w:r>
      <w:r w:rsidRPr="007813B8">
        <w:rPr>
          <w:rStyle w:val="StyleUnderline"/>
        </w:rPr>
        <w:t>to</w:t>
      </w:r>
      <w:r w:rsidRPr="00AB7CB0">
        <w:rPr>
          <w:rStyle w:val="StyleUnderline"/>
        </w:rPr>
        <w:t xml:space="preserve"> </w:t>
      </w:r>
      <w:r w:rsidRPr="00AB7CB0">
        <w:rPr>
          <w:rStyle w:val="StyleUnderline"/>
          <w:bCs/>
        </w:rPr>
        <w:t>maximize</w:t>
      </w:r>
      <w:r w:rsidRPr="00AB7CB0">
        <w:rPr>
          <w:rStyle w:val="StyleUnderline"/>
        </w:rPr>
        <w:t xml:space="preserve"> the </w:t>
      </w:r>
      <w:r w:rsidRPr="00AB7CB0">
        <w:rPr>
          <w:rStyle w:val="StyleUnderline"/>
          <w:bCs/>
        </w:rPr>
        <w:t>benefits</w:t>
      </w:r>
      <w:r w:rsidRPr="00AB7CB0">
        <w:rPr>
          <w:rStyle w:val="StyleUnderline"/>
        </w:rPr>
        <w:t xml:space="preserve"> that they all can gain from space, while </w:t>
      </w:r>
      <w:r w:rsidRPr="00280F6C">
        <w:rPr>
          <w:rStyle w:val="StyleUnderline"/>
          <w:bCs/>
          <w:highlight w:val="green"/>
        </w:rPr>
        <w:t>minimizing</w:t>
      </w:r>
      <w:r w:rsidRPr="00280F6C">
        <w:rPr>
          <w:rStyle w:val="StyleUnderline"/>
          <w:highlight w:val="green"/>
        </w:rPr>
        <w:t xml:space="preserve"> </w:t>
      </w:r>
      <w:r w:rsidRPr="00280F6C">
        <w:rPr>
          <w:rStyle w:val="StyleUnderline"/>
          <w:bCs/>
          <w:highlight w:val="green"/>
        </w:rPr>
        <w:t>risks</w:t>
      </w:r>
      <w:r w:rsidRPr="00AB7CB0">
        <w:rPr>
          <w:rStyle w:val="StyleUnderline"/>
        </w:rPr>
        <w:t xml:space="preserve"> </w:t>
      </w:r>
      <w:r w:rsidRPr="00280F6C">
        <w:rPr>
          <w:rStyle w:val="Emphasis"/>
          <w:highlight w:val="green"/>
          <w:bdr w:val="single" w:sz="18" w:space="0" w:color="auto"/>
        </w:rPr>
        <w:t xml:space="preserve">from </w:t>
      </w:r>
      <w:r w:rsidRPr="007813B8">
        <w:rPr>
          <w:rStyle w:val="Emphasis"/>
          <w:bdr w:val="single" w:sz="18" w:space="0" w:color="auto"/>
        </w:rPr>
        <w:t xml:space="preserve">irresponsible </w:t>
      </w:r>
      <w:r w:rsidRPr="00280F6C">
        <w:rPr>
          <w:rStyle w:val="Emphasis"/>
          <w:highlight w:val="green"/>
          <w:bdr w:val="single" w:sz="18" w:space="0" w:color="auto"/>
        </w:rPr>
        <w:t xml:space="preserve">space </w:t>
      </w:r>
      <w:r w:rsidRPr="007813B8">
        <w:rPr>
          <w:rStyle w:val="Emphasis"/>
          <w:bdr w:val="single" w:sz="18" w:space="0" w:color="auto"/>
        </w:rPr>
        <w:t>behaviors or deliberate interference</w:t>
      </w:r>
      <w:r w:rsidRPr="007813B8">
        <w:rPr>
          <w:sz w:val="16"/>
        </w:rPr>
        <w:t xml:space="preserve"> with</w:t>
      </w:r>
      <w:r w:rsidRPr="00AB7CB0">
        <w:rPr>
          <w:sz w:val="16"/>
        </w:rPr>
        <w:t xml:space="preserve"> legitimate space activities.”52</w:t>
      </w:r>
      <w:r>
        <w:rPr>
          <w:sz w:val="16"/>
        </w:rPr>
        <w:t xml:space="preserve"> </w:t>
      </w:r>
      <w:r w:rsidRPr="00AB7CB0">
        <w:rPr>
          <w:sz w:val="16"/>
        </w:rPr>
        <w:t xml:space="preserve">While it is acknowledged that such a need exists, </w:t>
      </w:r>
      <w:r w:rsidRPr="00AB7CB0">
        <w:rPr>
          <w:rStyle w:val="StyleUnderline"/>
          <w:sz w:val="16"/>
          <w:u w:val="none"/>
        </w:rPr>
        <w:t>the difficulty in reaching agreement on how to bring it about is one reason why some states are more focused on producing a dialogue on long-term sustainability</w:t>
      </w:r>
      <w:r w:rsidRPr="00AB7CB0">
        <w:rPr>
          <w:sz w:val="16"/>
        </w:rPr>
        <w:t xml:space="preserve">. This is seen in the proliferation of reports outlining best practices and options that enhance sustainability through increased information sharing, as well as a focus on technical issues rather than on the creation of any new legal regimes. </w:t>
      </w:r>
      <w:r w:rsidRPr="00AB7CB0">
        <w:rPr>
          <w:rStyle w:val="StyleUnderline"/>
        </w:rPr>
        <w:t xml:space="preserve">To minimize </w:t>
      </w:r>
      <w:r w:rsidRPr="00AB7CB0">
        <w:rPr>
          <w:rStyle w:val="StyleUnderline"/>
          <w:sz w:val="16"/>
          <w:u w:val="none"/>
        </w:rPr>
        <w:t>some of the</w:t>
      </w:r>
      <w:r w:rsidRPr="00AB7CB0">
        <w:rPr>
          <w:rStyle w:val="StyleUnderline"/>
        </w:rPr>
        <w:t xml:space="preserve"> risks of non-sustainable space use</w:t>
      </w:r>
      <w:r w:rsidRPr="00AB7CB0">
        <w:rPr>
          <w:rStyle w:val="StyleUnderline"/>
          <w:sz w:val="16"/>
          <w:u w:val="none"/>
        </w:rPr>
        <w:t>, Weeden</w:t>
      </w:r>
      <w:r w:rsidRPr="00AB7CB0">
        <w:rPr>
          <w:sz w:val="16"/>
        </w:rPr>
        <w:t xml:space="preserve">53 </w:t>
      </w:r>
      <w:r w:rsidRPr="00AB7CB0">
        <w:rPr>
          <w:rStyle w:val="StyleUnderline"/>
          <w:sz w:val="16"/>
          <w:u w:val="none"/>
        </w:rPr>
        <w:t>proposes</w:t>
      </w:r>
      <w:r w:rsidRPr="00AB7CB0">
        <w:rPr>
          <w:sz w:val="16"/>
        </w:rPr>
        <w:t xml:space="preserve"> a three-pillar technical approach to space sustainability: </w:t>
      </w:r>
      <w:r w:rsidRPr="00AB7CB0">
        <w:rPr>
          <w:u w:val="single"/>
        </w:rPr>
        <w:t xml:space="preserve">(1) </w:t>
      </w:r>
      <w:r w:rsidRPr="00280F6C">
        <w:rPr>
          <w:rStyle w:val="Emphasis"/>
          <w:highlight w:val="green"/>
        </w:rPr>
        <w:t>debris</w:t>
      </w:r>
      <w:r w:rsidRPr="00AB7CB0">
        <w:rPr>
          <w:rStyle w:val="Emphasis"/>
        </w:rPr>
        <w:t xml:space="preserve"> </w:t>
      </w:r>
      <w:r w:rsidRPr="00280F6C">
        <w:rPr>
          <w:rStyle w:val="Emphasis"/>
          <w:highlight w:val="green"/>
        </w:rPr>
        <w:t>mitigation</w:t>
      </w:r>
      <w:r w:rsidRPr="00AB7CB0">
        <w:rPr>
          <w:sz w:val="16"/>
        </w:rPr>
        <w:t xml:space="preserve">; </w:t>
      </w:r>
      <w:r w:rsidRPr="00AB7CB0">
        <w:rPr>
          <w:u w:val="single"/>
        </w:rPr>
        <w:t xml:space="preserve">(2) </w:t>
      </w:r>
      <w:r w:rsidRPr="00AB7CB0">
        <w:rPr>
          <w:rStyle w:val="Emphasis"/>
          <w:b w:val="0"/>
          <w:bCs/>
        </w:rPr>
        <w:t>debris</w:t>
      </w:r>
      <w:r w:rsidRPr="00AB7CB0">
        <w:rPr>
          <w:rStyle w:val="Emphasis"/>
        </w:rPr>
        <w:t xml:space="preserve"> </w:t>
      </w:r>
      <w:r w:rsidRPr="00280F6C">
        <w:rPr>
          <w:rStyle w:val="Emphasis"/>
          <w:highlight w:val="green"/>
        </w:rPr>
        <w:t>removal</w:t>
      </w:r>
      <w:r w:rsidRPr="00AB7CB0">
        <w:rPr>
          <w:rStyle w:val="StyleUnderline"/>
          <w:sz w:val="16"/>
          <w:u w:val="none"/>
        </w:rPr>
        <w:t>; and</w:t>
      </w:r>
      <w:r w:rsidRPr="00AB7CB0">
        <w:rPr>
          <w:sz w:val="16"/>
        </w:rPr>
        <w:t xml:space="preserve"> </w:t>
      </w:r>
      <w:r w:rsidRPr="00AB7CB0">
        <w:rPr>
          <w:u w:val="single"/>
        </w:rPr>
        <w:t xml:space="preserve">(3) </w:t>
      </w:r>
      <w:r w:rsidRPr="00AB7CB0">
        <w:rPr>
          <w:rStyle w:val="Emphasis"/>
          <w:b w:val="0"/>
          <w:bCs/>
        </w:rPr>
        <w:t>space</w:t>
      </w:r>
      <w:r w:rsidRPr="00AB7CB0">
        <w:rPr>
          <w:rStyle w:val="Emphasis"/>
        </w:rPr>
        <w:t xml:space="preserve"> </w:t>
      </w:r>
      <w:r w:rsidRPr="00280F6C">
        <w:rPr>
          <w:rStyle w:val="Emphasis"/>
          <w:highlight w:val="green"/>
        </w:rPr>
        <w:t>traffic</w:t>
      </w:r>
      <w:r w:rsidRPr="00AB7CB0">
        <w:rPr>
          <w:rStyle w:val="Emphasis"/>
        </w:rPr>
        <w:t xml:space="preserve"> </w:t>
      </w:r>
      <w:r w:rsidRPr="00280F6C">
        <w:rPr>
          <w:rStyle w:val="Emphasis"/>
          <w:highlight w:val="green"/>
        </w:rPr>
        <w:t>management</w:t>
      </w:r>
      <w:r w:rsidRPr="00AB7CB0">
        <w:rPr>
          <w:rStyle w:val="StyleUnderline"/>
        </w:rPr>
        <w:t xml:space="preserve">. </w:t>
      </w:r>
      <w:r w:rsidRPr="00AB7CB0">
        <w:rPr>
          <w:rStyle w:val="StyleUnderline"/>
          <w:sz w:val="16"/>
          <w:u w:val="none"/>
        </w:rPr>
        <w:t>This is</w:t>
      </w:r>
      <w:r w:rsidRPr="00AB7CB0">
        <w:rPr>
          <w:rStyle w:val="StyleUnderline"/>
        </w:rPr>
        <w:t xml:space="preserve"> conjoined with </w:t>
      </w:r>
      <w:r w:rsidRPr="00AB7CB0">
        <w:rPr>
          <w:rStyle w:val="StyleUnderline"/>
          <w:sz w:val="16"/>
          <w:u w:val="none"/>
        </w:rPr>
        <w:t>an</w:t>
      </w:r>
      <w:r w:rsidRPr="00AB7CB0">
        <w:rPr>
          <w:rStyle w:val="StyleUnderline"/>
        </w:rPr>
        <w:t xml:space="preserve"> </w:t>
      </w:r>
      <w:r w:rsidRPr="00AB7CB0">
        <w:rPr>
          <w:rStyle w:val="Emphasis"/>
        </w:rPr>
        <w:t>immediate need for data</w:t>
      </w:r>
      <w:r w:rsidRPr="00AB7CB0">
        <w:rPr>
          <w:sz w:val="16"/>
        </w:rPr>
        <w:t xml:space="preserve"> </w:t>
      </w:r>
      <w:r w:rsidRPr="00AB7CB0">
        <w:rPr>
          <w:rStyle w:val="StyleUnderline"/>
        </w:rPr>
        <w:t xml:space="preserve">in support of </w:t>
      </w:r>
      <w:r w:rsidRPr="00AB7CB0">
        <w:rPr>
          <w:rStyle w:val="Emphasis"/>
        </w:rPr>
        <w:t>conjunction assessment</w:t>
      </w:r>
      <w:r w:rsidRPr="00AB7CB0">
        <w:rPr>
          <w:sz w:val="16"/>
        </w:rPr>
        <w:t xml:space="preserve"> </w:t>
      </w:r>
      <w:r w:rsidRPr="00AB7CB0">
        <w:rPr>
          <w:rStyle w:val="StyleUnderline"/>
        </w:rPr>
        <w:t xml:space="preserve">and </w:t>
      </w:r>
      <w:r w:rsidRPr="00AB7CB0">
        <w:rPr>
          <w:rStyle w:val="Emphasis"/>
        </w:rPr>
        <w:t>collision avoidance</w:t>
      </w:r>
      <w:r w:rsidRPr="00AB7CB0">
        <w:rPr>
          <w:rStyle w:val="StyleUnderline"/>
        </w:rPr>
        <w:t xml:space="preserve">. </w:t>
      </w:r>
      <w:r w:rsidRPr="00AB7CB0">
        <w:rPr>
          <w:rStyle w:val="StyleUnderline"/>
          <w:sz w:val="16"/>
          <w:u w:val="none"/>
        </w:rPr>
        <w:t>This</w:t>
      </w:r>
      <w:r w:rsidRPr="00AB7CB0">
        <w:rPr>
          <w:rStyle w:val="StyleUnderline"/>
        </w:rPr>
        <w:t xml:space="preserve"> emphasis on </w:t>
      </w:r>
      <w:r w:rsidRPr="00AB7CB0">
        <w:rPr>
          <w:rStyle w:val="StyleUnderline"/>
          <w:sz w:val="16"/>
          <w:u w:val="none"/>
        </w:rPr>
        <w:t xml:space="preserve">data sharing/collection includes enabling research into potential solutions to the problem of space </w:t>
      </w:r>
      <w:proofErr w:type="gramStart"/>
      <w:r w:rsidRPr="00AB7CB0">
        <w:rPr>
          <w:rStyle w:val="StyleUnderline"/>
          <w:sz w:val="16"/>
          <w:u w:val="none"/>
        </w:rPr>
        <w:t>debris, and</w:t>
      </w:r>
      <w:proofErr w:type="gramEnd"/>
      <w:r w:rsidRPr="00AB7CB0">
        <w:rPr>
          <w:rStyle w:val="StyleUnderline"/>
        </w:rPr>
        <w:t xml:space="preserve"> </w:t>
      </w:r>
      <w:r w:rsidRPr="00280F6C">
        <w:rPr>
          <w:rStyle w:val="Emphasis"/>
          <w:highlight w:val="green"/>
        </w:rPr>
        <w:t>enhancing</w:t>
      </w:r>
      <w:r w:rsidRPr="00AB7CB0">
        <w:rPr>
          <w:rStyle w:val="Emphasis"/>
        </w:rPr>
        <w:t xml:space="preserve"> </w:t>
      </w:r>
      <w:r w:rsidRPr="00280F6C">
        <w:rPr>
          <w:rStyle w:val="Emphasis"/>
          <w:highlight w:val="green"/>
        </w:rPr>
        <w:t>transparency and cooperation</w:t>
      </w:r>
      <w:r w:rsidRPr="00AB7CB0">
        <w:rPr>
          <w:sz w:val="16"/>
        </w:rPr>
        <w:t xml:space="preserve"> </w:t>
      </w:r>
      <w:r w:rsidRPr="00AB7CB0">
        <w:rPr>
          <w:rStyle w:val="StyleUnderline"/>
        </w:rPr>
        <w:t>among states.</w:t>
      </w:r>
      <w:r w:rsidRPr="00AB7CB0">
        <w:rPr>
          <w:sz w:val="16"/>
        </w:rPr>
        <w:t xml:space="preserve"> Weeden also suggests that this narrow approach to space sustainability serves both to educate space actors about the severity of the space debris problem and to provide stability to reduce the likelihood of conflict. A common approach to data also serves as verification for a potential code of conduct in space, setting the stage for future space governance models.</w:t>
      </w:r>
      <w:r>
        <w:rPr>
          <w:sz w:val="16"/>
        </w:rPr>
        <w:t xml:space="preserve"> </w:t>
      </w:r>
      <w:r w:rsidRPr="00281F95">
        <w:rPr>
          <w:rStyle w:val="Emphasis"/>
          <w:b w:val="0"/>
          <w:bCs/>
        </w:rPr>
        <w:t xml:space="preserve">These </w:t>
      </w:r>
      <w:r w:rsidRPr="007813B8">
        <w:rPr>
          <w:rStyle w:val="Emphasis"/>
          <w:b w:val="0"/>
          <w:bCs/>
        </w:rPr>
        <w:t>proposals follow the logic of sustainability for global security</w:t>
      </w:r>
      <w:r w:rsidRPr="007813B8">
        <w:rPr>
          <w:rStyle w:val="StyleUnderline"/>
          <w:bCs/>
        </w:rPr>
        <w:t xml:space="preserve">. </w:t>
      </w:r>
      <w:r w:rsidRPr="007813B8">
        <w:rPr>
          <w:rStyle w:val="StyleUnderline"/>
          <w:sz w:val="16"/>
          <w:u w:val="none"/>
        </w:rPr>
        <w:t>While this logic is in line with the dominant conceptualization of benefit sharing and freedom of outer space,</w:t>
      </w:r>
      <w:r w:rsidRPr="007813B8">
        <w:rPr>
          <w:sz w:val="16"/>
        </w:rPr>
        <w:t xml:space="preserve"> the position taken</w:t>
      </w:r>
      <w:r w:rsidRPr="00281F95">
        <w:rPr>
          <w:sz w:val="16"/>
        </w:rPr>
        <w:t xml:space="preserve"> in this article </w:t>
      </w:r>
      <w:r w:rsidRPr="007813B8">
        <w:rPr>
          <w:sz w:val="16"/>
        </w:rPr>
        <w:t xml:space="preserve">is that </w:t>
      </w:r>
      <w:r w:rsidRPr="007813B8">
        <w:rPr>
          <w:rStyle w:val="Emphasis"/>
          <w:b w:val="0"/>
          <w:bCs/>
        </w:rPr>
        <w:t>it</w:t>
      </w:r>
      <w:r w:rsidRPr="007813B8">
        <w:rPr>
          <w:rStyle w:val="Emphasis"/>
        </w:rPr>
        <w:t xml:space="preserve"> does not </w:t>
      </w:r>
      <w:r w:rsidRPr="007813B8">
        <w:rPr>
          <w:rStyle w:val="Emphasis"/>
          <w:b w:val="0"/>
          <w:bCs/>
        </w:rPr>
        <w:t>adequately</w:t>
      </w:r>
      <w:r w:rsidRPr="007813B8">
        <w:rPr>
          <w:rStyle w:val="Emphasis"/>
        </w:rPr>
        <w:t xml:space="preserve"> speak to sustainability</w:t>
      </w:r>
      <w:r w:rsidRPr="007813B8">
        <w:rPr>
          <w:sz w:val="16"/>
        </w:rPr>
        <w:t xml:space="preserve"> </w:t>
      </w:r>
      <w:r w:rsidRPr="007813B8">
        <w:rPr>
          <w:rStyle w:val="StyleUnderline"/>
          <w:sz w:val="16"/>
          <w:u w:val="none"/>
        </w:rPr>
        <w:t>from the perspective of</w:t>
      </w:r>
      <w:r w:rsidRPr="007813B8">
        <w:rPr>
          <w:rStyle w:val="StyleUnderline"/>
          <w:bCs/>
          <w:sz w:val="16"/>
          <w:u w:val="none"/>
        </w:rPr>
        <w:t xml:space="preserve"> </w:t>
      </w:r>
      <w:r w:rsidRPr="007813B8">
        <w:rPr>
          <w:rStyle w:val="Emphasis"/>
          <w:b w:val="0"/>
          <w:bCs/>
          <w:sz w:val="16"/>
        </w:rPr>
        <w:t>aspirant</w:t>
      </w:r>
      <w:r w:rsidRPr="00281F95">
        <w:rPr>
          <w:rStyle w:val="Emphasis"/>
          <w:b w:val="0"/>
          <w:bCs/>
          <w:sz w:val="16"/>
        </w:rPr>
        <w:t xml:space="preserve"> space </w:t>
      </w:r>
      <w:r w:rsidRPr="007813B8">
        <w:rPr>
          <w:rStyle w:val="Emphasis"/>
          <w:b w:val="0"/>
          <w:bCs/>
          <w:sz w:val="16"/>
        </w:rPr>
        <w:t>states</w:t>
      </w:r>
      <w:r w:rsidRPr="007813B8">
        <w:rPr>
          <w:rStyle w:val="StyleUnderline"/>
          <w:sz w:val="16"/>
          <w:u w:val="none"/>
        </w:rPr>
        <w:t xml:space="preserve">. </w:t>
      </w:r>
      <w:r w:rsidRPr="007813B8">
        <w:rPr>
          <w:rStyle w:val="StyleUnderline"/>
        </w:rPr>
        <w:t>To do so requires</w:t>
      </w:r>
      <w:r w:rsidRPr="00281F95">
        <w:rPr>
          <w:rStyle w:val="StyleUnderline"/>
        </w:rPr>
        <w:t xml:space="preserve"> a</w:t>
      </w:r>
      <w:r w:rsidRPr="00281F95">
        <w:rPr>
          <w:sz w:val="16"/>
        </w:rPr>
        <w:t xml:space="preserve"> </w:t>
      </w:r>
      <w:r w:rsidRPr="00281F95">
        <w:rPr>
          <w:rStyle w:val="Emphasis"/>
          <w:b w:val="0"/>
          <w:bCs/>
        </w:rPr>
        <w:t>significantly broader discussion</w:t>
      </w:r>
      <w:r w:rsidRPr="00281F95">
        <w:rPr>
          <w:sz w:val="16"/>
        </w:rPr>
        <w:t xml:space="preserve"> </w:t>
      </w:r>
      <w:r w:rsidRPr="00281F95">
        <w:rPr>
          <w:rStyle w:val="StyleUnderline"/>
          <w:sz w:val="16"/>
          <w:u w:val="none"/>
        </w:rPr>
        <w:t>and</w:t>
      </w:r>
      <w:r w:rsidRPr="00281F95">
        <w:rPr>
          <w:rStyle w:val="StyleUnderline"/>
        </w:rPr>
        <w:t xml:space="preserve"> solutions aimed towards </w:t>
      </w:r>
      <w:r w:rsidRPr="00280F6C">
        <w:rPr>
          <w:rStyle w:val="Emphasis"/>
          <w:highlight w:val="green"/>
        </w:rPr>
        <w:t>aligning</w:t>
      </w:r>
      <w:r w:rsidRPr="00281F95">
        <w:rPr>
          <w:rStyle w:val="Emphasis"/>
        </w:rPr>
        <w:t xml:space="preserve"> </w:t>
      </w:r>
      <w:r w:rsidRPr="00280F6C">
        <w:rPr>
          <w:rStyle w:val="Emphasis"/>
          <w:highlight w:val="green"/>
        </w:rPr>
        <w:t>space law</w:t>
      </w:r>
      <w:r w:rsidRPr="00281F95">
        <w:rPr>
          <w:rStyle w:val="Emphasis"/>
        </w:rPr>
        <w:t xml:space="preserve"> </w:t>
      </w:r>
      <w:r w:rsidRPr="00281F95">
        <w:rPr>
          <w:rStyle w:val="Emphasis"/>
          <w:b w:val="0"/>
          <w:bCs/>
          <w:sz w:val="16"/>
        </w:rPr>
        <w:t>and policy</w:t>
      </w:r>
      <w:r w:rsidRPr="00281F95">
        <w:rPr>
          <w:rStyle w:val="Emphasis"/>
        </w:rPr>
        <w:t xml:space="preserve"> </w:t>
      </w:r>
      <w:r w:rsidRPr="00280F6C">
        <w:rPr>
          <w:rStyle w:val="Emphasis"/>
          <w:highlight w:val="green"/>
        </w:rPr>
        <w:t>with</w:t>
      </w:r>
      <w:r w:rsidRPr="00281F95">
        <w:rPr>
          <w:rStyle w:val="Emphasis"/>
        </w:rPr>
        <w:t xml:space="preserve"> </w:t>
      </w:r>
      <w:r w:rsidRPr="00281F95">
        <w:rPr>
          <w:rStyle w:val="Emphasis"/>
          <w:b w:val="0"/>
          <w:bCs/>
          <w:sz w:val="16"/>
        </w:rPr>
        <w:t>the</w:t>
      </w:r>
      <w:r w:rsidRPr="00281F95">
        <w:rPr>
          <w:rStyle w:val="Emphasis"/>
        </w:rPr>
        <w:t xml:space="preserve"> </w:t>
      </w:r>
      <w:r w:rsidRPr="00280F6C">
        <w:rPr>
          <w:rStyle w:val="Emphasis"/>
          <w:highlight w:val="green"/>
        </w:rPr>
        <w:t>sustainable development paradigm</w:t>
      </w:r>
      <w:r w:rsidRPr="00281F95">
        <w:rPr>
          <w:rStyle w:val="StyleUnderline"/>
          <w:sz w:val="16"/>
          <w:u w:val="none"/>
        </w:rPr>
        <w:t>, if understood as being an</w:t>
      </w:r>
      <w:r w:rsidRPr="00281F95">
        <w:rPr>
          <w:rStyle w:val="StyleUnderline"/>
        </w:rPr>
        <w:t xml:space="preserve"> </w:t>
      </w:r>
      <w:r w:rsidRPr="00281F95">
        <w:rPr>
          <w:rStyle w:val="Emphasis"/>
          <w:b w:val="0"/>
          <w:bCs/>
        </w:rPr>
        <w:t>inclusive paradigm</w:t>
      </w:r>
      <w:r w:rsidRPr="00281F95">
        <w:rPr>
          <w:sz w:val="16"/>
        </w:rPr>
        <w:t xml:space="preserve"> </w:t>
      </w:r>
      <w:r w:rsidRPr="00281F95">
        <w:rPr>
          <w:rStyle w:val="StyleUnderline"/>
          <w:sz w:val="16"/>
          <w:u w:val="none"/>
        </w:rPr>
        <w:t>and</w:t>
      </w:r>
      <w:r w:rsidRPr="00281F95">
        <w:rPr>
          <w:rStyle w:val="StyleUnderline"/>
        </w:rPr>
        <w:t xml:space="preserve"> not focused on the </w:t>
      </w:r>
      <w:r w:rsidRPr="00281F95">
        <w:rPr>
          <w:rStyle w:val="Emphasis"/>
        </w:rPr>
        <w:t>individualistic</w:t>
      </w:r>
      <w:r w:rsidRPr="00281F95">
        <w:rPr>
          <w:rStyle w:val="Emphasis"/>
          <w:b w:val="0"/>
          <w:bCs/>
        </w:rPr>
        <w:t>/self-interested</w:t>
      </w:r>
      <w:r w:rsidRPr="00281F95">
        <w:rPr>
          <w:rStyle w:val="StyleUnderline"/>
        </w:rPr>
        <w:t xml:space="preserve"> nature of the </w:t>
      </w:r>
      <w:r w:rsidRPr="00281F95">
        <w:rPr>
          <w:rStyle w:val="Emphasis"/>
        </w:rPr>
        <w:t>current conception</w:t>
      </w:r>
      <w:r w:rsidRPr="00281F95">
        <w:rPr>
          <w:sz w:val="16"/>
        </w:rPr>
        <w:t xml:space="preserve"> </w:t>
      </w:r>
      <w:r w:rsidRPr="00281F95">
        <w:rPr>
          <w:rStyle w:val="StyleUnderline"/>
        </w:rPr>
        <w:t>of sustainable development.</w:t>
      </w:r>
      <w:r>
        <w:rPr>
          <w:sz w:val="16"/>
        </w:rPr>
        <w:t xml:space="preserve"> </w:t>
      </w:r>
      <w:r w:rsidRPr="00281F95">
        <w:rPr>
          <w:rStyle w:val="StyleUnderline"/>
        </w:rPr>
        <w:t>A</w:t>
      </w:r>
      <w:r w:rsidRPr="00E71C6F">
        <w:rPr>
          <w:rStyle w:val="StyleUnderline"/>
        </w:rPr>
        <w:t xml:space="preserve"> </w:t>
      </w:r>
      <w:r w:rsidRPr="007813B8">
        <w:rPr>
          <w:rStyle w:val="StyleUnderline"/>
        </w:rPr>
        <w:t xml:space="preserve">systemic, sustainable development law approach calls for a </w:t>
      </w:r>
      <w:r w:rsidRPr="007813B8">
        <w:rPr>
          <w:rStyle w:val="Emphasis"/>
        </w:rPr>
        <w:t>conscious engagement</w:t>
      </w:r>
      <w:r w:rsidRPr="007813B8">
        <w:rPr>
          <w:sz w:val="16"/>
        </w:rPr>
        <w:t xml:space="preserve"> </w:t>
      </w:r>
      <w:r w:rsidRPr="007813B8">
        <w:rPr>
          <w:rStyle w:val="StyleUnderline"/>
        </w:rPr>
        <w:t xml:space="preserve">with the web of overlapping social, environmental, cultural, and legal frameworks, </w:t>
      </w:r>
      <w:r w:rsidRPr="007813B8">
        <w:rPr>
          <w:rStyle w:val="StyleUnderline"/>
          <w:sz w:val="16"/>
          <w:u w:val="none"/>
        </w:rPr>
        <w:t>as well as</w:t>
      </w:r>
      <w:r w:rsidRPr="007813B8">
        <w:rPr>
          <w:rStyle w:val="StyleUnderline"/>
        </w:rPr>
        <w:t xml:space="preserve"> cultural considerations, economic policies, expectations, players, and interests</w:t>
      </w:r>
      <w:r w:rsidRPr="00281F95">
        <w:rPr>
          <w:sz w:val="16"/>
        </w:rPr>
        <w:t>.54 Bearing in mind current U.S. space policy,55 such a broad overarching objective may not be achievable as part of the dialogue on the “Long Term Sustainability of Outer Space Activities,” but U.S. policy regarding preservation of the space environment nevertheless offers insights because international initiatives congruent with it are likely to garner the most support.</w:t>
      </w:r>
      <w:r>
        <w:rPr>
          <w:sz w:val="16"/>
        </w:rPr>
        <w:t xml:space="preserve"> </w:t>
      </w:r>
      <w:r w:rsidRPr="00281F95">
        <w:rPr>
          <w:sz w:val="16"/>
          <w:szCs w:val="16"/>
        </w:rPr>
        <w:t xml:space="preserve">Schrogl56 proposed that </w:t>
      </w:r>
      <w:r w:rsidRPr="00281F95">
        <w:rPr>
          <w:rStyle w:val="StyleUnderline"/>
          <w:sz w:val="16"/>
          <w:szCs w:val="16"/>
          <w:u w:val="none"/>
        </w:rPr>
        <w:t>sustainability is rendered to threats and risks to satellite operations</w:t>
      </w:r>
      <w:r w:rsidRPr="00281F95">
        <w:rPr>
          <w:sz w:val="16"/>
          <w:szCs w:val="16"/>
        </w:rPr>
        <w:t xml:space="preserve">. This approach acknowledges the intersection of multiple issue areas: environment, security, mobility, knowledge, resources, and energy. This intersection of issue areas is more akin to the wider discourse of sustainability development of and on the </w:t>
      </w:r>
      <w:proofErr w:type="gramStart"/>
      <w:r w:rsidRPr="00281F95">
        <w:rPr>
          <w:sz w:val="16"/>
          <w:szCs w:val="16"/>
        </w:rPr>
        <w:t>Earth, and</w:t>
      </w:r>
      <w:proofErr w:type="gramEnd"/>
      <w:r w:rsidRPr="00281F95">
        <w:rPr>
          <w:sz w:val="16"/>
          <w:szCs w:val="16"/>
        </w:rPr>
        <w:t xml:space="preserve"> prompts a discussion of value to emerging and aspirant space actors. Otherwise, </w:t>
      </w:r>
      <w:r w:rsidRPr="00281F95">
        <w:rPr>
          <w:rStyle w:val="StyleUnderline"/>
          <w:sz w:val="16"/>
          <w:szCs w:val="16"/>
          <w:u w:val="none"/>
        </w:rPr>
        <w:t xml:space="preserve">the </w:t>
      </w:r>
      <w:r w:rsidRPr="00281F95">
        <w:rPr>
          <w:rStyle w:val="Emphasis"/>
          <w:b w:val="0"/>
          <w:bCs/>
          <w:sz w:val="16"/>
          <w:szCs w:val="16"/>
        </w:rPr>
        <w:t>dominant conceptualization</w:t>
      </w:r>
      <w:r w:rsidRPr="00281F95">
        <w:rPr>
          <w:rStyle w:val="StyleUnderline"/>
          <w:sz w:val="16"/>
          <w:szCs w:val="16"/>
          <w:u w:val="none"/>
        </w:rPr>
        <w:t xml:space="preserve"> of space sustainability removes any </w:t>
      </w:r>
      <w:r w:rsidRPr="00281F95">
        <w:rPr>
          <w:rStyle w:val="Emphasis"/>
          <w:b w:val="0"/>
          <w:bCs/>
          <w:sz w:val="16"/>
          <w:szCs w:val="16"/>
        </w:rPr>
        <w:t>focus</w:t>
      </w:r>
      <w:r w:rsidRPr="00281F95">
        <w:rPr>
          <w:rStyle w:val="StyleUnderline"/>
          <w:sz w:val="16"/>
          <w:szCs w:val="16"/>
          <w:u w:val="none"/>
        </w:rPr>
        <w:t xml:space="preserve"> upon providing for the </w:t>
      </w:r>
      <w:r w:rsidRPr="00281F95">
        <w:rPr>
          <w:rStyle w:val="Emphasis"/>
          <w:b w:val="0"/>
          <w:bCs/>
          <w:sz w:val="16"/>
          <w:szCs w:val="16"/>
        </w:rPr>
        <w:t>needs of those not among the most advanced space nations</w:t>
      </w:r>
      <w:r w:rsidRPr="00281F95">
        <w:rPr>
          <w:sz w:val="16"/>
          <w:szCs w:val="16"/>
        </w:rPr>
        <w:t>. This problem is highlighted in Peter and Rathgeber’s definition of space sustainability:</w:t>
      </w:r>
      <w:r>
        <w:rPr>
          <w:sz w:val="16"/>
          <w:szCs w:val="16"/>
        </w:rPr>
        <w:t xml:space="preserve"> </w:t>
      </w:r>
      <w:r w:rsidRPr="00281F95">
        <w:rPr>
          <w:rStyle w:val="StyleUnderline"/>
          <w:sz w:val="16"/>
          <w:szCs w:val="16"/>
          <w:u w:val="none"/>
        </w:rPr>
        <w:t>Sustainable space activities can be seen as activities</w:t>
      </w:r>
      <w:r w:rsidRPr="00281F95">
        <w:rPr>
          <w:sz w:val="16"/>
          <w:szCs w:val="16"/>
        </w:rPr>
        <w:t xml:space="preserve"> (in space, from space, through space and towards space) </w:t>
      </w:r>
      <w:r w:rsidRPr="00281F95">
        <w:rPr>
          <w:rStyle w:val="StyleUnderline"/>
          <w:sz w:val="16"/>
          <w:szCs w:val="16"/>
          <w:u w:val="none"/>
        </w:rPr>
        <w:t>that meet the needs of the</w:t>
      </w:r>
      <w:r w:rsidRPr="00281F95">
        <w:rPr>
          <w:sz w:val="16"/>
          <w:szCs w:val="16"/>
        </w:rPr>
        <w:t xml:space="preserve"> </w:t>
      </w:r>
      <w:r w:rsidRPr="00281F95">
        <w:rPr>
          <w:rStyle w:val="Emphasis"/>
          <w:b w:val="0"/>
          <w:bCs/>
          <w:sz w:val="16"/>
          <w:szCs w:val="16"/>
        </w:rPr>
        <w:t>present space actors</w:t>
      </w:r>
      <w:r w:rsidRPr="00281F95">
        <w:rPr>
          <w:sz w:val="16"/>
          <w:szCs w:val="16"/>
        </w:rPr>
        <w:t xml:space="preserve"> without comprising the ability of future generations to meet their own needs of performing space related operations safely.57</w:t>
      </w:r>
      <w:r>
        <w:rPr>
          <w:sz w:val="16"/>
          <w:szCs w:val="16"/>
        </w:rPr>
        <w:t xml:space="preserve"> </w:t>
      </w:r>
      <w:r w:rsidRPr="00531C5A">
        <w:rPr>
          <w:sz w:val="16"/>
          <w:szCs w:val="16"/>
        </w:rPr>
        <w:t xml:space="preserve">Peter and Rathgeber claim that </w:t>
      </w:r>
      <w:r w:rsidRPr="00531C5A">
        <w:rPr>
          <w:rStyle w:val="StyleUnderline"/>
          <w:sz w:val="16"/>
          <w:szCs w:val="16"/>
          <w:u w:val="none"/>
        </w:rPr>
        <w:t xml:space="preserve">the emergence of </w:t>
      </w:r>
      <w:r w:rsidRPr="00531C5A">
        <w:rPr>
          <w:rStyle w:val="Emphasis"/>
          <w:b w:val="0"/>
          <w:bCs/>
          <w:sz w:val="16"/>
          <w:szCs w:val="16"/>
        </w:rPr>
        <w:t>new institutional space actors</w:t>
      </w:r>
      <w:r w:rsidRPr="00531C5A">
        <w:rPr>
          <w:sz w:val="16"/>
          <w:szCs w:val="16"/>
        </w:rPr>
        <w:t xml:space="preserve">, particularly from the south, </w:t>
      </w:r>
      <w:r w:rsidRPr="00531C5A">
        <w:rPr>
          <w:rStyle w:val="StyleUnderline"/>
          <w:sz w:val="16"/>
          <w:szCs w:val="16"/>
          <w:u w:val="none"/>
        </w:rPr>
        <w:t xml:space="preserve">is putting a greater pressure on the space environment and that the participation of the south in space sustainability efforts is </w:t>
      </w:r>
      <w:r w:rsidRPr="00531C5A">
        <w:rPr>
          <w:rStyle w:val="Emphasis"/>
          <w:b w:val="0"/>
          <w:bCs/>
          <w:sz w:val="16"/>
          <w:szCs w:val="16"/>
        </w:rPr>
        <w:t>unsatisfactory</w:t>
      </w:r>
      <w:r w:rsidRPr="00531C5A">
        <w:rPr>
          <w:sz w:val="16"/>
          <w:szCs w:val="16"/>
        </w:rPr>
        <w:t xml:space="preserve">.58 </w:t>
      </w:r>
      <w:r w:rsidRPr="00531C5A">
        <w:rPr>
          <w:rStyle w:val="StyleUnderline"/>
          <w:sz w:val="16"/>
          <w:szCs w:val="16"/>
          <w:u w:val="none"/>
        </w:rPr>
        <w:t xml:space="preserve">Yet, the role of </w:t>
      </w:r>
      <w:r w:rsidRPr="00531C5A">
        <w:rPr>
          <w:rStyle w:val="Emphasis"/>
          <w:b w:val="0"/>
          <w:bCs/>
          <w:sz w:val="16"/>
          <w:szCs w:val="16"/>
        </w:rPr>
        <w:t>less-advanced nations</w:t>
      </w:r>
      <w:r w:rsidRPr="00531C5A">
        <w:rPr>
          <w:sz w:val="16"/>
          <w:szCs w:val="16"/>
        </w:rPr>
        <w:t xml:space="preserve"> </w:t>
      </w:r>
      <w:r w:rsidRPr="00531C5A">
        <w:rPr>
          <w:rStyle w:val="StyleUnderline"/>
          <w:sz w:val="16"/>
          <w:szCs w:val="16"/>
          <w:u w:val="none"/>
        </w:rPr>
        <w:t xml:space="preserve">in sustainability initiatives is more so on the </w:t>
      </w:r>
      <w:r w:rsidRPr="00531C5A">
        <w:rPr>
          <w:rStyle w:val="Emphasis"/>
          <w:b w:val="0"/>
          <w:bCs/>
          <w:sz w:val="16"/>
          <w:szCs w:val="16"/>
        </w:rPr>
        <w:t>receiving</w:t>
      </w:r>
      <w:r w:rsidRPr="00531C5A">
        <w:rPr>
          <w:rStyle w:val="Emphasis"/>
          <w:sz w:val="16"/>
          <w:szCs w:val="16"/>
        </w:rPr>
        <w:t xml:space="preserve"> </w:t>
      </w:r>
      <w:r w:rsidRPr="00531C5A">
        <w:rPr>
          <w:rStyle w:val="Emphasis"/>
          <w:b w:val="0"/>
          <w:bCs/>
          <w:sz w:val="16"/>
          <w:szCs w:val="16"/>
        </w:rPr>
        <w:t>end</w:t>
      </w:r>
      <w:r w:rsidRPr="00531C5A">
        <w:rPr>
          <w:sz w:val="16"/>
          <w:szCs w:val="16"/>
        </w:rPr>
        <w:t xml:space="preserve"> </w:t>
      </w:r>
      <w:r w:rsidRPr="00531C5A">
        <w:rPr>
          <w:rStyle w:val="StyleUnderline"/>
          <w:sz w:val="16"/>
          <w:szCs w:val="16"/>
          <w:u w:val="none"/>
        </w:rPr>
        <w:t xml:space="preserve">in that advanced nations seek to engage newcomers to space during the early phase of the development of </w:t>
      </w:r>
      <w:r w:rsidRPr="00531C5A">
        <w:rPr>
          <w:rStyle w:val="Emphasis"/>
          <w:b w:val="0"/>
          <w:bCs/>
          <w:sz w:val="16"/>
          <w:szCs w:val="16"/>
        </w:rPr>
        <w:t>future directives</w:t>
      </w:r>
      <w:r w:rsidRPr="00531C5A">
        <w:rPr>
          <w:sz w:val="16"/>
          <w:szCs w:val="16"/>
        </w:rPr>
        <w:t xml:space="preserve"> </w:t>
      </w:r>
      <w:r w:rsidRPr="00531C5A">
        <w:rPr>
          <w:rStyle w:val="StyleUnderline"/>
          <w:sz w:val="16"/>
          <w:szCs w:val="16"/>
          <w:u w:val="none"/>
        </w:rPr>
        <w:t xml:space="preserve">and </w:t>
      </w:r>
      <w:r w:rsidRPr="00531C5A">
        <w:rPr>
          <w:rStyle w:val="Emphasis"/>
          <w:b w:val="0"/>
          <w:bCs/>
          <w:sz w:val="16"/>
          <w:szCs w:val="16"/>
        </w:rPr>
        <w:t>codes of conduct</w:t>
      </w:r>
      <w:r w:rsidRPr="00531C5A">
        <w:rPr>
          <w:sz w:val="16"/>
          <w:szCs w:val="16"/>
        </w:rPr>
        <w:t xml:space="preserve"> </w:t>
      </w:r>
      <w:r w:rsidRPr="00531C5A">
        <w:rPr>
          <w:rStyle w:val="StyleUnderline"/>
          <w:sz w:val="16"/>
          <w:szCs w:val="16"/>
          <w:u w:val="none"/>
        </w:rPr>
        <w:t>for sustainable space activities; that is</w:t>
      </w:r>
      <w:r w:rsidRPr="00531C5A">
        <w:rPr>
          <w:rStyle w:val="StyleUnderline"/>
          <w:bCs/>
          <w:sz w:val="16"/>
          <w:szCs w:val="16"/>
          <w:u w:val="none"/>
        </w:rPr>
        <w:t>,</w:t>
      </w:r>
      <w:r w:rsidRPr="00531C5A">
        <w:rPr>
          <w:b/>
          <w:bCs/>
          <w:sz w:val="16"/>
          <w:szCs w:val="16"/>
        </w:rPr>
        <w:t xml:space="preserve"> </w:t>
      </w:r>
      <w:r w:rsidRPr="00531C5A">
        <w:rPr>
          <w:rStyle w:val="Emphasis"/>
          <w:b w:val="0"/>
          <w:bCs/>
          <w:sz w:val="16"/>
          <w:szCs w:val="16"/>
        </w:rPr>
        <w:t>not really to seek their input</w:t>
      </w:r>
      <w:r w:rsidRPr="00531C5A">
        <w:rPr>
          <w:rStyle w:val="StyleUnderline"/>
          <w:sz w:val="16"/>
          <w:szCs w:val="16"/>
          <w:u w:val="none"/>
        </w:rPr>
        <w:t>,</w:t>
      </w:r>
      <w:r w:rsidRPr="00531C5A">
        <w:rPr>
          <w:rStyle w:val="StyleUnderline"/>
          <w:bCs/>
          <w:sz w:val="16"/>
          <w:szCs w:val="16"/>
          <w:u w:val="none"/>
        </w:rPr>
        <w:t xml:space="preserve"> </w:t>
      </w:r>
      <w:r w:rsidRPr="00531C5A">
        <w:rPr>
          <w:rStyle w:val="StyleUnderline"/>
          <w:sz w:val="16"/>
          <w:szCs w:val="16"/>
          <w:u w:val="none"/>
        </w:rPr>
        <w:t>but to</w:t>
      </w:r>
      <w:r w:rsidRPr="00531C5A">
        <w:rPr>
          <w:rStyle w:val="StyleUnderline"/>
          <w:bCs/>
          <w:sz w:val="16"/>
          <w:szCs w:val="16"/>
          <w:u w:val="none"/>
        </w:rPr>
        <w:t xml:space="preserve"> </w:t>
      </w:r>
      <w:r w:rsidRPr="00531C5A">
        <w:rPr>
          <w:rStyle w:val="Emphasis"/>
          <w:b w:val="0"/>
          <w:bCs/>
          <w:sz w:val="16"/>
          <w:szCs w:val="16"/>
        </w:rPr>
        <w:t>ensure compliance</w:t>
      </w:r>
      <w:r w:rsidRPr="00531C5A">
        <w:rPr>
          <w:sz w:val="16"/>
          <w:szCs w:val="16"/>
        </w:rPr>
        <w:t xml:space="preserve"> </w:t>
      </w:r>
      <w:r w:rsidRPr="00531C5A">
        <w:rPr>
          <w:rStyle w:val="StyleUnderline"/>
          <w:sz w:val="16"/>
          <w:szCs w:val="16"/>
          <w:u w:val="none"/>
        </w:rPr>
        <w:t>by the less-advanced nations</w:t>
      </w:r>
      <w:r w:rsidRPr="00531C5A">
        <w:rPr>
          <w:sz w:val="16"/>
          <w:szCs w:val="16"/>
        </w:rPr>
        <w:t xml:space="preserve">.59 </w:t>
      </w:r>
      <w:r w:rsidRPr="00531C5A">
        <w:rPr>
          <w:rStyle w:val="StyleUnderline"/>
          <w:sz w:val="16"/>
          <w:szCs w:val="16"/>
          <w:u w:val="none"/>
        </w:rPr>
        <w:t xml:space="preserve">Their space activities are judged as either </w:t>
      </w:r>
      <w:r w:rsidRPr="00531C5A">
        <w:rPr>
          <w:rStyle w:val="Emphasis"/>
          <w:b w:val="0"/>
          <w:bCs/>
          <w:sz w:val="16"/>
          <w:szCs w:val="16"/>
        </w:rPr>
        <w:t>threats</w:t>
      </w:r>
      <w:r w:rsidRPr="00531C5A">
        <w:rPr>
          <w:rStyle w:val="StyleUnderline"/>
          <w:sz w:val="16"/>
          <w:szCs w:val="16"/>
          <w:u w:val="none"/>
        </w:rPr>
        <w:t xml:space="preserve"> to or consistent with space sustainability, rather than as </w:t>
      </w:r>
      <w:r w:rsidRPr="00531C5A">
        <w:rPr>
          <w:rStyle w:val="Emphasis"/>
          <w:b w:val="0"/>
          <w:bCs/>
          <w:sz w:val="16"/>
          <w:szCs w:val="16"/>
        </w:rPr>
        <w:t>part of articulating the content of space sustainability</w:t>
      </w:r>
      <w:r w:rsidRPr="00531C5A">
        <w:rPr>
          <w:sz w:val="16"/>
          <w:szCs w:val="16"/>
        </w:rPr>
        <w:t xml:space="preserve">.60 </w:t>
      </w:r>
      <w:r w:rsidRPr="00531C5A">
        <w:rPr>
          <w:rStyle w:val="StyleUnderline"/>
          <w:sz w:val="16"/>
          <w:szCs w:val="16"/>
          <w:u w:val="none"/>
        </w:rPr>
        <w:t xml:space="preserve">This indicates that, for national space programs of established space nations, </w:t>
      </w:r>
      <w:r w:rsidRPr="00531C5A">
        <w:rPr>
          <w:rStyle w:val="Emphasis"/>
          <w:b w:val="0"/>
          <w:bCs/>
          <w:sz w:val="16"/>
          <w:szCs w:val="16"/>
        </w:rPr>
        <w:t>a truly international focus on space sustainability is not a priority</w:t>
      </w:r>
      <w:r w:rsidRPr="00531C5A">
        <w:rPr>
          <w:b/>
          <w:bCs/>
          <w:sz w:val="16"/>
          <w:szCs w:val="16"/>
        </w:rPr>
        <w:t>.</w:t>
      </w:r>
      <w:r>
        <w:rPr>
          <w:b/>
          <w:bCs/>
          <w:sz w:val="16"/>
          <w:szCs w:val="16"/>
        </w:rPr>
        <w:t xml:space="preserve"> </w:t>
      </w:r>
      <w:r w:rsidRPr="009A2B4E">
        <w:rPr>
          <w:sz w:val="16"/>
        </w:rPr>
        <w:t xml:space="preserve">It is interesting to note, at </w:t>
      </w:r>
      <w:r w:rsidRPr="009A2B4E">
        <w:rPr>
          <w:sz w:val="16"/>
        </w:rPr>
        <w:lastRenderedPageBreak/>
        <w:t>this juncture in the discussion, a fundamental provision proposed by a group of developing states during the development of the U.N. Space Benefits Declaration.61</w:t>
      </w:r>
      <w:r>
        <w:rPr>
          <w:sz w:val="16"/>
        </w:rPr>
        <w:t xml:space="preserve"> </w:t>
      </w:r>
      <w:r w:rsidRPr="009A2B4E">
        <w:rPr>
          <w:sz w:val="16"/>
        </w:rPr>
        <w:t>(1)</w:t>
      </w:r>
      <w:r>
        <w:rPr>
          <w:sz w:val="16"/>
        </w:rPr>
        <w:t xml:space="preserve"> </w:t>
      </w:r>
      <w:r w:rsidRPr="009A2B4E">
        <w:rPr>
          <w:sz w:val="16"/>
        </w:rPr>
        <w:t>All States should pursue their activities in Outer Space with due regard to the need to preserve Outer Space, in such a way as not to hinder its continued utilization and exploration.</w:t>
      </w:r>
      <w:r>
        <w:rPr>
          <w:sz w:val="16"/>
        </w:rPr>
        <w:t xml:space="preserve"> </w:t>
      </w:r>
      <w:r w:rsidRPr="009A2B4E">
        <w:rPr>
          <w:sz w:val="16"/>
        </w:rPr>
        <w:t>(2)</w:t>
      </w:r>
      <w:r>
        <w:rPr>
          <w:sz w:val="16"/>
        </w:rPr>
        <w:t xml:space="preserve"> </w:t>
      </w:r>
      <w:r w:rsidRPr="009A2B4E">
        <w:rPr>
          <w:sz w:val="16"/>
        </w:rPr>
        <w:t>States should pay attention to all aspects related to the protection and preservation of the Outer Space environment, especially those potentially affecting the Earth’s environment.</w:t>
      </w:r>
      <w:r>
        <w:rPr>
          <w:sz w:val="16"/>
        </w:rPr>
        <w:t xml:space="preserve"> </w:t>
      </w:r>
      <w:r w:rsidRPr="009A2B4E">
        <w:rPr>
          <w:sz w:val="16"/>
        </w:rPr>
        <w:t>(3)</w:t>
      </w:r>
      <w:r>
        <w:rPr>
          <w:sz w:val="16"/>
        </w:rPr>
        <w:t xml:space="preserve"> </w:t>
      </w:r>
      <w:r w:rsidRPr="009A2B4E">
        <w:rPr>
          <w:sz w:val="16"/>
        </w:rPr>
        <w:t>States with relevant space capabilities and with programs for the utilization and exploration of outer space should share with developing countries on an equitable basis the scientific and technological knowledge necessary for the proper development of programs oriented to the more rational utilization and exploration of Outer Space.62</w:t>
      </w:r>
      <w:r>
        <w:rPr>
          <w:sz w:val="16"/>
        </w:rPr>
        <w:t xml:space="preserve"> </w:t>
      </w:r>
      <w:r w:rsidRPr="009A2B4E">
        <w:rPr>
          <w:sz w:val="16"/>
        </w:rPr>
        <w:t xml:space="preserve">Paragraph 3 is fundamental and truly revealing when read in the light of the analysis of Schrogl.63 </w:t>
      </w:r>
      <w:proofErr w:type="spellStart"/>
      <w:r w:rsidRPr="009A2B4E">
        <w:rPr>
          <w:sz w:val="16"/>
        </w:rPr>
        <w:t>Schrogl</w:t>
      </w:r>
      <w:proofErr w:type="spellEnd"/>
      <w:r w:rsidRPr="009A2B4E">
        <w:rPr>
          <w:sz w:val="16"/>
        </w:rPr>
        <w:t xml:space="preserve"> claims that the declaration takes up the problem of space debris, which might endanger future space utilization to a significant extent. However, he also states that “the wish [of the Developing countries] to be informed about debris prevention measures voiced. . . is reasonable but actually needs no mentioning since these technological developments are discussions and documented publicly to the greatest extent.”64</w:t>
      </w:r>
    </w:p>
    <w:p w14:paraId="24121732" w14:textId="77777777" w:rsidR="00603898" w:rsidRPr="009C412A" w:rsidRDefault="00603898" w:rsidP="00603898">
      <w:pPr>
        <w:pStyle w:val="Heading4"/>
      </w:pPr>
      <w:r>
        <w:t xml:space="preserve">Congestion creates </w:t>
      </w:r>
      <w:r>
        <w:rPr>
          <w:u w:val="single"/>
        </w:rPr>
        <w:t>rivalrous</w:t>
      </w:r>
      <w:r>
        <w:t xml:space="preserve"> orbits. </w:t>
      </w:r>
    </w:p>
    <w:p w14:paraId="6510A404" w14:textId="77777777" w:rsidR="00603898" w:rsidRPr="006A7B40" w:rsidRDefault="00603898" w:rsidP="00603898">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9" w:history="1">
        <w:r w:rsidRPr="00485B38">
          <w:rPr>
            <w:rStyle w:val="Hyperlink"/>
          </w:rPr>
          <w:t>https://commons.und.edu/theses/2455/</w:t>
        </w:r>
      </w:hyperlink>
      <w:r>
        <w:t>)</w:t>
      </w:r>
    </w:p>
    <w:p w14:paraId="4A7118E6" w14:textId="77777777" w:rsidR="00603898" w:rsidRPr="00561197" w:rsidRDefault="00603898" w:rsidP="00603898">
      <w:pPr>
        <w:rPr>
          <w:sz w:val="16"/>
        </w:rPr>
      </w:pPr>
      <w:r w:rsidRPr="00561197">
        <w:rPr>
          <w:sz w:val="16"/>
        </w:rPr>
        <w:t xml:space="preserve">b. Defect/Defect </w:t>
      </w:r>
      <w:r w:rsidRPr="007813B8">
        <w:rPr>
          <w:rStyle w:val="StyleUnderline"/>
        </w:rPr>
        <w:t xml:space="preserve">The </w:t>
      </w:r>
      <w:r w:rsidRPr="007813B8">
        <w:rPr>
          <w:rStyle w:val="Emphasis"/>
        </w:rPr>
        <w:t>ubiquity</w:t>
      </w:r>
      <w:r w:rsidRPr="007813B8">
        <w:rPr>
          <w:rStyle w:val="StyleUnderline"/>
        </w:rPr>
        <w:t xml:space="preserve"> of space technology</w:t>
      </w:r>
      <w:r w:rsidRPr="007813B8">
        <w:rPr>
          <w:sz w:val="16"/>
        </w:rPr>
        <w:t xml:space="preserve"> has also </w:t>
      </w:r>
      <w:r w:rsidRPr="007813B8">
        <w:rPr>
          <w:rStyle w:val="StyleUnderline"/>
        </w:rPr>
        <w:t xml:space="preserve">yielded the </w:t>
      </w:r>
      <w:r w:rsidRPr="007813B8">
        <w:rPr>
          <w:rStyle w:val="Emphasis"/>
        </w:rPr>
        <w:t>negative externality</w:t>
      </w:r>
      <w:r w:rsidRPr="007813B8">
        <w:rPr>
          <w:rStyle w:val="StyleUnderline"/>
        </w:rPr>
        <w:t xml:space="preserve"> of </w:t>
      </w:r>
      <w:r w:rsidRPr="007813B8">
        <w:rPr>
          <w:rStyle w:val="Emphasis"/>
        </w:rPr>
        <w:t>overcrowding</w:t>
      </w:r>
      <w:r w:rsidRPr="007813B8">
        <w:rPr>
          <w:rStyle w:val="StyleUnderline"/>
        </w:rPr>
        <w:t xml:space="preserve"> th</w:t>
      </w:r>
      <w:r w:rsidRPr="00561197">
        <w:rPr>
          <w:rStyle w:val="StyleUnderline"/>
        </w:rPr>
        <w:t>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280F6C">
        <w:rPr>
          <w:rStyle w:val="StyleUnderline"/>
          <w:highlight w:val="green"/>
        </w:rPr>
        <w:t>there are</w:t>
      </w:r>
      <w:r w:rsidRPr="00561197">
        <w:rPr>
          <w:rStyle w:val="StyleUnderline"/>
        </w:rPr>
        <w:t xml:space="preserve"> over </w:t>
      </w:r>
      <w:r w:rsidRPr="00280F6C">
        <w:rPr>
          <w:rStyle w:val="Emphasis"/>
          <w:highlight w:val="green"/>
        </w:rPr>
        <w:t>300,000</w:t>
      </w:r>
      <w:r w:rsidRPr="00561197">
        <w:rPr>
          <w:rStyle w:val="StyleUnderline"/>
        </w:rPr>
        <w:t xml:space="preserve"> medium</w:t>
      </w:r>
      <w:r w:rsidRPr="00561197">
        <w:rPr>
          <w:sz w:val="16"/>
        </w:rPr>
        <w:t xml:space="preserve"> sized </w:t>
      </w:r>
      <w:r w:rsidRPr="00280F6C">
        <w:rPr>
          <w:rStyle w:val="StyleUnderline"/>
          <w:highlight w:val="green"/>
        </w:rPr>
        <w:t>objects capable of</w:t>
      </w:r>
      <w:r w:rsidRPr="00561197">
        <w:rPr>
          <w:rStyle w:val="StyleUnderline"/>
        </w:rPr>
        <w:t xml:space="preserve"> causing </w:t>
      </w:r>
      <w:r w:rsidRPr="00561197">
        <w:rPr>
          <w:rStyle w:val="Emphasis"/>
        </w:rPr>
        <w:t xml:space="preserve">catastrophic </w:t>
      </w:r>
      <w:r w:rsidRPr="00280F6C">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280F6C">
        <w:rPr>
          <w:rStyle w:val="Emphasis"/>
          <w:highlight w:val="green"/>
        </w:rPr>
        <w:t>congestion</w:t>
      </w:r>
      <w:r w:rsidRPr="00280F6C">
        <w:rPr>
          <w:rStyle w:val="StyleUnderline"/>
          <w:highlight w:val="green"/>
        </w:rPr>
        <w:t xml:space="preserve"> will</w:t>
      </w:r>
      <w:r w:rsidRPr="00561197">
        <w:rPr>
          <w:rStyle w:val="StyleUnderline"/>
        </w:rPr>
        <w:t xml:space="preserve"> only </w:t>
      </w:r>
      <w:r w:rsidRPr="00280F6C">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w:t>
      </w:r>
      <w:proofErr w:type="spellStart"/>
      <w:r w:rsidRPr="00561197">
        <w:rPr>
          <w:sz w:val="16"/>
        </w:rPr>
        <w:t>spacefairing</w:t>
      </w:r>
      <w:proofErr w:type="spellEnd"/>
      <w:r w:rsidRPr="00561197">
        <w:rPr>
          <w:sz w:val="16"/>
        </w:rPr>
        <w:t xml:space="preserve"> nation.</w:t>
      </w:r>
      <w:r w:rsidRPr="007813B8">
        <w:rPr>
          <w:sz w:val="16"/>
        </w:rPr>
        <w:t xml:space="preserve">161 </w:t>
      </w:r>
      <w:r w:rsidRPr="007813B8">
        <w:rPr>
          <w:rStyle w:val="StyleUnderline"/>
        </w:rPr>
        <w:t>This is evidenced by</w:t>
      </w:r>
      <w:r w:rsidRPr="00561197">
        <w:rPr>
          <w:sz w:val="16"/>
        </w:rPr>
        <w:t xml:space="preserve"> the </w:t>
      </w:r>
      <w:r w:rsidRPr="00561197">
        <w:rPr>
          <w:rStyle w:val="Emphasis"/>
        </w:rPr>
        <w:t xml:space="preserve">near </w:t>
      </w:r>
      <w:r w:rsidRPr="00280F6C">
        <w:rPr>
          <w:rStyle w:val="Emphasis"/>
          <w:highlight w:val="green"/>
        </w:rPr>
        <w:t>doubling</w:t>
      </w:r>
      <w:r w:rsidRPr="00280F6C">
        <w:rPr>
          <w:rStyle w:val="StyleUnderline"/>
          <w:highlight w:val="green"/>
        </w:rPr>
        <w:t xml:space="preserve"> of</w:t>
      </w:r>
      <w:r w:rsidRPr="00561197">
        <w:rPr>
          <w:rStyle w:val="StyleUnderline"/>
        </w:rPr>
        <w:t xml:space="preserve"> state</w:t>
      </w:r>
      <w:r w:rsidRPr="00561197">
        <w:rPr>
          <w:sz w:val="16"/>
        </w:rPr>
        <w:t xml:space="preserve"> operated </w:t>
      </w:r>
      <w:r w:rsidRPr="00280F6C">
        <w:rPr>
          <w:rStyle w:val="StyleUnderline"/>
          <w:highlight w:val="green"/>
        </w:rPr>
        <w:t>sat</w:t>
      </w:r>
      <w:r w:rsidRPr="00704237">
        <w:rPr>
          <w:rStyle w:val="StyleUnderline"/>
        </w:rPr>
        <w:t>ellite</w:t>
      </w:r>
      <w:r w:rsidRPr="00280F6C">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w:t>
      </w:r>
      <w:r w:rsidRPr="007813B8">
        <w:rPr>
          <w:sz w:val="16"/>
        </w:rPr>
        <w:t xml:space="preserve">This </w:t>
      </w:r>
      <w:r w:rsidRPr="007813B8">
        <w:rPr>
          <w:rStyle w:val="StyleUnderline"/>
        </w:rPr>
        <w:t xml:space="preserve">increase in </w:t>
      </w:r>
      <w:r w:rsidRPr="007813B8">
        <w:rPr>
          <w:rStyle w:val="Emphasis"/>
        </w:rPr>
        <w:t>collision</w:t>
      </w:r>
      <w:r w:rsidRPr="007813B8">
        <w:rPr>
          <w:sz w:val="16"/>
        </w:rPr>
        <w:t xml:space="preserve"> probability </w:t>
      </w:r>
      <w:r w:rsidRPr="007813B8">
        <w:rPr>
          <w:rStyle w:val="StyleUnderline"/>
        </w:rPr>
        <w:t xml:space="preserve">occurs </w:t>
      </w:r>
      <w:r w:rsidRPr="007813B8">
        <w:rPr>
          <w:rStyle w:val="Emphasis"/>
        </w:rPr>
        <w:t>proportionally</w:t>
      </w:r>
      <w:r w:rsidRPr="007813B8">
        <w:rPr>
          <w:rStyle w:val="StyleUnderline"/>
        </w:rPr>
        <w:t xml:space="preserve"> to the number of objects in</w:t>
      </w:r>
      <w:r w:rsidRPr="007813B8">
        <w:rPr>
          <w:sz w:val="16"/>
        </w:rPr>
        <w:t xml:space="preserve"> a given </w:t>
      </w:r>
      <w:r w:rsidRPr="007813B8">
        <w:rPr>
          <w:rStyle w:val="StyleUnderline"/>
        </w:rPr>
        <w:t>orbital doma</w:t>
      </w:r>
      <w:r w:rsidRPr="00561197">
        <w:rPr>
          <w:rStyle w:val="StyleUnderline"/>
        </w:rPr>
        <w:t xml:space="preserve">in. The </w:t>
      </w:r>
      <w:r w:rsidRPr="00280F6C">
        <w:rPr>
          <w:rStyle w:val="Emphasis"/>
          <w:highlight w:val="green"/>
        </w:rPr>
        <w:t>tripling</w:t>
      </w:r>
      <w:r w:rsidRPr="00280F6C">
        <w:rPr>
          <w:rStyle w:val="StyleUnderline"/>
          <w:highlight w:val="green"/>
        </w:rPr>
        <w:t xml:space="preserve"> of</w:t>
      </w:r>
      <w:r w:rsidRPr="00561197">
        <w:rPr>
          <w:sz w:val="16"/>
        </w:rPr>
        <w:t xml:space="preserve"> orbital </w:t>
      </w:r>
      <w:r w:rsidRPr="00280F6C">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280F6C">
        <w:rPr>
          <w:rStyle w:val="StyleUnderline"/>
          <w:highlight w:val="green"/>
        </w:rPr>
        <w:t>would</w:t>
      </w:r>
      <w:r w:rsidRPr="00704237">
        <w:rPr>
          <w:rStyle w:val="StyleUnderline"/>
        </w:rPr>
        <w:t xml:space="preserve"> cause a </w:t>
      </w:r>
      <w:r w:rsidRPr="00280F6C">
        <w:rPr>
          <w:rStyle w:val="Emphasis"/>
          <w:highlight w:val="green"/>
        </w:rPr>
        <w:t xml:space="preserve">tenfold </w:t>
      </w:r>
      <w:r w:rsidRPr="007813B8">
        <w:rPr>
          <w:rStyle w:val="Emphasis"/>
          <w:highlight w:val="green"/>
        </w:rPr>
        <w:t>increase</w:t>
      </w:r>
      <w:r w:rsidRPr="007813B8">
        <w:rPr>
          <w:rStyle w:val="StyleUnderline"/>
          <w:highlight w:val="green"/>
        </w:rPr>
        <w:t xml:space="preserve"> in</w:t>
      </w:r>
      <w:r w:rsidRPr="00561197">
        <w:rPr>
          <w:sz w:val="16"/>
        </w:rPr>
        <w:t xml:space="preserve"> the probability of </w:t>
      </w:r>
      <w:r w:rsidRPr="007813B8">
        <w:rPr>
          <w:rStyle w:val="StyleUnderline"/>
          <w:highlight w:val="green"/>
        </w:rPr>
        <w:t>collision</w:t>
      </w:r>
      <w:r w:rsidRPr="00561197">
        <w:rPr>
          <w:rStyle w:val="StyleUnderline"/>
        </w:rPr>
        <w:t>. In the event of</w:t>
      </w:r>
      <w:r w:rsidRPr="00561197">
        <w:rPr>
          <w:sz w:val="16"/>
        </w:rPr>
        <w:t xml:space="preserve"> a catastrophic </w:t>
      </w:r>
      <w:r w:rsidRPr="00561197">
        <w:rPr>
          <w:rStyle w:val="StyleUnderline"/>
        </w:rPr>
        <w:t>collision between</w:t>
      </w:r>
      <w:r w:rsidRPr="00561197">
        <w:rPr>
          <w:sz w:val="16"/>
        </w:rPr>
        <w:t xml:space="preserve"> two </w:t>
      </w:r>
      <w:r w:rsidRPr="007813B8">
        <w:rPr>
          <w:rStyle w:val="StyleUnderline"/>
        </w:rPr>
        <w:t xml:space="preserve">objects, the resulting </w:t>
      </w:r>
      <w:r w:rsidRPr="007813B8">
        <w:rPr>
          <w:rStyle w:val="Emphasis"/>
        </w:rPr>
        <w:t>debris cloud</w:t>
      </w:r>
      <w:r w:rsidRPr="007813B8">
        <w:rPr>
          <w:rStyle w:val="StyleUnderline"/>
        </w:rPr>
        <w:t xml:space="preserve"> could cause a </w:t>
      </w:r>
      <w:r w:rsidRPr="007813B8">
        <w:rPr>
          <w:rStyle w:val="Emphasis"/>
        </w:rPr>
        <w:t>cascading effect</w:t>
      </w:r>
      <w:r w:rsidRPr="007813B8">
        <w:rPr>
          <w:rStyle w:val="StyleUnderline"/>
        </w:rPr>
        <w:t xml:space="preserve">. Each </w:t>
      </w:r>
      <w:r w:rsidRPr="007813B8">
        <w:rPr>
          <w:rStyle w:val="Emphasis"/>
        </w:rPr>
        <w:t>successive collision</w:t>
      </w:r>
      <w:r w:rsidRPr="007813B8">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280F6C">
        <w:rPr>
          <w:rStyle w:val="StyleUnderline"/>
          <w:highlight w:val="green"/>
        </w:rPr>
        <w:t>until a</w:t>
      </w:r>
      <w:r w:rsidRPr="00561197">
        <w:rPr>
          <w:rStyle w:val="StyleUnderline"/>
        </w:rPr>
        <w:t xml:space="preserve">n </w:t>
      </w:r>
      <w:r w:rsidRPr="00561197">
        <w:rPr>
          <w:rStyle w:val="Emphasis"/>
        </w:rPr>
        <w:t xml:space="preserve">instability </w:t>
      </w:r>
      <w:r w:rsidRPr="00280F6C">
        <w:rPr>
          <w:rStyle w:val="Emphasis"/>
          <w:highlight w:val="green"/>
        </w:rPr>
        <w:t>threshold</w:t>
      </w:r>
      <w:r w:rsidRPr="00280F6C">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debris </w:t>
      </w:r>
      <w:r w:rsidRPr="00561197">
        <w:rPr>
          <w:rStyle w:val="StyleUnderline"/>
        </w:rPr>
        <w:t xml:space="preserve">continues, the </w:t>
      </w:r>
      <w:r w:rsidRPr="00280F6C">
        <w:rPr>
          <w:rStyle w:val="StyleUnderline"/>
          <w:highlight w:val="green"/>
        </w:rPr>
        <w:t>cost of</w:t>
      </w:r>
      <w:r w:rsidRPr="00561197">
        <w:rPr>
          <w:sz w:val="16"/>
        </w:rPr>
        <w:t xml:space="preserve"> launching </w:t>
      </w:r>
      <w:r w:rsidRPr="00280F6C">
        <w:rPr>
          <w:rStyle w:val="StyleUnderline"/>
          <w:highlight w:val="green"/>
        </w:rPr>
        <w:t>a sat</w:t>
      </w:r>
      <w:r w:rsidRPr="00704237">
        <w:rPr>
          <w:rStyle w:val="StyleUnderline"/>
        </w:rPr>
        <w:t xml:space="preserve">ellite </w:t>
      </w:r>
      <w:r w:rsidRPr="00280F6C">
        <w:rPr>
          <w:rStyle w:val="StyleUnderline"/>
          <w:highlight w:val="green"/>
        </w:rPr>
        <w:t>would</w:t>
      </w:r>
      <w:r w:rsidRPr="00561197">
        <w:rPr>
          <w:sz w:val="16"/>
        </w:rPr>
        <w:t xml:space="preserve"> eventually </w:t>
      </w:r>
      <w:r w:rsidRPr="00280F6C">
        <w:rPr>
          <w:rStyle w:val="Emphasis"/>
          <w:highlight w:val="green"/>
        </w:rPr>
        <w:t>outweigh</w:t>
      </w:r>
      <w:r w:rsidRPr="00561197">
        <w:rPr>
          <w:rStyle w:val="Emphasis"/>
        </w:rPr>
        <w:t xml:space="preserve"> the </w:t>
      </w:r>
      <w:r w:rsidRPr="00280F6C">
        <w:rPr>
          <w:rStyle w:val="Emphasis"/>
          <w:highlight w:val="green"/>
        </w:rPr>
        <w:t>benefits</w:t>
      </w:r>
      <w:r w:rsidRPr="00561197">
        <w:rPr>
          <w:sz w:val="16"/>
        </w:rPr>
        <w:t xml:space="preserve"> received </w:t>
      </w:r>
      <w:r w:rsidRPr="00280F6C">
        <w:rPr>
          <w:rStyle w:val="StyleUnderline"/>
          <w:highlight w:val="green"/>
        </w:rPr>
        <w:t>due to</w:t>
      </w:r>
      <w:r w:rsidRPr="00561197">
        <w:rPr>
          <w:rStyle w:val="StyleUnderline"/>
        </w:rPr>
        <w:t xml:space="preserve"> </w:t>
      </w:r>
      <w:r w:rsidRPr="007813B8">
        <w:rPr>
          <w:rStyle w:val="StyleUnderline"/>
          <w:highlight w:val="green"/>
        </w:rPr>
        <w:t>the probability of</w:t>
      </w:r>
      <w:r w:rsidRPr="00561197">
        <w:rPr>
          <w:rStyle w:val="StyleUnderline"/>
        </w:rPr>
        <w:t xml:space="preserve"> that asset </w:t>
      </w:r>
      <w:r w:rsidRPr="00280F6C">
        <w:rPr>
          <w:rStyle w:val="StyleUnderline"/>
          <w:highlight w:val="green"/>
        </w:rPr>
        <w:t xml:space="preserve">being </w:t>
      </w:r>
      <w:r w:rsidRPr="00280F6C">
        <w:rPr>
          <w:rStyle w:val="Emphasis"/>
          <w:highlight w:val="green"/>
        </w:rPr>
        <w:t>destroyed</w:t>
      </w:r>
      <w:r w:rsidRPr="00561197">
        <w:rPr>
          <w:rStyle w:val="StyleUnderline"/>
        </w:rPr>
        <w:t xml:space="preserve"> by </w:t>
      </w:r>
      <w:r w:rsidRPr="00561197">
        <w:rPr>
          <w:rStyle w:val="Emphasis"/>
        </w:rPr>
        <w:t>errant debris</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280F6C">
        <w:rPr>
          <w:rStyle w:val="StyleUnderline"/>
          <w:highlight w:val="green"/>
        </w:rPr>
        <w:lastRenderedPageBreak/>
        <w:t>accumulation will render</w:t>
      </w:r>
      <w:r w:rsidRPr="00561197">
        <w:rPr>
          <w:rStyle w:val="StyleUnderline"/>
        </w:rPr>
        <w:t xml:space="preserve"> critical </w:t>
      </w:r>
      <w:r w:rsidRPr="00280F6C">
        <w:rPr>
          <w:rStyle w:val="StyleUnderline"/>
          <w:highlight w:val="green"/>
        </w:rPr>
        <w:t xml:space="preserve">orbits </w:t>
      </w:r>
      <w:r w:rsidRPr="00280F6C">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ge, making</w:t>
      </w:r>
      <w:r w:rsidRPr="00704237">
        <w:rPr>
          <w:sz w:val="16"/>
        </w:rPr>
        <w:t xml:space="preserve"> eart</w:t>
      </w:r>
      <w:r w:rsidRPr="00561197">
        <w:rPr>
          <w:sz w:val="16"/>
        </w:rPr>
        <w:t xml:space="preserve">h </w:t>
      </w:r>
      <w:r w:rsidRPr="007813B8">
        <w:rPr>
          <w:rStyle w:val="StyleUnderline"/>
        </w:rPr>
        <w:t xml:space="preserve">orbits </w:t>
      </w:r>
      <w:r w:rsidRPr="007813B8">
        <w:rPr>
          <w:rStyle w:val="Emphasis"/>
        </w:rPr>
        <w:t>rivalrous</w:t>
      </w:r>
      <w:r w:rsidRPr="00561197">
        <w:rPr>
          <w:rStyle w:val="Emphasis"/>
        </w:rPr>
        <w:t xml:space="preserve"> goods</w:t>
      </w:r>
      <w:r w:rsidRPr="00561197">
        <w:rPr>
          <w:sz w:val="16"/>
        </w:rPr>
        <w:t xml:space="preserve">.164 Furthermore, orbital </w:t>
      </w:r>
      <w:r w:rsidRPr="00561197">
        <w:rPr>
          <w:rStyle w:val="StyleUnderline"/>
        </w:rPr>
        <w:t>domains are made</w:t>
      </w:r>
      <w:r w:rsidRPr="00561197">
        <w:rPr>
          <w:sz w:val="16"/>
        </w:rPr>
        <w:t xml:space="preserve"> a </w:t>
      </w:r>
      <w:r w:rsidRPr="00561197">
        <w:rPr>
          <w:rStyle w:val="StyleUnderline"/>
        </w:rPr>
        <w:t>non-excludable</w:t>
      </w:r>
      <w:r w:rsidRPr="00561197">
        <w:rPr>
          <w:sz w:val="16"/>
        </w:rPr>
        <w:t xml:space="preserve"> good </w:t>
      </w:r>
      <w:r w:rsidRPr="00561197">
        <w:rPr>
          <w:rStyle w:val="StyleUnderline"/>
        </w:rPr>
        <w:t>by the OST</w:t>
      </w:r>
      <w:r w:rsidRPr="00561197">
        <w:rPr>
          <w:sz w:val="16"/>
        </w:rPr>
        <w:t xml:space="preserve"> which states, “Outer space… shall be free for exploration and use by all States without discrimination of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6FD51B86" w14:textId="77777777" w:rsidR="00603898" w:rsidRPr="009C412A" w:rsidRDefault="00603898" w:rsidP="00603898">
      <w:pPr>
        <w:pStyle w:val="Heading4"/>
      </w:pPr>
      <w:r>
        <w:t xml:space="preserve">That triggers </w:t>
      </w:r>
      <w:r>
        <w:rPr>
          <w:u w:val="single"/>
        </w:rPr>
        <w:t>missile radars</w:t>
      </w:r>
      <w:r>
        <w:t xml:space="preserve">. </w:t>
      </w:r>
    </w:p>
    <w:p w14:paraId="5D8DDA11" w14:textId="77777777" w:rsidR="00603898" w:rsidRPr="001A09D0" w:rsidRDefault="00603898" w:rsidP="00603898">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0" w:history="1">
        <w:r w:rsidRPr="001A09D0">
          <w:rPr>
            <w:rStyle w:val="Hyperlink"/>
          </w:rPr>
          <w:t>https://aerospace.org/sites/default/files/2019-04/Crosslink%20Fall%202015%20V16N1%20.pdf</w:t>
        </w:r>
      </w:hyperlink>
      <w:r>
        <w:t>)</w:t>
      </w:r>
    </w:p>
    <w:p w14:paraId="25F397B8" w14:textId="77777777" w:rsidR="00603898" w:rsidRPr="00F95F28" w:rsidRDefault="00603898" w:rsidP="00603898">
      <w:pPr>
        <w:rPr>
          <w:sz w:val="10"/>
        </w:rPr>
      </w:pPr>
      <w:proofErr w:type="gramStart"/>
      <w:r w:rsidRPr="00F95F28">
        <w:rPr>
          <w:sz w:val="10"/>
        </w:rPr>
        <w:t>The launch of Sputnik on October 4, 1957,</w:t>
      </w:r>
      <w:proofErr w:type="gramEnd"/>
      <w:r w:rsidRPr="00F95F28">
        <w:rPr>
          <w:sz w:val="10"/>
        </w:rPr>
        <w:t xml:space="preserve"> marked the beginning of </w:t>
      </w:r>
      <w:r w:rsidRPr="00561197">
        <w:rPr>
          <w:rStyle w:val="StyleUnderline"/>
        </w:rPr>
        <w:t>the Space Age</w:t>
      </w:r>
      <w:r w:rsidRPr="00F95F28">
        <w:rPr>
          <w:sz w:val="10"/>
        </w:rPr>
        <w:t xml:space="preserve">. It also </w:t>
      </w:r>
      <w:r w:rsidRPr="00561197">
        <w:rPr>
          <w:rStyle w:val="StyleUnderline"/>
        </w:rPr>
        <w:t>marked the beginning of an intense</w:t>
      </w:r>
      <w:r w:rsidRPr="00F95F28">
        <w:rPr>
          <w:sz w:val="10"/>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280F6C">
        <w:rPr>
          <w:rStyle w:val="Emphasis"/>
          <w:highlight w:val="green"/>
        </w:rPr>
        <w:t>objects</w:t>
      </w:r>
      <w:r w:rsidRPr="00704237">
        <w:rPr>
          <w:rStyle w:val="StyleUnderline"/>
        </w:rPr>
        <w:t xml:space="preserve"> in orbit </w:t>
      </w:r>
      <w:r w:rsidRPr="007813B8">
        <w:rPr>
          <w:rStyle w:val="Emphasis"/>
          <w:highlight w:val="green"/>
        </w:rPr>
        <w:t>grew dramatically</w:t>
      </w:r>
      <w:r w:rsidRPr="00704237">
        <w:rPr>
          <w:rStyle w:val="StyleUnderline"/>
        </w:rPr>
        <w:t xml:space="preserve">. This created a host of </w:t>
      </w:r>
      <w:r w:rsidRPr="007813B8">
        <w:rPr>
          <w:rStyle w:val="Emphasis"/>
          <w:highlight w:val="green"/>
        </w:rPr>
        <w:t>strategic challenges</w:t>
      </w:r>
      <w:r w:rsidRPr="00561197">
        <w:rPr>
          <w:rStyle w:val="StyleUnderline"/>
        </w:rPr>
        <w:t>, including</w:t>
      </w:r>
      <w:r w:rsidRPr="00F95F28">
        <w:rPr>
          <w:sz w:val="10"/>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7813B8">
        <w:rPr>
          <w:rStyle w:val="Emphasis"/>
        </w:rPr>
        <w:t>surveillance</w:t>
      </w:r>
      <w:r w:rsidRPr="00F95F28">
        <w:rPr>
          <w:sz w:val="10"/>
        </w:rPr>
        <w:t xml:space="preserve">. In particular, </w:t>
      </w:r>
      <w:r w:rsidRPr="00561197">
        <w:rPr>
          <w:rStyle w:val="StyleUnderline"/>
        </w:rPr>
        <w:t xml:space="preserve">the Air Force needed a way </w:t>
      </w:r>
      <w:r w:rsidRPr="00280F6C">
        <w:rPr>
          <w:rStyle w:val="StyleUnderline"/>
          <w:highlight w:val="green"/>
        </w:rPr>
        <w:t xml:space="preserve">to </w:t>
      </w:r>
      <w:r w:rsidRPr="00280F6C">
        <w:rPr>
          <w:rStyle w:val="Emphasis"/>
          <w:highlight w:val="green"/>
        </w:rPr>
        <w:t>prevent false alarms</w:t>
      </w:r>
      <w:r w:rsidRPr="00280F6C">
        <w:rPr>
          <w:rStyle w:val="StyleUnderline"/>
          <w:highlight w:val="green"/>
        </w:rPr>
        <w:t xml:space="preserve"> as sat</w:t>
      </w:r>
      <w:r w:rsidRPr="00704237">
        <w:rPr>
          <w:rStyle w:val="StyleUnderline"/>
        </w:rPr>
        <w:t>ellite</w:t>
      </w:r>
      <w:r w:rsidRPr="00280F6C">
        <w:rPr>
          <w:rStyle w:val="StyleUnderline"/>
          <w:highlight w:val="green"/>
        </w:rPr>
        <w:t>s came</w:t>
      </w:r>
      <w:r w:rsidRPr="00704237">
        <w:rPr>
          <w:rStyle w:val="StyleUnderline"/>
        </w:rPr>
        <w:t xml:space="preserve"> with</w:t>
      </w:r>
      <w:r w:rsidRPr="00280F6C">
        <w:rPr>
          <w:rStyle w:val="StyleUnderline"/>
          <w:highlight w:val="green"/>
        </w:rPr>
        <w:t>in</w:t>
      </w:r>
      <w:r w:rsidRPr="00561197">
        <w:rPr>
          <w:rStyle w:val="StyleUnderline"/>
        </w:rPr>
        <w:t xml:space="preserve"> view of </w:t>
      </w:r>
      <w:r w:rsidRPr="00280F6C">
        <w:rPr>
          <w:rStyle w:val="Emphasis"/>
          <w:highlight w:val="green"/>
        </w:rPr>
        <w:t>missile</w:t>
      </w:r>
      <w:r w:rsidRPr="00561197">
        <w:rPr>
          <w:rStyle w:val="Emphasis"/>
        </w:rPr>
        <w:t xml:space="preserve">-warning </w:t>
      </w:r>
      <w:r w:rsidRPr="00280F6C">
        <w:rPr>
          <w:rStyle w:val="Emphasis"/>
          <w:highlight w:val="green"/>
        </w:rPr>
        <w:t>radars</w:t>
      </w:r>
      <w:r w:rsidRPr="00561197">
        <w:rPr>
          <w:rStyle w:val="StyleUnderline"/>
        </w:rPr>
        <w:t xml:space="preserve">, </w:t>
      </w:r>
      <w:r w:rsidRPr="00F95F28">
        <w:rPr>
          <w:sz w:val="10"/>
        </w:rPr>
        <w:t xml:space="preserve">while the Navy needed a way to alert deployed units of possible reconnaissance by satellites overhead. These needs led to the establishment of a military mission to maintain a catalog of all Earth-orbiting objects—active payloads, rocket bodies, and debris—along with detailed information about trajectory and point of origin. Such a catalog could be used to filter normal orbital passages from potential incoming missiles and predict the passage of suspected spy satellites.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F95F28">
        <w:rPr>
          <w:sz w:val="10"/>
        </w:rPr>
        <w:t>The</w:t>
      </w:r>
      <w:proofErr w:type="gramEnd"/>
      <w:r w:rsidRPr="00F95F28">
        <w:rPr>
          <w:sz w:val="10"/>
        </w:rPr>
        <w:t xml:space="preserve"> Space Catalog is maintained by the Joint Space Operations Center (</w:t>
      </w:r>
      <w:proofErr w:type="spellStart"/>
      <w:r w:rsidRPr="00F95F28">
        <w:rPr>
          <w:sz w:val="10"/>
        </w:rPr>
        <w:t>JSpOC</w:t>
      </w:r>
      <w:proofErr w:type="spellEnd"/>
      <w:r w:rsidRPr="00F95F28">
        <w:rPr>
          <w:sz w:val="10"/>
        </w:rPr>
        <w:t xml:space="preserve">) at Vandenberg Air Force Base, part of U.S. Strategic Command. One of the missions of </w:t>
      </w:r>
      <w:proofErr w:type="spellStart"/>
      <w:r w:rsidRPr="00F95F28">
        <w:rPr>
          <w:sz w:val="10"/>
        </w:rPr>
        <w:t>JSpOC</w:t>
      </w:r>
      <w:proofErr w:type="spellEnd"/>
      <w:r w:rsidRPr="00F95F28">
        <w:rPr>
          <w:sz w:val="10"/>
        </w:rPr>
        <w:t xml:space="preserve"> is to detect, track, and identify all artificial objects in Earth orbit.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F95F28">
        <w:rPr>
          <w:sz w:val="10"/>
        </w:rPr>
        <w:t>JSpOC</w:t>
      </w:r>
      <w:proofErr w:type="spellEnd"/>
      <w:r w:rsidRPr="00F95F28">
        <w:rPr>
          <w:sz w:val="10"/>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The dynamic models used for predicting satellite motion are not perfect; factors such as atmospheric density variation caused by unmodeled solar activity can cause the predicted position to gradually stray from the true position. The observations are used to correct the predicted trajectory so the network can continue to track the satellite. This process of using observations to correct and refine an orbit in an ongoing feedback loop is called catalog maintenance, and it continues as long as the satellite remains in orbit. Ideally, the process is automatic, with manual inter </w:t>
      </w:r>
      <w:proofErr w:type="spellStart"/>
      <w:r w:rsidRPr="00F95F28">
        <w:rPr>
          <w:sz w:val="10"/>
        </w:rPr>
        <w:t>vention</w:t>
      </w:r>
      <w:proofErr w:type="spellEnd"/>
      <w:r w:rsidRPr="00F95F28">
        <w:rPr>
          <w:sz w:val="10"/>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if the satellite cannot be matched to a partially correlated or uncorrelated track, the satellite information continues to age. If it reaches 30 days without a match, the satellite is placed on the lost list. Risk Prediction One of the most visible uses of the catalog is to warn about collision risks for active payloads. This function predicts potential close approaches three to five days in advance to allow time to plan avoidance maneuvers, if necessary. Unplanned maneuvers may disturb normal operations and deplete resources for future maneuvers, so one would like to have high confidence in the collision-risk predictions. The reliability of the predictions depends directly on the accuracy of the orbit calculation, which in turn depends on the quality and quantity of the tracking data, which is limited by the capability of the Space Surveillance Network. Simply put, there are not enough tracking resources in the network to achieve high-quality orbits for every object in the catalog. Furthermore, many smaller objects can only be tracked by the most sensitive radars, and this tracking is infrequent. Most objects in the catalog are considered debris, which can neither maneuver nor broadcast telemetry. On the other hand, some satellite operators depend exclusively on the satellite catalog to know where their satellites are, and users of the satellite orbital data depend on the catalog to know when the satellites will be within view. This situation creates a challenging problem in balancing Space Surveillance Network resources to support the collision-warning task (tracking as many potential hazards as possible) while also providing highly accurate support to operational satellites (tracking the spacecraft as precisely as possible). The practical solution is to perform collision risk assessment using a large screening radius to ensure no close approaches are missed despite lower-quality predictions. Once an object is identified as having a potentially close approach, then the tasking level is raised, with the expectation that more tracking data will be obtained to refine the collision risk calculations. When the danger has passed, the object reverts to a normal tracking level. Collisions and spontaneous breakups do happen. The first satellite breakup occurred on June 29, 1961, when </w:t>
      </w:r>
      <w:r w:rsidRPr="00561197">
        <w:rPr>
          <w:rStyle w:val="StyleUnderline"/>
        </w:rPr>
        <w:t xml:space="preserve">residual </w:t>
      </w:r>
      <w:r w:rsidRPr="00F95F28">
        <w:rPr>
          <w:rStyle w:val="StyleUnderline"/>
        </w:rPr>
        <w:t>fuel</w:t>
      </w:r>
      <w:r w:rsidRPr="00561197">
        <w:rPr>
          <w:rStyle w:val="StyleUnderline"/>
        </w:rPr>
        <w:t xml:space="preserve"> in an </w:t>
      </w:r>
      <w:proofErr w:type="spellStart"/>
      <w:r w:rsidRPr="00F95F28">
        <w:rPr>
          <w:rStyle w:val="StyleUnderline"/>
          <w:highlight w:val="green"/>
        </w:rPr>
        <w:t>Ablestar</w:t>
      </w:r>
      <w:proofErr w:type="spellEnd"/>
      <w:r w:rsidRPr="00F95F28">
        <w:rPr>
          <w:sz w:val="10"/>
        </w:rPr>
        <w:t xml:space="preserve"> rocket </w:t>
      </w:r>
      <w:r w:rsidRPr="00561197">
        <w:rPr>
          <w:rStyle w:val="StyleUnderline"/>
        </w:rPr>
        <w:t xml:space="preserve">body </w:t>
      </w:r>
      <w:r w:rsidRPr="00280F6C">
        <w:rPr>
          <w:rStyle w:val="Emphasis"/>
          <w:highlight w:val="green"/>
        </w:rPr>
        <w:t>exploded</w:t>
      </w:r>
      <w:r w:rsidRPr="00561197">
        <w:rPr>
          <w:rStyle w:val="StyleUnderline"/>
        </w:rPr>
        <w:t>, creating</w:t>
      </w:r>
      <w:r w:rsidRPr="00F95F28">
        <w:rPr>
          <w:sz w:val="10"/>
        </w:rPr>
        <w:t xml:space="preserve"> 296 </w:t>
      </w:r>
      <w:r w:rsidRPr="00561197">
        <w:rPr>
          <w:rStyle w:val="StyleUnderline"/>
        </w:rPr>
        <w:t>trackable</w:t>
      </w:r>
      <w:r w:rsidRPr="00F95F28">
        <w:rPr>
          <w:sz w:val="10"/>
        </w:rPr>
        <w:t xml:space="preserve"> pieces of </w:t>
      </w:r>
      <w:r w:rsidRPr="00561197">
        <w:rPr>
          <w:rStyle w:val="StyleUnderline"/>
        </w:rPr>
        <w:t>debris</w:t>
      </w:r>
      <w:r w:rsidRPr="00F95F28">
        <w:rPr>
          <w:sz w:val="10"/>
        </w:rPr>
        <w:t xml:space="preserve">. Since that time, </w:t>
      </w:r>
      <w:r w:rsidRPr="00561197">
        <w:rPr>
          <w:rStyle w:val="StyleUnderline"/>
        </w:rPr>
        <w:t xml:space="preserve">there have been </w:t>
      </w:r>
      <w:r w:rsidRPr="00280F6C">
        <w:rPr>
          <w:rStyle w:val="Emphasis"/>
          <w:highlight w:val="green"/>
        </w:rPr>
        <w:t>more than 200</w:t>
      </w:r>
      <w:r w:rsidRPr="00561197">
        <w:rPr>
          <w:rStyle w:val="StyleUnderline"/>
        </w:rPr>
        <w:t xml:space="preserve"> satellite </w:t>
      </w:r>
      <w:r w:rsidRPr="00280F6C">
        <w:rPr>
          <w:rStyle w:val="StyleUnderline"/>
          <w:highlight w:val="green"/>
        </w:rPr>
        <w:t>breakups</w:t>
      </w:r>
      <w:r w:rsidRPr="00561197">
        <w:rPr>
          <w:rStyle w:val="StyleUnderline"/>
        </w:rPr>
        <w:t xml:space="preserve">, the most notable being the </w:t>
      </w:r>
      <w:r w:rsidRPr="00561197">
        <w:rPr>
          <w:rStyle w:val="Emphasis"/>
        </w:rPr>
        <w:t>missile intercept</w:t>
      </w:r>
      <w:r w:rsidRPr="00F95F28">
        <w:rPr>
          <w:sz w:val="10"/>
        </w:rPr>
        <w:t xml:space="preserve"> </w:t>
      </w:r>
      <w:r w:rsidRPr="00F95F28">
        <w:rPr>
          <w:rStyle w:val="StyleUnderline"/>
        </w:rPr>
        <w:t xml:space="preserve">of the </w:t>
      </w:r>
      <w:r w:rsidRPr="00F95F28">
        <w:rPr>
          <w:rStyle w:val="StyleUnderline"/>
          <w:highlight w:val="green"/>
        </w:rPr>
        <w:t>Fengyun-1C</w:t>
      </w:r>
      <w:r w:rsidRPr="00F95F28">
        <w:rPr>
          <w:rStyle w:val="StyleUnderline"/>
        </w:rPr>
        <w:t xml:space="preserve"> satellite</w:t>
      </w:r>
      <w:r w:rsidRPr="00F95F28">
        <w:rPr>
          <w:sz w:val="10"/>
        </w:rPr>
        <w:t xml:space="preserve">, </w:t>
      </w:r>
      <w:r w:rsidRPr="00561197">
        <w:rPr>
          <w:rStyle w:val="StyleUnderline"/>
        </w:rPr>
        <w:t xml:space="preserve">which </w:t>
      </w:r>
      <w:r w:rsidRPr="00F95F28">
        <w:rPr>
          <w:rStyle w:val="StyleUnderline"/>
          <w:highlight w:val="green"/>
        </w:rPr>
        <w:t>created</w:t>
      </w:r>
      <w:r w:rsidRPr="00F95F28">
        <w:rPr>
          <w:sz w:val="10"/>
        </w:rPr>
        <w:t xml:space="preserve"> more than </w:t>
      </w:r>
      <w:r w:rsidRPr="00F95F28">
        <w:rPr>
          <w:rStyle w:val="StyleUnderline"/>
          <w:highlight w:val="green"/>
        </w:rPr>
        <w:t xml:space="preserve">3300 </w:t>
      </w:r>
      <w:r w:rsidRPr="00F95F28">
        <w:rPr>
          <w:rStyle w:val="StyleUnderline"/>
        </w:rPr>
        <w:t>trackable</w:t>
      </w:r>
      <w:r w:rsidRPr="00561197">
        <w:rPr>
          <w:rStyle w:val="StyleUnderline"/>
        </w:rPr>
        <w:t xml:space="preserve"> </w:t>
      </w:r>
      <w:r w:rsidRPr="00F95F28">
        <w:rPr>
          <w:rStyle w:val="StyleUnderline"/>
        </w:rPr>
        <w:t>fragments</w:t>
      </w:r>
      <w:r w:rsidRPr="00F95F28">
        <w:rPr>
          <w:sz w:val="10"/>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w:t>
      </w:r>
      <w:r w:rsidRPr="00F95F28">
        <w:rPr>
          <w:sz w:val="10"/>
        </w:rPr>
        <w:lastRenderedPageBreak/>
        <w:t xml:space="preserve">as uncorrelated. Analysts at </w:t>
      </w:r>
      <w:proofErr w:type="spellStart"/>
      <w:r w:rsidRPr="00F95F28">
        <w:rPr>
          <w:sz w:val="10"/>
        </w:rPr>
        <w:t>JSpOC</w:t>
      </w:r>
      <w:proofErr w:type="spellEnd"/>
      <w:r w:rsidRPr="00F95F28">
        <w:rPr>
          <w:sz w:val="10"/>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F95F28">
        <w:rPr>
          <w:sz w:val="10"/>
        </w:rPr>
        <w:t xml:space="preserve"> the </w:t>
      </w:r>
      <w:r w:rsidRPr="00561197">
        <w:rPr>
          <w:rStyle w:val="StyleUnderline"/>
        </w:rPr>
        <w:t>orbit to the point that the object can be named</w:t>
      </w:r>
      <w:r w:rsidRPr="00F95F28">
        <w:rPr>
          <w:sz w:val="10"/>
        </w:rPr>
        <w:t xml:space="preserve"> and </w:t>
      </w:r>
      <w:r w:rsidRPr="00561197">
        <w:rPr>
          <w:rStyle w:val="StyleUnderline"/>
        </w:rPr>
        <w:t>numbered and moved into the catalog</w:t>
      </w:r>
      <w:r w:rsidRPr="00F95F28">
        <w:rPr>
          <w:sz w:val="10"/>
        </w:rPr>
        <w:t xml:space="preserve"> for automatic maintenance.</w:t>
      </w:r>
    </w:p>
    <w:p w14:paraId="0D1023A5" w14:textId="77777777" w:rsidR="00603898" w:rsidRPr="00561197" w:rsidRDefault="00603898" w:rsidP="00603898">
      <w:pPr>
        <w:rPr>
          <w:sz w:val="16"/>
        </w:rPr>
      </w:pPr>
    </w:p>
    <w:p w14:paraId="3F343474" w14:textId="77777777" w:rsidR="00603898" w:rsidRDefault="00603898" w:rsidP="00603898">
      <w:pPr>
        <w:pStyle w:val="Heading4"/>
      </w:pPr>
      <w:r w:rsidRPr="00AD0655">
        <w:rPr>
          <w:u w:val="single"/>
        </w:rPr>
        <w:t>Nuclear war</w:t>
      </w:r>
      <w:r>
        <w:t xml:space="preserve">. </w:t>
      </w:r>
    </w:p>
    <w:p w14:paraId="50CD12DE" w14:textId="77777777" w:rsidR="00603898" w:rsidRDefault="00603898" w:rsidP="00603898">
      <w:proofErr w:type="spellStart"/>
      <w:r>
        <w:rPr>
          <w:rStyle w:val="Style13ptBold"/>
        </w:rPr>
        <w:t>Rogoway</w:t>
      </w:r>
      <w:proofErr w:type="spellEnd"/>
      <w:r>
        <w:rPr>
          <w:rStyle w:val="Style13ptBold"/>
        </w:rPr>
        <w:t xml:space="preserve"> 15 </w:t>
      </w:r>
      <w:r>
        <w:t>(</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11" w:history="1">
        <w:r w:rsidRPr="00D92BE6">
          <w:rPr>
            <w:rStyle w:val="Hyperlink"/>
          </w:rPr>
          <w:t>https://foxtrotalpha.jalopnik.com/these-are-the-doomsday-satellites-that-detected-the-exp-1737434876</w:t>
        </w:r>
      </w:hyperlink>
      <w:r>
        <w:t>)</w:t>
      </w:r>
    </w:p>
    <w:p w14:paraId="6659A87C" w14:textId="77777777" w:rsidR="00603898" w:rsidRPr="001F1EF8" w:rsidRDefault="00603898" w:rsidP="00603898">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F95F28">
        <w:rPr>
          <w:rStyle w:val="StyleUnderline"/>
        </w:rPr>
        <w:t xml:space="preserve">early </w:t>
      </w:r>
      <w:r w:rsidRPr="00F95F28">
        <w:rPr>
          <w:rStyle w:val="Emphasis"/>
        </w:rPr>
        <w:t>warning</w:t>
      </w:r>
      <w:r w:rsidRPr="0010289E">
        <w:rPr>
          <w:rStyle w:val="Emphasis"/>
        </w:rPr>
        <w:t xml:space="preserve"> </w:t>
      </w:r>
      <w:r w:rsidRPr="00F95F28">
        <w:rPr>
          <w:rStyle w:val="Emphasis"/>
        </w:rPr>
        <w:t>satellites</w:t>
      </w:r>
      <w:r w:rsidRPr="0010289E">
        <w:rPr>
          <w:rStyle w:val="StyleUnderline"/>
        </w:rPr>
        <w:t xml:space="preserve"> in orbit</w:t>
      </w:r>
      <w:r w:rsidRPr="00561197">
        <w:rPr>
          <w:rStyle w:val="StyleUnderline"/>
        </w:rPr>
        <w:t xml:space="preserve"> aimed at </w:t>
      </w:r>
      <w:r w:rsidRPr="00F95F28">
        <w:rPr>
          <w:rStyle w:val="Emphasis"/>
        </w:rPr>
        <w:t>spotting</w:t>
      </w:r>
      <w:r w:rsidRPr="00561197">
        <w:rPr>
          <w:rStyle w:val="Emphasis"/>
        </w:rPr>
        <w:t xml:space="preserve"> </w:t>
      </w:r>
      <w:r w:rsidRPr="00F95F28">
        <w:rPr>
          <w:rStyle w:val="Emphasis"/>
        </w:rPr>
        <w:t>launches</w:t>
      </w:r>
      <w:r w:rsidRPr="00F95F28">
        <w:rPr>
          <w:rStyle w:val="StyleUnderline"/>
        </w:rPr>
        <w:t xml:space="preserve"> of</w:t>
      </w:r>
      <w:r w:rsidRPr="00561197">
        <w:rPr>
          <w:rStyle w:val="StyleUnderline"/>
        </w:rPr>
        <w:t xml:space="preserve"> ballistic </w:t>
      </w:r>
      <w:r w:rsidRPr="00F95F28">
        <w:rPr>
          <w:rStyle w:val="StyleUnderline"/>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F95F28">
        <w:rPr>
          <w:rStyle w:val="StyleUnderline"/>
        </w:rPr>
        <w:t>that</w:t>
      </w:r>
      <w:r w:rsidRPr="00561197">
        <w:rPr>
          <w:rStyle w:val="StyleUnderline"/>
        </w:rPr>
        <w:t xml:space="preserve"> can fly around the globe in less than 30 minutes and </w:t>
      </w:r>
      <w:r w:rsidRPr="00F95F28">
        <w:rPr>
          <w:rStyle w:val="StyleUnderline"/>
        </w:rPr>
        <w:t>bring</w:t>
      </w:r>
      <w:r w:rsidRPr="00561197">
        <w:rPr>
          <w:sz w:val="16"/>
        </w:rPr>
        <w:t xml:space="preserve"> about </w:t>
      </w:r>
      <w:r w:rsidRPr="00561197">
        <w:rPr>
          <w:rStyle w:val="Emphasis"/>
        </w:rPr>
        <w:t xml:space="preserve">nuclear </w:t>
      </w:r>
      <w:r w:rsidRPr="00F95F28">
        <w:rPr>
          <w:rStyle w:val="Emphasis"/>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F95F28">
        <w:rPr>
          <w:rStyle w:val="StyleUnderline"/>
        </w:rPr>
        <w:t>there was a constellation</w:t>
      </w:r>
      <w:r w:rsidRPr="00F95F28">
        <w:rPr>
          <w:sz w:val="16"/>
        </w:rPr>
        <w:t xml:space="preserve"> of nine of these satellites roaming the heavens, each </w:t>
      </w:r>
      <w:r w:rsidRPr="00F95F28">
        <w:rPr>
          <w:rStyle w:val="StyleUnderline"/>
        </w:rPr>
        <w:t>scanning the Soviet Union for</w:t>
      </w:r>
      <w:r w:rsidRPr="00F95F28">
        <w:rPr>
          <w:sz w:val="16"/>
        </w:rPr>
        <w:t xml:space="preserve"> large infrared plumes, </w:t>
      </w:r>
      <w:r w:rsidRPr="00F95F28">
        <w:rPr>
          <w:rStyle w:val="StyleUnderline"/>
        </w:rPr>
        <w:t xml:space="preserve">the tell-tale sign of a </w:t>
      </w:r>
      <w:r w:rsidRPr="00F95F28">
        <w:rPr>
          <w:rStyle w:val="Emphasis"/>
        </w:rPr>
        <w:t>ballistic missile</w:t>
      </w:r>
      <w:r w:rsidRPr="00F95F28">
        <w:rPr>
          <w:rStyle w:val="StyleUnderline"/>
        </w:rPr>
        <w:t xml:space="preserve"> or </w:t>
      </w:r>
      <w:r w:rsidRPr="00F95F28">
        <w:rPr>
          <w:rStyle w:val="Emphasis"/>
        </w:rPr>
        <w:t>rocket launch</w:t>
      </w:r>
      <w:r w:rsidRPr="00F95F28">
        <w:rPr>
          <w:rStyle w:val="StyleUnderline"/>
        </w:rPr>
        <w:t>. These</w:t>
      </w:r>
      <w:r w:rsidRPr="00F95F28">
        <w:rPr>
          <w:sz w:val="16"/>
        </w:rPr>
        <w:t xml:space="preserve"> fairly crude, low-earth orbit </w:t>
      </w:r>
      <w:r w:rsidRPr="00F95F28">
        <w:rPr>
          <w:rStyle w:val="StyleUnderline"/>
        </w:rPr>
        <w:t>satellites</w:t>
      </w:r>
      <w:r w:rsidRPr="00F95F28">
        <w:rPr>
          <w:sz w:val="16"/>
        </w:rPr>
        <w:t xml:space="preserve">, along with the radar-based Ballistic Missile Early Warning System, </w:t>
      </w:r>
      <w:r w:rsidRPr="00F95F28">
        <w:rPr>
          <w:rStyle w:val="StyleUnderline"/>
        </w:rPr>
        <w:t>would be the basis for a</w:t>
      </w:r>
      <w:r w:rsidRPr="00F95F28">
        <w:rPr>
          <w:sz w:val="16"/>
        </w:rPr>
        <w:t xml:space="preserve"> Cold War ballistic </w:t>
      </w:r>
      <w:r w:rsidRPr="00F95F28">
        <w:rPr>
          <w:rStyle w:val="StyleUnderline"/>
          <w:highlight w:val="green"/>
        </w:rPr>
        <w:t>missile surveillance system</w:t>
      </w:r>
      <w:r w:rsidRPr="00561197">
        <w:rPr>
          <w:rStyle w:val="StyleUnderline"/>
        </w:rPr>
        <w:t xml:space="preserve"> that would become</w:t>
      </w:r>
      <w:r w:rsidRPr="00561197">
        <w:rPr>
          <w:sz w:val="16"/>
        </w:rPr>
        <w:t xml:space="preserve"> ever </w:t>
      </w:r>
      <w:r w:rsidRPr="00F95F28">
        <w:rPr>
          <w:rStyle w:val="StyleUnderline"/>
          <w:highlight w:val="green"/>
        </w:rPr>
        <w:t>more complex</w:t>
      </w:r>
      <w:r w:rsidRPr="00561197">
        <w:rPr>
          <w:rStyle w:val="StyleUnderline"/>
        </w:rPr>
        <w:t xml:space="preserve"> and capable as the years went by. </w:t>
      </w:r>
      <w:r w:rsidRPr="00280F6C">
        <w:rPr>
          <w:rStyle w:val="StyleUnderline"/>
          <w:highlight w:val="green"/>
        </w:rPr>
        <w:t>If</w:t>
      </w:r>
      <w:r w:rsidRPr="00561197">
        <w:rPr>
          <w:sz w:val="16"/>
        </w:rPr>
        <w:t xml:space="preserve"> ballistic </w:t>
      </w:r>
      <w:r w:rsidRPr="00561197">
        <w:rPr>
          <w:rStyle w:val="StyleUnderline"/>
        </w:rPr>
        <w:t xml:space="preserve">missile </w:t>
      </w:r>
      <w:r w:rsidRPr="00280F6C">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280F6C">
        <w:rPr>
          <w:rStyle w:val="StyleUnderline"/>
          <w:highlight w:val="green"/>
        </w:rPr>
        <w:t xml:space="preserve">the </w:t>
      </w:r>
      <w:r w:rsidRPr="00280F6C">
        <w:rPr>
          <w:rStyle w:val="Emphasis"/>
          <w:highlight w:val="green"/>
        </w:rPr>
        <w:t>decision to retaliate</w:t>
      </w:r>
      <w:r w:rsidRPr="00280F6C">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280F6C">
        <w:rPr>
          <w:rStyle w:val="StyleUnderline"/>
          <w:highlight w:val="green"/>
        </w:rPr>
        <w:t>call</w:t>
      </w:r>
      <w:r w:rsidRPr="00561197">
        <w:rPr>
          <w:rStyle w:val="StyleUnderline"/>
        </w:rPr>
        <w:t xml:space="preserve"> to do so </w:t>
      </w:r>
      <w:r w:rsidRPr="00F95F28">
        <w:rPr>
          <w:rStyle w:val="Emphasis"/>
          <w:highlight w:val="green"/>
        </w:rPr>
        <w:t xml:space="preserve">within </w:t>
      </w:r>
      <w:r w:rsidRPr="00280F6C">
        <w:rPr>
          <w:rStyle w:val="Emphasis"/>
          <w:highlight w:val="green"/>
        </w:rPr>
        <w:t>half an hour</w:t>
      </w:r>
      <w:r w:rsidRPr="00561197">
        <w:rPr>
          <w:rStyle w:val="StyleUnderline"/>
        </w:rPr>
        <w:t xml:space="preserve">, an act </w:t>
      </w:r>
      <w:r w:rsidRPr="00280F6C">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280F6C">
        <w:rPr>
          <w:rStyle w:val="Emphasis"/>
          <w:highlight w:val="green"/>
        </w:rPr>
        <w:t>end</w:t>
      </w:r>
      <w:r w:rsidRPr="00561197">
        <w:rPr>
          <w:rStyle w:val="Emphasis"/>
        </w:rPr>
        <w:t xml:space="preserve"> of </w:t>
      </w:r>
      <w:r w:rsidRPr="00280F6C">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280F6C">
        <w:rPr>
          <w:rStyle w:val="StyleUnderline"/>
          <w:highlight w:val="green"/>
        </w:rPr>
        <w:t>info</w:t>
      </w:r>
      <w:r w:rsidRPr="00561197">
        <w:rPr>
          <w:rStyle w:val="StyleUnderline"/>
        </w:rPr>
        <w:t xml:space="preserve">rmation </w:t>
      </w:r>
      <w:r w:rsidRPr="00280F6C">
        <w:rPr>
          <w:rStyle w:val="StyleUnderline"/>
          <w:highlight w:val="green"/>
        </w:rPr>
        <w:t xml:space="preserve">would </w:t>
      </w:r>
      <w:r w:rsidRPr="00280F6C">
        <w:rPr>
          <w:rStyle w:val="Emphasis"/>
          <w:highlight w:val="green"/>
        </w:rPr>
        <w:t>immediately</w:t>
      </w:r>
      <w:r w:rsidRPr="00280F6C">
        <w:rPr>
          <w:rStyle w:val="StyleUnderline"/>
          <w:highlight w:val="green"/>
        </w:rPr>
        <w:t xml:space="preserve"> be </w:t>
      </w:r>
      <w:r w:rsidRPr="00280F6C">
        <w:rPr>
          <w:rStyle w:val="Emphasis"/>
          <w:highlight w:val="green"/>
        </w:rPr>
        <w:t>data-linked</w:t>
      </w:r>
      <w:r w:rsidRPr="00280F6C">
        <w:rPr>
          <w:rStyle w:val="StyleUnderline"/>
          <w:highlight w:val="green"/>
        </w:rPr>
        <w:t xml:space="preserve"> to</w:t>
      </w:r>
      <w:r w:rsidRPr="00561197">
        <w:rPr>
          <w:rStyle w:val="StyleUnderline"/>
        </w:rPr>
        <w:t xml:space="preserve"> controllers on </w:t>
      </w:r>
      <w:r w:rsidRPr="00280F6C">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18A19516" w14:textId="77777777" w:rsidR="00603898" w:rsidRPr="001F4FB0" w:rsidRDefault="00603898" w:rsidP="00603898">
      <w:pPr>
        <w:pStyle w:val="Heading4"/>
        <w:rPr>
          <w:rFonts w:cs="Calibri"/>
        </w:rPr>
      </w:pPr>
      <w:r>
        <w:rPr>
          <w:rFonts w:cs="Calibri"/>
        </w:rPr>
        <w:t xml:space="preserve">Independently, debris hits on satellites causes Russia War. </w:t>
      </w:r>
    </w:p>
    <w:p w14:paraId="09E12006" w14:textId="77777777" w:rsidR="00603898" w:rsidRPr="001F4FB0" w:rsidRDefault="00603898" w:rsidP="00603898">
      <w:pPr>
        <w:rPr>
          <w:sz w:val="16"/>
        </w:rPr>
      </w:pPr>
      <w:r w:rsidRPr="001F4FB0">
        <w:rPr>
          <w:rStyle w:val="Style13ptBold"/>
        </w:rPr>
        <w:t xml:space="preserve">Lewis 4 </w:t>
      </w:r>
      <w:r w:rsidRPr="00AD0655">
        <w:rPr>
          <w:sz w:val="20"/>
          <w:szCs w:val="28"/>
        </w:rPr>
        <w:t xml:space="preserve">Jeffrey Lewis, in the Advanced Methods of Cooperative Study Program- Worked </w:t>
      </w:r>
      <w:proofErr w:type="gramStart"/>
      <w:r w:rsidRPr="00AD0655">
        <w:rPr>
          <w:sz w:val="20"/>
          <w:szCs w:val="28"/>
        </w:rPr>
        <w:t>In</w:t>
      </w:r>
      <w:proofErr w:type="gramEnd"/>
      <w:r w:rsidRPr="00AD0655">
        <w:rPr>
          <w:sz w:val="20"/>
          <w:szCs w:val="28"/>
        </w:rPr>
        <w:t xml:space="preserve"> the Office of the Undersecretary of Defense for Policy, Center for Defense Information, ‘4, "What if Space Were Weaponized," July 2004 </w:t>
      </w:r>
      <w:proofErr w:type="spellStart"/>
      <w:r w:rsidRPr="00AD0655">
        <w:rPr>
          <w:sz w:val="20"/>
          <w:szCs w:val="28"/>
        </w:rPr>
        <w:t>pg</w:t>
      </w:r>
      <w:proofErr w:type="spellEnd"/>
      <w:r w:rsidRPr="00AD0655">
        <w:rPr>
          <w:sz w:val="20"/>
          <w:szCs w:val="28"/>
        </w:rPr>
        <w:t xml:space="preserve"> online @ www.cdi.org/PDFs/scenarios.pdf)</w:t>
      </w:r>
    </w:p>
    <w:p w14:paraId="1C962E0B" w14:textId="77777777" w:rsidR="00603898" w:rsidRDefault="00603898" w:rsidP="00603898">
      <w:pPr>
        <w:rPr>
          <w:sz w:val="16"/>
        </w:rPr>
      </w:pPr>
      <w:r w:rsidRPr="001F4FB0">
        <w:rPr>
          <w:sz w:val="16"/>
        </w:rPr>
        <w:t xml:space="preserve">Accidental Nuclear War Scenario Crisis Over </w:t>
      </w:r>
      <w:proofErr w:type="spellStart"/>
      <w:r w:rsidRPr="001F4FB0">
        <w:rPr>
          <w:sz w:val="16"/>
        </w:rPr>
        <w:t>Kalningrad</w:t>
      </w:r>
      <w:proofErr w:type="spellEnd"/>
      <w:r w:rsidRPr="001F4FB0">
        <w:rPr>
          <w:sz w:val="16"/>
        </w:rPr>
        <w:t xml:space="preserve"> (2010) This is the second of two scenarios that consider how U.S. space weapons might create incentives for America’s opponents to behave in dangerous ways. The previous scenario looked at the systemic risk of accidents that could arise from keeping nuclear weapons on high alert to guard against a space weapons attack. This section focuses on the risk that a single accident in space, such as a piece of space debris striking a Russian early-warning satellite, might be the catalyst for an accidental nuclear war. As we have noted in an earlier section, th</w:t>
      </w:r>
      <w:r w:rsidRPr="001F4FB0">
        <w:rPr>
          <w:rStyle w:val="StyleUnderline"/>
        </w:rPr>
        <w:t>e United States canceled its own ASAT program in the 1980s over concerns that the deployment of these weapons might be deeply destabilizi</w:t>
      </w:r>
      <w:r w:rsidRPr="001F4FB0">
        <w:rPr>
          <w:sz w:val="16"/>
        </w:rPr>
        <w:t xml:space="preserve">ng. For all the talk about a “new relationship” between the United States and Russia, both sides retain thousands of nuclear forces on alert and conﬁgured to ﬁght a nuclear war. When briefed about the size and status of U.S. nuclear forces, President George W. Bush reportedly asked “What do we need all these weapons for?” 43 The answer, as it was during the Cold War, is that </w:t>
      </w:r>
      <w:r w:rsidRPr="001F4FB0">
        <w:rPr>
          <w:rStyle w:val="StyleUnderline"/>
        </w:rPr>
        <w:t xml:space="preserve">the forces remain on alert to conduct a number of possible contingencies, including </w:t>
      </w:r>
      <w:r w:rsidRPr="001F4FB0">
        <w:rPr>
          <w:rStyle w:val="StyleUnderline"/>
        </w:rPr>
        <w:lastRenderedPageBreak/>
        <w:t>a nuclear strike against Russia. This fact, of course, is not lost on the Russian leadership, which has been increasing its reliance on nuclear weapons to compensate for the country’s declining military might</w:t>
      </w:r>
      <w:r w:rsidRPr="001F4FB0">
        <w:rPr>
          <w:sz w:val="16"/>
        </w:rPr>
        <w:t xml:space="preserve">. In the mid-1990s, </w:t>
      </w:r>
      <w:r w:rsidRPr="00572870">
        <w:rPr>
          <w:rStyle w:val="StyleUnderline"/>
        </w:rPr>
        <w:t>Russia dropped its pledge to refrain from</w:t>
      </w:r>
      <w:r w:rsidRPr="00572870">
        <w:rPr>
          <w:sz w:val="16"/>
        </w:rPr>
        <w:t xml:space="preserve"> the “</w:t>
      </w:r>
      <w:r w:rsidRPr="00572870">
        <w:rPr>
          <w:rStyle w:val="StyleUnderline"/>
        </w:rPr>
        <w:t>ﬁrst use</w:t>
      </w:r>
      <w:r w:rsidRPr="001F4FB0">
        <w:rPr>
          <w:sz w:val="16"/>
        </w:rPr>
        <w:t xml:space="preserve">” of nuclear weapons and conducted a series of exercises in which Russian nuclear forces prepared to use nuclear weapons to repel a NATO invasion. In October 2003, </w:t>
      </w:r>
      <w:r w:rsidRPr="00572870">
        <w:rPr>
          <w:rStyle w:val="Emphasis"/>
        </w:rPr>
        <w:t>Russian Defense Minister</w:t>
      </w:r>
      <w:r w:rsidRPr="001F4FB0">
        <w:rPr>
          <w:sz w:val="16"/>
        </w:rPr>
        <w:t xml:space="preserve"> </w:t>
      </w:r>
      <w:r w:rsidRPr="001F4FB0">
        <w:rPr>
          <w:rStyle w:val="StyleUnderline"/>
        </w:rPr>
        <w:t xml:space="preserve">Sergei </w:t>
      </w:r>
      <w:r w:rsidRPr="00280F6C">
        <w:rPr>
          <w:rStyle w:val="StyleUnderline"/>
          <w:highlight w:val="green"/>
        </w:rPr>
        <w:t xml:space="preserve">Ivanov reiterated </w:t>
      </w:r>
      <w:r w:rsidRPr="00572870">
        <w:rPr>
          <w:rStyle w:val="StyleUnderline"/>
        </w:rPr>
        <w:t xml:space="preserve">that </w:t>
      </w:r>
      <w:r w:rsidRPr="00280F6C">
        <w:rPr>
          <w:rStyle w:val="StyleUnderline"/>
          <w:highlight w:val="green"/>
        </w:rPr>
        <w:t xml:space="preserve">Moscow might use </w:t>
      </w:r>
      <w:r w:rsidRPr="00572870">
        <w:rPr>
          <w:rStyle w:val="StyleUnderline"/>
          <w:highlight w:val="green"/>
        </w:rPr>
        <w:t>nuc</w:t>
      </w:r>
      <w:r w:rsidRPr="00572870">
        <w:rPr>
          <w:rStyle w:val="StyleUnderline"/>
        </w:rPr>
        <w:t>lear</w:t>
      </w:r>
      <w:r w:rsidRPr="001F4FB0">
        <w:rPr>
          <w:rStyle w:val="StyleUnderline"/>
        </w:rPr>
        <w:t xml:space="preserve"> weapon</w:t>
      </w:r>
      <w:r w:rsidRPr="00280F6C">
        <w:rPr>
          <w:rStyle w:val="StyleUnderline"/>
          <w:highlight w:val="green"/>
        </w:rPr>
        <w:t>s</w:t>
      </w:r>
      <w:r w:rsidRPr="001F4FB0">
        <w:rPr>
          <w:rStyle w:val="StyleUnderline"/>
        </w:rPr>
        <w:t xml:space="preserve"> “</w:t>
      </w:r>
      <w:r w:rsidRPr="00280F6C">
        <w:rPr>
          <w:rStyle w:val="StyleUnderline"/>
          <w:highlight w:val="green"/>
        </w:rPr>
        <w:t>preemptively</w:t>
      </w:r>
      <w:r w:rsidRPr="001F4FB0">
        <w:rPr>
          <w:rStyle w:val="StyleUnderline"/>
        </w:rPr>
        <w:t xml:space="preserve">” in any number of contingencies, </w:t>
      </w:r>
      <w:r w:rsidRPr="001F4FB0">
        <w:rPr>
          <w:sz w:val="16"/>
        </w:rPr>
        <w:t xml:space="preserve">including a NATO attack. 44 So, it remains business as usual with U.S. and Russian nuclear forces. And business as usual includes the occasional false alarm of a nuclear attack. There have been several of these incidents over the years. In September 1983, as a relatively new Soviet early-warning satellite moved into position to monitor U.S. missile ﬁelds in North Dakota, the sun lined up in just such a way as to fool the Russian satellite into reporting that half a dozen U.S. missiles had been launched at the Soviet Union. Perhaps mindful that a </w:t>
      </w:r>
      <w:proofErr w:type="gramStart"/>
      <w:r w:rsidRPr="001F4FB0">
        <w:rPr>
          <w:sz w:val="16"/>
        </w:rPr>
        <w:t>brand new</w:t>
      </w:r>
      <w:proofErr w:type="gramEnd"/>
      <w:r w:rsidRPr="001F4FB0">
        <w:rPr>
          <w:sz w:val="16"/>
        </w:rPr>
        <w:t xml:space="preserve"> satellite might malfunction, the ofﬁcer in charge of the command center that monitored data from the early-warning satellites refused to pass the alert to his superiors. He reportedly explained his caution by saying: “When people start a war, they don’t start it with only ﬁve missiles. You can do little damage with just ﬁve missiles.” 45 In January 1995, Norwegian scientists launched a sounding rocket on a trajectory similar to one that a U.S. Trident missile might take if it were launched to blind Russian radars with a high 26 What if Space Were Weaponized? altitude nuclear detonation. The incident was apparently serious enough that, the next day, Russian President Boris Yeltsin stated that he had activated his “nuclear football” – a device that allows the Russian president to communicate with his military advisors and review his options for launching his arsenal. In this case, the Russian early-warning satellites could clearly see that no attack was under way and the crisis passed without incident. 46 In both cases, </w:t>
      </w:r>
      <w:r w:rsidRPr="001F4FB0">
        <w:rPr>
          <w:rStyle w:val="StyleUnderline"/>
        </w:rPr>
        <w:t>Russian observers were conﬁdent that what appeared to be a “small” attack was not a fragmentary picture of a much larger one.</w:t>
      </w:r>
      <w:r w:rsidRPr="001F4FB0">
        <w:rPr>
          <w:sz w:val="16"/>
        </w:rPr>
        <w:t xml:space="preserve"> In the case of the Norwegian sounding rocket, </w:t>
      </w:r>
      <w:r w:rsidRPr="001F4FB0">
        <w:rPr>
          <w:rStyle w:val="StyleUnderline"/>
        </w:rPr>
        <w:t>space-based sensors played a crucial role in assuring the Russian leadership that it was not under attack. The Russian command system, however, is no longer able to provide such reliable, early warning. The dissolution of the Soviet Union cost Moscow several radar stations in newly independent states, creating “attack corridors” through which Moscow could not see an attack launched by U.S. nuclear submarines</w:t>
      </w:r>
      <w:r w:rsidRPr="001F4FB0">
        <w:rPr>
          <w:sz w:val="16"/>
        </w:rPr>
        <w:t xml:space="preserve">. 47 Further, </w:t>
      </w:r>
      <w:r w:rsidRPr="001F4FB0">
        <w:rPr>
          <w:rStyle w:val="StyleUnderline"/>
        </w:rPr>
        <w:t>Russia’s constellation of early-warning satellites has been allowed to decline</w:t>
      </w:r>
      <w:r w:rsidRPr="001F4FB0">
        <w:rPr>
          <w:sz w:val="16"/>
        </w:rPr>
        <w:t xml:space="preserve"> – </w:t>
      </w:r>
      <w:r w:rsidRPr="001F4FB0">
        <w:rPr>
          <w:rStyle w:val="StyleUnderline"/>
        </w:rPr>
        <w:t>only one or two of the six satellites remain operational</w:t>
      </w:r>
      <w:r w:rsidRPr="001F4FB0">
        <w:rPr>
          <w:sz w:val="16"/>
        </w:rPr>
        <w:t xml:space="preserve">, </w:t>
      </w:r>
      <w:r w:rsidRPr="001F4FB0">
        <w:rPr>
          <w:rStyle w:val="StyleUnderline"/>
        </w:rPr>
        <w:t xml:space="preserve">leaving Russia with early warning for only </w:t>
      </w:r>
      <w:r w:rsidRPr="001F4FB0">
        <w:rPr>
          <w:rStyle w:val="Emphasis"/>
        </w:rPr>
        <w:t>six hours a day</w:t>
      </w:r>
      <w:r w:rsidRPr="001F4FB0">
        <w:rPr>
          <w:sz w:val="16"/>
        </w:rPr>
        <w:t xml:space="preserve">. Russia is attempting to reconstitute its constellation of early-warning satellites, with several launches planned in the next few years. But </w:t>
      </w:r>
      <w:r w:rsidRPr="001F4FB0">
        <w:rPr>
          <w:rStyle w:val="StyleUnderline"/>
        </w:rPr>
        <w:t>Russia will still have limited warning and will depend heavily on its space-based systems to provide warning of an American attack.</w:t>
      </w:r>
      <w:r w:rsidRPr="001F4FB0">
        <w:rPr>
          <w:sz w:val="16"/>
        </w:rPr>
        <w:t xml:space="preserve"> 48 As the previous section explained, the Pentagon is contemplating military missions in space that will improve U.S. ability to cripple Russian nuclear forces in a crisis before they can execute an attack on the United States. Anti-satellite weapons, in this scenario, would blind Russian reconnaissance and warning satellites and knock out communications satellites. Such strikes might be the prelude to a full-scale attack, or a limited effort, as attempted in a war game at Schriever Air Force Base, to conduct “early deterrence strikes” to signal U.S. resolve and control escalation. 49 By 2010, the United States may, in fact, have an arsenal of ASATs (perhaps even on orbit 24/7) ready to conduct these kinds of missions – to coerce opponents and, if necessary, support preemptive attacks. </w:t>
      </w:r>
      <w:r w:rsidRPr="001F4FB0">
        <w:rPr>
          <w:rStyle w:val="StyleUnderline"/>
        </w:rPr>
        <w:t>Moscow would certainly have to worry that these ASATs could be used in conjunction with other space-enabled systems</w:t>
      </w:r>
      <w:r w:rsidRPr="001F4FB0">
        <w:rPr>
          <w:sz w:val="16"/>
        </w:rPr>
        <w:t xml:space="preserve"> – for example, long-range strike systems that could attack targets in less than 90 minutes – </w:t>
      </w:r>
      <w:r w:rsidRPr="001F4FB0">
        <w:rPr>
          <w:rStyle w:val="StyleUnderline"/>
        </w:rPr>
        <w:t xml:space="preserve">to disable Russia’s nuclear deterrent before the Russian leadership understood what was going on. </w:t>
      </w:r>
      <w:r w:rsidRPr="00572870">
        <w:rPr>
          <w:rStyle w:val="Emphasis"/>
        </w:rPr>
        <w:t xml:space="preserve">What would happen </w:t>
      </w:r>
      <w:r w:rsidRPr="00280F6C">
        <w:rPr>
          <w:rStyle w:val="Emphasis"/>
          <w:highlight w:val="green"/>
        </w:rPr>
        <w:t>if</w:t>
      </w:r>
      <w:r w:rsidRPr="001F4FB0">
        <w:rPr>
          <w:rStyle w:val="Emphasis"/>
        </w:rPr>
        <w:t xml:space="preserve"> a piece of space </w:t>
      </w:r>
      <w:r w:rsidRPr="00280F6C">
        <w:rPr>
          <w:rStyle w:val="Emphasis"/>
          <w:highlight w:val="green"/>
        </w:rPr>
        <w:t xml:space="preserve">debris </w:t>
      </w:r>
      <w:r w:rsidRPr="00572870">
        <w:rPr>
          <w:rStyle w:val="Emphasis"/>
        </w:rPr>
        <w:t>were to</w:t>
      </w:r>
      <w:r w:rsidRPr="001F4FB0">
        <w:rPr>
          <w:rStyle w:val="Emphasis"/>
        </w:rPr>
        <w:t xml:space="preserve"> </w:t>
      </w:r>
      <w:r w:rsidRPr="001F4FB0">
        <w:rPr>
          <w:sz w:val="16"/>
        </w:rPr>
        <w:t xml:space="preserve">disable </w:t>
      </w:r>
      <w:r w:rsidRPr="00280F6C">
        <w:rPr>
          <w:rStyle w:val="Emphasis"/>
          <w:highlight w:val="green"/>
        </w:rPr>
        <w:t xml:space="preserve">[hit] </w:t>
      </w:r>
      <w:r w:rsidRPr="00572870">
        <w:rPr>
          <w:rStyle w:val="Emphasis"/>
          <w:highlight w:val="green"/>
        </w:rPr>
        <w:t>a</w:t>
      </w:r>
      <w:r w:rsidRPr="00572870">
        <w:rPr>
          <w:rStyle w:val="Emphasis"/>
        </w:rPr>
        <w:t xml:space="preserve"> Russian </w:t>
      </w:r>
      <w:r w:rsidRPr="00280F6C">
        <w:rPr>
          <w:rStyle w:val="Emphasis"/>
          <w:highlight w:val="green"/>
        </w:rPr>
        <w:t>early-warning satellite</w:t>
      </w:r>
      <w:r w:rsidRPr="001F4FB0">
        <w:rPr>
          <w:rStyle w:val="Emphasis"/>
        </w:rPr>
        <w:t xml:space="preserve"> under these conditions</w:t>
      </w:r>
      <w:r w:rsidRPr="001F4FB0">
        <w:rPr>
          <w:sz w:val="16"/>
        </w:rPr>
        <w:t xml:space="preserve">? </w:t>
      </w:r>
      <w:r w:rsidRPr="001F4FB0">
        <w:rPr>
          <w:rStyle w:val="StyleUnderline"/>
        </w:rPr>
        <w:t>Could the Russian military distinguish between an accident in space and the ﬁrst phase of a U.S. attack?</w:t>
      </w:r>
      <w:r w:rsidRPr="001F4FB0">
        <w:rPr>
          <w:sz w:val="16"/>
        </w:rPr>
        <w:t xml:space="preserve"> Most Russian early-warning satellites are in elliptical </w:t>
      </w:r>
      <w:proofErr w:type="spellStart"/>
      <w:r w:rsidRPr="001F4FB0">
        <w:rPr>
          <w:sz w:val="16"/>
        </w:rPr>
        <w:t>Molniya</w:t>
      </w:r>
      <w:proofErr w:type="spellEnd"/>
      <w:r w:rsidRPr="001F4FB0">
        <w:rPr>
          <w:sz w:val="16"/>
        </w:rPr>
        <w:t xml:space="preserve"> orbits (a few are in GEO) and thus difﬁcult to attack from the ground or air. At a minimum, Moscow would probably have some tactical warning of such a suspicious launch, but </w:t>
      </w:r>
      <w:r w:rsidRPr="001F4FB0">
        <w:rPr>
          <w:rStyle w:val="StyleUnderline"/>
        </w:rPr>
        <w:t>given the sorry state of Russia’s warning, optical imaging and signals intelligence satellites there is reason to ask the question</w:t>
      </w:r>
      <w:r w:rsidRPr="001F4FB0">
        <w:rPr>
          <w:sz w:val="16"/>
        </w:rPr>
        <w:t xml:space="preserve">. Further, the </w:t>
      </w:r>
      <w:r w:rsidRPr="001F4FB0">
        <w:rPr>
          <w:rStyle w:val="StyleUnderline"/>
        </w:rPr>
        <w:t>advent of U.S. on-orbit ASATs</w:t>
      </w:r>
      <w:r w:rsidRPr="001F4FB0">
        <w:rPr>
          <w:sz w:val="16"/>
        </w:rPr>
        <w:t xml:space="preserve">, as now envisioned 50 could </w:t>
      </w:r>
      <w:r w:rsidRPr="001F4FB0">
        <w:rPr>
          <w:rStyle w:val="StyleUnderline"/>
        </w:rPr>
        <w:t>make both the more difﬁcult orbital plane and any warning systems moot</w:t>
      </w:r>
      <w:r w:rsidRPr="001F4FB0">
        <w:rPr>
          <w:sz w:val="16"/>
        </w:rPr>
        <w:t xml:space="preserve">. The unpleasant truth is that the </w:t>
      </w:r>
      <w:r w:rsidRPr="00280F6C">
        <w:rPr>
          <w:rStyle w:val="StyleUnderline"/>
          <w:highlight w:val="green"/>
        </w:rPr>
        <w:t>Russians</w:t>
      </w:r>
      <w:r w:rsidRPr="001F4FB0">
        <w:rPr>
          <w:rStyle w:val="StyleUnderline"/>
        </w:rPr>
        <w:t xml:space="preserve"> likely </w:t>
      </w:r>
      <w:r w:rsidRPr="00280F6C">
        <w:rPr>
          <w:rStyle w:val="StyleUnderline"/>
          <w:highlight w:val="green"/>
        </w:rPr>
        <w:t>would</w:t>
      </w:r>
      <w:r w:rsidRPr="001F4FB0">
        <w:rPr>
          <w:rStyle w:val="StyleUnderline"/>
        </w:rPr>
        <w:t xml:space="preserve"> have to </w:t>
      </w:r>
      <w:r w:rsidRPr="00280F6C">
        <w:rPr>
          <w:rStyle w:val="Emphasis"/>
          <w:highlight w:val="green"/>
        </w:rPr>
        <w:t>make a judgment call</w:t>
      </w:r>
      <w:r w:rsidRPr="001F4FB0">
        <w:rPr>
          <w:sz w:val="16"/>
        </w:rPr>
        <w:t xml:space="preserve">. No </w:t>
      </w:r>
      <w:r w:rsidRPr="001F4FB0">
        <w:rPr>
          <w:rStyle w:val="StyleUnderline"/>
        </w:rPr>
        <w:t xml:space="preserve">state has the ability to deﬁnitively determine the cause of the satellite’s failure. </w:t>
      </w:r>
      <w:r w:rsidRPr="001F4FB0">
        <w:rPr>
          <w:sz w:val="16"/>
        </w:rPr>
        <w:t xml:space="preserve">Even the Accidental Nuclear War Scenarios 27 </w:t>
      </w:r>
      <w:r w:rsidRPr="00280F6C">
        <w:rPr>
          <w:rStyle w:val="StyleUnderline"/>
          <w:highlight w:val="green"/>
        </w:rPr>
        <w:t>U</w:t>
      </w:r>
      <w:r w:rsidRPr="001F4FB0">
        <w:rPr>
          <w:rStyle w:val="StyleUnderline"/>
        </w:rPr>
        <w:t xml:space="preserve">nited </w:t>
      </w:r>
      <w:r w:rsidRPr="00280F6C">
        <w:rPr>
          <w:rStyle w:val="StyleUnderline"/>
          <w:highlight w:val="green"/>
        </w:rPr>
        <w:t>S</w:t>
      </w:r>
      <w:r w:rsidRPr="001F4FB0">
        <w:rPr>
          <w:rStyle w:val="StyleUnderline"/>
        </w:rPr>
        <w:t xml:space="preserve">tates </w:t>
      </w:r>
      <w:r w:rsidRPr="00280F6C">
        <w:rPr>
          <w:rStyle w:val="StyleUnderline"/>
          <w:highlight w:val="green"/>
        </w:rPr>
        <w:t xml:space="preserve">does not </w:t>
      </w:r>
      <w:r w:rsidRPr="00572870">
        <w:rPr>
          <w:rStyle w:val="StyleUnderline"/>
        </w:rPr>
        <w:t>maintain</w:t>
      </w:r>
      <w:r w:rsidRPr="00572870">
        <w:rPr>
          <w:sz w:val="16"/>
        </w:rPr>
        <w:t xml:space="preserve"> (nor is it likely to have in place by 2010) </w:t>
      </w:r>
      <w:r w:rsidRPr="00572870">
        <w:rPr>
          <w:rStyle w:val="StyleUnderline"/>
        </w:rPr>
        <w:t xml:space="preserve">a sophisticated space surveillance system that would allow it to </w:t>
      </w:r>
      <w:r w:rsidRPr="00280F6C">
        <w:rPr>
          <w:rStyle w:val="StyleUnderline"/>
          <w:highlight w:val="green"/>
        </w:rPr>
        <w:t>distinguish between</w:t>
      </w:r>
      <w:r w:rsidRPr="001F4FB0">
        <w:rPr>
          <w:rStyle w:val="StyleUnderline"/>
        </w:rPr>
        <w:t xml:space="preserve"> a satellite malfunction, </w:t>
      </w:r>
      <w:r w:rsidRPr="00280F6C">
        <w:rPr>
          <w:rStyle w:val="StyleUnderline"/>
          <w:highlight w:val="green"/>
        </w:rPr>
        <w:t>a debris strike or</w:t>
      </w:r>
      <w:r w:rsidRPr="001F4FB0">
        <w:rPr>
          <w:rStyle w:val="StyleUnderline"/>
        </w:rPr>
        <w:t xml:space="preserve"> a deliberate </w:t>
      </w:r>
      <w:r w:rsidRPr="00280F6C">
        <w:rPr>
          <w:rStyle w:val="StyleUnderline"/>
          <w:highlight w:val="green"/>
        </w:rPr>
        <w:t>attack</w:t>
      </w:r>
      <w:r w:rsidRPr="001F4FB0">
        <w:rPr>
          <w:sz w:val="16"/>
        </w:rPr>
        <w:t xml:space="preserve"> – </w:t>
      </w:r>
      <w:r w:rsidRPr="001F4FB0">
        <w:rPr>
          <w:rStyle w:val="StyleUnderline"/>
        </w:rPr>
        <w:t xml:space="preserve">and Russian </w:t>
      </w:r>
      <w:r w:rsidRPr="001F4FB0">
        <w:rPr>
          <w:rStyle w:val="StyleUnderline"/>
        </w:rPr>
        <w:lastRenderedPageBreak/>
        <w:t xml:space="preserve">space surveillance capabilities are much more limited by comparison. </w:t>
      </w:r>
      <w:r w:rsidRPr="001F4FB0">
        <w:rPr>
          <w:sz w:val="16"/>
        </w:rPr>
        <w:t xml:space="preserve">Even the risk assessments for collision with debris are speculative, particularly for the unique orbits in which Russian early-warning satellites operate. During peacetime, it is easy to imagine that the Russians would conclude that the loss of a satellite was either a malfunction or a debris strike. But </w:t>
      </w:r>
      <w:r w:rsidRPr="001F4FB0">
        <w:rPr>
          <w:rStyle w:val="StyleUnderline"/>
        </w:rPr>
        <w:t>how conﬁdent could U.S. planners be that the Russians would be so calm if the accident in space occurred in tandem with a second false alarm, or occurred during the middle of a crisis? What might happen if the debris strike occurred shortly after a false alarm showing a missile launch? False alarms are appallingly common</w:t>
      </w:r>
      <w:r w:rsidRPr="001F4FB0">
        <w:rPr>
          <w:sz w:val="16"/>
        </w:rPr>
        <w:t xml:space="preserve"> – according to information obtained under the Freedom of Information Act, the U.S.-Canadian North American Aerospace Defense Command (</w:t>
      </w:r>
      <w:r w:rsidRPr="001F4FB0">
        <w:rPr>
          <w:rStyle w:val="StyleUnderline"/>
        </w:rPr>
        <w:t>NORAD</w:t>
      </w:r>
      <w:r w:rsidRPr="001F4FB0">
        <w:rPr>
          <w:sz w:val="16"/>
        </w:rPr>
        <w:t xml:space="preserve">) </w:t>
      </w:r>
      <w:r w:rsidRPr="001F4FB0">
        <w:rPr>
          <w:rStyle w:val="StyleUnderline"/>
        </w:rPr>
        <w:t>experienced 1,172 “moderately serious” false alarms between 1977 and 1983</w:t>
      </w:r>
      <w:r w:rsidRPr="001F4FB0">
        <w:rPr>
          <w:sz w:val="16"/>
        </w:rPr>
        <w:t xml:space="preserve"> – an average of almost three false alarms per week. Comparable information is not available about the Russian system, but there is no reason to believe that it is any more reliable. 51 Assessing the likelihood of these sorts of coincidences is difﬁcult because Russia has never provided data about the frequency or duration of false alarms; nor indicated how seriously </w:t>
      </w:r>
      <w:proofErr w:type="spellStart"/>
      <w:r w:rsidRPr="001F4FB0">
        <w:rPr>
          <w:sz w:val="16"/>
        </w:rPr>
        <w:t>earlywarning</w:t>
      </w:r>
      <w:proofErr w:type="spellEnd"/>
      <w:r w:rsidRPr="001F4FB0">
        <w:rPr>
          <w:sz w:val="16"/>
        </w:rPr>
        <w:t xml:space="preserve"> data is taken by Russian leaders. Moreover, there is no reliable estimate of the debris risk for Russian satellites in highly elliptical orbits. 52 The important point, however, is that such a coincidence would only appear suspicious if the United States were in the business of disabling satellites – in other words, there is much less risk if Washington does not develop ASATs. </w:t>
      </w:r>
      <w:r w:rsidRPr="001F4FB0">
        <w:rPr>
          <w:rStyle w:val="StyleUnderline"/>
        </w:rPr>
        <w:t>The loss of an early-warning satellite could look rather ominous if it occurred during a period of major tension in the relationship.</w:t>
      </w:r>
      <w:r w:rsidRPr="001F4FB0">
        <w:rPr>
          <w:sz w:val="16"/>
        </w:rPr>
        <w:t xml:space="preserve"> While NATO no longer sees Russia as much of a threat, the same cannot be said of the converse. Despite the warm talk, Russian leaders remain wary of NATO expansion, particularly the effect expansion may have on the Baltic port of Kaliningrad. Although part of Russia, Kaliningrad is separated from the rest of Russia by Lithuania and Poland. Russia has already complained about its decreasing lack of access to the port, particularly the uncooperative attitude of the Lithuanian government. 53 News reports suggest that an edgy Russia may have moved tactical nuclear weapons into the enclave. 54 </w:t>
      </w:r>
      <w:r w:rsidRPr="001F4FB0">
        <w:rPr>
          <w:rStyle w:val="StyleUnderline"/>
        </w:rPr>
        <w:t xml:space="preserve">If the Lithuanian government were to close access to Kaliningrad in a ﬁt of pique, this would trigger a major crisis between NATO and Russia. Under these circumstances, the loss of an early-warning satellite would be suspicious. </w:t>
      </w:r>
      <w:r w:rsidRPr="00572870">
        <w:rPr>
          <w:rStyle w:val="Emphasis"/>
        </w:rPr>
        <w:t xml:space="preserve">It is any </w:t>
      </w:r>
      <w:r w:rsidRPr="00280F6C">
        <w:rPr>
          <w:rStyle w:val="Emphasis"/>
          <w:highlight w:val="green"/>
        </w:rPr>
        <w:t xml:space="preserve">military’s </w:t>
      </w:r>
      <w:r w:rsidRPr="00572870">
        <w:rPr>
          <w:rStyle w:val="Emphasis"/>
        </w:rPr>
        <w:t xml:space="preserve">nature </w:t>
      </w:r>
      <w:r w:rsidRPr="00280F6C">
        <w:rPr>
          <w:rStyle w:val="Emphasis"/>
          <w:highlight w:val="green"/>
        </w:rPr>
        <w:t xml:space="preserve">during </w:t>
      </w:r>
      <w:r w:rsidRPr="00572870">
        <w:rPr>
          <w:rStyle w:val="Emphasis"/>
        </w:rPr>
        <w:t xml:space="preserve">a </w:t>
      </w:r>
      <w:r w:rsidRPr="00280F6C">
        <w:rPr>
          <w:rStyle w:val="Emphasis"/>
          <w:highlight w:val="green"/>
        </w:rPr>
        <w:t xml:space="preserve">crisis </w:t>
      </w:r>
      <w:r w:rsidRPr="00572870">
        <w:rPr>
          <w:rStyle w:val="Emphasis"/>
        </w:rPr>
        <w:t xml:space="preserve">to </w:t>
      </w:r>
      <w:r w:rsidRPr="00280F6C">
        <w:rPr>
          <w:rStyle w:val="Emphasis"/>
          <w:highlight w:val="green"/>
        </w:rPr>
        <w:t xml:space="preserve">interpret </w:t>
      </w:r>
      <w:r w:rsidRPr="00572870">
        <w:rPr>
          <w:rStyle w:val="Emphasis"/>
        </w:rPr>
        <w:t xml:space="preserve">events in their </w:t>
      </w:r>
      <w:r w:rsidRPr="00280F6C">
        <w:rPr>
          <w:rStyle w:val="Emphasis"/>
          <w:highlight w:val="green"/>
        </w:rPr>
        <w:t>worst-case</w:t>
      </w:r>
      <w:r w:rsidRPr="001F4FB0">
        <w:rPr>
          <w:rStyle w:val="Emphasis"/>
        </w:rPr>
        <w:t xml:space="preserve"> light</w:t>
      </w:r>
      <w:r w:rsidRPr="001F4FB0">
        <w:rPr>
          <w:sz w:val="16"/>
        </w:rPr>
        <w:t xml:space="preserve">. For example, consider the coincidences that occurred in early September 1956, during the extraordinarily tense period in international relations marked by the Suez Crisis and Hungarian uprising. 55 On one evening the White House received messages indicating: 1. the Turkish Air Force had gone on alert in response to unidentiﬁed aircraft penetrating its airspace; 2. one hundred Soviet MiG-15s were ﬂying over Syria; 3. a British Canberra bomber had been shot down over Syria, most likely by a MiG; and 4. The Russian ﬂeet was moving through the Dardanelles. Gen. Andrew 28 What if Space Were Weaponized? </w:t>
      </w:r>
      <w:proofErr w:type="spellStart"/>
      <w:r w:rsidRPr="001F4FB0">
        <w:rPr>
          <w:sz w:val="16"/>
        </w:rPr>
        <w:t>Goodpaster</w:t>
      </w:r>
      <w:proofErr w:type="spellEnd"/>
      <w:r w:rsidRPr="001F4FB0">
        <w:rPr>
          <w:sz w:val="16"/>
        </w:rPr>
        <w:t xml:space="preserve"> was reported to have worried that the conﬂuence of events “might trigger off … the NATO operations plan” that called for a nuclear strike on the Soviet Union. Yet, all of these reports were false. The “jets” over Turkey were a ﬂock of swans; the Soviet </w:t>
      </w:r>
      <w:proofErr w:type="spellStart"/>
      <w:r w:rsidRPr="001F4FB0">
        <w:rPr>
          <w:sz w:val="16"/>
        </w:rPr>
        <w:t>MiGs</w:t>
      </w:r>
      <w:proofErr w:type="spellEnd"/>
      <w:r w:rsidRPr="001F4FB0">
        <w:rPr>
          <w:sz w:val="16"/>
        </w:rPr>
        <w:t xml:space="preserve"> over Syria were a smaller, routine escort returning the president from a state visit to Moscow; the bomber crashed due to mechanical difﬁculties; and the Soviet ﬂeet was beginning long-scheduled exercises. In an important sense, these were not “coincidences” but rather different manifestations of a common failure – human error resulting from extreme tension of an international crisis. As one author noted, “The detection and misinterpretation of these events, against the context of world tensions from Hungary and Suez, was the ﬁrst major example of how the size and complexity of worldwide electronic warning systems could, at certain critical times, create momentum of its own.” Perhaps most worrisome, the United States might be blithely unaware of the degree to which the Russians were concerned about its actions and inadvertently escalate a crisis. During the early 1980s, the Soviet Union suffered a major “war scare” during which time its leadership concluded that bilateral relations were rapidly declining. This war scare was driven in part by the rhetoric of the Reagan administration, fortiﬁed by the selective reading of intelligence. During this period, NATO conducted a major command post exercise, Able Archer, that caused some elements of the Soviet military to raise their alert status. American ofﬁcials were stunned to learn, after the fact, that the Kremlin had been acutely nervous about an American ﬁrst strike during this period. 56 All of these incidents have a common theme – that </w:t>
      </w:r>
      <w:r w:rsidRPr="001F4FB0">
        <w:rPr>
          <w:rStyle w:val="StyleUnderline"/>
        </w:rPr>
        <w:t>conﬁdence is often the difference between war and peace. In times of crisis, false alarms can have a momentum of their own</w:t>
      </w:r>
      <w:r w:rsidRPr="001F4FB0">
        <w:rPr>
          <w:sz w:val="16"/>
        </w:rPr>
        <w:t xml:space="preserve">. As in the second scenario in this monograph, the lesson is that commanders rely on the steady ﬂow of reliable information. </w:t>
      </w:r>
      <w:r w:rsidRPr="00572870">
        <w:rPr>
          <w:rStyle w:val="StyleUnderline"/>
        </w:rPr>
        <w:t>When</w:t>
      </w:r>
      <w:r w:rsidRPr="00572870">
        <w:rPr>
          <w:sz w:val="16"/>
        </w:rPr>
        <w:t xml:space="preserve"> that </w:t>
      </w:r>
      <w:r w:rsidRPr="00572870">
        <w:rPr>
          <w:rStyle w:val="StyleUnderline"/>
        </w:rPr>
        <w:t>information ﬂow is disrupted</w:t>
      </w:r>
      <w:r w:rsidRPr="00572870">
        <w:rPr>
          <w:sz w:val="16"/>
        </w:rPr>
        <w:t xml:space="preserve"> – </w:t>
      </w:r>
      <w:r w:rsidRPr="00572870">
        <w:rPr>
          <w:rStyle w:val="StyleUnderline"/>
          <w:highlight w:val="green"/>
        </w:rPr>
        <w:t>whether</w:t>
      </w:r>
      <w:r w:rsidRPr="001F4FB0">
        <w:rPr>
          <w:rStyle w:val="StyleUnderline"/>
        </w:rPr>
        <w:t xml:space="preserve"> </w:t>
      </w:r>
      <w:r w:rsidRPr="00572870">
        <w:rPr>
          <w:rStyle w:val="StyleUnderline"/>
        </w:rPr>
        <w:t>by</w:t>
      </w:r>
      <w:r w:rsidRPr="001F4FB0">
        <w:rPr>
          <w:rStyle w:val="StyleUnderline"/>
        </w:rPr>
        <w:t xml:space="preserve"> a deliberate </w:t>
      </w:r>
      <w:r w:rsidRPr="00280F6C">
        <w:rPr>
          <w:rStyle w:val="StyleUnderline"/>
          <w:highlight w:val="green"/>
        </w:rPr>
        <w:t>attack or</w:t>
      </w:r>
      <w:r w:rsidRPr="001F4FB0">
        <w:rPr>
          <w:rStyle w:val="StyleUnderline"/>
        </w:rPr>
        <w:t xml:space="preserve"> an </w:t>
      </w:r>
      <w:r w:rsidRPr="00280F6C">
        <w:rPr>
          <w:rStyle w:val="StyleUnderline"/>
          <w:highlight w:val="green"/>
        </w:rPr>
        <w:t>accident</w:t>
      </w:r>
      <w:r w:rsidRPr="001F4FB0">
        <w:rPr>
          <w:sz w:val="16"/>
        </w:rPr>
        <w:t xml:space="preserve"> – </w:t>
      </w:r>
      <w:r w:rsidRPr="001F4FB0">
        <w:rPr>
          <w:rStyle w:val="StyleUnderline"/>
        </w:rPr>
        <w:t xml:space="preserve">conﬁdence collapses and </w:t>
      </w:r>
      <w:r w:rsidRPr="00280F6C">
        <w:rPr>
          <w:rStyle w:val="StyleUnderline"/>
          <w:highlight w:val="green"/>
        </w:rPr>
        <w:t>the result is</w:t>
      </w:r>
      <w:r w:rsidRPr="001F4FB0">
        <w:rPr>
          <w:rStyle w:val="StyleUnderline"/>
        </w:rPr>
        <w:t xml:space="preserve"> panic and </w:t>
      </w:r>
      <w:r w:rsidRPr="00280F6C">
        <w:rPr>
          <w:rStyle w:val="StyleUnderline"/>
          <w:highlight w:val="green"/>
        </w:rPr>
        <w:t>escalation</w:t>
      </w:r>
      <w:r w:rsidRPr="001F4FB0">
        <w:rPr>
          <w:sz w:val="16"/>
        </w:rPr>
        <w:t xml:space="preserve">. Introducing ASAT weapons into this mix is all the more dangerous, because such weapons target the elements of the command system that keep leaders aware, informed and in control. As a result, the mere presence of such weapons is corrosive to the conﬁdence that allows national nuclear forces to operate safely. </w:t>
      </w:r>
    </w:p>
    <w:p w14:paraId="487127C0" w14:textId="77777777" w:rsidR="00603898" w:rsidRPr="00146222" w:rsidRDefault="00603898" w:rsidP="00603898">
      <w:pPr>
        <w:pStyle w:val="Heading4"/>
      </w:pPr>
      <w:r>
        <w:t xml:space="preserve">Unchecked Commercial Appropriation </w:t>
      </w:r>
      <w:r>
        <w:rPr>
          <w:u w:val="single"/>
        </w:rPr>
        <w:t>causes</w:t>
      </w:r>
      <w:r>
        <w:t xml:space="preserve"> Space Conflicts.</w:t>
      </w:r>
    </w:p>
    <w:p w14:paraId="380EBCBA" w14:textId="77777777" w:rsidR="00603898" w:rsidRPr="00BC2859" w:rsidRDefault="00603898" w:rsidP="00603898">
      <w:r>
        <w:rPr>
          <w:rStyle w:val="Style13ptBold"/>
        </w:rPr>
        <w:t xml:space="preserve">Perez 21 </w:t>
      </w:r>
      <w:r w:rsidRPr="00BC2859">
        <w:t xml:space="preserve">Veronica Delgado-Perez. 12/14/21. Argument | The Commercialization of Space Risks Launching a Militarized Space Race. </w:t>
      </w:r>
      <w:hyperlink r:id="rId12"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 CVHS SR</w:t>
      </w:r>
    </w:p>
    <w:p w14:paraId="286B0C74" w14:textId="77777777" w:rsidR="00603898" w:rsidRPr="00146222" w:rsidRDefault="00603898" w:rsidP="00603898">
      <w:pPr>
        <w:rPr>
          <w:sz w:val="12"/>
        </w:rPr>
      </w:pPr>
      <w:r w:rsidRPr="000B7AC9">
        <w:rPr>
          <w:rStyle w:val="StyleUnderline"/>
        </w:rPr>
        <w:t xml:space="preserve">Fundamentals of the Final Frontier It is a </w:t>
      </w:r>
      <w:r w:rsidRPr="00572870">
        <w:rPr>
          <w:rStyle w:val="Emphasis"/>
          <w:bdr w:val="single" w:sz="18" w:space="0" w:color="auto"/>
        </w:rPr>
        <w:t>geopolitical imperative to determine what, if any, commercial activities and use of extraterrestrial resources are permitted</w:t>
      </w:r>
      <w:r w:rsidRPr="00146222">
        <w:rPr>
          <w:sz w:val="12"/>
        </w:rPr>
        <w:t xml:space="preserve"> within the confines of international law. Without clear-cut agreements on what activity is recognized by international law, </w:t>
      </w:r>
      <w:r w:rsidRPr="00BC2859">
        <w:rPr>
          <w:rStyle w:val="Emphasis"/>
        </w:rPr>
        <w:t>the world will undoubtedly see states push the boundaries ever further in an attempt to gain the edge over geopolitical competitors — even more-so in an era of renewed great power competition.</w:t>
      </w:r>
      <w:r w:rsidRPr="00146222">
        <w:rPr>
          <w:sz w:val="12"/>
        </w:rPr>
        <w:t xml:space="preserve"> </w:t>
      </w:r>
      <w:r w:rsidRPr="00BC2859">
        <w:rPr>
          <w:rStyle w:val="Emphasis"/>
        </w:rPr>
        <w:t>Yet to date, there exists no comprehensive treaty or legal reference to commercial activity in space</w:t>
      </w:r>
      <w:r w:rsidRPr="00146222">
        <w:rPr>
          <w:sz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sidRPr="00BC2859">
        <w:rPr>
          <w:rStyle w:val="StyleUnderline"/>
        </w:rPr>
        <w:t>In the last decade, the United Nations Committee on the Peaceful Uses of Outer Space (COPUOS) dealt with commercial aspects in outer space. In one of their last reports, the Committee expressed that the era of the</w:t>
      </w:r>
      <w:r w:rsidRPr="000B7AC9">
        <w:rPr>
          <w:rStyle w:val="StyleUnderline"/>
        </w:rPr>
        <w:t xml:space="preserve"> </w:t>
      </w:r>
      <w:r w:rsidRPr="00280F6C">
        <w:rPr>
          <w:rStyle w:val="StyleUnderline"/>
          <w:highlight w:val="green"/>
        </w:rPr>
        <w:t>commercial utilization</w:t>
      </w:r>
      <w:r w:rsidRPr="000B7AC9">
        <w:rPr>
          <w:rStyle w:val="StyleUnderline"/>
        </w:rPr>
        <w:t xml:space="preserve"> of outer space’s resources is intrinsically </w:t>
      </w:r>
      <w:r w:rsidRPr="00280F6C">
        <w:rPr>
          <w:rStyle w:val="Emphasis"/>
          <w:highlight w:val="green"/>
        </w:rPr>
        <w:t xml:space="preserve">linked to the </w:t>
      </w:r>
      <w:r w:rsidRPr="00280F6C">
        <w:rPr>
          <w:rStyle w:val="Emphasis"/>
          <w:highlight w:val="green"/>
          <w:bdr w:val="single" w:sz="18" w:space="0" w:color="auto"/>
        </w:rPr>
        <w:t xml:space="preserve">escalation </w:t>
      </w:r>
      <w:r w:rsidRPr="00572870">
        <w:rPr>
          <w:rStyle w:val="Emphasis"/>
          <w:bdr w:val="single" w:sz="18" w:space="0" w:color="auto"/>
        </w:rPr>
        <w:t xml:space="preserve">of international competition </w:t>
      </w:r>
      <w:r w:rsidRPr="00280F6C">
        <w:rPr>
          <w:rStyle w:val="Emphasis"/>
          <w:highlight w:val="green"/>
          <w:bdr w:val="single" w:sz="18" w:space="0" w:color="auto"/>
        </w:rPr>
        <w:t>over resources</w:t>
      </w:r>
      <w:r w:rsidRPr="000B7AC9">
        <w:rPr>
          <w:rStyle w:val="StyleUnderline"/>
        </w:rPr>
        <w:t xml:space="preserve">, which could </w:t>
      </w:r>
      <w:r w:rsidRPr="00572870">
        <w:rPr>
          <w:rStyle w:val="Emphasis"/>
          <w:bdr w:val="single" w:sz="18" w:space="0" w:color="auto"/>
        </w:rPr>
        <w:t>threaten international peace and</w:t>
      </w:r>
      <w:r w:rsidRPr="00572870">
        <w:rPr>
          <w:rStyle w:val="StyleUnderline"/>
          <w:bdr w:val="single" w:sz="18" w:space="0" w:color="auto"/>
        </w:rPr>
        <w:t xml:space="preserve"> </w:t>
      </w:r>
      <w:r w:rsidRPr="00572870">
        <w:rPr>
          <w:rStyle w:val="Emphasis"/>
          <w:bdr w:val="single" w:sz="18" w:space="0" w:color="auto"/>
        </w:rPr>
        <w:t>security</w:t>
      </w:r>
      <w:r w:rsidRPr="000B7AC9">
        <w:rPr>
          <w:rStyle w:val="StyleUnderline"/>
        </w:rPr>
        <w:t>.</w:t>
      </w:r>
      <w:r w:rsidRPr="00146222">
        <w:rPr>
          <w:sz w:val="12"/>
        </w:rPr>
        <w:t xml:space="preserve"> By encouraging the international community to engage in outer space’s activities for the benefit of humankind as a whole, “some delegations” have expressed that states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w:t>
      </w:r>
      <w:proofErr w:type="gramStart"/>
      <w:r w:rsidRPr="00146222">
        <w:rPr>
          <w:sz w:val="12"/>
        </w:rPr>
        <w:t>considered</w:t>
      </w:r>
      <w:proofErr w:type="gramEnd"/>
      <w:r w:rsidRPr="00146222">
        <w:rPr>
          <w:sz w:val="12"/>
        </w:rPr>
        <w:t xml:space="preserve"> a global commons,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sidRPr="00BC2859">
        <w:rPr>
          <w:rStyle w:val="StyleUnderline"/>
        </w:rPr>
        <w:t xml:space="preserve">Inevitably, </w:t>
      </w:r>
      <w:r w:rsidRPr="00572870">
        <w:rPr>
          <w:rStyle w:val="Emphasis"/>
        </w:rPr>
        <w:t>there are significant drawbacks</w:t>
      </w:r>
      <w:r w:rsidRPr="00572870">
        <w:rPr>
          <w:rStyle w:val="StyleUnderline"/>
        </w:rPr>
        <w:t xml:space="preserve"> </w:t>
      </w:r>
      <w:r w:rsidRPr="00572870">
        <w:rPr>
          <w:rStyle w:val="Emphasis"/>
        </w:rPr>
        <w:t>to</w:t>
      </w:r>
      <w:r w:rsidRPr="00572870">
        <w:rPr>
          <w:rStyle w:val="StyleUnderline"/>
        </w:rPr>
        <w:t xml:space="preserve"> the </w:t>
      </w:r>
      <w:r w:rsidRPr="00572870">
        <w:rPr>
          <w:rStyle w:val="Emphasis"/>
          <w:bdr w:val="single" w:sz="18" w:space="0" w:color="auto"/>
        </w:rPr>
        <w:t>commercialization of space exploration</w:t>
      </w:r>
      <w:r w:rsidRPr="00BC2859">
        <w:rPr>
          <w:rStyle w:val="StyleUnderline"/>
        </w:rPr>
        <w:t>. These can vary, for instance, from the commercial dominance of space’s natural resources only by those</w:t>
      </w:r>
      <w:r w:rsidRPr="00146222">
        <w:rPr>
          <w:sz w:val="12"/>
        </w:rPr>
        <w:t xml:space="preserve"> </w:t>
      </w:r>
      <w:r w:rsidRPr="00280F6C">
        <w:rPr>
          <w:rStyle w:val="StyleUnderline"/>
          <w:highlight w:val="green"/>
        </w:rPr>
        <w:t>states</w:t>
      </w:r>
      <w:r w:rsidRPr="000B7AC9">
        <w:rPr>
          <w:rStyle w:val="StyleUnderline"/>
        </w:rPr>
        <w:t xml:space="preserve"> </w:t>
      </w:r>
      <w:r w:rsidRPr="00280F6C">
        <w:rPr>
          <w:rStyle w:val="StyleUnderline"/>
          <w:highlight w:val="green"/>
        </w:rPr>
        <w:t>with</w:t>
      </w:r>
      <w:r w:rsidRPr="000B7AC9">
        <w:rPr>
          <w:rStyle w:val="StyleUnderline"/>
        </w:rPr>
        <w:t xml:space="preserve"> the </w:t>
      </w:r>
      <w:r w:rsidRPr="00572870">
        <w:rPr>
          <w:rStyle w:val="Emphasis"/>
        </w:rPr>
        <w:t xml:space="preserve">technical and financial </w:t>
      </w:r>
      <w:r w:rsidRPr="00572870">
        <w:rPr>
          <w:rStyle w:val="Emphasis"/>
          <w:highlight w:val="green"/>
        </w:rPr>
        <w:t>capital</w:t>
      </w:r>
      <w:r w:rsidRPr="00572870">
        <w:rPr>
          <w:rStyle w:val="StyleUnderline"/>
          <w:highlight w:val="green"/>
        </w:rPr>
        <w:t xml:space="preserve"> to</w:t>
      </w:r>
      <w:r w:rsidRPr="000B7AC9">
        <w:rPr>
          <w:rStyle w:val="StyleUnderline"/>
        </w:rPr>
        <w:t xml:space="preserve"> support space missions, to </w:t>
      </w:r>
      <w:r w:rsidRPr="00572870">
        <w:rPr>
          <w:rStyle w:val="StyleUnderline"/>
        </w:rPr>
        <w:t xml:space="preserve">geopolitical </w:t>
      </w:r>
      <w:r w:rsidRPr="00280F6C">
        <w:rPr>
          <w:rStyle w:val="StyleUnderline"/>
          <w:highlight w:val="green"/>
        </w:rPr>
        <w:t>compe</w:t>
      </w:r>
      <w:r w:rsidRPr="00572870">
        <w:rPr>
          <w:rStyle w:val="StyleUnderline"/>
          <w:highlight w:val="green"/>
        </w:rPr>
        <w:t>t</w:t>
      </w:r>
      <w:r w:rsidRPr="00572870">
        <w:rPr>
          <w:rStyle w:val="StyleUnderline"/>
        </w:rPr>
        <w:t>ition</w:t>
      </w:r>
      <w:r w:rsidRPr="00280F6C">
        <w:rPr>
          <w:rStyle w:val="StyleUnderline"/>
          <w:highlight w:val="green"/>
        </w:rPr>
        <w:t xml:space="preserve"> over extraterrestrial resources</w:t>
      </w:r>
      <w:r w:rsidRPr="000B7AC9">
        <w:rPr>
          <w:rStyle w:val="StyleUnderline"/>
        </w:rPr>
        <w:t xml:space="preserve"> that </w:t>
      </w:r>
      <w:r w:rsidRPr="00280F6C">
        <w:rPr>
          <w:rStyle w:val="Emphasis"/>
          <w:highlight w:val="green"/>
          <w:bdr w:val="single" w:sz="18" w:space="0" w:color="auto"/>
        </w:rPr>
        <w:t>threaten</w:t>
      </w:r>
      <w:r w:rsidRPr="00572870">
        <w:rPr>
          <w:rStyle w:val="Emphasis"/>
          <w:bdr w:val="single" w:sz="18" w:space="0" w:color="auto"/>
        </w:rPr>
        <w:t>s</w:t>
      </w:r>
      <w:r w:rsidRPr="00280F6C">
        <w:rPr>
          <w:rStyle w:val="Emphasis"/>
          <w:highlight w:val="green"/>
          <w:bdr w:val="single" w:sz="18" w:space="0" w:color="auto"/>
        </w:rPr>
        <w:t xml:space="preserve"> world peace </w:t>
      </w:r>
      <w:r w:rsidRPr="00572870">
        <w:rPr>
          <w:rStyle w:val="Emphasis"/>
          <w:bdr w:val="single" w:sz="18" w:space="0" w:color="auto"/>
        </w:rPr>
        <w:t>and security</w:t>
      </w:r>
      <w:r w:rsidRPr="000B7AC9">
        <w:rPr>
          <w:rStyle w:val="StyleUnderline"/>
        </w:rPr>
        <w:t xml:space="preserve">, to the potential for the monopolization of extraterrestrial resources by states and private companies. </w:t>
      </w:r>
      <w:r w:rsidRPr="00146222">
        <w:rPr>
          <w:sz w:val="12"/>
        </w:rPr>
        <w:t>As was the case during the Cold War, the Soviet Union and the United States began a Space Race in which they struggled to achieve supremacy in space exploration and domination of science</w:t>
      </w:r>
      <w:r w:rsidRPr="000B7AC9">
        <w:rPr>
          <w:rStyle w:val="StyleUnderline"/>
        </w:rPr>
        <w:t xml:space="preserve">. Today, the </w:t>
      </w:r>
      <w:r w:rsidRPr="000D4C2C">
        <w:rPr>
          <w:rStyle w:val="StyleUnderline"/>
        </w:rPr>
        <w:t>number of space powers has increased thanks to continual advancements in flight, combustion, and fueling technologies</w:t>
      </w:r>
      <w:r w:rsidRPr="00146222">
        <w:rPr>
          <w:sz w:val="12"/>
        </w:rPr>
        <w:t xml:space="preserve">. In the three decades since the end of the Cold War, technologically advanced countries like </w:t>
      </w:r>
      <w:r w:rsidRPr="000D4C2C">
        <w:rPr>
          <w:rStyle w:val="StyleUnderline"/>
        </w:rPr>
        <w:t>China, Japan, and France</w:t>
      </w:r>
      <w:r w:rsidRPr="00146222">
        <w:rPr>
          <w:sz w:val="12"/>
        </w:rPr>
        <w:t xml:space="preserve"> which previously had no space program have successfully navigated to the top tier of space-faring agencies and programs. </w:t>
      </w:r>
      <w:r w:rsidRPr="000D4C2C">
        <w:rPr>
          <w:rStyle w:val="StyleUnderline"/>
        </w:rPr>
        <w:t xml:space="preserve">In 2018, the U.S. allocated $41 billion to space programs, followed by China at $5.8 billion, and Russia at $3.1 billion. Collectively, the three major space powers control almost 65% of the global industry, showing space </w:t>
      </w:r>
      <w:r w:rsidRPr="000D4C2C">
        <w:rPr>
          <w:rStyle w:val="Emphasis"/>
        </w:rPr>
        <w:t>powers are monopolizing</w:t>
      </w:r>
      <w:r w:rsidRPr="000D4C2C">
        <w:rPr>
          <w:rStyle w:val="StyleUnderline"/>
        </w:rPr>
        <w:t xml:space="preserve"> space and reinforcing the inequality gap between states that do not have sufficient economic and technological capacity to invest</w:t>
      </w:r>
      <w:r w:rsidRPr="00146222">
        <w:rPr>
          <w:sz w:val="12"/>
        </w:rPr>
        <w:t xml:space="preserve">. </w:t>
      </w:r>
      <w:r w:rsidRPr="000B7AC9">
        <w:rPr>
          <w:rStyle w:val="StyleUnderline"/>
        </w:rPr>
        <w:t xml:space="preserve">With </w:t>
      </w:r>
      <w:r w:rsidRPr="00572870">
        <w:rPr>
          <w:rStyle w:val="StyleUnderline"/>
        </w:rPr>
        <w:t xml:space="preserve">new actors on the game stage, </w:t>
      </w:r>
      <w:r w:rsidRPr="00572870">
        <w:rPr>
          <w:rStyle w:val="Emphasis"/>
        </w:rPr>
        <w:t>conflicts of interest may arise</w:t>
      </w:r>
      <w:r w:rsidRPr="000B7AC9">
        <w:rPr>
          <w:rStyle w:val="StyleUnderline"/>
        </w:rPr>
        <w:t xml:space="preserve">. </w:t>
      </w:r>
      <w:r w:rsidRPr="000B7AC9">
        <w:rPr>
          <w:rStyle w:val="Emphasis"/>
        </w:rPr>
        <w:t xml:space="preserve">There is a risk that each actor adopts a kind of </w:t>
      </w:r>
      <w:r w:rsidRPr="000D4C2C">
        <w:rPr>
          <w:rStyle w:val="Emphasis"/>
        </w:rPr>
        <w:t>short-term Realist approach to space policy — one which is driven by self-interest in reaping the greatest benefits of extraterrestrial exploration and commercialization while controlling access to others</w:t>
      </w:r>
      <w:r w:rsidRPr="00146222">
        <w:rPr>
          <w:sz w:val="12"/>
        </w:rPr>
        <w:t xml:space="preserve">. If unmitigated, states may choose to militarize outer space to gain a strategic edge over competitors and adversaries. This process has already begun. </w:t>
      </w:r>
      <w:r w:rsidRPr="000D4C2C">
        <w:rPr>
          <w:rStyle w:val="StyleUnderline"/>
        </w:rPr>
        <w:t xml:space="preserve">Under the Trump administration, the </w:t>
      </w:r>
      <w:r w:rsidRPr="000D4C2C">
        <w:rPr>
          <w:rStyle w:val="StyleUnderline"/>
        </w:rPr>
        <w:lastRenderedPageBreak/>
        <w:t>Pentagon established the U.S. Space Force as a new branch of the Armed Forces to protect the country and allied interests in space.</w:t>
      </w:r>
      <w:r w:rsidRPr="00146222">
        <w:rPr>
          <w:sz w:val="12"/>
        </w:rPr>
        <w:t xml:space="preserve"> </w:t>
      </w:r>
      <w:r w:rsidRPr="000D4C2C">
        <w:rPr>
          <w:rStyle w:val="StyleUnderline"/>
        </w:rPr>
        <w:t>Already, Delta 4 — one of the U.S. Space Force’s missions — conducts strategic and theater missile warnings, manages weapon systems, and provides information to missile defense forces</w:t>
      </w:r>
      <w:r w:rsidRPr="00146222">
        <w:rPr>
          <w:sz w:val="12"/>
        </w:rPr>
        <w:t xml:space="preserve">. The measure shows that for the U.S., outer space is not only a domain of scientific exploration but has the potential to become increasingly securitized. With </w:t>
      </w:r>
      <w:r w:rsidRPr="000D4C2C">
        <w:rPr>
          <w:rStyle w:val="StyleUnderline"/>
        </w:rPr>
        <w:t>the impending expiration of the Strategic Arms Reduction Treaty (START) between the U.S. and Russia on February 5, 2021, a number of security dilemmas could arise</w:t>
      </w:r>
      <w:r w:rsidRPr="00146222">
        <w:rPr>
          <w:sz w:val="12"/>
        </w:rPr>
        <w:t xml:space="preserve">. </w:t>
      </w:r>
      <w:r w:rsidRPr="000D4C2C">
        <w:rPr>
          <w:rStyle w:val="StyleUnderline"/>
        </w:rPr>
        <w:t>If the world’s two largest</w:t>
      </w:r>
      <w:r w:rsidRPr="000B7AC9">
        <w:rPr>
          <w:rStyle w:val="StyleUnderline"/>
        </w:rPr>
        <w:t xml:space="preserve"> nuclear powers do not edge toward extending the treaty, </w:t>
      </w:r>
      <w:r w:rsidRPr="00280F6C">
        <w:rPr>
          <w:rStyle w:val="StyleUnderline"/>
          <w:highlight w:val="green"/>
        </w:rPr>
        <w:t>Washington and Moscow</w:t>
      </w:r>
      <w:r w:rsidRPr="000B7AC9">
        <w:rPr>
          <w:rStyle w:val="StyleUnderline"/>
        </w:rPr>
        <w:t xml:space="preserve"> risk </w:t>
      </w:r>
      <w:r w:rsidRPr="00572870">
        <w:rPr>
          <w:rStyle w:val="StyleUnderline"/>
        </w:rPr>
        <w:t>returning to the era of unrestricted expansion</w:t>
      </w:r>
      <w:r w:rsidRPr="000B7AC9">
        <w:rPr>
          <w:rStyle w:val="StyleUnderline"/>
        </w:rPr>
        <w:t xml:space="preserve"> </w:t>
      </w:r>
      <w:r w:rsidRPr="00572870">
        <w:rPr>
          <w:rStyle w:val="StyleUnderline"/>
        </w:rPr>
        <w:t>of</w:t>
      </w:r>
      <w:r w:rsidRPr="000B7AC9">
        <w:rPr>
          <w:rStyle w:val="StyleUnderline"/>
        </w:rPr>
        <w:t xml:space="preserve"> launch platforms and </w:t>
      </w:r>
      <w:r w:rsidRPr="00572870">
        <w:rPr>
          <w:rStyle w:val="StyleUnderline"/>
        </w:rPr>
        <w:t>strategically-</w:t>
      </w:r>
      <w:r w:rsidRPr="00572870">
        <w:rPr>
          <w:rStyle w:val="StyleUnderline"/>
          <w:highlight w:val="green"/>
        </w:rPr>
        <w:t>deployed</w:t>
      </w:r>
      <w:r w:rsidRPr="00572870">
        <w:rPr>
          <w:rStyle w:val="StyleUnderline"/>
        </w:rPr>
        <w:t xml:space="preserve"> nuclear </w:t>
      </w:r>
      <w:r w:rsidRPr="00280F6C">
        <w:rPr>
          <w:rStyle w:val="StyleUnderline"/>
          <w:highlight w:val="green"/>
        </w:rPr>
        <w:t>warheads</w:t>
      </w:r>
      <w:r w:rsidRPr="000B7AC9">
        <w:rPr>
          <w:rStyle w:val="StyleUnderline"/>
        </w:rPr>
        <w:t xml:space="preserve"> — potentially </w:t>
      </w:r>
      <w:r w:rsidRPr="00572870">
        <w:rPr>
          <w:rStyle w:val="StyleUnderline"/>
        </w:rPr>
        <w:t>with the aid of military infrastructure</w:t>
      </w:r>
      <w:r w:rsidRPr="000B7AC9">
        <w:rPr>
          <w:rStyle w:val="StyleUnderline"/>
        </w:rPr>
        <w:t xml:space="preserve"> </w:t>
      </w:r>
      <w:r w:rsidRPr="00280F6C">
        <w:rPr>
          <w:rStyle w:val="StyleUnderline"/>
          <w:highlight w:val="green"/>
        </w:rPr>
        <w:t>in</w:t>
      </w:r>
      <w:r w:rsidRPr="000B7AC9">
        <w:rPr>
          <w:rStyle w:val="StyleUnderline"/>
        </w:rPr>
        <w:t xml:space="preserve"> </w:t>
      </w:r>
      <w:r w:rsidRPr="00280F6C">
        <w:rPr>
          <w:rStyle w:val="Emphasis"/>
          <w:highlight w:val="green"/>
        </w:rPr>
        <w:t>space</w:t>
      </w:r>
      <w:r w:rsidRPr="000B7AC9">
        <w:rPr>
          <w:rStyle w:val="StyleUnderline"/>
        </w:rPr>
        <w:t>.</w:t>
      </w:r>
      <w:r w:rsidRPr="00146222">
        <w:rPr>
          <w:sz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sidRPr="000B7AC9">
        <w:rPr>
          <w:rStyle w:val="StyleUnderline"/>
        </w:rPr>
        <w:t xml:space="preserve">More than the risk of the securitization of space, state, </w:t>
      </w:r>
      <w:r w:rsidRPr="000D4C2C">
        <w:rPr>
          <w:rStyle w:val="StyleUnderline"/>
        </w:rPr>
        <w:t xml:space="preserve">and private actors could begin to claim exclusive legal rights over the resources they discover. </w:t>
      </w:r>
      <w:r w:rsidRPr="00146222">
        <w:rPr>
          <w:sz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sidRPr="000D4C2C">
        <w:rPr>
          <w:rStyle w:val="StyleUnderline"/>
        </w:rPr>
        <w:t>private investment in space activities, or the emergence of non-state private enterprises operating in space</w:t>
      </w:r>
      <w:r w:rsidRPr="00F148C5">
        <w:rPr>
          <w:rStyle w:val="StyleUnderline"/>
        </w:rPr>
        <w:t xml:space="preserve">. As a result, </w:t>
      </w:r>
      <w:r w:rsidRPr="00572870">
        <w:rPr>
          <w:rStyle w:val="StyleUnderline"/>
        </w:rPr>
        <w:t>private enterprises</w:t>
      </w:r>
      <w:r w:rsidRPr="00F148C5">
        <w:rPr>
          <w:rStyle w:val="StyleUnderline"/>
        </w:rPr>
        <w:t xml:space="preserve"> operating in the vacuum of space also </w:t>
      </w:r>
      <w:r w:rsidRPr="00572870">
        <w:rPr>
          <w:rStyle w:val="Emphasis"/>
        </w:rPr>
        <w:t xml:space="preserve">float in an unstable </w:t>
      </w:r>
      <w:r w:rsidRPr="00280F6C">
        <w:rPr>
          <w:rStyle w:val="Emphasis"/>
          <w:highlight w:val="green"/>
        </w:rPr>
        <w:t>legal vacuum</w:t>
      </w:r>
      <w:r w:rsidRPr="00F148C5">
        <w:rPr>
          <w:rStyle w:val="StyleUnderline"/>
        </w:rPr>
        <w:t xml:space="preserve"> which </w:t>
      </w:r>
      <w:r w:rsidRPr="00280F6C">
        <w:rPr>
          <w:rStyle w:val="Emphasis"/>
          <w:highlight w:val="green"/>
          <w:bdr w:val="single" w:sz="18" w:space="0" w:color="auto"/>
        </w:rPr>
        <w:t xml:space="preserve">threatens </w:t>
      </w:r>
      <w:r w:rsidRPr="00572870">
        <w:rPr>
          <w:rStyle w:val="Emphasis"/>
          <w:bdr w:val="single" w:sz="18" w:space="0" w:color="auto"/>
        </w:rPr>
        <w:t>to implode in</w:t>
      </w:r>
      <w:r w:rsidRPr="00280F6C">
        <w:rPr>
          <w:rStyle w:val="Emphasis"/>
          <w:highlight w:val="green"/>
          <w:bdr w:val="single" w:sz="18" w:space="0" w:color="auto"/>
        </w:rPr>
        <w:t xml:space="preserve"> geopolitical competition</w:t>
      </w:r>
      <w:r w:rsidRPr="00F148C5">
        <w:rPr>
          <w:rStyle w:val="StyleUnderline"/>
        </w:rPr>
        <w:t xml:space="preserve">. Beyond Stars and States In an </w:t>
      </w:r>
      <w:r w:rsidRPr="00AA3BC4">
        <w:rPr>
          <w:rStyle w:val="Emphasis"/>
        </w:rPr>
        <w:t>increasingly commercial outer space</w:t>
      </w:r>
      <w:r w:rsidRPr="00F148C5">
        <w:rPr>
          <w:rStyle w:val="StyleUnderline"/>
        </w:rPr>
        <w:t xml:space="preserve"> in which there are </w:t>
      </w:r>
      <w:r w:rsidRPr="00280F6C">
        <w:rPr>
          <w:rStyle w:val="Emphasis"/>
          <w:highlight w:val="green"/>
        </w:rPr>
        <w:t xml:space="preserve">no set limits to the exploitation of resources </w:t>
      </w:r>
      <w:r w:rsidRPr="00AA3BC4">
        <w:rPr>
          <w:rStyle w:val="Emphasis"/>
        </w:rPr>
        <w:t xml:space="preserve">or </w:t>
      </w:r>
      <w:r w:rsidRPr="00AA3BC4">
        <w:rPr>
          <w:rStyle w:val="Emphasis"/>
          <w:highlight w:val="green"/>
        </w:rPr>
        <w:t>claim</w:t>
      </w:r>
      <w:r w:rsidRPr="00AA3BC4">
        <w:rPr>
          <w:rStyle w:val="Emphasis"/>
        </w:rPr>
        <w:t xml:space="preserve"> to </w:t>
      </w:r>
      <w:r w:rsidRPr="00AA3BC4">
        <w:rPr>
          <w:rStyle w:val="Emphasis"/>
          <w:highlight w:val="green"/>
        </w:rPr>
        <w:t>property</w:t>
      </w:r>
      <w:r w:rsidRPr="00F148C5">
        <w:rPr>
          <w:rStyle w:val="StyleUnderline"/>
        </w:rPr>
        <w:t xml:space="preserve">, </w:t>
      </w:r>
      <w:r w:rsidRPr="000D4C2C">
        <w:rPr>
          <w:rStyle w:val="StyleUnderline"/>
        </w:rPr>
        <w:t xml:space="preserve">states and private companies will inevitably pursue the development of new extraterrestrial industries to suit their </w:t>
      </w:r>
      <w:proofErr w:type="spellStart"/>
      <w:r w:rsidRPr="000D4C2C">
        <w:rPr>
          <w:rStyle w:val="StyleUnderline"/>
        </w:rPr>
        <w:t>geoeconomic</w:t>
      </w:r>
      <w:proofErr w:type="spellEnd"/>
      <w:r w:rsidRPr="000D4C2C">
        <w:rPr>
          <w:rStyle w:val="StyleUnderline"/>
        </w:rPr>
        <w:t xml:space="preserve"> interests. If unchecked, the legal protection of outer space as a domain</w:t>
      </w:r>
      <w:r w:rsidRPr="00F148C5">
        <w:rPr>
          <w:rStyle w:val="StyleUnderline"/>
        </w:rPr>
        <w:t xml:space="preserve"> of exploration for the benefit of all humanity </w:t>
      </w:r>
      <w:r w:rsidRPr="00AA3BC4">
        <w:rPr>
          <w:rStyle w:val="Emphasis"/>
        </w:rPr>
        <w:t>would functionally fail</w:t>
      </w:r>
      <w:r w:rsidRPr="00146222">
        <w:rPr>
          <w:sz w:val="12"/>
        </w:rPr>
        <w:t xml:space="preserve">. To </w:t>
      </w:r>
      <w:r w:rsidRPr="00F148C5">
        <w:rPr>
          <w:rStyle w:val="StyleUnderline"/>
        </w:rPr>
        <w:t xml:space="preserve">protect investments and profit from national space industries, </w:t>
      </w:r>
      <w:r w:rsidRPr="00280F6C">
        <w:rPr>
          <w:rStyle w:val="StyleUnderline"/>
          <w:highlight w:val="green"/>
        </w:rPr>
        <w:t>states</w:t>
      </w:r>
      <w:r w:rsidRPr="00F148C5">
        <w:rPr>
          <w:rStyle w:val="StyleUnderline"/>
        </w:rPr>
        <w:t xml:space="preserve"> would likely </w:t>
      </w:r>
      <w:r w:rsidRPr="00280F6C">
        <w:rPr>
          <w:rStyle w:val="StyleUnderline"/>
          <w:bCs/>
          <w:highlight w:val="green"/>
          <w:bdr w:val="single" w:sz="18" w:space="0" w:color="auto"/>
        </w:rPr>
        <w:t>resort to military force</w:t>
      </w:r>
      <w:r w:rsidRPr="00280F6C">
        <w:rPr>
          <w:rStyle w:val="StyleUnderline"/>
          <w:highlight w:val="green"/>
        </w:rPr>
        <w:t xml:space="preserve"> to protect</w:t>
      </w:r>
      <w:r w:rsidRPr="00F148C5">
        <w:rPr>
          <w:rStyle w:val="StyleUnderline"/>
        </w:rPr>
        <w:t xml:space="preserve"> and secure private </w:t>
      </w:r>
      <w:r w:rsidRPr="00280F6C">
        <w:rPr>
          <w:rStyle w:val="StyleUnderline"/>
          <w:highlight w:val="green"/>
        </w:rPr>
        <w:t>assets</w:t>
      </w:r>
      <w:r w:rsidRPr="00146222">
        <w:rPr>
          <w:sz w:val="12"/>
        </w:rPr>
        <w:t xml:space="preserve">. Over time, space would ultimately become a fourth border domain over which states claim, exercise, and defend sovereignty — including through the use of force. The challenge is thus to prevent the circumstances that could lead to space-borne conflict before it is made possible. Notwithstanding, commercial exploration and the use of natural resources need not lead to predation among actors involved in space. </w:t>
      </w:r>
      <w:r w:rsidRPr="00F148C5">
        <w:rPr>
          <w:rStyle w:val="StyleUnderline"/>
        </w:rPr>
        <w:t xml:space="preserve">The </w:t>
      </w:r>
      <w:r w:rsidRPr="00AA3BC4">
        <w:rPr>
          <w:rStyle w:val="StyleUnderline"/>
        </w:rPr>
        <w:t xml:space="preserve">potential </w:t>
      </w:r>
      <w:r w:rsidRPr="00280F6C">
        <w:rPr>
          <w:rStyle w:val="StyleUnderline"/>
          <w:highlight w:val="green"/>
        </w:rPr>
        <w:t xml:space="preserve">rewards </w:t>
      </w:r>
      <w:r w:rsidRPr="00F148C5">
        <w:rPr>
          <w:rStyle w:val="StyleUnderline"/>
        </w:rPr>
        <w:t xml:space="preserve">— both technological and environmental — that could come from investment in the harvesting of resources in space </w:t>
      </w:r>
      <w:r w:rsidRPr="00280F6C">
        <w:rPr>
          <w:rStyle w:val="StyleUnderline"/>
          <w:highlight w:val="green"/>
        </w:rPr>
        <w:t>are immense</w:t>
      </w:r>
      <w:r w:rsidRPr="00146222">
        <w:rPr>
          <w:sz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sidRPr="00280F6C">
        <w:rPr>
          <w:rStyle w:val="Emphasis"/>
          <w:highlight w:val="green"/>
        </w:rPr>
        <w:t>only remedy</w:t>
      </w:r>
      <w:r w:rsidRPr="00F148C5">
        <w:rPr>
          <w:rStyle w:val="Emphasis"/>
        </w:rPr>
        <w:t xml:space="preserve"> for the lack of legal governance over commercial activity in space is the creation of new international laws </w:t>
      </w:r>
      <w:r w:rsidRPr="00146222">
        <w:rPr>
          <w:sz w:val="12"/>
        </w:rPr>
        <w:t>through a comprehensive international treaty on commercial operations in space. The new treaty must</w:t>
      </w:r>
      <w:r w:rsidRPr="00146222">
        <w:rPr>
          <w:rStyle w:val="StyleUnderline"/>
        </w:rPr>
        <w:t xml:space="preserve"> </w:t>
      </w:r>
      <w:r w:rsidRPr="00280F6C">
        <w:rPr>
          <w:rStyle w:val="StyleUnderline"/>
          <w:highlight w:val="green"/>
        </w:rPr>
        <w:t>expressly regulate commercial activities</w:t>
      </w:r>
      <w:r w:rsidRPr="00F148C5">
        <w:rPr>
          <w:rStyle w:val="StyleUnderline"/>
        </w:rPr>
        <w:t xml:space="preserve"> by states and private companies, enshrine an international liability </w:t>
      </w:r>
      <w:r w:rsidRPr="00146222">
        <w:rPr>
          <w:sz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2DC992A9" w14:textId="77777777" w:rsidR="00603898" w:rsidRDefault="00603898" w:rsidP="00603898">
      <w:pPr>
        <w:pStyle w:val="Heading4"/>
      </w:pPr>
      <w:r>
        <w:lastRenderedPageBreak/>
        <w:t xml:space="preserve">Space War cause </w:t>
      </w:r>
      <w:r>
        <w:rPr>
          <w:u w:val="single"/>
        </w:rPr>
        <w:t>Nuclear War</w:t>
      </w:r>
      <w:r>
        <w:t>.</w:t>
      </w:r>
    </w:p>
    <w:p w14:paraId="290C330A" w14:textId="77777777" w:rsidR="00603898" w:rsidRPr="00B0356E" w:rsidRDefault="00603898" w:rsidP="00603898">
      <w:r w:rsidRPr="001804FB">
        <w:rPr>
          <w:rStyle w:val="Style13ptBold"/>
        </w:rPr>
        <w:t>Gallagher 15</w:t>
      </w:r>
      <w:r>
        <w:t xml:space="preserve"> “</w:t>
      </w:r>
      <w:r w:rsidRPr="00D0048E">
        <w:t>Antisatellite warfare without nuclear risk: A mirage</w:t>
      </w:r>
      <w:r>
        <w:t xml:space="preserve">” </w:t>
      </w:r>
      <w:hyperlink r:id="rId13"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 xml:space="preserve">)//Elmer </w:t>
      </w:r>
    </w:p>
    <w:p w14:paraId="540ED1B6" w14:textId="77777777" w:rsidR="00603898" w:rsidRDefault="00603898" w:rsidP="00603898">
      <w:pPr>
        <w:rPr>
          <w:sz w:val="16"/>
        </w:rPr>
      </w:pPr>
      <w:r w:rsidRPr="00F53651">
        <w:rPr>
          <w:rStyle w:val="StyleUnderline"/>
        </w:rPr>
        <w:t xml:space="preserve">In recent decades, however, </w:t>
      </w:r>
      <w:r w:rsidRPr="00AA3BC4">
        <w:rPr>
          <w:rStyle w:val="Emphasis"/>
        </w:rPr>
        <w:t xml:space="preserve">as </w:t>
      </w:r>
      <w:r w:rsidRPr="00280F6C">
        <w:rPr>
          <w:rStyle w:val="Emphasis"/>
          <w:highlight w:val="green"/>
        </w:rPr>
        <w:t>space-based</w:t>
      </w:r>
      <w:r w:rsidRPr="00F53651">
        <w:rPr>
          <w:rStyle w:val="StyleUnderline"/>
        </w:rPr>
        <w:t xml:space="preserve"> reconnaissance, communication, and targeting </w:t>
      </w:r>
      <w:r w:rsidRPr="00280F6C">
        <w:rPr>
          <w:rStyle w:val="Emphasis"/>
          <w:highlight w:val="green"/>
        </w:rPr>
        <w:t>capabilities</w:t>
      </w:r>
      <w:r w:rsidRPr="00F53651">
        <w:rPr>
          <w:rStyle w:val="StyleUnderline"/>
        </w:rPr>
        <w:t xml:space="preserve"> </w:t>
      </w:r>
      <w:r w:rsidRPr="00AA3BC4">
        <w:rPr>
          <w:rStyle w:val="Emphasis"/>
          <w:bdr w:val="single" w:sz="18" w:space="0" w:color="auto"/>
        </w:rPr>
        <w:t xml:space="preserve">have become </w:t>
      </w:r>
      <w:r w:rsidRPr="00280F6C">
        <w:rPr>
          <w:rStyle w:val="Emphasis"/>
          <w:highlight w:val="green"/>
          <w:bdr w:val="single" w:sz="18" w:space="0" w:color="auto"/>
        </w:rPr>
        <w:t>integral</w:t>
      </w:r>
      <w:r w:rsidRPr="00F53651">
        <w:rPr>
          <w:rStyle w:val="StyleUnderline"/>
        </w:rPr>
        <w:t xml:space="preserve"> </w:t>
      </w:r>
      <w:r w:rsidRPr="00AA3BC4">
        <w:rPr>
          <w:rStyle w:val="Emphasis"/>
        </w:rPr>
        <w:t xml:space="preserve">elements of modern </w:t>
      </w:r>
      <w:r w:rsidRPr="00280F6C">
        <w:rPr>
          <w:rStyle w:val="Emphasis"/>
          <w:highlight w:val="green"/>
        </w:rPr>
        <w:t>military operations</w:t>
      </w:r>
      <w:r w:rsidRPr="00F53651">
        <w:rPr>
          <w:rStyle w:val="StyleUnderline"/>
        </w:rPr>
        <w:t xml:space="preserve">, strategists and policy makers have </w:t>
      </w:r>
      <w:r w:rsidRPr="00AA3BC4">
        <w:rPr>
          <w:rStyle w:val="Emphasis"/>
        </w:rPr>
        <w:t>explored whether</w:t>
      </w:r>
      <w:r w:rsidRPr="00F53651">
        <w:rPr>
          <w:rStyle w:val="StyleUnderline"/>
        </w:rPr>
        <w:t xml:space="preserve"> carrying out </w:t>
      </w:r>
      <w:r w:rsidRPr="00280F6C">
        <w:rPr>
          <w:rStyle w:val="Emphasis"/>
          <w:highlight w:val="green"/>
        </w:rPr>
        <w:t>antisatellite attacks</w:t>
      </w:r>
      <w:r w:rsidRPr="00F53651">
        <w:rPr>
          <w:rStyle w:val="StyleUnderline"/>
        </w:rPr>
        <w:t xml:space="preserve"> </w:t>
      </w:r>
      <w:r w:rsidRPr="00AA3BC4">
        <w:rPr>
          <w:rStyle w:val="Emphasis"/>
        </w:rPr>
        <w:t>could confer</w:t>
      </w:r>
      <w:r w:rsidRPr="00F53651">
        <w:rPr>
          <w:rStyle w:val="StyleUnderline"/>
        </w:rPr>
        <w:t xml:space="preserve"> major </w:t>
      </w:r>
      <w:r w:rsidRPr="00AA3BC4">
        <w:rPr>
          <w:rStyle w:val="Emphasis"/>
        </w:rPr>
        <w:t xml:space="preserve">military advantages without </w:t>
      </w:r>
      <w:r w:rsidRPr="00280F6C">
        <w:rPr>
          <w:rStyle w:val="Emphasis"/>
          <w:highlight w:val="green"/>
          <w:bdr w:val="single" w:sz="18" w:space="0" w:color="auto"/>
        </w:rPr>
        <w:t>increasing the risk of nuclear war</w:t>
      </w:r>
      <w:r w:rsidRPr="00E23CB3">
        <w:rPr>
          <w:sz w:val="16"/>
          <w:bdr w:val="single" w:sz="18" w:space="0" w:color="auto"/>
        </w:rPr>
        <w:t>.</w:t>
      </w:r>
      <w:r w:rsidRPr="00E23CB3">
        <w:rPr>
          <w:sz w:val="16"/>
        </w:rPr>
        <w:t xml:space="preserve"> In theory, the answer might be yes. </w:t>
      </w:r>
      <w:r w:rsidRPr="00F53651">
        <w:rPr>
          <w:rStyle w:val="StyleUnderline"/>
        </w:rPr>
        <w:t xml:space="preserve">In practice, </w:t>
      </w:r>
      <w:r w:rsidRPr="00AA3BC4">
        <w:rPr>
          <w:rStyle w:val="Emphasis"/>
          <w:bdr w:val="single" w:sz="18" w:space="0" w:color="auto"/>
        </w:rPr>
        <w:t>it is almost certainly no</w:t>
      </w:r>
      <w:r w:rsidRPr="00F53651">
        <w:rPr>
          <w:rStyle w:val="StyleUnderline"/>
        </w:rPr>
        <w:t>.</w:t>
      </w:r>
      <w:r w:rsidRPr="00E23CB3">
        <w:rPr>
          <w:sz w:val="16"/>
        </w:rPr>
        <w:t xml:space="preserve"> Hyping threats. No country has ever deliberately and destructively attacked a satellite belonging to another country (though nations have sometimes interfered with satellites' radio transmissions). </w:t>
      </w:r>
      <w:r w:rsidRPr="00F53651">
        <w:rPr>
          <w:rStyle w:val="StyleUnderline"/>
        </w:rPr>
        <w:t xml:space="preserve">But </w:t>
      </w:r>
      <w:r w:rsidRPr="00280F6C">
        <w:rPr>
          <w:rStyle w:val="Emphasis"/>
          <w:highlight w:val="green"/>
        </w:rPr>
        <w:t>the U</w:t>
      </w:r>
      <w:r w:rsidRPr="00F53651">
        <w:rPr>
          <w:rStyle w:val="StyleUnderline"/>
        </w:rPr>
        <w:t xml:space="preserve">nited </w:t>
      </w:r>
      <w:r w:rsidRPr="00280F6C">
        <w:rPr>
          <w:rStyle w:val="Emphasis"/>
          <w:highlight w:val="green"/>
        </w:rPr>
        <w:t>S</w:t>
      </w:r>
      <w:r w:rsidRPr="00F53651">
        <w:rPr>
          <w:rStyle w:val="StyleUnderline"/>
        </w:rPr>
        <w:t xml:space="preserve">tates, </w:t>
      </w:r>
      <w:r w:rsidRPr="00280F6C">
        <w:rPr>
          <w:rStyle w:val="Emphasis"/>
          <w:highlight w:val="green"/>
        </w:rPr>
        <w:t>Russia</w:t>
      </w:r>
      <w:r w:rsidRPr="00F53651">
        <w:rPr>
          <w:rStyle w:val="StyleUnderline"/>
        </w:rPr>
        <w:t xml:space="preserve">, and </w:t>
      </w:r>
      <w:r w:rsidRPr="00280F6C">
        <w:rPr>
          <w:rStyle w:val="Emphasis"/>
          <w:highlight w:val="green"/>
        </w:rPr>
        <w:t>China</w:t>
      </w:r>
      <w:r w:rsidRPr="00F53651">
        <w:rPr>
          <w:rStyle w:val="StyleUnderline"/>
        </w:rPr>
        <w:t xml:space="preserve"> </w:t>
      </w:r>
      <w:r w:rsidRPr="00280F6C">
        <w:rPr>
          <w:rStyle w:val="Emphasis"/>
          <w:highlight w:val="green"/>
        </w:rPr>
        <w:t>have</w:t>
      </w:r>
      <w:r w:rsidRPr="00F53651">
        <w:rPr>
          <w:rStyle w:val="StyleUnderline"/>
        </w:rPr>
        <w:t xml:space="preserve"> all tested advanced </w:t>
      </w:r>
      <w:r w:rsidRPr="00280F6C">
        <w:rPr>
          <w:rStyle w:val="Emphasis"/>
          <w:highlight w:val="green"/>
        </w:rPr>
        <w:t>kinetic antisatellite weapons,</w:t>
      </w:r>
      <w:r w:rsidRPr="00F53651">
        <w:rPr>
          <w:rStyle w:val="StyleUnderline"/>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AA3BC4">
        <w:rPr>
          <w:rStyle w:val="Emphasis"/>
        </w:rPr>
        <w:t xml:space="preserve">Because the </w:t>
      </w:r>
      <w:r w:rsidRPr="00280F6C">
        <w:rPr>
          <w:rStyle w:val="Emphasis"/>
          <w:highlight w:val="green"/>
        </w:rPr>
        <w:t>U</w:t>
      </w:r>
      <w:r w:rsidRPr="00F53651">
        <w:rPr>
          <w:rStyle w:val="StyleUnderline"/>
        </w:rPr>
        <w:t xml:space="preserve">nited </w:t>
      </w:r>
      <w:r w:rsidRPr="00280F6C">
        <w:rPr>
          <w:rStyle w:val="Emphasis"/>
          <w:highlight w:val="green"/>
        </w:rPr>
        <w:t>S</w:t>
      </w:r>
      <w:r w:rsidRPr="00F53651">
        <w:rPr>
          <w:rStyle w:val="StyleUnderline"/>
        </w:rPr>
        <w:t xml:space="preserve">tates </w:t>
      </w:r>
      <w:r w:rsidRPr="00280F6C">
        <w:rPr>
          <w:rStyle w:val="Emphasis"/>
          <w:highlight w:val="green"/>
        </w:rPr>
        <w:t xml:space="preserve">depends </w:t>
      </w:r>
      <w:r w:rsidRPr="00AA3BC4">
        <w:rPr>
          <w:rStyle w:val="Emphasis"/>
        </w:rPr>
        <w:t xml:space="preserve">heavily </w:t>
      </w:r>
      <w:r w:rsidRPr="00280F6C">
        <w:rPr>
          <w:rStyle w:val="Emphasis"/>
          <w:highlight w:val="green"/>
        </w:rPr>
        <w:t>on space</w:t>
      </w:r>
      <w:r w:rsidRPr="00F53651">
        <w:rPr>
          <w:rStyle w:val="StyleUnderline"/>
        </w:rPr>
        <w:t xml:space="preserve"> </w:t>
      </w:r>
      <w:r w:rsidRPr="00280F6C">
        <w:rPr>
          <w:rStyle w:val="Emphasis"/>
          <w:highlight w:val="green"/>
        </w:rPr>
        <w:t>for</w:t>
      </w:r>
      <w:r w:rsidRPr="00F53651">
        <w:rPr>
          <w:rStyle w:val="StyleUnderline"/>
        </w:rPr>
        <w:t xml:space="preserve"> its terrestrial </w:t>
      </w:r>
      <w:r w:rsidRPr="00280F6C">
        <w:rPr>
          <w:rStyle w:val="Emphasis"/>
          <w:highlight w:val="green"/>
        </w:rPr>
        <w:t>military superiority</w:t>
      </w:r>
      <w:r w:rsidRPr="00F53651">
        <w:rPr>
          <w:rStyle w:val="StyleUnderline"/>
        </w:rPr>
        <w:t xml:space="preserve">, some US strategists have predicted that potential </w:t>
      </w:r>
      <w:r w:rsidRPr="00280F6C">
        <w:rPr>
          <w:rStyle w:val="Emphasis"/>
          <w:highlight w:val="green"/>
        </w:rPr>
        <w:t>adversaries</w:t>
      </w:r>
      <w:r w:rsidRPr="00F53651">
        <w:rPr>
          <w:rStyle w:val="StyleUnderline"/>
        </w:rPr>
        <w:t xml:space="preserve"> </w:t>
      </w:r>
      <w:r w:rsidRPr="00280F6C">
        <w:rPr>
          <w:rStyle w:val="Emphasis"/>
          <w:highlight w:val="green"/>
        </w:rPr>
        <w:t xml:space="preserve">will </w:t>
      </w:r>
      <w:r w:rsidRPr="00AA3BC4">
        <w:rPr>
          <w:rStyle w:val="Emphasis"/>
        </w:rPr>
        <w:t xml:space="preserve">try to </w:t>
      </w:r>
      <w:r w:rsidRPr="00280F6C">
        <w:rPr>
          <w:rStyle w:val="Emphasis"/>
          <w:highlight w:val="green"/>
        </w:rPr>
        <w:t xml:space="preserve">neutralize </w:t>
      </w:r>
      <w:r w:rsidRPr="00AA3BC4">
        <w:rPr>
          <w:rStyle w:val="Emphasis"/>
        </w:rPr>
        <w:t xml:space="preserve">US </w:t>
      </w:r>
      <w:r w:rsidRPr="00280F6C">
        <w:rPr>
          <w:rStyle w:val="Emphasis"/>
          <w:highlight w:val="green"/>
        </w:rPr>
        <w:t xml:space="preserve">advantages </w:t>
      </w:r>
      <w:r w:rsidRPr="00AA3BC4">
        <w:rPr>
          <w:rStyle w:val="Emphasis"/>
          <w:bdr w:val="single" w:sz="18" w:space="0" w:color="auto"/>
        </w:rPr>
        <w:t xml:space="preserve">by </w:t>
      </w:r>
      <w:r w:rsidRPr="00280F6C">
        <w:rPr>
          <w:rStyle w:val="Emphasis"/>
          <w:highlight w:val="green"/>
          <w:bdr w:val="single" w:sz="18" w:space="0" w:color="auto"/>
        </w:rPr>
        <w:t>attacking satellites</w:t>
      </w:r>
      <w:r w:rsidRPr="00F53651">
        <w:rPr>
          <w:rStyle w:val="StyleUnderline"/>
        </w:rPr>
        <w:t>.</w:t>
      </w:r>
      <w:r w:rsidRPr="00E23CB3">
        <w:rPr>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F53651">
        <w:rPr>
          <w:rStyle w:val="StyleUnderline"/>
        </w:rPr>
        <w:t>Nonetheless, some observers are once again advancing worst-case scenarios to support arguments for offensive counterspace capabilities. In some other countries, interest in space warfare may be increasing because of these arguments</w:t>
      </w:r>
      <w:r w:rsidRPr="00AA3BC4">
        <w:rPr>
          <w:rStyle w:val="Emphasis"/>
        </w:rPr>
        <w:t>. If any nation</w:t>
      </w:r>
      <w:r w:rsidRPr="00AA3BC4">
        <w:rPr>
          <w:rStyle w:val="StyleUnderline"/>
        </w:rPr>
        <w:t xml:space="preserve">, for whatever reason, </w:t>
      </w:r>
      <w:r w:rsidRPr="00AA3BC4">
        <w:rPr>
          <w:rStyle w:val="Emphasis"/>
        </w:rPr>
        <w:t>launched an attack on</w:t>
      </w:r>
      <w:r w:rsidRPr="00AA3BC4">
        <w:rPr>
          <w:rStyle w:val="StyleUnderline"/>
        </w:rPr>
        <w:t xml:space="preserve"> a second nation's </w:t>
      </w:r>
      <w:r w:rsidRPr="00AA3BC4">
        <w:rPr>
          <w:rStyle w:val="Emphasis"/>
        </w:rPr>
        <w:t>satellites</w:t>
      </w:r>
      <w:r w:rsidRPr="00AA3BC4">
        <w:rPr>
          <w:rStyle w:val="StyleUnderline"/>
        </w:rPr>
        <w:t xml:space="preserve">, </w:t>
      </w:r>
      <w:r w:rsidRPr="00AA3BC4">
        <w:rPr>
          <w:rStyle w:val="Emphasis"/>
        </w:rPr>
        <w:t>nuclear retaliation</w:t>
      </w:r>
      <w:r w:rsidRPr="00AA3BC4">
        <w:rPr>
          <w:rStyle w:val="StyleUnderline"/>
        </w:rPr>
        <w:t xml:space="preserve"> against terrestrial targets </w:t>
      </w:r>
      <w:r w:rsidRPr="00AA3BC4">
        <w:rPr>
          <w:rStyle w:val="Emphasis"/>
        </w:rPr>
        <w:t>would be</w:t>
      </w:r>
      <w:r w:rsidRPr="00AA3BC4">
        <w:rPr>
          <w:rStyle w:val="StyleUnderline"/>
        </w:rPr>
        <w:t xml:space="preserve"> an </w:t>
      </w:r>
      <w:r w:rsidRPr="00AA3BC4">
        <w:rPr>
          <w:rStyle w:val="Emphasis"/>
        </w:rPr>
        <w:t>irrational</w:t>
      </w:r>
      <w:r w:rsidRPr="00F53651">
        <w:rPr>
          <w:rStyle w:val="StyleUnderline"/>
        </w:rPr>
        <w:t xml:space="preserve"> response.</w:t>
      </w:r>
      <w:r w:rsidRPr="00E23CB3">
        <w:rPr>
          <w:sz w:val="16"/>
        </w:rPr>
        <w:t xml:space="preserve"> </w:t>
      </w:r>
      <w:r w:rsidRPr="00AA3BC4">
        <w:rPr>
          <w:rStyle w:val="Emphasis"/>
        </w:rPr>
        <w:t xml:space="preserve">But powerful </w:t>
      </w:r>
      <w:r w:rsidRPr="00280F6C">
        <w:rPr>
          <w:rStyle w:val="Emphasis"/>
          <w:highlight w:val="green"/>
        </w:rPr>
        <w:t>countries</w:t>
      </w:r>
      <w:r w:rsidRPr="00F53651">
        <w:rPr>
          <w:rStyle w:val="StyleUnderline"/>
        </w:rPr>
        <w:t xml:space="preserve"> do sometimes </w:t>
      </w:r>
      <w:r w:rsidRPr="00280F6C">
        <w:rPr>
          <w:rStyle w:val="Emphasis"/>
          <w:highlight w:val="green"/>
        </w:rPr>
        <w:t>respond irrationally when attacked</w:t>
      </w:r>
      <w:r w:rsidRPr="00F53651">
        <w:rPr>
          <w:rStyle w:val="StyleUnderline"/>
        </w:rPr>
        <w:t xml:space="preserve">. Moreover, disproportionate retaliation following a deliberate antisatellite attack is not the only way in which </w:t>
      </w:r>
      <w:r w:rsidRPr="00280F6C">
        <w:rPr>
          <w:rStyle w:val="Emphasis"/>
          <w:highlight w:val="green"/>
        </w:rPr>
        <w:t xml:space="preserve">antisatellite weapons </w:t>
      </w:r>
      <w:r w:rsidRPr="00AA3BC4">
        <w:rPr>
          <w:rStyle w:val="Emphasis"/>
          <w:bdr w:val="single" w:sz="18" w:space="0" w:color="auto"/>
        </w:rPr>
        <w:t xml:space="preserve">could </w:t>
      </w:r>
      <w:r w:rsidRPr="00280F6C">
        <w:rPr>
          <w:rStyle w:val="Emphasis"/>
          <w:highlight w:val="green"/>
          <w:bdr w:val="single" w:sz="18" w:space="0" w:color="auto"/>
        </w:rPr>
        <w:t>contribute to nuclear war</w:t>
      </w:r>
      <w:r w:rsidRPr="00280F6C">
        <w:rPr>
          <w:rStyle w:val="Emphasis"/>
          <w:highlight w:val="green"/>
        </w:rPr>
        <w:t>.</w:t>
      </w:r>
      <w:r w:rsidRPr="00F53651">
        <w:rPr>
          <w:rStyle w:val="StyleUnderline"/>
        </w:rPr>
        <w:t xml:space="preserve"> It is not even the likeliest way. As was clearly understood by the countries that negotiated the Outer Space Treaty, crisis management would become more difficult, and the risk of inadvertent </w:t>
      </w:r>
      <w:r w:rsidRPr="00280F6C">
        <w:rPr>
          <w:rStyle w:val="Emphasis"/>
          <w:highlight w:val="green"/>
        </w:rPr>
        <w:t>deterrence failure would increase</w:t>
      </w:r>
      <w:r w:rsidRPr="00F53651">
        <w:rPr>
          <w:rStyle w:val="StyleUnderline"/>
        </w:rPr>
        <w:t>, if satellites used for reconnaissance and communication were disabled or destroyed</w:t>
      </w:r>
      <w:r w:rsidRPr="00E23CB3">
        <w:rPr>
          <w:sz w:val="16"/>
        </w:rPr>
        <w:t xml:space="preserve">. But even if the norm against attacking another country’s satellites is never broken, developing and testing antisatellite weapons still increase the risk of nuclear war. </w:t>
      </w:r>
      <w:r w:rsidRPr="00280F6C">
        <w:rPr>
          <w:rStyle w:val="Emphasis"/>
          <w:highlight w:val="green"/>
        </w:rPr>
        <w:t>If</w:t>
      </w:r>
      <w:r w:rsidRPr="00F53651">
        <w:rPr>
          <w:rStyle w:val="StyleUnderline"/>
        </w:rPr>
        <w:t xml:space="preserve">, for instance, </w:t>
      </w:r>
      <w:r w:rsidRPr="00280F6C">
        <w:rPr>
          <w:rStyle w:val="Emphasis"/>
          <w:highlight w:val="green"/>
        </w:rPr>
        <w:t>US</w:t>
      </w:r>
      <w:r w:rsidRPr="00F53651">
        <w:rPr>
          <w:rStyle w:val="StyleUnderline"/>
        </w:rPr>
        <w:t xml:space="preserve"> military </w:t>
      </w:r>
      <w:r w:rsidRPr="00280F6C">
        <w:rPr>
          <w:rStyle w:val="Emphasis"/>
          <w:highlight w:val="green"/>
        </w:rPr>
        <w:t>leaders</w:t>
      </w:r>
      <w:r w:rsidRPr="00F53651">
        <w:rPr>
          <w:rStyle w:val="StyleUnderline"/>
        </w:rPr>
        <w:t xml:space="preserve"> </w:t>
      </w:r>
      <w:r w:rsidRPr="00AA3BC4">
        <w:rPr>
          <w:rStyle w:val="Emphasis"/>
        </w:rPr>
        <w:t>became</w:t>
      </w:r>
      <w:r w:rsidRPr="00AA3BC4">
        <w:rPr>
          <w:rStyle w:val="StyleUnderline"/>
        </w:rPr>
        <w:t xml:space="preserve"> seriously </w:t>
      </w:r>
      <w:r w:rsidRPr="00AA3BC4">
        <w:rPr>
          <w:rStyle w:val="Emphasis"/>
        </w:rPr>
        <w:t>concerned that China or Russia</w:t>
      </w:r>
      <w:r w:rsidRPr="00AA3BC4">
        <w:rPr>
          <w:rStyle w:val="Emphasis"/>
          <w:highlight w:val="green"/>
        </w:rPr>
        <w:t xml:space="preserve"> </w:t>
      </w:r>
      <w:r w:rsidRPr="00280F6C">
        <w:rPr>
          <w:rStyle w:val="Emphasis"/>
          <w:highlight w:val="green"/>
        </w:rPr>
        <w:t>were preparing an antisatellite attack, pressure could build for a pre-emptive attack</w:t>
      </w:r>
      <w:r w:rsidRPr="00F53651">
        <w:rPr>
          <w:rStyle w:val="StyleUnderline"/>
        </w:rPr>
        <w:t xml:space="preserve"> against Chinese or Russian strategic forces. Should a satellite be struck by a piece of space debris during a crisis or a low-level terrestrial conflict, leaders </w:t>
      </w:r>
      <w:r w:rsidRPr="00E23CB3">
        <w:rPr>
          <w:rStyle w:val="StyleUnderline"/>
          <w:bCs/>
        </w:rPr>
        <w:t>might mistakenly assume that a space war had begun and retaliate before they knew what had actually happened.</w:t>
      </w:r>
      <w:r w:rsidRPr="00F53651">
        <w:rPr>
          <w:rStyle w:val="StyleUnderline"/>
        </w:rPr>
        <w:t xml:space="preserve"> Such scenarios may seem improbable, but they are no more implausible than the scenarios that are used to justify the development and use of antisatellite weapons</w:t>
      </w:r>
      <w:r w:rsidRPr="00E23CB3">
        <w:rPr>
          <w:sz w:val="16"/>
        </w:rPr>
        <w:t>.</w:t>
      </w:r>
    </w:p>
    <w:p w14:paraId="57900D1B" w14:textId="77777777" w:rsidR="00603898" w:rsidRDefault="00603898" w:rsidP="00603898">
      <w:pPr>
        <w:pStyle w:val="Heading4"/>
      </w:pPr>
      <w:r>
        <w:lastRenderedPageBreak/>
        <w:t xml:space="preserve">Nuke war causes extinction AND outweighs </w:t>
      </w:r>
      <w:r w:rsidRPr="00C339DB">
        <w:rPr>
          <w:u w:val="single"/>
        </w:rPr>
        <w:t>other</w:t>
      </w:r>
      <w:r>
        <w:t xml:space="preserve"> existential risks</w:t>
      </w:r>
    </w:p>
    <w:p w14:paraId="4C53A46B" w14:textId="77777777" w:rsidR="00603898" w:rsidRPr="005E50AE" w:rsidRDefault="00603898" w:rsidP="00603898">
      <w:pPr>
        <w:pStyle w:val="ListParagraph"/>
        <w:numPr>
          <w:ilvl w:val="0"/>
          <w:numId w:val="12"/>
        </w:numPr>
      </w:pPr>
      <w:r>
        <w:t>Checked</w:t>
      </w:r>
    </w:p>
    <w:p w14:paraId="3FD76E05" w14:textId="77777777" w:rsidR="00603898" w:rsidRPr="00E530E8" w:rsidRDefault="00603898" w:rsidP="00603898">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4" w:history="1">
        <w:r w:rsidRPr="00791635">
          <w:rPr>
            <w:rStyle w:val="Hyperlink"/>
          </w:rPr>
          <w:t>http://www.reachingcriticalwill.org/images/documents/Disarmament-fora/OEWG/2016/Documents/NGO13.pdf</w:t>
        </w:r>
      </w:hyperlink>
      <w:r>
        <w:t xml:space="preserve"> //Re-cut by Elmer</w:t>
      </w:r>
    </w:p>
    <w:p w14:paraId="46A484CA" w14:textId="77777777" w:rsidR="00603898" w:rsidRDefault="00603898" w:rsidP="00603898">
      <w:pPr>
        <w:rPr>
          <w:sz w:val="16"/>
        </w:rPr>
      </w:pPr>
      <w:r w:rsidRPr="00055D8B">
        <w:rPr>
          <w:sz w:val="16"/>
        </w:rPr>
        <w:t xml:space="preserve">Consequences human survival 12. </w:t>
      </w:r>
      <w:r w:rsidRPr="00280F6C">
        <w:rPr>
          <w:rStyle w:val="StyleUnderline"/>
          <w:sz w:val="24"/>
          <w:highlight w:val="green"/>
        </w:rPr>
        <w:t>Even if the 'other'</w:t>
      </w:r>
      <w:r w:rsidRPr="00055D8B">
        <w:rPr>
          <w:rStyle w:val="StyleUnderline"/>
          <w:sz w:val="24"/>
        </w:rPr>
        <w:t xml:space="preserve"> side </w:t>
      </w:r>
      <w:r w:rsidRPr="00280F6C">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280F6C">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280F6C">
        <w:rPr>
          <w:rStyle w:val="StyleUnderline"/>
          <w:sz w:val="24"/>
          <w:highlight w:val="green"/>
        </w:rPr>
        <w:t>the world</w:t>
      </w:r>
      <w:r w:rsidRPr="00391E10">
        <w:rPr>
          <w:sz w:val="16"/>
        </w:rPr>
        <w:t xml:space="preserve">) </w:t>
      </w:r>
      <w:r w:rsidRPr="00280F6C">
        <w:rPr>
          <w:rStyle w:val="Emphasis"/>
          <w:sz w:val="24"/>
          <w:highlight w:val="green"/>
        </w:rPr>
        <w:t>uninhabitable</w:t>
      </w:r>
      <w:r w:rsidRPr="00391E10">
        <w:rPr>
          <w:sz w:val="16"/>
        </w:rPr>
        <w:t xml:space="preserve">, potentially </w:t>
      </w:r>
      <w:r w:rsidRPr="00280F6C">
        <w:rPr>
          <w:rStyle w:val="StyleUnderline"/>
          <w:sz w:val="24"/>
          <w:highlight w:val="green"/>
        </w:rPr>
        <w:t xml:space="preserve">inducing global famine </w:t>
      </w:r>
      <w:r w:rsidRPr="00AA3BC4">
        <w:rPr>
          <w:rStyle w:val="StyleUnderline"/>
          <w:sz w:val="24"/>
        </w:rPr>
        <w:t>lasting</w:t>
      </w:r>
      <w:r w:rsidRPr="00391E10">
        <w:rPr>
          <w:sz w:val="16"/>
        </w:rPr>
        <w:t xml:space="preserve"> up to </w:t>
      </w:r>
      <w:r w:rsidRPr="00AA3BC4">
        <w:rPr>
          <w:rStyle w:val="Emphasis"/>
          <w:sz w:val="24"/>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AA3BC4">
        <w:rPr>
          <w:u w:val="single"/>
        </w:rPr>
        <w:t>A nuclear war</w:t>
      </w:r>
      <w:r w:rsidRPr="00280F6C">
        <w:rPr>
          <w:highlight w:val="green"/>
          <w:u w:val="single"/>
        </w:rPr>
        <w:t xml:space="preserve"> </w:t>
      </w:r>
      <w:r w:rsidRPr="00AA3BC4">
        <w:rPr>
          <w:u w:val="single"/>
        </w:rPr>
        <w:t xml:space="preserve">between Russia and the United States, even after the arsenal reductions planned under New START, could produce a </w:t>
      </w:r>
      <w:r w:rsidRPr="00280F6C">
        <w:rPr>
          <w:highlight w:val="green"/>
          <w:u w:val="single"/>
        </w:rPr>
        <w:t>nuclear winter</w:t>
      </w:r>
      <w:r w:rsidRPr="00391E10">
        <w:rPr>
          <w:sz w:val="16"/>
        </w:rPr>
        <w:t xml:space="preserve">. Hence, an attack by either side could be suicidal, </w:t>
      </w:r>
      <w:r w:rsidRPr="00AA3BC4">
        <w:rPr>
          <w:rStyle w:val="StyleUnderline"/>
          <w:sz w:val="24"/>
        </w:rPr>
        <w:t xml:space="preserve">resulting in </w:t>
      </w:r>
      <w:proofErr w:type="spellStart"/>
      <w:r w:rsidRPr="00280F6C">
        <w:rPr>
          <w:rStyle w:val="Emphasis"/>
          <w:sz w:val="24"/>
          <w:highlight w:val="green"/>
        </w:rPr>
        <w:t>self assured</w:t>
      </w:r>
      <w:proofErr w:type="spellEnd"/>
      <w:r w:rsidRPr="00280F6C">
        <w:rPr>
          <w:rStyle w:val="Emphasis"/>
          <w:sz w:val="24"/>
          <w:highlight w:val="green"/>
        </w:rPr>
        <w:t xml:space="preserve"> destruction</w:t>
      </w:r>
      <w:r w:rsidRPr="00280F6C">
        <w:rPr>
          <w:rStyle w:val="StyleUnderline"/>
          <w:sz w:val="24"/>
          <w:highlight w:val="green"/>
        </w:rPr>
        <w:t xml:space="preserve">. </w:t>
      </w:r>
      <w:r w:rsidRPr="00391E10">
        <w:rPr>
          <w:rStyle w:val="StyleUnderline"/>
          <w:sz w:val="24"/>
        </w:rPr>
        <w:t xml:space="preserve">Even </w:t>
      </w:r>
      <w:r w:rsidRPr="00AA3BC4">
        <w:rPr>
          <w:rStyle w:val="StyleUnderline"/>
          <w:sz w:val="24"/>
        </w:rPr>
        <w:t>a</w:t>
      </w:r>
      <w:r w:rsidRPr="00280F6C">
        <w:rPr>
          <w:rStyle w:val="StyleUnderline"/>
          <w:sz w:val="24"/>
          <w:highlight w:val="green"/>
        </w:rPr>
        <w:t xml:space="preserve"> </w:t>
      </w:r>
      <w:r w:rsidRPr="00AA3BC4">
        <w:rPr>
          <w:rStyle w:val="StyleUnderline"/>
          <w:sz w:val="24"/>
        </w:rPr>
        <w:t xml:space="preserve">'small'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280F6C">
        <w:rPr>
          <w:rStyle w:val="StyleUnderline"/>
          <w:sz w:val="24"/>
          <w:highlight w:val="green"/>
        </w:rPr>
        <w:t>produce</w:t>
      </w:r>
      <w:r w:rsidRPr="00391E10">
        <w:rPr>
          <w:rStyle w:val="StyleUnderline"/>
          <w:sz w:val="24"/>
        </w:rPr>
        <w:t xml:space="preserve"> so much </w:t>
      </w:r>
      <w:r w:rsidRPr="00280F6C">
        <w:rPr>
          <w:rStyle w:val="StyleUnderline"/>
          <w:sz w:val="24"/>
          <w:highlight w:val="green"/>
        </w:rPr>
        <w:t>smoke</w:t>
      </w:r>
      <w:r w:rsidRPr="00391E10">
        <w:rPr>
          <w:rStyle w:val="StyleUnderline"/>
          <w:sz w:val="24"/>
        </w:rPr>
        <w:t xml:space="preserve"> that temperatures would fall below those </w:t>
      </w:r>
      <w:r w:rsidRPr="00280F6C">
        <w:rPr>
          <w:rStyle w:val="StyleUnderline"/>
          <w:sz w:val="24"/>
          <w:highlight w:val="green"/>
        </w:rPr>
        <w:t xml:space="preserve">of the </w:t>
      </w:r>
      <w:r w:rsidRPr="00391E10">
        <w:rPr>
          <w:rStyle w:val="StyleUnderline"/>
          <w:sz w:val="24"/>
        </w:rPr>
        <w:t xml:space="preserve">Little </w:t>
      </w:r>
      <w:r w:rsidRPr="00280F6C">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AA3BC4">
        <w:rPr>
          <w:rStyle w:val="StyleUnderline"/>
          <w:sz w:val="24"/>
        </w:rPr>
        <w:t xml:space="preserve">allowing more </w:t>
      </w:r>
      <w:r w:rsidRPr="00AA3BC4">
        <w:rPr>
          <w:rStyle w:val="Emphasis"/>
          <w:sz w:val="24"/>
        </w:rPr>
        <w:t>ultraviolet</w:t>
      </w:r>
      <w:r w:rsidRPr="00AA3BC4">
        <w:rPr>
          <w:rStyle w:val="StyleUnderline"/>
          <w:sz w:val="24"/>
        </w:rPr>
        <w:t xml:space="preserve"> radiation</w:t>
      </w:r>
      <w:r w:rsidRPr="00AA3BC4">
        <w:rPr>
          <w:sz w:val="16"/>
        </w:rPr>
        <w:t xml:space="preserve"> to reach Earth's surface. </w:t>
      </w:r>
      <w:r w:rsidRPr="00AA3BC4">
        <w:rPr>
          <w:rStyle w:val="Emphasis"/>
          <w:sz w:val="24"/>
        </w:rPr>
        <w:t>Recent studies</w:t>
      </w:r>
      <w:r w:rsidRPr="00AA3BC4">
        <w:rPr>
          <w:rStyle w:val="StyleUnderline"/>
          <w:sz w:val="24"/>
        </w:rPr>
        <w:t xml:space="preserve"> predict </w:t>
      </w:r>
      <w:r w:rsidRPr="00391E10">
        <w:rPr>
          <w:rStyle w:val="StyleUnderline"/>
          <w:sz w:val="24"/>
        </w:rPr>
        <w:t xml:space="preserve">that </w:t>
      </w:r>
      <w:r w:rsidRPr="00AA3BC4">
        <w:rPr>
          <w:rStyle w:val="StyleUnderline"/>
          <w:sz w:val="24"/>
        </w:rPr>
        <w:t xml:space="preserve">agricultural production in parts of the </w:t>
      </w:r>
      <w:r w:rsidRPr="00AA3BC4">
        <w:rPr>
          <w:rStyle w:val="Emphasis"/>
          <w:sz w:val="24"/>
        </w:rPr>
        <w:t>U</w:t>
      </w:r>
      <w:r w:rsidRPr="00AA3BC4">
        <w:rPr>
          <w:sz w:val="16"/>
        </w:rPr>
        <w:t xml:space="preserve">nited </w:t>
      </w:r>
      <w:r w:rsidRPr="00AA3BC4">
        <w:rPr>
          <w:rStyle w:val="Emphasis"/>
          <w:sz w:val="24"/>
        </w:rPr>
        <w:t>S</w:t>
      </w:r>
      <w:r w:rsidRPr="00AA3BC4">
        <w:rPr>
          <w:sz w:val="16"/>
        </w:rPr>
        <w:t xml:space="preserve">tates </w:t>
      </w:r>
      <w:r w:rsidRPr="00AA3BC4">
        <w:rPr>
          <w:rStyle w:val="StyleUnderline"/>
          <w:sz w:val="24"/>
        </w:rPr>
        <w:t xml:space="preserve">and </w:t>
      </w:r>
      <w:r w:rsidRPr="00AA3BC4">
        <w:rPr>
          <w:rStyle w:val="Emphasis"/>
          <w:sz w:val="24"/>
        </w:rPr>
        <w:t>China</w:t>
      </w:r>
      <w:r w:rsidRPr="00AA3BC4">
        <w:rPr>
          <w:rStyle w:val="StyleUnderline"/>
          <w:sz w:val="24"/>
        </w:rPr>
        <w:t xml:space="preserve"> would decline</w:t>
      </w:r>
      <w:r w:rsidRPr="00AA3BC4">
        <w:rPr>
          <w:u w:val="single"/>
        </w:rPr>
        <w:t xml:space="preserve"> by about </w:t>
      </w:r>
      <w:r w:rsidRPr="00AA3BC4">
        <w:rPr>
          <w:b/>
          <w:bCs/>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280F6C">
        <w:rPr>
          <w:rStyle w:val="StyleUnderline"/>
          <w:sz w:val="24"/>
          <w:highlight w:val="green"/>
        </w:rPr>
        <w:t xml:space="preserve">cause </w:t>
      </w:r>
      <w:r w:rsidRPr="00AA3BC4">
        <w:rPr>
          <w:rStyle w:val="StyleUnderline"/>
          <w:sz w:val="24"/>
        </w:rPr>
        <w:t xml:space="preserve">the </w:t>
      </w:r>
      <w:r w:rsidRPr="00280F6C">
        <w:rPr>
          <w:rStyle w:val="StyleUnderline"/>
          <w:sz w:val="24"/>
          <w:highlight w:val="green"/>
        </w:rPr>
        <w:t>deaths of</w:t>
      </w:r>
      <w:r w:rsidRPr="00391E10">
        <w:rPr>
          <w:rStyle w:val="StyleUnderline"/>
          <w:sz w:val="24"/>
        </w:rPr>
        <w:t xml:space="preserve"> most/nearly all/</w:t>
      </w:r>
      <w:r w:rsidRPr="00280F6C">
        <w:rPr>
          <w:rStyle w:val="Emphasis"/>
          <w:sz w:val="24"/>
          <w:highlight w:val="green"/>
        </w:rPr>
        <w:t>all humans</w:t>
      </w:r>
      <w:r w:rsidRPr="00391E10">
        <w:rPr>
          <w:rStyle w:val="StyleUnderline"/>
          <w:sz w:val="24"/>
        </w:rPr>
        <w:t xml:space="preserve"> (</w:t>
      </w:r>
      <w:r w:rsidRPr="00AA3BC4">
        <w:rPr>
          <w:rStyle w:val="StyleUnderline"/>
          <w:sz w:val="24"/>
        </w:rPr>
        <w:t xml:space="preserve">and severely impact/extinguish </w:t>
      </w:r>
      <w:r w:rsidRPr="00AA3BC4">
        <w:rPr>
          <w:rStyle w:val="Emphasis"/>
          <w:sz w:val="24"/>
        </w:rPr>
        <w:t>other species</w:t>
      </w:r>
      <w:r w:rsidRPr="00AA3BC4">
        <w:rPr>
          <w:rStyle w:val="StyleUnderline"/>
          <w:sz w:val="24"/>
        </w:rPr>
        <w:t>) as well as destroying the delicate interwoven</w:t>
      </w:r>
      <w:r w:rsidRPr="00391E10">
        <w:rPr>
          <w:rStyle w:val="StyleUnderline"/>
          <w:sz w:val="24"/>
        </w:rPr>
        <w:t xml:space="preserve"> techno-structure on which latter-day 'civilization' has come to depend. Temperatures would drop to below those of the last ice-age for up to 30 years as a result of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280F6C">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280F6C">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44E6251D" w14:textId="77777777" w:rsidR="00B95788" w:rsidRDefault="00B95788" w:rsidP="00B95788">
      <w:pPr>
        <w:pStyle w:val="Heading3"/>
      </w:pPr>
      <w:r>
        <w:lastRenderedPageBreak/>
        <w:t xml:space="preserve">1AC: </w:t>
      </w:r>
      <w:proofErr w:type="spellStart"/>
      <w:r>
        <w:t>Fwk</w:t>
      </w:r>
      <w:proofErr w:type="spellEnd"/>
    </w:p>
    <w:p w14:paraId="4C2A9151" w14:textId="77777777" w:rsidR="00B95788" w:rsidRPr="00255F53" w:rsidRDefault="00B95788" w:rsidP="00B95788">
      <w:pPr>
        <w:pStyle w:val="Heading4"/>
        <w:rPr>
          <w:rFonts w:asciiTheme="majorHAnsi" w:hAnsiTheme="majorHAnsi" w:cstheme="majorHAnsi"/>
        </w:rPr>
      </w:pPr>
      <w:r w:rsidRPr="00255F53">
        <w:rPr>
          <w:rFonts w:asciiTheme="majorHAnsi" w:hAnsiTheme="majorHAnsi" w:cstheme="majorHAnsi"/>
        </w:rPr>
        <w:t>The standard is maximizing expected well-being. – we will spec – Hedonistic act Utilitarianism</w:t>
      </w:r>
    </w:p>
    <w:p w14:paraId="1815AAB8" w14:textId="77777777" w:rsidR="00B95788" w:rsidRPr="00255F53" w:rsidRDefault="00B95788" w:rsidP="00B95788">
      <w:pPr>
        <w:pStyle w:val="Heading4"/>
        <w:rPr>
          <w:rFonts w:asciiTheme="majorHAnsi" w:hAnsiTheme="majorHAnsi" w:cstheme="majorHAnsi"/>
        </w:rPr>
      </w:pPr>
      <w:r w:rsidRPr="00255F53">
        <w:rPr>
          <w:rFonts w:asciiTheme="majorHAnsi" w:hAnsiTheme="majorHAnsi" w:cstheme="majorHAnsi"/>
        </w:rPr>
        <w:t>Prefer:</w:t>
      </w:r>
    </w:p>
    <w:p w14:paraId="1243039A" w14:textId="77777777" w:rsidR="00B95788" w:rsidRPr="00255F53" w:rsidRDefault="00B95788" w:rsidP="00B95788">
      <w:pPr>
        <w:pStyle w:val="Heading4"/>
        <w:rPr>
          <w:rFonts w:asciiTheme="majorHAnsi" w:hAnsiTheme="majorHAnsi" w:cstheme="majorHAnsi"/>
        </w:rPr>
      </w:pPr>
      <w:r w:rsidRPr="00255F53">
        <w:rPr>
          <w:rFonts w:asciiTheme="majorHAnsi" w:hAnsiTheme="majorHAnsi" w:cstheme="majorHAnsi"/>
        </w:rPr>
        <w:t xml:space="preserve">1] Pleasure and pain are </w:t>
      </w:r>
      <w:r w:rsidRPr="00255F53">
        <w:rPr>
          <w:rFonts w:asciiTheme="majorHAnsi" w:hAnsiTheme="majorHAnsi" w:cstheme="majorHAnsi"/>
          <w:u w:val="single"/>
        </w:rPr>
        <w:t>intrinsic value</w:t>
      </w:r>
      <w:r w:rsidRPr="00255F53">
        <w:rPr>
          <w:rFonts w:asciiTheme="majorHAnsi" w:hAnsiTheme="majorHAnsi" w:cstheme="majorHAnsi"/>
        </w:rPr>
        <w:t xml:space="preserve"> and </w:t>
      </w:r>
      <w:r>
        <w:rPr>
          <w:rFonts w:asciiTheme="majorHAnsi" w:hAnsiTheme="majorHAnsi" w:cstheme="majorHAnsi"/>
          <w:u w:val="single"/>
        </w:rPr>
        <w:t>disvalue</w:t>
      </w:r>
    </w:p>
    <w:p w14:paraId="2FEDEB9C" w14:textId="77777777" w:rsidR="00B95788" w:rsidRPr="00255F53" w:rsidRDefault="00B95788" w:rsidP="00B95788">
      <w:pPr>
        <w:rPr>
          <w:rStyle w:val="Style13ptBold"/>
          <w:rFonts w:asciiTheme="majorHAnsi" w:hAnsiTheme="majorHAnsi" w:cstheme="majorHAnsi"/>
        </w:rPr>
      </w:pPr>
      <w:r w:rsidRPr="00255F53">
        <w:rPr>
          <w:rStyle w:val="Style13ptBold"/>
          <w:rFonts w:asciiTheme="majorHAnsi" w:hAnsiTheme="majorHAnsi" w:cstheme="majorHAnsi"/>
        </w:rPr>
        <w:t>Blum et al. 18</w:t>
      </w:r>
    </w:p>
    <w:p w14:paraId="55749025" w14:textId="77777777" w:rsidR="00B95788" w:rsidRPr="00255F53" w:rsidRDefault="00B95788" w:rsidP="00B95788">
      <w:pPr>
        <w:rPr>
          <w:rFonts w:asciiTheme="majorHAnsi" w:hAnsiTheme="majorHAnsi" w:cstheme="majorHAnsi"/>
          <w:sz w:val="16"/>
          <w:szCs w:val="16"/>
        </w:rPr>
      </w:pPr>
      <w:r w:rsidRPr="00255F53">
        <w:rPr>
          <w:rFonts w:asciiTheme="majorHAnsi" w:hAnsiTheme="majorHAnsi" w:cstheme="majorHAnsi"/>
          <w:sz w:val="16"/>
          <w:szCs w:val="16"/>
        </w:rPr>
        <w:t xml:space="preserve">Kenneth Blum, 1Department of Psychiatry, </w:t>
      </w:r>
      <w:proofErr w:type="spellStart"/>
      <w:r w:rsidRPr="00255F53">
        <w:rPr>
          <w:rFonts w:asciiTheme="majorHAnsi" w:hAnsiTheme="majorHAnsi" w:cstheme="majorHAnsi"/>
          <w:sz w:val="16"/>
          <w:szCs w:val="16"/>
        </w:rPr>
        <w:t>Boonshoft</w:t>
      </w:r>
      <w:proofErr w:type="spellEnd"/>
      <w:r w:rsidRPr="00255F53">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255F53">
        <w:rPr>
          <w:rFonts w:asciiTheme="majorHAnsi" w:hAnsiTheme="majorHAnsi" w:cstheme="majorHAnsi"/>
          <w:sz w:val="16"/>
          <w:szCs w:val="16"/>
        </w:rPr>
        <w:t>Geneus</w:t>
      </w:r>
      <w:proofErr w:type="spellEnd"/>
      <w:r w:rsidRPr="00255F53">
        <w:rPr>
          <w:rFonts w:asciiTheme="majorHAnsi" w:hAnsiTheme="majorHAnsi" w:cstheme="majorHAnsi"/>
          <w:sz w:val="16"/>
          <w:szCs w:val="16"/>
        </w:rPr>
        <w:t xml:space="preserve"> Health LLC, San Antonio, TX, USA 6Department of Addiction Research &amp; Therapy, </w:t>
      </w:r>
      <w:proofErr w:type="spellStart"/>
      <w:r w:rsidRPr="00255F53">
        <w:rPr>
          <w:rFonts w:asciiTheme="majorHAnsi" w:hAnsiTheme="majorHAnsi" w:cstheme="majorHAnsi"/>
          <w:sz w:val="16"/>
          <w:szCs w:val="16"/>
        </w:rPr>
        <w:t>Nupathways</w:t>
      </w:r>
      <w:proofErr w:type="spellEnd"/>
      <w:r w:rsidRPr="00255F53">
        <w:rPr>
          <w:rFonts w:asciiTheme="majorHAnsi" w:hAnsiTheme="majorHAnsi" w:cstheme="majorHAnsi"/>
          <w:sz w:val="16"/>
          <w:szCs w:val="16"/>
        </w:rPr>
        <w:t xml:space="preserve"> Inc., </w:t>
      </w:r>
      <w:proofErr w:type="spellStart"/>
      <w:r w:rsidRPr="00255F53">
        <w:rPr>
          <w:rFonts w:asciiTheme="majorHAnsi" w:hAnsiTheme="majorHAnsi" w:cstheme="majorHAnsi"/>
          <w:sz w:val="16"/>
          <w:szCs w:val="16"/>
        </w:rPr>
        <w:t>Innsbrook</w:t>
      </w:r>
      <w:proofErr w:type="spellEnd"/>
      <w:r w:rsidRPr="00255F53">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255F53">
        <w:rPr>
          <w:rFonts w:asciiTheme="majorHAnsi" w:hAnsiTheme="majorHAnsi" w:cstheme="majorHAnsi"/>
          <w:sz w:val="16"/>
          <w:szCs w:val="16"/>
        </w:rPr>
        <w:t>Eötvös</w:t>
      </w:r>
      <w:proofErr w:type="spellEnd"/>
      <w:r w:rsidRPr="00255F53">
        <w:rPr>
          <w:rFonts w:asciiTheme="majorHAnsi" w:hAnsiTheme="majorHAnsi" w:cstheme="majorHAnsi"/>
          <w:sz w:val="16"/>
          <w:szCs w:val="16"/>
        </w:rPr>
        <w:t xml:space="preserve"> </w:t>
      </w:r>
      <w:proofErr w:type="spellStart"/>
      <w:r w:rsidRPr="00255F53">
        <w:rPr>
          <w:rFonts w:asciiTheme="majorHAnsi" w:hAnsiTheme="majorHAnsi" w:cstheme="majorHAnsi"/>
          <w:sz w:val="16"/>
          <w:szCs w:val="16"/>
        </w:rPr>
        <w:t>Loránd</w:t>
      </w:r>
      <w:proofErr w:type="spellEnd"/>
      <w:r w:rsidRPr="00255F53">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255F53">
        <w:rPr>
          <w:rFonts w:asciiTheme="majorHAnsi" w:hAnsiTheme="majorHAnsi" w:cstheme="majorHAnsi"/>
          <w:sz w:val="16"/>
          <w:szCs w:val="16"/>
        </w:rPr>
        <w:t>Lederach</w:t>
      </w:r>
      <w:proofErr w:type="spellEnd"/>
      <w:r w:rsidRPr="00255F53">
        <w:rPr>
          <w:rFonts w:asciiTheme="majorHAnsi" w:hAnsiTheme="majorHAnsi" w:cstheme="majorHAnsi"/>
          <w:sz w:val="16"/>
          <w:szCs w:val="16"/>
        </w:rPr>
        <w:t xml:space="preserve">, PA., USA 12National Human Genome Center at Howard University, Washington, DC., USA, Marjorie </w:t>
      </w:r>
      <w:proofErr w:type="spellStart"/>
      <w:r w:rsidRPr="00255F53">
        <w:rPr>
          <w:rFonts w:asciiTheme="majorHAnsi" w:hAnsiTheme="majorHAnsi" w:cstheme="majorHAnsi"/>
          <w:sz w:val="16"/>
          <w:szCs w:val="16"/>
        </w:rPr>
        <w:t>Gondré</w:t>
      </w:r>
      <w:proofErr w:type="spellEnd"/>
      <w:r w:rsidRPr="00255F53">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255F53">
        <w:rPr>
          <w:rFonts w:asciiTheme="majorHAnsi" w:hAnsiTheme="majorHAnsi" w:cstheme="majorHAnsi"/>
          <w:sz w:val="16"/>
          <w:szCs w:val="16"/>
        </w:rPr>
        <w:t>Modestino</w:t>
      </w:r>
      <w:proofErr w:type="spellEnd"/>
      <w:r w:rsidRPr="00255F53">
        <w:rPr>
          <w:rFonts w:asciiTheme="majorHAnsi" w:hAnsiTheme="majorHAnsi" w:cstheme="majorHAnsi"/>
          <w:sz w:val="16"/>
          <w:szCs w:val="16"/>
        </w:rPr>
        <w:t xml:space="preserve">, 14Department of Psychology, Curry College, Milton, MA, USA, Rajendra D </w:t>
      </w:r>
      <w:proofErr w:type="spellStart"/>
      <w:r w:rsidRPr="00255F53">
        <w:rPr>
          <w:rFonts w:asciiTheme="majorHAnsi" w:hAnsiTheme="majorHAnsi" w:cstheme="majorHAnsi"/>
          <w:sz w:val="16"/>
          <w:szCs w:val="16"/>
        </w:rPr>
        <w:t>Badgaiyan</w:t>
      </w:r>
      <w:proofErr w:type="spellEnd"/>
      <w:r w:rsidRPr="00255F53">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5" w:history="1">
        <w:r w:rsidRPr="00255F53">
          <w:rPr>
            <w:rStyle w:val="Hyperlink"/>
            <w:rFonts w:asciiTheme="majorHAnsi" w:hAnsiTheme="majorHAnsi" w:cstheme="majorHAnsi"/>
            <w:sz w:val="16"/>
            <w:szCs w:val="16"/>
          </w:rPr>
          <w:t>https://www.ncbi.nlm.nih.gov/pmc/articles/PMC6446569/</w:t>
        </w:r>
      </w:hyperlink>
      <w:r w:rsidRPr="00255F53">
        <w:rPr>
          <w:rFonts w:asciiTheme="majorHAnsi" w:hAnsiTheme="majorHAnsi" w:cstheme="majorHAnsi"/>
          <w:sz w:val="16"/>
          <w:szCs w:val="16"/>
        </w:rPr>
        <w:t>, R.S.</w:t>
      </w:r>
    </w:p>
    <w:p w14:paraId="73CAB86D" w14:textId="77777777" w:rsidR="00B95788" w:rsidRPr="00255F53" w:rsidRDefault="00B95788" w:rsidP="00B95788">
      <w:pPr>
        <w:rPr>
          <w:rFonts w:asciiTheme="majorHAnsi" w:hAnsiTheme="majorHAnsi" w:cstheme="majorHAnsi"/>
          <w:sz w:val="16"/>
        </w:rPr>
      </w:pPr>
      <w:r w:rsidRPr="00255F53">
        <w:rPr>
          <w:rFonts w:asciiTheme="majorHAnsi" w:hAnsiTheme="majorHAnsi" w:cstheme="majorHAnsi"/>
          <w:b/>
          <w:bCs/>
          <w:highlight w:val="green"/>
          <w:u w:val="single"/>
        </w:rPr>
        <w:t>Pleasure</w:t>
      </w:r>
      <w:r w:rsidRPr="00255F53">
        <w:rPr>
          <w:rFonts w:asciiTheme="majorHAnsi" w:hAnsiTheme="majorHAnsi" w:cstheme="majorHAnsi"/>
          <w:u w:val="single"/>
        </w:rPr>
        <w:t xml:space="preserve"> is not only</w:t>
      </w:r>
      <w:r w:rsidRPr="00255F53">
        <w:rPr>
          <w:rFonts w:asciiTheme="majorHAnsi" w:hAnsiTheme="majorHAnsi" w:cstheme="majorHAnsi"/>
          <w:sz w:val="16"/>
        </w:rPr>
        <w:t xml:space="preserve"> one of the three </w:t>
      </w:r>
      <w:r w:rsidRPr="00255F53">
        <w:rPr>
          <w:rFonts w:asciiTheme="majorHAnsi" w:hAnsiTheme="majorHAnsi" w:cstheme="majorHAnsi"/>
          <w:u w:val="single"/>
        </w:rPr>
        <w:t xml:space="preserve">primary reward </w:t>
      </w:r>
      <w:proofErr w:type="gramStart"/>
      <w:r w:rsidRPr="00255F53">
        <w:rPr>
          <w:rFonts w:asciiTheme="majorHAnsi" w:hAnsiTheme="majorHAnsi" w:cstheme="majorHAnsi"/>
          <w:u w:val="single"/>
        </w:rPr>
        <w:t>functions</w:t>
      </w:r>
      <w:proofErr w:type="gramEnd"/>
      <w:r w:rsidRPr="00255F53">
        <w:rPr>
          <w:rFonts w:asciiTheme="majorHAnsi" w:hAnsiTheme="majorHAnsi" w:cstheme="majorHAnsi"/>
          <w:sz w:val="16"/>
        </w:rPr>
        <w:t xml:space="preserve"> but </w:t>
      </w:r>
      <w:r w:rsidRPr="00255F53">
        <w:rPr>
          <w:rFonts w:asciiTheme="majorHAnsi" w:hAnsiTheme="majorHAnsi" w:cstheme="majorHAnsi"/>
          <w:u w:val="single"/>
        </w:rPr>
        <w:t xml:space="preserve">it also </w:t>
      </w:r>
      <w:r w:rsidRPr="00255F53">
        <w:rPr>
          <w:rFonts w:asciiTheme="majorHAnsi" w:hAnsiTheme="majorHAnsi" w:cstheme="majorHAnsi"/>
          <w:b/>
          <w:bCs/>
          <w:highlight w:val="green"/>
          <w:u w:val="single"/>
        </w:rPr>
        <w:t>defines reward.</w:t>
      </w:r>
      <w:r w:rsidRPr="00255F53">
        <w:rPr>
          <w:rFonts w:asciiTheme="majorHAnsi" w:hAnsiTheme="majorHAnsi" w:cstheme="majorHAnsi"/>
          <w:sz w:val="16"/>
        </w:rPr>
        <w:t xml:space="preserve"> As homeostasis explains the </w:t>
      </w:r>
      <w:r w:rsidRPr="00255F53">
        <w:rPr>
          <w:rFonts w:asciiTheme="majorHAnsi" w:hAnsiTheme="majorHAnsi" w:cstheme="majorHAnsi"/>
          <w:u w:val="single"/>
        </w:rPr>
        <w:t>functions of</w:t>
      </w:r>
      <w:r w:rsidRPr="00255F53">
        <w:rPr>
          <w:rFonts w:asciiTheme="majorHAnsi" w:hAnsiTheme="majorHAnsi" w:cstheme="majorHAnsi"/>
          <w:sz w:val="16"/>
        </w:rPr>
        <w:t xml:space="preserve"> only a limited number of </w:t>
      </w:r>
      <w:r w:rsidRPr="00255F53">
        <w:rPr>
          <w:rFonts w:asciiTheme="majorHAnsi" w:hAnsiTheme="majorHAnsi" w:cstheme="majorHAnsi"/>
          <w:u w:val="single"/>
        </w:rPr>
        <w:t>rewards, the</w:t>
      </w:r>
      <w:r w:rsidRPr="00255F53">
        <w:rPr>
          <w:rFonts w:asciiTheme="majorHAnsi" w:hAnsiTheme="majorHAnsi" w:cstheme="majorHAnsi"/>
          <w:sz w:val="16"/>
        </w:rPr>
        <w:t xml:space="preserve"> principal </w:t>
      </w:r>
      <w:r w:rsidRPr="00255F53">
        <w:rPr>
          <w:rFonts w:asciiTheme="majorHAnsi" w:hAnsiTheme="majorHAnsi" w:cstheme="majorHAnsi"/>
          <w:highlight w:val="green"/>
          <w:u w:val="single"/>
        </w:rPr>
        <w:t>reason why particular stimuli</w:t>
      </w:r>
      <w:r w:rsidRPr="00255F53">
        <w:rPr>
          <w:rFonts w:asciiTheme="majorHAnsi" w:hAnsiTheme="majorHAnsi" w:cstheme="majorHAnsi"/>
          <w:u w:val="single"/>
        </w:rPr>
        <w:t xml:space="preserve">, objects, events, situations, and activities </w:t>
      </w:r>
      <w:r w:rsidRPr="00255F53">
        <w:rPr>
          <w:rFonts w:asciiTheme="majorHAnsi" w:hAnsiTheme="majorHAnsi" w:cstheme="majorHAnsi"/>
          <w:highlight w:val="green"/>
          <w:u w:val="single"/>
        </w:rPr>
        <w:t>are rewarding</w:t>
      </w:r>
      <w:r w:rsidRPr="00255F53">
        <w:rPr>
          <w:rFonts w:asciiTheme="majorHAnsi" w:hAnsiTheme="majorHAnsi" w:cstheme="majorHAnsi"/>
          <w:sz w:val="16"/>
        </w:rPr>
        <w:t xml:space="preserve"> may be </w:t>
      </w:r>
      <w:r w:rsidRPr="00255F53">
        <w:rPr>
          <w:rFonts w:asciiTheme="majorHAnsi" w:hAnsiTheme="majorHAnsi" w:cstheme="majorHAnsi"/>
          <w:highlight w:val="green"/>
          <w:u w:val="single"/>
        </w:rPr>
        <w:t>due to pleasure.</w:t>
      </w:r>
      <w:r w:rsidRPr="00255F53">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255F53">
        <w:rPr>
          <w:rFonts w:asciiTheme="majorHAnsi" w:hAnsiTheme="majorHAnsi" w:cstheme="majorHAnsi"/>
          <w:highlight w:val="green"/>
          <w:u w:val="single"/>
        </w:rPr>
        <w:t>Pleasure</w:t>
      </w:r>
      <w:r w:rsidRPr="00255F53">
        <w:rPr>
          <w:rFonts w:asciiTheme="majorHAnsi" w:hAnsiTheme="majorHAnsi" w:cstheme="majorHAnsi"/>
          <w:u w:val="single"/>
        </w:rPr>
        <w:t>, as the primary effect of rewards</w:t>
      </w:r>
      <w:r w:rsidRPr="00255F53">
        <w:rPr>
          <w:rFonts w:asciiTheme="majorHAnsi" w:hAnsiTheme="majorHAnsi" w:cstheme="majorHAnsi"/>
          <w:sz w:val="16"/>
        </w:rPr>
        <w:t xml:space="preserve">, drives the prime reward functions of learning, approach behavior, and decision making and </w:t>
      </w:r>
      <w:r w:rsidRPr="00255F53">
        <w:rPr>
          <w:rFonts w:asciiTheme="majorHAnsi" w:hAnsiTheme="majorHAnsi" w:cstheme="majorHAnsi"/>
          <w:highlight w:val="green"/>
          <w:u w:val="single"/>
        </w:rPr>
        <w:t xml:space="preserve">provides the </w:t>
      </w:r>
      <w:r w:rsidRPr="00255F53">
        <w:rPr>
          <w:rFonts w:asciiTheme="majorHAnsi" w:hAnsiTheme="majorHAnsi" w:cstheme="majorHAnsi"/>
          <w:b/>
          <w:bCs/>
          <w:highlight w:val="green"/>
          <w:u w:val="single"/>
        </w:rPr>
        <w:t>basis for hedonic theories</w:t>
      </w:r>
      <w:r w:rsidRPr="00255F53">
        <w:rPr>
          <w:rFonts w:asciiTheme="majorHAnsi" w:hAnsiTheme="majorHAnsi" w:cstheme="majorHAnsi"/>
          <w:u w:val="single"/>
        </w:rPr>
        <w:t xml:space="preserve"> of reward function. </w:t>
      </w:r>
      <w:r w:rsidRPr="00255F53">
        <w:rPr>
          <w:rFonts w:asciiTheme="majorHAnsi" w:hAnsiTheme="majorHAnsi" w:cstheme="majorHAnsi"/>
          <w:highlight w:val="green"/>
          <w:u w:val="single"/>
        </w:rPr>
        <w:t>We are attracted by</w:t>
      </w:r>
      <w:r w:rsidRPr="00255F53">
        <w:rPr>
          <w:rFonts w:asciiTheme="majorHAnsi" w:hAnsiTheme="majorHAnsi" w:cstheme="majorHAnsi"/>
          <w:sz w:val="16"/>
        </w:rPr>
        <w:t xml:space="preserve"> most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and exert intense efforts to obtain them</w:t>
      </w:r>
      <w:r w:rsidRPr="00255F53">
        <w:rPr>
          <w:rFonts w:asciiTheme="majorHAnsi" w:hAnsiTheme="majorHAnsi" w:cstheme="majorHAnsi"/>
          <w:sz w:val="16"/>
        </w:rPr>
        <w:t xml:space="preserve">, just </w:t>
      </w:r>
      <w:r w:rsidRPr="00255F53">
        <w:rPr>
          <w:rFonts w:asciiTheme="majorHAnsi" w:hAnsiTheme="majorHAnsi" w:cstheme="majorHAnsi"/>
          <w:highlight w:val="green"/>
          <w:u w:val="single"/>
        </w:rPr>
        <w:t>because they are enjoyable</w:t>
      </w:r>
      <w:r w:rsidRPr="00255F53">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55F53">
        <w:rPr>
          <w:rFonts w:asciiTheme="majorHAnsi" w:hAnsiTheme="majorHAnsi" w:cstheme="majorHAnsi"/>
          <w:u w:val="single"/>
        </w:rPr>
        <w:t>using both humans and detailed invasive brain analysis of animals has discovered some critical ways that the brain processes pleasure</w:t>
      </w:r>
      <w:r w:rsidRPr="00255F53">
        <w:rPr>
          <w:rFonts w:asciiTheme="majorHAnsi" w:hAnsiTheme="majorHAnsi" w:cstheme="majorHAnsi"/>
          <w:sz w:val="16"/>
        </w:rPr>
        <w:t xml:space="preserve"> [14]. </w:t>
      </w:r>
      <w:r w:rsidRPr="00255F53">
        <w:rPr>
          <w:rFonts w:asciiTheme="majorHAnsi" w:hAnsiTheme="majorHAnsi" w:cstheme="majorHAnsi"/>
          <w:u w:val="single"/>
        </w:rPr>
        <w:t>Pleasure as a hallmark of reward is sufficient for defining a reward</w:t>
      </w:r>
      <w:r w:rsidRPr="00255F53">
        <w:rPr>
          <w:rFonts w:asciiTheme="majorHAnsi" w:hAnsiTheme="majorHAnsi" w:cstheme="majorHAnsi"/>
          <w:sz w:val="16"/>
        </w:rPr>
        <w:t xml:space="preserve">, but it may not be necessary. </w:t>
      </w:r>
      <w:r w:rsidRPr="00255F53">
        <w:rPr>
          <w:rFonts w:asciiTheme="majorHAnsi" w:hAnsiTheme="majorHAnsi" w:cstheme="majorHAnsi"/>
          <w:u w:val="single"/>
        </w:rPr>
        <w:t>A reward may generate positive</w:t>
      </w:r>
      <w:r w:rsidRPr="00255F53">
        <w:rPr>
          <w:rFonts w:asciiTheme="majorHAnsi" w:hAnsiTheme="majorHAnsi" w:cstheme="majorHAnsi"/>
          <w:sz w:val="16"/>
        </w:rPr>
        <w:t xml:space="preserve"> learning and approach </w:t>
      </w:r>
      <w:r w:rsidRPr="00255F53">
        <w:rPr>
          <w:rFonts w:asciiTheme="majorHAnsi" w:hAnsiTheme="majorHAnsi" w:cstheme="majorHAnsi"/>
          <w:u w:val="single"/>
        </w:rPr>
        <w:t>behavior</w:t>
      </w:r>
      <w:r w:rsidRPr="00255F53">
        <w:rPr>
          <w:rFonts w:asciiTheme="majorHAnsi" w:hAnsiTheme="majorHAnsi" w:cstheme="majorHAnsi"/>
          <w:sz w:val="16"/>
        </w:rPr>
        <w:t xml:space="preserve"> simply </w:t>
      </w:r>
      <w:r w:rsidRPr="00255F53">
        <w:rPr>
          <w:rFonts w:asciiTheme="majorHAnsi" w:hAnsiTheme="majorHAnsi" w:cstheme="majorHAnsi"/>
          <w:u w:val="single"/>
        </w:rPr>
        <w:t>because it contains substances that are essential for body function.</w:t>
      </w:r>
      <w:r w:rsidRPr="00255F53">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55F53">
        <w:rPr>
          <w:rFonts w:asciiTheme="majorHAnsi" w:hAnsiTheme="majorHAnsi" w:cstheme="majorHAnsi"/>
          <w:u w:val="single"/>
        </w:rPr>
        <w:t>evolution and its basic principles found</w:t>
      </w:r>
      <w:r w:rsidRPr="00255F53">
        <w:rPr>
          <w:rFonts w:asciiTheme="majorHAnsi" w:hAnsiTheme="majorHAnsi" w:cstheme="majorHAnsi"/>
          <w:sz w:val="16"/>
        </w:rPr>
        <w:t xml:space="preserve"> various </w:t>
      </w:r>
      <w:r w:rsidRPr="00255F53">
        <w:rPr>
          <w:rFonts w:asciiTheme="majorHAnsi" w:hAnsiTheme="majorHAnsi" w:cstheme="majorHAnsi"/>
          <w:u w:val="single"/>
        </w:rPr>
        <w:t>mechanisms that steer behavior and biological development.</w:t>
      </w:r>
      <w:r w:rsidRPr="00255F53">
        <w:rPr>
          <w:rFonts w:asciiTheme="majorHAnsi" w:hAnsiTheme="majorHAnsi" w:cstheme="majorHAnsi"/>
          <w:sz w:val="16"/>
        </w:rPr>
        <w:t xml:space="preserve"> Besides their theory on natural selection, it was particularly the sexual selection </w:t>
      </w:r>
      <w:r w:rsidRPr="00255F53">
        <w:rPr>
          <w:rFonts w:asciiTheme="majorHAnsi" w:hAnsiTheme="majorHAnsi" w:cstheme="majorHAnsi"/>
          <w:sz w:val="16"/>
        </w:rPr>
        <w:lastRenderedPageBreak/>
        <w:t xml:space="preserve">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55F53">
        <w:rPr>
          <w:rFonts w:asciiTheme="majorHAnsi" w:hAnsiTheme="majorHAnsi" w:cstheme="majorHAnsi"/>
          <w:b/>
          <w:bCs/>
          <w:highlight w:val="green"/>
          <w:u w:val="single"/>
        </w:rPr>
        <w:t>organisms are</w:t>
      </w:r>
      <w:r w:rsidRPr="00255F53">
        <w:rPr>
          <w:rFonts w:asciiTheme="majorHAnsi" w:hAnsiTheme="majorHAnsi" w:cstheme="majorHAnsi"/>
          <w:u w:val="single"/>
        </w:rPr>
        <w:t xml:space="preserve"> the </w:t>
      </w:r>
      <w:r w:rsidRPr="00255F53">
        <w:rPr>
          <w:rFonts w:asciiTheme="majorHAnsi" w:hAnsiTheme="majorHAnsi" w:cstheme="majorHAnsi"/>
          <w:b/>
          <w:bCs/>
          <w:highlight w:val="green"/>
          <w:u w:val="single"/>
        </w:rPr>
        <w:t>result of evolutionary competition.</w:t>
      </w:r>
      <w:r w:rsidRPr="00255F53">
        <w:rPr>
          <w:rFonts w:asciiTheme="majorHAnsi" w:hAnsiTheme="majorHAnsi" w:cstheme="majorHAnsi"/>
          <w:sz w:val="16"/>
        </w:rPr>
        <w:t xml:space="preserve"> In fact, Richard </w:t>
      </w:r>
      <w:r w:rsidRPr="00255F53">
        <w:rPr>
          <w:rFonts w:asciiTheme="majorHAnsi" w:hAnsiTheme="majorHAnsi" w:cstheme="majorHAnsi"/>
          <w:u w:val="single"/>
        </w:rPr>
        <w:t>Dawkins stresses gene survival and propagation as the basic mechanism of life</w:t>
      </w:r>
      <w:r w:rsidRPr="00255F53">
        <w:rPr>
          <w:rFonts w:asciiTheme="majorHAnsi" w:hAnsiTheme="majorHAnsi" w:cstheme="majorHAnsi"/>
          <w:sz w:val="16"/>
        </w:rPr>
        <w:t xml:space="preserve"> [20]. Only genes that lead to </w:t>
      </w:r>
      <w:r w:rsidRPr="00255F53">
        <w:rPr>
          <w:rFonts w:asciiTheme="majorHAnsi" w:hAnsiTheme="majorHAnsi" w:cstheme="majorHAnsi"/>
          <w:u w:val="single"/>
        </w:rPr>
        <w:t>the fittest phenotype will make it.</w:t>
      </w:r>
      <w:r w:rsidRPr="00255F53">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255F53">
        <w:rPr>
          <w:rFonts w:asciiTheme="majorHAnsi" w:hAnsiTheme="majorHAnsi" w:cstheme="majorHAnsi"/>
          <w:u w:val="single"/>
        </w:rPr>
        <w:t xml:space="preserve">the ultimate, distal function of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is to </w:t>
      </w:r>
      <w:r w:rsidRPr="00255F53">
        <w:rPr>
          <w:rFonts w:asciiTheme="majorHAnsi" w:hAnsiTheme="majorHAnsi" w:cstheme="majorHAnsi"/>
          <w:highlight w:val="green"/>
          <w:u w:val="single"/>
        </w:rPr>
        <w:t>increase evolutionary fitness</w:t>
      </w:r>
      <w:r w:rsidRPr="00255F53">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55F53">
        <w:rPr>
          <w:rFonts w:asciiTheme="majorHAnsi" w:hAnsiTheme="majorHAnsi" w:cstheme="majorHAnsi"/>
          <w:u w:val="single"/>
        </w:rPr>
        <w:t>Behavioral reward functions have evolved to help individuals to survive and propagate their genes</w:t>
      </w:r>
      <w:r w:rsidRPr="00255F53">
        <w:rPr>
          <w:rFonts w:asciiTheme="majorHAnsi" w:hAnsiTheme="majorHAnsi" w:cstheme="majorHAnsi"/>
          <w:sz w:val="16"/>
        </w:rPr>
        <w:t xml:space="preserve">. Apparently, </w:t>
      </w:r>
      <w:r w:rsidRPr="00255F53">
        <w:rPr>
          <w:rFonts w:asciiTheme="majorHAnsi" w:hAnsiTheme="majorHAnsi" w:cstheme="majorHAnsi"/>
          <w:u w:val="single"/>
        </w:rPr>
        <w:t>people need to live well and long enough to reproduce.</w:t>
      </w:r>
      <w:r w:rsidRPr="00255F53">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255F53">
        <w:rPr>
          <w:rFonts w:asciiTheme="majorHAnsi" w:hAnsiTheme="majorHAnsi" w:cstheme="majorHAnsi"/>
          <w:sz w:val="16"/>
        </w:rPr>
        <w:t>is</w:t>
      </w:r>
      <w:proofErr w:type="gramEnd"/>
      <w:r w:rsidRPr="00255F53">
        <w:rPr>
          <w:rFonts w:asciiTheme="majorHAnsi" w:hAnsiTheme="majorHAnsi" w:cstheme="majorHAnsi"/>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55F53">
        <w:rPr>
          <w:rFonts w:asciiTheme="majorHAnsi" w:hAnsiTheme="majorHAnsi" w:cstheme="majorHAnsi"/>
          <w:u w:val="single"/>
        </w:rPr>
        <w:t>any small edge will ultimately result in evolutionary advantage</w:t>
      </w:r>
      <w:r w:rsidRPr="00255F53">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255F53">
        <w:rPr>
          <w:rFonts w:asciiTheme="majorHAnsi" w:hAnsiTheme="majorHAnsi" w:cstheme="majorHAnsi"/>
          <w:u w:val="single"/>
        </w:rPr>
        <w:t>Thus</w:t>
      </w:r>
      <w:proofErr w:type="gramEnd"/>
      <w:r w:rsidRPr="00255F53">
        <w:rPr>
          <w:rFonts w:asciiTheme="majorHAnsi" w:hAnsiTheme="majorHAnsi" w:cstheme="majorHAnsi"/>
          <w:u w:val="single"/>
        </w:rPr>
        <w:t xml:space="preserve"> the distal reward function in gene propagation and evolutionary fitness defines the proximal reward functions that we see</w:t>
      </w:r>
      <w:r w:rsidRPr="00255F53">
        <w:rPr>
          <w:rFonts w:asciiTheme="majorHAnsi" w:hAnsiTheme="majorHAnsi" w:cstheme="majorHAnsi"/>
          <w:sz w:val="16"/>
        </w:rPr>
        <w:t xml:space="preserve"> in everyday behavior. </w:t>
      </w:r>
      <w:r w:rsidRPr="00255F53">
        <w:rPr>
          <w:rFonts w:asciiTheme="majorHAnsi" w:hAnsiTheme="majorHAnsi" w:cstheme="majorHAnsi"/>
          <w:highlight w:val="green"/>
          <w:u w:val="single"/>
        </w:rPr>
        <w:t>That is why foods, drinks, mates, and offspring are rewarding.</w:t>
      </w:r>
      <w:r w:rsidRPr="00255F53">
        <w:rPr>
          <w:rFonts w:asciiTheme="majorHAnsi" w:hAnsiTheme="majorHAnsi" w:cstheme="majorHAnsi"/>
          <w:u w:val="single"/>
        </w:rPr>
        <w:t xml:space="preserve"> </w:t>
      </w:r>
      <w:r w:rsidRPr="00255F53">
        <w:rPr>
          <w:rFonts w:asciiTheme="majorHAnsi" w:hAnsiTheme="majorHAnsi" w:cstheme="majorHAnsi"/>
          <w:sz w:val="16"/>
        </w:rPr>
        <w:t xml:space="preserve">There have been theories linking pleasure as a required component of health benefits </w:t>
      </w:r>
      <w:proofErr w:type="spellStart"/>
      <w:r w:rsidRPr="00255F53">
        <w:rPr>
          <w:rFonts w:asciiTheme="majorHAnsi" w:hAnsiTheme="majorHAnsi" w:cstheme="majorHAnsi"/>
          <w:sz w:val="16"/>
        </w:rPr>
        <w:t>salutogenesis</w:t>
      </w:r>
      <w:proofErr w:type="spellEnd"/>
      <w:r w:rsidRPr="00255F53">
        <w:rPr>
          <w:rFonts w:asciiTheme="majorHAnsi" w:hAnsiTheme="majorHAnsi" w:cstheme="majorHAnsi"/>
          <w:sz w:val="16"/>
        </w:rPr>
        <w:t>, (</w:t>
      </w:r>
      <w:proofErr w:type="spellStart"/>
      <w:r w:rsidRPr="00255F53">
        <w:rPr>
          <w:rFonts w:asciiTheme="majorHAnsi" w:hAnsiTheme="majorHAnsi" w:cstheme="majorHAnsi"/>
          <w:sz w:val="16"/>
        </w:rPr>
        <w:t>salugenesis</w:t>
      </w:r>
      <w:proofErr w:type="spellEnd"/>
      <w:r w:rsidRPr="00255F53">
        <w:rPr>
          <w:rFonts w:asciiTheme="majorHAnsi" w:hAnsiTheme="majorHAnsi" w:cstheme="majorHAnsi"/>
          <w:sz w:val="16"/>
        </w:rPr>
        <w:t xml:space="preserve">). In essence, under these terms, </w:t>
      </w:r>
      <w:r w:rsidRPr="00255F53">
        <w:rPr>
          <w:rFonts w:asciiTheme="majorHAnsi" w:hAnsiTheme="majorHAnsi" w:cstheme="majorHAnsi"/>
          <w:u w:val="single"/>
        </w:rPr>
        <w:t>pleasure is described as a state or feeling of happiness and satisfaction resulting from an experience that one enjoys.</w:t>
      </w:r>
      <w:r w:rsidRPr="00255F53">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255F53">
        <w:rPr>
          <w:rFonts w:asciiTheme="majorHAnsi" w:hAnsiTheme="majorHAnsi" w:cstheme="majorHAnsi"/>
          <w:sz w:val="16"/>
        </w:rPr>
        <w:t>morphinergic</w:t>
      </w:r>
      <w:proofErr w:type="spellEnd"/>
      <w:r w:rsidRPr="00255F53">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255F53">
        <w:rPr>
          <w:rFonts w:asciiTheme="majorHAnsi" w:hAnsiTheme="majorHAnsi" w:cstheme="majorHAnsi"/>
          <w:sz w:val="16"/>
        </w:rPr>
        <w:t>hypodopaminergia</w:t>
      </w:r>
      <w:proofErr w:type="spellEnd"/>
      <w:r w:rsidRPr="00255F53">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255F53">
        <w:rPr>
          <w:rFonts w:asciiTheme="majorHAnsi" w:hAnsiTheme="majorHAnsi" w:cstheme="majorHAnsi"/>
          <w:sz w:val="16"/>
        </w:rPr>
        <w:t>Esch</w:t>
      </w:r>
      <w:proofErr w:type="spellEnd"/>
      <w:r w:rsidRPr="00255F53">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255F53">
        <w:rPr>
          <w:rFonts w:asciiTheme="majorHAnsi" w:hAnsiTheme="majorHAnsi" w:cstheme="majorHAnsi"/>
          <w:sz w:val="16"/>
        </w:rPr>
        <w:t>As</w:t>
      </w:r>
      <w:proofErr w:type="gramEnd"/>
      <w:r w:rsidRPr="00255F53">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55F53">
        <w:rPr>
          <w:rFonts w:asciiTheme="majorHAnsi" w:hAnsiTheme="majorHAnsi" w:cstheme="majorHAnsi"/>
          <w:u w:val="single"/>
        </w:rPr>
        <w:t>pathways for ordinary liking and pleasure</w:t>
      </w:r>
      <w:r w:rsidRPr="00255F53">
        <w:rPr>
          <w:rFonts w:asciiTheme="majorHAnsi" w:hAnsiTheme="majorHAnsi" w:cstheme="majorHAnsi"/>
          <w:sz w:val="16"/>
        </w:rPr>
        <w:t xml:space="preserve">, which </w:t>
      </w:r>
      <w:r w:rsidRPr="00255F53">
        <w:rPr>
          <w:rFonts w:asciiTheme="majorHAnsi" w:hAnsiTheme="majorHAnsi" w:cstheme="majorHAnsi"/>
          <w:u w:val="single"/>
        </w:rPr>
        <w:t>are limited in scope</w:t>
      </w:r>
      <w:r w:rsidRPr="00255F53">
        <w:rPr>
          <w:rFonts w:asciiTheme="majorHAnsi" w:hAnsiTheme="majorHAnsi" w:cstheme="majorHAnsi"/>
          <w:sz w:val="16"/>
        </w:rPr>
        <w:t xml:space="preserve"> as described above in this commentary. However, </w:t>
      </w:r>
      <w:r w:rsidRPr="00255F53">
        <w:rPr>
          <w:rFonts w:asciiTheme="majorHAnsi" w:hAnsiTheme="majorHAnsi" w:cstheme="majorHAnsi"/>
          <w:u w:val="single"/>
        </w:rPr>
        <w:t xml:space="preserve">there are </w:t>
      </w:r>
      <w:r w:rsidRPr="00255F53">
        <w:rPr>
          <w:rFonts w:asciiTheme="majorHAnsi" w:hAnsiTheme="majorHAnsi" w:cstheme="majorHAnsi"/>
          <w:b/>
          <w:bCs/>
          <w:highlight w:val="green"/>
          <w:u w:val="single"/>
        </w:rPr>
        <w:t>many brain regions</w:t>
      </w:r>
      <w:r w:rsidRPr="00255F53">
        <w:rPr>
          <w:rFonts w:asciiTheme="majorHAnsi" w:hAnsiTheme="majorHAnsi" w:cstheme="majorHAnsi"/>
          <w:sz w:val="16"/>
        </w:rPr>
        <w:t xml:space="preserve">, often termed hot and cold spots, </w:t>
      </w:r>
      <w:r w:rsidRPr="00255F53">
        <w:rPr>
          <w:rFonts w:asciiTheme="majorHAnsi" w:hAnsiTheme="majorHAnsi" w:cstheme="majorHAnsi"/>
          <w:u w:val="single"/>
        </w:rPr>
        <w:t xml:space="preserve">that significantly </w:t>
      </w:r>
      <w:r w:rsidRPr="00255F53">
        <w:rPr>
          <w:rFonts w:asciiTheme="majorHAnsi" w:hAnsiTheme="majorHAnsi" w:cstheme="majorHAnsi"/>
          <w:b/>
          <w:bCs/>
          <w:highlight w:val="green"/>
          <w:u w:val="single"/>
        </w:rPr>
        <w:t>modulate</w:t>
      </w:r>
      <w:r w:rsidRPr="00255F53">
        <w:rPr>
          <w:rFonts w:asciiTheme="majorHAnsi" w:hAnsiTheme="majorHAnsi" w:cstheme="majorHAnsi"/>
          <w:sz w:val="16"/>
        </w:rPr>
        <w:t xml:space="preserve"> (increase or decrease) </w:t>
      </w:r>
      <w:r w:rsidRPr="00255F53">
        <w:rPr>
          <w:rFonts w:asciiTheme="majorHAnsi" w:hAnsiTheme="majorHAnsi" w:cstheme="majorHAnsi"/>
          <w:u w:val="single"/>
        </w:rPr>
        <w:t xml:space="preserve">our </w:t>
      </w:r>
      <w:r w:rsidRPr="00255F53">
        <w:rPr>
          <w:rFonts w:asciiTheme="majorHAnsi" w:hAnsiTheme="majorHAnsi" w:cstheme="majorHAnsi"/>
          <w:b/>
          <w:bCs/>
          <w:highlight w:val="green"/>
          <w:u w:val="single"/>
        </w:rPr>
        <w:t>pleasure or</w:t>
      </w:r>
      <w:r w:rsidRPr="00255F53">
        <w:rPr>
          <w:rFonts w:asciiTheme="majorHAnsi" w:hAnsiTheme="majorHAnsi" w:cstheme="majorHAnsi"/>
          <w:u w:val="single"/>
        </w:rPr>
        <w:t xml:space="preserve"> even </w:t>
      </w:r>
      <w:r w:rsidRPr="00255F53">
        <w:rPr>
          <w:rFonts w:asciiTheme="majorHAnsi" w:hAnsiTheme="majorHAnsi" w:cstheme="majorHAnsi"/>
          <w:b/>
          <w:bCs/>
          <w:highlight w:val="green"/>
          <w:u w:val="single"/>
        </w:rPr>
        <w:t>produce the opposite</w:t>
      </w:r>
      <w:r w:rsidRPr="00255F53">
        <w:rPr>
          <w:rFonts w:asciiTheme="majorHAnsi" w:hAnsiTheme="majorHAnsi" w:cstheme="majorHAnsi"/>
          <w:sz w:val="16"/>
        </w:rPr>
        <w:t xml:space="preserve"> of pleasure— that is </w:t>
      </w:r>
      <w:r w:rsidRPr="00255F53">
        <w:rPr>
          <w:rFonts w:asciiTheme="majorHAnsi" w:hAnsiTheme="majorHAnsi" w:cstheme="majorHAnsi"/>
          <w:u w:val="single"/>
        </w:rPr>
        <w:t>disgust and fear</w:t>
      </w:r>
      <w:r w:rsidRPr="00255F53">
        <w:rPr>
          <w:rFonts w:asciiTheme="majorHAnsi" w:hAnsiTheme="majorHAnsi" w:cstheme="majorHAnsi"/>
          <w:sz w:val="16"/>
        </w:rPr>
        <w:t xml:space="preserve"> [39]. </w:t>
      </w:r>
      <w:r w:rsidRPr="00255F53">
        <w:rPr>
          <w:rFonts w:asciiTheme="majorHAnsi" w:hAnsiTheme="majorHAnsi" w:cstheme="majorHAnsi"/>
          <w:u w:val="single"/>
        </w:rPr>
        <w:t>One</w:t>
      </w:r>
      <w:r w:rsidRPr="00255F53">
        <w:rPr>
          <w:rFonts w:asciiTheme="majorHAnsi" w:hAnsiTheme="majorHAnsi" w:cstheme="majorHAnsi"/>
          <w:sz w:val="16"/>
        </w:rPr>
        <w:t xml:space="preserve"> specific </w:t>
      </w:r>
      <w:r w:rsidRPr="00255F53">
        <w:rPr>
          <w:rFonts w:asciiTheme="majorHAnsi" w:hAnsiTheme="majorHAnsi" w:cstheme="majorHAnsi"/>
          <w:u w:val="single"/>
        </w:rPr>
        <w:t>region</w:t>
      </w:r>
      <w:r w:rsidRPr="00255F53">
        <w:rPr>
          <w:rFonts w:asciiTheme="majorHAnsi" w:hAnsiTheme="majorHAnsi" w:cstheme="majorHAnsi"/>
          <w:sz w:val="16"/>
        </w:rPr>
        <w:t xml:space="preserve"> of the nucleus </w:t>
      </w:r>
      <w:proofErr w:type="spellStart"/>
      <w:r w:rsidRPr="00255F53">
        <w:rPr>
          <w:rFonts w:asciiTheme="majorHAnsi" w:hAnsiTheme="majorHAnsi" w:cstheme="majorHAnsi"/>
          <w:sz w:val="16"/>
        </w:rPr>
        <w:t>accumbens</w:t>
      </w:r>
      <w:proofErr w:type="spellEnd"/>
      <w:r w:rsidRPr="00255F53">
        <w:rPr>
          <w:rFonts w:asciiTheme="majorHAnsi" w:hAnsiTheme="majorHAnsi" w:cstheme="majorHAnsi"/>
          <w:sz w:val="16"/>
        </w:rPr>
        <w:t xml:space="preserve"> </w:t>
      </w:r>
      <w:r w:rsidRPr="00255F53">
        <w:rPr>
          <w:rFonts w:asciiTheme="majorHAnsi" w:hAnsiTheme="majorHAnsi" w:cstheme="majorHAnsi"/>
          <w:u w:val="single"/>
        </w:rPr>
        <w:t>is organized like a computer keyboard, with particular stimulus triggers in rows</w:t>
      </w:r>
      <w:r w:rsidRPr="00255F53">
        <w:rPr>
          <w:rFonts w:asciiTheme="majorHAnsi" w:hAnsiTheme="majorHAnsi" w:cstheme="majorHAnsi"/>
          <w:sz w:val="16"/>
        </w:rPr>
        <w:t xml:space="preserve">— producing an increase and decrease of pleasure and disgust. Moreover, </w:t>
      </w:r>
      <w:r w:rsidRPr="00255F53">
        <w:rPr>
          <w:rFonts w:asciiTheme="majorHAnsi" w:hAnsiTheme="majorHAnsi" w:cstheme="majorHAnsi"/>
          <w:u w:val="single"/>
        </w:rPr>
        <w:t>the cortex has unique roles in the cognitive evaluation of our feelings of pleasure</w:t>
      </w:r>
      <w:r w:rsidRPr="00255F53">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w:t>
      </w:r>
      <w:proofErr w:type="gramStart"/>
      <w:r w:rsidRPr="00255F53">
        <w:rPr>
          <w:rFonts w:asciiTheme="majorHAnsi" w:hAnsiTheme="majorHAnsi" w:cstheme="majorHAnsi"/>
          <w:sz w:val="16"/>
        </w:rPr>
        <w:t>centers</w:t>
      </w:r>
      <w:proofErr w:type="gramEnd"/>
      <w:r w:rsidRPr="00255F53">
        <w:rPr>
          <w:rFonts w:asciiTheme="majorHAnsi" w:hAnsiTheme="majorHAnsi" w:cstheme="majorHAnsi"/>
          <w:sz w:val="16"/>
        </w:rPr>
        <w:t xml:space="preserve"> It is surprising that many different sources of pleasure activate the same circuits between the </w:t>
      </w:r>
      <w:proofErr w:type="spellStart"/>
      <w:r w:rsidRPr="00255F53">
        <w:rPr>
          <w:rFonts w:asciiTheme="majorHAnsi" w:hAnsiTheme="majorHAnsi" w:cstheme="majorHAnsi"/>
          <w:sz w:val="16"/>
        </w:rPr>
        <w:t>mesocorticolimbic</w:t>
      </w:r>
      <w:proofErr w:type="spellEnd"/>
      <w:r w:rsidRPr="00255F53">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t>
      </w:r>
      <w:r w:rsidRPr="00255F53">
        <w:rPr>
          <w:rFonts w:asciiTheme="majorHAnsi" w:hAnsiTheme="majorHAnsi" w:cstheme="majorHAnsi"/>
          <w:sz w:val="16"/>
        </w:rPr>
        <w:lastRenderedPageBreak/>
        <w:t xml:space="preserve">well-established mesolimbic system is a dopamine circuit for reward. It starts in the ventral tegmental area (VTA) of the midbrain and travels to the nucleus </w:t>
      </w:r>
      <w:proofErr w:type="spellStart"/>
      <w:r w:rsidRPr="00255F53">
        <w:rPr>
          <w:rFonts w:asciiTheme="majorHAnsi" w:hAnsiTheme="majorHAnsi" w:cstheme="majorHAnsi"/>
          <w:sz w:val="16"/>
        </w:rPr>
        <w:t>accumbens</w:t>
      </w:r>
      <w:proofErr w:type="spellEnd"/>
      <w:r w:rsidRPr="00255F53">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255F53">
        <w:rPr>
          <w:rFonts w:asciiTheme="majorHAnsi" w:hAnsiTheme="majorHAnsi" w:cstheme="majorHAnsi"/>
          <w:sz w:val="16"/>
        </w:rPr>
        <w:t>accumbens</w:t>
      </w:r>
      <w:proofErr w:type="spellEnd"/>
      <w:r w:rsidRPr="00255F53">
        <w:rPr>
          <w:rFonts w:asciiTheme="majorHAnsi" w:hAnsiTheme="majorHAnsi" w:cstheme="majorHAnsi"/>
          <w:sz w:val="16"/>
        </w:rPr>
        <w:t xml:space="preserv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xml:space="preserve"> has spiny neurons that receive dopamine from the VTA and glutamate (a dopamine driver) from the hippocampus, amygdala and medial prefrontal cortex. Subsequently, the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255F53">
        <w:rPr>
          <w:rFonts w:asciiTheme="majorHAnsi" w:hAnsiTheme="majorHAnsi" w:cstheme="majorHAnsi"/>
          <w:sz w:val="16"/>
        </w:rPr>
        <w:t>hypodopaminergia</w:t>
      </w:r>
      <w:proofErr w:type="spellEnd"/>
      <w:r w:rsidRPr="00255F53">
        <w:rPr>
          <w:rFonts w:asciiTheme="majorHAnsi" w:hAnsiTheme="majorHAnsi" w:cstheme="majorHAnsi"/>
          <w:sz w:val="16"/>
        </w:rPr>
        <w:t xml:space="preserve"> in the “Brain Reward Cascade” that contribute to addiction and compulsive behaviors [3,6,41]. Furthermore, ordinary </w:t>
      </w:r>
      <w:r w:rsidRPr="00255F53">
        <w:rPr>
          <w:rFonts w:asciiTheme="majorHAnsi" w:hAnsiTheme="majorHAnsi" w:cstheme="majorHAnsi"/>
          <w:u w:val="single"/>
        </w:rPr>
        <w:t>“</w:t>
      </w:r>
      <w:r w:rsidRPr="00255F53">
        <w:rPr>
          <w:rFonts w:asciiTheme="majorHAnsi" w:hAnsiTheme="majorHAnsi" w:cstheme="majorHAnsi"/>
          <w:highlight w:val="green"/>
          <w:u w:val="single"/>
        </w:rPr>
        <w:t>liking</w:t>
      </w:r>
      <w:r w:rsidRPr="00255F53">
        <w:rPr>
          <w:rFonts w:asciiTheme="majorHAnsi" w:hAnsiTheme="majorHAnsi" w:cstheme="majorHAnsi"/>
          <w:u w:val="single"/>
        </w:rPr>
        <w:t xml:space="preserve">” of </w:t>
      </w:r>
      <w:r w:rsidRPr="00255F53">
        <w:rPr>
          <w:rFonts w:asciiTheme="majorHAnsi" w:hAnsiTheme="majorHAnsi" w:cstheme="majorHAnsi"/>
          <w:highlight w:val="green"/>
          <w:u w:val="single"/>
        </w:rPr>
        <w:t>something</w:t>
      </w:r>
      <w:r w:rsidRPr="00255F53">
        <w:rPr>
          <w:rFonts w:asciiTheme="majorHAnsi" w:hAnsiTheme="majorHAnsi" w:cstheme="majorHAnsi"/>
          <w:u w:val="single"/>
        </w:rPr>
        <w:t xml:space="preserve">, or pure pleasure, is </w:t>
      </w:r>
      <w:r w:rsidRPr="00255F53">
        <w:rPr>
          <w:rFonts w:asciiTheme="majorHAnsi" w:hAnsiTheme="majorHAnsi" w:cstheme="majorHAnsi"/>
          <w:highlight w:val="green"/>
          <w:u w:val="single"/>
        </w:rPr>
        <w:t>represented by</w:t>
      </w:r>
      <w:r w:rsidRPr="00255F53">
        <w:rPr>
          <w:rFonts w:asciiTheme="majorHAnsi" w:hAnsiTheme="majorHAnsi" w:cstheme="majorHAnsi"/>
          <w:sz w:val="16"/>
        </w:rPr>
        <w:t xml:space="preserve"> small </w:t>
      </w:r>
      <w:r w:rsidRPr="00255F53">
        <w:rPr>
          <w:rFonts w:asciiTheme="majorHAnsi" w:hAnsiTheme="majorHAnsi" w:cstheme="majorHAnsi"/>
          <w:highlight w:val="green"/>
          <w:u w:val="single"/>
        </w:rPr>
        <w:t>regions</w:t>
      </w:r>
      <w:r w:rsidRPr="00255F53">
        <w:rPr>
          <w:rFonts w:asciiTheme="majorHAnsi" w:hAnsiTheme="majorHAnsi" w:cstheme="majorHAnsi"/>
          <w:sz w:val="16"/>
        </w:rPr>
        <w:t xml:space="preserve"> mainly </w:t>
      </w:r>
      <w:r w:rsidRPr="00255F53">
        <w:rPr>
          <w:rFonts w:asciiTheme="majorHAnsi" w:hAnsiTheme="majorHAnsi" w:cstheme="majorHAnsi"/>
          <w:highlight w:val="green"/>
          <w:u w:val="single"/>
        </w:rPr>
        <w:t>in the limbic system</w:t>
      </w:r>
      <w:r w:rsidRPr="00255F53">
        <w:rPr>
          <w:rFonts w:asciiTheme="majorHAnsi" w:hAnsiTheme="majorHAnsi" w:cstheme="majorHAnsi"/>
          <w:sz w:val="16"/>
        </w:rPr>
        <w:t xml:space="preserve"> (old reptilian part of the brain). These may be </w:t>
      </w:r>
      <w:r w:rsidRPr="00255F53">
        <w:rPr>
          <w:rFonts w:asciiTheme="majorHAnsi" w:hAnsiTheme="majorHAnsi" w:cstheme="majorHAnsi"/>
          <w:u w:val="single"/>
        </w:rPr>
        <w:t>part of larger neural circuits.</w:t>
      </w:r>
      <w:r w:rsidRPr="00255F53">
        <w:rPr>
          <w:rFonts w:asciiTheme="majorHAnsi" w:hAnsiTheme="majorHAnsi" w:cstheme="majorHAnsi"/>
          <w:sz w:val="16"/>
        </w:rPr>
        <w:t xml:space="preserve"> In Latin, </w:t>
      </w:r>
      <w:proofErr w:type="spellStart"/>
      <w:r w:rsidRPr="00255F53">
        <w:rPr>
          <w:rFonts w:asciiTheme="majorHAnsi" w:hAnsiTheme="majorHAnsi" w:cstheme="majorHAnsi"/>
          <w:sz w:val="16"/>
        </w:rPr>
        <w:t>hedus</w:t>
      </w:r>
      <w:proofErr w:type="spellEnd"/>
      <w:r w:rsidRPr="00255F53">
        <w:rPr>
          <w:rFonts w:asciiTheme="majorHAnsi" w:hAnsiTheme="majorHAnsi" w:cstheme="majorHAnsi"/>
          <w:sz w:val="16"/>
        </w:rPr>
        <w:t xml:space="preserve"> is the term for “sweet”; and in Greek, </w:t>
      </w:r>
      <w:proofErr w:type="spellStart"/>
      <w:r w:rsidRPr="00255F53">
        <w:rPr>
          <w:rFonts w:asciiTheme="majorHAnsi" w:hAnsiTheme="majorHAnsi" w:cstheme="majorHAnsi"/>
          <w:sz w:val="16"/>
        </w:rPr>
        <w:t>hodone</w:t>
      </w:r>
      <w:proofErr w:type="spellEnd"/>
      <w:r w:rsidRPr="00255F53">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255F53">
        <w:rPr>
          <w:rFonts w:asciiTheme="majorHAnsi" w:hAnsiTheme="majorHAnsi" w:cstheme="majorHAnsi"/>
          <w:sz w:val="16"/>
        </w:rPr>
        <w:t>networks, and</w:t>
      </w:r>
      <w:proofErr w:type="gramEnd"/>
      <w:r w:rsidRPr="00255F53">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255F53">
        <w:rPr>
          <w:rFonts w:asciiTheme="majorHAnsi" w:hAnsiTheme="majorHAnsi" w:cstheme="majorHAnsi"/>
          <w:sz w:val="16"/>
        </w:rPr>
        <w:t>), and</w:t>
      </w:r>
      <w:proofErr w:type="gramEnd"/>
      <w:r w:rsidRPr="00255F53">
        <w:rPr>
          <w:rFonts w:asciiTheme="majorHAnsi" w:hAnsiTheme="majorHAnsi" w:cstheme="majorHAnsi"/>
          <w:sz w:val="16"/>
        </w:rPr>
        <w:t xml:space="preserve"> may have an additive effect on vulnerability to various addictions [48]. In this regard, </w:t>
      </w:r>
      <w:proofErr w:type="spellStart"/>
      <w:r w:rsidRPr="00255F53">
        <w:rPr>
          <w:rFonts w:asciiTheme="majorHAnsi" w:hAnsiTheme="majorHAnsi" w:cstheme="majorHAnsi"/>
          <w:sz w:val="16"/>
        </w:rPr>
        <w:t>Vanyukov</w:t>
      </w:r>
      <w:proofErr w:type="spellEnd"/>
      <w:r w:rsidRPr="00255F53">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55F53">
        <w:rPr>
          <w:rFonts w:asciiTheme="majorHAnsi" w:hAnsiTheme="majorHAnsi" w:cstheme="majorHAnsi"/>
          <w:u w:val="single"/>
        </w:rPr>
        <w:t>Sousa et al.</w:t>
      </w:r>
      <w:r w:rsidRPr="00255F53">
        <w:rPr>
          <w:rFonts w:asciiTheme="majorHAnsi" w:hAnsiTheme="majorHAnsi" w:cstheme="majorHAnsi"/>
          <w:sz w:val="16"/>
        </w:rPr>
        <w:t xml:space="preserve"> [50] small case </w:t>
      </w:r>
      <w:r w:rsidRPr="00255F53">
        <w:rPr>
          <w:rFonts w:asciiTheme="majorHAnsi" w:hAnsiTheme="majorHAnsi" w:cstheme="majorHAnsi"/>
          <w:u w:val="single"/>
        </w:rPr>
        <w:t xml:space="preserve">found various </w:t>
      </w:r>
      <w:r w:rsidRPr="00255F53">
        <w:rPr>
          <w:rFonts w:asciiTheme="majorHAnsi" w:hAnsiTheme="majorHAnsi" w:cstheme="majorHAnsi"/>
          <w:highlight w:val="green"/>
          <w:u w:val="single"/>
        </w:rPr>
        <w:t>differentially expressed genes</w:t>
      </w:r>
      <w:r w:rsidRPr="00255F53">
        <w:rPr>
          <w:rFonts w:asciiTheme="majorHAnsi" w:hAnsiTheme="majorHAnsi" w:cstheme="majorHAnsi"/>
          <w:u w:val="single"/>
        </w:rPr>
        <w:t xml:space="preserve">, to </w:t>
      </w:r>
      <w:r w:rsidRPr="00255F53">
        <w:rPr>
          <w:rFonts w:asciiTheme="majorHAnsi" w:hAnsiTheme="majorHAnsi" w:cstheme="majorHAnsi"/>
          <w:highlight w:val="green"/>
          <w:u w:val="single"/>
        </w:rPr>
        <w:t>associate with pleasure</w:t>
      </w:r>
      <w:r w:rsidRPr="00255F53">
        <w:rPr>
          <w:rFonts w:asciiTheme="majorHAnsi" w:hAnsiTheme="majorHAnsi" w:cstheme="majorHAnsi"/>
          <w:u w:val="single"/>
        </w:rPr>
        <w:t xml:space="preserve"> related </w:t>
      </w:r>
      <w:r w:rsidRPr="00255F53">
        <w:rPr>
          <w:rFonts w:asciiTheme="majorHAnsi" w:hAnsiTheme="majorHAnsi" w:cstheme="majorHAnsi"/>
          <w:highlight w:val="green"/>
          <w:u w:val="single"/>
        </w:rPr>
        <w:t>systems.</w:t>
      </w:r>
      <w:r w:rsidRPr="00255F53">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255F53">
        <w:rPr>
          <w:rFonts w:asciiTheme="majorHAnsi" w:hAnsiTheme="majorHAnsi" w:cstheme="majorHAnsi"/>
          <w:sz w:val="16"/>
        </w:rPr>
        <w:t>Nenad</w:t>
      </w:r>
      <w:proofErr w:type="spellEnd"/>
      <w:r w:rsidRPr="00255F53">
        <w:rPr>
          <w:rFonts w:asciiTheme="majorHAnsi" w:hAnsiTheme="majorHAnsi" w:cstheme="majorHAnsi"/>
          <w:sz w:val="16"/>
        </w:rPr>
        <w:t xml:space="preserve"> </w:t>
      </w:r>
      <w:proofErr w:type="spellStart"/>
      <w:r w:rsidRPr="00255F53">
        <w:rPr>
          <w:rFonts w:asciiTheme="majorHAnsi" w:hAnsiTheme="majorHAnsi" w:cstheme="majorHAnsi"/>
          <w:sz w:val="16"/>
        </w:rPr>
        <w:t>Sestan</w:t>
      </w:r>
      <w:proofErr w:type="spellEnd"/>
      <w:r w:rsidRPr="00255F53">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255F53">
        <w:rPr>
          <w:rFonts w:asciiTheme="majorHAnsi" w:hAnsiTheme="majorHAnsi" w:cstheme="majorHAnsi"/>
          <w:sz w:val="16"/>
        </w:rPr>
        <w:t>Sestan</w:t>
      </w:r>
      <w:proofErr w:type="spellEnd"/>
      <w:r w:rsidRPr="00255F53">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255F53">
        <w:rPr>
          <w:rFonts w:asciiTheme="majorHAnsi" w:hAnsiTheme="majorHAnsi" w:cstheme="majorHAnsi"/>
          <w:highlight w:val="green"/>
          <w:u w:val="single"/>
        </w:rPr>
        <w:t>researchers examined</w:t>
      </w:r>
      <w:r w:rsidRPr="00255F53">
        <w:rPr>
          <w:rFonts w:asciiTheme="majorHAnsi" w:hAnsiTheme="majorHAnsi" w:cstheme="majorHAnsi"/>
          <w:u w:val="single"/>
        </w:rPr>
        <w:t xml:space="preserve"> 247 specimens of </w:t>
      </w:r>
      <w:r w:rsidRPr="00255F53">
        <w:rPr>
          <w:rFonts w:asciiTheme="majorHAnsi" w:hAnsiTheme="majorHAnsi" w:cstheme="majorHAnsi"/>
          <w:highlight w:val="green"/>
          <w:u w:val="single"/>
        </w:rPr>
        <w:t>neural tissue</w:t>
      </w:r>
      <w:r w:rsidRPr="00255F53">
        <w:rPr>
          <w:rFonts w:asciiTheme="majorHAnsi" w:hAnsiTheme="majorHAnsi" w:cstheme="majorHAnsi"/>
          <w:u w:val="single"/>
        </w:rPr>
        <w:t xml:space="preserve"> from six humans, five chimpanzees, and five macaque monkeys.</w:t>
      </w:r>
      <w:r w:rsidRPr="00255F53">
        <w:rPr>
          <w:rFonts w:asciiTheme="majorHAnsi" w:hAnsiTheme="majorHAnsi" w:cstheme="majorHAnsi"/>
          <w:sz w:val="16"/>
        </w:rPr>
        <w:t xml:space="preserve"> Moreover, these </w:t>
      </w:r>
      <w:r w:rsidRPr="00255F53">
        <w:rPr>
          <w:rFonts w:asciiTheme="majorHAnsi" w:hAnsiTheme="majorHAnsi" w:cstheme="majorHAnsi"/>
          <w:u w:val="single"/>
        </w:rPr>
        <w:t>investigators analyzed which genes were turned on or off in 16 regions of the brain.</w:t>
      </w:r>
      <w:r w:rsidRPr="00255F53">
        <w:rPr>
          <w:rFonts w:asciiTheme="majorHAnsi" w:hAnsiTheme="majorHAnsi" w:cstheme="majorHAnsi"/>
          <w:sz w:val="16"/>
        </w:rPr>
        <w:t xml:space="preserve"> While </w:t>
      </w:r>
      <w:r w:rsidRPr="00255F53">
        <w:rPr>
          <w:rFonts w:asciiTheme="majorHAnsi" w:hAnsiTheme="majorHAnsi" w:cstheme="majorHAnsi"/>
          <w:u w:val="single"/>
        </w:rPr>
        <w:t xml:space="preserve">the differences among species were subtle, </w:t>
      </w:r>
      <w:r w:rsidRPr="00255F53">
        <w:rPr>
          <w:rFonts w:asciiTheme="majorHAnsi" w:hAnsiTheme="majorHAnsi" w:cstheme="majorHAnsi"/>
          <w:b/>
          <w:bCs/>
          <w:highlight w:val="green"/>
          <w:u w:val="single"/>
        </w:rPr>
        <w:t>there was</w:t>
      </w:r>
      <w:r w:rsidRPr="00255F53">
        <w:rPr>
          <w:rFonts w:asciiTheme="majorHAnsi" w:hAnsiTheme="majorHAnsi" w:cstheme="majorHAnsi"/>
          <w:u w:val="single"/>
        </w:rPr>
        <w:t xml:space="preserve"> a </w:t>
      </w:r>
      <w:r w:rsidRPr="00255F53">
        <w:rPr>
          <w:rFonts w:asciiTheme="majorHAnsi" w:hAnsiTheme="majorHAnsi" w:cstheme="majorHAnsi"/>
          <w:b/>
          <w:bCs/>
          <w:highlight w:val="green"/>
          <w:u w:val="single"/>
        </w:rPr>
        <w:t>remarkable contrast in</w:t>
      </w:r>
      <w:r w:rsidRPr="00255F53">
        <w:rPr>
          <w:rFonts w:asciiTheme="majorHAnsi" w:hAnsiTheme="majorHAnsi" w:cstheme="majorHAnsi"/>
          <w:u w:val="single"/>
        </w:rPr>
        <w:t xml:space="preserve"> </w:t>
      </w:r>
      <w:r w:rsidRPr="00255F53">
        <w:rPr>
          <w:rFonts w:asciiTheme="majorHAnsi" w:hAnsiTheme="majorHAnsi" w:cstheme="majorHAnsi"/>
          <w:u w:val="single"/>
        </w:rPr>
        <w:lastRenderedPageBreak/>
        <w:t>the</w:t>
      </w:r>
      <w:r w:rsidRPr="00255F53">
        <w:rPr>
          <w:rFonts w:asciiTheme="majorHAnsi" w:hAnsiTheme="majorHAnsi" w:cstheme="majorHAnsi"/>
          <w:b/>
          <w:bCs/>
          <w:u w:val="single"/>
        </w:rPr>
        <w:t xml:space="preserve"> </w:t>
      </w:r>
      <w:r w:rsidRPr="00255F53">
        <w:rPr>
          <w:rFonts w:asciiTheme="majorHAnsi" w:hAnsiTheme="majorHAnsi" w:cstheme="majorHAnsi"/>
          <w:b/>
          <w:bCs/>
          <w:highlight w:val="green"/>
          <w:u w:val="single"/>
        </w:rPr>
        <w:t>neocortices</w:t>
      </w:r>
      <w:r w:rsidRPr="00255F53">
        <w:rPr>
          <w:rFonts w:asciiTheme="majorHAnsi" w:hAnsiTheme="majorHAnsi" w:cstheme="majorHAnsi"/>
          <w:sz w:val="16"/>
        </w:rPr>
        <w:t xml:space="preserve">, specifically </w:t>
      </w:r>
      <w:r w:rsidRPr="00255F53">
        <w:rPr>
          <w:rFonts w:asciiTheme="majorHAnsi" w:hAnsiTheme="majorHAnsi" w:cstheme="majorHAnsi"/>
          <w:u w:val="single"/>
        </w:rPr>
        <w:t xml:space="preserve">in an </w:t>
      </w:r>
      <w:r w:rsidRPr="00255F53">
        <w:rPr>
          <w:rFonts w:asciiTheme="majorHAnsi" w:hAnsiTheme="majorHAnsi" w:cstheme="majorHAnsi"/>
          <w:highlight w:val="green"/>
          <w:u w:val="single"/>
        </w:rPr>
        <w:t>area of the brain</w:t>
      </w:r>
      <w:r w:rsidRPr="00255F53">
        <w:rPr>
          <w:rFonts w:asciiTheme="majorHAnsi" w:hAnsiTheme="majorHAnsi" w:cstheme="majorHAnsi"/>
          <w:u w:val="single"/>
        </w:rPr>
        <w:t xml:space="preserve"> that is much </w:t>
      </w:r>
      <w:r w:rsidRPr="00255F53">
        <w:rPr>
          <w:rFonts w:asciiTheme="majorHAnsi" w:hAnsiTheme="majorHAnsi" w:cstheme="majorHAnsi"/>
          <w:highlight w:val="green"/>
          <w:u w:val="single"/>
        </w:rPr>
        <w:t>more developed in humans</w:t>
      </w:r>
      <w:r w:rsidRPr="00255F53">
        <w:rPr>
          <w:rFonts w:asciiTheme="majorHAnsi" w:hAnsiTheme="majorHAnsi" w:cstheme="majorHAnsi"/>
          <w:u w:val="single"/>
        </w:rPr>
        <w:t xml:space="preserve"> than in chimpanzees.</w:t>
      </w:r>
      <w:r w:rsidRPr="00255F53">
        <w:rPr>
          <w:rFonts w:asciiTheme="majorHAnsi" w:hAnsiTheme="majorHAnsi" w:cstheme="majorHAnsi"/>
          <w:sz w:val="16"/>
        </w:rPr>
        <w:t xml:space="preserve"> In fact, these researchers found that a gene called </w:t>
      </w:r>
      <w:r w:rsidRPr="00255F53">
        <w:rPr>
          <w:rFonts w:asciiTheme="majorHAnsi" w:hAnsiTheme="majorHAnsi" w:cstheme="majorHAnsi"/>
          <w:u w:val="single"/>
        </w:rPr>
        <w:t>tyrosine hydroxylase (</w:t>
      </w:r>
      <w:r w:rsidRPr="00255F53">
        <w:rPr>
          <w:rFonts w:asciiTheme="majorHAnsi" w:hAnsiTheme="majorHAnsi" w:cstheme="majorHAnsi"/>
          <w:highlight w:val="green"/>
          <w:u w:val="single"/>
        </w:rPr>
        <w:t>TH</w:t>
      </w:r>
      <w:r w:rsidRPr="00255F53">
        <w:rPr>
          <w:rFonts w:asciiTheme="majorHAnsi" w:hAnsiTheme="majorHAnsi" w:cstheme="majorHAnsi"/>
          <w:u w:val="single"/>
        </w:rPr>
        <w:t xml:space="preserve">) for the enzyme, </w:t>
      </w:r>
      <w:r w:rsidRPr="00255F53">
        <w:rPr>
          <w:rFonts w:asciiTheme="majorHAnsi" w:hAnsiTheme="majorHAnsi" w:cstheme="majorHAnsi"/>
          <w:highlight w:val="green"/>
          <w:u w:val="single"/>
        </w:rPr>
        <w:t>responsible for</w:t>
      </w:r>
      <w:r w:rsidRPr="00255F53">
        <w:rPr>
          <w:rFonts w:asciiTheme="majorHAnsi" w:hAnsiTheme="majorHAnsi" w:cstheme="majorHAnsi"/>
          <w:u w:val="single"/>
        </w:rPr>
        <w:t xml:space="preserve"> the </w:t>
      </w:r>
      <w:r w:rsidRPr="00255F53">
        <w:rPr>
          <w:rFonts w:asciiTheme="majorHAnsi" w:hAnsiTheme="majorHAnsi" w:cstheme="majorHAnsi"/>
          <w:highlight w:val="green"/>
          <w:u w:val="single"/>
        </w:rPr>
        <w:t>production of dopamine</w:t>
      </w:r>
      <w:r w:rsidRPr="00255F53">
        <w:rPr>
          <w:rFonts w:asciiTheme="majorHAnsi" w:hAnsiTheme="majorHAnsi" w:cstheme="majorHAnsi"/>
          <w:sz w:val="16"/>
        </w:rPr>
        <w:t xml:space="preserve">, was </w:t>
      </w:r>
      <w:r w:rsidRPr="00255F53">
        <w:rPr>
          <w:rFonts w:asciiTheme="majorHAnsi" w:hAnsiTheme="majorHAnsi" w:cstheme="majorHAnsi"/>
          <w:u w:val="single"/>
        </w:rPr>
        <w:t>expressed in the neocortex of humans, but not chimpanzees.</w:t>
      </w:r>
      <w:r w:rsidRPr="00255F53">
        <w:rPr>
          <w:rFonts w:asciiTheme="majorHAnsi" w:hAnsiTheme="majorHAnsi" w:cstheme="majorHAnsi"/>
          <w:sz w:val="16"/>
        </w:rPr>
        <w:t xml:space="preserve"> As discussed earlier, </w:t>
      </w:r>
      <w:r w:rsidRPr="00255F53">
        <w:rPr>
          <w:rFonts w:asciiTheme="majorHAnsi" w:hAnsiTheme="majorHAnsi" w:cstheme="majorHAnsi"/>
          <w:u w:val="single"/>
        </w:rPr>
        <w:t>dopamine is</w:t>
      </w:r>
      <w:r w:rsidRPr="00255F53">
        <w:rPr>
          <w:rFonts w:asciiTheme="majorHAnsi" w:hAnsiTheme="majorHAnsi" w:cstheme="majorHAnsi"/>
          <w:sz w:val="16"/>
        </w:rPr>
        <w:t xml:space="preserve"> best </w:t>
      </w:r>
      <w:r w:rsidRPr="00255F53">
        <w:rPr>
          <w:rFonts w:asciiTheme="majorHAnsi" w:hAnsiTheme="majorHAnsi" w:cstheme="majorHAnsi"/>
          <w:u w:val="single"/>
        </w:rPr>
        <w:t>known for its</w:t>
      </w:r>
      <w:r w:rsidRPr="00255F53">
        <w:rPr>
          <w:rFonts w:asciiTheme="majorHAnsi" w:hAnsiTheme="majorHAnsi" w:cstheme="majorHAnsi"/>
          <w:sz w:val="16"/>
        </w:rPr>
        <w:t xml:space="preserve"> essential </w:t>
      </w:r>
      <w:r w:rsidRPr="00255F53">
        <w:rPr>
          <w:rFonts w:asciiTheme="majorHAnsi" w:hAnsiTheme="majorHAnsi" w:cstheme="majorHAnsi"/>
          <w:u w:val="single"/>
        </w:rPr>
        <w:t>role within the brain’s reward system; the</w:t>
      </w:r>
      <w:r w:rsidRPr="00255F53">
        <w:rPr>
          <w:rFonts w:asciiTheme="majorHAnsi" w:hAnsiTheme="majorHAnsi" w:cstheme="majorHAnsi"/>
          <w:sz w:val="16"/>
        </w:rPr>
        <w:t xml:space="preserve"> very </w:t>
      </w:r>
      <w:r w:rsidRPr="00255F53">
        <w:rPr>
          <w:rFonts w:asciiTheme="majorHAnsi" w:hAnsiTheme="majorHAnsi" w:cstheme="majorHAnsi"/>
          <w:u w:val="single"/>
        </w:rPr>
        <w:t>system that responds to everything from sex, to gambling, to food, and to addictive drugs.</w:t>
      </w:r>
      <w:r w:rsidRPr="00255F53">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55F53">
        <w:rPr>
          <w:rFonts w:asciiTheme="majorHAnsi" w:hAnsiTheme="majorHAnsi" w:cstheme="majorHAnsi"/>
          <w:highlight w:val="green"/>
          <w:u w:val="single"/>
        </w:rPr>
        <w:t>dopamine plays</w:t>
      </w:r>
      <w:r w:rsidRPr="00255F53">
        <w:rPr>
          <w:rFonts w:asciiTheme="majorHAnsi" w:hAnsiTheme="majorHAnsi" w:cstheme="majorHAnsi"/>
          <w:u w:val="single"/>
        </w:rPr>
        <w:t xml:space="preserve"> a substantial </w:t>
      </w:r>
      <w:r w:rsidRPr="00255F53">
        <w:rPr>
          <w:rFonts w:asciiTheme="majorHAnsi" w:hAnsiTheme="majorHAnsi" w:cstheme="majorHAnsi"/>
          <w:highlight w:val="green"/>
          <w:u w:val="single"/>
        </w:rPr>
        <w:t>role in</w:t>
      </w:r>
      <w:r w:rsidRPr="00255F53">
        <w:rPr>
          <w:rFonts w:asciiTheme="majorHAnsi" w:hAnsiTheme="majorHAnsi" w:cstheme="majorHAnsi"/>
          <w:u w:val="single"/>
        </w:rPr>
        <w:t xml:space="preserve"> humans’ </w:t>
      </w:r>
      <w:r w:rsidRPr="00255F53">
        <w:rPr>
          <w:rFonts w:asciiTheme="majorHAnsi" w:hAnsiTheme="majorHAnsi" w:cstheme="majorHAnsi"/>
          <w:highlight w:val="green"/>
          <w:u w:val="single"/>
        </w:rPr>
        <w:t>ability to pursue</w:t>
      </w:r>
      <w:r w:rsidRPr="00255F53">
        <w:rPr>
          <w:rFonts w:asciiTheme="majorHAnsi" w:hAnsiTheme="majorHAnsi" w:cstheme="majorHAnsi"/>
          <w:u w:val="single"/>
        </w:rPr>
        <w:t xml:space="preserve"> various </w:t>
      </w:r>
      <w:r w:rsidRPr="00255F53">
        <w:rPr>
          <w:rFonts w:asciiTheme="majorHAnsi" w:hAnsiTheme="majorHAnsi" w:cstheme="majorHAnsi"/>
          <w:highlight w:val="green"/>
          <w:u w:val="single"/>
        </w:rPr>
        <w:t>rewards that are</w:t>
      </w:r>
      <w:r w:rsidRPr="00255F53">
        <w:rPr>
          <w:rFonts w:asciiTheme="majorHAnsi" w:hAnsiTheme="majorHAnsi" w:cstheme="majorHAnsi"/>
          <w:u w:val="single"/>
        </w:rPr>
        <w:t xml:space="preserve"> perhaps months or even </w:t>
      </w:r>
      <w:r w:rsidRPr="00255F53">
        <w:rPr>
          <w:rFonts w:asciiTheme="majorHAnsi" w:hAnsiTheme="majorHAnsi" w:cstheme="majorHAnsi"/>
          <w:highlight w:val="green"/>
          <w:u w:val="single"/>
        </w:rPr>
        <w:t>years away</w:t>
      </w:r>
      <w:r w:rsidRPr="00255F53">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255F53">
        <w:rPr>
          <w:rFonts w:asciiTheme="majorHAnsi" w:hAnsiTheme="majorHAnsi" w:cstheme="majorHAnsi"/>
          <w:sz w:val="16"/>
        </w:rPr>
        <w:t>alterlife</w:t>
      </w:r>
      <w:proofErr w:type="spellEnd"/>
      <w:r w:rsidRPr="00255F53">
        <w:rPr>
          <w:rFonts w:asciiTheme="majorHAnsi" w:hAnsiTheme="majorHAnsi" w:cstheme="majorHAnsi"/>
          <w:sz w:val="16"/>
        </w:rPr>
        <w:t xml:space="preserve">. </w:t>
      </w:r>
      <w:r w:rsidRPr="00255F53">
        <w:rPr>
          <w:rFonts w:asciiTheme="majorHAnsi" w:hAnsiTheme="majorHAnsi" w:cstheme="majorHAnsi"/>
          <w:u w:val="single"/>
        </w:rPr>
        <w:t>This may explain what often motivates people to work for things that have no apparent short-term benefit</w:t>
      </w:r>
      <w:r w:rsidRPr="00255F53">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255F53">
        <w:rPr>
          <w:rFonts w:asciiTheme="majorHAnsi" w:hAnsiTheme="majorHAnsi" w:cstheme="majorHAnsi"/>
          <w:sz w:val="16"/>
        </w:rPr>
        <w:t>shilting</w:t>
      </w:r>
      <w:proofErr w:type="spellEnd"/>
      <w:r w:rsidRPr="00255F53">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1A1A4A07" w14:textId="6A0A285A" w:rsidR="00194061" w:rsidRPr="00EA2A65" w:rsidRDefault="00194061" w:rsidP="00194061">
      <w:pPr>
        <w:pStyle w:val="Heading4"/>
      </w:pPr>
      <w:r>
        <w:t xml:space="preserve">2] These are important consequences—disregarding the destruction of the planet is </w:t>
      </w:r>
      <w:r>
        <w:rPr>
          <w:u w:val="single"/>
        </w:rPr>
        <w:t>antithetical</w:t>
      </w:r>
      <w:r>
        <w:t xml:space="preserve"> to the purpose of radical resistance</w:t>
      </w:r>
    </w:p>
    <w:p w14:paraId="7D96AC48" w14:textId="77777777" w:rsidR="00194061" w:rsidRDefault="00194061" w:rsidP="00194061">
      <w:r>
        <w:rPr>
          <w:rStyle w:val="Style13ptBold"/>
        </w:rPr>
        <w:t xml:space="preserve">Moten and </w:t>
      </w:r>
      <w:r w:rsidRPr="009A5533">
        <w:rPr>
          <w:rStyle w:val="Style13ptBold"/>
        </w:rPr>
        <w:t>Kelley</w:t>
      </w:r>
      <w:r>
        <w:rPr>
          <w:rStyle w:val="Style13ptBold"/>
        </w:rPr>
        <w:t xml:space="preserve">, </w:t>
      </w:r>
      <w:r w:rsidRPr="009A5533">
        <w:rPr>
          <w:rStyle w:val="Style13ptBold"/>
        </w:rPr>
        <w:t>17</w:t>
      </w:r>
      <w:r>
        <w:t xml:space="preserve">—professor of Performance Studies at New York University AND Gary B. Nash Professor of American History at UCLA (Fred and Robin D.G., “Robin D.G. Kelley &amp; Fred Moten In Conversation,” transcribed from </w:t>
      </w:r>
      <w:hyperlink r:id="rId16" w:history="1">
        <w:r w:rsidRPr="00770DF5">
          <w:rPr>
            <w:rStyle w:val="Hyperlink"/>
          </w:rPr>
          <w:t>https://www.youtube.com/watch?v=fP-2F9MXjRE</w:t>
        </w:r>
      </w:hyperlink>
      <w:r>
        <w:t xml:space="preserve">, 31:49-55:57, </w:t>
      </w:r>
      <w:proofErr w:type="spellStart"/>
      <w:r>
        <w:t>dml</w:t>
      </w:r>
      <w:proofErr w:type="spellEnd"/>
      <w:r>
        <w:t>)</w:t>
      </w:r>
    </w:p>
    <w:p w14:paraId="185C39C6" w14:textId="77777777" w:rsidR="00194061" w:rsidRPr="00EA2A65" w:rsidRDefault="00194061" w:rsidP="00194061">
      <w:pPr>
        <w:rPr>
          <w:sz w:val="16"/>
        </w:rPr>
      </w:pPr>
      <w:r w:rsidRPr="00EA2A65">
        <w:rPr>
          <w:sz w:val="16"/>
        </w:rPr>
        <w:t xml:space="preserve">MOTEN: Well, first of all, I just want to say how much I appreciate having a chance to be here with all of you tonight, and thank you, Rinaldo, and, uh, Alicia, and Afua, of course. Robin, as always, uh, an honor to be, have a chance to hang out with you, and uh, and to learn from you, and um, let me see. Um, well, I tend to think of </w:t>
      </w:r>
      <w:r w:rsidRPr="00694F9B">
        <w:rPr>
          <w:rStyle w:val="StyleUnderline"/>
          <w:highlight w:val="green"/>
        </w:rPr>
        <w:t>Black studies</w:t>
      </w:r>
      <w:r w:rsidRPr="00EA2A65">
        <w:rPr>
          <w:sz w:val="16"/>
        </w:rPr>
        <w:t xml:space="preserve"> not so much as an academic discipline or confluence of disciplines but as the atmosphere in which I grew up, and so, and I love that, that atmosphere. I love the way that it felt, and I love the way that it smelled, and I love the flavors, and I love the sounds, and I love the movements. Um, and so, it is, again, something that I think </w:t>
      </w:r>
      <w:r w:rsidRPr="00694F9B">
        <w:rPr>
          <w:rStyle w:val="StyleUnderline"/>
          <w:highlight w:val="green"/>
        </w:rPr>
        <w:t xml:space="preserve">has a </w:t>
      </w:r>
      <w:r w:rsidRPr="001478F9">
        <w:rPr>
          <w:rStyle w:val="Emphasis"/>
        </w:rPr>
        <w:t xml:space="preserve">certain </w:t>
      </w:r>
      <w:r w:rsidRPr="00694F9B">
        <w:rPr>
          <w:rStyle w:val="Emphasis"/>
          <w:highlight w:val="green"/>
        </w:rPr>
        <w:t>place</w:t>
      </w:r>
      <w:r w:rsidRPr="00EA2A65">
        <w:rPr>
          <w:sz w:val="16"/>
        </w:rPr>
        <w:t xml:space="preserve">, maybe, </w:t>
      </w:r>
      <w:r w:rsidRPr="00694F9B">
        <w:rPr>
          <w:rStyle w:val="Emphasis"/>
          <w:highlight w:val="green"/>
        </w:rPr>
        <w:t>in the university</w:t>
      </w:r>
      <w:r w:rsidRPr="00EA2A65">
        <w:rPr>
          <w:sz w:val="16"/>
        </w:rPr>
        <w:t xml:space="preserve">, and what it meant, what it has meant for Black studies to take that place in the university has had both, has been both good and bad. I think </w:t>
      </w:r>
      <w:r w:rsidRPr="009A5533">
        <w:rPr>
          <w:rStyle w:val="StyleUnderline"/>
        </w:rPr>
        <w:t>it’s probably done much more for the university than it has for Black studies</w:t>
      </w:r>
      <w:r w:rsidRPr="00EA2A65">
        <w:rPr>
          <w:sz w:val="16"/>
        </w:rPr>
        <w:t xml:space="preserve">, and, and that’s something worth thinking about. And </w:t>
      </w:r>
      <w:r w:rsidRPr="009A5533">
        <w:rPr>
          <w:rStyle w:val="StyleUnderline"/>
        </w:rPr>
        <w:t xml:space="preserve">I </w:t>
      </w:r>
      <w:r w:rsidRPr="001478F9">
        <w:rPr>
          <w:rStyle w:val="Emphasis"/>
        </w:rPr>
        <w:t>don’t say that because I’m trying to advocate some withdrawal from the university of Black studies</w:t>
      </w:r>
      <w:r w:rsidRPr="001478F9">
        <w:rPr>
          <w:rStyle w:val="StyleUnderline"/>
        </w:rPr>
        <w:t>, but</w:t>
      </w:r>
      <w:r w:rsidRPr="001478F9">
        <w:rPr>
          <w:sz w:val="16"/>
        </w:rPr>
        <w:t xml:space="preserve"> I’m thinking that, you know, that </w:t>
      </w:r>
      <w:r w:rsidRPr="001478F9">
        <w:rPr>
          <w:rStyle w:val="StyleUnderline"/>
        </w:rPr>
        <w:t>at this stage of the game in having done the work of attempting to</w:t>
      </w:r>
      <w:r w:rsidRPr="001478F9">
        <w:rPr>
          <w:sz w:val="16"/>
        </w:rPr>
        <w:t xml:space="preserve"> actually </w:t>
      </w:r>
      <w:r w:rsidRPr="001478F9">
        <w:rPr>
          <w:rStyle w:val="Emphasis"/>
        </w:rPr>
        <w:t>bring</w:t>
      </w:r>
      <w:r w:rsidRPr="001478F9">
        <w:rPr>
          <w:sz w:val="16"/>
        </w:rPr>
        <w:t xml:space="preserve">, um, </w:t>
      </w:r>
      <w:r w:rsidRPr="001478F9">
        <w:rPr>
          <w:rStyle w:val="Emphasis"/>
        </w:rPr>
        <w:t>the university into</w:t>
      </w:r>
      <w:r w:rsidRPr="001478F9">
        <w:rPr>
          <w:sz w:val="16"/>
        </w:rPr>
        <w:t xml:space="preserve"> some sense of its own, of what ought to be </w:t>
      </w:r>
      <w:r w:rsidRPr="001478F9">
        <w:rPr>
          <w:rStyle w:val="Emphasis"/>
        </w:rPr>
        <w:t>its own intellectual mission</w:t>
      </w:r>
      <w:r w:rsidRPr="009A5533">
        <w:rPr>
          <w:rStyle w:val="StyleUnderline"/>
        </w:rPr>
        <w:t xml:space="preserve">, Black studies has the right to </w:t>
      </w:r>
      <w:r w:rsidRPr="007C702D">
        <w:rPr>
          <w:rStyle w:val="Emphasis"/>
        </w:rPr>
        <w:t>look out for itself now</w:t>
      </w:r>
      <w:r w:rsidRPr="00EA2A65">
        <w:rPr>
          <w:sz w:val="16"/>
        </w:rPr>
        <w:t xml:space="preserve">, for a little bit, um, and I think it’s worth it to do that. </w:t>
      </w:r>
      <w:r w:rsidRPr="009A5533">
        <w:rPr>
          <w:rStyle w:val="StyleUnderline"/>
        </w:rPr>
        <w:t>And insofar as Black studies has earned a right to look out for itself, what that really means</w:t>
      </w:r>
      <w:r w:rsidRPr="00EA2A65">
        <w:rPr>
          <w:sz w:val="16"/>
        </w:rPr>
        <w:t xml:space="preserve">, I think, </w:t>
      </w:r>
      <w:r w:rsidRPr="009A5533">
        <w:rPr>
          <w:rStyle w:val="StyleUnderline"/>
        </w:rPr>
        <w:t xml:space="preserve">is that Black studies has earned the right to try again to take its </w:t>
      </w:r>
      <w:r w:rsidRPr="007C702D">
        <w:rPr>
          <w:rStyle w:val="Emphasis"/>
        </w:rPr>
        <w:t>fundamental responsibility</w:t>
      </w:r>
      <w:r w:rsidRPr="009A5533">
        <w:rPr>
          <w:rStyle w:val="StyleUnderline"/>
        </w:rPr>
        <w:t>, which is to be</w:t>
      </w:r>
      <w:r w:rsidRPr="00EA2A65">
        <w:rPr>
          <w:sz w:val="16"/>
        </w:rPr>
        <w:t xml:space="preserve">, uh, </w:t>
      </w:r>
      <w:r w:rsidRPr="009A5533">
        <w:rPr>
          <w:rStyle w:val="StyleUnderline"/>
        </w:rPr>
        <w:t xml:space="preserve">a place where we can </w:t>
      </w:r>
      <w:r w:rsidRPr="007C702D">
        <w:rPr>
          <w:rStyle w:val="Emphasis"/>
        </w:rPr>
        <w:t>look out for the Earth</w:t>
      </w:r>
      <w:r w:rsidRPr="00EA2A65">
        <w:rPr>
          <w:sz w:val="16"/>
        </w:rPr>
        <w:t xml:space="preserve">. Um, I think that </w:t>
      </w:r>
      <w:r w:rsidRPr="001478F9">
        <w:rPr>
          <w:rStyle w:val="StyleUnderline"/>
        </w:rPr>
        <w:t xml:space="preserve">Black studies </w:t>
      </w:r>
      <w:r w:rsidRPr="00694F9B">
        <w:rPr>
          <w:rStyle w:val="StyleUnderline"/>
          <w:highlight w:val="green"/>
        </w:rPr>
        <w:t xml:space="preserve">has a </w:t>
      </w:r>
      <w:r w:rsidRPr="00694F9B">
        <w:rPr>
          <w:rStyle w:val="Emphasis"/>
          <w:highlight w:val="green"/>
        </w:rPr>
        <w:t>fundamental</w:t>
      </w:r>
      <w:r w:rsidRPr="00694F9B">
        <w:rPr>
          <w:rStyle w:val="StyleUnderline"/>
          <w:highlight w:val="green"/>
        </w:rPr>
        <w:t xml:space="preserve"> and </w:t>
      </w:r>
      <w:r w:rsidRPr="00694F9B">
        <w:rPr>
          <w:rStyle w:val="Emphasis"/>
          <w:highlight w:val="green"/>
        </w:rPr>
        <w:t>specific</w:t>
      </w:r>
      <w:r w:rsidRPr="009A5533">
        <w:rPr>
          <w:rStyle w:val="StyleUnderline"/>
        </w:rPr>
        <w:t xml:space="preserve">, though </w:t>
      </w:r>
      <w:r w:rsidRPr="007C702D">
        <w:rPr>
          <w:rStyle w:val="Emphasis"/>
        </w:rPr>
        <w:t xml:space="preserve">not necessarily exclusive </w:t>
      </w:r>
      <w:r w:rsidRPr="00694F9B">
        <w:rPr>
          <w:rStyle w:val="Emphasis"/>
          <w:highlight w:val="green"/>
        </w:rPr>
        <w:t>mission</w:t>
      </w:r>
      <w:r w:rsidRPr="009A5533">
        <w:rPr>
          <w:rStyle w:val="StyleUnderline"/>
        </w:rPr>
        <w:t xml:space="preserve">, and that mission </w:t>
      </w:r>
      <w:r w:rsidRPr="007C702D">
        <w:rPr>
          <w:rStyle w:val="StyleUnderline"/>
        </w:rPr>
        <w:t xml:space="preserve">is to </w:t>
      </w:r>
      <w:r w:rsidRPr="007C702D">
        <w:rPr>
          <w:rStyle w:val="Emphasis"/>
        </w:rPr>
        <w:t>try to save the Earth</w:t>
      </w:r>
      <w:r w:rsidRPr="007C702D">
        <w:rPr>
          <w:rStyle w:val="StyleUnderline"/>
        </w:rPr>
        <w:t>, or at least</w:t>
      </w:r>
      <w:r w:rsidRPr="00EA2A65">
        <w:rPr>
          <w:sz w:val="16"/>
        </w:rPr>
        <w:t xml:space="preserve"> to try to save, not, well, </w:t>
      </w:r>
      <w:r w:rsidRPr="009A5533">
        <w:rPr>
          <w:rStyle w:val="StyleUnderline"/>
        </w:rPr>
        <w:t xml:space="preserve">on the </w:t>
      </w:r>
      <w:r w:rsidRPr="007C702D">
        <w:rPr>
          <w:rStyle w:val="Emphasis"/>
        </w:rPr>
        <w:t>most fundamental level</w:t>
      </w:r>
      <w:r w:rsidRPr="009A5533">
        <w:rPr>
          <w:rStyle w:val="StyleUnderline"/>
        </w:rPr>
        <w:t xml:space="preserve"> to </w:t>
      </w:r>
      <w:r w:rsidRPr="007C702D">
        <w:rPr>
          <w:rStyle w:val="Emphasis"/>
        </w:rPr>
        <w:t>save the Earth</w:t>
      </w:r>
      <w:r w:rsidRPr="009A5533">
        <w:rPr>
          <w:rStyle w:val="StyleUnderline"/>
        </w:rPr>
        <w:t xml:space="preserve">, and on a secondary level, to try </w:t>
      </w:r>
      <w:r w:rsidRPr="00694F9B">
        <w:rPr>
          <w:rStyle w:val="StyleUnderline"/>
          <w:highlight w:val="green"/>
        </w:rPr>
        <w:t xml:space="preserve">to </w:t>
      </w:r>
      <w:r w:rsidRPr="00694F9B">
        <w:rPr>
          <w:rStyle w:val="Emphasis"/>
          <w:highlight w:val="green"/>
        </w:rPr>
        <w:t>save the possibility of human existence</w:t>
      </w:r>
      <w:r w:rsidRPr="007C702D">
        <w:rPr>
          <w:rStyle w:val="Emphasis"/>
        </w:rPr>
        <w:t xml:space="preserve"> on the Earth</w:t>
      </w:r>
      <w:r w:rsidRPr="00EA2A65">
        <w:rPr>
          <w:sz w:val="16"/>
        </w:rPr>
        <w:t xml:space="preserve">. Um, and I know that’s a big statement, and I don’t </w:t>
      </w:r>
      <w:proofErr w:type="spellStart"/>
      <w:r w:rsidRPr="00EA2A65">
        <w:rPr>
          <w:sz w:val="16"/>
        </w:rPr>
        <w:t>wanna</w:t>
      </w:r>
      <w:proofErr w:type="spellEnd"/>
      <w:r w:rsidRPr="00EA2A65">
        <w:rPr>
          <w:sz w:val="16"/>
        </w:rPr>
        <w:t xml:space="preserve"> take up all the time, but I’m happy to try to say more about what I think I mean by that later on, but, um, but I think maybe it’s important just to leave that big statement out there for a minute, and just to make sure that you know that I knew that I said it when I said it. </w:t>
      </w:r>
    </w:p>
    <w:p w14:paraId="25211EE6" w14:textId="77777777" w:rsidR="00194061" w:rsidRPr="00EA2A65" w:rsidRDefault="00194061" w:rsidP="00194061">
      <w:pPr>
        <w:rPr>
          <w:sz w:val="16"/>
        </w:rPr>
      </w:pPr>
      <w:r w:rsidRPr="00EA2A65">
        <w:rPr>
          <w:sz w:val="16"/>
        </w:rPr>
        <w:lastRenderedPageBreak/>
        <w:t xml:space="preserve">KELLEY: Okay, well, actually I </w:t>
      </w:r>
      <w:proofErr w:type="spellStart"/>
      <w:r w:rsidRPr="00EA2A65">
        <w:rPr>
          <w:sz w:val="16"/>
        </w:rPr>
        <w:t>wanna</w:t>
      </w:r>
      <w:proofErr w:type="spellEnd"/>
      <w:r w:rsidRPr="00EA2A65">
        <w:rPr>
          <w:sz w:val="16"/>
        </w:rPr>
        <w:t xml:space="preserve"> echo, uh, Fred’s sentiments, that it’s really an honor to be here, in this space. Um, this is the second time that we’ve had kind of a public conversation, and it’s always packed, you know, and it’s always a lot of people, and expectations are always high, and one of my favorite things on the planet, besides just talking to my daughters, talking to Fred Moten, um, you know, and it’s just really, you know, I learn so much from it, and in fact, let me just begin by saying that one of the pieces that Rinaldo was referring to was an essay I wrote called, uh, “Black Study, Black Struggle,” which was entirely inspired by, uh, Fred Moten and Stefano Harney’s, uh, book, “The Undercommons.” It was a way of the application of the notion of the undercommons to understanding what was happening at that moment, which in, in the fall of 2015, there was like an explosion of, um, Black protests on, on campus, and, you know, I won’t repeat what’s in the article, uh, but it, it’s not an accident that some of those struggles, uh, were products of what was happening in the streets. In other words, what happened in Ferguson, and what happened in Baltimore, what happened all over the country, and what happened in places like here in Toronto, were the catalyst for, um, a kind of explosion on campuses, where, uh, students were trying to figure out their place in the university. They’re dealing with racism, and microaggressions on university campuses, uh, they’re dealing with a, a kind of deracinated, you know, curriculum where ethnic studies </w:t>
      </w:r>
      <w:proofErr w:type="gramStart"/>
      <w:r w:rsidRPr="00EA2A65">
        <w:rPr>
          <w:sz w:val="16"/>
        </w:rPr>
        <w:t>wasn’t</w:t>
      </w:r>
      <w:proofErr w:type="gramEnd"/>
      <w:r w:rsidRPr="00EA2A65">
        <w:rPr>
          <w:sz w:val="16"/>
        </w:rPr>
        <w:t xml:space="preserve"> what it was, in its inception. Um, and, I was also dealing with, or </w:t>
      </w:r>
      <w:r w:rsidRPr="009A5533">
        <w:rPr>
          <w:rStyle w:val="StyleUnderline"/>
        </w:rPr>
        <w:t>many of us were</w:t>
      </w:r>
      <w:r w:rsidRPr="00EA2A65">
        <w:rPr>
          <w:sz w:val="16"/>
        </w:rPr>
        <w:t xml:space="preserve"> also </w:t>
      </w:r>
      <w:r w:rsidRPr="009A5533">
        <w:rPr>
          <w:rStyle w:val="StyleUnderline"/>
        </w:rPr>
        <w:t>dealing with</w:t>
      </w:r>
      <w:r w:rsidRPr="00EA2A65">
        <w:rPr>
          <w:sz w:val="16"/>
        </w:rPr>
        <w:t xml:space="preserve">, uh, a culture of, and I hate to put it this way, but </w:t>
      </w:r>
      <w:r w:rsidRPr="009A5533">
        <w:rPr>
          <w:rStyle w:val="StyleUnderline"/>
        </w:rPr>
        <w:t xml:space="preserve">a </w:t>
      </w:r>
      <w:r w:rsidRPr="007C702D">
        <w:rPr>
          <w:rStyle w:val="Emphasis"/>
        </w:rPr>
        <w:t>culture of anti-intellectualism</w:t>
      </w:r>
      <w:r w:rsidRPr="00EA2A65">
        <w:rPr>
          <w:sz w:val="16"/>
        </w:rPr>
        <w:t xml:space="preserve"> in, in a different sort of way. I mean, </w:t>
      </w:r>
      <w:r w:rsidRPr="00694F9B">
        <w:rPr>
          <w:rStyle w:val="StyleUnderline"/>
          <w:highlight w:val="green"/>
        </w:rPr>
        <w:t xml:space="preserve">universities </w:t>
      </w:r>
      <w:r w:rsidRPr="001478F9">
        <w:rPr>
          <w:rStyle w:val="StyleUnderline"/>
        </w:rPr>
        <w:t xml:space="preserve">are </w:t>
      </w:r>
      <w:r w:rsidRPr="001478F9">
        <w:rPr>
          <w:rStyle w:val="StyleUnderline"/>
          <w:highlight w:val="green"/>
        </w:rPr>
        <w:t>often anti-intellectual</w:t>
      </w:r>
      <w:r w:rsidRPr="001478F9">
        <w:rPr>
          <w:rStyle w:val="StyleUnderline"/>
        </w:rPr>
        <w:t>, in that they</w:t>
      </w:r>
      <w:r w:rsidRPr="00EA2A65">
        <w:rPr>
          <w:sz w:val="16"/>
        </w:rPr>
        <w:t xml:space="preserve"> actually </w:t>
      </w:r>
      <w:r w:rsidRPr="00694F9B">
        <w:rPr>
          <w:rStyle w:val="Emphasis"/>
          <w:highlight w:val="green"/>
        </w:rPr>
        <w:t>disavow</w:t>
      </w:r>
      <w:r w:rsidRPr="007C702D">
        <w:rPr>
          <w:rStyle w:val="Emphasis"/>
        </w:rPr>
        <w:t xml:space="preserve"> </w:t>
      </w:r>
      <w:r w:rsidRPr="00694F9B">
        <w:rPr>
          <w:rStyle w:val="Emphasis"/>
          <w:highlight w:val="green"/>
        </w:rPr>
        <w:t>certain forms of knowledge</w:t>
      </w:r>
      <w:r w:rsidRPr="009A5533">
        <w:rPr>
          <w:rStyle w:val="StyleUnderline"/>
        </w:rPr>
        <w:t xml:space="preserve"> and put other knowledge above that</w:t>
      </w:r>
      <w:r w:rsidRPr="00EA2A65">
        <w:rPr>
          <w:sz w:val="16"/>
        </w:rPr>
        <w:t xml:space="preserve">, which is an anti-intellectual position by the way. Um, </w:t>
      </w:r>
      <w:r w:rsidRPr="009A5533">
        <w:rPr>
          <w:rStyle w:val="StyleUnderline"/>
        </w:rPr>
        <w:t>but then when you’re assaulted by that all the time</w:t>
      </w:r>
      <w:r w:rsidRPr="00EA2A65">
        <w:rPr>
          <w:sz w:val="16"/>
        </w:rPr>
        <w:t xml:space="preserve">, uh, </w:t>
      </w:r>
      <w:r w:rsidRPr="009A5533">
        <w:rPr>
          <w:rStyle w:val="StyleUnderline"/>
        </w:rPr>
        <w:t xml:space="preserve">sometimes </w:t>
      </w:r>
      <w:r w:rsidRPr="001478F9">
        <w:rPr>
          <w:rStyle w:val="StyleUnderline"/>
        </w:rPr>
        <w:t xml:space="preserve">you end up </w:t>
      </w:r>
      <w:r w:rsidRPr="001478F9">
        <w:rPr>
          <w:rStyle w:val="Emphasis"/>
        </w:rPr>
        <w:t>mirroring that culture</w:t>
      </w:r>
      <w:r w:rsidRPr="009A5533">
        <w:rPr>
          <w:rStyle w:val="StyleUnderline"/>
        </w:rPr>
        <w:t xml:space="preserve">. And you’re saying “well I’m not </w:t>
      </w:r>
      <w:proofErr w:type="spellStart"/>
      <w:r w:rsidRPr="009A5533">
        <w:rPr>
          <w:rStyle w:val="StyleUnderline"/>
        </w:rPr>
        <w:t>gonna</w:t>
      </w:r>
      <w:proofErr w:type="spellEnd"/>
      <w:r w:rsidRPr="009A5533">
        <w:rPr>
          <w:rStyle w:val="StyleUnderline"/>
        </w:rPr>
        <w:t xml:space="preserve"> read this, I’m not </w:t>
      </w:r>
      <w:proofErr w:type="spellStart"/>
      <w:r w:rsidRPr="009A5533">
        <w:rPr>
          <w:rStyle w:val="StyleUnderline"/>
        </w:rPr>
        <w:t>gonna</w:t>
      </w:r>
      <w:proofErr w:type="spellEnd"/>
      <w:r w:rsidRPr="009A5533">
        <w:rPr>
          <w:rStyle w:val="StyleUnderline"/>
        </w:rPr>
        <w:t xml:space="preserve"> read that, because so-and-so wrote it,” as opposed to saying that there’s </w:t>
      </w:r>
      <w:r w:rsidRPr="007C702D">
        <w:rPr>
          <w:rStyle w:val="Emphasis"/>
        </w:rPr>
        <w:t>nothing off the table</w:t>
      </w:r>
      <w:r w:rsidRPr="00EA2A65">
        <w:rPr>
          <w:sz w:val="16"/>
        </w:rPr>
        <w:t xml:space="preserve">, uh, </w:t>
      </w:r>
      <w:r w:rsidRPr="009A5533">
        <w:rPr>
          <w:rStyle w:val="StyleUnderline"/>
        </w:rPr>
        <w:t xml:space="preserve">that </w:t>
      </w:r>
      <w:r w:rsidRPr="001478F9">
        <w:rPr>
          <w:rStyle w:val="StyleUnderline"/>
        </w:rPr>
        <w:t>Black studies</w:t>
      </w:r>
      <w:r w:rsidRPr="00EA2A65">
        <w:rPr>
          <w:sz w:val="16"/>
        </w:rPr>
        <w:t xml:space="preserve">, and Fred knows this </w:t>
      </w:r>
      <w:proofErr w:type="spellStart"/>
      <w:r w:rsidRPr="00EA2A65">
        <w:rPr>
          <w:sz w:val="16"/>
        </w:rPr>
        <w:t>‘cause</w:t>
      </w:r>
      <w:proofErr w:type="spellEnd"/>
      <w:r w:rsidRPr="00EA2A65">
        <w:rPr>
          <w:sz w:val="16"/>
        </w:rPr>
        <w:t xml:space="preserve"> he repeats it more than I do, that our mutual, uh, teacher, Cedric Robinson, who paraphrased C. L. R. James, said you know, Black studies </w:t>
      </w:r>
      <w:r w:rsidRPr="001478F9">
        <w:rPr>
          <w:rStyle w:val="StyleUnderline"/>
        </w:rPr>
        <w:t xml:space="preserve">is </w:t>
      </w:r>
      <w:r w:rsidRPr="00694F9B">
        <w:rPr>
          <w:rStyle w:val="StyleUnderline"/>
          <w:highlight w:val="green"/>
        </w:rPr>
        <w:t xml:space="preserve">a </w:t>
      </w:r>
      <w:r w:rsidRPr="00694F9B">
        <w:rPr>
          <w:rStyle w:val="Emphasis"/>
          <w:highlight w:val="green"/>
        </w:rPr>
        <w:t>critique of Western civilization</w:t>
      </w:r>
      <w:r w:rsidRPr="009A5533">
        <w:rPr>
          <w:rStyle w:val="StyleUnderline"/>
        </w:rPr>
        <w:t xml:space="preserve">, and if that is the case, then </w:t>
      </w:r>
      <w:r w:rsidRPr="001478F9">
        <w:rPr>
          <w:rStyle w:val="StyleUnderline"/>
        </w:rPr>
        <w:t xml:space="preserve">we </w:t>
      </w:r>
      <w:r w:rsidRPr="00694F9B">
        <w:rPr>
          <w:rStyle w:val="Emphasis"/>
          <w:highlight w:val="green"/>
        </w:rPr>
        <w:t>both</w:t>
      </w:r>
      <w:r w:rsidRPr="00694F9B">
        <w:rPr>
          <w:rStyle w:val="StyleUnderline"/>
          <w:highlight w:val="green"/>
        </w:rPr>
        <w:t xml:space="preserve"> have to </w:t>
      </w:r>
      <w:r w:rsidRPr="00694F9B">
        <w:rPr>
          <w:rStyle w:val="Emphasis"/>
          <w:highlight w:val="green"/>
        </w:rPr>
        <w:t>dismantle it</w:t>
      </w:r>
      <w:r w:rsidRPr="009A5533">
        <w:rPr>
          <w:rStyle w:val="StyleUnderline"/>
        </w:rPr>
        <w:t xml:space="preserve">, </w:t>
      </w:r>
      <w:r w:rsidRPr="007C702D">
        <w:rPr>
          <w:rStyle w:val="Emphasis"/>
        </w:rPr>
        <w:t>recognize the weak edifice</w:t>
      </w:r>
      <w:r w:rsidRPr="009A5533">
        <w:rPr>
          <w:rStyle w:val="StyleUnderline"/>
        </w:rPr>
        <w:t xml:space="preserve"> upon which it’s built, </w:t>
      </w:r>
      <w:r w:rsidRPr="00694F9B">
        <w:rPr>
          <w:rStyle w:val="StyleUnderline"/>
          <w:highlight w:val="green"/>
        </w:rPr>
        <w:t xml:space="preserve">but also </w:t>
      </w:r>
      <w:r w:rsidRPr="00694F9B">
        <w:rPr>
          <w:rStyle w:val="Emphasis"/>
          <w:highlight w:val="green"/>
        </w:rPr>
        <w:t>know everything that’s happening within it</w:t>
      </w:r>
      <w:r w:rsidRPr="00EA2A65">
        <w:rPr>
          <w:sz w:val="16"/>
        </w:rPr>
        <w:t xml:space="preserve">. But anyway, let me just back up, um, so, I just, so the three points I </w:t>
      </w:r>
      <w:proofErr w:type="spellStart"/>
      <w:r w:rsidRPr="00EA2A65">
        <w:rPr>
          <w:sz w:val="16"/>
        </w:rPr>
        <w:t>wanna</w:t>
      </w:r>
      <w:proofErr w:type="spellEnd"/>
      <w:r w:rsidRPr="00EA2A65">
        <w:rPr>
          <w:sz w:val="16"/>
        </w:rPr>
        <w:t xml:space="preserve"> make in reference to the question, one is that, uh, social movements have always been the catalyst for Black studies. When Fred was talking about, you know, Black studies as, as, uh, </w:t>
      </w:r>
      <w:proofErr w:type="spellStart"/>
      <w:r w:rsidRPr="00EA2A65">
        <w:rPr>
          <w:sz w:val="16"/>
        </w:rPr>
        <w:t>kinda</w:t>
      </w:r>
      <w:proofErr w:type="spellEnd"/>
      <w:r w:rsidRPr="00EA2A65">
        <w:rPr>
          <w:sz w:val="16"/>
        </w:rPr>
        <w:t xml:space="preserve">, </w:t>
      </w:r>
      <w:proofErr w:type="spellStart"/>
      <w:r w:rsidRPr="00EA2A65">
        <w:rPr>
          <w:sz w:val="16"/>
        </w:rPr>
        <w:t>kinda</w:t>
      </w:r>
      <w:proofErr w:type="spellEnd"/>
      <w:r w:rsidRPr="00EA2A65">
        <w:rPr>
          <w:sz w:val="16"/>
        </w:rPr>
        <w:t xml:space="preserve"> like a way of life, as an atmosphere in which he grew up and which I grew up and many of us grew up, that’s so true. I never thought about it that way, but, you know, that’s so true. And in fact, um, if anything, Black Studies is not a multidiscipline but a project, a project for liberation, whatever that means, and </w:t>
      </w:r>
      <w:r w:rsidRPr="00694F9B">
        <w:rPr>
          <w:rStyle w:val="StyleUnderline"/>
          <w:highlight w:val="green"/>
        </w:rPr>
        <w:t xml:space="preserve">liberation is </w:t>
      </w:r>
      <w:r w:rsidRPr="001478F9">
        <w:rPr>
          <w:rStyle w:val="StyleUnderline"/>
        </w:rPr>
        <w:t xml:space="preserve">an </w:t>
      </w:r>
      <w:r w:rsidRPr="001478F9">
        <w:rPr>
          <w:rStyle w:val="Emphasis"/>
        </w:rPr>
        <w:t>ongoing project</w:t>
      </w:r>
      <w:r w:rsidRPr="00EA2A65">
        <w:rPr>
          <w:sz w:val="16"/>
        </w:rPr>
        <w:t xml:space="preserve">. Um, Ruthie Gilmore, uh, who was at USC, uh, with me and Fred, had come up with this idea of renaming ethnic studies “liberation studies.” And, you know, we were actually serious about that, we were like, trying to figure out how to do that, and never filled it, but </w:t>
      </w:r>
      <w:r w:rsidRPr="009A5533">
        <w:rPr>
          <w:rStyle w:val="StyleUnderline"/>
        </w:rPr>
        <w:t>it reminds us that</w:t>
      </w:r>
      <w:r w:rsidRPr="00EA2A65">
        <w:rPr>
          <w:sz w:val="16"/>
        </w:rPr>
        <w:t xml:space="preserve">, you know, it’s not about, um, </w:t>
      </w:r>
      <w:r w:rsidRPr="009A5533">
        <w:rPr>
          <w:rStyle w:val="StyleUnderline"/>
        </w:rPr>
        <w:t xml:space="preserve">it’s </w:t>
      </w:r>
      <w:r w:rsidRPr="007C702D">
        <w:rPr>
          <w:rStyle w:val="Emphasis"/>
        </w:rPr>
        <w:t>not about a body</w:t>
      </w:r>
      <w:r w:rsidRPr="009A5533">
        <w:rPr>
          <w:rStyle w:val="StyleUnderline"/>
        </w:rPr>
        <w:t xml:space="preserve">. It’s </w:t>
      </w:r>
      <w:r w:rsidRPr="007C702D">
        <w:rPr>
          <w:rStyle w:val="Emphasis"/>
        </w:rPr>
        <w:t>not about bodies</w:t>
      </w:r>
      <w:r w:rsidRPr="007C702D">
        <w:rPr>
          <w:rStyle w:val="StyleUnderline"/>
        </w:rPr>
        <w:t xml:space="preserve">. </w:t>
      </w:r>
      <w:r w:rsidRPr="009A5533">
        <w:rPr>
          <w:rStyle w:val="StyleUnderline"/>
        </w:rPr>
        <w:t xml:space="preserve">It’s about </w:t>
      </w:r>
      <w:r w:rsidRPr="007C702D">
        <w:rPr>
          <w:rStyle w:val="Emphasis"/>
        </w:rPr>
        <w:t>ideas</w:t>
      </w:r>
      <w:r w:rsidRPr="009A5533">
        <w:rPr>
          <w:rStyle w:val="StyleUnderline"/>
        </w:rPr>
        <w:t xml:space="preserve">, and </w:t>
      </w:r>
      <w:r w:rsidRPr="00694F9B">
        <w:rPr>
          <w:rStyle w:val="StyleUnderline"/>
          <w:highlight w:val="green"/>
        </w:rPr>
        <w:t xml:space="preserve">about the </w:t>
      </w:r>
      <w:r w:rsidRPr="00694F9B">
        <w:rPr>
          <w:rStyle w:val="Emphasis"/>
          <w:highlight w:val="green"/>
        </w:rPr>
        <w:t>future</w:t>
      </w:r>
      <w:r w:rsidRPr="00EA2A65">
        <w:rPr>
          <w:sz w:val="16"/>
        </w:rPr>
        <w:t xml:space="preserve">, you know. </w:t>
      </w:r>
      <w:r w:rsidRPr="00694F9B">
        <w:rPr>
          <w:rStyle w:val="StyleUnderline"/>
        </w:rPr>
        <w:t>It’s</w:t>
      </w:r>
      <w:r w:rsidRPr="009A5533">
        <w:rPr>
          <w:rStyle w:val="StyleUnderline"/>
        </w:rPr>
        <w:t xml:space="preserve"> about </w:t>
      </w:r>
      <w:r w:rsidRPr="007C702D">
        <w:rPr>
          <w:rStyle w:val="Emphasis"/>
        </w:rPr>
        <w:t>recognizing the past</w:t>
      </w:r>
      <w:r w:rsidRPr="009A5533">
        <w:rPr>
          <w:rStyle w:val="StyleUnderline"/>
        </w:rPr>
        <w:t xml:space="preserve"> and the </w:t>
      </w:r>
      <w:r w:rsidRPr="007C702D">
        <w:rPr>
          <w:rStyle w:val="Emphasis"/>
        </w:rPr>
        <w:t>construction of a new future</w:t>
      </w:r>
      <w:r w:rsidRPr="00EA2A65">
        <w:rPr>
          <w:sz w:val="16"/>
        </w:rPr>
        <w:t xml:space="preserve">. And so I think, in that respect, in order to understand the future of Black studies, we </w:t>
      </w:r>
      <w:proofErr w:type="spellStart"/>
      <w:r w:rsidRPr="00EA2A65">
        <w:rPr>
          <w:sz w:val="16"/>
        </w:rPr>
        <w:t>gotta</w:t>
      </w:r>
      <w:proofErr w:type="spellEnd"/>
      <w:r w:rsidRPr="00EA2A65">
        <w:rPr>
          <w:sz w:val="16"/>
        </w:rPr>
        <w:t xml:space="preserve"> understand the movements that produced it—that, that the Movement for Black Lives, that, um, uh, We Charge Genocide, that Black Youth Projects 100—all these struggles that erupted have, in fact, uh, pointed the way for Black Studies. The problem is, is that what gets constituted as the institutional space of Black studies, in many cases, isn’t really that. And I hate to bring people down, because we’re supposed to be up, right? But there are a lot of departments that I wouldn't call Black studies departments that have that name, you know, there are a lot of, </w:t>
      </w:r>
      <w:r w:rsidRPr="001478F9">
        <w:rPr>
          <w:rStyle w:val="StyleUnderline"/>
        </w:rPr>
        <w:t xml:space="preserve">there's a lot of scholarship that goes on that has </w:t>
      </w:r>
      <w:r w:rsidRPr="001478F9">
        <w:rPr>
          <w:rStyle w:val="Emphasis"/>
        </w:rPr>
        <w:t>no relationship at all</w:t>
      </w:r>
      <w:r w:rsidRPr="001478F9">
        <w:rPr>
          <w:rStyle w:val="StyleUnderline"/>
        </w:rPr>
        <w:t xml:space="preserve"> to the </w:t>
      </w:r>
      <w:r w:rsidRPr="001478F9">
        <w:rPr>
          <w:rStyle w:val="Emphasis"/>
        </w:rPr>
        <w:t>project of transformation</w:t>
      </w:r>
      <w:r w:rsidRPr="001478F9">
        <w:rPr>
          <w:rStyle w:val="StyleUnderline"/>
        </w:rPr>
        <w:t xml:space="preserve">, or to </w:t>
      </w:r>
      <w:r w:rsidRPr="001478F9">
        <w:rPr>
          <w:rStyle w:val="Emphasis"/>
        </w:rPr>
        <w:t>people</w:t>
      </w:r>
      <w:r w:rsidRPr="001478F9">
        <w:rPr>
          <w:rStyle w:val="StyleUnderline"/>
        </w:rPr>
        <w:t xml:space="preserve">, to </w:t>
      </w:r>
      <w:r w:rsidRPr="001478F9">
        <w:rPr>
          <w:rStyle w:val="Emphasis"/>
        </w:rPr>
        <w:t>actual people in community</w:t>
      </w:r>
      <w:r w:rsidRPr="00EA2A65">
        <w:rPr>
          <w:sz w:val="16"/>
        </w:rPr>
        <w:t xml:space="preserve">. And one of the important things to always remember is that, um, we wouldn't have Black studies if it wasn't—in the United States, that is, I'm talking about the US—if it wasn't for Watts, if it wasn't for Detroit in 67, and if it wasn't for those kinds of urban rebellions, if it wasn't for the struggles in the South, that's where </w:t>
      </w:r>
      <w:r>
        <w:rPr>
          <w:rStyle w:val="StyleUnderline"/>
        </w:rPr>
        <w:t>B</w:t>
      </w:r>
      <w:r w:rsidRPr="007C702D">
        <w:rPr>
          <w:rStyle w:val="StyleUnderline"/>
        </w:rPr>
        <w:t>lack studies</w:t>
      </w:r>
      <w:r w:rsidRPr="00EA2A65">
        <w:rPr>
          <w:sz w:val="16"/>
        </w:rPr>
        <w:t xml:space="preserve"> comes from. Uh, and so it </w:t>
      </w:r>
      <w:r w:rsidRPr="009A5533">
        <w:rPr>
          <w:rStyle w:val="StyleUnderline"/>
        </w:rPr>
        <w:t>moves into the university</w:t>
      </w:r>
      <w:r w:rsidRPr="00EA2A65">
        <w:rPr>
          <w:sz w:val="16"/>
        </w:rPr>
        <w:t xml:space="preserve"> as a, </w:t>
      </w:r>
      <w:r w:rsidRPr="009A5533">
        <w:rPr>
          <w:rStyle w:val="StyleUnderline"/>
        </w:rPr>
        <w:t xml:space="preserve">as a </w:t>
      </w:r>
      <w:r w:rsidRPr="007C702D">
        <w:rPr>
          <w:rStyle w:val="Emphasis"/>
        </w:rPr>
        <w:t>transformative project</w:t>
      </w:r>
      <w:r w:rsidRPr="00EA2A65">
        <w:rPr>
          <w:sz w:val="16"/>
        </w:rPr>
        <w:t>. Um, it's not—</w:t>
      </w:r>
      <w:r w:rsidRPr="009A5533">
        <w:rPr>
          <w:rStyle w:val="StyleUnderline"/>
        </w:rPr>
        <w:t>and that's why</w:t>
      </w:r>
      <w:r w:rsidRPr="00EA2A65">
        <w:rPr>
          <w:sz w:val="16"/>
        </w:rPr>
        <w:t xml:space="preserve"> I think </w:t>
      </w:r>
      <w:r w:rsidRPr="009A5533">
        <w:rPr>
          <w:rStyle w:val="StyleUnderline"/>
        </w:rPr>
        <w:t xml:space="preserve">there was a </w:t>
      </w:r>
      <w:r w:rsidRPr="007C702D">
        <w:rPr>
          <w:rStyle w:val="Emphasis"/>
        </w:rPr>
        <w:t>disconnect</w:t>
      </w:r>
      <w:r w:rsidRPr="009A5533">
        <w:rPr>
          <w:rStyle w:val="StyleUnderline"/>
        </w:rPr>
        <w:t xml:space="preserve"> between</w:t>
      </w:r>
      <w:r w:rsidRPr="00EA2A65">
        <w:rPr>
          <w:sz w:val="16"/>
        </w:rPr>
        <w:t xml:space="preserve"> some of the, the </w:t>
      </w:r>
      <w:r w:rsidRPr="009A5533">
        <w:rPr>
          <w:rStyle w:val="StyleUnderline"/>
        </w:rPr>
        <w:t>protests and what was happening in the academy</w:t>
      </w:r>
      <w:r w:rsidRPr="00EA2A65">
        <w:rPr>
          <w:sz w:val="16"/>
        </w:rPr>
        <w:t xml:space="preserve">. Finally, there’s this question of, of ethnic studies versus, or against, or for, or within or bedded in Black studies. And one of the things that, that I think a lot of us are trying to figure out is to deepen the relationship between indigenous studies and Black studies. Um, to understand that this was what I call second wave ethnic studies in the 1990s was itself a project that was, believe it or not, in a, a response to neoliberalism. And I think we don't always see that because we, we tend to read backwards in the 1990s and 1980s as, like, ethnic studies as identity politics in the narrowest sense of the word, that somehow this was about producing a sense of, of pride and a sense of identity devoid of the question of power. But if you actually look at the struggles for ethnic studies in the 80s and 90s, it was all about power. That, that what we think of as comparative or critical ethnic studies was, wasn't about the celebration of difference. It wasn't liberal multiculturalism. It was an assault on a neoliberal turn. And we, we sometimes forget that and, and, and then we write the history. And </w:t>
      </w:r>
      <w:proofErr w:type="gramStart"/>
      <w:r w:rsidRPr="00EA2A65">
        <w:rPr>
          <w:sz w:val="16"/>
        </w:rPr>
        <w:t>so</w:t>
      </w:r>
      <w:proofErr w:type="gramEnd"/>
      <w:r w:rsidRPr="00EA2A65">
        <w:rPr>
          <w:sz w:val="16"/>
        </w:rPr>
        <w:t xml:space="preserve"> I think I want to at some point talk more about that, but I think that's something to remember, because, right now, </w:t>
      </w:r>
      <w:r w:rsidRPr="009A5533">
        <w:rPr>
          <w:rStyle w:val="StyleUnderline"/>
        </w:rPr>
        <w:t xml:space="preserve">if we don't have Black studies as a </w:t>
      </w:r>
      <w:r w:rsidRPr="00B95240">
        <w:rPr>
          <w:rStyle w:val="Emphasis"/>
        </w:rPr>
        <w:t>critique in response to the neoliberal neofascist turn</w:t>
      </w:r>
      <w:r w:rsidRPr="009A5533">
        <w:rPr>
          <w:rStyle w:val="StyleUnderline"/>
        </w:rPr>
        <w:t>, then it's</w:t>
      </w:r>
      <w:r w:rsidRPr="00EA2A65">
        <w:rPr>
          <w:sz w:val="16"/>
        </w:rPr>
        <w:t xml:space="preserve"> sort </w:t>
      </w:r>
      <w:r w:rsidRPr="00EA2A65">
        <w:rPr>
          <w:sz w:val="16"/>
        </w:rPr>
        <w:lastRenderedPageBreak/>
        <w:t xml:space="preserve">of </w:t>
      </w:r>
      <w:r w:rsidRPr="00B95240">
        <w:rPr>
          <w:rStyle w:val="Emphasis"/>
        </w:rPr>
        <w:t>worthless</w:t>
      </w:r>
      <w:r w:rsidRPr="00EA2A65">
        <w:rPr>
          <w:sz w:val="16"/>
        </w:rPr>
        <w:t xml:space="preserve">. You know, </w:t>
      </w:r>
      <w:r w:rsidRPr="009A5533">
        <w:rPr>
          <w:rStyle w:val="StyleUnderline"/>
        </w:rPr>
        <w:t>it's going to continue to exist. Maybe not in the academy though</w:t>
      </w:r>
      <w:r w:rsidRPr="00EA2A65">
        <w:rPr>
          <w:sz w:val="16"/>
        </w:rPr>
        <w:t xml:space="preserve">. </w:t>
      </w:r>
      <w:proofErr w:type="gramStart"/>
      <w:r w:rsidRPr="00EA2A65">
        <w:rPr>
          <w:sz w:val="16"/>
        </w:rPr>
        <w:t>So</w:t>
      </w:r>
      <w:proofErr w:type="gramEnd"/>
      <w:r w:rsidRPr="00EA2A65">
        <w:rPr>
          <w:sz w:val="16"/>
        </w:rPr>
        <w:t xml:space="preserve"> I'll just stop there. </w:t>
      </w:r>
    </w:p>
    <w:p w14:paraId="02AB195A" w14:textId="77777777" w:rsidR="00194061" w:rsidRPr="00EA2A65" w:rsidRDefault="00194061" w:rsidP="00194061">
      <w:pPr>
        <w:rPr>
          <w:sz w:val="16"/>
        </w:rPr>
      </w:pPr>
      <w:r w:rsidRPr="00EA2A65">
        <w:rPr>
          <w:sz w:val="16"/>
        </w:rPr>
        <w:t xml:space="preserve">WALCOTT: So, um, Robin, where you ended, and, and where Fred began, it’s a, is a good segue into getting you, both of you, to talk about the work that you've been doing around questions of Palestinian struggle and freedom. Fred, the work that, the tremendous work that you did in the ASA, um, American Studies Association, for which the Association is still living true, and, and Robin the work that you continue to do with um, um, with faculty for Palestine. But I'm thinking about Fred's provocation here that Black studies about saving the Earth and if Black studies is indeed about saving the Earth, which I'm very willing to fall right into right now, you know, first to kind of maybe think about this relationship between the struggle and, and freedom of Palestine and the relationship between ongoing settler colonialisms globally, because it seems to me that one of the most powerful things that, um, the kind of Black studies that has taken to the streets recently has done is to make those kinds of concerns present, right? BLM visits to Palestine, BLM in Toronto, always making sure that the invocation of the politics of settler colonialism is a part of a political organizing, and, um, their intimate relations with indigenous communities. So maybe this is a way for us to begin to talk about what's really at stake in this contemporary political moment where, um, or, or a radical politics, a politics that wants to think a different kind of future formation, is grappling with, um, settler colonialism in various kinds of ways. But Palestine being central to that, given that we know as we sit in this university is that often, um, what we call our senior administrators have an entirely different relationship with the question of freedom for Palestine. </w:t>
      </w:r>
    </w:p>
    <w:p w14:paraId="525175A0" w14:textId="22BB025A" w:rsidR="00194061" w:rsidRPr="00194061" w:rsidRDefault="00194061" w:rsidP="00194061">
      <w:pPr>
        <w:rPr>
          <w:sz w:val="16"/>
        </w:rPr>
      </w:pPr>
      <w:r w:rsidRPr="00EA2A65">
        <w:rPr>
          <w:sz w:val="16"/>
        </w:rPr>
        <w:t xml:space="preserve">MOTEN: Well, um, first, I mean, the work I did around, um, you know, the ASA’s, um, you know, decision to endorse the academic and cultural boycott of Israel was really minimal and minor compared to a lot of other people who were really out front, um, and, and have been working tirelessly for that for many, many years. Um, and I think, you know, the, my contribution was more, you know, rhetorical in many ways in, in, in, and, and maybe, maybe theoretical only in the most minimal sense, in the sense that what I wanted to do was a couple of things. First, to recognize that, um, you know, let's say that </w:t>
      </w:r>
      <w:r w:rsidRPr="003330E5">
        <w:rPr>
          <w:rStyle w:val="StyleUnderline"/>
        </w:rPr>
        <w:t xml:space="preserve">the conditions of what people call </w:t>
      </w:r>
      <w:r w:rsidRPr="00694F9B">
        <w:rPr>
          <w:rStyle w:val="Emphasis"/>
        </w:rPr>
        <w:t>modernity</w:t>
      </w:r>
      <w:r w:rsidRPr="00EA2A65">
        <w:rPr>
          <w:sz w:val="16"/>
        </w:rPr>
        <w:t xml:space="preserve">, um, in, in, in, in, or global modernity, that </w:t>
      </w:r>
      <w:r w:rsidRPr="003330E5">
        <w:rPr>
          <w:rStyle w:val="StyleUnderline"/>
        </w:rPr>
        <w:t xml:space="preserve">the </w:t>
      </w:r>
      <w:r w:rsidRPr="00B95240">
        <w:rPr>
          <w:rStyle w:val="Emphasis"/>
        </w:rPr>
        <w:t>fundamental conditions</w:t>
      </w:r>
      <w:r w:rsidRPr="003330E5">
        <w:rPr>
          <w:rStyle w:val="StyleUnderline"/>
        </w:rPr>
        <w:t xml:space="preserve"> that make that up are</w:t>
      </w:r>
      <w:r w:rsidRPr="00EA2A65">
        <w:rPr>
          <w:sz w:val="16"/>
        </w:rPr>
        <w:t xml:space="preserve">, you know, </w:t>
      </w:r>
      <w:r w:rsidRPr="00B95240">
        <w:rPr>
          <w:rStyle w:val="Emphasis"/>
        </w:rPr>
        <w:t>settler colonialism</w:t>
      </w:r>
      <w:r w:rsidRPr="003330E5">
        <w:rPr>
          <w:rStyle w:val="StyleUnderline"/>
        </w:rPr>
        <w:t>. And</w:t>
      </w:r>
      <w:r w:rsidRPr="00EA2A65">
        <w:rPr>
          <w:sz w:val="16"/>
        </w:rPr>
        <w:t xml:space="preserve"> I think </w:t>
      </w:r>
      <w:r w:rsidRPr="003330E5">
        <w:rPr>
          <w:rStyle w:val="StyleUnderline"/>
        </w:rPr>
        <w:t xml:space="preserve">we can talk about settler colonialism in ways that are </w:t>
      </w:r>
      <w:r w:rsidRPr="00B95240">
        <w:rPr>
          <w:rStyle w:val="Emphasis"/>
        </w:rPr>
        <w:t>broader</w:t>
      </w:r>
      <w:r w:rsidRPr="003330E5">
        <w:rPr>
          <w:rStyle w:val="StyleUnderline"/>
        </w:rPr>
        <w:t xml:space="preserve"> than the normal way that we usually think of them as a </w:t>
      </w:r>
      <w:r w:rsidRPr="00B95240">
        <w:rPr>
          <w:rStyle w:val="Emphasis"/>
        </w:rPr>
        <w:t>set of violent</w:t>
      </w:r>
      <w:r w:rsidRPr="003330E5">
        <w:rPr>
          <w:rStyle w:val="StyleUnderline"/>
        </w:rPr>
        <w:t xml:space="preserve"> and </w:t>
      </w:r>
      <w:r w:rsidRPr="00B95240">
        <w:rPr>
          <w:rStyle w:val="Emphasis"/>
        </w:rPr>
        <w:t>brutal relations</w:t>
      </w:r>
      <w:r w:rsidRPr="003330E5">
        <w:rPr>
          <w:rStyle w:val="StyleUnderline"/>
        </w:rPr>
        <w:t xml:space="preserve"> between Europe and the rest of the world</w:t>
      </w:r>
      <w:r w:rsidRPr="00EA2A65">
        <w:rPr>
          <w:sz w:val="16"/>
        </w:rPr>
        <w:t xml:space="preserve">. Because I think it's really important. And, and, and again, our, our mutual friend and mentor Cedric Robinson, pointed this out emphatically, and in brilliant ways early on, that settler colonialism is also an intra-European affair. Um, and it's important to understand that. It's important to understand this historic relationship between settler colonialism in the enclosure of the commons, um, which is part and, part of the origins of, of what we now know or understand as capitalism. But if we understand that </w:t>
      </w:r>
      <w:r w:rsidRPr="00D23FC1">
        <w:rPr>
          <w:rStyle w:val="Emphasis"/>
        </w:rPr>
        <w:t>settler colonialism</w:t>
      </w:r>
      <w:r w:rsidRPr="00D23FC1">
        <w:rPr>
          <w:rStyle w:val="StyleUnderline"/>
        </w:rPr>
        <w:t xml:space="preserve">, that the </w:t>
      </w:r>
      <w:r w:rsidRPr="00D23FC1">
        <w:rPr>
          <w:rStyle w:val="Emphasis"/>
        </w:rPr>
        <w:t>transatlantic slave trade</w:t>
      </w:r>
      <w:r w:rsidRPr="00D23FC1">
        <w:rPr>
          <w:sz w:val="16"/>
        </w:rPr>
        <w:t xml:space="preserve">, um, </w:t>
      </w:r>
      <w:r w:rsidRPr="00D23FC1">
        <w:rPr>
          <w:rStyle w:val="StyleUnderline"/>
        </w:rPr>
        <w:t>and</w:t>
      </w:r>
      <w:r w:rsidRPr="00D23FC1">
        <w:rPr>
          <w:sz w:val="16"/>
        </w:rPr>
        <w:t xml:space="preserve"> that, you know, </w:t>
      </w:r>
      <w:r w:rsidRPr="00D23FC1">
        <w:rPr>
          <w:rStyle w:val="StyleUnderline"/>
        </w:rPr>
        <w:t xml:space="preserve">the emergence of a </w:t>
      </w:r>
      <w:r w:rsidRPr="00D23FC1">
        <w:rPr>
          <w:rStyle w:val="Emphasis"/>
        </w:rPr>
        <w:t>set of philosophical formulations</w:t>
      </w:r>
      <w:r w:rsidRPr="00D23FC1">
        <w:rPr>
          <w:sz w:val="16"/>
        </w:rPr>
        <w:t xml:space="preserve"> that </w:t>
      </w:r>
      <w:r w:rsidRPr="00D23FC1">
        <w:rPr>
          <w:rStyle w:val="StyleUnderline"/>
        </w:rPr>
        <w:t xml:space="preserve">essentially provide for us </w:t>
      </w:r>
      <w:r w:rsidRPr="00D23FC1">
        <w:rPr>
          <w:rStyle w:val="Emphasis"/>
        </w:rPr>
        <w:t>some modern conception of self</w:t>
      </w:r>
      <w:r w:rsidRPr="00D23FC1">
        <w:rPr>
          <w:rStyle w:val="StyleUnderline"/>
        </w:rPr>
        <w:t xml:space="preserve"> that has as its basis a kind of </w:t>
      </w:r>
      <w:r w:rsidRPr="00D23FC1">
        <w:rPr>
          <w:rStyle w:val="Emphasis"/>
        </w:rPr>
        <w:t>possessive</w:t>
      </w:r>
      <w:r w:rsidRPr="00D23FC1">
        <w:rPr>
          <w:rStyle w:val="StyleUnderline"/>
        </w:rPr>
        <w:t xml:space="preserve">, </w:t>
      </w:r>
      <w:r w:rsidRPr="00D23FC1">
        <w:rPr>
          <w:rStyle w:val="Emphasis"/>
        </w:rPr>
        <w:t>heteronormative</w:t>
      </w:r>
      <w:r w:rsidRPr="00D23FC1">
        <w:rPr>
          <w:rStyle w:val="StyleUnderline"/>
        </w:rPr>
        <w:t xml:space="preserve">, </w:t>
      </w:r>
      <w:r w:rsidRPr="00D23FC1">
        <w:rPr>
          <w:rStyle w:val="Emphasis"/>
        </w:rPr>
        <w:t>patriarchal individuation</w:t>
      </w:r>
      <w:r w:rsidRPr="00D23FC1">
        <w:rPr>
          <w:rStyle w:val="StyleUnderline"/>
        </w:rPr>
        <w:t xml:space="preserve">, right? That's </w:t>
      </w:r>
      <w:r w:rsidRPr="00D23FC1">
        <w:rPr>
          <w:rStyle w:val="Emphasis"/>
        </w:rPr>
        <w:t>what it is to be yourself</w:t>
      </w:r>
      <w:r w:rsidRPr="00D23FC1">
        <w:rPr>
          <w:rStyle w:val="StyleUnderline"/>
        </w:rPr>
        <w:t xml:space="preserve"> on the </w:t>
      </w:r>
      <w:r w:rsidRPr="00D23FC1">
        <w:rPr>
          <w:rStyle w:val="Emphasis"/>
        </w:rPr>
        <w:t>most fundamental level</w:t>
      </w:r>
      <w:r w:rsidRPr="00D23FC1">
        <w:rPr>
          <w:sz w:val="16"/>
        </w:rPr>
        <w:t xml:space="preserve">. You know, and if you ask anybody in the philosophy department, they'll tell you that that's true, you know, and they won’t be joking, right, that, um, that, these, that these constitute the basis of, of our modernity. But for most of the people who live in the world, actually </w:t>
      </w:r>
      <w:r w:rsidRPr="00D23FC1">
        <w:rPr>
          <w:rStyle w:val="StyleUnderline"/>
        </w:rPr>
        <w:t xml:space="preserve">for </w:t>
      </w:r>
      <w:r w:rsidRPr="00D23FC1">
        <w:rPr>
          <w:rStyle w:val="Emphasis"/>
        </w:rPr>
        <w:t>everybody who lives in the world</w:t>
      </w:r>
      <w:r w:rsidRPr="00D23FC1">
        <w:rPr>
          <w:rStyle w:val="StyleUnderline"/>
        </w:rPr>
        <w:t xml:space="preserve">, although most of the people in live in the world are actually able to both recognize this and say this, that modernity is a </w:t>
      </w:r>
      <w:r w:rsidRPr="00D23FC1">
        <w:rPr>
          <w:rStyle w:val="Emphasis"/>
        </w:rPr>
        <w:t>social</w:t>
      </w:r>
      <w:r w:rsidRPr="00D23FC1">
        <w:rPr>
          <w:rStyle w:val="StyleUnderline"/>
        </w:rPr>
        <w:t xml:space="preserve"> and </w:t>
      </w:r>
      <w:r w:rsidRPr="00D23FC1">
        <w:rPr>
          <w:rStyle w:val="Emphasis"/>
        </w:rPr>
        <w:t>ecological disaster</w:t>
      </w:r>
      <w:r w:rsidRPr="003330E5">
        <w:rPr>
          <w:rStyle w:val="StyleUnderline"/>
        </w:rPr>
        <w:t xml:space="preserve"> that we live, that we now </w:t>
      </w:r>
      <w:r w:rsidRPr="00B95240">
        <w:rPr>
          <w:rStyle w:val="Emphasis"/>
        </w:rPr>
        <w:t>attempt to survive</w:t>
      </w:r>
      <w:r w:rsidRPr="00EA2A65">
        <w:rPr>
          <w:sz w:val="16"/>
        </w:rPr>
        <w:t xml:space="preserve">. Okay? And if we take that up, then </w:t>
      </w:r>
      <w:r w:rsidRPr="00D23FC1">
        <w:rPr>
          <w:rStyle w:val="StyleUnderline"/>
        </w:rPr>
        <w:t>part of what's at stake is</w:t>
      </w:r>
      <w:r w:rsidRPr="003330E5">
        <w:rPr>
          <w:rStyle w:val="StyleUnderline"/>
        </w:rPr>
        <w:t xml:space="preserve"> that we recognize that </w:t>
      </w:r>
      <w:r w:rsidRPr="00D23FC1">
        <w:rPr>
          <w:rStyle w:val="Emphasis"/>
        </w:rPr>
        <w:t>feminist</w:t>
      </w:r>
      <w:r w:rsidRPr="00D23FC1">
        <w:rPr>
          <w:rStyle w:val="StyleUnderline"/>
        </w:rPr>
        <w:t xml:space="preserve"> and </w:t>
      </w:r>
      <w:r w:rsidRPr="00D23FC1">
        <w:rPr>
          <w:rStyle w:val="Emphasis"/>
        </w:rPr>
        <w:t xml:space="preserve">queer </w:t>
      </w:r>
      <w:r w:rsidRPr="00D23FC1">
        <w:rPr>
          <w:rStyle w:val="Emphasis"/>
          <w:highlight w:val="green"/>
        </w:rPr>
        <w:t>interventions</w:t>
      </w:r>
      <w:r w:rsidRPr="00D23FC1">
        <w:rPr>
          <w:rStyle w:val="Emphasis"/>
        </w:rPr>
        <w:t xml:space="preserve"> </w:t>
      </w:r>
      <w:r w:rsidRPr="00D23FC1">
        <w:rPr>
          <w:rStyle w:val="Emphasis"/>
          <w:highlight w:val="green"/>
        </w:rPr>
        <w:t>against</w:t>
      </w:r>
      <w:r w:rsidRPr="00D23FC1">
        <w:rPr>
          <w:rStyle w:val="Emphasis"/>
        </w:rPr>
        <w:t xml:space="preserve"> heteronormative </w:t>
      </w:r>
      <w:r w:rsidRPr="00D23FC1">
        <w:rPr>
          <w:rStyle w:val="Emphasis"/>
          <w:highlight w:val="green"/>
        </w:rPr>
        <w:t>patriarchy</w:t>
      </w:r>
      <w:r w:rsidRPr="00694F9B">
        <w:rPr>
          <w:rStyle w:val="StyleUnderline"/>
          <w:highlight w:val="green"/>
        </w:rPr>
        <w:t>,</w:t>
      </w:r>
      <w:r w:rsidRPr="003330E5">
        <w:rPr>
          <w:rStyle w:val="StyleUnderline"/>
        </w:rPr>
        <w:t xml:space="preserve"> that </w:t>
      </w:r>
      <w:r w:rsidRPr="00D23FC1">
        <w:rPr>
          <w:rStyle w:val="Emphasis"/>
        </w:rPr>
        <w:t>Black interventions against</w:t>
      </w:r>
      <w:r w:rsidRPr="00B95240">
        <w:rPr>
          <w:rStyle w:val="Emphasis"/>
        </w:rPr>
        <w:t xml:space="preserve"> the theory</w:t>
      </w:r>
      <w:r w:rsidRPr="003330E5">
        <w:rPr>
          <w:rStyle w:val="StyleUnderline"/>
        </w:rPr>
        <w:t xml:space="preserve"> and </w:t>
      </w:r>
      <w:r w:rsidRPr="00B95240">
        <w:rPr>
          <w:rStyle w:val="Emphasis"/>
        </w:rPr>
        <w:t xml:space="preserve">practice of </w:t>
      </w:r>
      <w:r w:rsidRPr="00694F9B">
        <w:rPr>
          <w:rStyle w:val="Emphasis"/>
          <w:highlight w:val="green"/>
        </w:rPr>
        <w:t>slavery</w:t>
      </w:r>
      <w:r w:rsidRPr="003330E5">
        <w:rPr>
          <w:rStyle w:val="StyleUnderline"/>
        </w:rPr>
        <w:t xml:space="preserve">, which is </w:t>
      </w:r>
      <w:r w:rsidRPr="00B95240">
        <w:rPr>
          <w:rStyle w:val="Emphasis"/>
        </w:rPr>
        <w:t>ongoing</w:t>
      </w:r>
      <w:r w:rsidRPr="003330E5">
        <w:rPr>
          <w:rStyle w:val="StyleUnderline"/>
        </w:rPr>
        <w:t xml:space="preserve">, that </w:t>
      </w:r>
      <w:r w:rsidRPr="00D23FC1">
        <w:rPr>
          <w:rStyle w:val="Emphasis"/>
        </w:rPr>
        <w:t xml:space="preserve">indigenous interventions against settler </w:t>
      </w:r>
      <w:r w:rsidRPr="00694F9B">
        <w:rPr>
          <w:rStyle w:val="Emphasis"/>
          <w:highlight w:val="green"/>
        </w:rPr>
        <w:t>colonialism</w:t>
      </w:r>
      <w:r w:rsidRPr="003330E5">
        <w:rPr>
          <w:rStyle w:val="StyleUnderline"/>
        </w:rPr>
        <w:t xml:space="preserve"> </w:t>
      </w:r>
      <w:r w:rsidRPr="00D23FC1">
        <w:rPr>
          <w:rStyle w:val="StyleUnderline"/>
          <w:highlight w:val="green"/>
        </w:rPr>
        <w:t>constitute the</w:t>
      </w:r>
      <w:r w:rsidRPr="003330E5">
        <w:rPr>
          <w:rStyle w:val="StyleUnderline"/>
        </w:rPr>
        <w:t xml:space="preserve"> </w:t>
      </w:r>
      <w:r w:rsidRPr="00694F9B">
        <w:rPr>
          <w:rStyle w:val="StyleUnderline"/>
        </w:rPr>
        <w:t>general</w:t>
      </w:r>
      <w:r w:rsidRPr="003330E5">
        <w:rPr>
          <w:rStyle w:val="StyleUnderline"/>
        </w:rPr>
        <w:t xml:space="preserve"> both </w:t>
      </w:r>
      <w:r w:rsidRPr="00D23FC1">
        <w:rPr>
          <w:rStyle w:val="Emphasis"/>
        </w:rPr>
        <w:t>practical</w:t>
      </w:r>
      <w:r w:rsidRPr="00D23FC1">
        <w:rPr>
          <w:rStyle w:val="StyleUnderline"/>
        </w:rPr>
        <w:t xml:space="preserve"> and </w:t>
      </w:r>
      <w:r w:rsidRPr="00D23FC1">
        <w:rPr>
          <w:rStyle w:val="Emphasis"/>
        </w:rPr>
        <w:t xml:space="preserve">intellectual </w:t>
      </w:r>
      <w:r w:rsidRPr="00D23FC1">
        <w:rPr>
          <w:rStyle w:val="Emphasis"/>
          <w:highlight w:val="green"/>
        </w:rPr>
        <w:t>basis</w:t>
      </w:r>
      <w:r w:rsidRPr="00D23FC1">
        <w:rPr>
          <w:rStyle w:val="StyleUnderline"/>
          <w:highlight w:val="green"/>
        </w:rPr>
        <w:t xml:space="preserve"> f</w:t>
      </w:r>
      <w:r w:rsidRPr="00694F9B">
        <w:rPr>
          <w:rStyle w:val="StyleUnderline"/>
          <w:highlight w:val="green"/>
        </w:rPr>
        <w:t>or</w:t>
      </w:r>
      <w:r w:rsidRPr="003330E5">
        <w:rPr>
          <w:rStyle w:val="StyleUnderline"/>
        </w:rPr>
        <w:t xml:space="preserve"> not only our </w:t>
      </w:r>
      <w:r w:rsidRPr="00694F9B">
        <w:rPr>
          <w:rStyle w:val="Emphasis"/>
          <w:highlight w:val="green"/>
        </w:rPr>
        <w:t xml:space="preserve">attempts to </w:t>
      </w:r>
      <w:r w:rsidRPr="00D23FC1">
        <w:rPr>
          <w:rStyle w:val="Emphasis"/>
        </w:rPr>
        <w:t>survive</w:t>
      </w:r>
      <w:r w:rsidRPr="003330E5">
        <w:rPr>
          <w:rStyle w:val="StyleUnderline"/>
        </w:rPr>
        <w:t>, but also our attempts to</w:t>
      </w:r>
      <w:r w:rsidRPr="00EA2A65">
        <w:rPr>
          <w:sz w:val="16"/>
        </w:rPr>
        <w:t xml:space="preserve">, as I said before, </w:t>
      </w:r>
      <w:r w:rsidRPr="00D23FC1">
        <w:rPr>
          <w:rStyle w:val="Emphasis"/>
          <w:highlight w:val="green"/>
        </w:rPr>
        <w:t>save the Earth</w:t>
      </w:r>
      <w:r w:rsidRPr="00B95240">
        <w:rPr>
          <w:rStyle w:val="StyleUnderline"/>
        </w:rPr>
        <w:t>.</w:t>
      </w:r>
      <w:r w:rsidRPr="00EA2A65">
        <w:rPr>
          <w:sz w:val="16"/>
        </w:rPr>
        <w:t xml:space="preserve"> And, and I put it in terms that the great poet Ed Roberson puts it; </w:t>
      </w:r>
      <w:r w:rsidRPr="00B95240">
        <w:rPr>
          <w:rStyle w:val="Emphasis"/>
        </w:rPr>
        <w:t>not just to save the Earth</w:t>
      </w:r>
      <w:r w:rsidRPr="003330E5">
        <w:rPr>
          <w:rStyle w:val="StyleUnderline"/>
        </w:rPr>
        <w:t xml:space="preserve">, but to </w:t>
      </w:r>
      <w:r w:rsidRPr="00B95240">
        <w:rPr>
          <w:rStyle w:val="Emphasis"/>
        </w:rPr>
        <w:t>see the Earth before the end of the world</w:t>
      </w:r>
      <w:r w:rsidRPr="00EA2A65">
        <w:rPr>
          <w:sz w:val="16"/>
        </w:rPr>
        <w:t xml:space="preserve">. And </w:t>
      </w:r>
      <w:r w:rsidRPr="00D23FC1">
        <w:rPr>
          <w:rStyle w:val="StyleUnderline"/>
        </w:rPr>
        <w:t xml:space="preserve">this is an </w:t>
      </w:r>
      <w:r w:rsidRPr="00D23FC1">
        <w:rPr>
          <w:rStyle w:val="Emphasis"/>
        </w:rPr>
        <w:t>emergency</w:t>
      </w:r>
      <w:r w:rsidRPr="00D23FC1">
        <w:rPr>
          <w:rStyle w:val="StyleUnderline"/>
        </w:rPr>
        <w:t xml:space="preserve"> that we're in </w:t>
      </w:r>
      <w:r w:rsidRPr="00D23FC1">
        <w:rPr>
          <w:rStyle w:val="Emphasis"/>
        </w:rPr>
        <w:t>now</w:t>
      </w:r>
      <w:r w:rsidRPr="00D23FC1">
        <w:rPr>
          <w:rStyle w:val="StyleUnderline"/>
        </w:rPr>
        <w:t xml:space="preserve"> and it's </w:t>
      </w:r>
      <w:r w:rsidRPr="00D23FC1">
        <w:rPr>
          <w:rStyle w:val="Emphasis"/>
        </w:rPr>
        <w:t>urgent</w:t>
      </w:r>
      <w:r w:rsidRPr="00D23FC1">
        <w:rPr>
          <w:sz w:val="16"/>
        </w:rPr>
        <w:t xml:space="preserve">. Um, and I believe that </w:t>
      </w:r>
      <w:r w:rsidRPr="00D23FC1">
        <w:rPr>
          <w:rStyle w:val="StyleUnderline"/>
        </w:rPr>
        <w:t xml:space="preserve">there’s a </w:t>
      </w:r>
      <w:r w:rsidRPr="00D23FC1">
        <w:rPr>
          <w:rStyle w:val="Emphasis"/>
        </w:rPr>
        <w:t>specific convergence</w:t>
      </w:r>
      <w:r w:rsidRPr="003330E5">
        <w:rPr>
          <w:rStyle w:val="StyleUnderline"/>
        </w:rPr>
        <w:t xml:space="preserve"> of black thought and indigenous thought that situates itself </w:t>
      </w:r>
      <w:r w:rsidRPr="00B95240">
        <w:rPr>
          <w:rStyle w:val="Emphasis"/>
        </w:rPr>
        <w:t>precisely in relation to</w:t>
      </w:r>
      <w:r w:rsidRPr="003330E5">
        <w:rPr>
          <w:rStyle w:val="StyleUnderline"/>
        </w:rPr>
        <w:t xml:space="preserve">, and is </w:t>
      </w:r>
      <w:r w:rsidRPr="00B95240">
        <w:rPr>
          <w:rStyle w:val="Emphasis"/>
        </w:rPr>
        <w:t>articulated through</w:t>
      </w:r>
      <w:r w:rsidRPr="003330E5">
        <w:rPr>
          <w:rStyle w:val="StyleUnderline"/>
        </w:rPr>
        <w:t xml:space="preserve">, the </w:t>
      </w:r>
      <w:r w:rsidRPr="00B95240">
        <w:rPr>
          <w:rStyle w:val="Emphasis"/>
        </w:rPr>
        <w:t>interventions of queer thought</w:t>
      </w:r>
      <w:r w:rsidRPr="003330E5">
        <w:rPr>
          <w:rStyle w:val="StyleUnderline"/>
        </w:rPr>
        <w:t xml:space="preserve"> and </w:t>
      </w:r>
      <w:r w:rsidRPr="00B95240">
        <w:rPr>
          <w:rStyle w:val="Emphasis"/>
        </w:rPr>
        <w:t>feminist thought</w:t>
      </w:r>
      <w:r w:rsidRPr="003330E5">
        <w:rPr>
          <w:rStyle w:val="StyleUnderline"/>
        </w:rPr>
        <w:t xml:space="preserve"> that we want to take up</w:t>
      </w:r>
      <w:r w:rsidRPr="00EA2A65">
        <w:rPr>
          <w:sz w:val="16"/>
        </w:rPr>
        <w:t xml:space="preserve">. And, and it, and it strikes me as, for me at least, it's, it's a way of taking up a kind an—it's, </w:t>
      </w:r>
      <w:r w:rsidRPr="003330E5">
        <w:rPr>
          <w:rStyle w:val="StyleUnderline"/>
        </w:rPr>
        <w:t>it’s a way of imagining</w:t>
      </w:r>
      <w:r w:rsidRPr="00EA2A65">
        <w:rPr>
          <w:sz w:val="16"/>
        </w:rPr>
        <w:t xml:space="preserve"> how one might be able to, </w:t>
      </w:r>
      <w:r w:rsidRPr="003330E5">
        <w:rPr>
          <w:rStyle w:val="StyleUnderline"/>
        </w:rPr>
        <w:t xml:space="preserve">how we might be able to </w:t>
      </w:r>
      <w:r w:rsidRPr="00B95240">
        <w:rPr>
          <w:rStyle w:val="Emphasis"/>
        </w:rPr>
        <w:t>walk more lightly on the Earth</w:t>
      </w:r>
      <w:r w:rsidRPr="003330E5">
        <w:rPr>
          <w:rStyle w:val="StyleUnderline"/>
        </w:rPr>
        <w:t xml:space="preserve">. To </w:t>
      </w:r>
      <w:r w:rsidRPr="00B95240">
        <w:rPr>
          <w:rStyle w:val="Emphasis"/>
        </w:rPr>
        <w:t>honor the Earth</w:t>
      </w:r>
      <w:r w:rsidRPr="003330E5">
        <w:rPr>
          <w:rStyle w:val="StyleUnderline"/>
        </w:rPr>
        <w:t xml:space="preserve"> as we walk on it, as we stand on it. To </w:t>
      </w:r>
      <w:r w:rsidRPr="00B95240">
        <w:rPr>
          <w:rStyle w:val="Emphasis"/>
        </w:rPr>
        <w:t>not stomp on it</w:t>
      </w:r>
      <w:r w:rsidRPr="003330E5">
        <w:rPr>
          <w:rStyle w:val="StyleUnderline"/>
        </w:rPr>
        <w:t xml:space="preserve">, to </w:t>
      </w:r>
      <w:r w:rsidRPr="00B95240">
        <w:rPr>
          <w:rStyle w:val="Emphasis"/>
        </w:rPr>
        <w:t>not stomp all over it</w:t>
      </w:r>
      <w:r w:rsidRPr="003330E5">
        <w:rPr>
          <w:rStyle w:val="StyleUnderline"/>
        </w:rPr>
        <w:t xml:space="preserve">, where </w:t>
      </w:r>
      <w:r w:rsidRPr="00B95240">
        <w:rPr>
          <w:rStyle w:val="Emphasis"/>
        </w:rPr>
        <w:t xml:space="preserve">every step you take </w:t>
      </w:r>
      <w:r w:rsidRPr="00B95240">
        <w:rPr>
          <w:rStyle w:val="Emphasis"/>
        </w:rPr>
        <w:lastRenderedPageBreak/>
        <w:t>is a claim of ownership</w:t>
      </w:r>
      <w:r w:rsidRPr="00EA2A65">
        <w:rPr>
          <w:sz w:val="16"/>
        </w:rPr>
        <w:t xml:space="preserve">. And, and this is one way to put it, would be to not so presumptuously imagine that the Earth can be reduced to something so paltry and so viciously understood as what we usually call home. This is part of the reason why the queer and the feminist critique </w:t>
      </w:r>
      <w:proofErr w:type="gramStart"/>
      <w:r w:rsidRPr="00EA2A65">
        <w:rPr>
          <w:sz w:val="16"/>
        </w:rPr>
        <w:t>is</w:t>
      </w:r>
      <w:proofErr w:type="gramEnd"/>
      <w:r w:rsidRPr="00EA2A65">
        <w:rPr>
          <w:sz w:val="16"/>
        </w:rPr>
        <w:t xml:space="preserve"> so important. It's a critique of a general problematic notion of domesticity. </w:t>
      </w:r>
      <w:r w:rsidRPr="003330E5">
        <w:rPr>
          <w:rStyle w:val="StyleUnderline"/>
        </w:rPr>
        <w:t xml:space="preserve">It's like </w:t>
      </w:r>
      <w:r w:rsidRPr="00B95240">
        <w:rPr>
          <w:rStyle w:val="Emphasis"/>
        </w:rPr>
        <w:t>another way of being on the Earth</w:t>
      </w:r>
      <w:r w:rsidRPr="003330E5">
        <w:rPr>
          <w:rStyle w:val="StyleUnderline"/>
        </w:rPr>
        <w:t xml:space="preserve"> that </w:t>
      </w:r>
      <w:r w:rsidRPr="00B95240">
        <w:rPr>
          <w:rStyle w:val="Emphasis"/>
        </w:rPr>
        <w:t>doesn't allow you</w:t>
      </w:r>
      <w:r w:rsidRPr="003330E5">
        <w:rPr>
          <w:rStyle w:val="StyleUnderline"/>
        </w:rPr>
        <w:t xml:space="preserve"> in some </w:t>
      </w:r>
      <w:r w:rsidRPr="00B95240">
        <w:rPr>
          <w:rStyle w:val="Emphasis"/>
        </w:rPr>
        <w:t>vicious</w:t>
      </w:r>
      <w:r w:rsidRPr="003330E5">
        <w:rPr>
          <w:rStyle w:val="StyleUnderline"/>
        </w:rPr>
        <w:t xml:space="preserve"> and </w:t>
      </w:r>
      <w:r w:rsidRPr="00B95240">
        <w:rPr>
          <w:rStyle w:val="Emphasis"/>
        </w:rPr>
        <w:t>brutal way</w:t>
      </w:r>
      <w:r w:rsidRPr="003330E5">
        <w:rPr>
          <w:rStyle w:val="StyleUnderline"/>
        </w:rPr>
        <w:t xml:space="preserve"> to claim that it is yours</w:t>
      </w:r>
      <w:r w:rsidRPr="00EA2A65">
        <w:rPr>
          <w:sz w:val="16"/>
        </w:rPr>
        <w:t xml:space="preserve">, right? Um, this is </w:t>
      </w:r>
      <w:proofErr w:type="gramStart"/>
      <w:r w:rsidRPr="00EA2A65">
        <w:rPr>
          <w:sz w:val="16"/>
        </w:rPr>
        <w:t>important</w:t>
      </w:r>
      <w:proofErr w:type="gramEnd"/>
      <w:r w:rsidRPr="00EA2A65">
        <w:rPr>
          <w:sz w:val="16"/>
        </w:rPr>
        <w:t xml:space="preserve"> and this is so, you know, often the methods that we use to claim the Earth as ours involved fences, borders. This manifests itself on a private level from household to household, but it also manifests itself on a national level, and at the level of the nation state, and it's not an accident that settler colonial states take it upon themselves to imagine themselves to be the living embodiment of the legitimacy of the nation state as a political and social form. For me, there's two reasons to be in solidarity with the people of Palestine. One is because they're human beings and they're being treated with absolute brutality, but the other is that there's a specific resistance to Israel as a nation state. And for my money, to be perfectly clear about this, I believe that this nation state of Israel is itself an artifact of antisemitism. If we thought about Israel and Zionism, not just as a form of racism that results in the displacement of Palestinians, but if we also think about them as artifacts of the historic displacement of Jews from Europe, right, in the same way that we might think of, let's say Sierra Leone or Liberia as artifacts of racist displacement, okay. If we think about it that way, okay, and another, and the reason I'm saying this is just to make sure that you know that there's a possible argument against the formulation that criticism of Israel is anti-Semitic when we know that Donald Trump is a staunch supporter, that people like Pat Robertson in the United States are staunch supporters that help us to the fact that you can be deeply anti-Semitic and support the state of Israel. These things go together. They're not antithetical to one another. So that it becomes important for us to be able to suggest that resistance to the state of Israel is also resistance to the idea of the legitimacy of the nation state. It's not an accident that Israel has taken upon itself, that when Israel takes upon itself, when the defense of Israel manifests itself as a defense of its right to exist, this is important. It's a defense, not just of Israel's right to exist, but of the nation state as a political form’s right to exist. And nation states don't have rights. What they're supposed to be are mechanisms to protect the rights of the people who live in them, and that has almost never been the case, and to the extent that they do protect the rights of the people who live in them, it's in the expense, it's at the expense of the people who don't, okay. So part of what's at stake, one of the reasons why it's at, it's important to pay particular attention to this issue, why we ought to resist the ridiculous formulation that singling out Israel at this moment is itself anti-Semitic is because it's important to recognize that Israel is the state. [KELLEY: Right.] MOTEN: For reasons that I think are totally bound up with antisemitism, right? Israel is the state that, insofar as it makes the claim about its right to exist, is also making the claim about the nation state’s right to exist as such. It's this, it's that same kind of argument that, I remembered the—and I'm sorry to keep going on so long, but there's—there's those formulations that people often make about Black people in it or indigenous people as if they were the essence of the human, right, so that every time Black people or indigenous people do something that supposedly we're not supposed to do, it constitutes a violation to the very idea of the human. Right, because somehow as a function of the nobility of our suffering, we constitute the very idea of humanity, right? And there's nothing more brutal, right? Nothing more vicious than having been being consigned to that position. Similarly, Israel as a function of anti-Semitism has now been placed in the position of protecting the very idea of the nation state. So for me, first and foremost, it's important to have solidarity with the Palestinian people, but second of all, it's important to actually have some solidarity with the Jewish people insofar as they can and must be separated from the Israeli state because ultimately the fate of the Jewish people, if it is tied to this, to the nation state of Israel, will be more brutal than anything that has yet been done or can be imagined, and I mean everything that you think I mean when I say that.</w:t>
      </w:r>
    </w:p>
    <w:p w14:paraId="6DB8C2C3" w14:textId="77777777" w:rsidR="00B95788" w:rsidRPr="00CD630F" w:rsidRDefault="00B95788" w:rsidP="00B95788">
      <w:pPr>
        <w:pStyle w:val="Heading4"/>
        <w:rPr>
          <w:rFonts w:cs="Calibri"/>
        </w:rPr>
      </w:pPr>
      <w:r w:rsidRPr="00CD630F">
        <w:rPr>
          <w:rFonts w:cs="Calibri"/>
        </w:rPr>
        <w:t>Extinction first –</w:t>
      </w:r>
    </w:p>
    <w:p w14:paraId="6414A315" w14:textId="77777777" w:rsidR="00B95788" w:rsidRPr="00CD630F" w:rsidRDefault="00B95788" w:rsidP="00B95788">
      <w:pPr>
        <w:pStyle w:val="Heading4"/>
        <w:ind w:firstLine="720"/>
        <w:rPr>
          <w:rFonts w:cs="Calibri"/>
        </w:rPr>
      </w:pPr>
      <w:r w:rsidRPr="00CD630F">
        <w:rPr>
          <w:rFonts w:cs="Calibri"/>
        </w:rPr>
        <w:t>1 – Forecloses future improvement – we can never improve society because our impact is irreversible</w:t>
      </w:r>
    </w:p>
    <w:p w14:paraId="06C13A5E" w14:textId="77777777" w:rsidR="00B95788" w:rsidRPr="00CD630F" w:rsidRDefault="00B95788" w:rsidP="00B95788">
      <w:pPr>
        <w:pStyle w:val="Heading4"/>
        <w:ind w:firstLine="720"/>
        <w:rPr>
          <w:rFonts w:cs="Calibri"/>
        </w:rPr>
      </w:pPr>
      <w:r w:rsidRPr="00CD630F">
        <w:rPr>
          <w:rFonts w:cs="Calibri"/>
        </w:rPr>
        <w:t>2 – Turns suffering – mass death causes suffering because people can’t get access to resources and basic necessities</w:t>
      </w:r>
    </w:p>
    <w:p w14:paraId="3DE8E48B" w14:textId="77777777" w:rsidR="00B95788" w:rsidRPr="0006353C" w:rsidRDefault="00B95788" w:rsidP="00B95788">
      <w:pPr>
        <w:pStyle w:val="Heading4"/>
        <w:ind w:left="720"/>
        <w:rPr>
          <w:rFonts w:cs="Calibri"/>
        </w:rPr>
      </w:pPr>
      <w:r w:rsidRPr="00CD630F">
        <w:rPr>
          <w:rFonts w:cs="Calibri"/>
        </w:rPr>
        <w:t>3 – Moral obligation – allowing people to die is unethical and should be prevented because it creates ethics towards other people</w:t>
      </w:r>
    </w:p>
    <w:p w14:paraId="2A946B69" w14:textId="77777777" w:rsidR="00B95788" w:rsidRPr="00CD630F" w:rsidRDefault="00B95788" w:rsidP="00B95788">
      <w:pPr>
        <w:pStyle w:val="Heading4"/>
        <w:ind w:firstLine="720"/>
        <w:rPr>
          <w:rFonts w:cs="Calibri"/>
        </w:rPr>
      </w:pPr>
      <w:r w:rsidRPr="00CD630F">
        <w:rPr>
          <w:rFonts w:cs="Calibri"/>
        </w:rPr>
        <w:t>4 – Objectivity – body count is the most objective way to calculate impacts because comparing suffering is unethical</w:t>
      </w:r>
    </w:p>
    <w:p w14:paraId="1AE9567E" w14:textId="77777777" w:rsidR="00B95788" w:rsidRPr="0092000C" w:rsidRDefault="00B95788" w:rsidP="00B95788">
      <w:pPr>
        <w:pStyle w:val="Heading4"/>
        <w:ind w:left="720"/>
      </w:pPr>
      <w:r w:rsidRPr="00CD630F">
        <w:t>5 – Moral uncertainty – if we’re unsure about which interpretation of the world is true – we ought to preserve the world to keep debating about it</w:t>
      </w:r>
    </w:p>
    <w:p w14:paraId="3491193C" w14:textId="77777777" w:rsidR="00B95788" w:rsidRPr="0006353C" w:rsidRDefault="00B95788" w:rsidP="00B95788"/>
    <w:p w14:paraId="3D81E1FF" w14:textId="77777777" w:rsidR="00B95788" w:rsidRDefault="00B95788" w:rsidP="00B95788">
      <w:pPr>
        <w:pStyle w:val="Heading3"/>
      </w:pPr>
      <w:r>
        <w:lastRenderedPageBreak/>
        <w:t>UV</w:t>
      </w:r>
    </w:p>
    <w:p w14:paraId="3AC7CD40" w14:textId="77777777" w:rsidR="00B95788" w:rsidRDefault="00B95788" w:rsidP="00B95788">
      <w:pPr>
        <w:pStyle w:val="Heading4"/>
      </w:pPr>
      <w:proofErr w:type="gramStart"/>
      <w:r>
        <w:t>Yes</w:t>
      </w:r>
      <w:proofErr w:type="gramEnd"/>
      <w:r>
        <w:t xml:space="preserve"> 1ar theory anything else means infinite abuse </w:t>
      </w:r>
      <w:proofErr w:type="spellStart"/>
      <w:r>
        <w:t>dtd</w:t>
      </w:r>
      <w:proofErr w:type="spellEnd"/>
      <w:r>
        <w:t xml:space="preserve"> 1ar can’t engage substance and theory no </w:t>
      </w:r>
      <w:proofErr w:type="spellStart"/>
      <w:r>
        <w:t>rvis</w:t>
      </w:r>
      <w:proofErr w:type="spellEnd"/>
      <w:r>
        <w:t xml:space="preserve"> 6 minute 2nr collapse means you always win competing Interps you have more time to defend your norm. Aff theory first – ¼ vs 1/7 means larger strategic loss.</w:t>
      </w:r>
    </w:p>
    <w:p w14:paraId="1E19F362" w14:textId="77777777" w:rsidR="00B95788" w:rsidRPr="00224DE1" w:rsidRDefault="00B95788" w:rsidP="00B95788">
      <w:pPr>
        <w:pStyle w:val="Heading4"/>
        <w:rPr>
          <w:rFonts w:asciiTheme="majorHAnsi" w:hAnsiTheme="majorHAnsi" w:cstheme="majorHAnsi"/>
        </w:rPr>
      </w:pPr>
      <w:r w:rsidRPr="00224DE1">
        <w:rPr>
          <w:rFonts w:asciiTheme="majorHAnsi" w:hAnsiTheme="majorHAnsi" w:cstheme="majorHAnsi"/>
        </w:rPr>
        <w:t xml:space="preserve">Permissibility and presumption affirm – </w:t>
      </w:r>
    </w:p>
    <w:p w14:paraId="79BD1ACF" w14:textId="77777777" w:rsidR="004B6978" w:rsidRDefault="00B95788" w:rsidP="00B95788">
      <w:pPr>
        <w:keepNext/>
        <w:keepLines/>
        <w:spacing w:before="40" w:after="0"/>
        <w:outlineLvl w:val="3"/>
        <w:rPr>
          <w:rFonts w:asciiTheme="majorHAnsi" w:eastAsiaTheme="majorEastAsia" w:hAnsiTheme="majorHAnsi" w:cstheme="majorHAnsi"/>
          <w:b/>
          <w:bCs/>
          <w:sz w:val="26"/>
          <w:szCs w:val="26"/>
        </w:rPr>
      </w:pPr>
      <w:r w:rsidRPr="00224DE1">
        <w:rPr>
          <w:rFonts w:asciiTheme="majorHAnsi" w:eastAsiaTheme="majorEastAsia" w:hAnsiTheme="majorHAnsi" w:cstheme="majorHAnsi"/>
          <w:b/>
          <w:bCs/>
          <w:sz w:val="26"/>
          <w:szCs w:val="26"/>
        </w:rPr>
        <w:t xml:space="preserve">A] </w:t>
      </w:r>
      <w:r w:rsidRPr="00224DE1">
        <w:rPr>
          <w:rFonts w:asciiTheme="majorHAnsi" w:eastAsiaTheme="majorEastAsia" w:hAnsiTheme="majorHAnsi" w:cstheme="majorHAnsi"/>
          <w:b/>
          <w:bCs/>
          <w:sz w:val="26"/>
          <w:szCs w:val="26"/>
          <w:u w:val="single"/>
        </w:rPr>
        <w:t>neutrality</w:t>
      </w:r>
      <w:r w:rsidRPr="00224DE1">
        <w:rPr>
          <w:rFonts w:asciiTheme="majorHAnsi" w:eastAsiaTheme="majorEastAsia" w:hAnsiTheme="majorHAnsi" w:cstheme="majorHAnsi"/>
          <w:b/>
          <w:bCs/>
          <w:sz w:val="26"/>
          <w:szCs w:val="26"/>
        </w:rPr>
        <w:t xml:space="preserve">- otherwise we would not be able to justify morally neutral actions like drinking water </w:t>
      </w:r>
    </w:p>
    <w:p w14:paraId="649AB5FD" w14:textId="6CB51395" w:rsidR="00B95788" w:rsidRPr="00224DE1" w:rsidRDefault="00B95788" w:rsidP="00B95788">
      <w:pPr>
        <w:keepNext/>
        <w:keepLines/>
        <w:spacing w:before="40" w:after="0"/>
        <w:outlineLvl w:val="3"/>
        <w:rPr>
          <w:rFonts w:asciiTheme="majorHAnsi" w:eastAsiaTheme="majorEastAsia" w:hAnsiTheme="majorHAnsi" w:cstheme="majorHAnsi"/>
          <w:b/>
          <w:bCs/>
          <w:sz w:val="26"/>
          <w:szCs w:val="26"/>
        </w:rPr>
      </w:pPr>
      <w:r w:rsidRPr="00224DE1">
        <w:rPr>
          <w:rFonts w:asciiTheme="majorHAnsi" w:eastAsiaTheme="majorEastAsia" w:hAnsiTheme="majorHAnsi" w:cstheme="majorHAnsi"/>
          <w:b/>
          <w:bCs/>
          <w:sz w:val="26"/>
          <w:szCs w:val="26"/>
        </w:rPr>
        <w:t>since there isn’t a prohibition and we would needlessly have to prove an obligation.</w:t>
      </w:r>
    </w:p>
    <w:p w14:paraId="1E449E61" w14:textId="77777777" w:rsidR="00B95788" w:rsidRPr="00224DE1" w:rsidRDefault="00B95788" w:rsidP="00B95788">
      <w:pPr>
        <w:keepNext/>
        <w:keepLines/>
        <w:spacing w:before="40" w:after="0"/>
        <w:outlineLvl w:val="3"/>
        <w:rPr>
          <w:rFonts w:asciiTheme="majorHAnsi" w:eastAsiaTheme="majorEastAsia" w:hAnsiTheme="majorHAnsi" w:cstheme="majorHAnsi"/>
          <w:b/>
          <w:bCs/>
          <w:sz w:val="26"/>
          <w:szCs w:val="26"/>
        </w:rPr>
      </w:pPr>
      <w:r w:rsidRPr="00224DE1">
        <w:rPr>
          <w:rFonts w:asciiTheme="majorHAnsi" w:eastAsiaTheme="majorEastAsia" w:hAnsiTheme="majorHAnsi" w:cstheme="majorHAnsi"/>
          <w:b/>
          <w:bCs/>
          <w:sz w:val="26"/>
          <w:szCs w:val="26"/>
        </w:rPr>
        <w:t xml:space="preserve">B] </w:t>
      </w:r>
      <w:r w:rsidRPr="00224DE1">
        <w:rPr>
          <w:rFonts w:asciiTheme="majorHAnsi" w:eastAsiaTheme="majorEastAsia" w:hAnsiTheme="majorHAnsi" w:cstheme="majorHAnsi"/>
          <w:b/>
          <w:bCs/>
          <w:sz w:val="26"/>
          <w:szCs w:val="26"/>
          <w:u w:val="single"/>
        </w:rPr>
        <w:t>Trivialism</w:t>
      </w:r>
      <w:r w:rsidRPr="00224DE1">
        <w:rPr>
          <w:rFonts w:asciiTheme="majorHAnsi" w:eastAsiaTheme="majorEastAsia" w:hAnsiTheme="majorHAnsi" w:cstheme="majorHAnsi"/>
          <w:b/>
          <w:bCs/>
          <w:sz w:val="26"/>
          <w:szCs w:val="26"/>
        </w:rPr>
        <w:t>- statements are true until proven false, if I told you my name, you’d believe me.</w:t>
      </w:r>
    </w:p>
    <w:p w14:paraId="497C9F31" w14:textId="77777777" w:rsidR="00B95788" w:rsidRPr="00081863" w:rsidRDefault="00B95788" w:rsidP="00B95788">
      <w:pPr>
        <w:pStyle w:val="Heading4"/>
        <w:rPr>
          <w:rFonts w:asciiTheme="majorHAnsi" w:hAnsiTheme="majorHAnsi" w:cstheme="majorHAnsi"/>
        </w:rPr>
      </w:pPr>
      <w:r w:rsidRPr="00224DE1">
        <w:rPr>
          <w:rFonts w:asciiTheme="majorHAnsi" w:hAnsiTheme="majorHAnsi" w:cstheme="majorHAnsi"/>
        </w:rPr>
        <w:t xml:space="preserve">C] </w:t>
      </w:r>
      <w:r w:rsidRPr="00224DE1">
        <w:rPr>
          <w:rFonts w:asciiTheme="majorHAnsi" w:hAnsiTheme="majorHAnsi" w:cstheme="majorHAnsi"/>
          <w:u w:val="single"/>
        </w:rPr>
        <w:t>Affirming is harder</w:t>
      </w:r>
      <w:r w:rsidRPr="00224DE1">
        <w:rPr>
          <w:rFonts w:asciiTheme="majorHAnsi" w:hAnsiTheme="majorHAnsi" w:cstheme="majorHAnsi"/>
        </w:rPr>
        <w:t xml:space="preserve"> – that was above</w:t>
      </w:r>
    </w:p>
    <w:p w14:paraId="4CF3FE3B" w14:textId="77777777" w:rsidR="00B95788" w:rsidRPr="0006353C" w:rsidRDefault="00B95788" w:rsidP="00B95788"/>
    <w:p w14:paraId="26D6F656" w14:textId="77777777" w:rsidR="00194061" w:rsidRPr="00422322" w:rsidRDefault="00194061" w:rsidP="00194061">
      <w:pPr>
        <w:pStyle w:val="Heading4"/>
      </w:pPr>
      <w:r w:rsidRPr="004B5C9E">
        <w:t>Making</w:t>
      </w:r>
      <w:r>
        <w:t xml:space="preserve"> impactful contributions demands </w:t>
      </w:r>
      <w:r>
        <w:rPr>
          <w:u w:val="single"/>
        </w:rPr>
        <w:t>causal policy relevance</w:t>
      </w:r>
      <w:r>
        <w:t xml:space="preserve"> AND </w:t>
      </w:r>
      <w:r>
        <w:rPr>
          <w:u w:val="single"/>
        </w:rPr>
        <w:t>methodological pluralism</w:t>
      </w:r>
      <w:r>
        <w:t xml:space="preserve">---that is the only way to draw accurate contextual conclusions and prevent violent, imprecise reification. </w:t>
      </w:r>
    </w:p>
    <w:p w14:paraId="1FB50BCC" w14:textId="77777777" w:rsidR="00194061" w:rsidRPr="002B31DF" w:rsidRDefault="00194061" w:rsidP="00194061">
      <w:r w:rsidRPr="002B31DF">
        <w:t xml:space="preserve">Michael C. </w:t>
      </w:r>
      <w:proofErr w:type="spellStart"/>
      <w:r w:rsidRPr="00864FFC">
        <w:rPr>
          <w:rStyle w:val="Style13ptBold"/>
        </w:rPr>
        <w:t>Desch</w:t>
      </w:r>
      <w:proofErr w:type="spellEnd"/>
      <w:r w:rsidRPr="00864FFC">
        <w:rPr>
          <w:rStyle w:val="Style13ptBold"/>
        </w:rPr>
        <w:t xml:space="preserve"> 19</w:t>
      </w:r>
      <w:r w:rsidRPr="002B31DF">
        <w:t xml:space="preserve">. </w:t>
      </w:r>
      <w:proofErr w:type="spellStart"/>
      <w:r w:rsidRPr="002B31DF">
        <w:t>Packey</w:t>
      </w:r>
      <w:proofErr w:type="spellEnd"/>
      <w:r w:rsidRPr="002B31DF">
        <w:t xml:space="preserve"> J. Dee Professor of International Relations at Notre Dame and founding director of the Notre Dame International Security Center, former Professor and Director of the Patterson School of Diplomacy and International Commerce at the University of Kentucky, #gocats. 2019. “Conclusions, Responses to Objections, and Scholarly Recommendations.” Cult of the Irrelevant: The Waning Influence of Social Science on National Security, Princeton University Press.</w:t>
      </w:r>
    </w:p>
    <w:p w14:paraId="7E0C1E6F" w14:textId="52B96310" w:rsidR="00194061" w:rsidRPr="00362DB2" w:rsidRDefault="00194061" w:rsidP="00194061">
      <w:pPr>
        <w:rPr>
          <w:b/>
          <w:iCs/>
          <w:u w:val="single"/>
        </w:rPr>
      </w:pPr>
      <w:r w:rsidRPr="002B31DF">
        <w:rPr>
          <w:sz w:val="16"/>
        </w:rPr>
        <w:t xml:space="preserve">I want to reiterate that </w:t>
      </w:r>
      <w:r w:rsidRPr="002B31DF">
        <w:rPr>
          <w:rStyle w:val="StyleUnderline"/>
        </w:rPr>
        <w:t xml:space="preserve">I am not arguing that scholarship that is formal or quantitative is by definition </w:t>
      </w:r>
      <w:r w:rsidRPr="002B31DF">
        <w:rPr>
          <w:rStyle w:val="Emphasis"/>
        </w:rPr>
        <w:t>irrelevant</w:t>
      </w:r>
      <w:r w:rsidRPr="002B31DF">
        <w:rPr>
          <w:sz w:val="16"/>
        </w:rPr>
        <w:t xml:space="preserve">. Indeed, one can point to examples of both that are. </w:t>
      </w:r>
      <w:r w:rsidRPr="002B31DF">
        <w:rPr>
          <w:rStyle w:val="StyleUnderline"/>
        </w:rPr>
        <w:t>When applied to economic issues, the discipline of economics has managed to be both highly “scientific” and, at times, quite relevant, though for both good and ill. Likewise, there are examples of highly quantitative political science that policymakers have found useful.</w:t>
      </w:r>
      <w:r w:rsidRPr="002B31DF">
        <w:rPr>
          <w:sz w:val="16"/>
        </w:rPr>
        <w:t xml:space="preserve">1 Finally, there is much nonquantitative scholarship, particularly but not exclusively in the humanities that, is jargon laden and otherwise inaccessible to a wider audience, including government policymakers.2 This is by no means an anti-social science methods screed, just a reminder of the tensions between rigor and relevance that need to managed rather than assumed away. </w:t>
      </w:r>
      <w:r w:rsidRPr="002B31DF">
        <w:rPr>
          <w:rStyle w:val="StyleUnderline"/>
        </w:rPr>
        <w:t xml:space="preserve">Nor is this in any way a brief </w:t>
      </w:r>
      <w:r w:rsidRPr="002B31DF">
        <w:rPr>
          <w:rStyle w:val="Emphasis"/>
        </w:rPr>
        <w:t>against theory</w:t>
      </w:r>
      <w:r w:rsidRPr="002B31DF">
        <w:rPr>
          <w:sz w:val="16"/>
        </w:rPr>
        <w:t xml:space="preserve">. Former State Department official Roger </w:t>
      </w:r>
      <w:proofErr w:type="spellStart"/>
      <w:r w:rsidRPr="002B31DF">
        <w:rPr>
          <w:sz w:val="16"/>
        </w:rPr>
        <w:t>Hilsman</w:t>
      </w:r>
      <w:proofErr w:type="spellEnd"/>
      <w:r w:rsidRPr="002B31DF">
        <w:rPr>
          <w:sz w:val="16"/>
        </w:rPr>
        <w:t xml:space="preserve"> reminded us that </w:t>
      </w:r>
      <w:r w:rsidRPr="002B31DF">
        <w:rPr>
          <w:rStyle w:val="Emphasis"/>
        </w:rPr>
        <w:t>everyone</w:t>
      </w:r>
      <w:r w:rsidRPr="002B31DF">
        <w:rPr>
          <w:sz w:val="16"/>
        </w:rPr>
        <w:t xml:space="preserve">, including policymakers, </w:t>
      </w:r>
      <w:r w:rsidRPr="002B31DF">
        <w:rPr>
          <w:rStyle w:val="StyleUnderline"/>
        </w:rPr>
        <w:t>uses theory</w:t>
      </w:r>
      <w:r w:rsidRPr="002B31DF">
        <w:rPr>
          <w:sz w:val="16"/>
        </w:rPr>
        <w:t xml:space="preserve">. Paraphrasing John Maynard Keynes, he concluded that </w:t>
      </w:r>
      <w:r w:rsidRPr="002B31DF">
        <w:rPr>
          <w:rStyle w:val="StyleUnderline"/>
        </w:rPr>
        <w:t xml:space="preserve">“it seems obvious that all thinking involves notions of how and why things happen. </w:t>
      </w:r>
      <w:r w:rsidRPr="002B31DF">
        <w:rPr>
          <w:sz w:val="16"/>
        </w:rPr>
        <w:t xml:space="preserve">Even the ‘practical’ man who despises theory has a number of assumptions and expectations which lead him to believe that when certain things are done, certain results follow.. . .It is this ‘theory’ that helps a problem solver select from the mass of facts surrounding him those which he hopes are relevant.”3 Given that, I fully associate myself with Hans Morgenthau’s balanced view that “theory without verification is metaphysics, but empiricism without theory is aimless.”4 Since policymakers implicitly use theory in analyzing situations and assessing their alternatives, such theories should be stated explicitly and analyzed systematically, which is a comparative advantage of the scholars. </w:t>
      </w:r>
      <w:r w:rsidRPr="002B31DF">
        <w:rPr>
          <w:rStyle w:val="Emphasis"/>
        </w:rPr>
        <w:t>Instead</w:t>
      </w:r>
      <w:r w:rsidRPr="002B31DF">
        <w:rPr>
          <w:sz w:val="16"/>
        </w:rPr>
        <w:t xml:space="preserve">, what </w:t>
      </w:r>
      <w:r w:rsidRPr="002B6288">
        <w:rPr>
          <w:rStyle w:val="StyleUnderline"/>
          <w:highlight w:val="green"/>
        </w:rPr>
        <w:t>I</w:t>
      </w:r>
      <w:r w:rsidRPr="002B31DF">
        <w:rPr>
          <w:rStyle w:val="StyleUnderline"/>
        </w:rPr>
        <w:t xml:space="preserve"> offer</w:t>
      </w:r>
      <w:r w:rsidRPr="002B31DF">
        <w:rPr>
          <w:sz w:val="16"/>
        </w:rPr>
        <w:t xml:space="preserve"> is </w:t>
      </w:r>
      <w:r w:rsidRPr="002B31DF">
        <w:rPr>
          <w:rStyle w:val="StyleUnderline"/>
        </w:rPr>
        <w:t xml:space="preserve">simply a </w:t>
      </w:r>
      <w:r w:rsidRPr="002B6288">
        <w:rPr>
          <w:rStyle w:val="StyleUnderline"/>
          <w:highlight w:val="green"/>
        </w:rPr>
        <w:t>critique</w:t>
      </w:r>
      <w:r w:rsidRPr="002B31DF">
        <w:rPr>
          <w:rStyle w:val="StyleUnderline"/>
        </w:rPr>
        <w:t xml:space="preserve"> of </w:t>
      </w:r>
      <w:r w:rsidRPr="002B6288">
        <w:rPr>
          <w:rStyle w:val="StyleUnderline"/>
          <w:highlight w:val="green"/>
        </w:rPr>
        <w:t>the</w:t>
      </w:r>
      <w:r w:rsidRPr="002B31DF">
        <w:rPr>
          <w:rStyle w:val="StyleUnderline"/>
        </w:rPr>
        <w:t xml:space="preserve"> increasing </w:t>
      </w:r>
      <w:r w:rsidRPr="002B6288">
        <w:rPr>
          <w:rStyle w:val="StyleUnderline"/>
          <w:highlight w:val="green"/>
        </w:rPr>
        <w:t>tendency</w:t>
      </w:r>
      <w:r w:rsidRPr="002B31DF">
        <w:rPr>
          <w:sz w:val="16"/>
        </w:rPr>
        <w:t xml:space="preserve"> of many social scientists </w:t>
      </w:r>
      <w:r w:rsidRPr="002B6288">
        <w:rPr>
          <w:rStyle w:val="StyleUnderline"/>
          <w:highlight w:val="green"/>
        </w:rPr>
        <w:t>to embrace</w:t>
      </w:r>
      <w:r w:rsidRPr="002B6288">
        <w:rPr>
          <w:sz w:val="16"/>
          <w:highlight w:val="green"/>
        </w:rPr>
        <w:t xml:space="preserve"> </w:t>
      </w:r>
      <w:r w:rsidRPr="002B6288">
        <w:rPr>
          <w:rStyle w:val="Emphasis"/>
          <w:highlight w:val="green"/>
        </w:rPr>
        <w:t>methods</w:t>
      </w:r>
      <w:r w:rsidRPr="002B31DF">
        <w:rPr>
          <w:sz w:val="16"/>
        </w:rPr>
        <w:t xml:space="preserve"> and models </w:t>
      </w:r>
      <w:r w:rsidRPr="002B6288">
        <w:rPr>
          <w:rStyle w:val="Emphasis"/>
          <w:highlight w:val="green"/>
        </w:rPr>
        <w:t>for their own sake</w:t>
      </w:r>
      <w:r w:rsidRPr="002B6288">
        <w:rPr>
          <w:rStyle w:val="StyleUnderline"/>
          <w:highlight w:val="green"/>
        </w:rPr>
        <w:t xml:space="preserve"> rather than because they</w:t>
      </w:r>
      <w:r w:rsidRPr="002B31DF">
        <w:rPr>
          <w:rStyle w:val="StyleUnderline"/>
        </w:rPr>
        <w:t xml:space="preserve"> can </w:t>
      </w:r>
      <w:r w:rsidRPr="002B6288">
        <w:rPr>
          <w:rStyle w:val="Emphasis"/>
          <w:highlight w:val="green"/>
        </w:rPr>
        <w:t>help</w:t>
      </w:r>
      <w:r w:rsidRPr="002B31DF">
        <w:rPr>
          <w:rStyle w:val="Emphasis"/>
        </w:rPr>
        <w:t xml:space="preserve"> us </w:t>
      </w:r>
      <w:r w:rsidRPr="002B6288">
        <w:rPr>
          <w:rStyle w:val="Emphasis"/>
          <w:highlight w:val="green"/>
        </w:rPr>
        <w:t>answer</w:t>
      </w:r>
      <w:r w:rsidRPr="002B31DF">
        <w:rPr>
          <w:sz w:val="16"/>
        </w:rPr>
        <w:t xml:space="preserve"> substantively important </w:t>
      </w:r>
      <w:r w:rsidRPr="002B6288">
        <w:rPr>
          <w:rStyle w:val="Emphasis"/>
          <w:highlight w:val="green"/>
        </w:rPr>
        <w:t>questions</w:t>
      </w:r>
      <w:r w:rsidRPr="00422322">
        <w:rPr>
          <w:sz w:val="16"/>
        </w:rPr>
        <w:t xml:space="preserve">. </w:t>
      </w:r>
      <w:r w:rsidRPr="00422322">
        <w:rPr>
          <w:rStyle w:val="StyleUnderline"/>
        </w:rPr>
        <w:t>This</w:t>
      </w:r>
      <w:r w:rsidRPr="002B31DF">
        <w:rPr>
          <w:rStyle w:val="StyleUnderline"/>
        </w:rPr>
        <w:t xml:space="preserve"> inclination is</w:t>
      </w:r>
      <w:r w:rsidRPr="002B31DF">
        <w:rPr>
          <w:sz w:val="16"/>
        </w:rPr>
        <w:t xml:space="preserve"> in part the result of the otherwise normal and </w:t>
      </w:r>
      <w:r w:rsidRPr="002B31DF">
        <w:rPr>
          <w:sz w:val="16"/>
        </w:rPr>
        <w:lastRenderedPageBreak/>
        <w:t xml:space="preserve">productive workings of </w:t>
      </w:r>
      <w:proofErr w:type="gramStart"/>
      <w:r w:rsidRPr="002B31DF">
        <w:rPr>
          <w:sz w:val="16"/>
        </w:rPr>
        <w:t>science, but</w:t>
      </w:r>
      <w:proofErr w:type="gramEnd"/>
      <w:r w:rsidRPr="002B31DF">
        <w:rPr>
          <w:sz w:val="16"/>
        </w:rPr>
        <w:t xml:space="preserve"> is also </w:t>
      </w:r>
      <w:r w:rsidRPr="002B31DF">
        <w:rPr>
          <w:rStyle w:val="Emphasis"/>
        </w:rPr>
        <w:t>reinforced</w:t>
      </w:r>
      <w:r w:rsidRPr="002B31DF">
        <w:rPr>
          <w:sz w:val="16"/>
        </w:rPr>
        <w:t xml:space="preserve"> </w:t>
      </w:r>
      <w:r w:rsidRPr="002B31DF">
        <w:rPr>
          <w:rStyle w:val="StyleUnderline"/>
        </w:rPr>
        <w:t>by</w:t>
      </w:r>
      <w:r w:rsidRPr="002B31DF">
        <w:rPr>
          <w:sz w:val="16"/>
        </w:rPr>
        <w:t xml:space="preserve"> less positive factors such as organizational self-interest and </w:t>
      </w:r>
      <w:r w:rsidRPr="002B6288">
        <w:rPr>
          <w:rStyle w:val="Emphasis"/>
          <w:highlight w:val="green"/>
        </w:rPr>
        <w:t>intellectual culture</w:t>
      </w:r>
      <w:r w:rsidRPr="002B31DF">
        <w:rPr>
          <w:rStyle w:val="StyleUnderline"/>
        </w:rPr>
        <w:t>. As a result</w:t>
      </w:r>
      <w:r w:rsidRPr="002B31DF">
        <w:rPr>
          <w:sz w:val="16"/>
        </w:rPr>
        <w:t xml:space="preserve"> of the latter, many </w:t>
      </w:r>
      <w:r w:rsidRPr="002B31DF">
        <w:rPr>
          <w:rStyle w:val="StyleUnderline"/>
        </w:rPr>
        <w:t xml:space="preserve">political scientists </w:t>
      </w:r>
      <w:r w:rsidRPr="002B6288">
        <w:rPr>
          <w:rStyle w:val="StyleUnderline"/>
          <w:highlight w:val="green"/>
        </w:rPr>
        <w:t>have committed</w:t>
      </w:r>
      <w:r w:rsidRPr="002B31DF">
        <w:rPr>
          <w:rStyle w:val="StyleUnderline"/>
        </w:rPr>
        <w:t xml:space="preserve"> themselves </w:t>
      </w:r>
      <w:r w:rsidRPr="002B6288">
        <w:rPr>
          <w:rStyle w:val="StyleUnderline"/>
          <w:highlight w:val="green"/>
        </w:rPr>
        <w:t>to</w:t>
      </w:r>
      <w:r w:rsidRPr="002B31DF">
        <w:rPr>
          <w:sz w:val="16"/>
        </w:rPr>
        <w:t xml:space="preserve"> </w:t>
      </w:r>
      <w:r w:rsidRPr="002B31DF">
        <w:rPr>
          <w:rStyle w:val="Emphasis"/>
        </w:rPr>
        <w:t>particular</w:t>
      </w:r>
      <w:r w:rsidRPr="002B31DF">
        <w:rPr>
          <w:sz w:val="16"/>
        </w:rPr>
        <w:t xml:space="preserve"> social science </w:t>
      </w:r>
      <w:r w:rsidRPr="002B6288">
        <w:rPr>
          <w:rStyle w:val="Emphasis"/>
          <w:highlight w:val="green"/>
        </w:rPr>
        <w:t>methods</w:t>
      </w:r>
      <w:r w:rsidRPr="002B6288">
        <w:rPr>
          <w:sz w:val="16"/>
          <w:highlight w:val="green"/>
        </w:rPr>
        <w:t xml:space="preserve"> </w:t>
      </w:r>
      <w:r w:rsidRPr="002B6288">
        <w:rPr>
          <w:rStyle w:val="StyleUnderline"/>
          <w:highlight w:val="green"/>
        </w:rPr>
        <w:t>not</w:t>
      </w:r>
      <w:r w:rsidRPr="002B31DF">
        <w:rPr>
          <w:rStyle w:val="StyleUnderline"/>
        </w:rPr>
        <w:t xml:space="preserve"> so much because they </w:t>
      </w:r>
      <w:r w:rsidRPr="002B6288">
        <w:rPr>
          <w:rStyle w:val="StyleUnderline"/>
          <w:highlight w:val="green"/>
        </w:rPr>
        <w:t>believe they</w:t>
      </w:r>
      <w:r w:rsidRPr="002B31DF">
        <w:rPr>
          <w:rStyle w:val="StyleUnderline"/>
        </w:rPr>
        <w:t xml:space="preserve"> will</w:t>
      </w:r>
      <w:r w:rsidRPr="002B31DF">
        <w:rPr>
          <w:sz w:val="16"/>
        </w:rPr>
        <w:t xml:space="preserve"> </w:t>
      </w:r>
      <w:r w:rsidRPr="002B6288">
        <w:rPr>
          <w:rStyle w:val="Emphasis"/>
          <w:highlight w:val="green"/>
        </w:rPr>
        <w:t>illuminate</w:t>
      </w:r>
      <w:r w:rsidRPr="002B31DF">
        <w:rPr>
          <w:sz w:val="16"/>
        </w:rPr>
        <w:t xml:space="preserve"> </w:t>
      </w:r>
      <w:r w:rsidRPr="002B31DF">
        <w:rPr>
          <w:rStyle w:val="Emphasis"/>
        </w:rPr>
        <w:t xml:space="preserve">real-world </w:t>
      </w:r>
      <w:r w:rsidRPr="002B6288">
        <w:rPr>
          <w:rStyle w:val="Emphasis"/>
          <w:highlight w:val="green"/>
        </w:rPr>
        <w:t>policy problems</w:t>
      </w:r>
      <w:r w:rsidRPr="002B6288">
        <w:rPr>
          <w:sz w:val="16"/>
          <w:highlight w:val="green"/>
        </w:rPr>
        <w:t xml:space="preserve"> </w:t>
      </w:r>
      <w:r w:rsidRPr="002B6288">
        <w:rPr>
          <w:rStyle w:val="StyleUnderline"/>
          <w:highlight w:val="green"/>
        </w:rPr>
        <w:t>but because they</w:t>
      </w:r>
      <w:r w:rsidRPr="002B31DF">
        <w:rPr>
          <w:sz w:val="16"/>
        </w:rPr>
        <w:t xml:space="preserve"> serve a vested interest in disciplinary autonomy and </w:t>
      </w:r>
      <w:r w:rsidRPr="002B6288">
        <w:rPr>
          <w:rStyle w:val="Emphasis"/>
          <w:highlight w:val="green"/>
        </w:rPr>
        <w:t>dovetail</w:t>
      </w:r>
      <w:r w:rsidRPr="002B6288">
        <w:rPr>
          <w:sz w:val="16"/>
          <w:highlight w:val="green"/>
        </w:rPr>
        <w:t xml:space="preserve"> </w:t>
      </w:r>
      <w:r w:rsidRPr="002B6288">
        <w:rPr>
          <w:rStyle w:val="StyleUnderline"/>
          <w:highlight w:val="green"/>
        </w:rPr>
        <w:t>with a</w:t>
      </w:r>
      <w:r w:rsidRPr="002B6288">
        <w:rPr>
          <w:sz w:val="16"/>
          <w:highlight w:val="green"/>
        </w:rPr>
        <w:t xml:space="preserve"> </w:t>
      </w:r>
      <w:r w:rsidRPr="002B6288">
        <w:rPr>
          <w:rStyle w:val="Emphasis"/>
          <w:highlight w:val="green"/>
        </w:rPr>
        <w:t>particular image</w:t>
      </w:r>
      <w:r w:rsidRPr="002B31DF">
        <w:rPr>
          <w:sz w:val="16"/>
        </w:rPr>
        <w:t xml:space="preserve"> (mathematized and model-based) of what a “science” of politics should look like. In other words, the professionalization of social science is the root of the enduring relevance question. </w:t>
      </w:r>
      <w:r w:rsidRPr="002B6288">
        <w:rPr>
          <w:rStyle w:val="StyleUnderline"/>
          <w:highlight w:val="green"/>
        </w:rPr>
        <w:t>This</w:t>
      </w:r>
      <w:r w:rsidRPr="002B31DF">
        <w:rPr>
          <w:sz w:val="16"/>
        </w:rPr>
        <w:t xml:space="preserve"> tendency to equate rigor with technique </w:t>
      </w:r>
      <w:r w:rsidRPr="002B31DF">
        <w:rPr>
          <w:rStyle w:val="StyleUnderline"/>
        </w:rPr>
        <w:t xml:space="preserve">imposes </w:t>
      </w:r>
      <w:r w:rsidRPr="002B6288">
        <w:rPr>
          <w:rStyle w:val="Emphasis"/>
          <w:highlight w:val="green"/>
        </w:rPr>
        <w:t>costs</w:t>
      </w:r>
      <w:r w:rsidRPr="002B31DF">
        <w:rPr>
          <w:rStyle w:val="Emphasis"/>
        </w:rPr>
        <w:t xml:space="preserve"> on</w:t>
      </w:r>
      <w:r w:rsidRPr="002B31DF">
        <w:rPr>
          <w:sz w:val="16"/>
        </w:rPr>
        <w:t xml:space="preserve"> the rest of </w:t>
      </w:r>
      <w:r w:rsidRPr="002B6288">
        <w:rPr>
          <w:rStyle w:val="Emphasis"/>
          <w:highlight w:val="green"/>
        </w:rPr>
        <w:t>society</w:t>
      </w:r>
      <w:r w:rsidRPr="002B31DF">
        <w:rPr>
          <w:sz w:val="16"/>
        </w:rPr>
        <w:t xml:space="preserve"> as well as the discipline, especially </w:t>
      </w:r>
      <w:r w:rsidRPr="002B31DF">
        <w:rPr>
          <w:rStyle w:val="StyleUnderline"/>
        </w:rPr>
        <w:t xml:space="preserve">when it excludes a more balanced approach to rigor and relevance of the sort that characterized the subfield of security studies in the </w:t>
      </w:r>
      <w:r w:rsidRPr="002B31DF">
        <w:rPr>
          <w:rStyle w:val="Emphasis"/>
        </w:rPr>
        <w:t>past</w:t>
      </w:r>
      <w:r w:rsidRPr="002B31DF">
        <w:rPr>
          <w:sz w:val="16"/>
        </w:rPr>
        <w:t xml:space="preserve">. On the former, as diplomat George Kennan rightly observed, </w:t>
      </w:r>
      <w:r w:rsidRPr="002B31DF">
        <w:rPr>
          <w:rStyle w:val="StyleUnderline"/>
        </w:rPr>
        <w:t>policymakers</w:t>
      </w:r>
      <w:r w:rsidRPr="002B31DF">
        <w:rPr>
          <w:sz w:val="16"/>
        </w:rPr>
        <w:t xml:space="preserve"> </w:t>
      </w:r>
      <w:r w:rsidRPr="002B31DF">
        <w:rPr>
          <w:rStyle w:val="Emphasis"/>
        </w:rPr>
        <w:t xml:space="preserve">need </w:t>
      </w:r>
      <w:r w:rsidRPr="002B6288">
        <w:rPr>
          <w:rStyle w:val="Emphasis"/>
          <w:highlight w:val="green"/>
        </w:rPr>
        <w:t>academic expertise</w:t>
      </w:r>
      <w:r w:rsidRPr="002B31DF">
        <w:rPr>
          <w:sz w:val="16"/>
        </w:rPr>
        <w:t xml:space="preserve"> </w:t>
      </w:r>
      <w:r w:rsidRPr="002B31DF">
        <w:rPr>
          <w:rStyle w:val="StyleUnderline"/>
        </w:rPr>
        <w:t xml:space="preserve">because they have </w:t>
      </w:r>
      <w:r w:rsidRPr="002B6288">
        <w:rPr>
          <w:rStyle w:val="StyleUnderline"/>
          <w:highlight w:val="green"/>
        </w:rPr>
        <w:t>to make decisions</w:t>
      </w:r>
      <w:r w:rsidRPr="002B31DF">
        <w:rPr>
          <w:rStyle w:val="StyleUnderline"/>
        </w:rPr>
        <w:t xml:space="preserve"> about issues and areas of the world “about which they </w:t>
      </w:r>
      <w:r w:rsidRPr="002B31DF">
        <w:rPr>
          <w:rStyle w:val="Emphasis"/>
        </w:rPr>
        <w:t>cannot be expert and learned</w:t>
      </w:r>
      <w:r w:rsidRPr="002B31DF">
        <w:rPr>
          <w:rStyle w:val="StyleUnderline"/>
        </w:rPr>
        <w:t>.”</w:t>
      </w:r>
      <w:r w:rsidRPr="002B31DF">
        <w:rPr>
          <w:sz w:val="16"/>
        </w:rPr>
        <w:t xml:space="preserve">5 </w:t>
      </w:r>
      <w:r w:rsidRPr="002B31DF">
        <w:rPr>
          <w:rStyle w:val="StyleUnderline"/>
        </w:rPr>
        <w:t>They</w:t>
      </w:r>
      <w:r w:rsidRPr="002B31DF">
        <w:rPr>
          <w:sz w:val="16"/>
        </w:rPr>
        <w:t xml:space="preserve"> </w:t>
      </w:r>
      <w:r w:rsidRPr="002B31DF">
        <w:rPr>
          <w:rStyle w:val="Emphasis"/>
        </w:rPr>
        <w:t>depend on the academy</w:t>
      </w:r>
      <w:r w:rsidRPr="002B31DF">
        <w:rPr>
          <w:sz w:val="16"/>
        </w:rPr>
        <w:t xml:space="preserve"> </w:t>
      </w:r>
      <w:r w:rsidRPr="002B31DF">
        <w:rPr>
          <w:rStyle w:val="StyleUnderline"/>
        </w:rPr>
        <w:t xml:space="preserve">for the raw data—whether quantitative or historical—that they use in decision making. They also rely on the social sciences for the theories they use to analyze and make sense of </w:t>
      </w:r>
      <w:r w:rsidRPr="004B5C9E">
        <w:rPr>
          <w:rStyle w:val="StyleUnderline"/>
        </w:rPr>
        <w:t xml:space="preserve">this data. The </w:t>
      </w:r>
      <w:r w:rsidRPr="00855BE5">
        <w:rPr>
          <w:rStyle w:val="StyleUnderline"/>
        </w:rPr>
        <w:t xml:space="preserve">problem with relying </w:t>
      </w:r>
      <w:r w:rsidRPr="00855BE5">
        <w:rPr>
          <w:rStyle w:val="Emphasis"/>
        </w:rPr>
        <w:t>exclusively</w:t>
      </w:r>
      <w:r w:rsidRPr="00855BE5">
        <w:rPr>
          <w:sz w:val="16"/>
        </w:rPr>
        <w:t xml:space="preserve"> </w:t>
      </w:r>
      <w:r w:rsidRPr="00855BE5">
        <w:rPr>
          <w:rStyle w:val="StyleUnderline"/>
        </w:rPr>
        <w:t xml:space="preserve">on in-house government research to make up for the lack of policy-relevant academic research is that it is </w:t>
      </w:r>
      <w:r w:rsidRPr="00855BE5">
        <w:rPr>
          <w:rStyle w:val="Emphasis"/>
        </w:rPr>
        <w:t>often of low quality</w:t>
      </w:r>
      <w:r w:rsidRPr="00855BE5">
        <w:rPr>
          <w:rStyle w:val="StyleUnderline"/>
        </w:rPr>
        <w:t xml:space="preserve">. The role of the “independent policy analyst” is </w:t>
      </w:r>
      <w:r w:rsidRPr="00855BE5">
        <w:rPr>
          <w:rStyle w:val="Emphasis"/>
        </w:rPr>
        <w:t xml:space="preserve">essential for three reasons: </w:t>
      </w:r>
      <w:r w:rsidRPr="00855BE5">
        <w:rPr>
          <w:sz w:val="16"/>
        </w:rPr>
        <w:t xml:space="preserve">6 He or she </w:t>
      </w:r>
      <w:r w:rsidRPr="00855BE5">
        <w:rPr>
          <w:rStyle w:val="StyleUnderline"/>
        </w:rPr>
        <w:t xml:space="preserve">can </w:t>
      </w:r>
      <w:r w:rsidRPr="00855BE5">
        <w:rPr>
          <w:rStyle w:val="Emphasis"/>
        </w:rPr>
        <w:t>challenge basic policy assumptions</w:t>
      </w:r>
      <w:r w:rsidRPr="00855BE5">
        <w:rPr>
          <w:sz w:val="16"/>
        </w:rPr>
        <w:t xml:space="preserve">. As RAND’s Hans Spier put it, they can </w:t>
      </w:r>
      <w:r w:rsidRPr="00855BE5">
        <w:rPr>
          <w:rStyle w:val="StyleUnderline"/>
        </w:rPr>
        <w:t xml:space="preserve">undertake “research which does </w:t>
      </w:r>
      <w:r w:rsidRPr="00855BE5">
        <w:rPr>
          <w:rStyle w:val="Emphasis"/>
        </w:rPr>
        <w:t>not necessarily take the mission of the military for granted</w:t>
      </w:r>
      <w:r w:rsidRPr="00855BE5">
        <w:rPr>
          <w:sz w:val="16"/>
        </w:rPr>
        <w:t xml:space="preserve"> </w:t>
      </w:r>
      <w:r w:rsidRPr="00855BE5">
        <w:rPr>
          <w:rStyle w:val="StyleUnderline"/>
        </w:rPr>
        <w:t xml:space="preserve">and admits the possibility U.S. </w:t>
      </w:r>
      <w:r w:rsidRPr="00855BE5">
        <w:rPr>
          <w:rStyle w:val="Emphasis"/>
        </w:rPr>
        <w:t>may be wrong”</w:t>
      </w:r>
      <w:r w:rsidRPr="00855BE5">
        <w:rPr>
          <w:sz w:val="16"/>
        </w:rPr>
        <w:t xml:space="preserve">7 </w:t>
      </w:r>
      <w:r w:rsidRPr="00855BE5">
        <w:rPr>
          <w:rStyle w:val="StyleUnderline"/>
        </w:rPr>
        <w:t xml:space="preserve">And </w:t>
      </w:r>
      <w:r w:rsidRPr="00855BE5">
        <w:rPr>
          <w:rStyle w:val="Emphasis"/>
        </w:rPr>
        <w:t>academic</w:t>
      </w:r>
      <w:r w:rsidRPr="00855BE5">
        <w:rPr>
          <w:rStyle w:val="StyleUnderline"/>
        </w:rPr>
        <w:t xml:space="preserve"> social scientists are particularly well suited to this role by virtue of the fact that they both </w:t>
      </w:r>
      <w:r w:rsidRPr="00855BE5">
        <w:rPr>
          <w:rStyle w:val="Emphasis"/>
        </w:rPr>
        <w:t>conduct research</w:t>
      </w:r>
      <w:r w:rsidRPr="00855BE5">
        <w:rPr>
          <w:rStyle w:val="StyleUnderline"/>
        </w:rPr>
        <w:t xml:space="preserve"> and </w:t>
      </w:r>
      <w:r w:rsidRPr="00855BE5">
        <w:rPr>
          <w:rStyle w:val="Emphasis"/>
        </w:rPr>
        <w:t xml:space="preserve">also teach future policymakers. </w:t>
      </w:r>
      <w:r w:rsidRPr="00855BE5">
        <w:rPr>
          <w:sz w:val="16"/>
        </w:rPr>
        <w:t xml:space="preserve">Academics have some other advantages over policymakers. </w:t>
      </w:r>
      <w:r w:rsidRPr="00855BE5">
        <w:rPr>
          <w:rStyle w:val="StyleUnderline"/>
        </w:rPr>
        <w:t xml:space="preserve">They have the </w:t>
      </w:r>
      <w:r w:rsidRPr="00855BE5">
        <w:rPr>
          <w:rStyle w:val="Emphasis"/>
        </w:rPr>
        <w:t>time</w:t>
      </w:r>
      <w:r w:rsidRPr="00855BE5">
        <w:rPr>
          <w:rStyle w:val="StyleUnderline"/>
        </w:rPr>
        <w:t xml:space="preserve"> to develop greater</w:t>
      </w:r>
      <w:r w:rsidRPr="00855BE5">
        <w:rPr>
          <w:sz w:val="16"/>
        </w:rPr>
        <w:t xml:space="preserve"> </w:t>
      </w:r>
      <w:r w:rsidRPr="00855BE5">
        <w:rPr>
          <w:rStyle w:val="Emphasis"/>
        </w:rPr>
        <w:t>depth of knowledge</w:t>
      </w:r>
      <w:r w:rsidRPr="00855BE5">
        <w:rPr>
          <w:sz w:val="16"/>
        </w:rPr>
        <w:t xml:space="preserve"> on issues and regions than most policymakers can. </w:t>
      </w:r>
      <w:r w:rsidRPr="00855BE5">
        <w:rPr>
          <w:rStyle w:val="StyleUnderline"/>
        </w:rPr>
        <w:t xml:space="preserve">The institution of </w:t>
      </w:r>
      <w:r w:rsidRPr="00855BE5">
        <w:rPr>
          <w:rStyle w:val="Emphasis"/>
        </w:rPr>
        <w:t>tenure</w:t>
      </w:r>
      <w:r w:rsidRPr="00855BE5">
        <w:rPr>
          <w:rStyle w:val="StyleUnderline"/>
        </w:rPr>
        <w:t xml:space="preserve"> also gives them</w:t>
      </w:r>
      <w:r w:rsidRPr="00855BE5">
        <w:rPr>
          <w:sz w:val="16"/>
        </w:rPr>
        <w:t xml:space="preserve">, at least in theory, </w:t>
      </w:r>
      <w:r w:rsidRPr="00855BE5">
        <w:rPr>
          <w:rStyle w:val="StyleUnderline"/>
        </w:rPr>
        <w:t xml:space="preserve">the freedom to explore </w:t>
      </w:r>
      <w:r w:rsidRPr="00855BE5">
        <w:rPr>
          <w:rStyle w:val="Emphasis"/>
        </w:rPr>
        <w:t>controversial issues</w:t>
      </w:r>
      <w:r w:rsidRPr="00855BE5">
        <w:rPr>
          <w:sz w:val="16"/>
        </w:rPr>
        <w:t xml:space="preserve"> </w:t>
      </w:r>
      <w:r w:rsidRPr="00855BE5">
        <w:rPr>
          <w:rStyle w:val="StyleUnderline"/>
        </w:rPr>
        <w:t xml:space="preserve">and take </w:t>
      </w:r>
      <w:r w:rsidRPr="00855BE5">
        <w:rPr>
          <w:rStyle w:val="Emphasis"/>
        </w:rPr>
        <w:t>unpopular stands</w:t>
      </w:r>
      <w:r w:rsidRPr="00855BE5">
        <w:rPr>
          <w:sz w:val="16"/>
        </w:rPr>
        <w:t xml:space="preserve">. </w:t>
      </w:r>
      <w:r w:rsidRPr="00855BE5">
        <w:rPr>
          <w:rStyle w:val="StyleUnderline"/>
        </w:rPr>
        <w:t xml:space="preserve">And while peer review can homogenize and narrow scholarship, it also plays an indisputably positive role in advancing it. Finally, university-based scholars have less of a vested interest in certain </w:t>
      </w:r>
      <w:r w:rsidRPr="00855BE5">
        <w:rPr>
          <w:rStyle w:val="Emphasis"/>
        </w:rPr>
        <w:t>policies and programs</w:t>
      </w:r>
      <w:r w:rsidRPr="00855BE5">
        <w:rPr>
          <w:sz w:val="16"/>
        </w:rPr>
        <w:t xml:space="preserve"> than do policymakers, though of course that is not to deny that they have their own institutional interests and biases.9 </w:t>
      </w:r>
      <w:r w:rsidRPr="00855BE5">
        <w:rPr>
          <w:rStyle w:val="StyleUnderline"/>
        </w:rPr>
        <w:t>I am not suggesting, of course, that scholars would make better policy than bureaucrats and elected officials. They lack inside knowledge, have little actual power, and are often politically out of step with the rest of American society.</w:t>
      </w:r>
      <w:r w:rsidRPr="00855BE5">
        <w:rPr>
          <w:sz w:val="16"/>
        </w:rPr>
        <w:t xml:space="preserve">10 They also come to policy issues with a markedly different intellectual orientation than policymakers.11 </w:t>
      </w:r>
      <w:r w:rsidRPr="00855BE5">
        <w:rPr>
          <w:rStyle w:val="StyleUnderline"/>
        </w:rPr>
        <w:t>Rather</w:t>
      </w:r>
      <w:r w:rsidRPr="00855BE5">
        <w:rPr>
          <w:sz w:val="16"/>
        </w:rPr>
        <w:t xml:space="preserve">, my point is simply that </w:t>
      </w:r>
      <w:r w:rsidRPr="00855BE5">
        <w:rPr>
          <w:rStyle w:val="StyleUnderline"/>
        </w:rPr>
        <w:t xml:space="preserve">our democratic political system </w:t>
      </w:r>
      <w:r w:rsidRPr="00855BE5">
        <w:rPr>
          <w:rStyle w:val="Emphasis"/>
        </w:rPr>
        <w:t>depends</w:t>
      </w:r>
      <w:r w:rsidRPr="00855BE5">
        <w:rPr>
          <w:rStyle w:val="StyleUnderline"/>
        </w:rPr>
        <w:t xml:space="preserve"> on</w:t>
      </w:r>
      <w:r w:rsidRPr="00855BE5">
        <w:rPr>
          <w:sz w:val="16"/>
        </w:rPr>
        <w:t xml:space="preserve"> the s</w:t>
      </w:r>
      <w:r w:rsidRPr="002B31DF">
        <w:rPr>
          <w:sz w:val="16"/>
        </w:rPr>
        <w:t xml:space="preserve">uccessful functioning of the marketplace of ideas and checks and balances in which individuals and </w:t>
      </w:r>
      <w:r w:rsidRPr="002B6288">
        <w:rPr>
          <w:rStyle w:val="StyleUnderline"/>
          <w:highlight w:val="green"/>
        </w:rPr>
        <w:t>groups</w:t>
      </w:r>
      <w:r w:rsidRPr="002B31DF">
        <w:rPr>
          <w:rStyle w:val="StyleUnderline"/>
        </w:rPr>
        <w:t xml:space="preserve"> with various strengths and weaknesses</w:t>
      </w:r>
      <w:r w:rsidRPr="002B31DF">
        <w:rPr>
          <w:sz w:val="16"/>
        </w:rPr>
        <w:t xml:space="preserve"> and </w:t>
      </w:r>
      <w:r w:rsidRPr="002B6288">
        <w:rPr>
          <w:rStyle w:val="Emphasis"/>
          <w:highlight w:val="green"/>
        </w:rPr>
        <w:t>offsetting</w:t>
      </w:r>
      <w:r w:rsidRPr="002B31DF">
        <w:rPr>
          <w:sz w:val="16"/>
        </w:rPr>
        <w:t xml:space="preserve"> biases participate in the larger policy debate, thereby compensating for </w:t>
      </w:r>
      <w:r w:rsidRPr="002B6288">
        <w:rPr>
          <w:rStyle w:val="Emphasis"/>
          <w:highlight w:val="green"/>
        </w:rPr>
        <w:t>each other’s limitations</w:t>
      </w:r>
      <w:r w:rsidRPr="002B31DF">
        <w:rPr>
          <w:sz w:val="16"/>
        </w:rPr>
        <w:t xml:space="preserve">.12 </w:t>
      </w:r>
      <w:r w:rsidRPr="002B31DF">
        <w:rPr>
          <w:rStyle w:val="StyleUnderline"/>
        </w:rPr>
        <w:t>We run into trouble when we lack one of these perspectives in policy debates. Indeed</w:t>
      </w:r>
      <w:r w:rsidRPr="002B31DF">
        <w:rPr>
          <w:sz w:val="16"/>
        </w:rPr>
        <w:t xml:space="preserve">, there are instances—the war </w:t>
      </w:r>
      <w:r w:rsidRPr="002B6288">
        <w:rPr>
          <w:rStyle w:val="StyleUnderline"/>
          <w:highlight w:val="green"/>
        </w:rPr>
        <w:t>in</w:t>
      </w:r>
      <w:r w:rsidRPr="002B6288">
        <w:rPr>
          <w:sz w:val="16"/>
          <w:highlight w:val="green"/>
        </w:rPr>
        <w:t xml:space="preserve"> </w:t>
      </w:r>
      <w:r w:rsidRPr="002B6288">
        <w:rPr>
          <w:rStyle w:val="Emphasis"/>
          <w:highlight w:val="green"/>
        </w:rPr>
        <w:t>Vietnam</w:t>
      </w:r>
      <w:r w:rsidRPr="002B6288">
        <w:rPr>
          <w:sz w:val="16"/>
          <w:highlight w:val="green"/>
        </w:rPr>
        <w:t xml:space="preserve"> </w:t>
      </w:r>
      <w:r w:rsidRPr="002B6288">
        <w:rPr>
          <w:rStyle w:val="StyleUnderline"/>
          <w:highlight w:val="green"/>
        </w:rPr>
        <w:t>and</w:t>
      </w:r>
      <w:r w:rsidRPr="002B31DF">
        <w:rPr>
          <w:sz w:val="16"/>
        </w:rPr>
        <w:t xml:space="preserve"> the recent </w:t>
      </w:r>
      <w:r w:rsidRPr="002B6288">
        <w:rPr>
          <w:rStyle w:val="Emphasis"/>
          <w:highlight w:val="green"/>
        </w:rPr>
        <w:t>Iraq</w:t>
      </w:r>
      <w:r w:rsidRPr="002B31DF">
        <w:rPr>
          <w:sz w:val="16"/>
        </w:rPr>
        <w:t xml:space="preserve"> War—in which </w:t>
      </w:r>
      <w:r w:rsidRPr="002B6288">
        <w:rPr>
          <w:rStyle w:val="StyleUnderline"/>
          <w:highlight w:val="green"/>
        </w:rPr>
        <w:t>had</w:t>
      </w:r>
      <w:r w:rsidRPr="00422322">
        <w:rPr>
          <w:rStyle w:val="StyleUnderline"/>
        </w:rPr>
        <w:t xml:space="preserve"> the majority</w:t>
      </w:r>
      <w:r w:rsidRPr="002B31DF">
        <w:rPr>
          <w:rStyle w:val="StyleUnderline"/>
        </w:rPr>
        <w:t xml:space="preserve"> consensus of </w:t>
      </w:r>
      <w:r w:rsidRPr="002B6288">
        <w:rPr>
          <w:rStyle w:val="Emphasis"/>
          <w:highlight w:val="green"/>
        </w:rPr>
        <w:t>scholars</w:t>
      </w:r>
      <w:r w:rsidRPr="002B31DF">
        <w:rPr>
          <w:sz w:val="16"/>
        </w:rPr>
        <w:t xml:space="preserve"> in academia </w:t>
      </w:r>
      <w:r w:rsidRPr="002B6288">
        <w:rPr>
          <w:rStyle w:val="Emphasis"/>
          <w:highlight w:val="green"/>
        </w:rPr>
        <w:t>influenced policy</w:t>
      </w:r>
      <w:r w:rsidRPr="002B31DF">
        <w:rPr>
          <w:sz w:val="16"/>
        </w:rPr>
        <w:t xml:space="preserve">, the country’s </w:t>
      </w:r>
      <w:r w:rsidRPr="002B6288">
        <w:rPr>
          <w:rStyle w:val="StyleUnderline"/>
          <w:highlight w:val="green"/>
        </w:rPr>
        <w:t xml:space="preserve">national interest would have been </w:t>
      </w:r>
      <w:r w:rsidRPr="002B6288">
        <w:rPr>
          <w:rStyle w:val="Emphasis"/>
          <w:highlight w:val="green"/>
        </w:rPr>
        <w:t>better served</w:t>
      </w:r>
      <w:r w:rsidRPr="002B31DF">
        <w:rPr>
          <w:sz w:val="16"/>
        </w:rPr>
        <w:t xml:space="preserve">. As </w:t>
      </w:r>
      <w:r w:rsidRPr="002B31DF">
        <w:rPr>
          <w:rStyle w:val="StyleUnderline"/>
        </w:rPr>
        <w:t>the flawed Iraq War debate</w:t>
      </w:r>
      <w:r w:rsidRPr="002B31DF">
        <w:rPr>
          <w:sz w:val="16"/>
        </w:rPr>
        <w:t xml:space="preserve"> demonstrates, our nation’s marketplace of ideas is </w:t>
      </w:r>
      <w:r w:rsidRPr="002B31DF">
        <w:rPr>
          <w:rStyle w:val="Emphasis"/>
        </w:rPr>
        <w:t>bankrupt</w:t>
      </w:r>
      <w:r w:rsidRPr="002B31DF">
        <w:rPr>
          <w:sz w:val="16"/>
        </w:rPr>
        <w:t xml:space="preserve">, particularly </w:t>
      </w:r>
      <w:r w:rsidRPr="002B31DF">
        <w:rPr>
          <w:rStyle w:val="Emphasis"/>
        </w:rPr>
        <w:t>in national security affairs</w:t>
      </w:r>
      <w:r w:rsidRPr="002B31DF">
        <w:rPr>
          <w:sz w:val="16"/>
        </w:rPr>
        <w:t xml:space="preserve">.13 Of course, </w:t>
      </w:r>
      <w:r w:rsidRPr="002B31DF">
        <w:rPr>
          <w:rStyle w:val="StyleUnderline"/>
        </w:rPr>
        <w:t xml:space="preserve">our political problems run much deeper than just the Beltway/Ivory Tower </w:t>
      </w:r>
      <w:proofErr w:type="gramStart"/>
      <w:r w:rsidRPr="002B31DF">
        <w:rPr>
          <w:rStyle w:val="StyleUnderline"/>
        </w:rPr>
        <w:t>gap, but</w:t>
      </w:r>
      <w:proofErr w:type="gramEnd"/>
      <w:r w:rsidRPr="002B31DF">
        <w:rPr>
          <w:rStyle w:val="StyleUnderline"/>
        </w:rPr>
        <w:t xml:space="preserve"> closing it would represent an </w:t>
      </w:r>
      <w:r w:rsidRPr="002B31DF">
        <w:rPr>
          <w:rStyle w:val="Emphasis"/>
        </w:rPr>
        <w:t>important step in the country’s intellectual recapitalization</w:t>
      </w:r>
      <w:r w:rsidRPr="002B31DF">
        <w:rPr>
          <w:sz w:val="16"/>
        </w:rPr>
        <w:t>. This nation’s universities need to reclaim their place as one of society’s main sources of independent ideas about the problems that it faces.14 Less widely recognized, and perhaps more controversial given the prevailing sentiments in the Academy for a sharp distinction between “science” and “policy,” is my contention that the growing gap is ultimately bad for the generation of new knowledge. There are at least two reasons why greater attention to policy relevance produces better scholarship. First, it leads to more realistic theorizing. As John Kenneth Galbraith warned his economics colleagues nearly forty years ago, “</w:t>
      </w:r>
      <w:r w:rsidRPr="002B6288">
        <w:rPr>
          <w:rStyle w:val="StyleUnderline"/>
          <w:highlight w:val="green"/>
        </w:rPr>
        <w:t>No arrangement for</w:t>
      </w:r>
      <w:r w:rsidRPr="002B31DF">
        <w:rPr>
          <w:rStyle w:val="StyleUnderline"/>
        </w:rPr>
        <w:t xml:space="preserve"> the perpetuation of </w:t>
      </w:r>
      <w:r w:rsidRPr="002B6288">
        <w:rPr>
          <w:rStyle w:val="StyleUnderline"/>
          <w:highlight w:val="green"/>
        </w:rPr>
        <w:t xml:space="preserve">thought is </w:t>
      </w:r>
      <w:r w:rsidRPr="002B6288">
        <w:rPr>
          <w:rStyle w:val="Emphasis"/>
          <w:highlight w:val="green"/>
        </w:rPr>
        <w:t>secure</w:t>
      </w:r>
      <w:r w:rsidRPr="002B6288">
        <w:rPr>
          <w:rStyle w:val="StyleUnderline"/>
          <w:highlight w:val="green"/>
        </w:rPr>
        <w:t xml:space="preserve"> if</w:t>
      </w:r>
      <w:r w:rsidRPr="002B31DF">
        <w:rPr>
          <w:rStyle w:val="StyleUnderline"/>
        </w:rPr>
        <w:t xml:space="preserve"> that </w:t>
      </w:r>
      <w:r w:rsidRPr="002B6288">
        <w:rPr>
          <w:rStyle w:val="StyleUnderline"/>
          <w:highlight w:val="green"/>
        </w:rPr>
        <w:t>thought does not</w:t>
      </w:r>
      <w:r w:rsidRPr="002B31DF">
        <w:rPr>
          <w:rStyle w:val="StyleUnderline"/>
        </w:rPr>
        <w:t xml:space="preserve"> make </w:t>
      </w:r>
      <w:r w:rsidRPr="002B6288">
        <w:rPr>
          <w:rStyle w:val="Emphasis"/>
          <w:highlight w:val="green"/>
        </w:rPr>
        <w:t>contact</w:t>
      </w:r>
      <w:r w:rsidRPr="002B31DF">
        <w:rPr>
          <w:rStyle w:val="Emphasis"/>
        </w:rPr>
        <w:t xml:space="preserve"> with </w:t>
      </w:r>
      <w:r w:rsidRPr="002B6288">
        <w:rPr>
          <w:rStyle w:val="Emphasis"/>
          <w:highlight w:val="green"/>
        </w:rPr>
        <w:t>the problems</w:t>
      </w:r>
      <w:r w:rsidRPr="002B31DF">
        <w:rPr>
          <w:rStyle w:val="Emphasis"/>
        </w:rPr>
        <w:t xml:space="preserve"> that </w:t>
      </w:r>
      <w:r w:rsidRPr="002B6288">
        <w:rPr>
          <w:rStyle w:val="Emphasis"/>
          <w:highlight w:val="green"/>
        </w:rPr>
        <w:t>it is presumed to solve</w:t>
      </w:r>
      <w:r w:rsidRPr="002B31DF">
        <w:rPr>
          <w:sz w:val="16"/>
        </w:rPr>
        <w:t xml:space="preserve">.”15 Second, a focus on manipulatable variables makes it more likely that they are testable because </w:t>
      </w:r>
      <w:r w:rsidRPr="002B31DF">
        <w:rPr>
          <w:sz w:val="16"/>
        </w:rPr>
        <w:lastRenderedPageBreak/>
        <w:t xml:space="preserve">the analyst can ensure variation on them. Also, </w:t>
      </w:r>
      <w:r w:rsidRPr="002B31DF">
        <w:rPr>
          <w:rStyle w:val="StyleUnderline"/>
        </w:rPr>
        <w:t>the</w:t>
      </w:r>
      <w:r w:rsidRPr="002B31DF">
        <w:rPr>
          <w:sz w:val="16"/>
        </w:rPr>
        <w:t xml:space="preserve"> </w:t>
      </w:r>
      <w:proofErr w:type="spellStart"/>
      <w:r w:rsidRPr="002B31DF">
        <w:rPr>
          <w:rStyle w:val="Emphasis"/>
        </w:rPr>
        <w:t>hyperspecialization</w:t>
      </w:r>
      <w:proofErr w:type="spellEnd"/>
      <w:r w:rsidRPr="002B31DF">
        <w:rPr>
          <w:sz w:val="16"/>
        </w:rPr>
        <w:t xml:space="preserve"> </w:t>
      </w:r>
      <w:r w:rsidRPr="002B31DF">
        <w:rPr>
          <w:rStyle w:val="StyleUnderline"/>
        </w:rPr>
        <w:t xml:space="preserve">of knowledge today makes it difficult for even scholars in related disciplines to understand </w:t>
      </w:r>
      <w:r w:rsidRPr="002B31DF">
        <w:rPr>
          <w:rStyle w:val="Emphasis"/>
        </w:rPr>
        <w:t>each other</w:t>
      </w:r>
      <w:r w:rsidRPr="002B31DF">
        <w:rPr>
          <w:rStyle w:val="StyleUnderline"/>
        </w:rPr>
        <w:t xml:space="preserve">, much less the </w:t>
      </w:r>
      <w:r w:rsidRPr="002B31DF">
        <w:rPr>
          <w:rStyle w:val="Emphasis"/>
        </w:rPr>
        <w:t>general public</w:t>
      </w:r>
      <w:r w:rsidRPr="002B31DF">
        <w:rPr>
          <w:sz w:val="16"/>
        </w:rPr>
        <w:t xml:space="preserve">. </w:t>
      </w:r>
      <w:r w:rsidRPr="002B31DF">
        <w:rPr>
          <w:rStyle w:val="StyleUnderline"/>
        </w:rPr>
        <w:t>Such</w:t>
      </w:r>
      <w:r w:rsidRPr="002B31DF">
        <w:rPr>
          <w:sz w:val="16"/>
        </w:rPr>
        <w:t xml:space="preserve"> </w:t>
      </w:r>
      <w:r w:rsidRPr="002B31DF">
        <w:rPr>
          <w:rStyle w:val="Emphasis"/>
        </w:rPr>
        <w:t>intellectual fragmentation</w:t>
      </w:r>
      <w:r w:rsidRPr="002B31DF">
        <w:rPr>
          <w:sz w:val="16"/>
        </w:rPr>
        <w:t xml:space="preserve"> </w:t>
      </w:r>
      <w:r w:rsidRPr="002B31DF">
        <w:rPr>
          <w:rStyle w:val="StyleUnderline"/>
        </w:rPr>
        <w:t xml:space="preserve">makes the application of scholarly knowledge to </w:t>
      </w:r>
      <w:r w:rsidRPr="002B31DF">
        <w:rPr>
          <w:rStyle w:val="Emphasis"/>
        </w:rPr>
        <w:t>policymaking</w:t>
      </w:r>
      <w:r w:rsidRPr="002B31DF">
        <w:rPr>
          <w:rStyle w:val="StyleUnderline"/>
        </w:rPr>
        <w:t xml:space="preserve"> extremely </w:t>
      </w:r>
      <w:r w:rsidRPr="002B31DF">
        <w:rPr>
          <w:rStyle w:val="Emphasis"/>
        </w:rPr>
        <w:t>difficult</w:t>
      </w:r>
      <w:r w:rsidRPr="002B31DF">
        <w:rPr>
          <w:sz w:val="16"/>
        </w:rPr>
        <w:t xml:space="preserve">. </w:t>
      </w:r>
      <w:r w:rsidRPr="002B31DF">
        <w:rPr>
          <w:rStyle w:val="StyleUnderline"/>
        </w:rPr>
        <w:t xml:space="preserve">Therefore, a deeper and more </w:t>
      </w:r>
      <w:r w:rsidRPr="002B31DF">
        <w:rPr>
          <w:rStyle w:val="Emphasis"/>
        </w:rPr>
        <w:t>regular engagement</w:t>
      </w:r>
      <w:r w:rsidRPr="002B31DF">
        <w:rPr>
          <w:sz w:val="16"/>
        </w:rPr>
        <w:t xml:space="preserve"> </w:t>
      </w:r>
      <w:r w:rsidRPr="002B31DF">
        <w:rPr>
          <w:rStyle w:val="StyleUnderline"/>
        </w:rPr>
        <w:t xml:space="preserve">between the Ivory Tower and the Beltway will be </w:t>
      </w:r>
      <w:r w:rsidRPr="002B31DF">
        <w:rPr>
          <w:rStyle w:val="Emphasis"/>
        </w:rPr>
        <w:t>mutually beneficial</w:t>
      </w:r>
      <w:r w:rsidRPr="002B31DF">
        <w:rPr>
          <w:rStyle w:val="StyleUnderline"/>
        </w:rPr>
        <w:t xml:space="preserve"> </w:t>
      </w:r>
      <w:r w:rsidRPr="002B31DF">
        <w:rPr>
          <w:sz w:val="16"/>
        </w:rPr>
        <w:t xml:space="preserve">for both sides.16 Ultimately, </w:t>
      </w:r>
      <w:r w:rsidRPr="002B31DF">
        <w:rPr>
          <w:rStyle w:val="StyleUnderline"/>
        </w:rPr>
        <w:t xml:space="preserve">even the most sophisticated social science will be judged by </w:t>
      </w:r>
      <w:r w:rsidRPr="002B31DF">
        <w:rPr>
          <w:rStyle w:val="Emphasis"/>
        </w:rPr>
        <w:t>what it tells us about things that affect the lives of large numbers of people and which policymakers</w:t>
      </w:r>
      <w:r w:rsidRPr="002B31DF">
        <w:rPr>
          <w:sz w:val="16"/>
        </w:rPr>
        <w:t xml:space="preserve"> therefore </w:t>
      </w:r>
      <w:r w:rsidRPr="002B31DF">
        <w:rPr>
          <w:rStyle w:val="Emphasis"/>
        </w:rPr>
        <w:t>seek to influence</w:t>
      </w:r>
      <w:r w:rsidRPr="002B31DF">
        <w:rPr>
          <w:sz w:val="16"/>
        </w:rPr>
        <w:t xml:space="preserve"> and control.17 </w:t>
      </w:r>
      <w:r w:rsidRPr="002B31DF">
        <w:rPr>
          <w:rStyle w:val="StyleUnderline"/>
        </w:rPr>
        <w:t xml:space="preserve">The recurrent congressional debates about National Science Foundation funding for political science highlight the </w:t>
      </w:r>
      <w:r w:rsidRPr="002B31DF">
        <w:rPr>
          <w:rStyle w:val="Emphasis"/>
        </w:rPr>
        <w:t>direct costs to the discipline</w:t>
      </w:r>
      <w:r w:rsidRPr="002B31DF">
        <w:rPr>
          <w:sz w:val="16"/>
        </w:rPr>
        <w:t xml:space="preserve"> </w:t>
      </w:r>
      <w:r w:rsidRPr="002B31DF">
        <w:rPr>
          <w:rStyle w:val="StyleUnderline"/>
        </w:rPr>
        <w:t>of not being able to justify itself in terms of broader impact on the rest of society</w:t>
      </w:r>
      <w:r w:rsidRPr="002B31DF">
        <w:rPr>
          <w:sz w:val="16"/>
        </w:rPr>
        <w:t xml:space="preserve">. Harkening back to the debate about the Mansfield Amendment, an article in Science cautioned that “to the extent that the research community disdains work on major national missions or behaves self-servingly in mission-oriented work, anti-intellectualism will increase its influence on the fate of American science.”18 Also, public and philanthropic community support for investment in academia generally reflects the belief that it will produce work that will speak to problems of broader importance. </w:t>
      </w:r>
      <w:r w:rsidRPr="002B31DF">
        <w:rPr>
          <w:rStyle w:val="StyleUnderline"/>
        </w:rPr>
        <w:t>When the academy fails</w:t>
      </w:r>
      <w:r w:rsidRPr="002B31DF">
        <w:rPr>
          <w:sz w:val="16"/>
        </w:rPr>
        <w:t xml:space="preserve"> on that score, </w:t>
      </w:r>
      <w:r w:rsidRPr="002B31DF">
        <w:rPr>
          <w:rStyle w:val="StyleUnderline"/>
        </w:rPr>
        <w:t xml:space="preserve">it can </w:t>
      </w:r>
      <w:r w:rsidRPr="002B31DF">
        <w:rPr>
          <w:rStyle w:val="Emphasis"/>
        </w:rPr>
        <w:t>undermine</w:t>
      </w:r>
      <w:r w:rsidRPr="002B31DF">
        <w:rPr>
          <w:sz w:val="16"/>
        </w:rPr>
        <w:t xml:space="preserve"> that </w:t>
      </w:r>
      <w:r w:rsidRPr="002B31DF">
        <w:rPr>
          <w:rStyle w:val="Emphasis"/>
        </w:rPr>
        <w:t>support</w:t>
      </w:r>
      <w:r w:rsidRPr="002B31DF">
        <w:rPr>
          <w:sz w:val="16"/>
        </w:rPr>
        <w:t xml:space="preserve">.19 </w:t>
      </w:r>
      <w:r w:rsidRPr="002B31DF">
        <w:rPr>
          <w:rStyle w:val="StyleUnderline"/>
        </w:rPr>
        <w:t xml:space="preserve">Political science’s subfield of international security studies can plausibly claim to save large amounts of money and even lives and so its </w:t>
      </w:r>
      <w:r w:rsidRPr="002B31DF">
        <w:rPr>
          <w:rStyle w:val="Emphasis"/>
        </w:rPr>
        <w:t xml:space="preserve">increasing </w:t>
      </w:r>
      <w:r w:rsidRPr="00475EFB">
        <w:rPr>
          <w:rStyle w:val="Emphasis"/>
        </w:rPr>
        <w:t>marginalization</w:t>
      </w:r>
      <w:r w:rsidRPr="002B31DF">
        <w:rPr>
          <w:rStyle w:val="StyleUnderline"/>
        </w:rPr>
        <w:t xml:space="preserve"> is a </w:t>
      </w:r>
      <w:r w:rsidRPr="002B31DF">
        <w:rPr>
          <w:rStyle w:val="Emphasis"/>
        </w:rPr>
        <w:t xml:space="preserve">self-inflicted wound on the discipline. </w:t>
      </w:r>
      <w:r w:rsidRPr="002B31DF">
        <w:rPr>
          <w:sz w:val="16"/>
        </w:rPr>
        <w:t xml:space="preserve">Response to Objections There are at least eight reasonable, though ultimately unpersuasive, objections to my argument that we should consider. First, some point to the influence of the Democratic Peace Theory (DPT) on the Clinton, George W. Bush, and Obama administrations as evidence that one of the most scientific of social science theories in international relations was both useful and influential among policymakers.20 The argument that democracies are unlikely to go to war with each other gained currency among social scientists based on statistical analysis of every major interstate war since 1815. In the words of Rutgers political scientist Jack Levy, the Democratic Peace Theory is “as close as anything we have to an empirical law in international relations.”21 Two scholars argued that the theory became relevant outside of the academy precisely “because of the law-like status of a particular empirical finding.”22 Others hold it up as a model of how basic research in political science can contribute to policymakers.23 It is not clear, though, that the influence of the DPT on recent U.S. foreign policy was due to its unassailable social scientific standing. While former Defense Department official and Ohio State political scientist Joseph </w:t>
      </w:r>
      <w:proofErr w:type="spellStart"/>
      <w:r w:rsidRPr="002B31DF">
        <w:rPr>
          <w:sz w:val="16"/>
        </w:rPr>
        <w:t>Kruzel</w:t>
      </w:r>
      <w:proofErr w:type="spellEnd"/>
      <w:r w:rsidRPr="002B31DF">
        <w:rPr>
          <w:sz w:val="16"/>
        </w:rPr>
        <w:t xml:space="preserve"> conceded that DPT “had substantial impact on public policy,” he attributed its attractiveness to policymakers to its simplicity rather than its social scientific rigor.24 It clearly identifies America’s enemies (nondemocratic states) and prescribed a simple response to them (make them democratic). It is also likely that the much less methodologically sophisticated articulation of the theory in the work of Michael Doyle was far more influential.25 And the process by which DPT entered the Clinton White House did not involve sophisticated social science. Rather, the key administration proponent of the democratic peace was National Security Advisor (and former college professor) Anthony Lake.26 It is clear, however, that to the extent that Lake was drawing support for the democratic peace from academic sources, it was not from statistically based research, but rather from the qualitative work of scholars like Harvard’s Samuel Huntington.27 The results of a survey of senior national security policymakers found that more than half of those familiar with the methodologically sophisticated democratic peace theory reported not being influenced by it in their government work.28 Finally, one could argue that U.S. policymakers have embraced the democratic peace because of its compatibility with our political culture rather than its scientific standing.29 A second, and in some ways, flip side of the first critique, is that the relevance problem with contemporary security studies is the result of the subfield’s domination by realism, and particularly its most abstruse and theoretical manifestation, neorealism.30 Critics point particularly to neorealist arguments that tout the virtues of nuclear proliferation as examples of theoretically elegant but politically unacceptable social science.31 Despite its respectability among scholars, neorealist proliferation optimism has reportedly had little influence on actual policy.32 While that particular policy issue may not have been influenced by realist thinking, as this book has shown realists have remained committed to policy relevance at times when the rest of the discipline has eschewed it. And they have more often been on the right side of policy debates as well.33 A third potential challenge to my argument is that many social scientists believe that they should avoid offering policy recommendations in favoring of focusing on basic research tasks such as identifying empirical regularities and offering generalizations to explain them.34 As Dartmouth political scientist Kalman </w:t>
      </w:r>
      <w:proofErr w:type="spellStart"/>
      <w:r w:rsidRPr="002B31DF">
        <w:rPr>
          <w:sz w:val="16"/>
        </w:rPr>
        <w:t>Silvert</w:t>
      </w:r>
      <w:proofErr w:type="spellEnd"/>
      <w:r w:rsidRPr="002B31DF">
        <w:rPr>
          <w:sz w:val="16"/>
        </w:rPr>
        <w:t xml:space="preserve"> warned, “It is not the legitimate role of the social scientist as scholar to advocate specific courses of governmental action or to act as implementer of government decisions.”35 Another rationale is that doing so is unnecessary given that the applied implications of basic research tend to trickle down by themselves.36 Policy engagement—particularly offering explicit policy recommendations—is both unwise and unnecessary in the view of many social scientists. Neither of these views, however, are shared by policymakers. Most believe that in addition to providing basic research findings, “scientists must explicitly define the linkage, whether immediate or remote, of the knowledge acquired or being acquired, to specific operational problems and continually assess the import of such knowledge to solution of the problems.”37 Nor are current and former policymakers sanguine about the trickle-down (or bubble-up in which senior policymakers get the results of scholarly work through their methodologically savvy staffs) process. As John K. Plank of the Brookings Institution, a former DoD official, recollected, “There is presumably a process whereby the research product is filtered up to [senior policymakers], but in point of fact very little of operational usefulness is transmitted.”38 Fourth, some political scientists believe that there are now so many new outlets for </w:t>
      </w:r>
      <w:r w:rsidRPr="002B31DF">
        <w:rPr>
          <w:sz w:val="16"/>
        </w:rPr>
        <w:lastRenderedPageBreak/>
        <w:t xml:space="preserve">scholars to engage in the policy debate, it is both easier for them to do so and also unnecessary for them to concern themselves with doing so in their scholarship.39 Academics can now publish basic research in scholarly venues and then disseminate its applied implications through the new media. George Washington political scientist and blogger Marc Lynch effused that with the rise of the new media “this is in most ways a golden age for policy-relevant public spheres.”40 Indeed, many see the proliferation of new media outlets as the answer to political science’s perennial problem: its diminished public profile.41 The assumption here is that political scientists are simply not communicating their results effectively. There are three problems with these arguments: Until recently, we had no idea whether blogs and other new media reached policymakers. As one optimist conceded, we have “no solid statistics” on our impact.42 But we do now and it suggests that blogs and other new media are in fact not an important source of information for policymakers and therefore are unlikely to effectively convey the implications of basic research to policymakers, the media, or the general public.43 Moreover, even if a few blogs get some attention, many others do not, simply making more noise in an already cacophonous marketplace of ideas.44 And suggesting that the failure of communication argument misses the mark, Social Science Research Council president Craig Calhoun noted that scholarly “engagement with public constituencies must move beyond a dissemination model” that assumes that “pure research” will naturally </w:t>
      </w:r>
      <w:proofErr w:type="spellStart"/>
      <w:r w:rsidRPr="002B31DF">
        <w:rPr>
          <w:sz w:val="16"/>
        </w:rPr>
        <w:t>triclde</w:t>
      </w:r>
      <w:proofErr w:type="spellEnd"/>
      <w:r w:rsidRPr="002B31DF">
        <w:rPr>
          <w:sz w:val="16"/>
        </w:rPr>
        <w:t xml:space="preserve"> down, even with better communication.45 In other words, it is not the medium that matters as much as the message. And the message must be made more intelligible and useful to policymakers and the general public. Finally, there is systematic evidence that academic bloggers and scholars who utilize other new media venues receive little professional credit for them in the critical areas of promotion and tenure.46 In short, despite the explosive growth of new media outlets, professional incentives still do not encourage scholars to use them. A fifth conceivable objection is that advanced social science techniques and basic research will eventually become more useful to policymakers as they (or at least their staffs) become more sophisticated in their understanding of them. One optimist, for example, noted that most graduate public policy schools now include one or two required courses in economics and social science methods in their curricula. As these increasingly methodologically savvy young bureaucrats become senior policymakers, so this argument goes, they will be more adept at using them and more appreciative of their policy relevance.47 However, this argument assumes that training in advanced research techniques is a recent development. Policy schools, however, have long had methods courses as part of their required curriculum. Even prior to this, many national security policymakers came out of academic Ph.D. programs in which they were exposed to the latest innovations in social science methodology. It also ignores that the security studies subfield played a leading role in developing many of these sophisticated social science techniques, particularly at RAND in the 1950s.48 An example of the reverse flow of ideas from the policy world to the Academy was the “unquestionably” leading role that RAND mathematicians and other social scientists played in the development of game theory, a mathematical framework for strategizing under uncertainty.49 Despite early enthusiasm, many at RAND concluded that game theory had an Achilles Heel in its application to national security policy: how to assign the numerical values that were to be plugged into its formulas. That was not a trivial limitation, which led Hitch to confess that “for our purposes, Game Theory has been quite disappointing.”50 It also assumes that today’s aspiring policymakers come away from these methods courses with an unqualified appreciation of their usefulness. My experience after ten years in teaching in such schools, and familiarity with the </w:t>
      </w:r>
      <w:proofErr w:type="gramStart"/>
      <w:r w:rsidRPr="002B31DF">
        <w:rPr>
          <w:sz w:val="16"/>
        </w:rPr>
        <w:t>evaluations</w:t>
      </w:r>
      <w:proofErr w:type="gramEnd"/>
      <w:r w:rsidRPr="002B31DF">
        <w:rPr>
          <w:sz w:val="16"/>
        </w:rPr>
        <w:t xml:space="preserve"> students give these courses, leaves me skeptical. They often do not see the usefulness of such courses and suspect they are being forced to take them for academic, not professional, reasons.51 Other colleagues at professional schools share this impression.52 Finally, an earlier survey of current and former national security policymakers reveals that the more highly educated the policymaker, the greater the skepticism about their utility.53 This is consistent with the argument that familiarity with advanced techniques instills greater appreciation not only for their promise but also their limits. Even proponents of modern social science methods in international relations concede that “the emerging science of international relations has a long way to go before it can be of direct use to policy makers.”54 It is hard to find much evidence that the most sophisticated approaches to international relations are of much direct use to policymakers, and there are ample reasons for caution about how much of the discipline’s “basic” research is really trickling down to indirectly influence policymakers. Sixth, some point to the post-9 /11 resurgence of interest among younger social scientists as a harbinger of another renaissance of interest in policy relevance. Others suggest that changes in the nature of the “new paradigm of knowledge production,” which is “socially distributed, application-oriented, trans-disciplinary, and subject to multiple accountabilities” constitute grounds for optimism about a broader return to relevance among the social sciences.55 To be sure, there are reasons for optimism on this score but also for continuing caution. As we have seen, previous periods of optimism about answering the relevance question have given way to disappointment. Moreover, many scholars have claimed to be policy relevant even </w:t>
      </w:r>
      <w:r w:rsidRPr="00475EFB">
        <w:rPr>
          <w:sz w:val="16"/>
        </w:rPr>
        <w:t xml:space="preserve">though policymakers did not find them so.56 As one CIA analyst warned, “Social scientists commonly define policy-relevant research far more broadly than the foreign policy community does.”57 </w:t>
      </w:r>
      <w:r w:rsidRPr="00475EFB">
        <w:rPr>
          <w:rStyle w:val="StyleUnderline"/>
        </w:rPr>
        <w:t>A</w:t>
      </w:r>
      <w:r w:rsidRPr="00475EFB">
        <w:rPr>
          <w:sz w:val="16"/>
        </w:rPr>
        <w:t xml:space="preserve"> seventh potential </w:t>
      </w:r>
      <w:r w:rsidRPr="00475EFB">
        <w:rPr>
          <w:rStyle w:val="Emphasis"/>
        </w:rPr>
        <w:t>criticism</w:t>
      </w:r>
      <w:r w:rsidRPr="00475EFB">
        <w:rPr>
          <w:sz w:val="16"/>
        </w:rPr>
        <w:t xml:space="preserve"> </w:t>
      </w:r>
      <w:r w:rsidRPr="00475EFB">
        <w:rPr>
          <w:rStyle w:val="StyleUnderline"/>
        </w:rPr>
        <w:t xml:space="preserve">of my argument is there are </w:t>
      </w:r>
      <w:r w:rsidRPr="00475EFB">
        <w:rPr>
          <w:rStyle w:val="Emphasis"/>
        </w:rPr>
        <w:t>other forms of “relevance”</w:t>
      </w:r>
      <w:r w:rsidRPr="00475EFB">
        <w:rPr>
          <w:sz w:val="16"/>
        </w:rPr>
        <w:t xml:space="preserve"> </w:t>
      </w:r>
      <w:r w:rsidRPr="00475EFB">
        <w:rPr>
          <w:rStyle w:val="StyleUnderline"/>
        </w:rPr>
        <w:t>beyond just influencing government policymakers by offering policy recommendations to which scholars should aspire.</w:t>
      </w:r>
      <w:r w:rsidRPr="00475EFB">
        <w:rPr>
          <w:sz w:val="16"/>
        </w:rPr>
        <w:t xml:space="preserve">58 Especially in a democratic political system, a scholar’s vocation for politics </w:t>
      </w:r>
      <w:r w:rsidRPr="00475EFB">
        <w:rPr>
          <w:rStyle w:val="StyleUnderline"/>
        </w:rPr>
        <w:t>can also involve</w:t>
      </w:r>
      <w:r w:rsidRPr="00475EFB">
        <w:rPr>
          <w:sz w:val="16"/>
        </w:rPr>
        <w:t xml:space="preserve"> </w:t>
      </w:r>
      <w:r w:rsidRPr="00475EFB">
        <w:rPr>
          <w:rStyle w:val="Emphasis"/>
        </w:rPr>
        <w:t>educating students</w:t>
      </w:r>
      <w:r w:rsidRPr="00475EFB">
        <w:rPr>
          <w:sz w:val="16"/>
        </w:rPr>
        <w:t xml:space="preserve"> </w:t>
      </w:r>
      <w:r w:rsidRPr="00475EFB">
        <w:rPr>
          <w:rStyle w:val="StyleUnderline"/>
        </w:rPr>
        <w:t xml:space="preserve">and </w:t>
      </w:r>
      <w:r w:rsidRPr="00475EFB">
        <w:rPr>
          <w:rStyle w:val="Emphasis"/>
        </w:rPr>
        <w:t>informing the</w:t>
      </w:r>
      <w:r w:rsidRPr="00475EFB">
        <w:rPr>
          <w:sz w:val="16"/>
        </w:rPr>
        <w:t xml:space="preserve"> wider </w:t>
      </w:r>
      <w:r w:rsidRPr="00475EFB">
        <w:rPr>
          <w:rStyle w:val="Emphasis"/>
        </w:rPr>
        <w:t>public</w:t>
      </w:r>
      <w:r w:rsidRPr="00475EFB">
        <w:rPr>
          <w:sz w:val="16"/>
        </w:rPr>
        <w:t xml:space="preserve"> </w:t>
      </w:r>
      <w:r w:rsidRPr="00475EFB">
        <w:rPr>
          <w:rStyle w:val="StyleUnderline"/>
        </w:rPr>
        <w:t>about</w:t>
      </w:r>
      <w:r w:rsidRPr="00475EFB">
        <w:rPr>
          <w:sz w:val="16"/>
        </w:rPr>
        <w:t xml:space="preserve"> </w:t>
      </w:r>
      <w:r w:rsidRPr="00475EFB">
        <w:rPr>
          <w:rStyle w:val="Emphasis"/>
        </w:rPr>
        <w:t>pressing issues</w:t>
      </w:r>
      <w:r w:rsidRPr="00475EFB">
        <w:rPr>
          <w:sz w:val="16"/>
        </w:rPr>
        <w:t xml:space="preserve"> of policy. </w:t>
      </w:r>
      <w:r w:rsidRPr="00475EFB">
        <w:rPr>
          <w:rStyle w:val="StyleUnderline"/>
        </w:rPr>
        <w:t>Moreover, an engaged scholar could serve with</w:t>
      </w:r>
      <w:r w:rsidRPr="00475EFB">
        <w:rPr>
          <w:sz w:val="16"/>
        </w:rPr>
        <w:t xml:space="preserve"> </w:t>
      </w:r>
      <w:r w:rsidRPr="00475EFB">
        <w:rPr>
          <w:rStyle w:val="Emphasis"/>
        </w:rPr>
        <w:t>n</w:t>
      </w:r>
      <w:r w:rsidRPr="00475EFB">
        <w:rPr>
          <w:sz w:val="16"/>
        </w:rPr>
        <w:t>on</w:t>
      </w:r>
      <w:r w:rsidRPr="00475EFB">
        <w:rPr>
          <w:rStyle w:val="Emphasis"/>
        </w:rPr>
        <w:t>g</w:t>
      </w:r>
      <w:r w:rsidRPr="00475EFB">
        <w:rPr>
          <w:sz w:val="16"/>
        </w:rPr>
        <w:t xml:space="preserve">overnmental and private </w:t>
      </w:r>
      <w:r w:rsidRPr="00475EFB">
        <w:rPr>
          <w:rStyle w:val="Emphasis"/>
        </w:rPr>
        <w:t>o</w:t>
      </w:r>
      <w:r w:rsidRPr="00475EFB">
        <w:rPr>
          <w:sz w:val="16"/>
        </w:rPr>
        <w:t>rganization</w:t>
      </w:r>
      <w:r w:rsidRPr="00475EFB">
        <w:rPr>
          <w:rStyle w:val="Emphasis"/>
        </w:rPr>
        <w:t>s</w:t>
      </w:r>
      <w:r w:rsidRPr="00475EFB">
        <w:rPr>
          <w:sz w:val="16"/>
        </w:rPr>
        <w:t xml:space="preserve"> </w:t>
      </w:r>
      <w:r w:rsidRPr="00475EFB">
        <w:rPr>
          <w:rStyle w:val="StyleUnderline"/>
        </w:rPr>
        <w:t>rather than just through government</w:t>
      </w:r>
      <w:r w:rsidRPr="00475EFB">
        <w:rPr>
          <w:sz w:val="16"/>
        </w:rPr>
        <w:t xml:space="preserve"> service. </w:t>
      </w:r>
      <w:r w:rsidRPr="00475EFB">
        <w:rPr>
          <w:rStyle w:val="StyleUnderline"/>
        </w:rPr>
        <w:t>While there is</w:t>
      </w:r>
      <w:r w:rsidRPr="00475EFB">
        <w:rPr>
          <w:sz w:val="16"/>
        </w:rPr>
        <w:t xml:space="preserve"> </w:t>
      </w:r>
      <w:r w:rsidRPr="00475EFB">
        <w:rPr>
          <w:rStyle w:val="Emphasis"/>
        </w:rPr>
        <w:t>no doubt</w:t>
      </w:r>
      <w:r w:rsidRPr="00475EFB">
        <w:rPr>
          <w:sz w:val="16"/>
        </w:rPr>
        <w:t xml:space="preserve"> </w:t>
      </w:r>
      <w:r w:rsidRPr="00475EFB">
        <w:rPr>
          <w:rStyle w:val="StyleUnderline"/>
        </w:rPr>
        <w:t xml:space="preserve">that policy influence is broader than just affecting </w:t>
      </w:r>
      <w:r w:rsidRPr="00475EFB">
        <w:rPr>
          <w:rStyle w:val="Emphasis"/>
        </w:rPr>
        <w:t>government policy</w:t>
      </w:r>
      <w:r w:rsidRPr="00475EFB">
        <w:rPr>
          <w:rStyle w:val="StyleUnderline"/>
        </w:rPr>
        <w:t xml:space="preserve">, that is </w:t>
      </w:r>
      <w:r w:rsidRPr="00475EFB">
        <w:rPr>
          <w:rStyle w:val="Emphasis"/>
        </w:rPr>
        <w:t>ultimately</w:t>
      </w:r>
      <w:r w:rsidRPr="00475EFB">
        <w:rPr>
          <w:rStyle w:val="StyleUnderline"/>
        </w:rPr>
        <w:t xml:space="preserve"> the</w:t>
      </w:r>
      <w:r w:rsidRPr="00475EFB">
        <w:rPr>
          <w:sz w:val="16"/>
        </w:rPr>
        <w:t xml:space="preserve"> </w:t>
      </w:r>
      <w:r w:rsidRPr="00475EFB">
        <w:rPr>
          <w:rStyle w:val="Emphasis"/>
        </w:rPr>
        <w:t>goal of the enterprise</w:t>
      </w:r>
      <w:r w:rsidRPr="00475EFB">
        <w:rPr>
          <w:rStyle w:val="StyleUnderline"/>
        </w:rPr>
        <w:t xml:space="preserve">, either directly through policymakers or indirectly through the media or the public. Moreover, it is the </w:t>
      </w:r>
      <w:r w:rsidRPr="00475EFB">
        <w:rPr>
          <w:rStyle w:val="Emphasis"/>
        </w:rPr>
        <w:t>clearest</w:t>
      </w:r>
      <w:r w:rsidRPr="002B31DF">
        <w:rPr>
          <w:rStyle w:val="Emphasis"/>
        </w:rPr>
        <w:t xml:space="preserve"> and most demanding standard of relevance available</w:t>
      </w:r>
      <w:r w:rsidRPr="002B31DF">
        <w:rPr>
          <w:rStyle w:val="StyleUnderline"/>
        </w:rPr>
        <w:t xml:space="preserve">. </w:t>
      </w:r>
      <w:proofErr w:type="gramStart"/>
      <w:r w:rsidRPr="002B31DF">
        <w:rPr>
          <w:rStyle w:val="StyleUnderline"/>
        </w:rPr>
        <w:t>So</w:t>
      </w:r>
      <w:proofErr w:type="gramEnd"/>
      <w:r w:rsidRPr="002B31DF">
        <w:rPr>
          <w:rStyle w:val="StyleUnderline"/>
        </w:rPr>
        <w:t xml:space="preserve"> if we want to</w:t>
      </w:r>
      <w:r w:rsidRPr="002B31DF">
        <w:rPr>
          <w:sz w:val="16"/>
        </w:rPr>
        <w:t xml:space="preserve"> </w:t>
      </w:r>
      <w:r w:rsidRPr="002B31DF">
        <w:rPr>
          <w:rStyle w:val="Emphasis"/>
        </w:rPr>
        <w:lastRenderedPageBreak/>
        <w:t>understand when and how</w:t>
      </w:r>
      <w:r w:rsidRPr="002B31DF">
        <w:rPr>
          <w:sz w:val="16"/>
        </w:rPr>
        <w:t xml:space="preserve"> </w:t>
      </w:r>
      <w:r w:rsidRPr="002B31DF">
        <w:rPr>
          <w:rStyle w:val="StyleUnderline"/>
        </w:rPr>
        <w:t xml:space="preserve">social science matters to policymakers that is the most </w:t>
      </w:r>
      <w:r w:rsidRPr="002B31DF">
        <w:rPr>
          <w:rStyle w:val="Emphasis"/>
        </w:rPr>
        <w:t>important</w:t>
      </w:r>
      <w:r w:rsidRPr="002B31DF">
        <w:rPr>
          <w:rStyle w:val="StyleUnderline"/>
        </w:rPr>
        <w:t xml:space="preserve">, if not the </w:t>
      </w:r>
      <w:r w:rsidRPr="002B31DF">
        <w:rPr>
          <w:rStyle w:val="Emphasis"/>
        </w:rPr>
        <w:t>only</w:t>
      </w:r>
      <w:r w:rsidRPr="002B31DF">
        <w:rPr>
          <w:rStyle w:val="StyleUnderline"/>
        </w:rPr>
        <w:t>, aspect of it to consider</w:t>
      </w:r>
      <w:r w:rsidRPr="002B31DF">
        <w:rPr>
          <w:sz w:val="16"/>
        </w:rPr>
        <w:t xml:space="preserve">.59 Finally, many political scientists share Daniel </w:t>
      </w:r>
      <w:proofErr w:type="spellStart"/>
      <w:r w:rsidRPr="002B31DF">
        <w:rPr>
          <w:sz w:val="16"/>
        </w:rPr>
        <w:t>Drezner’s</w:t>
      </w:r>
      <w:proofErr w:type="spellEnd"/>
      <w:r w:rsidRPr="002B31DF">
        <w:rPr>
          <w:sz w:val="16"/>
        </w:rPr>
        <w:t xml:space="preserve"> view that economics has solved the relevance question in being both rigorous and relevant. 60 The logical implication of such a belief is that the rest of social sciences should follow that discipline’s lead in terms of its approach and methodology. This economics envy is based on a misapprehension that academic trends in economics have not also created a relevance problem. For example, a recent review of research at the World Bank by leading academic economists raised questions about how much of the scholarship of bank analysts that was written for publication in academic journals was of any use to the bank.61 Their answer was not much. They blamed intellectual trends in the discipline because it encouraged research that was “too academic, too focused toward the previously existing academic agenda, and too directed towards technical rather than pressing policy issues.”62 Behind this economics envy lies an even deeper inferiority complex visa- vis the natural sciences. Many social scientists believe that the physical sciences have two advantages over the “softer” social sciences: more reliable data and a consensus on how to analyze it. Quantifiable data, in this view, is more persuasive, because it is clearer and less subject to dispute.63 This view of the superiority of the physical over the social sciences is widespread, with many of the former reveling in their preeminence and some of the latter manifesting two classic symptoms of an inferiority complex: resentment or reflexive emulation. Neither of these responses is healthy. It is simply not true that expressing propositions mathematically ensures that they are clearer and more transparent than conveying them in English. Economist Paul Romer admitted that “with enough math, an author can be confident that most readers will never figure out where FWUTV [facts with unknown truth values] is buried. A discussant or referee cannot say that an identification assumption is not credible if they cannot figure out what it is and are too embarrassed to ask.”64 On the latter, one would think that the 2008 Great Recession, in which the misguided belief that quantitative models of the economy could be used to guide investment decisions on the grounds they could reveal “the truth” about what drives the market, would temper confidence that such scientific approaches could ensure effective policy.65 In a much discussed essay in the New York Times Magazine, Princeton economist Paul Krugman concluded that “the economics profession went astray because economists, as a group, mistook beauty, clad in impressive-looking mathematics, for truth.. . . The central cause of the profession’s failure was the desire for an all-encompassing, intellectually elegant approach that also gave economists a chance to show off their mathematical prowess.”66 It is not even clear that natural scientists have been most influential when they have employed their most rigorous and mathematically sophisticated approaches, at least in the national security realm. Indeed, there is more evidence that they have been most influential when they have offered practical solutions to real-world problems. These solutions have often come from scientifically uncertain and incomplete data.67 These are the hallmarks of much of the best of qualitative social science. Social scientists also ought to take heart that they not only can make an important contribution using their own distinct approaches, but also that in some instances they might even be superior to those of the physical scientists. For example, many of the nuclear scientists involved in the Manhattan Project soon came to regret their role in the escalating nuclear arms race of the Cold War. Reflecting a collective sense of guilt, chemist and peace activist Linus Pauling got almost nine thousand scientists to sign a January 1958 petition to end nuclear testing as first step toward universal disarmament.68 </w:t>
      </w:r>
      <w:proofErr w:type="spellStart"/>
      <w:r w:rsidRPr="002B31DF">
        <w:rPr>
          <w:sz w:val="16"/>
        </w:rPr>
        <w:t>Talcing</w:t>
      </w:r>
      <w:proofErr w:type="spellEnd"/>
      <w:r w:rsidRPr="002B31DF">
        <w:rPr>
          <w:sz w:val="16"/>
        </w:rPr>
        <w:t xml:space="preserve"> an equally impractical tack, Hungarian physicist Leo Szilard wrote to </w:t>
      </w:r>
      <w:proofErr w:type="spellStart"/>
      <w:r w:rsidRPr="002B31DF">
        <w:rPr>
          <w:sz w:val="16"/>
        </w:rPr>
        <w:t>Franldin</w:t>
      </w:r>
      <w:proofErr w:type="spellEnd"/>
      <w:r w:rsidRPr="002B31DF">
        <w:rPr>
          <w:sz w:val="16"/>
        </w:rPr>
        <w:t xml:space="preserve"> Delano Roosevelt’s science adviser </w:t>
      </w:r>
      <w:proofErr w:type="spellStart"/>
      <w:r w:rsidRPr="002B31DF">
        <w:rPr>
          <w:sz w:val="16"/>
        </w:rPr>
        <w:t>Vannevar</w:t>
      </w:r>
      <w:proofErr w:type="spellEnd"/>
      <w:r w:rsidRPr="002B31DF">
        <w:rPr>
          <w:sz w:val="16"/>
        </w:rPr>
        <w:t xml:space="preserve"> Bush in January 1944, “This weapon is so powerful that there can be no peace if it is simultaneously in the possession of any two powers unless these two powers are bound by an indissoluble political union.”69 While not all of the atomic scientists harbored doubts—recall the famous debates between Robert Oppenheimer and Edward Teller—the majority became advocates of international control of nuclear weapons, a policy that in retrospect was politically unrealistic. In comparing the assessments and policy recommendations of the physical scientists in the Golden Age, with those of social scientists like Jacob Viner, Bernard Brodie, and William T. R Fox, it is hard to avoid the conclusion that the latter’s views of the nuclear problem (that the genie of nuclear weapons could not be stuffed back in the bottle), and their recommendations for dealing with that situation (nuclear deterrence), were far more “realistic” than those of the nuclear “one world” physical scientists. What Is to Be Done? </w:t>
      </w:r>
      <w:r w:rsidRPr="002B31DF">
        <w:rPr>
          <w:rStyle w:val="StyleUnderline"/>
        </w:rPr>
        <w:t>There are</w:t>
      </w:r>
      <w:r w:rsidRPr="002B31DF">
        <w:rPr>
          <w:sz w:val="16"/>
        </w:rPr>
        <w:t xml:space="preserve">, of course, some </w:t>
      </w:r>
      <w:r w:rsidRPr="002B31DF">
        <w:rPr>
          <w:rStyle w:val="Emphasis"/>
        </w:rPr>
        <w:t>nuts-and-bolts</w:t>
      </w:r>
      <w:r w:rsidRPr="002B31DF">
        <w:rPr>
          <w:sz w:val="16"/>
        </w:rPr>
        <w:t xml:space="preserve"> </w:t>
      </w:r>
      <w:r w:rsidRPr="002B31DF">
        <w:rPr>
          <w:rStyle w:val="StyleUnderline"/>
        </w:rPr>
        <w:t>issues that scholars should be mindful of if they want to participate in the broader policy debate</w:t>
      </w:r>
      <w:r w:rsidRPr="002B31DF">
        <w:rPr>
          <w:sz w:val="16"/>
        </w:rPr>
        <w:t xml:space="preserve">. Since policymakers have short attention spans given the number and breadth of issues they have to deal with, scholarly efforts to engage them need to be brief in conveying their ideas.70 This explains why Op/Eds are particularly influential and why so many are optimistic that blogs could play a similar role. Moreover, </w:t>
      </w:r>
      <w:r w:rsidRPr="002B31DF">
        <w:rPr>
          <w:rStyle w:val="StyleUnderline"/>
        </w:rPr>
        <w:t>policymakers find much current scholarly work</w:t>
      </w:r>
      <w:r w:rsidRPr="002B31DF">
        <w:rPr>
          <w:sz w:val="16"/>
        </w:rPr>
        <w:t>—from across the methodological spectrum—</w:t>
      </w:r>
      <w:r w:rsidRPr="002B31DF">
        <w:rPr>
          <w:rStyle w:val="Emphasis"/>
        </w:rPr>
        <w:t>inaccessible</w:t>
      </w:r>
      <w:r w:rsidRPr="002B31DF">
        <w:rPr>
          <w:sz w:val="16"/>
        </w:rPr>
        <w:t xml:space="preserve">. The common sentiment animating their views is that </w:t>
      </w:r>
      <w:r w:rsidRPr="002B31DF">
        <w:rPr>
          <w:rStyle w:val="StyleUnderline"/>
        </w:rPr>
        <w:t xml:space="preserve">scholars should </w:t>
      </w:r>
      <w:r w:rsidRPr="002B31DF">
        <w:rPr>
          <w:rStyle w:val="Emphasis"/>
        </w:rPr>
        <w:t>cut</w:t>
      </w:r>
      <w:r w:rsidRPr="002B31DF">
        <w:rPr>
          <w:sz w:val="16"/>
        </w:rPr>
        <w:t xml:space="preserve"> the </w:t>
      </w:r>
      <w:r w:rsidRPr="002B31DF">
        <w:rPr>
          <w:rStyle w:val="Emphasis"/>
        </w:rPr>
        <w:t>jargon</w:t>
      </w:r>
      <w:r w:rsidRPr="002B31DF">
        <w:rPr>
          <w:sz w:val="16"/>
        </w:rPr>
        <w:t xml:space="preserve">. Policymakers don’t want scholars to write in Greek or French, but rather just plain English.71 There are also some much bigger issues undergirding the relevance question.72 To begin with, </w:t>
      </w:r>
      <w:r w:rsidRPr="002B6288">
        <w:rPr>
          <w:rStyle w:val="StyleUnderline"/>
          <w:highlight w:val="green"/>
        </w:rPr>
        <w:t xml:space="preserve">political science needs to </w:t>
      </w:r>
      <w:r w:rsidRPr="002B6288">
        <w:rPr>
          <w:rStyle w:val="Emphasis"/>
          <w:highlight w:val="green"/>
        </w:rPr>
        <w:t>rethink how it balances</w:t>
      </w:r>
      <w:r w:rsidRPr="002B31DF">
        <w:rPr>
          <w:sz w:val="16"/>
        </w:rPr>
        <w:t xml:space="preserve"> scholarly </w:t>
      </w:r>
      <w:r w:rsidRPr="002B6288">
        <w:rPr>
          <w:rStyle w:val="Emphasis"/>
          <w:highlight w:val="green"/>
        </w:rPr>
        <w:t>rigor with practical application</w:t>
      </w:r>
      <w:r w:rsidRPr="002B31DF">
        <w:rPr>
          <w:rStyle w:val="StyleUnderline"/>
        </w:rPr>
        <w:t>. There is a</w:t>
      </w:r>
      <w:r w:rsidRPr="002B31DF">
        <w:rPr>
          <w:sz w:val="16"/>
        </w:rPr>
        <w:t xml:space="preserve"> </w:t>
      </w:r>
      <w:r w:rsidRPr="002B31DF">
        <w:rPr>
          <w:rStyle w:val="Emphasis"/>
        </w:rPr>
        <w:t>middle ground</w:t>
      </w:r>
      <w:r w:rsidRPr="002B31DF">
        <w:rPr>
          <w:sz w:val="16"/>
        </w:rPr>
        <w:t xml:space="preserve"> </w:t>
      </w:r>
      <w:r w:rsidRPr="002B31DF">
        <w:rPr>
          <w:rStyle w:val="StyleUnderline"/>
        </w:rPr>
        <w:t>between policy analysis and journalism</w:t>
      </w:r>
      <w:r w:rsidRPr="002B31DF">
        <w:rPr>
          <w:sz w:val="16"/>
        </w:rPr>
        <w:t xml:space="preserve">, on one side, </w:t>
      </w:r>
      <w:r w:rsidRPr="002B31DF">
        <w:rPr>
          <w:rStyle w:val="StyleUnderline"/>
        </w:rPr>
        <w:t>and</w:t>
      </w:r>
      <w:r w:rsidRPr="002B31DF">
        <w:rPr>
          <w:sz w:val="16"/>
        </w:rPr>
        <w:t xml:space="preserve"> </w:t>
      </w:r>
      <w:r w:rsidRPr="002B31DF">
        <w:rPr>
          <w:rStyle w:val="Emphasis"/>
        </w:rPr>
        <w:t>scholastic irrelevance</w:t>
      </w:r>
      <w:r w:rsidRPr="002B31DF">
        <w:rPr>
          <w:sz w:val="16"/>
        </w:rPr>
        <w:t xml:space="preserve"> on the other.73 </w:t>
      </w:r>
      <w:r w:rsidRPr="002B6288">
        <w:rPr>
          <w:rStyle w:val="StyleUnderline"/>
          <w:highlight w:val="green"/>
        </w:rPr>
        <w:t>The</w:t>
      </w:r>
      <w:r w:rsidRPr="002B6288">
        <w:rPr>
          <w:sz w:val="16"/>
          <w:highlight w:val="green"/>
        </w:rPr>
        <w:t xml:space="preserve"> </w:t>
      </w:r>
      <w:r w:rsidRPr="002B6288">
        <w:rPr>
          <w:rStyle w:val="Emphasis"/>
          <w:highlight w:val="green"/>
        </w:rPr>
        <w:t>best approach</w:t>
      </w:r>
      <w:r w:rsidRPr="002B31DF">
        <w:rPr>
          <w:sz w:val="16"/>
        </w:rPr>
        <w:t xml:space="preserve"> to balancing scholarly rigor with continuing policy relevance </w:t>
      </w:r>
      <w:r w:rsidRPr="002B6288">
        <w:rPr>
          <w:rStyle w:val="StyleUnderline"/>
          <w:highlight w:val="green"/>
        </w:rPr>
        <w:t>is</w:t>
      </w:r>
      <w:r w:rsidRPr="002B6288">
        <w:rPr>
          <w:sz w:val="16"/>
          <w:highlight w:val="green"/>
        </w:rPr>
        <w:t xml:space="preserve"> </w:t>
      </w:r>
      <w:r w:rsidRPr="002B6288">
        <w:rPr>
          <w:rStyle w:val="Emphasis"/>
          <w:highlight w:val="green"/>
        </w:rPr>
        <w:t>methodological pluralism</w:t>
      </w:r>
      <w:r w:rsidRPr="002B6288">
        <w:rPr>
          <w:rStyle w:val="StyleUnderline"/>
          <w:highlight w:val="green"/>
        </w:rPr>
        <w:t>, which</w:t>
      </w:r>
      <w:r w:rsidRPr="002B31DF">
        <w:rPr>
          <w:rStyle w:val="StyleUnderline"/>
        </w:rPr>
        <w:t xml:space="preserve"> includes a commitment to </w:t>
      </w:r>
      <w:r w:rsidRPr="002B6288">
        <w:rPr>
          <w:rStyle w:val="StyleUnderline"/>
          <w:highlight w:val="green"/>
        </w:rPr>
        <w:t xml:space="preserve">using not </w:t>
      </w:r>
      <w:r w:rsidRPr="002B6288">
        <w:rPr>
          <w:rStyle w:val="Emphasis"/>
          <w:highlight w:val="green"/>
        </w:rPr>
        <w:t>any particular method</w:t>
      </w:r>
      <w:r w:rsidRPr="002B31DF">
        <w:rPr>
          <w:sz w:val="16"/>
        </w:rPr>
        <w:t xml:space="preserve"> (</w:t>
      </w:r>
      <w:r w:rsidRPr="002B31DF">
        <w:rPr>
          <w:rStyle w:val="StyleUnderline"/>
        </w:rPr>
        <w:t>or</w:t>
      </w:r>
      <w:r w:rsidRPr="002B31DF">
        <w:rPr>
          <w:sz w:val="16"/>
        </w:rPr>
        <w:t xml:space="preserve"> </w:t>
      </w:r>
      <w:r w:rsidRPr="002B31DF">
        <w:rPr>
          <w:rStyle w:val="Emphasis"/>
        </w:rPr>
        <w:t>all of them</w:t>
      </w:r>
      <w:r w:rsidRPr="002B31DF">
        <w:rPr>
          <w:sz w:val="16"/>
        </w:rPr>
        <w:t xml:space="preserve">) </w:t>
      </w:r>
      <w:r w:rsidRPr="002B6288">
        <w:rPr>
          <w:rStyle w:val="StyleUnderline"/>
          <w:highlight w:val="green"/>
        </w:rPr>
        <w:t>but</w:t>
      </w:r>
      <w:r w:rsidRPr="002B31DF">
        <w:rPr>
          <w:rStyle w:val="StyleUnderline"/>
        </w:rPr>
        <w:t xml:space="preserve"> </w:t>
      </w:r>
      <w:r w:rsidRPr="00422322">
        <w:rPr>
          <w:rStyle w:val="StyleUnderline"/>
        </w:rPr>
        <w:t>rather</w:t>
      </w:r>
      <w:r w:rsidRPr="002B31DF">
        <w:rPr>
          <w:rStyle w:val="StyleUnderline"/>
        </w:rPr>
        <w:t xml:space="preserve"> just </w:t>
      </w:r>
      <w:r w:rsidRPr="002B6288">
        <w:rPr>
          <w:rStyle w:val="StyleUnderline"/>
          <w:highlight w:val="green"/>
        </w:rPr>
        <w:t xml:space="preserve">the approach most </w:t>
      </w:r>
      <w:r w:rsidRPr="002B6288">
        <w:rPr>
          <w:rStyle w:val="Emphasis"/>
          <w:highlight w:val="green"/>
        </w:rPr>
        <w:t>appropriate for the question</w:t>
      </w:r>
      <w:r w:rsidRPr="002B31DF">
        <w:rPr>
          <w:rStyle w:val="Emphasis"/>
        </w:rPr>
        <w:t xml:space="preserve"> at hand</w:t>
      </w:r>
      <w:r w:rsidRPr="002B31DF">
        <w:rPr>
          <w:sz w:val="16"/>
        </w:rPr>
        <w:t xml:space="preserve">. But methodological pluralism, by itself, is not sufficient. The latest trend in political science requiring the simultaneous use of multiple methods could, ironically, prove to be even more limiting of policy relevance. Indeed, given the need to employ all of these methods simultaneously, it is potentially even more constraining in terms of the problems it can address because it has to be limited to those which can be </w:t>
      </w:r>
      <w:r w:rsidRPr="002B31DF">
        <w:rPr>
          <w:sz w:val="16"/>
        </w:rPr>
        <w:lastRenderedPageBreak/>
        <w:t xml:space="preserve">quantified, modeled, and studied in depth at the same time.74 Therefore, </w:t>
      </w:r>
      <w:r w:rsidRPr="002B6288">
        <w:rPr>
          <w:rStyle w:val="Emphasis"/>
          <w:highlight w:val="green"/>
        </w:rPr>
        <w:t>reinforcing</w:t>
      </w:r>
      <w:r w:rsidRPr="002B31DF">
        <w:rPr>
          <w:sz w:val="16"/>
        </w:rPr>
        <w:t xml:space="preserve"> </w:t>
      </w:r>
      <w:r w:rsidRPr="002B31DF">
        <w:rPr>
          <w:rStyle w:val="StyleUnderline"/>
        </w:rPr>
        <w:t xml:space="preserve">methodological </w:t>
      </w:r>
      <w:r w:rsidRPr="002B6288">
        <w:rPr>
          <w:rStyle w:val="StyleUnderline"/>
          <w:highlight w:val="green"/>
        </w:rPr>
        <w:t>pluralism must</w:t>
      </w:r>
      <w:r w:rsidRPr="002B31DF">
        <w:rPr>
          <w:rStyle w:val="StyleUnderline"/>
        </w:rPr>
        <w:t xml:space="preserve"> also </w:t>
      </w:r>
      <w:r w:rsidRPr="002B6288">
        <w:rPr>
          <w:rStyle w:val="StyleUnderline"/>
          <w:highlight w:val="green"/>
        </w:rPr>
        <w:t>be a</w:t>
      </w:r>
      <w:r w:rsidRPr="002B6288">
        <w:rPr>
          <w:sz w:val="16"/>
          <w:highlight w:val="green"/>
        </w:rPr>
        <w:t xml:space="preserve"> </w:t>
      </w:r>
      <w:r w:rsidRPr="002B6288">
        <w:rPr>
          <w:rStyle w:val="Emphasis"/>
          <w:highlight w:val="green"/>
        </w:rPr>
        <w:t>commitment to problem-, rather than method-, driven research</w:t>
      </w:r>
      <w:r w:rsidRPr="002B31DF">
        <w:rPr>
          <w:rStyle w:val="Emphasis"/>
        </w:rPr>
        <w:t xml:space="preserve"> agendas</w:t>
      </w:r>
      <w:r w:rsidRPr="002B31DF">
        <w:rPr>
          <w:rStyle w:val="StyleUnderline"/>
        </w:rPr>
        <w:t xml:space="preserve">. It is only the </w:t>
      </w:r>
      <w:r w:rsidRPr="002B31DF">
        <w:rPr>
          <w:rStyle w:val="Emphasis"/>
        </w:rPr>
        <w:t>combination</w:t>
      </w:r>
      <w:r w:rsidRPr="002B31DF">
        <w:rPr>
          <w:sz w:val="16"/>
        </w:rPr>
        <w:t xml:space="preserve"> </w:t>
      </w:r>
      <w:r w:rsidRPr="002B31DF">
        <w:rPr>
          <w:rStyle w:val="StyleUnderline"/>
        </w:rPr>
        <w:t>of these</w:t>
      </w:r>
      <w:r w:rsidRPr="002B31DF">
        <w:rPr>
          <w:sz w:val="16"/>
        </w:rPr>
        <w:t xml:space="preserve"> two </w:t>
      </w:r>
      <w:r w:rsidRPr="002B31DF">
        <w:rPr>
          <w:rStyle w:val="StyleUnderline"/>
        </w:rPr>
        <w:t>principles that will ensure that policy-relevant security studies can</w:t>
      </w:r>
      <w:r w:rsidRPr="002B31DF">
        <w:rPr>
          <w:sz w:val="16"/>
        </w:rPr>
        <w:t xml:space="preserve"> not only </w:t>
      </w:r>
      <w:r w:rsidRPr="002B31DF">
        <w:rPr>
          <w:rStyle w:val="Emphasis"/>
        </w:rPr>
        <w:t>survive</w:t>
      </w:r>
      <w:r w:rsidRPr="002B31DF">
        <w:rPr>
          <w:sz w:val="16"/>
        </w:rPr>
        <w:t xml:space="preserve">, but thrive, in political science.75 Scholars also need to think carefully about the role of theory in </w:t>
      </w:r>
      <w:proofErr w:type="spellStart"/>
      <w:r w:rsidRPr="002B31DF">
        <w:rPr>
          <w:sz w:val="16"/>
        </w:rPr>
        <w:t>policyrelevant</w:t>
      </w:r>
      <w:proofErr w:type="spellEnd"/>
      <w:r w:rsidRPr="002B31DF">
        <w:rPr>
          <w:sz w:val="16"/>
        </w:rPr>
        <w:t xml:space="preserve"> security studies scholarship</w:t>
      </w:r>
      <w:r w:rsidRPr="000B6DAC">
        <w:rPr>
          <w:sz w:val="16"/>
        </w:rPr>
        <w:t xml:space="preserve">. </w:t>
      </w:r>
      <w:r w:rsidRPr="000B6DAC">
        <w:rPr>
          <w:rStyle w:val="StyleUnderline"/>
        </w:rPr>
        <w:t xml:space="preserve">While there is no doubt that theory is important to policymakers, scholars need to be aware that as with many other things, </w:t>
      </w:r>
      <w:r w:rsidRPr="000B6DAC">
        <w:rPr>
          <w:rStyle w:val="Emphasis"/>
        </w:rPr>
        <w:t>too much</w:t>
      </w:r>
      <w:r w:rsidRPr="000B6DAC">
        <w:rPr>
          <w:sz w:val="16"/>
        </w:rPr>
        <w:t xml:space="preserve"> of it </w:t>
      </w:r>
      <w:r w:rsidRPr="000B6DAC">
        <w:rPr>
          <w:rStyle w:val="StyleUnderline"/>
        </w:rPr>
        <w:t>can be</w:t>
      </w:r>
      <w:r w:rsidRPr="000B6DAC">
        <w:rPr>
          <w:sz w:val="16"/>
        </w:rPr>
        <w:t xml:space="preserve"> a </w:t>
      </w:r>
      <w:r w:rsidRPr="000B6DAC">
        <w:rPr>
          <w:rStyle w:val="Emphasis"/>
        </w:rPr>
        <w:t>bad</w:t>
      </w:r>
      <w:r w:rsidRPr="000B6DAC">
        <w:rPr>
          <w:sz w:val="16"/>
        </w:rPr>
        <w:t xml:space="preserve"> thing. </w:t>
      </w:r>
      <w:r w:rsidRPr="000B6DAC">
        <w:rPr>
          <w:rStyle w:val="StyleUnderline"/>
        </w:rPr>
        <w:t>In particular, the effort to cram the</w:t>
      </w:r>
      <w:r w:rsidRPr="000B6DAC">
        <w:rPr>
          <w:sz w:val="16"/>
        </w:rPr>
        <w:t xml:space="preserve"> </w:t>
      </w:r>
      <w:r w:rsidRPr="000B6DAC">
        <w:rPr>
          <w:rStyle w:val="Emphasis"/>
        </w:rPr>
        <w:t>rich complexity of the social world into universal models</w:t>
      </w:r>
      <w:r w:rsidRPr="000B6DAC">
        <w:rPr>
          <w:sz w:val="16"/>
        </w:rPr>
        <w:t xml:space="preserve"> </w:t>
      </w:r>
      <w:r w:rsidRPr="000B6DAC">
        <w:rPr>
          <w:rStyle w:val="StyleUnderline"/>
        </w:rPr>
        <w:t xml:space="preserve">can do </w:t>
      </w:r>
      <w:r w:rsidRPr="000B6DAC">
        <w:rPr>
          <w:rStyle w:val="Emphasis"/>
        </w:rPr>
        <w:t>intellectual violence to the phenomenon under study</w:t>
      </w:r>
      <w:r w:rsidRPr="000B6DAC">
        <w:rPr>
          <w:sz w:val="16"/>
        </w:rPr>
        <w:t xml:space="preserve"> </w:t>
      </w:r>
      <w:r w:rsidRPr="000B6DAC">
        <w:rPr>
          <w:rStyle w:val="StyleUnderline"/>
        </w:rPr>
        <w:t xml:space="preserve">as well as produce </w:t>
      </w:r>
      <w:r w:rsidRPr="000B6DAC">
        <w:rPr>
          <w:rStyle w:val="Emphasis"/>
        </w:rPr>
        <w:t>suboptimal policy</w:t>
      </w:r>
      <w:r w:rsidRPr="000B6DAC">
        <w:rPr>
          <w:sz w:val="16"/>
        </w:rPr>
        <w:t xml:space="preserve">. Paul </w:t>
      </w:r>
      <w:proofErr w:type="spellStart"/>
      <w:r w:rsidRPr="000B6DAC">
        <w:rPr>
          <w:sz w:val="16"/>
        </w:rPr>
        <w:t>Nitze</w:t>
      </w:r>
      <w:proofErr w:type="spellEnd"/>
      <w:r w:rsidRPr="000B6DAC">
        <w:rPr>
          <w:sz w:val="16"/>
        </w:rPr>
        <w:t>, then the director of the Secretary of State’s Policy Planning Staff, readily conceded policymakers’ need for theory but also noted that “there is the opposing consideration</w:t>
      </w:r>
      <w:proofErr w:type="gramStart"/>
      <w:r w:rsidRPr="000B6DAC">
        <w:rPr>
          <w:sz w:val="16"/>
        </w:rPr>
        <w:t xml:space="preserve"> ..</w:t>
      </w:r>
      <w:proofErr w:type="gramEnd"/>
      <w:r w:rsidRPr="000B6DAC">
        <w:rPr>
          <w:sz w:val="16"/>
        </w:rPr>
        <w:t xml:space="preserve"> . that </w:t>
      </w:r>
      <w:r w:rsidRPr="000B6DAC">
        <w:rPr>
          <w:rStyle w:val="StyleUnderline"/>
        </w:rPr>
        <w:t xml:space="preserve">[theoretical] oversimplification presents </w:t>
      </w:r>
      <w:r w:rsidRPr="000B6DAC">
        <w:rPr>
          <w:rStyle w:val="Emphasis"/>
        </w:rPr>
        <w:t>great dangers</w:t>
      </w:r>
      <w:r w:rsidRPr="002B31DF">
        <w:rPr>
          <w:sz w:val="16"/>
        </w:rPr>
        <w:t xml:space="preserve">.”76 Albert </w:t>
      </w:r>
      <w:proofErr w:type="spellStart"/>
      <w:r w:rsidRPr="002B31DF">
        <w:rPr>
          <w:sz w:val="16"/>
        </w:rPr>
        <w:t>Wohlstetter</w:t>
      </w:r>
      <w:proofErr w:type="spellEnd"/>
      <w:r w:rsidRPr="002B31DF">
        <w:rPr>
          <w:sz w:val="16"/>
        </w:rPr>
        <w:t xml:space="preserve"> advocated a balanced approach to theory, noting that the key to his success throughout his career “was the practical experience I had in working with engineers. I worked with them from two sides, so to speak, as someone who had been concerned with very abstract theory more basic than that familiar to design engineers, but on the other hand, I was also concerned with production, and therefore generally trying to get them to do things more practical than they wanted to do.”77 </w:t>
      </w:r>
      <w:r w:rsidRPr="002B31DF">
        <w:rPr>
          <w:rStyle w:val="StyleUnderline"/>
        </w:rPr>
        <w:t>Theory is a powerful</w:t>
      </w:r>
      <w:r w:rsidRPr="002B31DF">
        <w:rPr>
          <w:sz w:val="16"/>
        </w:rPr>
        <w:t xml:space="preserve"> </w:t>
      </w:r>
      <w:r w:rsidRPr="002B31DF">
        <w:rPr>
          <w:rStyle w:val="Emphasis"/>
        </w:rPr>
        <w:t>tool</w:t>
      </w:r>
      <w:r w:rsidRPr="002B31DF">
        <w:rPr>
          <w:sz w:val="16"/>
        </w:rPr>
        <w:t xml:space="preserve"> of statecraft, </w:t>
      </w:r>
      <w:r w:rsidRPr="002B31DF">
        <w:rPr>
          <w:rStyle w:val="StyleUnderline"/>
        </w:rPr>
        <w:t xml:space="preserve">but when scholars embrace </w:t>
      </w:r>
      <w:r w:rsidRPr="002B6288">
        <w:rPr>
          <w:rStyle w:val="StyleUnderline"/>
          <w:highlight w:val="green"/>
        </w:rPr>
        <w:t>universal models</w:t>
      </w:r>
      <w:r w:rsidRPr="002B31DF">
        <w:rPr>
          <w:rStyle w:val="StyleUnderline"/>
        </w:rPr>
        <w:t xml:space="preserve"> they also</w:t>
      </w:r>
      <w:r w:rsidRPr="002B31DF">
        <w:rPr>
          <w:sz w:val="16"/>
        </w:rPr>
        <w:t xml:space="preserve"> </w:t>
      </w:r>
      <w:r w:rsidRPr="002B6288">
        <w:rPr>
          <w:rStyle w:val="Emphasis"/>
          <w:highlight w:val="green"/>
        </w:rPr>
        <w:t>risk irrelevance or worse</w:t>
      </w:r>
      <w:r w:rsidRPr="002B31DF">
        <w:rPr>
          <w:sz w:val="16"/>
        </w:rPr>
        <w:t xml:space="preserve">. Likewise, the transmission belts conveying scholarly findings to the policy world must be repaired. Kennan envisioned the State Department’s Policy Planning Staff in the late 1940s serving this function, and in some </w:t>
      </w:r>
      <w:proofErr w:type="gramStart"/>
      <w:r w:rsidRPr="002B31DF">
        <w:rPr>
          <w:sz w:val="16"/>
        </w:rPr>
        <w:t>respects</w:t>
      </w:r>
      <w:proofErr w:type="gramEnd"/>
      <w:r w:rsidRPr="002B31DF">
        <w:rPr>
          <w:sz w:val="16"/>
        </w:rPr>
        <w:t xml:space="preserve"> it continues to do so to this day.78 However, there are limits to how effectively a part of the bureaucracy can serve as an honest research broker. A plethora of think tanks in Washington are also supposed to translate knowledge into action, though the trend in recent years has been toward the establishment of overtly political and advocacy organizations, rather than nonpartisan, translational research centers.79 Reinventing the role of think tanks as bridges between the Ivory Tower and the beltway is long overdue. </w:t>
      </w:r>
      <w:r w:rsidRPr="002B31DF">
        <w:rPr>
          <w:rStyle w:val="StyleUnderline"/>
        </w:rPr>
        <w:t xml:space="preserve">While </w:t>
      </w:r>
      <w:r w:rsidRPr="002B6288">
        <w:rPr>
          <w:rStyle w:val="Emphasis"/>
          <w:highlight w:val="green"/>
        </w:rPr>
        <w:t>nonacademic</w:t>
      </w:r>
      <w:r w:rsidRPr="002B6288">
        <w:rPr>
          <w:rStyle w:val="StyleUnderline"/>
          <w:highlight w:val="green"/>
        </w:rPr>
        <w:t xml:space="preserve"> transmission</w:t>
      </w:r>
      <w:r w:rsidRPr="002B31DF">
        <w:rPr>
          <w:rStyle w:val="StyleUnderline"/>
        </w:rPr>
        <w:t xml:space="preserve"> belts can mediate between the Ivory Tower and the Beltway, they </w:t>
      </w:r>
      <w:r w:rsidRPr="002B6288">
        <w:rPr>
          <w:rStyle w:val="StyleUnderline"/>
          <w:highlight w:val="green"/>
        </w:rPr>
        <w:t>are</w:t>
      </w:r>
      <w:r w:rsidRPr="002B6288">
        <w:rPr>
          <w:sz w:val="16"/>
          <w:highlight w:val="green"/>
        </w:rPr>
        <w:t xml:space="preserve"> </w:t>
      </w:r>
      <w:r w:rsidRPr="002B6288">
        <w:rPr>
          <w:rStyle w:val="Emphasis"/>
          <w:highlight w:val="green"/>
        </w:rPr>
        <w:t>no substitute</w:t>
      </w:r>
      <w:r w:rsidRPr="002B6288">
        <w:rPr>
          <w:sz w:val="16"/>
          <w:highlight w:val="green"/>
        </w:rPr>
        <w:t xml:space="preserve"> </w:t>
      </w:r>
      <w:r w:rsidRPr="002B6288">
        <w:rPr>
          <w:rStyle w:val="StyleUnderline"/>
          <w:highlight w:val="green"/>
        </w:rPr>
        <w:t>for the</w:t>
      </w:r>
      <w:r w:rsidRPr="002B6288">
        <w:rPr>
          <w:sz w:val="16"/>
          <w:highlight w:val="green"/>
        </w:rPr>
        <w:t xml:space="preserve"> </w:t>
      </w:r>
      <w:r w:rsidRPr="002B6288">
        <w:rPr>
          <w:rStyle w:val="Emphasis"/>
          <w:highlight w:val="green"/>
        </w:rPr>
        <w:t>scholars who produce knowledge to themselves serve as</w:t>
      </w:r>
      <w:r w:rsidRPr="002B31DF">
        <w:rPr>
          <w:rStyle w:val="Emphasis"/>
        </w:rPr>
        <w:t xml:space="preserve"> their own </w:t>
      </w:r>
      <w:r w:rsidRPr="002B6288">
        <w:rPr>
          <w:rStyle w:val="Emphasis"/>
          <w:highlight w:val="green"/>
        </w:rPr>
        <w:t>translators</w:t>
      </w:r>
      <w:r w:rsidRPr="002B31DF">
        <w:rPr>
          <w:sz w:val="16"/>
        </w:rPr>
        <w:t xml:space="preserve"> </w:t>
      </w:r>
      <w:r w:rsidRPr="002B31DF">
        <w:rPr>
          <w:rStyle w:val="StyleUnderline"/>
        </w:rPr>
        <w:t xml:space="preserve">of it </w:t>
      </w:r>
      <w:r w:rsidRPr="002B6288">
        <w:rPr>
          <w:rStyle w:val="Emphasis"/>
          <w:highlight w:val="green"/>
        </w:rPr>
        <w:t>into</w:t>
      </w:r>
      <w:r w:rsidRPr="002B6288">
        <w:rPr>
          <w:sz w:val="16"/>
          <w:highlight w:val="green"/>
        </w:rPr>
        <w:t xml:space="preserve"> </w:t>
      </w:r>
      <w:r w:rsidRPr="002B6288">
        <w:rPr>
          <w:rStyle w:val="StyleUnderline"/>
          <w:highlight w:val="green"/>
        </w:rPr>
        <w:t>policy</w:t>
      </w:r>
      <w:r w:rsidRPr="002B31DF">
        <w:rPr>
          <w:rStyle w:val="StyleUnderline"/>
        </w:rPr>
        <w:t>. To be sure, scholars should not</w:t>
      </w:r>
      <w:r w:rsidRPr="002B31DF">
        <w:rPr>
          <w:sz w:val="16"/>
        </w:rPr>
        <w:t xml:space="preserve"> </w:t>
      </w:r>
      <w:r w:rsidRPr="002B31DF">
        <w:rPr>
          <w:rStyle w:val="Emphasis"/>
        </w:rPr>
        <w:t>stop</w:t>
      </w:r>
      <w:r w:rsidRPr="002B31DF">
        <w:rPr>
          <w:sz w:val="16"/>
        </w:rPr>
        <w:t xml:space="preserve"> </w:t>
      </w:r>
      <w:r w:rsidRPr="002B31DF">
        <w:rPr>
          <w:rStyle w:val="StyleUnderline"/>
        </w:rPr>
        <w:t>writing scholarly books and monographs</w:t>
      </w:r>
      <w:r w:rsidRPr="002B31DF">
        <w:rPr>
          <w:sz w:val="16"/>
        </w:rPr>
        <w:t xml:space="preserve"> utilizing the most sophisticated techniques of their discipline, if appropriate. </w:t>
      </w:r>
      <w:r w:rsidRPr="002B31DF">
        <w:rPr>
          <w:rStyle w:val="StyleUnderline"/>
        </w:rPr>
        <w:t xml:space="preserve">In </w:t>
      </w:r>
      <w:r w:rsidRPr="002B31DF">
        <w:rPr>
          <w:rStyle w:val="Emphasis"/>
        </w:rPr>
        <w:t>addition</w:t>
      </w:r>
      <w:r w:rsidRPr="002B31DF">
        <w:rPr>
          <w:sz w:val="16"/>
        </w:rPr>
        <w:t xml:space="preserve"> </w:t>
      </w:r>
      <w:r w:rsidRPr="002B31DF">
        <w:rPr>
          <w:rStyle w:val="StyleUnderline"/>
        </w:rPr>
        <w:t>to doing these things, scholars should</w:t>
      </w:r>
      <w:r w:rsidRPr="002B31DF">
        <w:rPr>
          <w:sz w:val="16"/>
        </w:rPr>
        <w:t xml:space="preserve"> </w:t>
      </w:r>
      <w:r w:rsidRPr="002B31DF">
        <w:rPr>
          <w:rStyle w:val="Emphasis"/>
        </w:rPr>
        <w:t>address</w:t>
      </w:r>
      <w:r w:rsidRPr="002B31DF">
        <w:rPr>
          <w:sz w:val="16"/>
        </w:rPr>
        <w:t xml:space="preserve"> pressing </w:t>
      </w:r>
      <w:r w:rsidRPr="002B31DF">
        <w:rPr>
          <w:rStyle w:val="Emphasis"/>
        </w:rPr>
        <w:t>real world problems, not just chase after disciplinary fads.</w:t>
      </w:r>
      <w:r w:rsidRPr="002B31DF">
        <w:rPr>
          <w:sz w:val="16"/>
        </w:rPr>
        <w:t xml:space="preserve"> </w:t>
      </w:r>
      <w:r w:rsidRPr="002B31DF">
        <w:rPr>
          <w:rStyle w:val="Emphasis"/>
        </w:rPr>
        <w:t>No one</w:t>
      </w:r>
      <w:r w:rsidRPr="002B31DF">
        <w:rPr>
          <w:sz w:val="16"/>
        </w:rPr>
        <w:t xml:space="preserve"> </w:t>
      </w:r>
      <w:r w:rsidRPr="002B31DF">
        <w:rPr>
          <w:rStyle w:val="StyleUnderline"/>
        </w:rPr>
        <w:t xml:space="preserve">is in a better position to highlight the policy implications of a given piece of research than the </w:t>
      </w:r>
      <w:r w:rsidRPr="002B31DF">
        <w:rPr>
          <w:rStyle w:val="Emphasis"/>
        </w:rPr>
        <w:t>individual who conducted it</w:t>
      </w:r>
      <w:r w:rsidRPr="002B31DF">
        <w:rPr>
          <w:sz w:val="16"/>
        </w:rPr>
        <w:t xml:space="preserve">. Academic social scientists, if they want to be heard by senior policymakers, and heard correctly, need to be their own policy “transmission belts.”80 The role of the Democratic Peace Theory in the recent Iraq war demonstrates the problems with scholars not specifying the concrete policy implications of their research.81 </w:t>
      </w:r>
      <w:r w:rsidRPr="002B31DF">
        <w:rPr>
          <w:rStyle w:val="StyleUnderline"/>
        </w:rPr>
        <w:t>Drawing on</w:t>
      </w:r>
      <w:r w:rsidRPr="002B31DF">
        <w:rPr>
          <w:sz w:val="16"/>
        </w:rPr>
        <w:t xml:space="preserve"> </w:t>
      </w:r>
      <w:r w:rsidRPr="002B31DF">
        <w:rPr>
          <w:rStyle w:val="Emphasis"/>
        </w:rPr>
        <w:t>DPT</w:t>
      </w:r>
      <w:r w:rsidRPr="002B31DF">
        <w:rPr>
          <w:sz w:val="16"/>
        </w:rPr>
        <w:t xml:space="preserve">, some </w:t>
      </w:r>
      <w:r w:rsidRPr="002B31DF">
        <w:rPr>
          <w:rStyle w:val="StyleUnderline"/>
        </w:rPr>
        <w:t>officials in the</w:t>
      </w:r>
      <w:r w:rsidRPr="002B31DF">
        <w:rPr>
          <w:sz w:val="16"/>
        </w:rPr>
        <w:t xml:space="preserve"> George W. </w:t>
      </w:r>
      <w:r w:rsidRPr="002B31DF">
        <w:rPr>
          <w:rStyle w:val="StyleUnderline"/>
        </w:rPr>
        <w:t>Bush administration justified the</w:t>
      </w:r>
      <w:r w:rsidRPr="002B31DF">
        <w:rPr>
          <w:sz w:val="16"/>
        </w:rPr>
        <w:t xml:space="preserve"> </w:t>
      </w:r>
      <w:r w:rsidRPr="002B31DF">
        <w:rPr>
          <w:rStyle w:val="Emphasis"/>
        </w:rPr>
        <w:t>invasion of Iraq</w:t>
      </w:r>
      <w:r w:rsidRPr="002B31DF">
        <w:rPr>
          <w:sz w:val="16"/>
        </w:rPr>
        <w:t xml:space="preserve"> as part of a larger strategy to bring peace to the region by spreading democracy.82 Democratic Peace proponent Bruce </w:t>
      </w:r>
      <w:proofErr w:type="spellStart"/>
      <w:r w:rsidRPr="002B31DF">
        <w:rPr>
          <w:rStyle w:val="StyleUnderline"/>
        </w:rPr>
        <w:t>Russett</w:t>
      </w:r>
      <w:proofErr w:type="spellEnd"/>
      <w:r w:rsidRPr="002B31DF">
        <w:rPr>
          <w:sz w:val="16"/>
        </w:rPr>
        <w:t xml:space="preserve"> </w:t>
      </w:r>
      <w:r w:rsidRPr="002B31DF">
        <w:rPr>
          <w:rStyle w:val="Emphasis"/>
        </w:rPr>
        <w:t>objected</w:t>
      </w:r>
      <w:r w:rsidRPr="002B31DF">
        <w:rPr>
          <w:sz w:val="16"/>
        </w:rPr>
        <w:t xml:space="preserve"> to this conclusion </w:t>
      </w:r>
      <w:r w:rsidRPr="002B31DF">
        <w:rPr>
          <w:rStyle w:val="Emphasis"/>
        </w:rPr>
        <w:t>after the fact</w:t>
      </w:r>
      <w:r w:rsidRPr="002B31DF">
        <w:rPr>
          <w:sz w:val="16"/>
        </w:rPr>
        <w:t xml:space="preserve"> though his voice had been largely mute in the run up to the war.83 </w:t>
      </w:r>
      <w:r w:rsidRPr="002B31DF">
        <w:rPr>
          <w:rStyle w:val="StyleUnderline"/>
        </w:rPr>
        <w:t>Had he and other democracy scholars participated</w:t>
      </w:r>
      <w:r w:rsidRPr="002B31DF">
        <w:rPr>
          <w:sz w:val="16"/>
        </w:rPr>
        <w:t xml:space="preserve"> more </w:t>
      </w:r>
      <w:r w:rsidRPr="002B31DF">
        <w:rPr>
          <w:rStyle w:val="Emphasis"/>
        </w:rPr>
        <w:t>actively</w:t>
      </w:r>
      <w:r w:rsidRPr="002B31DF">
        <w:rPr>
          <w:sz w:val="16"/>
        </w:rPr>
        <w:t xml:space="preserve"> </w:t>
      </w:r>
      <w:r w:rsidRPr="002B31DF">
        <w:rPr>
          <w:rStyle w:val="StyleUnderline"/>
        </w:rPr>
        <w:t>in the</w:t>
      </w:r>
      <w:r w:rsidRPr="002B31DF">
        <w:rPr>
          <w:sz w:val="16"/>
        </w:rPr>
        <w:t xml:space="preserve"> </w:t>
      </w:r>
      <w:r w:rsidRPr="002B31DF">
        <w:rPr>
          <w:rStyle w:val="Emphasis"/>
        </w:rPr>
        <w:t>prewar debate</w:t>
      </w:r>
      <w:r w:rsidRPr="002B31DF">
        <w:rPr>
          <w:sz w:val="16"/>
        </w:rPr>
        <w:t xml:space="preserve">, </w:t>
      </w:r>
      <w:r w:rsidRPr="002B31DF">
        <w:rPr>
          <w:rStyle w:val="StyleUnderline"/>
        </w:rPr>
        <w:t>this rationale may have been</w:t>
      </w:r>
      <w:r w:rsidRPr="002B31DF">
        <w:rPr>
          <w:sz w:val="16"/>
        </w:rPr>
        <w:t xml:space="preserve"> </w:t>
      </w:r>
      <w:r w:rsidRPr="002B31DF">
        <w:rPr>
          <w:rStyle w:val="Emphasis"/>
        </w:rPr>
        <w:t>less credible</w:t>
      </w:r>
      <w:r w:rsidRPr="002B31DF">
        <w:rPr>
          <w:sz w:val="16"/>
        </w:rPr>
        <w:t xml:space="preserve">. </w:t>
      </w:r>
      <w:r w:rsidRPr="002B6288">
        <w:rPr>
          <w:rStyle w:val="StyleUnderline"/>
          <w:highlight w:val="green"/>
        </w:rPr>
        <w:t>Academics</w:t>
      </w:r>
      <w:r w:rsidRPr="002B31DF">
        <w:rPr>
          <w:sz w:val="16"/>
        </w:rPr>
        <w:t xml:space="preserve"> also </w:t>
      </w:r>
      <w:r w:rsidRPr="002B6288">
        <w:rPr>
          <w:rStyle w:val="StyleUnderline"/>
          <w:highlight w:val="green"/>
        </w:rPr>
        <w:t>need to develop</w:t>
      </w:r>
      <w:r w:rsidRPr="002B31DF">
        <w:rPr>
          <w:rStyle w:val="StyleUnderline"/>
        </w:rPr>
        <w:t xml:space="preserve"> a</w:t>
      </w:r>
      <w:r w:rsidRPr="002B31DF">
        <w:rPr>
          <w:sz w:val="16"/>
        </w:rPr>
        <w:t xml:space="preserve"> more </w:t>
      </w:r>
      <w:r w:rsidRPr="002B6288">
        <w:rPr>
          <w:rStyle w:val="Emphasis"/>
          <w:highlight w:val="green"/>
        </w:rPr>
        <w:t>nuanced appreciation of the</w:t>
      </w:r>
      <w:r w:rsidRPr="002B31DF">
        <w:rPr>
          <w:sz w:val="16"/>
        </w:rPr>
        <w:t xml:space="preserve"> various </w:t>
      </w:r>
      <w:r w:rsidRPr="002B6288">
        <w:rPr>
          <w:rStyle w:val="Emphasis"/>
          <w:highlight w:val="green"/>
        </w:rPr>
        <w:t>influences on policy</w:t>
      </w:r>
      <w:r w:rsidRPr="002B31DF">
        <w:rPr>
          <w:rStyle w:val="StyleUnderline"/>
        </w:rPr>
        <w:t xml:space="preserve">. Many, even in democratic political systems, tend to have an </w:t>
      </w:r>
      <w:r w:rsidRPr="002B31DF">
        <w:rPr>
          <w:rStyle w:val="Emphasis"/>
        </w:rPr>
        <w:t>unrealistically “technocratic” attitude</w:t>
      </w:r>
      <w:r w:rsidRPr="002B31DF">
        <w:rPr>
          <w:sz w:val="16"/>
        </w:rPr>
        <w:t xml:space="preserve"> toward policymaking. 84 They often </w:t>
      </w:r>
      <w:r w:rsidRPr="002B31DF">
        <w:rPr>
          <w:rStyle w:val="StyleUnderline"/>
        </w:rPr>
        <w:t>underestimate the role of</w:t>
      </w:r>
      <w:r w:rsidRPr="002B31DF">
        <w:rPr>
          <w:sz w:val="16"/>
        </w:rPr>
        <w:t xml:space="preserve"> </w:t>
      </w:r>
      <w:r w:rsidRPr="002B31DF">
        <w:rPr>
          <w:rStyle w:val="Emphasis"/>
        </w:rPr>
        <w:t>politics</w:t>
      </w:r>
      <w:r w:rsidRPr="002B31DF">
        <w:rPr>
          <w:sz w:val="16"/>
        </w:rPr>
        <w:t xml:space="preserve"> in government decision making. </w:t>
      </w:r>
      <w:r w:rsidRPr="002B31DF">
        <w:rPr>
          <w:rStyle w:val="StyleUnderline"/>
        </w:rPr>
        <w:t>Scholars must therefore</w:t>
      </w:r>
      <w:r w:rsidRPr="002B31DF">
        <w:rPr>
          <w:sz w:val="16"/>
        </w:rPr>
        <w:t xml:space="preserve"> </w:t>
      </w:r>
      <w:r w:rsidRPr="002B31DF">
        <w:rPr>
          <w:rStyle w:val="Emphasis"/>
        </w:rPr>
        <w:t>understand that the policymaking process is inherently political</w:t>
      </w:r>
      <w:r w:rsidRPr="002B31DF">
        <w:rPr>
          <w:sz w:val="16"/>
        </w:rPr>
        <w:t xml:space="preserve"> </w:t>
      </w:r>
      <w:r w:rsidRPr="002B31DF">
        <w:rPr>
          <w:rStyle w:val="StyleUnderline"/>
        </w:rPr>
        <w:t>and that without such an appreciation of the political considerations associated with any policy choice, even a good one may not be implemented.</w:t>
      </w:r>
      <w:r w:rsidRPr="002B31DF">
        <w:rPr>
          <w:sz w:val="16"/>
        </w:rPr>
        <w:t>85</w:t>
      </w:r>
    </w:p>
    <w:p w14:paraId="19B78FCD" w14:textId="77777777" w:rsidR="00194061" w:rsidRDefault="00194061" w:rsidP="00194061">
      <w:pPr>
        <w:pStyle w:val="Heading4"/>
      </w:pPr>
      <w:r>
        <w:t xml:space="preserve">The </w:t>
      </w:r>
      <w:proofErr w:type="spellStart"/>
      <w:r>
        <w:t>aff’s</w:t>
      </w:r>
      <w:proofErr w:type="spellEnd"/>
      <w:r>
        <w:t xml:space="preserve"> non-reformist reform is able to improve material conditions which both avoids co-option and is a pre-requisite to larger abolition.</w:t>
      </w:r>
    </w:p>
    <w:p w14:paraId="32146DC9" w14:textId="77777777" w:rsidR="00194061" w:rsidRPr="007C2700" w:rsidRDefault="00194061" w:rsidP="00194061">
      <w:r w:rsidRPr="007C2700">
        <w:t xml:space="preserve">Julia </w:t>
      </w:r>
      <w:r w:rsidRPr="00013CBF">
        <w:rPr>
          <w:rStyle w:val="Style13ptBold"/>
        </w:rPr>
        <w:t>Sudbury 09</w:t>
      </w:r>
      <w:r w:rsidRPr="007C2700">
        <w:t>, “Maroon Abolitionists: Black Gender-oppressed Activists in the Anti-Prison Movement in the U.S. and Canada” Meridians: feminism, race, transnationali</w:t>
      </w:r>
      <w:r>
        <w:t xml:space="preserve">sm 2009 vol. 9 no. 1 pp. 1-29 </w:t>
      </w:r>
    </w:p>
    <w:p w14:paraId="54C48857" w14:textId="77777777" w:rsidR="00194061" w:rsidRPr="005075F1" w:rsidRDefault="00194061" w:rsidP="00194061">
      <w:pPr>
        <w:rPr>
          <w:b/>
          <w:iCs/>
          <w:u w:val="single"/>
        </w:rPr>
      </w:pPr>
      <w:r w:rsidRPr="00013CBF">
        <w:rPr>
          <w:rStyle w:val="Emphasis"/>
          <w:highlight w:val="green"/>
        </w:rPr>
        <w:lastRenderedPageBreak/>
        <w:t>Maroon abolition</w:t>
      </w:r>
      <w:r w:rsidRPr="00013CBF">
        <w:rPr>
          <w:rStyle w:val="Emphasis"/>
        </w:rPr>
        <w:t>ism</w:t>
      </w:r>
      <w:r w:rsidRPr="00013CBF">
        <w:rPr>
          <w:sz w:val="16"/>
        </w:rPr>
        <w:t xml:space="preserve"> is dedicated to the creation of a world in which prison is obsolete.21 However, the </w:t>
      </w:r>
      <w:r w:rsidRPr="00013CBF">
        <w:rPr>
          <w:rStyle w:val="Emphasis"/>
        </w:rPr>
        <w:t xml:space="preserve">participants </w:t>
      </w:r>
      <w:r w:rsidRPr="00013CBF">
        <w:rPr>
          <w:rStyle w:val="Emphasis"/>
          <w:highlight w:val="green"/>
        </w:rPr>
        <w:t>did n</w:t>
      </w:r>
      <w:r w:rsidRPr="00013CBF">
        <w:rPr>
          <w:rStyle w:val="Emphasis"/>
        </w:rPr>
        <w:t>o</w:t>
      </w:r>
      <w:r w:rsidRPr="00013CBF">
        <w:rPr>
          <w:rStyle w:val="Emphasis"/>
          <w:highlight w:val="green"/>
        </w:rPr>
        <w:t>t limit</w:t>
      </w:r>
      <w:r w:rsidRPr="00013CBF">
        <w:rPr>
          <w:rStyle w:val="Emphasis"/>
        </w:rPr>
        <w:t xml:space="preserve"> their </w:t>
      </w:r>
      <w:r w:rsidRPr="00013CBF">
        <w:rPr>
          <w:rStyle w:val="Emphasis"/>
          <w:highlight w:val="green"/>
        </w:rPr>
        <w:t>activism to this long-term goal.</w:t>
      </w:r>
      <w:r w:rsidRPr="00013CBF">
        <w:rPr>
          <w:rStyle w:val="Emphasis"/>
        </w:rPr>
        <w:t xml:space="preserve"> Instead, </w:t>
      </w:r>
      <w:r w:rsidRPr="00013CBF">
        <w:rPr>
          <w:rStyle w:val="Emphasis"/>
          <w:highlight w:val="green"/>
        </w:rPr>
        <w:t>they were involved in</w:t>
      </w:r>
      <w:r w:rsidRPr="00013CBF">
        <w:rPr>
          <w:rStyle w:val="Emphasis"/>
        </w:rPr>
        <w:t xml:space="preserve"> challenging human rights abuses and </w:t>
      </w:r>
      <w:r w:rsidRPr="00013CBF">
        <w:rPr>
          <w:rStyle w:val="Emphasis"/>
          <w:highlight w:val="green"/>
        </w:rPr>
        <w:t>advocating for</w:t>
      </w:r>
      <w:r w:rsidRPr="00013CBF">
        <w:rPr>
          <w:rStyle w:val="Emphasis"/>
        </w:rPr>
        <w:t xml:space="preserve"> the </w:t>
      </w:r>
      <w:r w:rsidRPr="00013CBF">
        <w:rPr>
          <w:rStyle w:val="Emphasis"/>
          <w:highlight w:val="green"/>
        </w:rPr>
        <w:t>immediate needs of prisoners</w:t>
      </w:r>
      <w:r w:rsidRPr="00013CBF">
        <w:rPr>
          <w:rStyle w:val="Emphasis"/>
        </w:rPr>
        <w:t>.</w:t>
      </w:r>
      <w:r w:rsidRPr="00013CBF">
        <w:rPr>
          <w:sz w:val="16"/>
        </w:rPr>
        <w:t xml:space="preserve"> For Bakari, this meant working to challenge overcrowding and medical neglect in California women's prisons: </w:t>
      </w:r>
      <w:proofErr w:type="gramStart"/>
      <w:r w:rsidRPr="00013CBF">
        <w:rPr>
          <w:rStyle w:val="Emphasis"/>
        </w:rPr>
        <w:t>Of course</w:t>
      </w:r>
      <w:proofErr w:type="gramEnd"/>
      <w:r w:rsidRPr="00013CBF">
        <w:rPr>
          <w:rStyle w:val="Emphasis"/>
        </w:rPr>
        <w:t xml:space="preserve"> </w:t>
      </w:r>
      <w:r w:rsidRPr="00013CBF">
        <w:rPr>
          <w:rStyle w:val="Emphasis"/>
          <w:highlight w:val="green"/>
        </w:rPr>
        <w:t>we have to deal with what's going on right now.</w:t>
      </w:r>
      <w:r w:rsidRPr="00013CBF">
        <w:rPr>
          <w:rStyle w:val="Emphasis"/>
        </w:rPr>
        <w:t xml:space="preserve"> So right </w:t>
      </w:r>
      <w:proofErr w:type="gramStart"/>
      <w:r w:rsidRPr="00013CBF">
        <w:rPr>
          <w:rStyle w:val="Emphasis"/>
        </w:rPr>
        <w:t>now</w:t>
      </w:r>
      <w:proofErr w:type="gramEnd"/>
      <w:r w:rsidRPr="00013CBF">
        <w:rPr>
          <w:rStyle w:val="Emphasis"/>
        </w:rPr>
        <w:t xml:space="preserve"> I want for people to live in humane conditions </w:t>
      </w:r>
      <w:r w:rsidRPr="00013CBF">
        <w:rPr>
          <w:rStyle w:val="Emphasis"/>
          <w:highlight w:val="green"/>
        </w:rPr>
        <w:t>until we can figure out a way to get rid of prison as</w:t>
      </w:r>
      <w:r w:rsidRPr="00013CBF">
        <w:rPr>
          <w:rStyle w:val="Emphasis"/>
        </w:rPr>
        <w:t xml:space="preserve"> a form of social </w:t>
      </w:r>
      <w:r w:rsidRPr="00013CBF">
        <w:rPr>
          <w:rStyle w:val="Emphasis"/>
          <w:highlight w:val="green"/>
        </w:rPr>
        <w:t>control.</w:t>
      </w:r>
      <w:r w:rsidRPr="00013CBF">
        <w:rPr>
          <w:rStyle w:val="Emphasis"/>
        </w:rPr>
        <w:t xml:space="preserve"> So right </w:t>
      </w:r>
      <w:proofErr w:type="gramStart"/>
      <w:r w:rsidRPr="00013CBF">
        <w:rPr>
          <w:rStyle w:val="Emphasis"/>
        </w:rPr>
        <w:t>now</w:t>
      </w:r>
      <w:proofErr w:type="gramEnd"/>
      <w:r w:rsidRPr="00013CBF">
        <w:rPr>
          <w:rStyle w:val="Emphasis"/>
        </w:rPr>
        <w:t xml:space="preserve"> what I want is all the beds off the day room. To have people treated in a humane way. But </w:t>
      </w:r>
      <w:r w:rsidRPr="00013CBF">
        <w:rPr>
          <w:rStyle w:val="Emphasis"/>
          <w:highlight w:val="green"/>
        </w:rPr>
        <w:t>my goal is not to have prisons</w:t>
      </w:r>
      <w:r w:rsidRPr="00013CBF">
        <w:rPr>
          <w:rStyle w:val="Emphasis"/>
        </w:rPr>
        <w:t xml:space="preserve">. My goal is not to have capitalism. These </w:t>
      </w:r>
      <w:r w:rsidRPr="00013CBF">
        <w:rPr>
          <w:rStyle w:val="Emphasis"/>
          <w:highlight w:val="green"/>
        </w:rPr>
        <w:t>"non-reformist reforms" create solidarity with prisoners while paying attention to the</w:t>
      </w:r>
      <w:r w:rsidRPr="00013CBF">
        <w:rPr>
          <w:rStyle w:val="Emphasis"/>
        </w:rPr>
        <w:t xml:space="preserve"> penal </w:t>
      </w:r>
      <w:r w:rsidRPr="00013CBF">
        <w:rPr>
          <w:rStyle w:val="Emphasis"/>
          <w:highlight w:val="green"/>
        </w:rPr>
        <w:t xml:space="preserve">system's tendency to co-opt reforms to </w:t>
      </w:r>
      <w:r w:rsidRPr="00013CBF">
        <w:rPr>
          <w:rStyle w:val="Emphasis"/>
        </w:rPr>
        <w:t xml:space="preserve">consolidate and </w:t>
      </w:r>
      <w:r w:rsidRPr="00013CBF">
        <w:rPr>
          <w:rStyle w:val="Emphasis"/>
          <w:highlight w:val="green"/>
        </w:rPr>
        <w:t>expand prisons. By carrying out</w:t>
      </w:r>
      <w:r w:rsidRPr="00013CBF">
        <w:rPr>
          <w:rStyle w:val="Emphasis"/>
        </w:rPr>
        <w:t xml:space="preserve"> their </w:t>
      </w:r>
      <w:r w:rsidRPr="00013CBF">
        <w:rPr>
          <w:rStyle w:val="Emphasis"/>
          <w:highlight w:val="green"/>
        </w:rPr>
        <w:t>reformist work as part of a broader strategy of</w:t>
      </w:r>
      <w:r w:rsidRPr="00013CBF">
        <w:rPr>
          <w:rStyle w:val="Emphasis"/>
        </w:rPr>
        <w:t xml:space="preserve"> </w:t>
      </w:r>
      <w:proofErr w:type="spellStart"/>
      <w:r w:rsidRPr="00013CBF">
        <w:rPr>
          <w:rStyle w:val="Emphasis"/>
        </w:rPr>
        <w:t>decarceration</w:t>
      </w:r>
      <w:proofErr w:type="spellEnd"/>
      <w:r w:rsidRPr="00013CBF">
        <w:rPr>
          <w:rStyle w:val="Emphasis"/>
        </w:rPr>
        <w:t xml:space="preserve">, abolition, and fundamental social </w:t>
      </w:r>
      <w:r w:rsidRPr="00013CBF">
        <w:rPr>
          <w:rStyle w:val="Emphasis"/>
          <w:highlight w:val="green"/>
        </w:rPr>
        <w:t>transformation, maroon abolitionists address</w:t>
      </w:r>
      <w:r w:rsidRPr="00013CBF">
        <w:rPr>
          <w:rStyle w:val="Emphasis"/>
        </w:rPr>
        <w:t xml:space="preserve"> the </w:t>
      </w:r>
      <w:r w:rsidRPr="00013CBF">
        <w:rPr>
          <w:rStyle w:val="Emphasis"/>
          <w:highlight w:val="green"/>
        </w:rPr>
        <w:t>immediate needs</w:t>
      </w:r>
      <w:r w:rsidRPr="00013CBF">
        <w:rPr>
          <w:rStyle w:val="Emphasis"/>
        </w:rPr>
        <w:t xml:space="preserve"> of captives </w:t>
      </w:r>
      <w:r w:rsidRPr="00013CBF">
        <w:rPr>
          <w:rStyle w:val="Emphasis"/>
          <w:highlight w:val="green"/>
        </w:rPr>
        <w:t>while</w:t>
      </w:r>
      <w:r w:rsidRPr="00013CBF">
        <w:rPr>
          <w:rStyle w:val="Emphasis"/>
        </w:rPr>
        <w:t xml:space="preserve"> ultimately </w:t>
      </w:r>
      <w:r w:rsidRPr="00013CBF">
        <w:rPr>
          <w:rStyle w:val="Emphasis"/>
          <w:highlight w:val="green"/>
        </w:rPr>
        <w:t>challenging</w:t>
      </w:r>
      <w:r w:rsidRPr="00013CBF">
        <w:rPr>
          <w:rStyle w:val="Emphasis"/>
        </w:rPr>
        <w:t xml:space="preserve"> the legitimacy of their </w:t>
      </w:r>
      <w:r w:rsidRPr="00013CBF">
        <w:rPr>
          <w:rStyle w:val="Emphasis"/>
          <w:highlight w:val="green"/>
        </w:rPr>
        <w:t>captivity</w:t>
      </w:r>
      <w:r w:rsidRPr="00013CBF">
        <w:rPr>
          <w:rStyle w:val="Emphasis"/>
        </w:rPr>
        <w:t>.</w:t>
      </w:r>
      <w:r w:rsidRPr="00013CBF">
        <w:rPr>
          <w:sz w:val="16"/>
        </w:rPr>
        <w:t xml:space="preserve"> Black gender-oppressed activists' advocacy for transgender and gender non-conforming prisoners is one example of non-reformist reform: </w:t>
      </w:r>
      <w:r w:rsidRPr="00013CBF">
        <w:rPr>
          <w:rStyle w:val="Emphasis"/>
        </w:rPr>
        <w:t>demands for change that challenge the logic of incarceration while simultaneously addressing prisoners' immediate need</w:t>
      </w:r>
    </w:p>
    <w:p w14:paraId="12AF6705" w14:textId="77777777" w:rsidR="00194061" w:rsidRDefault="00194061" w:rsidP="00194061">
      <w:pPr>
        <w:pStyle w:val="Heading4"/>
      </w:pPr>
      <w:r>
        <w:t>Humanism is a pre req to social emancipation</w:t>
      </w:r>
    </w:p>
    <w:p w14:paraId="6E0FF67E" w14:textId="77777777" w:rsidR="00194061" w:rsidRPr="00D44EE5" w:rsidRDefault="00194061" w:rsidP="00194061">
      <w:pPr>
        <w:rPr>
          <w:sz w:val="18"/>
          <w:szCs w:val="18"/>
        </w:rPr>
      </w:pPr>
      <w:r w:rsidRPr="007D06BF">
        <w:rPr>
          <w:sz w:val="18"/>
          <w:szCs w:val="18"/>
        </w:rPr>
        <w:t xml:space="preserve">Kenan </w:t>
      </w:r>
      <w:r w:rsidRPr="007D06BF">
        <w:rPr>
          <w:rStyle w:val="StyleUnderline"/>
        </w:rPr>
        <w:t>Malik 12</w:t>
      </w:r>
      <w:r w:rsidRPr="007D06BF">
        <w:rPr>
          <w:sz w:val="18"/>
          <w:szCs w:val="18"/>
        </w:rPr>
        <w:t xml:space="preserve"> – Writer, latest book is “The Quest for a Moral Compass: A Global History of Ethics” “HUMANISM, ANTIHUMANISM AND THE RADICAL TRADITION.” </w:t>
      </w:r>
      <w:proofErr w:type="spellStart"/>
      <w:r w:rsidRPr="007D06BF">
        <w:rPr>
          <w:sz w:val="18"/>
          <w:szCs w:val="18"/>
        </w:rPr>
        <w:t>Pandaemonium</w:t>
      </w:r>
      <w:proofErr w:type="spellEnd"/>
      <w:r w:rsidRPr="007D06BF">
        <w:rPr>
          <w:sz w:val="18"/>
          <w:szCs w:val="18"/>
        </w:rPr>
        <w:t>, 6 Nov. 2012, kenanmalik.wordpress.com/2012/11/06/humanism-antihumanism-and-the-radical-tradition</w:t>
      </w:r>
      <w:proofErr w:type="gramStart"/>
      <w:r w:rsidRPr="007D06BF">
        <w:rPr>
          <w:sz w:val="18"/>
          <w:szCs w:val="18"/>
        </w:rPr>
        <w:t>/./</w:t>
      </w:r>
      <w:proofErr w:type="gramEnd"/>
      <w:r w:rsidRPr="007D06BF">
        <w:rPr>
          <w:sz w:val="18"/>
          <w:szCs w:val="18"/>
        </w:rPr>
        <w:t>/NG</w:t>
      </w:r>
    </w:p>
    <w:p w14:paraId="75702B25" w14:textId="77777777" w:rsidR="00194061" w:rsidRPr="0079623E" w:rsidRDefault="00194061" w:rsidP="00194061">
      <w:pPr>
        <w:rPr>
          <w:sz w:val="16"/>
        </w:rPr>
      </w:pPr>
      <w:r w:rsidRPr="0079623E">
        <w:rPr>
          <w:sz w:val="16"/>
        </w:rPr>
        <w:t xml:space="preserve">Associated with the anti-universalist stance of poststructuralist theories has been an unremitting hostility to a humanist approach. At the heart of humanism are two key ideas. First, </w:t>
      </w:r>
      <w:r w:rsidRPr="00311EFF">
        <w:rPr>
          <w:rStyle w:val="StyleUnderline"/>
          <w:highlight w:val="green"/>
        </w:rPr>
        <w:t>humanists hold</w:t>
      </w:r>
      <w:r w:rsidRPr="00D44EE5">
        <w:rPr>
          <w:rStyle w:val="StyleUnderline"/>
        </w:rPr>
        <w:t xml:space="preserve"> that </w:t>
      </w:r>
      <w:r w:rsidRPr="001475ED">
        <w:rPr>
          <w:rStyle w:val="StyleUnderline"/>
          <w:highlight w:val="green"/>
        </w:rPr>
        <w:t>human beings</w:t>
      </w:r>
      <w:r w:rsidRPr="0079623E">
        <w:rPr>
          <w:sz w:val="16"/>
        </w:rPr>
        <w:t xml:space="preserve">, while an inherent part of nature and subject to its laws, nevertheless </w:t>
      </w:r>
      <w:r w:rsidRPr="001475ED">
        <w:rPr>
          <w:rStyle w:val="StyleUnderline"/>
          <w:highlight w:val="green"/>
        </w:rPr>
        <w:t>have</w:t>
      </w:r>
      <w:r w:rsidRPr="00D44EE5">
        <w:rPr>
          <w:rStyle w:val="StyleUnderline"/>
        </w:rPr>
        <w:t xml:space="preserve"> an exceptional </w:t>
      </w:r>
      <w:r w:rsidRPr="001475ED">
        <w:rPr>
          <w:rStyle w:val="StyleUnderline"/>
          <w:highlight w:val="green"/>
        </w:rPr>
        <w:t>status</w:t>
      </w:r>
      <w:r w:rsidRPr="0079623E">
        <w:rPr>
          <w:sz w:val="16"/>
        </w:rPr>
        <w:t xml:space="preserve"> in nature because of the unique ability</w:t>
      </w:r>
      <w:r w:rsidRPr="001475ED">
        <w:rPr>
          <w:rStyle w:val="StyleUnderline"/>
        </w:rPr>
        <w:t xml:space="preserve">, </w:t>
      </w:r>
      <w:r w:rsidRPr="001475ED">
        <w:rPr>
          <w:rStyle w:val="StyleUnderline"/>
          <w:highlight w:val="green"/>
        </w:rPr>
        <w:t>arising out of</w:t>
      </w:r>
      <w:r w:rsidRPr="00D44EE5">
        <w:rPr>
          <w:rStyle w:val="StyleUnderline"/>
        </w:rPr>
        <w:t xml:space="preserve"> human </w:t>
      </w:r>
      <w:r w:rsidRPr="001475ED">
        <w:rPr>
          <w:rStyle w:val="StyleUnderline"/>
          <w:highlight w:val="green"/>
        </w:rPr>
        <w:t>rationality</w:t>
      </w:r>
      <w:r w:rsidRPr="0079623E">
        <w:rPr>
          <w:sz w:val="16"/>
        </w:rPr>
        <w:t xml:space="preserve"> and sociability, to overcome the constraints placed upon them by nature. Second, </w:t>
      </w:r>
      <w:r w:rsidRPr="001475ED">
        <w:rPr>
          <w:rStyle w:val="StyleUnderline"/>
          <w:highlight w:val="green"/>
        </w:rPr>
        <w:t>humanists believe</w:t>
      </w:r>
      <w:r w:rsidRPr="00D44EE5">
        <w:rPr>
          <w:rStyle w:val="StyleUnderline"/>
        </w:rPr>
        <w:t xml:space="preserve"> in the unity of humankind, holding that all </w:t>
      </w:r>
      <w:r w:rsidRPr="001475ED">
        <w:rPr>
          <w:rStyle w:val="StyleUnderline"/>
          <w:highlight w:val="green"/>
        </w:rPr>
        <w:t>humans possess something in common</w:t>
      </w:r>
      <w:r w:rsidRPr="0079623E">
        <w:rPr>
          <w:sz w:val="16"/>
        </w:rPr>
        <w:t>, a something that is often described as a common ‘human nature’. The humanist outlook has expressed itself in a variety of political forms, from liberalism to Marxism. Liberal humanists tend to view human nature as possessing a static eternal quality. David Hume, for instance, argued that ‘</w:t>
      </w:r>
      <w:r w:rsidRPr="0079623E">
        <w:rPr>
          <w:rStyle w:val="StyleUnderline"/>
        </w:rPr>
        <w:t>there is</w:t>
      </w:r>
      <w:r w:rsidRPr="0079623E">
        <w:rPr>
          <w:sz w:val="16"/>
        </w:rPr>
        <w:t xml:space="preserve"> a </w:t>
      </w:r>
      <w:r w:rsidRPr="0079623E">
        <w:rPr>
          <w:rStyle w:val="StyleUnderline"/>
        </w:rPr>
        <w:t>great uniformity among acts of men</w:t>
      </w:r>
      <w:r w:rsidRPr="0079623E">
        <w:rPr>
          <w:sz w:val="16"/>
        </w:rPr>
        <w:t xml:space="preserve">, in all nations and ages, and that </w:t>
      </w:r>
      <w:r w:rsidRPr="0079623E">
        <w:rPr>
          <w:rStyle w:val="StyleUnderline"/>
        </w:rPr>
        <w:t>human nature remains the same in its principles</w:t>
      </w:r>
      <w:r w:rsidRPr="0079623E">
        <w:rPr>
          <w:sz w:val="16"/>
        </w:rPr>
        <w:t xml:space="preserve"> and operations’.1 Marx, on the other hand, saw the human essence as a social and historical construction. ‘The human essence’, he wrote, ‘is no abstraction inherent in each single individual. In its reality it is the ensemble of the social relations.’2 In other words, ‘historical humanism’, as Georg Lukacs called it, sees ‘man’ not as simply as naturally given but also ‘as a product of himself and of his own activity in history’.3 Whether liberal or Marxist, </w:t>
      </w:r>
      <w:r w:rsidRPr="001475ED">
        <w:rPr>
          <w:rStyle w:val="StyleUnderline"/>
          <w:highlight w:val="green"/>
        </w:rPr>
        <w:t>underlying all humanist</w:t>
      </w:r>
      <w:r w:rsidRPr="0079623E">
        <w:rPr>
          <w:rStyle w:val="StyleUnderline"/>
        </w:rPr>
        <w:t xml:space="preserve"> strands </w:t>
      </w:r>
      <w:r w:rsidRPr="001475ED">
        <w:rPr>
          <w:rStyle w:val="StyleUnderline"/>
          <w:highlight w:val="green"/>
        </w:rPr>
        <w:t>is</w:t>
      </w:r>
      <w:r w:rsidRPr="0079623E">
        <w:rPr>
          <w:rStyle w:val="StyleUnderline"/>
        </w:rPr>
        <w:t xml:space="preserve"> a </w:t>
      </w:r>
      <w:r w:rsidRPr="001475ED">
        <w:rPr>
          <w:rStyle w:val="StyleUnderline"/>
          <w:highlight w:val="green"/>
        </w:rPr>
        <w:t>belief in</w:t>
      </w:r>
      <w:r w:rsidRPr="0079623E">
        <w:rPr>
          <w:rStyle w:val="StyleUnderline"/>
        </w:rPr>
        <w:t xml:space="preserve"> human </w:t>
      </w:r>
      <w:r w:rsidRPr="001475ED">
        <w:rPr>
          <w:rStyle w:val="StyleUnderline"/>
          <w:highlight w:val="green"/>
        </w:rPr>
        <w:t>emancipation</w:t>
      </w:r>
      <w:r w:rsidRPr="0079623E">
        <w:rPr>
          <w:sz w:val="16"/>
        </w:rPr>
        <w:t xml:space="preserve"> – </w:t>
      </w:r>
      <w:r w:rsidRPr="0079623E">
        <w:rPr>
          <w:rStyle w:val="StyleUnderline"/>
        </w:rPr>
        <w:t xml:space="preserve">the idea that </w:t>
      </w:r>
      <w:r w:rsidRPr="001475ED">
        <w:rPr>
          <w:rStyle w:val="StyleUnderline"/>
          <w:highlight w:val="green"/>
        </w:rPr>
        <w:t>humankind can</w:t>
      </w:r>
      <w:r w:rsidRPr="0079623E">
        <w:rPr>
          <w:rStyle w:val="StyleUnderline"/>
        </w:rPr>
        <w:t xml:space="preserve"> rationally </w:t>
      </w:r>
      <w:r w:rsidRPr="001475ED">
        <w:rPr>
          <w:rStyle w:val="StyleUnderline"/>
          <w:highlight w:val="green"/>
        </w:rPr>
        <w:t>transform society</w:t>
      </w:r>
      <w:r w:rsidRPr="0079623E">
        <w:rPr>
          <w:rStyle w:val="StyleUnderline"/>
        </w:rPr>
        <w:t xml:space="preserve"> </w:t>
      </w:r>
      <w:r w:rsidRPr="001475ED">
        <w:rPr>
          <w:rStyle w:val="StyleUnderline"/>
          <w:highlight w:val="green"/>
        </w:rPr>
        <w:t>through</w:t>
      </w:r>
      <w:r w:rsidRPr="0079623E">
        <w:rPr>
          <w:sz w:val="16"/>
        </w:rPr>
        <w:t xml:space="preserve"> the </w:t>
      </w:r>
      <w:r w:rsidRPr="001475ED">
        <w:rPr>
          <w:rStyle w:val="StyleUnderline"/>
          <w:highlight w:val="green"/>
        </w:rPr>
        <w:t>agency</w:t>
      </w:r>
      <w:r w:rsidRPr="0079623E">
        <w:rPr>
          <w:rStyle w:val="StyleUnderline"/>
        </w:rPr>
        <w:t xml:space="preserve"> </w:t>
      </w:r>
      <w:r w:rsidRPr="0079623E">
        <w:rPr>
          <w:sz w:val="16"/>
        </w:rPr>
        <w:t xml:space="preserve">of its own efforts. Indeed, </w:t>
      </w:r>
      <w:r w:rsidRPr="001475ED">
        <w:rPr>
          <w:rStyle w:val="StyleUnderline"/>
          <w:highlight w:val="green"/>
        </w:rPr>
        <w:t xml:space="preserve">no </w:t>
      </w:r>
      <w:proofErr w:type="spellStart"/>
      <w:r w:rsidRPr="001475ED">
        <w:rPr>
          <w:rStyle w:val="StyleUnderline"/>
          <w:highlight w:val="green"/>
        </w:rPr>
        <w:t>emancipat</w:t>
      </w:r>
      <w:proofErr w:type="spellEnd"/>
      <w:r w:rsidRPr="001475ED">
        <w:rPr>
          <w:rStyle w:val="StyleUnderline"/>
          <w:highlight w:val="green"/>
        </w:rPr>
        <w:t>[ion]</w:t>
      </w:r>
      <w:proofErr w:type="spellStart"/>
      <w:r w:rsidRPr="0079623E">
        <w:rPr>
          <w:rStyle w:val="StyleUnderline"/>
        </w:rPr>
        <w:t>ory</w:t>
      </w:r>
      <w:proofErr w:type="spellEnd"/>
      <w:r w:rsidRPr="0079623E">
        <w:rPr>
          <w:rStyle w:val="StyleUnderline"/>
        </w:rPr>
        <w:t xml:space="preserve"> philosophy </w:t>
      </w:r>
      <w:r w:rsidRPr="001475ED">
        <w:rPr>
          <w:rStyle w:val="StyleUnderline"/>
          <w:highlight w:val="green"/>
        </w:rPr>
        <w:t>is possible without</w:t>
      </w:r>
      <w:r w:rsidRPr="0079623E">
        <w:rPr>
          <w:rStyle w:val="StyleUnderline"/>
        </w:rPr>
        <w:t xml:space="preserve"> a </w:t>
      </w:r>
      <w:r w:rsidRPr="001475ED">
        <w:rPr>
          <w:rStyle w:val="StyleUnderline"/>
          <w:highlight w:val="green"/>
        </w:rPr>
        <w:t>humanist perspective</w:t>
      </w:r>
      <w:r w:rsidRPr="0079623E">
        <w:rPr>
          <w:sz w:val="16"/>
        </w:rPr>
        <w:t xml:space="preserve">, for any </w:t>
      </w:r>
      <w:proofErr w:type="spellStart"/>
      <w:r w:rsidRPr="0079623E">
        <w:rPr>
          <w:sz w:val="16"/>
        </w:rPr>
        <w:t>antihumanist</w:t>
      </w:r>
      <w:proofErr w:type="spellEnd"/>
      <w:r w:rsidRPr="0079623E">
        <w:rPr>
          <w:sz w:val="16"/>
        </w:rPr>
        <w:t xml:space="preserve"> outlook is forced to look outside of humanity for the agency of salvation. Conversely, </w:t>
      </w:r>
      <w:r w:rsidRPr="0079623E">
        <w:rPr>
          <w:rStyle w:val="StyleUnderline"/>
        </w:rPr>
        <w:t>no humanist outlook is possible without an accompanying belief in</w:t>
      </w:r>
      <w:r w:rsidRPr="0079623E">
        <w:rPr>
          <w:sz w:val="16"/>
        </w:rPr>
        <w:t xml:space="preserve"> human rationality </w:t>
      </w:r>
      <w:r w:rsidRPr="0079623E">
        <w:rPr>
          <w:rStyle w:val="StyleUnderline"/>
        </w:rPr>
        <w:t>and capacity for social progress</w:t>
      </w:r>
      <w:r w:rsidRPr="0079623E">
        <w:rPr>
          <w:sz w:val="16"/>
        </w:rPr>
        <w:t xml:space="preserve">. </w:t>
      </w:r>
      <w:proofErr w:type="spellStart"/>
      <w:r w:rsidRPr="0079623E">
        <w:rPr>
          <w:sz w:val="16"/>
        </w:rPr>
        <w:t>Antihumanist</w:t>
      </w:r>
      <w:proofErr w:type="spellEnd"/>
      <w:r w:rsidRPr="0079623E">
        <w:rPr>
          <w:sz w:val="16"/>
        </w:rPr>
        <w:t xml:space="preserve"> strands developed from the Enlightenment onwards, largely in opposition to the idea of rational human emancipation. Just as there have been a number of strands of humanism, so there have been </w:t>
      </w:r>
      <w:proofErr w:type="gramStart"/>
      <w:r w:rsidRPr="0079623E">
        <w:rPr>
          <w:sz w:val="16"/>
        </w:rPr>
        <w:t>an</w:t>
      </w:r>
      <w:proofErr w:type="gramEnd"/>
      <w:r w:rsidRPr="0079623E">
        <w:rPr>
          <w:sz w:val="16"/>
        </w:rPr>
        <w:t xml:space="preserve"> number of different strands of antihumanism, ranging from the conservatism of Burke, the Catholic reaction of de </w:t>
      </w:r>
      <w:proofErr w:type="spellStart"/>
      <w:r w:rsidRPr="0079623E">
        <w:rPr>
          <w:sz w:val="16"/>
        </w:rPr>
        <w:t>Maistre</w:t>
      </w:r>
      <w:proofErr w:type="spellEnd"/>
      <w:r w:rsidRPr="0079623E">
        <w:rPr>
          <w:sz w:val="16"/>
        </w:rPr>
        <w:t xml:space="preserve"> to the nihilism of Nietzsche and the Nazism of Heidegger. All rejected Enlightenment rationalism and the idea of social progress because they despaired of the capacity of humankind for such rational progress. Such despair often emerged out of fear of, and contempt for, the masses, who were seen as irrational, atavistic and a threat to civilized society. </w:t>
      </w:r>
      <w:r w:rsidRPr="001475ED">
        <w:rPr>
          <w:rStyle w:val="StyleUnderline"/>
          <w:highlight w:val="green"/>
        </w:rPr>
        <w:t>Antihumanism rejected</w:t>
      </w:r>
      <w:r w:rsidRPr="0079623E">
        <w:rPr>
          <w:rStyle w:val="StyleUnderline"/>
        </w:rPr>
        <w:t xml:space="preserve"> ideas of </w:t>
      </w:r>
      <w:r w:rsidRPr="001475ED">
        <w:rPr>
          <w:rStyle w:val="StyleUnderline"/>
          <w:highlight w:val="green"/>
        </w:rPr>
        <w:t>equality</w:t>
      </w:r>
      <w:r w:rsidRPr="0079623E">
        <w:rPr>
          <w:rStyle w:val="StyleUnderline"/>
        </w:rPr>
        <w:t xml:space="preserve"> and </w:t>
      </w:r>
      <w:r w:rsidRPr="0081281F">
        <w:rPr>
          <w:rStyle w:val="StyleUnderline"/>
        </w:rPr>
        <w:t>human unity, celebrating instead difference and divergence, and exalting the particular</w:t>
      </w:r>
      <w:r w:rsidRPr="0079623E">
        <w:rPr>
          <w:rStyle w:val="StyleUnderline"/>
        </w:rPr>
        <w:t xml:space="preserve"> and the authentic over the universal</w:t>
      </w:r>
      <w:r w:rsidRPr="0079623E">
        <w:rPr>
          <w:sz w:val="16"/>
        </w:rPr>
        <w:t>.</w:t>
      </w:r>
    </w:p>
    <w:p w14:paraId="6B340F84" w14:textId="77777777" w:rsidR="00194061" w:rsidRPr="0087209D" w:rsidRDefault="00194061" w:rsidP="00194061">
      <w:pPr>
        <w:pStyle w:val="Heading4"/>
      </w:pPr>
      <w:r>
        <w:lastRenderedPageBreak/>
        <w:t>Humanism is key to resolve racism</w:t>
      </w:r>
    </w:p>
    <w:p w14:paraId="47443C81" w14:textId="77777777" w:rsidR="00194061" w:rsidRPr="007D06BF" w:rsidRDefault="00194061" w:rsidP="00194061">
      <w:pPr>
        <w:rPr>
          <w:sz w:val="18"/>
          <w:szCs w:val="18"/>
        </w:rPr>
      </w:pPr>
      <w:r w:rsidRPr="007D06BF">
        <w:rPr>
          <w:sz w:val="18"/>
          <w:szCs w:val="18"/>
        </w:rPr>
        <w:t xml:space="preserve">Kenan </w:t>
      </w:r>
      <w:r w:rsidRPr="007D06BF">
        <w:rPr>
          <w:rStyle w:val="StyleUnderline"/>
        </w:rPr>
        <w:t>Malik 12</w:t>
      </w:r>
      <w:r w:rsidRPr="007D06BF">
        <w:rPr>
          <w:sz w:val="18"/>
          <w:szCs w:val="18"/>
        </w:rPr>
        <w:t xml:space="preserve"> – Writer, latest book is “The Quest for a Moral Compass: A Global History of Ethics” “HUMANISM, ANTIHUMANISM AND THE RADICAL TRADITION.” </w:t>
      </w:r>
      <w:proofErr w:type="spellStart"/>
      <w:r w:rsidRPr="007D06BF">
        <w:rPr>
          <w:sz w:val="18"/>
          <w:szCs w:val="18"/>
        </w:rPr>
        <w:t>Pandaemonium</w:t>
      </w:r>
      <w:proofErr w:type="spellEnd"/>
      <w:r w:rsidRPr="007D06BF">
        <w:rPr>
          <w:sz w:val="18"/>
          <w:szCs w:val="18"/>
        </w:rPr>
        <w:t>, 6 Nov. 2012, kenanmalik.wordpress.com/2012/11/06/humanism-antihumanism-and-the-radical-tradition</w:t>
      </w:r>
      <w:proofErr w:type="gramStart"/>
      <w:r w:rsidRPr="007D06BF">
        <w:rPr>
          <w:sz w:val="18"/>
          <w:szCs w:val="18"/>
        </w:rPr>
        <w:t>/./</w:t>
      </w:r>
      <w:proofErr w:type="gramEnd"/>
      <w:r w:rsidRPr="007D06BF">
        <w:rPr>
          <w:sz w:val="18"/>
          <w:szCs w:val="18"/>
        </w:rPr>
        <w:t>/NG</w:t>
      </w:r>
    </w:p>
    <w:p w14:paraId="1FD1FCF4" w14:textId="77777777" w:rsidR="00194061" w:rsidRPr="00B16D61" w:rsidRDefault="00194061" w:rsidP="00194061">
      <w:pPr>
        <w:rPr>
          <w:sz w:val="16"/>
        </w:rPr>
      </w:pPr>
      <w:r w:rsidRPr="0079623E">
        <w:rPr>
          <w:rStyle w:val="StyleUnderline"/>
          <w:highlight w:val="green"/>
        </w:rPr>
        <w:t>The idea</w:t>
      </w:r>
      <w:r w:rsidRPr="007D06BF">
        <w:rPr>
          <w:rStyle w:val="StyleUnderline"/>
        </w:rPr>
        <w:t xml:space="preserve"> that</w:t>
      </w:r>
      <w:r w:rsidRPr="00D44EE5">
        <w:rPr>
          <w:sz w:val="16"/>
        </w:rPr>
        <w:t xml:space="preserve"> technological and social progress could be the cause of barbarism led many, and not just poststructuralists, to find evidence not simply of </w:t>
      </w:r>
      <w:r w:rsidRPr="0079623E">
        <w:rPr>
          <w:rStyle w:val="StyleUnderline"/>
        </w:rPr>
        <w:t>humanism</w:t>
      </w:r>
      <w:r w:rsidRPr="007D06BF">
        <w:rPr>
          <w:rStyle w:val="StyleUnderline"/>
        </w:rPr>
        <w:t xml:space="preserve"> </w:t>
      </w:r>
      <w:r w:rsidRPr="00D44EE5">
        <w:rPr>
          <w:sz w:val="16"/>
        </w:rPr>
        <w:t>but of the whole project of ‘</w:t>
      </w:r>
      <w:r w:rsidRPr="007D06BF">
        <w:rPr>
          <w:rStyle w:val="StyleUnderline"/>
        </w:rPr>
        <w:t xml:space="preserve">modernity’ behind </w:t>
      </w:r>
      <w:r w:rsidRPr="0079623E">
        <w:rPr>
          <w:rStyle w:val="StyleUnderline"/>
          <w:highlight w:val="green"/>
        </w:rPr>
        <w:t>the Holocaust</w:t>
      </w:r>
      <w:r w:rsidRPr="00D44EE5">
        <w:rPr>
          <w:sz w:val="16"/>
        </w:rPr>
        <w:t xml:space="preserve">. The sociologist Zygmunt Bauman has </w:t>
      </w:r>
      <w:r w:rsidRPr="007D06BF">
        <w:rPr>
          <w:rStyle w:val="StyleUnderline"/>
        </w:rPr>
        <w:t>suggested</w:t>
      </w:r>
      <w:r w:rsidRPr="00D44EE5">
        <w:rPr>
          <w:sz w:val="16"/>
        </w:rPr>
        <w:t xml:space="preserve"> that </w:t>
      </w:r>
      <w:r w:rsidRPr="007D06BF">
        <w:rPr>
          <w:rStyle w:val="StyleUnderline"/>
        </w:rPr>
        <w:t xml:space="preserve">the Final Solution </w:t>
      </w:r>
      <w:r w:rsidRPr="0079623E">
        <w:rPr>
          <w:rStyle w:val="StyleUnderline"/>
          <w:highlight w:val="green"/>
        </w:rPr>
        <w:t>was the ‘product’ not ‘failure’ of</w:t>
      </w:r>
      <w:r w:rsidRPr="00D44EE5">
        <w:rPr>
          <w:sz w:val="16"/>
        </w:rPr>
        <w:t xml:space="preserve"> modernity and that ‘it was the </w:t>
      </w:r>
      <w:r w:rsidRPr="007D06BF">
        <w:rPr>
          <w:rStyle w:val="StyleUnderline"/>
        </w:rPr>
        <w:t>rational</w:t>
      </w:r>
      <w:r>
        <w:rPr>
          <w:rStyle w:val="StyleUnderline"/>
        </w:rPr>
        <w:t xml:space="preserve"> </w:t>
      </w:r>
      <w:r w:rsidRPr="0079623E">
        <w:rPr>
          <w:rStyle w:val="StyleUnderline"/>
          <w:highlight w:val="green"/>
        </w:rPr>
        <w:t>[humanism]</w:t>
      </w:r>
      <w:r w:rsidRPr="00D44EE5">
        <w:rPr>
          <w:sz w:val="16"/>
        </w:rPr>
        <w:t xml:space="preserve"> world of modern </w:t>
      </w:r>
      <w:r w:rsidRPr="007D06BF">
        <w:rPr>
          <w:rStyle w:val="StyleUnderline"/>
        </w:rPr>
        <w:t>civilization that made the Holocaust thinkable’.</w:t>
      </w:r>
      <w:r w:rsidRPr="00D44EE5">
        <w:rPr>
          <w:sz w:val="16"/>
        </w:rPr>
        <w:t xml:space="preserve">18 Bauman’s hint that ‘civilization’ itself may have been responsible for the barbarism of the Final Solution is made explicit by Richard Rubinstein who (in a phrase approvingly quoted by Bauman) argues that the Holocaust ‘bears witness to the advance of civilization’.19 </w:t>
      </w:r>
      <w:r w:rsidRPr="00A1584E">
        <w:rPr>
          <w:rStyle w:val="StyleUnderline"/>
        </w:rPr>
        <w:t>The arg</w:t>
      </w:r>
      <w:r w:rsidRPr="00D44EE5">
        <w:rPr>
          <w:sz w:val="16"/>
        </w:rPr>
        <w:t xml:space="preserve">ument </w:t>
      </w:r>
      <w:r w:rsidRPr="00A1584E">
        <w:rPr>
          <w:rStyle w:val="StyleUnderline"/>
        </w:rPr>
        <w:t>that humanism</w:t>
      </w:r>
      <w:r w:rsidRPr="00D44EE5">
        <w:rPr>
          <w:sz w:val="16"/>
        </w:rPr>
        <w:t xml:space="preserve"> and rationalism (or ‘modernity’) </w:t>
      </w:r>
      <w:r w:rsidRPr="00A1584E">
        <w:rPr>
          <w:rStyle w:val="StyleUnderline"/>
        </w:rPr>
        <w:t>are the causes of the Holocaust implies</w:t>
      </w:r>
      <w:r w:rsidRPr="00D44EE5">
        <w:rPr>
          <w:sz w:val="16"/>
        </w:rPr>
        <w:t xml:space="preserve">, in the words of the philosopher Tzvetan Todorov, ‘not only </w:t>
      </w:r>
      <w:r w:rsidRPr="00A1584E">
        <w:rPr>
          <w:rStyle w:val="StyleUnderline"/>
        </w:rPr>
        <w:t xml:space="preserve">that the speaker is </w:t>
      </w:r>
      <w:r w:rsidRPr="0079623E">
        <w:rPr>
          <w:rStyle w:val="StyleUnderline"/>
          <w:highlight w:val="green"/>
        </w:rPr>
        <w:t>disregard[s]</w:t>
      </w:r>
      <w:proofErr w:type="spellStart"/>
      <w:r w:rsidRPr="00A1584E">
        <w:rPr>
          <w:rStyle w:val="StyleUnderline"/>
        </w:rPr>
        <w:t>ing</w:t>
      </w:r>
      <w:proofErr w:type="spellEnd"/>
      <w:r w:rsidRPr="00D44EE5">
        <w:rPr>
          <w:sz w:val="16"/>
        </w:rPr>
        <w:t xml:space="preserve"> or repressing </w:t>
      </w:r>
      <w:r w:rsidRPr="00A1584E">
        <w:rPr>
          <w:rStyle w:val="StyleUnderline"/>
        </w:rPr>
        <w:t xml:space="preserve">the ideological </w:t>
      </w:r>
      <w:r w:rsidRPr="0079623E">
        <w:rPr>
          <w:rStyle w:val="StyleUnderline"/>
          <w:highlight w:val="green"/>
        </w:rPr>
        <w:t>roots of fascism in</w:t>
      </w:r>
      <w:r w:rsidRPr="00D44EE5">
        <w:rPr>
          <w:sz w:val="16"/>
        </w:rPr>
        <w:t xml:space="preserve"> nineteenth century </w:t>
      </w:r>
      <w:r w:rsidRPr="0079623E">
        <w:rPr>
          <w:rStyle w:val="StyleUnderline"/>
          <w:highlight w:val="green"/>
        </w:rPr>
        <w:t>antihumanism</w:t>
      </w:r>
      <w:r w:rsidRPr="00D44EE5">
        <w:rPr>
          <w:sz w:val="16"/>
        </w:rPr>
        <w:t xml:space="preserve">… but also that </w:t>
      </w:r>
      <w:r w:rsidRPr="00D44EE5">
        <w:rPr>
          <w:rStyle w:val="StyleUnderline"/>
        </w:rPr>
        <w:t>the speaker is</w:t>
      </w:r>
      <w:r w:rsidRPr="00D44EE5">
        <w:rPr>
          <w:sz w:val="16"/>
        </w:rPr>
        <w:t xml:space="preserve"> willfully cultivating a logical paradox, since he is complacently </w:t>
      </w:r>
      <w:r w:rsidRPr="00311EFF">
        <w:rPr>
          <w:rStyle w:val="StyleUnderline"/>
          <w:highlight w:val="green"/>
        </w:rPr>
        <w:t>deducing</w:t>
      </w:r>
      <w:r w:rsidRPr="00D44EE5">
        <w:rPr>
          <w:rStyle w:val="StyleUnderline"/>
        </w:rPr>
        <w:t xml:space="preserve"> the thesis of the </w:t>
      </w:r>
      <w:r w:rsidRPr="00311EFF">
        <w:rPr>
          <w:rStyle w:val="StyleUnderline"/>
          <w:highlight w:val="green"/>
        </w:rPr>
        <w:t>inequality of man on the basis of human equality’</w:t>
      </w:r>
      <w:r w:rsidRPr="00D44EE5">
        <w:rPr>
          <w:sz w:val="16"/>
        </w:rPr>
        <w:t xml:space="preserve">.20 We have seen through this book how </w:t>
      </w:r>
      <w:r w:rsidRPr="00D44EE5">
        <w:rPr>
          <w:rStyle w:val="StyleUnderline"/>
        </w:rPr>
        <w:t>the discourse of race was a product of the degradation of Enlightenment</w:t>
      </w:r>
      <w:r w:rsidRPr="00D44EE5">
        <w:rPr>
          <w:sz w:val="16"/>
        </w:rPr>
        <w:t xml:space="preserve"> humanism, </w:t>
      </w:r>
      <w:r w:rsidRPr="00D44EE5">
        <w:rPr>
          <w:rStyle w:val="StyleUnderline"/>
        </w:rPr>
        <w:t>universalism and reason</w:t>
      </w:r>
      <w:r w:rsidRPr="00D44EE5">
        <w:rPr>
          <w:sz w:val="16"/>
        </w:rPr>
        <w:t xml:space="preserve">. </w:t>
      </w:r>
      <w:r w:rsidRPr="00D44EE5">
        <w:rPr>
          <w:rStyle w:val="StyleUnderline"/>
        </w:rPr>
        <w:t xml:space="preserve">Scientific </w:t>
      </w:r>
      <w:r w:rsidRPr="00311EFF">
        <w:rPr>
          <w:rStyle w:val="StyleUnderline"/>
          <w:highlight w:val="green"/>
        </w:rPr>
        <w:t>racism was not the application of</w:t>
      </w:r>
      <w:r w:rsidRPr="00D44EE5">
        <w:rPr>
          <w:rStyle w:val="StyleUnderline"/>
        </w:rPr>
        <w:t xml:space="preserve"> </w:t>
      </w:r>
      <w:r w:rsidRPr="00D44EE5">
        <w:rPr>
          <w:sz w:val="16"/>
        </w:rPr>
        <w:t xml:space="preserve">science and </w:t>
      </w:r>
      <w:r w:rsidRPr="00311EFF">
        <w:rPr>
          <w:rStyle w:val="StyleUnderline"/>
          <w:highlight w:val="green"/>
        </w:rPr>
        <w:t>reason</w:t>
      </w:r>
      <w:r w:rsidRPr="00D44EE5">
        <w:rPr>
          <w:rStyle w:val="StyleUnderline"/>
        </w:rPr>
        <w:t xml:space="preserve"> to</w:t>
      </w:r>
      <w:r w:rsidRPr="00D44EE5">
        <w:rPr>
          <w:sz w:val="16"/>
        </w:rPr>
        <w:t xml:space="preserve"> the question of </w:t>
      </w:r>
      <w:r w:rsidRPr="00D44EE5">
        <w:rPr>
          <w:rStyle w:val="StyleUnderline"/>
        </w:rPr>
        <w:t>human difference</w:t>
      </w:r>
      <w:r w:rsidRPr="00D44EE5">
        <w:rPr>
          <w:sz w:val="16"/>
        </w:rPr>
        <w:t>s</w:t>
      </w:r>
      <w:r w:rsidRPr="00D44EE5">
        <w:rPr>
          <w:rStyle w:val="StyleUnderline"/>
        </w:rPr>
        <w:t xml:space="preserve">, </w:t>
      </w:r>
      <w:r w:rsidRPr="00311EFF">
        <w:rPr>
          <w:rStyle w:val="StyleUnderline"/>
          <w:highlight w:val="green"/>
        </w:rPr>
        <w:t>but</w:t>
      </w:r>
      <w:r w:rsidRPr="00D44EE5">
        <w:rPr>
          <w:rStyle w:val="StyleUnderline"/>
        </w:rPr>
        <w:t xml:space="preserve"> the </w:t>
      </w:r>
      <w:r w:rsidRPr="00311EFF">
        <w:rPr>
          <w:rStyle w:val="StyleUnderline"/>
          <w:highlight w:val="green"/>
        </w:rPr>
        <w:t>use of</w:t>
      </w:r>
      <w:r w:rsidRPr="00D44EE5">
        <w:rPr>
          <w:sz w:val="16"/>
        </w:rPr>
        <w:t xml:space="preserve"> the </w:t>
      </w:r>
      <w:r w:rsidRPr="00D44EE5">
        <w:rPr>
          <w:rStyle w:val="StyleUnderline"/>
        </w:rPr>
        <w:t xml:space="preserve">discourse of </w:t>
      </w:r>
      <w:r w:rsidRPr="00311EFF">
        <w:rPr>
          <w:rStyle w:val="StyleUnderline"/>
          <w:highlight w:val="green"/>
        </w:rPr>
        <w:t>science to give legitimacy to irrational</w:t>
      </w:r>
      <w:r w:rsidRPr="00D44EE5">
        <w:rPr>
          <w:sz w:val="16"/>
        </w:rPr>
        <w:t xml:space="preserve">, unscientific </w:t>
      </w:r>
      <w:r w:rsidRPr="00311EFF">
        <w:rPr>
          <w:rStyle w:val="StyleUnderline"/>
          <w:highlight w:val="green"/>
        </w:rPr>
        <w:t>arg</w:t>
      </w:r>
      <w:r w:rsidRPr="00D44EE5">
        <w:rPr>
          <w:rStyle w:val="StyleUnderline"/>
        </w:rPr>
        <w:t>ument</w:t>
      </w:r>
      <w:r w:rsidRPr="00311EFF">
        <w:rPr>
          <w:rStyle w:val="StyleUnderline"/>
          <w:highlight w:val="green"/>
        </w:rPr>
        <w:t>s</w:t>
      </w:r>
      <w:r w:rsidRPr="00D44EE5">
        <w:rPr>
          <w:rStyle w:val="StyleUnderline"/>
        </w:rPr>
        <w:t>.</w:t>
      </w:r>
      <w:r w:rsidRPr="00D44EE5">
        <w:rPr>
          <w:sz w:val="16"/>
        </w:rPr>
        <w:t xml:space="preserve"> The ‘Final Solution’ was implicit in the racial policies pursued by the Nazis. </w:t>
      </w:r>
      <w:r w:rsidRPr="00311EFF">
        <w:rPr>
          <w:rStyle w:val="StyleUnderline"/>
          <w:highlight w:val="green"/>
        </w:rPr>
        <w:t>To engage in</w:t>
      </w:r>
      <w:r w:rsidRPr="00D44EE5">
        <w:rPr>
          <w:rStyle w:val="StyleUnderline"/>
        </w:rPr>
        <w:t xml:space="preserve"> mass </w:t>
      </w:r>
      <w:proofErr w:type="gramStart"/>
      <w:r w:rsidRPr="00311EFF">
        <w:rPr>
          <w:rStyle w:val="StyleUnderline"/>
          <w:highlight w:val="green"/>
        </w:rPr>
        <w:t>extermination</w:t>
      </w:r>
      <w:proofErr w:type="gramEnd"/>
      <w:r w:rsidRPr="00311EFF">
        <w:rPr>
          <w:rStyle w:val="StyleUnderline"/>
          <w:highlight w:val="green"/>
        </w:rPr>
        <w:t xml:space="preserve"> it</w:t>
      </w:r>
      <w:r w:rsidRPr="00D44EE5">
        <w:rPr>
          <w:rStyle w:val="StyleUnderline"/>
        </w:rPr>
        <w:t xml:space="preserve"> wa</w:t>
      </w:r>
      <w:r w:rsidRPr="00311EFF">
        <w:rPr>
          <w:rStyle w:val="StyleUnderline"/>
          <w:highlight w:val="green"/>
        </w:rPr>
        <w:t>s necessary to believe</w:t>
      </w:r>
      <w:r w:rsidRPr="00D44EE5">
        <w:rPr>
          <w:sz w:val="16"/>
        </w:rPr>
        <w:t xml:space="preserve"> that the </w:t>
      </w:r>
      <w:r w:rsidRPr="00311EFF">
        <w:rPr>
          <w:sz w:val="16"/>
          <w:highlight w:val="green"/>
        </w:rPr>
        <w:t>o</w:t>
      </w:r>
      <w:r w:rsidRPr="00311EFF">
        <w:rPr>
          <w:rStyle w:val="StyleUnderline"/>
          <w:highlight w:val="green"/>
        </w:rPr>
        <w:t>bjects of that policy were less than human</w:t>
      </w:r>
      <w:r w:rsidRPr="00D44EE5">
        <w:rPr>
          <w:sz w:val="16"/>
        </w:rPr>
        <w:t xml:space="preserve">. But to say that it was a rationally conceived plan is to elevate the prejudices of the </w:t>
      </w:r>
      <w:proofErr w:type="spellStart"/>
      <w:r w:rsidRPr="00D44EE5">
        <w:rPr>
          <w:sz w:val="16"/>
        </w:rPr>
        <w:t>Thrid</w:t>
      </w:r>
      <w:proofErr w:type="spellEnd"/>
      <w:r w:rsidRPr="00D44EE5">
        <w:rPr>
          <w:sz w:val="16"/>
        </w:rPr>
        <w:t xml:space="preserve"> Reich to the status of scientific knowledge – in other words to accept as true the very claims of racial discourse. As Todorov has put it, to attribute such ideas to Enlightenment humanism ‘is to take at face value what was only propaganda: an attempt, most often a clumsy one, to replaster the façade of a building constructed for quite a different purpose’.21</w:t>
      </w:r>
    </w:p>
    <w:p w14:paraId="3685DE7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578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78F9"/>
    <w:rsid w:val="001761FC"/>
    <w:rsid w:val="00182655"/>
    <w:rsid w:val="001840F2"/>
    <w:rsid w:val="00185134"/>
    <w:rsid w:val="001856C6"/>
    <w:rsid w:val="00191B5F"/>
    <w:rsid w:val="00192487"/>
    <w:rsid w:val="00193416"/>
    <w:rsid w:val="00194061"/>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054C"/>
    <w:rsid w:val="002E0643"/>
    <w:rsid w:val="002E392E"/>
    <w:rsid w:val="002E6BBC"/>
    <w:rsid w:val="002F1BA9"/>
    <w:rsid w:val="002F6E74"/>
    <w:rsid w:val="003106B3"/>
    <w:rsid w:val="0031385D"/>
    <w:rsid w:val="003168B5"/>
    <w:rsid w:val="003171AB"/>
    <w:rsid w:val="003223B2"/>
    <w:rsid w:val="00322A67"/>
    <w:rsid w:val="00330E13"/>
    <w:rsid w:val="00335A23"/>
    <w:rsid w:val="00340707"/>
    <w:rsid w:val="00341C61"/>
    <w:rsid w:val="00351841"/>
    <w:rsid w:val="003624A6"/>
    <w:rsid w:val="00362DB2"/>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6978"/>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F3B"/>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3898"/>
    <w:rsid w:val="00607D6C"/>
    <w:rsid w:val="0061383D"/>
    <w:rsid w:val="00614546"/>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00C3"/>
    <w:rsid w:val="00B12933"/>
    <w:rsid w:val="00B12B88"/>
    <w:rsid w:val="00B137E0"/>
    <w:rsid w:val="00B13BC8"/>
    <w:rsid w:val="00B24662"/>
    <w:rsid w:val="00B3569C"/>
    <w:rsid w:val="00B40C29"/>
    <w:rsid w:val="00B43676"/>
    <w:rsid w:val="00B5602D"/>
    <w:rsid w:val="00B60125"/>
    <w:rsid w:val="00B6656B"/>
    <w:rsid w:val="00B71625"/>
    <w:rsid w:val="00B75C54"/>
    <w:rsid w:val="00B8710E"/>
    <w:rsid w:val="00B92A93"/>
    <w:rsid w:val="00B95788"/>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3FC1"/>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5783"/>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32F5A9"/>
  <w14:defaultImageDpi w14:val="300"/>
  <w15:docId w15:val="{1D180B97-E8AA-5040-A647-6B5F86A25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0389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038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038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038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t"/>
    <w:basedOn w:val="Normal"/>
    <w:next w:val="Normal"/>
    <w:link w:val="Heading4Char"/>
    <w:uiPriority w:val="9"/>
    <w:unhideWhenUsed/>
    <w:qFormat/>
    <w:rsid w:val="0060389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038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3898"/>
  </w:style>
  <w:style w:type="character" w:customStyle="1" w:styleId="Heading1Char">
    <w:name w:val="Heading 1 Char"/>
    <w:aliases w:val="Pocket Char"/>
    <w:basedOn w:val="DefaultParagraphFont"/>
    <w:link w:val="Heading1"/>
    <w:uiPriority w:val="9"/>
    <w:rsid w:val="0060389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0389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0389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
    <w:basedOn w:val="DefaultParagraphFont"/>
    <w:link w:val="Heading4"/>
    <w:uiPriority w:val="9"/>
    <w:rsid w:val="0060389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03898"/>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1"/>
    <w:qFormat/>
    <w:rsid w:val="00603898"/>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20"/>
    <w:qFormat/>
    <w:rsid w:val="0060389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0389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603898"/>
    <w:rPr>
      <w:color w:val="auto"/>
      <w:u w:val="none"/>
    </w:rPr>
  </w:style>
  <w:style w:type="paragraph" w:styleId="DocumentMap">
    <w:name w:val="Document Map"/>
    <w:basedOn w:val="Normal"/>
    <w:link w:val="DocumentMapChar"/>
    <w:uiPriority w:val="99"/>
    <w:semiHidden/>
    <w:unhideWhenUsed/>
    <w:rsid w:val="006038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03898"/>
    <w:rPr>
      <w:rFonts w:ascii="Lucida Grande" w:hAnsi="Lucida Grande" w:cs="Lucida Grande"/>
    </w:rPr>
  </w:style>
  <w:style w:type="character" w:customStyle="1" w:styleId="UnresolvedMention1">
    <w:name w:val="Unresolved Mention1"/>
    <w:basedOn w:val="DefaultParagraphFont"/>
    <w:uiPriority w:val="99"/>
    <w:semiHidden/>
    <w:unhideWhenUsed/>
    <w:rsid w:val="00B95788"/>
    <w:rPr>
      <w:color w:val="605E5C"/>
      <w:shd w:val="clear" w:color="auto" w:fill="E1DFDD"/>
    </w:rPr>
  </w:style>
  <w:style w:type="paragraph" w:customStyle="1" w:styleId="textbold">
    <w:name w:val="text bold"/>
    <w:basedOn w:val="Normal"/>
    <w:link w:val="Emphasis"/>
    <w:uiPriority w:val="20"/>
    <w:qFormat/>
    <w:rsid w:val="00B95788"/>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34"/>
    <w:unhideWhenUsed/>
    <w:qFormat/>
    <w:rsid w:val="00B95788"/>
    <w:pPr>
      <w:ind w:left="720"/>
      <w:contextualSpacing/>
    </w:pPr>
  </w:style>
  <w:style w:type="character" w:customStyle="1" w:styleId="UnderlineBold">
    <w:name w:val="Underline + Bold"/>
    <w:uiPriority w:val="1"/>
    <w:qFormat/>
    <w:rsid w:val="00B95788"/>
    <w:rPr>
      <w:b/>
      <w:sz w:val="20"/>
      <w:u w:val="single"/>
    </w:rPr>
  </w:style>
  <w:style w:type="character" w:styleId="UnresolvedMention">
    <w:name w:val="Unresolved Mention"/>
    <w:basedOn w:val="DefaultParagraphFont"/>
    <w:uiPriority w:val="99"/>
    <w:rsid w:val="00B95788"/>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B95788"/>
    <w:rPr>
      <w:sz w:val="26"/>
      <w:u w:val="single"/>
    </w:rPr>
  </w:style>
  <w:style w:type="paragraph" w:customStyle="1" w:styleId="Emphasis1">
    <w:name w:val="Emphasis1"/>
    <w:basedOn w:val="Normal"/>
    <w:autoRedefine/>
    <w:uiPriority w:val="7"/>
    <w:qFormat/>
    <w:rsid w:val="00B95788"/>
    <w:pPr>
      <w:widowControl w:val="0"/>
      <w:pBdr>
        <w:top w:val="single" w:sz="4" w:space="1" w:color="auto"/>
        <w:left w:val="single" w:sz="4" w:space="4" w:color="auto"/>
        <w:bottom w:val="single" w:sz="4" w:space="1" w:color="auto"/>
        <w:right w:val="single" w:sz="4" w:space="4" w:color="auto"/>
      </w:pBdr>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B9578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603898"/>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603898"/>
    <w:rPr>
      <w:rFonts w:ascii="Times New Roman" w:eastAsia="Times New Roman" w:hAnsi="Times New Roman" w:cs="Times New Roman"/>
    </w:rPr>
  </w:style>
  <w:style w:type="paragraph" w:styleId="Footer">
    <w:name w:val="footer"/>
    <w:basedOn w:val="Normal"/>
    <w:link w:val="FooterChar"/>
    <w:uiPriority w:val="99"/>
    <w:unhideWhenUsed/>
    <w:rsid w:val="006038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3898"/>
    <w:rPr>
      <w:rFonts w:ascii="Calibri" w:hAnsi="Calibri"/>
      <w:sz w:val="22"/>
    </w:rPr>
  </w:style>
  <w:style w:type="paragraph" w:styleId="Header">
    <w:name w:val="header"/>
    <w:basedOn w:val="Normal"/>
    <w:link w:val="HeaderChar"/>
    <w:uiPriority w:val="99"/>
    <w:unhideWhenUsed/>
    <w:rsid w:val="006038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3898"/>
    <w:rPr>
      <w:rFonts w:ascii="Calibri" w:hAnsi="Calibri"/>
      <w:sz w:val="22"/>
    </w:rPr>
  </w:style>
  <w:style w:type="paragraph" w:customStyle="1" w:styleId="Emphasize">
    <w:name w:val="Emphasize"/>
    <w:basedOn w:val="Normal"/>
    <w:uiPriority w:val="7"/>
    <w:qFormat/>
    <w:rsid w:val="00603898"/>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table" w:styleId="TableGrid">
    <w:name w:val="Table Grid"/>
    <w:basedOn w:val="TableNormal"/>
    <w:uiPriority w:val="59"/>
    <w:rsid w:val="00603898"/>
    <w:rPr>
      <w:rFonts w:eastAsiaTheme="minorHAns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bulletin.org/space-weapons-and-risk-nuclear-exchanges8346"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intlscholar.com/periodical/12/14/2020/analysis-commercialization-space-risk-international-law-military-space-rac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youtube.com/watch?v=fP-2F9MXjR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xtrotalpha.jalopnik.com/these-are-the-doomsday-satellites-that-detected-the-exp-1737434876" TargetMode="External"/><Relationship Id="rId5" Type="http://schemas.openxmlformats.org/officeDocument/2006/relationships/numbering" Target="numbering.xml"/><Relationship Id="rId15" Type="http://schemas.openxmlformats.org/officeDocument/2006/relationships/hyperlink" Target="https://www.ncbi.nlm.nih.gov/pmc/articles/PMC6446569/" TargetMode="External"/><Relationship Id="rId10" Type="http://schemas.openxmlformats.org/officeDocument/2006/relationships/hyperlink" Target="https://aerospace.org/sites/default/files/2019-04/Crosslink%20Fall%202015%20V16N1%20.pdf" TargetMode="External"/><Relationship Id="rId4" Type="http://schemas.openxmlformats.org/officeDocument/2006/relationships/customXml" Target="../customXml/item4.xml"/><Relationship Id="rId9" Type="http://schemas.openxmlformats.org/officeDocument/2006/relationships/hyperlink" Target="https://commons.und.edu/theses/2455/" TargetMode="External"/><Relationship Id="rId14"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31</Pages>
  <Words>24615</Words>
  <Characters>140311</Characters>
  <Application>Microsoft Office Word</Application>
  <DocSecurity>0</DocSecurity>
  <Lines>1169</Lines>
  <Paragraphs>329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164597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5</cp:revision>
  <dcterms:created xsi:type="dcterms:W3CDTF">2022-01-07T17:43:00Z</dcterms:created>
  <dcterms:modified xsi:type="dcterms:W3CDTF">2022-01-07T18:32:00Z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