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7C805" w14:textId="77777777" w:rsidR="00057F96" w:rsidRDefault="00057F96" w:rsidP="00057F96">
      <w:pPr>
        <w:pStyle w:val="Heading3"/>
      </w:pPr>
      <w:r>
        <w:t>1AC: Commercial Encroachment</w:t>
      </w:r>
    </w:p>
    <w:p w14:paraId="17916DDE" w14:textId="77777777" w:rsidR="00057F96" w:rsidRDefault="00057F96" w:rsidP="00057F96">
      <w:pPr>
        <w:pStyle w:val="Heading4"/>
      </w:pPr>
      <w:r>
        <w:t>The Advantage is Commercial Encroachment</w:t>
      </w:r>
    </w:p>
    <w:p w14:paraId="41308F7A" w14:textId="77777777" w:rsidR="00057F96" w:rsidRDefault="00057F96" w:rsidP="00057F96">
      <w:pPr>
        <w:pStyle w:val="Heading4"/>
      </w:pPr>
      <w:r>
        <w:t xml:space="preserve">News has hit a </w:t>
      </w:r>
      <w:r>
        <w:rPr>
          <w:u w:val="single"/>
        </w:rPr>
        <w:t>Commercialization Crisis</w:t>
      </w:r>
      <w:r>
        <w:t xml:space="preserve"> – Corporate interests directly undermine </w:t>
      </w:r>
      <w:r>
        <w:rPr>
          <w:u w:val="single"/>
        </w:rPr>
        <w:t>Objective</w:t>
      </w:r>
      <w:r>
        <w:t xml:space="preserve"> and </w:t>
      </w:r>
      <w:r>
        <w:rPr>
          <w:u w:val="single"/>
        </w:rPr>
        <w:t>Truthful</w:t>
      </w:r>
      <w:r>
        <w:t xml:space="preserve"> reporting. </w:t>
      </w:r>
    </w:p>
    <w:p w14:paraId="7EFD0D23" w14:textId="77777777" w:rsidR="00057F96" w:rsidRPr="00043E3A" w:rsidRDefault="00057F96" w:rsidP="00057F96">
      <w:proofErr w:type="spellStart"/>
      <w:r w:rsidRPr="00043E3A">
        <w:rPr>
          <w:rStyle w:val="Style13ptBold"/>
        </w:rPr>
        <w:t>Omenugha</w:t>
      </w:r>
      <w:proofErr w:type="spellEnd"/>
      <w:r>
        <w:rPr>
          <w:rStyle w:val="Style13ptBold"/>
        </w:rPr>
        <w:t xml:space="preserve"> et Al 8</w:t>
      </w:r>
      <w:r w:rsidRPr="00043E3A">
        <w:t xml:space="preserve">, Kate </w:t>
      </w:r>
      <w:proofErr w:type="spellStart"/>
      <w:r w:rsidRPr="00043E3A">
        <w:t>Azuka</w:t>
      </w:r>
      <w:proofErr w:type="spellEnd"/>
      <w:r w:rsidRPr="00043E3A">
        <w:t xml:space="preserve">, and Majority Oji. "News commercialization, ethics and objectivity in journalism practice in Nigeria: strange </w:t>
      </w:r>
      <w:proofErr w:type="gramStart"/>
      <w:r w:rsidRPr="00043E3A">
        <w:t>bedfellows?.</w:t>
      </w:r>
      <w:proofErr w:type="gramEnd"/>
      <w:r w:rsidRPr="00043E3A">
        <w:t>" </w:t>
      </w:r>
      <w:proofErr w:type="spellStart"/>
      <w:r w:rsidRPr="00043E3A">
        <w:t>Revista</w:t>
      </w:r>
      <w:proofErr w:type="spellEnd"/>
      <w:r w:rsidRPr="00043E3A">
        <w:t xml:space="preserve"> </w:t>
      </w:r>
      <w:proofErr w:type="spellStart"/>
      <w:r w:rsidRPr="00043E3A">
        <w:t>Estudos</w:t>
      </w:r>
      <w:proofErr w:type="spellEnd"/>
      <w:r w:rsidRPr="00043E3A">
        <w:t xml:space="preserve"> </w:t>
      </w:r>
      <w:proofErr w:type="spellStart"/>
      <w:r w:rsidRPr="00043E3A">
        <w:t>em</w:t>
      </w:r>
      <w:proofErr w:type="spellEnd"/>
      <w:r w:rsidRPr="00043E3A">
        <w:t xml:space="preserve"> </w:t>
      </w:r>
      <w:proofErr w:type="spellStart"/>
      <w:r w:rsidRPr="00043E3A">
        <w:t>Comunicação</w:t>
      </w:r>
      <w:proofErr w:type="spellEnd"/>
      <w:r w:rsidRPr="00043E3A">
        <w:t>-Communication Studies (2008).</w:t>
      </w:r>
      <w:r>
        <w:t xml:space="preserve"> (</w:t>
      </w:r>
      <w:r w:rsidRPr="00D258BD">
        <w:t>Nnamdi Azikiwe University, Nigeria</w:t>
      </w:r>
      <w:r>
        <w:t xml:space="preserve">)//Elmer </w:t>
      </w:r>
    </w:p>
    <w:p w14:paraId="4CEE0567" w14:textId="77777777" w:rsidR="00057F96" w:rsidRPr="00656601" w:rsidRDefault="00057F96" w:rsidP="00057F96">
      <w:pPr>
        <w:rPr>
          <w:sz w:val="16"/>
        </w:rPr>
      </w:pPr>
      <w:r w:rsidRPr="00EA0BEC">
        <w:rPr>
          <w:rStyle w:val="StyleUnderline"/>
        </w:rPr>
        <w:t xml:space="preserve">What is news commercialization? UNESCO (1980:152) alluded to the commercialization of news when it wrote: </w:t>
      </w:r>
      <w:r w:rsidRPr="00EF6EF5">
        <w:rPr>
          <w:rStyle w:val="Emphasis"/>
        </w:rPr>
        <w:t xml:space="preserve">The </w:t>
      </w:r>
      <w:r w:rsidRPr="00EA0BEC">
        <w:rPr>
          <w:rStyle w:val="Emphasis"/>
          <w:highlight w:val="green"/>
        </w:rPr>
        <w:t xml:space="preserve">news </w:t>
      </w:r>
      <w:r w:rsidRPr="00EF6EF5">
        <w:rPr>
          <w:rStyle w:val="Emphasis"/>
        </w:rPr>
        <w:t xml:space="preserve">has become </w:t>
      </w:r>
      <w:r w:rsidRPr="00EA0BEC">
        <w:rPr>
          <w:rStyle w:val="Emphasis"/>
          <w:highlight w:val="green"/>
        </w:rPr>
        <w:t>commercial product</w:t>
      </w:r>
      <w:r w:rsidRPr="00EA0BEC">
        <w:rPr>
          <w:rStyle w:val="StyleUnderline"/>
        </w:rPr>
        <w:t xml:space="preserve">... </w:t>
      </w:r>
      <w:r w:rsidRPr="00EF6EF5">
        <w:rPr>
          <w:rStyle w:val="Emphasis"/>
        </w:rPr>
        <w:t xml:space="preserve">important </w:t>
      </w:r>
      <w:r w:rsidRPr="00EA0BEC">
        <w:rPr>
          <w:rStyle w:val="Emphasis"/>
          <w:highlight w:val="green"/>
        </w:rPr>
        <w:t>developments</w:t>
      </w:r>
      <w:r w:rsidRPr="00EA0BEC">
        <w:rPr>
          <w:rStyle w:val="StyleUnderline"/>
          <w:highlight w:val="green"/>
        </w:rPr>
        <w:t xml:space="preserve"> </w:t>
      </w:r>
      <w:r w:rsidRPr="00EA0BEC">
        <w:rPr>
          <w:rStyle w:val="StyleUnderline"/>
        </w:rPr>
        <w:t xml:space="preserve">in the countryside are </w:t>
      </w:r>
      <w:r w:rsidRPr="00EA0BEC">
        <w:rPr>
          <w:rStyle w:val="Emphasis"/>
          <w:highlight w:val="green"/>
          <w:bdr w:val="single" w:sz="18" w:space="0" w:color="auto"/>
        </w:rPr>
        <w:t xml:space="preserve">pushed aside by </w:t>
      </w:r>
      <w:r w:rsidRPr="00EF6EF5">
        <w:rPr>
          <w:rStyle w:val="Emphasis"/>
          <w:bdr w:val="single" w:sz="18" w:space="0" w:color="auto"/>
        </w:rPr>
        <w:t xml:space="preserve">unimportant, even </w:t>
      </w:r>
      <w:r w:rsidRPr="00EA0BEC">
        <w:rPr>
          <w:rStyle w:val="Emphasis"/>
          <w:highlight w:val="green"/>
          <w:bdr w:val="single" w:sz="18" w:space="0" w:color="auto"/>
        </w:rPr>
        <w:t xml:space="preserve">trivial news </w:t>
      </w:r>
      <w:r w:rsidRPr="00EF6EF5">
        <w:rPr>
          <w:rStyle w:val="Emphasis"/>
          <w:bdr w:val="single" w:sz="18" w:space="0" w:color="auto"/>
        </w:rPr>
        <w:t>items</w:t>
      </w:r>
      <w:r w:rsidRPr="00EA0BEC">
        <w:rPr>
          <w:rStyle w:val="StyleUnderline"/>
        </w:rPr>
        <w:t xml:space="preserve">, </w:t>
      </w:r>
      <w:r w:rsidRPr="00EA0BEC">
        <w:rPr>
          <w:rStyle w:val="Emphasis"/>
        </w:rPr>
        <w:t>concerning urban events and the activities of personalities</w:t>
      </w:r>
      <w:r w:rsidRPr="00EA0BEC">
        <w:rPr>
          <w:rStyle w:val="StyleUnderline"/>
        </w:rPr>
        <w:t>.</w:t>
      </w:r>
      <w:r w:rsidRPr="00656601">
        <w:rPr>
          <w:sz w:val="16"/>
        </w:rPr>
        <w:t xml:space="preserve"> Though nearly three decades old, UNESCO's assertion certainly has currency in Nigerian media scene as news items have to be paid for by those who want to be heard. </w:t>
      </w:r>
      <w:r w:rsidRPr="00BB7C37">
        <w:rPr>
          <w:rStyle w:val="Emphasis"/>
        </w:rPr>
        <w:t>News is</w:t>
      </w:r>
      <w:r w:rsidRPr="00BB7C37">
        <w:rPr>
          <w:rStyle w:val="StyleUnderline"/>
        </w:rPr>
        <w:t xml:space="preserve"> </w:t>
      </w:r>
      <w:r w:rsidRPr="00EA0BEC">
        <w:rPr>
          <w:rStyle w:val="StyleUnderline"/>
        </w:rPr>
        <w:t xml:space="preserve">no longer about reporting timely occurrences or events, it is now about </w:t>
      </w:r>
      <w:r w:rsidRPr="00EF6EF5">
        <w:rPr>
          <w:rStyle w:val="Emphasis"/>
          <w:highlight w:val="green"/>
        </w:rPr>
        <w:t>packaged</w:t>
      </w:r>
      <w:r w:rsidRPr="00EF6EF5">
        <w:rPr>
          <w:rStyle w:val="StyleUnderline"/>
        </w:rPr>
        <w:t xml:space="preserve"> </w:t>
      </w:r>
      <w:r w:rsidRPr="00EF6EF5">
        <w:rPr>
          <w:rStyle w:val="Emphasis"/>
          <w:bdr w:val="single" w:sz="18" w:space="0" w:color="auto"/>
        </w:rPr>
        <w:t>broadcast or reports</w:t>
      </w:r>
      <w:r w:rsidRPr="00EF6EF5">
        <w:rPr>
          <w:rStyle w:val="StyleUnderline"/>
        </w:rPr>
        <w:t xml:space="preserve"> </w:t>
      </w:r>
      <w:r w:rsidRPr="00EA0BEC">
        <w:rPr>
          <w:rStyle w:val="StyleUnderline"/>
        </w:rPr>
        <w:t xml:space="preserve">sponsored or </w:t>
      </w:r>
      <w:r w:rsidRPr="00EF6EF5">
        <w:rPr>
          <w:rStyle w:val="Emphasis"/>
        </w:rPr>
        <w:t>paid</w:t>
      </w:r>
      <w:r w:rsidRPr="00EF6EF5">
        <w:rPr>
          <w:rStyle w:val="StyleUnderline"/>
        </w:rPr>
        <w:t xml:space="preserve"> </w:t>
      </w:r>
      <w:r w:rsidRPr="00EA0BEC">
        <w:rPr>
          <w:rStyle w:val="StyleUnderline"/>
        </w:rPr>
        <w:t xml:space="preserve">for </w:t>
      </w:r>
      <w:r w:rsidRPr="00EA0BEC">
        <w:rPr>
          <w:rStyle w:val="Emphasis"/>
          <w:highlight w:val="green"/>
        </w:rPr>
        <w:t>by interested parties</w:t>
      </w:r>
      <w:r w:rsidRPr="00656601">
        <w:rPr>
          <w:sz w:val="16"/>
        </w:rPr>
        <w:t xml:space="preserve">. By this practice individuals, communities, private and public organizations, local governments, state governments and ministries, gain access to the mass media during news time for a prescribed fee. </w:t>
      </w:r>
      <w:r w:rsidRPr="00EA0BEC">
        <w:rPr>
          <w:rStyle w:val="StyleUnderline"/>
        </w:rPr>
        <w:t xml:space="preserve">The message they wish to put across is then couched in the formal features of news and passed on to the unsuspecting public as such. Willie </w:t>
      </w:r>
      <w:proofErr w:type="spellStart"/>
      <w:r w:rsidRPr="00EA0BEC">
        <w:rPr>
          <w:rStyle w:val="StyleUnderline"/>
        </w:rPr>
        <w:t>Nnorom</w:t>
      </w:r>
      <w:proofErr w:type="spellEnd"/>
      <w:r w:rsidRPr="00EA0BEC">
        <w:rPr>
          <w:rStyle w:val="StyleUnderline"/>
        </w:rPr>
        <w:t xml:space="preserve"> (1994 cited in </w:t>
      </w:r>
      <w:proofErr w:type="spellStart"/>
      <w:r w:rsidRPr="00EA0BEC">
        <w:rPr>
          <w:rStyle w:val="StyleUnderline"/>
        </w:rPr>
        <w:t>Ekwo</w:t>
      </w:r>
      <w:proofErr w:type="spellEnd"/>
      <w:r w:rsidRPr="00EA0BEC">
        <w:rPr>
          <w:rStyle w:val="StyleUnderline"/>
        </w:rPr>
        <w:t xml:space="preserve"> 1996:63) defined </w:t>
      </w:r>
      <w:r w:rsidRPr="00EA0BEC">
        <w:rPr>
          <w:rStyle w:val="Emphasis"/>
        </w:rPr>
        <w:t>news commercialization as "a phenomenon whereby the electronic media report as news or news analysis a commercial message by an unidentified or unidentifiable sponsor</w:t>
      </w:r>
      <w:r w:rsidRPr="00EA0BEC">
        <w:rPr>
          <w:rStyle w:val="StyleUnderline"/>
        </w:rPr>
        <w:t xml:space="preserve">, </w:t>
      </w:r>
      <w:r w:rsidRPr="00656601">
        <w:rPr>
          <w:rStyle w:val="Emphasis"/>
          <w:highlight w:val="green"/>
        </w:rPr>
        <w:t>giving</w:t>
      </w:r>
      <w:r w:rsidRPr="00656601">
        <w:rPr>
          <w:rStyle w:val="StyleUnderline"/>
          <w:highlight w:val="green"/>
        </w:rPr>
        <w:t xml:space="preserve"> </w:t>
      </w:r>
      <w:r w:rsidRPr="00EF6EF5">
        <w:rPr>
          <w:rStyle w:val="Emphasis"/>
        </w:rPr>
        <w:t xml:space="preserve">the audience the </w:t>
      </w:r>
      <w:r w:rsidRPr="00656601">
        <w:rPr>
          <w:rStyle w:val="Emphasis"/>
          <w:highlight w:val="green"/>
        </w:rPr>
        <w:t xml:space="preserve">impression </w:t>
      </w:r>
      <w:r w:rsidRPr="00656601">
        <w:rPr>
          <w:rStyle w:val="Emphasis"/>
          <w:highlight w:val="green"/>
          <w:bdr w:val="single" w:sz="18" w:space="0" w:color="auto"/>
        </w:rPr>
        <w:t xml:space="preserve">that news is </w:t>
      </w:r>
      <w:r w:rsidRPr="00EF6EF5">
        <w:rPr>
          <w:rStyle w:val="Emphasis"/>
          <w:bdr w:val="single" w:sz="18" w:space="0" w:color="auto"/>
        </w:rPr>
        <w:t>fair</w:t>
      </w:r>
      <w:r w:rsidRPr="00656601">
        <w:rPr>
          <w:rStyle w:val="Emphasis"/>
          <w:highlight w:val="green"/>
          <w:bdr w:val="single" w:sz="18" w:space="0" w:color="auto"/>
        </w:rPr>
        <w:t xml:space="preserve">, objective </w:t>
      </w:r>
      <w:r w:rsidRPr="00EF6EF5">
        <w:rPr>
          <w:rStyle w:val="Emphasis"/>
          <w:bdr w:val="single" w:sz="18" w:space="0" w:color="auto"/>
        </w:rPr>
        <w:t>and socially responsible</w:t>
      </w:r>
      <w:r w:rsidRPr="00656601">
        <w:rPr>
          <w:sz w:val="16"/>
        </w:rPr>
        <w:t xml:space="preserve">". We must say that though this definition seems not to include the newspaper industries, news commercialization </w:t>
      </w:r>
      <w:proofErr w:type="gramStart"/>
      <w:r w:rsidRPr="00656601">
        <w:rPr>
          <w:sz w:val="16"/>
        </w:rPr>
        <w:t>do</w:t>
      </w:r>
      <w:proofErr w:type="gramEnd"/>
      <w:r w:rsidRPr="00656601">
        <w:rPr>
          <w:sz w:val="16"/>
        </w:rPr>
        <w:t xml:space="preserve"> occur there too as scholars have noted (see Oso: 2000). </w:t>
      </w:r>
      <w:r w:rsidRPr="00EF6EF5">
        <w:rPr>
          <w:rStyle w:val="Emphasis"/>
        </w:rPr>
        <w:t xml:space="preserve">News </w:t>
      </w:r>
      <w:r w:rsidRPr="00EA0BEC">
        <w:rPr>
          <w:rStyle w:val="Emphasis"/>
          <w:highlight w:val="green"/>
        </w:rPr>
        <w:t xml:space="preserve">commercialization </w:t>
      </w:r>
      <w:r w:rsidRPr="00EF6EF5">
        <w:rPr>
          <w:rStyle w:val="Emphasis"/>
        </w:rPr>
        <w:t>operates at</w:t>
      </w:r>
      <w:r w:rsidRPr="00EF6EF5">
        <w:rPr>
          <w:sz w:val="16"/>
        </w:rPr>
        <w:t xml:space="preserve"> two levels in Nigeria: At </w:t>
      </w:r>
      <w:r w:rsidRPr="00EF6EF5">
        <w:rPr>
          <w:rStyle w:val="Emphasis"/>
        </w:rPr>
        <w:t xml:space="preserve">the </w:t>
      </w:r>
      <w:r w:rsidRPr="00EA0BEC">
        <w:rPr>
          <w:rStyle w:val="Emphasis"/>
          <w:highlight w:val="green"/>
        </w:rPr>
        <w:t xml:space="preserve">institutional </w:t>
      </w:r>
      <w:r w:rsidRPr="00EF6EF5">
        <w:rPr>
          <w:rStyle w:val="Emphasis"/>
        </w:rPr>
        <w:t>level</w:t>
      </w:r>
      <w:r w:rsidRPr="00656601">
        <w:rPr>
          <w:sz w:val="16"/>
        </w:rPr>
        <w:t xml:space="preserve">, </w:t>
      </w:r>
      <w:r w:rsidRPr="00EF6EF5">
        <w:rPr>
          <w:rStyle w:val="Emphasis"/>
        </w:rPr>
        <w:t>where</w:t>
      </w:r>
      <w:r w:rsidRPr="00EF6EF5">
        <w:rPr>
          <w:rStyle w:val="StyleUnderline"/>
        </w:rPr>
        <w:t xml:space="preserve"> </w:t>
      </w:r>
      <w:r w:rsidRPr="00656601">
        <w:rPr>
          <w:rStyle w:val="Emphasis"/>
          <w:highlight w:val="green"/>
        </w:rPr>
        <w:t xml:space="preserve">charges </w:t>
      </w:r>
      <w:r w:rsidRPr="00BB7C37">
        <w:rPr>
          <w:rStyle w:val="Emphasis"/>
        </w:rPr>
        <w:t xml:space="preserve">are </w:t>
      </w:r>
      <w:r w:rsidRPr="00EF6EF5">
        <w:rPr>
          <w:rStyle w:val="Emphasis"/>
        </w:rPr>
        <w:t xml:space="preserve">`officially' </w:t>
      </w:r>
      <w:r w:rsidRPr="00656601">
        <w:rPr>
          <w:rStyle w:val="Emphasis"/>
          <w:highlight w:val="green"/>
        </w:rPr>
        <w:t xml:space="preserve">placed </w:t>
      </w:r>
      <w:r w:rsidRPr="00656601">
        <w:rPr>
          <w:rStyle w:val="Emphasis"/>
          <w:highlight w:val="green"/>
          <w:bdr w:val="single" w:sz="18" w:space="0" w:color="auto"/>
        </w:rPr>
        <w:t xml:space="preserve">for sponsored news </w:t>
      </w:r>
      <w:proofErr w:type="spellStart"/>
      <w:r w:rsidRPr="00EF6EF5">
        <w:rPr>
          <w:rStyle w:val="Emphasis"/>
          <w:bdr w:val="single" w:sz="18" w:space="0" w:color="auto"/>
        </w:rPr>
        <w:t>programmes</w:t>
      </w:r>
      <w:proofErr w:type="spellEnd"/>
      <w:r w:rsidRPr="00EA0BEC">
        <w:rPr>
          <w:rStyle w:val="StyleUnderline"/>
        </w:rPr>
        <w:t xml:space="preserve">. For example, the Delta Broadcasting Service, Warri charges N20, 000 [80 pounds] for religious </w:t>
      </w:r>
      <w:proofErr w:type="spellStart"/>
      <w:r w:rsidRPr="00EA0BEC">
        <w:rPr>
          <w:rStyle w:val="StyleUnderline"/>
        </w:rPr>
        <w:t>programme</w:t>
      </w:r>
      <w:proofErr w:type="spellEnd"/>
      <w:r w:rsidRPr="00EA0BEC">
        <w:rPr>
          <w:rStyle w:val="StyleUnderline"/>
        </w:rPr>
        <w:t>, N36, 000 [144 pounds] for corporate coverage and N25, 000 [100 pounds] for social events.</w:t>
      </w:r>
      <w:r w:rsidRPr="00656601">
        <w:rPr>
          <w:sz w:val="16"/>
        </w:rPr>
        <w:t xml:space="preserve"> </w:t>
      </w:r>
      <w:proofErr w:type="spellStart"/>
      <w:r w:rsidRPr="00656601">
        <w:rPr>
          <w:sz w:val="16"/>
        </w:rPr>
        <w:t>Ogbuoshi</w:t>
      </w:r>
      <w:proofErr w:type="spellEnd"/>
      <w:r w:rsidRPr="00656601">
        <w:rPr>
          <w:sz w:val="16"/>
        </w:rPr>
        <w:t xml:space="preserve"> (2005) gave the commercial rates of Radio Nigeria Enugu as follows: Commercial news (N47, 000 [188 pounds]), news commentary/political news (N52, 000 [208 pounds]), special news commentary/political (N60, 000 [240 </w:t>
      </w:r>
      <w:r w:rsidRPr="00656601">
        <w:rPr>
          <w:rStyle w:val="StyleUnderline"/>
        </w:rPr>
        <w:t xml:space="preserve">pounds]). This commercialization at the institutional level is thriving because editors, publishers and owners of the broadcast stations/ print media see the organizations, or their investment, as a </w:t>
      </w:r>
      <w:proofErr w:type="gramStart"/>
      <w:r w:rsidRPr="00656601">
        <w:rPr>
          <w:rStyle w:val="StyleUnderline"/>
        </w:rPr>
        <w:t>profit making</w:t>
      </w:r>
      <w:proofErr w:type="gramEnd"/>
      <w:r w:rsidRPr="00656601">
        <w:rPr>
          <w:rStyle w:val="StyleUnderline"/>
        </w:rPr>
        <w:t xml:space="preserve"> venture that should yield the required financial return.</w:t>
      </w:r>
      <w:r w:rsidRPr="00656601">
        <w:rPr>
          <w:sz w:val="16"/>
        </w:rPr>
        <w:t xml:space="preserve"> Increasingly, </w:t>
      </w:r>
      <w:r w:rsidRPr="00656601">
        <w:rPr>
          <w:rStyle w:val="Emphasis"/>
          <w:highlight w:val="green"/>
        </w:rPr>
        <w:t>commercial-</w:t>
      </w:r>
      <w:r w:rsidRPr="00EF6EF5">
        <w:rPr>
          <w:rStyle w:val="Emphasis"/>
        </w:rPr>
        <w:t xml:space="preserve">oriented </w:t>
      </w:r>
      <w:r w:rsidRPr="00656601">
        <w:rPr>
          <w:rStyle w:val="Emphasis"/>
          <w:highlight w:val="green"/>
        </w:rPr>
        <w:t>news</w:t>
      </w:r>
      <w:r w:rsidRPr="00656601">
        <w:rPr>
          <w:sz w:val="16"/>
          <w:highlight w:val="green"/>
        </w:rPr>
        <w:t xml:space="preserve"> </w:t>
      </w:r>
      <w:r w:rsidRPr="00656601">
        <w:rPr>
          <w:rStyle w:val="StyleUnderline"/>
        </w:rPr>
        <w:t>stories are</w:t>
      </w:r>
      <w:r w:rsidRPr="00656601">
        <w:rPr>
          <w:sz w:val="16"/>
        </w:rPr>
        <w:t xml:space="preserve"> </w:t>
      </w:r>
      <w:r w:rsidRPr="00EF6EF5">
        <w:rPr>
          <w:rStyle w:val="Emphasis"/>
          <w:highlight w:val="green"/>
        </w:rPr>
        <w:t>taking the</w:t>
      </w:r>
      <w:r w:rsidRPr="00EF6EF5">
        <w:rPr>
          <w:rStyle w:val="Emphasis"/>
        </w:rPr>
        <w:t xml:space="preserve"> </w:t>
      </w:r>
      <w:r w:rsidRPr="00EF6EF5">
        <w:rPr>
          <w:rStyle w:val="Emphasis"/>
          <w:highlight w:val="green"/>
        </w:rPr>
        <w:t>place</w:t>
      </w:r>
      <w:r w:rsidRPr="00EF6EF5">
        <w:rPr>
          <w:rStyle w:val="Emphasis"/>
        </w:rPr>
        <w:t xml:space="preserve"> </w:t>
      </w:r>
      <w:r w:rsidRPr="00EF6EF5">
        <w:rPr>
          <w:rStyle w:val="Emphasis"/>
          <w:highlight w:val="green"/>
        </w:rPr>
        <w:t>of</w:t>
      </w:r>
      <w:r w:rsidRPr="00EF6EF5">
        <w:rPr>
          <w:rStyle w:val="Emphasis"/>
        </w:rPr>
        <w:t xml:space="preserve"> </w:t>
      </w:r>
      <w:r w:rsidRPr="00EF6EF5">
        <w:rPr>
          <w:rStyle w:val="Emphasis"/>
          <w:highlight w:val="green"/>
        </w:rPr>
        <w:t>hard</w:t>
      </w:r>
      <w:r w:rsidRPr="00EF6EF5">
        <w:rPr>
          <w:rStyle w:val="Emphasis"/>
        </w:rPr>
        <w:t xml:space="preserve"> news </w:t>
      </w:r>
      <w:r w:rsidRPr="00EF6EF5">
        <w:rPr>
          <w:rStyle w:val="Emphasis"/>
          <w:highlight w:val="green"/>
        </w:rPr>
        <w:t>reports</w:t>
      </w:r>
      <w:r w:rsidRPr="00656601">
        <w:rPr>
          <w:sz w:val="16"/>
        </w:rPr>
        <w:t xml:space="preserve">. </w:t>
      </w:r>
      <w:r w:rsidRPr="00656601">
        <w:rPr>
          <w:rStyle w:val="StyleUnderline"/>
        </w:rPr>
        <w:t>Hanson (2005: 140) is right when he notes that: "</w:t>
      </w:r>
      <w:r w:rsidRPr="00BB7C37">
        <w:rPr>
          <w:rStyle w:val="Emphasis"/>
        </w:rPr>
        <w:t>reporters</w:t>
      </w:r>
      <w:r w:rsidRPr="00BB7C37">
        <w:rPr>
          <w:rStyle w:val="StyleUnderline"/>
        </w:rPr>
        <w:t xml:space="preserve"> and editors are </w:t>
      </w:r>
      <w:r w:rsidRPr="00BB7C37">
        <w:rPr>
          <w:rStyle w:val="Emphasis"/>
        </w:rPr>
        <w:t>supposed to be concerned not with profits but</w:t>
      </w:r>
      <w:r w:rsidRPr="00BB7C37">
        <w:rPr>
          <w:rStyle w:val="StyleUnderline"/>
        </w:rPr>
        <w:t xml:space="preserve"> rather </w:t>
      </w:r>
      <w:r w:rsidRPr="00BB7C37">
        <w:rPr>
          <w:rStyle w:val="Emphasis"/>
        </w:rPr>
        <w:t>with reporting the news as best</w:t>
      </w:r>
      <w:r w:rsidRPr="00EF6EF5">
        <w:rPr>
          <w:rStyle w:val="Emphasis"/>
        </w:rPr>
        <w:t xml:space="preserve"> they can</w:t>
      </w:r>
      <w:r w:rsidRPr="00656601">
        <w:rPr>
          <w:sz w:val="16"/>
        </w:rPr>
        <w:t xml:space="preserve">. But that barrier is coming down, and editors are increasingly looking at their newspaper as a product that should appeal to advertisers as well as readers." Writing on the semantics of commercialization of news by broadcast stations in Nigeria, Tom </w:t>
      </w:r>
      <w:proofErr w:type="spellStart"/>
      <w:r w:rsidRPr="00656601">
        <w:rPr>
          <w:sz w:val="16"/>
        </w:rPr>
        <w:t>Adaba</w:t>
      </w:r>
      <w:proofErr w:type="spellEnd"/>
      <w:r w:rsidRPr="00656601">
        <w:rPr>
          <w:sz w:val="16"/>
        </w:rPr>
        <w:t xml:space="preserve">, a </w:t>
      </w:r>
      <w:proofErr w:type="spellStart"/>
      <w:r w:rsidRPr="00656601">
        <w:rPr>
          <w:sz w:val="16"/>
        </w:rPr>
        <w:t>one time</w:t>
      </w:r>
      <w:proofErr w:type="spellEnd"/>
      <w:r w:rsidRPr="00656601">
        <w:rPr>
          <w:sz w:val="16"/>
        </w:rPr>
        <w:t xml:space="preserve"> Director General of the National Broadcasting Commission (NBC), one of the regulatory bodies in Nigeria, makes a distinction between the "legitimate sales of airtime for paid messages adjacent to or within breaks in the news" and "charging news sources for the privilege of covering and relaying their pre-paid views or messages as news". According to him, in the first case, what the sponsors are buying is "the credibility of the newscast and newscasters to confer status by association on their company's logo, message or product" while in the </w:t>
      </w:r>
      <w:r w:rsidRPr="00656601">
        <w:rPr>
          <w:rStyle w:val="StyleUnderline"/>
        </w:rPr>
        <w:t>latter: What the broadcast station is doing is selling cheaply the integrity of its newscast and newscasters by attesting to the "truth" of the claims of the so-called "sponsor"....</w:t>
      </w:r>
      <w:r w:rsidRPr="00656601">
        <w:rPr>
          <w:sz w:val="16"/>
        </w:rPr>
        <w:t xml:space="preserve"> By also charging and receiving fees by whatever name called, to cover `news' of company annual conference meeting, weddings, funeral, chieftaincy installation, town festivals, workshops and seminars, even events organized by charity organizations, stations are not only prostituting the integrity of news, they are insulting their audience and breaching the National Broadcasting Code (</w:t>
      </w:r>
      <w:proofErr w:type="spellStart"/>
      <w:r w:rsidRPr="00656601">
        <w:rPr>
          <w:sz w:val="16"/>
        </w:rPr>
        <w:t>Adaba</w:t>
      </w:r>
      <w:proofErr w:type="spellEnd"/>
      <w:r w:rsidRPr="00656601">
        <w:rPr>
          <w:sz w:val="16"/>
        </w:rPr>
        <w:t xml:space="preserve"> 2001:110). The NBC code makes explicit that: "commercial in news </w:t>
      </w:r>
      <w:r w:rsidRPr="00656601">
        <w:rPr>
          <w:sz w:val="16"/>
        </w:rPr>
        <w:lastRenderedPageBreak/>
        <w:t xml:space="preserve">and public affairs </w:t>
      </w:r>
      <w:proofErr w:type="spellStart"/>
      <w:r w:rsidRPr="00656601">
        <w:rPr>
          <w:sz w:val="16"/>
        </w:rPr>
        <w:t>programme</w:t>
      </w:r>
      <w:proofErr w:type="spellEnd"/>
      <w:r w:rsidRPr="00656601">
        <w:rPr>
          <w:sz w:val="16"/>
        </w:rPr>
        <w:t xml:space="preserve"> shall be clearly identified and presented in a manner that shall make them clearly distinguishable from content". (NBC code) It is this passing off of commercial content as news within the Nigerian news media, the assigning of news quality to the commercial that raises ethical questions and challenges the notion of objectivity in Nigerian news reports.</w:t>
      </w:r>
    </w:p>
    <w:p w14:paraId="62522CD6" w14:textId="77777777" w:rsidR="00057F96" w:rsidRPr="00C2725B" w:rsidRDefault="00057F96" w:rsidP="00057F96">
      <w:pPr>
        <w:pStyle w:val="Heading4"/>
      </w:pPr>
      <w:r>
        <w:t xml:space="preserve">Commercial Interests </w:t>
      </w:r>
      <w:r>
        <w:rPr>
          <w:u w:val="single"/>
        </w:rPr>
        <w:t>threaten</w:t>
      </w:r>
      <w:r>
        <w:t xml:space="preserve"> Democratic Ideals - undermines the </w:t>
      </w:r>
      <w:r>
        <w:rPr>
          <w:u w:val="single"/>
        </w:rPr>
        <w:t>principal foundations</w:t>
      </w:r>
      <w:r>
        <w:t xml:space="preserve"> of </w:t>
      </w:r>
      <w:r>
        <w:rPr>
          <w:u w:val="single"/>
        </w:rPr>
        <w:t>ethical journalism</w:t>
      </w:r>
      <w:r>
        <w:t>.</w:t>
      </w:r>
    </w:p>
    <w:p w14:paraId="058F0794" w14:textId="77777777" w:rsidR="00057F96" w:rsidRPr="00D258BD" w:rsidRDefault="00057F96" w:rsidP="00057F96">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5B227994" w14:textId="77777777" w:rsidR="00057F96" w:rsidRPr="002034E6" w:rsidRDefault="00057F96" w:rsidP="00057F96">
      <w:pPr>
        <w:rPr>
          <w:rStyle w:val="StyleUnderline"/>
        </w:rPr>
      </w:pPr>
      <w:r w:rsidRPr="00EF6EF5">
        <w:rPr>
          <w:rStyle w:val="Emphasis"/>
        </w:rPr>
        <w:t>NEWS COMMERCIALISATION</w:t>
      </w:r>
      <w:r w:rsidRPr="00EF6EF5">
        <w:rPr>
          <w:rStyle w:val="StyleUnderline"/>
        </w:rPr>
        <w:t xml:space="preserve"> IS </w:t>
      </w:r>
      <w:r w:rsidRPr="00EF6EF5">
        <w:rPr>
          <w:rStyle w:val="Emphasis"/>
          <w:bdr w:val="single" w:sz="18" w:space="0" w:color="auto"/>
        </w:rPr>
        <w:t>A THREAT TO SUSTAINABLE DEVELOPMENT</w:t>
      </w:r>
      <w:r w:rsidRPr="00EF6EF5">
        <w:rPr>
          <w:rStyle w:val="StyleUnderline"/>
        </w:rPr>
        <w:t xml:space="preserve"> </w:t>
      </w:r>
      <w:r w:rsidRPr="00EF6EF5">
        <w:rPr>
          <w:rStyle w:val="Emphasis"/>
          <w:highlight w:val="green"/>
        </w:rPr>
        <w:t xml:space="preserve">News </w:t>
      </w:r>
      <w:r w:rsidRPr="00BB7C37">
        <w:rPr>
          <w:rStyle w:val="Emphasis"/>
        </w:rPr>
        <w:t xml:space="preserve">is </w:t>
      </w:r>
      <w:r w:rsidRPr="00EF6EF5">
        <w:rPr>
          <w:rStyle w:val="Emphasis"/>
          <w:highlight w:val="green"/>
        </w:rPr>
        <w:t>no longer news</w:t>
      </w:r>
      <w:r w:rsidRPr="00EF6EF5">
        <w:rPr>
          <w:rStyle w:val="StyleUnderline"/>
        </w:rPr>
        <w:t>, as it is only those that have money that are newsworthy</w:t>
      </w:r>
      <w:r w:rsidRPr="00EF6EF5">
        <w:rPr>
          <w:sz w:val="16"/>
        </w:rPr>
        <w:t xml:space="preserve">. The mass media </w:t>
      </w:r>
      <w:r w:rsidRPr="00EF6EF5">
        <w:rPr>
          <w:rStyle w:val="Emphasis"/>
        </w:rPr>
        <w:t>news</w:t>
      </w:r>
      <w:r w:rsidRPr="00EF6EF5">
        <w:rPr>
          <w:sz w:val="16"/>
        </w:rPr>
        <w:t xml:space="preserve"> is </w:t>
      </w:r>
      <w:r w:rsidRPr="00EF6EF5">
        <w:rPr>
          <w:rStyle w:val="Emphasis"/>
        </w:rPr>
        <w:t xml:space="preserve">supposed to be an index of socio - political life of the people, </w:t>
      </w:r>
      <w:r w:rsidRPr="00EF6EF5">
        <w:rPr>
          <w:rStyle w:val="Emphasis"/>
          <w:bdr w:val="single" w:sz="18" w:space="0" w:color="auto"/>
        </w:rPr>
        <w:t>but reverse is the case</w:t>
      </w:r>
      <w:r w:rsidRPr="00EF6EF5">
        <w:rPr>
          <w:sz w:val="16"/>
        </w:rPr>
        <w:t xml:space="preserve">. </w:t>
      </w:r>
      <w:r w:rsidRPr="00EF6EF5">
        <w:rPr>
          <w:rStyle w:val="StyleUnderline"/>
        </w:rPr>
        <w:t xml:space="preserve">News </w:t>
      </w:r>
      <w:proofErr w:type="spellStart"/>
      <w:r w:rsidRPr="00EF6EF5">
        <w:rPr>
          <w:rStyle w:val="Emphasis"/>
        </w:rPr>
        <w:t>commercialisation</w:t>
      </w:r>
      <w:proofErr w:type="spellEnd"/>
      <w:r w:rsidRPr="00EF6EF5">
        <w:rPr>
          <w:rStyle w:val="StyleUnderline"/>
        </w:rPr>
        <w:t xml:space="preserve"> has </w:t>
      </w:r>
      <w:r w:rsidRPr="00EF6EF5">
        <w:rPr>
          <w:rStyle w:val="Emphasis"/>
        </w:rPr>
        <w:t>made the media to mortgage</w:t>
      </w:r>
      <w:r w:rsidRPr="00EF6EF5">
        <w:rPr>
          <w:rStyle w:val="StyleUnderline"/>
        </w:rPr>
        <w:t xml:space="preserve"> their consciences and </w:t>
      </w:r>
      <w:r w:rsidRPr="00EF6EF5">
        <w:rPr>
          <w:rStyle w:val="Emphasis"/>
        </w:rPr>
        <w:t>professional ethics</w:t>
      </w:r>
      <w:r w:rsidRPr="00EF6EF5">
        <w:rPr>
          <w:rStyle w:val="StyleUnderline"/>
        </w:rPr>
        <w:t xml:space="preserve">, </w:t>
      </w:r>
      <w:r w:rsidRPr="00EF6EF5">
        <w:rPr>
          <w:rStyle w:val="Emphasis"/>
          <w:bdr w:val="single" w:sz="18" w:space="0" w:color="auto"/>
        </w:rPr>
        <w:t>for political patronage and appointments</w:t>
      </w:r>
      <w:r w:rsidRPr="00656601">
        <w:rPr>
          <w:rStyle w:val="StyleUnderline"/>
        </w:rPr>
        <w:t>.</w:t>
      </w:r>
      <w:r w:rsidRPr="002034E6">
        <w:rPr>
          <w:sz w:val="16"/>
        </w:rPr>
        <w:t xml:space="preserve"> Through their news, they hail every ruler until his tenure elapses. </w:t>
      </w:r>
      <w:r w:rsidRPr="009F6013">
        <w:rPr>
          <w:rStyle w:val="StyleUnderline"/>
        </w:rPr>
        <w:t xml:space="preserve">The </w:t>
      </w:r>
      <w:r w:rsidRPr="00EF6EF5">
        <w:rPr>
          <w:rStyle w:val="StyleUnderline"/>
          <w:highlight w:val="green"/>
        </w:rPr>
        <w:t>media</w:t>
      </w:r>
      <w:r w:rsidRPr="009F6013">
        <w:rPr>
          <w:rStyle w:val="StyleUnderline"/>
        </w:rPr>
        <w:t xml:space="preserve"> have </w:t>
      </w:r>
      <w:r w:rsidRPr="00EF6EF5">
        <w:rPr>
          <w:rStyle w:val="StyleUnderline"/>
          <w:highlight w:val="green"/>
        </w:rPr>
        <w:t>established</w:t>
      </w:r>
      <w:r w:rsidRPr="009F6013">
        <w:rPr>
          <w:rStyle w:val="StyleUnderline"/>
        </w:rPr>
        <w:t xml:space="preserve"> themselves as </w:t>
      </w:r>
      <w:r w:rsidRPr="009F6013">
        <w:rPr>
          <w:rStyle w:val="Emphasis"/>
          <w:highlight w:val="green"/>
        </w:rPr>
        <w:t>false shade to the truth</w:t>
      </w:r>
      <w:r w:rsidRPr="002034E6">
        <w:rPr>
          <w:sz w:val="16"/>
        </w:rPr>
        <w:t xml:space="preserve">. </w:t>
      </w:r>
      <w:r w:rsidRPr="009F6013">
        <w:rPr>
          <w:rStyle w:val="StyleUnderline"/>
        </w:rPr>
        <w:t xml:space="preserve">The journalist who collects money from his interviewee will definitely write news to </w:t>
      </w:r>
      <w:proofErr w:type="spellStart"/>
      <w:r w:rsidRPr="009F6013">
        <w:rPr>
          <w:rStyle w:val="StyleUnderline"/>
        </w:rPr>
        <w:t>favour</w:t>
      </w:r>
      <w:proofErr w:type="spellEnd"/>
      <w:r w:rsidRPr="009F6013">
        <w:rPr>
          <w:rStyle w:val="StyleUnderline"/>
        </w:rPr>
        <w:t xml:space="preserve"> him</w:t>
      </w:r>
      <w:r w:rsidRPr="00190FF8">
        <w:rPr>
          <w:sz w:val="16"/>
        </w:rPr>
        <w:t xml:space="preserve">. </w:t>
      </w:r>
      <w:r w:rsidRPr="00190FF8">
        <w:rPr>
          <w:rStyle w:val="StyleUnderline"/>
        </w:rPr>
        <w:t>The news in the media is now presented against the background of the ruling class. T</w:t>
      </w:r>
      <w:r w:rsidRPr="00190FF8">
        <w:rPr>
          <w:sz w:val="16"/>
        </w:rPr>
        <w:t xml:space="preserve">hus, when someone who is wealthy has any activity even when he or she does not invite the journalists, they will troop there because of the personality involved.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p.61): </w:t>
      </w:r>
      <w:r w:rsidRPr="00190FF8">
        <w:rPr>
          <w:rStyle w:val="StyleUnderline"/>
        </w:rPr>
        <w:t xml:space="preserve">The </w:t>
      </w:r>
      <w:r w:rsidRPr="00190FF8">
        <w:rPr>
          <w:rStyle w:val="Emphasis"/>
        </w:rPr>
        <w:t>social service</w:t>
      </w:r>
      <w:r w:rsidRPr="00190FF8">
        <w:rPr>
          <w:rStyle w:val="StyleUnderline"/>
        </w:rPr>
        <w:t xml:space="preserve"> </w:t>
      </w:r>
      <w:r w:rsidRPr="00190FF8">
        <w:rPr>
          <w:rStyle w:val="Emphasis"/>
        </w:rPr>
        <w:t>or public service role</w:t>
      </w:r>
      <w:r w:rsidRPr="00190FF8">
        <w:rPr>
          <w:rStyle w:val="StyleUnderline"/>
        </w:rPr>
        <w:t xml:space="preserve"> </w:t>
      </w:r>
      <w:r w:rsidRPr="00190FF8">
        <w:rPr>
          <w:rStyle w:val="Emphasis"/>
        </w:rPr>
        <w:t>of</w:t>
      </w:r>
      <w:r w:rsidRPr="00190FF8">
        <w:rPr>
          <w:rStyle w:val="StyleUnderline"/>
        </w:rPr>
        <w:t xml:space="preserve"> the communication </w:t>
      </w:r>
      <w:r w:rsidRPr="00190FF8">
        <w:rPr>
          <w:rStyle w:val="Emphasis"/>
        </w:rPr>
        <w:t>media</w:t>
      </w:r>
      <w:r w:rsidRPr="00190FF8">
        <w:rPr>
          <w:rStyle w:val="StyleUnderline"/>
        </w:rPr>
        <w:t xml:space="preserve">, especially the electronic media has </w:t>
      </w:r>
      <w:r w:rsidRPr="00190FF8">
        <w:rPr>
          <w:rStyle w:val="Emphasis"/>
        </w:rPr>
        <w:t>diminished</w:t>
      </w:r>
      <w:r w:rsidRPr="00190FF8">
        <w:rPr>
          <w:rStyle w:val="StyleUnderline"/>
        </w:rPr>
        <w:t xml:space="preserve"> considerably, </w:t>
      </w:r>
      <w:r w:rsidRPr="00190FF8">
        <w:rPr>
          <w:rStyle w:val="Emphasis"/>
        </w:rPr>
        <w:t>paving way to</w:t>
      </w:r>
      <w:r w:rsidRPr="00190FF8">
        <w:rPr>
          <w:rStyle w:val="StyleUnderline"/>
        </w:rPr>
        <w:t xml:space="preserve"> a situation whereby access to the </w:t>
      </w:r>
      <w:r w:rsidRPr="00190FF8">
        <w:rPr>
          <w:rStyle w:val="Emphasis"/>
        </w:rPr>
        <w:t>media</w:t>
      </w:r>
      <w:r w:rsidRPr="00190FF8">
        <w:rPr>
          <w:rStyle w:val="StyleUnderline"/>
        </w:rPr>
        <w:t xml:space="preserve"> is </w:t>
      </w:r>
      <w:r w:rsidRPr="00190FF8">
        <w:rPr>
          <w:rStyle w:val="Emphasis"/>
        </w:rPr>
        <w:t>guaranteed</w:t>
      </w:r>
      <w:r w:rsidRPr="00190FF8">
        <w:rPr>
          <w:rStyle w:val="StyleUnderline"/>
        </w:rPr>
        <w:t xml:space="preserve"> </w:t>
      </w:r>
      <w:r w:rsidRPr="00190FF8">
        <w:rPr>
          <w:rStyle w:val="Emphasis"/>
        </w:rPr>
        <w:t xml:space="preserve">by </w:t>
      </w:r>
      <w:r w:rsidRPr="00190FF8">
        <w:rPr>
          <w:rStyle w:val="Emphasis"/>
          <w:bdr w:val="single" w:sz="18" w:space="0" w:color="auto"/>
        </w:rPr>
        <w:t>how much money one can offer to the media</w:t>
      </w:r>
      <w:r w:rsidRPr="00190FF8">
        <w:rPr>
          <w:sz w:val="16"/>
        </w:rPr>
        <w:t xml:space="preserve">. This practice tagged </w:t>
      </w:r>
      <w:proofErr w:type="spellStart"/>
      <w:r w:rsidRPr="00190FF8">
        <w:rPr>
          <w:sz w:val="16"/>
        </w:rPr>
        <w:t>commercialisation</w:t>
      </w:r>
      <w:proofErr w:type="spellEnd"/>
      <w:r w:rsidRPr="00190FF8">
        <w:rPr>
          <w:sz w:val="16"/>
        </w:rPr>
        <w:t xml:space="preserve"> of news as different from advertising in the media, is one of the most recent but, dangerous developments in Nigeria media industry, dating from 1988. </w:t>
      </w:r>
      <w:proofErr w:type="spellStart"/>
      <w:r w:rsidRPr="00190FF8">
        <w:rPr>
          <w:sz w:val="16"/>
        </w:rPr>
        <w:t>Ekwo’s</w:t>
      </w:r>
      <w:proofErr w:type="spellEnd"/>
      <w:r w:rsidRPr="00190FF8">
        <w:rPr>
          <w:sz w:val="16"/>
        </w:rPr>
        <w:t xml:space="preserve"> assertion shows that what determines news is how much money one is able to offer to the media. </w:t>
      </w:r>
      <w:r w:rsidRPr="00190FF8">
        <w:rPr>
          <w:rStyle w:val="Emphasis"/>
        </w:rPr>
        <w:t>News values</w:t>
      </w:r>
      <w:r w:rsidRPr="00190FF8">
        <w:rPr>
          <w:rStyle w:val="StyleUnderline"/>
        </w:rPr>
        <w:t xml:space="preserve">, which include timeliness, significance, prominence, proximity, among others, are </w:t>
      </w:r>
      <w:r w:rsidRPr="00190FF8">
        <w:rPr>
          <w:rStyle w:val="Emphasis"/>
        </w:rPr>
        <w:t>no longer used as basis</w:t>
      </w:r>
      <w:r w:rsidRPr="00190FF8">
        <w:rPr>
          <w:rStyle w:val="StyleUnderline"/>
        </w:rPr>
        <w:t xml:space="preserve"> for judging the news to be aired to the </w:t>
      </w:r>
      <w:proofErr w:type="spellStart"/>
      <w:r w:rsidRPr="00190FF8">
        <w:rPr>
          <w:rStyle w:val="StyleUnderline"/>
        </w:rPr>
        <w:t>audiencemembers</w:t>
      </w:r>
      <w:proofErr w:type="spellEnd"/>
      <w:r w:rsidRPr="00190FF8">
        <w:rPr>
          <w:sz w:val="16"/>
        </w:rPr>
        <w:t xml:space="preserve">. This development, which according to </w:t>
      </w:r>
      <w:proofErr w:type="spellStart"/>
      <w:r w:rsidRPr="00190FF8">
        <w:rPr>
          <w:sz w:val="16"/>
        </w:rPr>
        <w:t>Ekwo</w:t>
      </w:r>
      <w:proofErr w:type="spellEnd"/>
      <w:r w:rsidRPr="00190FF8">
        <w:rPr>
          <w:sz w:val="16"/>
        </w:rPr>
        <w:t xml:space="preserve">, in Nwosu and </w:t>
      </w:r>
      <w:proofErr w:type="spellStart"/>
      <w:r w:rsidRPr="00190FF8">
        <w:rPr>
          <w:sz w:val="16"/>
        </w:rPr>
        <w:t>Ekwo</w:t>
      </w:r>
      <w:proofErr w:type="spellEnd"/>
      <w:r w:rsidRPr="00190FF8">
        <w:rPr>
          <w:sz w:val="16"/>
        </w:rPr>
        <w:t xml:space="preserve"> (1996) dates back to 1988, has persisted till now</w:t>
      </w:r>
      <w:r w:rsidRPr="00190FF8">
        <w:rPr>
          <w:rStyle w:val="StyleUnderline"/>
        </w:rPr>
        <w:t>, as most journalists even demand for money from</w:t>
      </w:r>
      <w:r w:rsidRPr="002034E6">
        <w:rPr>
          <w:rStyle w:val="StyleUnderline"/>
        </w:rPr>
        <w:t xml:space="preserve"> their interviewees when they go out to conduct interviews.</w:t>
      </w:r>
      <w:r w:rsidRPr="002034E6">
        <w:rPr>
          <w:sz w:val="16"/>
        </w:rPr>
        <w:t xml:space="preserve"> Thus, </w:t>
      </w:r>
      <w:r w:rsidRPr="00EF6EF5">
        <w:rPr>
          <w:rStyle w:val="Emphasis"/>
        </w:rPr>
        <w:t xml:space="preserve">it becomes </w:t>
      </w:r>
      <w:r w:rsidRPr="002034E6">
        <w:rPr>
          <w:rStyle w:val="Emphasis"/>
          <w:highlight w:val="green"/>
        </w:rPr>
        <w:t>difficult for</w:t>
      </w:r>
      <w:r w:rsidRPr="002034E6">
        <w:rPr>
          <w:rStyle w:val="StyleUnderline"/>
          <w:highlight w:val="green"/>
        </w:rPr>
        <w:t xml:space="preserve"> </w:t>
      </w:r>
      <w:r w:rsidRPr="00EF6EF5">
        <w:rPr>
          <w:rStyle w:val="Emphasis"/>
        </w:rPr>
        <w:t xml:space="preserve">the </w:t>
      </w:r>
      <w:r w:rsidRPr="00190FF8">
        <w:rPr>
          <w:rStyle w:val="Emphasis"/>
          <w:highlight w:val="green"/>
        </w:rPr>
        <w:t xml:space="preserve">poor </w:t>
      </w:r>
      <w:r w:rsidRPr="00EF6EF5">
        <w:rPr>
          <w:rStyle w:val="Emphasis"/>
        </w:rPr>
        <w:t xml:space="preserve">and </w:t>
      </w:r>
      <w:r w:rsidRPr="00190FF8">
        <w:rPr>
          <w:rStyle w:val="Emphasis"/>
          <w:highlight w:val="green"/>
        </w:rPr>
        <w:t>illiterate</w:t>
      </w:r>
      <w:r w:rsidRPr="00190FF8">
        <w:rPr>
          <w:rStyle w:val="StyleUnderline"/>
          <w:highlight w:val="green"/>
        </w:rPr>
        <w:t xml:space="preserve"> </w:t>
      </w:r>
      <w:r w:rsidRPr="002034E6">
        <w:rPr>
          <w:rStyle w:val="Emphasis"/>
          <w:highlight w:val="green"/>
        </w:rPr>
        <w:t>people</w:t>
      </w:r>
      <w:r w:rsidRPr="002034E6">
        <w:rPr>
          <w:rStyle w:val="StyleUnderline"/>
          <w:highlight w:val="green"/>
        </w:rPr>
        <w:t xml:space="preserve"> </w:t>
      </w:r>
      <w:r w:rsidRPr="00EF6EF5">
        <w:rPr>
          <w:rStyle w:val="Emphasis"/>
        </w:rPr>
        <w:t>who are</w:t>
      </w:r>
      <w:r w:rsidRPr="00EF6EF5">
        <w:rPr>
          <w:rStyle w:val="StyleUnderline"/>
        </w:rPr>
        <w:t xml:space="preserve"> constantly </w:t>
      </w:r>
      <w:r w:rsidRPr="00EF6EF5">
        <w:rPr>
          <w:rStyle w:val="Emphasis"/>
        </w:rPr>
        <w:t>seeking</w:t>
      </w:r>
      <w:r w:rsidRPr="00EF6EF5">
        <w:rPr>
          <w:rStyle w:val="StyleUnderline"/>
        </w:rPr>
        <w:t xml:space="preserve"> new </w:t>
      </w:r>
      <w:r w:rsidRPr="00EF6EF5">
        <w:rPr>
          <w:rStyle w:val="Emphasis"/>
        </w:rPr>
        <w:t xml:space="preserve">ways </w:t>
      </w:r>
      <w:r w:rsidRPr="002034E6">
        <w:rPr>
          <w:rStyle w:val="Emphasis"/>
          <w:highlight w:val="green"/>
        </w:rPr>
        <w:t>to make government</w:t>
      </w:r>
      <w:r w:rsidRPr="002034E6">
        <w:rPr>
          <w:rStyle w:val="StyleUnderline"/>
        </w:rPr>
        <w:t xml:space="preserve"> to be </w:t>
      </w:r>
      <w:r w:rsidRPr="00EF6EF5">
        <w:rPr>
          <w:rStyle w:val="Emphasis"/>
          <w:highlight w:val="green"/>
        </w:rPr>
        <w:t>aware</w:t>
      </w:r>
      <w:r w:rsidRPr="00EF6EF5">
        <w:rPr>
          <w:rStyle w:val="StyleUnderline"/>
          <w:highlight w:val="green"/>
        </w:rPr>
        <w:t xml:space="preserve"> of their</w:t>
      </w:r>
      <w:r w:rsidRPr="002034E6">
        <w:rPr>
          <w:rStyle w:val="StyleUnderline"/>
        </w:rPr>
        <w:t xml:space="preserve"> opinions, </w:t>
      </w:r>
      <w:r w:rsidRPr="00EF6EF5">
        <w:rPr>
          <w:rStyle w:val="Emphasis"/>
          <w:highlight w:val="green"/>
        </w:rPr>
        <w:t>needs</w:t>
      </w:r>
      <w:r w:rsidRPr="002034E6">
        <w:rPr>
          <w:rStyle w:val="StyleUnderline"/>
        </w:rPr>
        <w:t xml:space="preserve">, grievances and most importantly, make themselves communicatively interactive, </w:t>
      </w:r>
      <w:r w:rsidRPr="00EF6EF5">
        <w:rPr>
          <w:rStyle w:val="Emphasis"/>
          <w:bdr w:val="single" w:sz="18" w:space="0" w:color="auto"/>
        </w:rPr>
        <w:t xml:space="preserve">are </w:t>
      </w:r>
      <w:r w:rsidRPr="002034E6">
        <w:rPr>
          <w:rStyle w:val="Emphasis"/>
          <w:highlight w:val="green"/>
          <w:bdr w:val="single" w:sz="18" w:space="0" w:color="auto"/>
        </w:rPr>
        <w:t xml:space="preserve">denied </w:t>
      </w:r>
      <w:r w:rsidRPr="00EF6EF5">
        <w:rPr>
          <w:rStyle w:val="Emphasis"/>
          <w:bdr w:val="single" w:sz="18" w:space="0" w:color="auto"/>
        </w:rPr>
        <w:t xml:space="preserve">of their </w:t>
      </w:r>
      <w:r w:rsidRPr="002034E6">
        <w:rPr>
          <w:rStyle w:val="Emphasis"/>
          <w:highlight w:val="green"/>
          <w:bdr w:val="single" w:sz="18" w:space="0" w:color="auto"/>
        </w:rPr>
        <w:t>rights</w:t>
      </w:r>
      <w:r w:rsidRPr="002034E6">
        <w:rPr>
          <w:rStyle w:val="StyleUnderline"/>
          <w:highlight w:val="green"/>
        </w:rPr>
        <w:t xml:space="preserve"> </w:t>
      </w:r>
      <w:r w:rsidRPr="00190FF8">
        <w:rPr>
          <w:rStyle w:val="Emphasis"/>
          <w:highlight w:val="green"/>
        </w:rPr>
        <w:t xml:space="preserve">because they cannot afford to pay </w:t>
      </w:r>
      <w:r w:rsidRPr="00EF6EF5">
        <w:rPr>
          <w:rStyle w:val="Emphasis"/>
        </w:rPr>
        <w:t>what the rich people pay</w:t>
      </w:r>
      <w:r w:rsidRPr="002034E6">
        <w:rPr>
          <w:sz w:val="16"/>
        </w:rPr>
        <w:t xml:space="preserve">. The </w:t>
      </w:r>
      <w:r w:rsidRPr="002034E6">
        <w:rPr>
          <w:rStyle w:val="StyleUnderline"/>
        </w:rPr>
        <w:t>mass media now only promote the interests of those who are wealthy in the society, neglecting those who are poor</w:t>
      </w:r>
      <w:r w:rsidRPr="002034E6">
        <w:rPr>
          <w:sz w:val="16"/>
        </w:rPr>
        <w:t xml:space="preserve">. This explains why MacBride (1980), cited by </w:t>
      </w:r>
      <w:proofErr w:type="spellStart"/>
      <w:r w:rsidRPr="002034E6">
        <w:rPr>
          <w:sz w:val="16"/>
        </w:rPr>
        <w:t>Ekwo</w:t>
      </w:r>
      <w:proofErr w:type="spellEnd"/>
      <w:r w:rsidRPr="002034E6">
        <w:rPr>
          <w:sz w:val="16"/>
        </w:rPr>
        <w:t xml:space="preserve"> in Nwosu and </w:t>
      </w:r>
      <w:proofErr w:type="spellStart"/>
      <w:r w:rsidRPr="002034E6">
        <w:rPr>
          <w:sz w:val="16"/>
        </w:rPr>
        <w:t>Ekw</w:t>
      </w:r>
      <w:proofErr w:type="spellEnd"/>
      <w:r w:rsidRPr="002034E6">
        <w:rPr>
          <w:sz w:val="16"/>
        </w:rPr>
        <w:t xml:space="preserve"> (1996, p.61) posits that “</w:t>
      </w:r>
      <w:r w:rsidRPr="002034E6">
        <w:rPr>
          <w:rStyle w:val="StyleUnderline"/>
        </w:rPr>
        <w:t>unknown to many perhaps, is the fact that not all the news stories they hear these days from the radio, watch on television and even read from the newspaper and magazines, are or used purely because of their news values</w:t>
      </w:r>
      <w:r w:rsidRPr="002034E6">
        <w:rPr>
          <w:sz w:val="16"/>
        </w:rPr>
        <w:t xml:space="preserve">”. In journalism, there are traditional criteria for judging certain events, ideas, places and personalities as newsworthy, </w:t>
      </w:r>
      <w:r w:rsidRPr="002034E6">
        <w:rPr>
          <w:rStyle w:val="StyleUnderline"/>
        </w:rPr>
        <w:t>but today, such journalistic criteria are giving way to a situation whereby important developments are pushed aside by unimportant and even trivial news items concerning urban events and the activities of personalities</w:t>
      </w:r>
      <w:r w:rsidRPr="002034E6">
        <w:rPr>
          <w:sz w:val="16"/>
        </w:rPr>
        <w:t xml:space="preserve">. </w:t>
      </w:r>
      <w:proofErr w:type="spellStart"/>
      <w:r w:rsidRPr="002034E6">
        <w:rPr>
          <w:sz w:val="16"/>
        </w:rPr>
        <w:t>Nnorom</w:t>
      </w:r>
      <w:proofErr w:type="spellEnd"/>
      <w:r w:rsidRPr="002034E6">
        <w:rPr>
          <w:sz w:val="16"/>
        </w:rPr>
        <w:t xml:space="preserve"> (1994), cited by </w:t>
      </w:r>
      <w:proofErr w:type="spellStart"/>
      <w:r w:rsidRPr="002034E6">
        <w:rPr>
          <w:sz w:val="16"/>
        </w:rPr>
        <w:t>Ekwo</w:t>
      </w:r>
      <w:proofErr w:type="spellEnd"/>
      <w:r w:rsidRPr="002034E6">
        <w:rPr>
          <w:sz w:val="16"/>
        </w:rPr>
        <w:t xml:space="preserve">, in Nwosu and </w:t>
      </w:r>
      <w:proofErr w:type="spellStart"/>
      <w:r w:rsidRPr="002034E6">
        <w:rPr>
          <w:sz w:val="16"/>
        </w:rPr>
        <w:t>Ekwo</w:t>
      </w:r>
      <w:proofErr w:type="spellEnd"/>
      <w:r w:rsidRPr="002034E6">
        <w:rPr>
          <w:sz w:val="16"/>
        </w:rPr>
        <w:t xml:space="preserve"> (1996</w:t>
      </w:r>
      <w:r w:rsidRPr="002034E6">
        <w:rPr>
          <w:rStyle w:val="StyleUnderline"/>
        </w:rPr>
        <w:t xml:space="preserve">) describes news </w:t>
      </w:r>
      <w:proofErr w:type="spellStart"/>
      <w:r w:rsidRPr="00EF6EF5">
        <w:rPr>
          <w:rStyle w:val="StyleUnderline"/>
        </w:rPr>
        <w:t>commercialisation</w:t>
      </w:r>
      <w:proofErr w:type="spellEnd"/>
      <w:r w:rsidRPr="002034E6">
        <w:rPr>
          <w:rStyle w:val="StyleUnderline"/>
        </w:rPr>
        <w:t xml:space="preserve"> as a phenomenon whereby the electronic media report as news or </w:t>
      </w:r>
      <w:r w:rsidRPr="00EF6EF5">
        <w:rPr>
          <w:rStyle w:val="StyleUnderline"/>
        </w:rPr>
        <w:t>news analysis</w:t>
      </w:r>
      <w:r w:rsidRPr="002034E6">
        <w:rPr>
          <w:rStyle w:val="StyleUnderline"/>
        </w:rPr>
        <w:t xml:space="preserve">, a </w:t>
      </w:r>
      <w:r w:rsidRPr="00BB7C37">
        <w:rPr>
          <w:rStyle w:val="StyleUnderline"/>
        </w:rPr>
        <w:t>commercial message by an unidentified or unidentifiable sponsor, giving the audience the impression that the news is fair</w:t>
      </w:r>
      <w:r w:rsidRPr="002034E6">
        <w:rPr>
          <w:rStyle w:val="StyleUnderline"/>
        </w:rPr>
        <w:t>, objective and socially responsible</w:t>
      </w:r>
      <w:r w:rsidRPr="002034E6">
        <w:rPr>
          <w:sz w:val="16"/>
        </w:rPr>
        <w:t xml:space="preserve">. This unwholesome </w:t>
      </w:r>
      <w:r w:rsidRPr="002034E6">
        <w:rPr>
          <w:sz w:val="16"/>
        </w:rPr>
        <w:lastRenderedPageBreak/>
        <w:t xml:space="preserve">practice has negative effects on the media and the society at large. The </w:t>
      </w:r>
      <w:r w:rsidRPr="00EF6EF5">
        <w:rPr>
          <w:rStyle w:val="Emphasis"/>
          <w:highlight w:val="green"/>
        </w:rPr>
        <w:t>impacts</w:t>
      </w:r>
      <w:r w:rsidRPr="00EF6EF5">
        <w:rPr>
          <w:sz w:val="16"/>
        </w:rPr>
        <w:t xml:space="preserve"> as noted by </w:t>
      </w:r>
      <w:proofErr w:type="spellStart"/>
      <w:r w:rsidRPr="00EF6EF5">
        <w:rPr>
          <w:sz w:val="16"/>
        </w:rPr>
        <w:t>Asemah</w:t>
      </w:r>
      <w:proofErr w:type="spellEnd"/>
      <w:r w:rsidRPr="00EF6EF5">
        <w:rPr>
          <w:sz w:val="16"/>
        </w:rPr>
        <w:t xml:space="preserve"> (2011, p.34) </w:t>
      </w:r>
      <w:r w:rsidRPr="00EF6EF5">
        <w:rPr>
          <w:rStyle w:val="StyleUnderline"/>
        </w:rPr>
        <w:t>are: a. it has</w:t>
      </w:r>
      <w:r w:rsidRPr="00EF6EF5">
        <w:rPr>
          <w:sz w:val="16"/>
        </w:rPr>
        <w:t xml:space="preserve"> </w:t>
      </w:r>
      <w:r w:rsidRPr="00EF6EF5">
        <w:rPr>
          <w:rStyle w:val="Emphasis"/>
        </w:rPr>
        <w:t xml:space="preserve">given birth to a situation whereby </w:t>
      </w:r>
      <w:r w:rsidRPr="00EF6EF5">
        <w:rPr>
          <w:rStyle w:val="Emphasis"/>
          <w:highlight w:val="green"/>
        </w:rPr>
        <w:t>news</w:t>
      </w:r>
      <w:r w:rsidRPr="00EF6EF5">
        <w:rPr>
          <w:rStyle w:val="Emphasis"/>
        </w:rPr>
        <w:t xml:space="preserve"> is </w:t>
      </w:r>
      <w:r w:rsidRPr="00BB7C37">
        <w:rPr>
          <w:rStyle w:val="Emphasis"/>
        </w:rPr>
        <w:t xml:space="preserve">narrowly defined against the </w:t>
      </w:r>
      <w:r w:rsidRPr="00BB7C37">
        <w:rPr>
          <w:rStyle w:val="Emphasis"/>
          <w:bdr w:val="single" w:sz="18" w:space="0" w:color="auto"/>
        </w:rPr>
        <w:t>weight of the news source’s pocket</w:t>
      </w:r>
      <w:r w:rsidRPr="002034E6">
        <w:rPr>
          <w:rStyle w:val="StyleUnderline"/>
        </w:rPr>
        <w:t>. The media, whether print or electronic, now use money as criteria for publishing news;</w:t>
      </w:r>
      <w:r w:rsidRPr="002034E6">
        <w:rPr>
          <w:sz w:val="16"/>
        </w:rPr>
        <w:t xml:space="preserve"> </w:t>
      </w:r>
      <w:r w:rsidRPr="002034E6">
        <w:rPr>
          <w:rStyle w:val="StyleUnderline"/>
        </w:rPr>
        <w:t xml:space="preserve">b. another problem is the </w:t>
      </w:r>
      <w:r w:rsidRPr="002034E6">
        <w:rPr>
          <w:rStyle w:val="Emphasis"/>
          <w:highlight w:val="green"/>
          <w:bdr w:val="single" w:sz="18" w:space="0" w:color="auto"/>
        </w:rPr>
        <w:t xml:space="preserve">censorship </w:t>
      </w:r>
      <w:r w:rsidRPr="00EF6EF5">
        <w:rPr>
          <w:rStyle w:val="Emphasis"/>
          <w:bdr w:val="single" w:sz="18" w:space="0" w:color="auto"/>
        </w:rPr>
        <w:t>and gate keeping</w:t>
      </w:r>
      <w:r w:rsidRPr="00BB7C37">
        <w:rPr>
          <w:rStyle w:val="StyleUnderline"/>
        </w:rPr>
        <w:t xml:space="preserve"> </w:t>
      </w:r>
      <w:r w:rsidRPr="002034E6">
        <w:rPr>
          <w:rStyle w:val="StyleUnderline"/>
        </w:rPr>
        <w:t xml:space="preserve">problem, which news </w:t>
      </w:r>
      <w:proofErr w:type="spellStart"/>
      <w:r w:rsidRPr="002034E6">
        <w:rPr>
          <w:rStyle w:val="StyleUnderline"/>
        </w:rPr>
        <w:t>commercialisation</w:t>
      </w:r>
      <w:proofErr w:type="spellEnd"/>
      <w:r w:rsidRPr="002034E6">
        <w:rPr>
          <w:rStyle w:val="StyleUnderline"/>
        </w:rPr>
        <w:t xml:space="preserve"> constitutes for the editor.</w:t>
      </w:r>
      <w:r w:rsidRPr="002034E6">
        <w:rPr>
          <w:sz w:val="16"/>
        </w:rPr>
        <w:t xml:space="preserve"> The editor is handicapped under the </w:t>
      </w:r>
      <w:proofErr w:type="spellStart"/>
      <w:r w:rsidRPr="002034E6">
        <w:rPr>
          <w:sz w:val="16"/>
        </w:rPr>
        <w:t>commercialisation</w:t>
      </w:r>
      <w:proofErr w:type="spellEnd"/>
      <w:r w:rsidRPr="002034E6">
        <w:rPr>
          <w:sz w:val="16"/>
        </w:rPr>
        <w:t xml:space="preserve"> policy. </w:t>
      </w:r>
      <w:r w:rsidRPr="002034E6">
        <w:rPr>
          <w:rStyle w:val="StyleUnderline"/>
        </w:rPr>
        <w:t xml:space="preserve">It is the duty of the editor to always edit stories, but, under the news </w:t>
      </w:r>
      <w:proofErr w:type="spellStart"/>
      <w:r w:rsidRPr="002034E6">
        <w:rPr>
          <w:rStyle w:val="StyleUnderline"/>
        </w:rPr>
        <w:t>commercialisation</w:t>
      </w:r>
      <w:proofErr w:type="spellEnd"/>
      <w:r w:rsidRPr="002034E6">
        <w:rPr>
          <w:rStyle w:val="StyleUnderline"/>
        </w:rPr>
        <w:t xml:space="preserve"> policy, the editor cannot edit stories according to known standards or principles in journalism</w:t>
      </w:r>
      <w:r w:rsidRPr="002034E6">
        <w:rPr>
          <w:sz w:val="16"/>
        </w:rPr>
        <w:t xml:space="preserve">. He has to be so meticulous in the process of editing, </w:t>
      </w:r>
      <w:r w:rsidRPr="002034E6">
        <w:rPr>
          <w:rStyle w:val="StyleUnderline"/>
        </w:rPr>
        <w:t>so that he will not edit the substance and length of the story that has been paid for</w:t>
      </w:r>
      <w:r w:rsidRPr="002034E6">
        <w:rPr>
          <w:sz w:val="16"/>
        </w:rPr>
        <w:t xml:space="preserve">. Any story that has been paid for is not to be edited because, it has automatically become a sacred cow” that is, subjects or issues that get </w:t>
      </w:r>
      <w:proofErr w:type="spellStart"/>
      <w:r w:rsidRPr="002034E6">
        <w:rPr>
          <w:sz w:val="16"/>
        </w:rPr>
        <w:t>favour</w:t>
      </w:r>
      <w:proofErr w:type="spellEnd"/>
      <w:r w:rsidRPr="002034E6">
        <w:rPr>
          <w:sz w:val="16"/>
        </w:rPr>
        <w:t xml:space="preserve"> of the media houses. The ability of the editor to judge what is news or not is completely restricted because, money becomes the evaluator and perhaps the editor; </w:t>
      </w:r>
      <w:r w:rsidRPr="002034E6">
        <w:rPr>
          <w:rStyle w:val="StyleUnderline"/>
        </w:rPr>
        <w:t>c.</w:t>
      </w:r>
      <w:r w:rsidRPr="002034E6">
        <w:rPr>
          <w:sz w:val="16"/>
        </w:rPr>
        <w:t xml:space="preserve"> </w:t>
      </w:r>
      <w:r w:rsidRPr="002034E6">
        <w:rPr>
          <w:rStyle w:val="Emphasis"/>
          <w:highlight w:val="green"/>
        </w:rPr>
        <w:t>loss of credibility</w:t>
      </w:r>
      <w:r w:rsidRPr="002034E6">
        <w:rPr>
          <w:rStyle w:val="StyleUnderline"/>
        </w:rPr>
        <w:t xml:space="preserve">. The news </w:t>
      </w:r>
      <w:proofErr w:type="spellStart"/>
      <w:r w:rsidRPr="002034E6">
        <w:rPr>
          <w:rStyle w:val="StyleUnderline"/>
        </w:rPr>
        <w:t>commercialisation</w:t>
      </w:r>
      <w:proofErr w:type="spellEnd"/>
      <w:r w:rsidRPr="002034E6">
        <w:rPr>
          <w:rStyle w:val="StyleUnderline"/>
        </w:rPr>
        <w:t xml:space="preserve"> policy has made journalists to lose credibility because, </w:t>
      </w:r>
      <w:r w:rsidRPr="00964815">
        <w:rPr>
          <w:rStyle w:val="Emphasis"/>
        </w:rPr>
        <w:t>it is</w:t>
      </w:r>
      <w:r w:rsidRPr="00964815">
        <w:rPr>
          <w:rStyle w:val="StyleUnderline"/>
        </w:rPr>
        <w:t xml:space="preserve"> now </w:t>
      </w:r>
      <w:r w:rsidRPr="00964815">
        <w:rPr>
          <w:rStyle w:val="Emphasis"/>
        </w:rPr>
        <w:t>believed</w:t>
      </w:r>
      <w:r w:rsidRPr="00964815">
        <w:rPr>
          <w:rStyle w:val="StyleUnderline"/>
        </w:rPr>
        <w:t xml:space="preserve"> that </w:t>
      </w:r>
      <w:r w:rsidRPr="00964815">
        <w:rPr>
          <w:rStyle w:val="Emphasis"/>
        </w:rPr>
        <w:t xml:space="preserve">they pay attention to the wealthy people </w:t>
      </w:r>
      <w:r w:rsidRPr="00964815">
        <w:rPr>
          <w:rStyle w:val="Emphasis"/>
          <w:bdr w:val="single" w:sz="18" w:space="0" w:color="auto"/>
        </w:rPr>
        <w:t>who can pay for news</w:t>
      </w:r>
      <w:r w:rsidRPr="002034E6">
        <w:rPr>
          <w:rStyle w:val="StyleUnderline"/>
        </w:rPr>
        <w:t xml:space="preserve"> so that they can suppress, twist and falsify the stories; and d. government of some countries may bribe journalists to write </w:t>
      </w:r>
      <w:proofErr w:type="spellStart"/>
      <w:r w:rsidRPr="002034E6">
        <w:rPr>
          <w:rStyle w:val="StyleUnderline"/>
        </w:rPr>
        <w:t>favourable</w:t>
      </w:r>
      <w:proofErr w:type="spellEnd"/>
      <w:r w:rsidRPr="002034E6">
        <w:rPr>
          <w:rStyle w:val="StyleUnderline"/>
        </w:rPr>
        <w:t xml:space="preserve"> news items about its policies and </w:t>
      </w:r>
      <w:proofErr w:type="spellStart"/>
      <w:r w:rsidRPr="002034E6">
        <w:rPr>
          <w:rStyle w:val="StyleUnderline"/>
        </w:rPr>
        <w:t>programmes</w:t>
      </w:r>
      <w:proofErr w:type="spellEnd"/>
      <w:r w:rsidRPr="002034E6">
        <w:rPr>
          <w:rStyle w:val="StyleUnderline"/>
        </w:rPr>
        <w:t>, even when they are inimical to public interest.</w:t>
      </w:r>
    </w:p>
    <w:p w14:paraId="549F012D" w14:textId="77777777" w:rsidR="00057F96" w:rsidRDefault="00057F96" w:rsidP="00057F96">
      <w:pPr>
        <w:pStyle w:val="Heading4"/>
      </w:pPr>
      <w:r>
        <w:t xml:space="preserve">Prioritizing Objectivity shifts Media Reporting to the </w:t>
      </w:r>
      <w:r>
        <w:rPr>
          <w:u w:val="single"/>
        </w:rPr>
        <w:t>Public Interest</w:t>
      </w:r>
      <w:r>
        <w:t xml:space="preserve"> of </w:t>
      </w:r>
      <w:r>
        <w:rPr>
          <w:u w:val="single"/>
        </w:rPr>
        <w:t>Truth</w:t>
      </w:r>
      <w:r>
        <w:t xml:space="preserve"> and </w:t>
      </w:r>
      <w:r>
        <w:rPr>
          <w:u w:val="single"/>
        </w:rPr>
        <w:t>Free Information Flows</w:t>
      </w:r>
      <w:r>
        <w:t xml:space="preserve"> – that’s vital to </w:t>
      </w:r>
      <w:r>
        <w:rPr>
          <w:u w:val="single"/>
        </w:rPr>
        <w:t>any</w:t>
      </w:r>
      <w:r>
        <w:t xml:space="preserve"> Functioning Democracy.</w:t>
      </w:r>
    </w:p>
    <w:p w14:paraId="72FCF017" w14:textId="77777777" w:rsidR="00057F96" w:rsidRDefault="00057F96" w:rsidP="00057F96">
      <w:proofErr w:type="spellStart"/>
      <w:r w:rsidRPr="00D258BD">
        <w:rPr>
          <w:rStyle w:val="Style13ptBold"/>
        </w:rPr>
        <w:t>Asogwa</w:t>
      </w:r>
      <w:proofErr w:type="spellEnd"/>
      <w:r>
        <w:rPr>
          <w:rStyle w:val="Style13ptBold"/>
        </w:rPr>
        <w:t xml:space="preserve"> et Al 12</w:t>
      </w:r>
      <w:r w:rsidRPr="00D258BD">
        <w:t xml:space="preserve">, Chika Euphemia, and Ezekiel S. </w:t>
      </w:r>
      <w:proofErr w:type="spellStart"/>
      <w:r w:rsidRPr="00D258BD">
        <w:t>Asemah</w:t>
      </w:r>
      <w:proofErr w:type="spellEnd"/>
      <w:r w:rsidRPr="00D258BD">
        <w:t xml:space="preserve">. "News </w:t>
      </w:r>
      <w:proofErr w:type="spellStart"/>
      <w:r w:rsidRPr="00D258BD">
        <w:t>commercialisation</w:t>
      </w:r>
      <w:proofErr w:type="spellEnd"/>
      <w:r w:rsidRPr="00D258BD">
        <w:t>, objective journalism practice and the sustenance of democracy in Nigeria." Higher education of social science 3.2 (2012): 27-34.</w:t>
      </w:r>
      <w:r>
        <w:t xml:space="preserve"> (</w:t>
      </w:r>
      <w:r w:rsidRPr="00D258BD">
        <w:t xml:space="preserve">Head, Department of Mass Communication, Kogi State University, </w:t>
      </w:r>
      <w:proofErr w:type="spellStart"/>
      <w:r w:rsidRPr="00D258BD">
        <w:t>Anyigba</w:t>
      </w:r>
      <w:proofErr w:type="spellEnd"/>
      <w:r w:rsidRPr="00D258BD">
        <w:t>, Kogi State, Nigeria.</w:t>
      </w:r>
      <w:r>
        <w:t xml:space="preserve">)//Elmer  </w:t>
      </w:r>
    </w:p>
    <w:p w14:paraId="6C938CE7" w14:textId="77777777" w:rsidR="00057F96" w:rsidRPr="00190FF8" w:rsidRDefault="00057F96" w:rsidP="00057F96">
      <w:pPr>
        <w:rPr>
          <w:sz w:val="16"/>
        </w:rPr>
      </w:pPr>
      <w:r w:rsidRPr="00964815">
        <w:rPr>
          <w:rStyle w:val="Emphasis"/>
          <w:highlight w:val="green"/>
          <w:bdr w:val="single" w:sz="18" w:space="0" w:color="auto"/>
        </w:rPr>
        <w:t>OBJECTIVE JOURNALISM BUILDS DEMOCRACY</w:t>
      </w:r>
      <w:r w:rsidRPr="00964815">
        <w:rPr>
          <w:sz w:val="16"/>
        </w:rPr>
        <w:t xml:space="preserve"> </w:t>
      </w:r>
      <w:r w:rsidRPr="00964815">
        <w:rPr>
          <w:rStyle w:val="Emphasis"/>
        </w:rPr>
        <w:t>Journalism has a lot to contribute to the development of democracy</w:t>
      </w:r>
      <w:r w:rsidRPr="0029146C">
        <w:rPr>
          <w:sz w:val="16"/>
        </w:rPr>
        <w:t xml:space="preserve">, </w:t>
      </w:r>
      <w:r w:rsidRPr="002034E6">
        <w:rPr>
          <w:rStyle w:val="StyleUnderline"/>
        </w:rPr>
        <w:t>not only</w:t>
      </w:r>
      <w:r w:rsidRPr="0029146C">
        <w:rPr>
          <w:sz w:val="16"/>
        </w:rPr>
        <w:t xml:space="preserve"> </w:t>
      </w:r>
      <w:r w:rsidRPr="0081457E">
        <w:rPr>
          <w:rStyle w:val="Emphasis"/>
          <w:highlight w:val="green"/>
        </w:rPr>
        <w:t>in</w:t>
      </w:r>
      <w:r w:rsidRPr="00833060">
        <w:rPr>
          <w:sz w:val="16"/>
        </w:rPr>
        <w:t xml:space="preserve"> </w:t>
      </w:r>
      <w:r w:rsidRPr="002034E6">
        <w:rPr>
          <w:rStyle w:val="StyleUnderline"/>
        </w:rPr>
        <w:t xml:space="preserve">Nigeria, </w:t>
      </w:r>
      <w:r w:rsidRPr="00833060">
        <w:rPr>
          <w:rStyle w:val="StyleUnderline"/>
        </w:rPr>
        <w:t>but</w:t>
      </w:r>
      <w:r w:rsidRPr="00833060">
        <w:rPr>
          <w:sz w:val="16"/>
        </w:rPr>
        <w:t xml:space="preserve"> </w:t>
      </w:r>
      <w:r w:rsidRPr="0081457E">
        <w:rPr>
          <w:rStyle w:val="Emphasis"/>
          <w:highlight w:val="green"/>
          <w:bdr w:val="single" w:sz="18" w:space="0" w:color="auto"/>
        </w:rPr>
        <w:t>the entire world</w:t>
      </w:r>
      <w:r w:rsidRPr="0029146C">
        <w:rPr>
          <w:sz w:val="16"/>
        </w:rPr>
        <w:t xml:space="preserve">. </w:t>
      </w:r>
      <w:r w:rsidRPr="002034E6">
        <w:rPr>
          <w:rStyle w:val="StyleUnderline"/>
        </w:rPr>
        <w:t xml:space="preserve">Objective journalism entails that the </w:t>
      </w:r>
      <w:r w:rsidRPr="00BB7C37">
        <w:rPr>
          <w:rStyle w:val="Emphasis"/>
          <w:highlight w:val="green"/>
        </w:rPr>
        <w:t xml:space="preserve">journalist should </w:t>
      </w:r>
      <w:r w:rsidRPr="00375F1D">
        <w:rPr>
          <w:rStyle w:val="Emphasis"/>
          <w:highlight w:val="green"/>
        </w:rPr>
        <w:t>detach</w:t>
      </w:r>
      <w:r w:rsidRPr="00375F1D">
        <w:rPr>
          <w:rStyle w:val="StyleUnderline"/>
          <w:highlight w:val="green"/>
        </w:rPr>
        <w:t xml:space="preserve"> </w:t>
      </w:r>
      <w:r w:rsidRPr="002034E6">
        <w:rPr>
          <w:rStyle w:val="StyleUnderline"/>
        </w:rPr>
        <w:t xml:space="preserve">him or herself </w:t>
      </w:r>
      <w:r w:rsidRPr="00964815">
        <w:rPr>
          <w:rStyle w:val="StyleUnderline"/>
          <w:highlight w:val="green"/>
        </w:rPr>
        <w:t>from</w:t>
      </w:r>
      <w:r w:rsidRPr="002034E6">
        <w:rPr>
          <w:rStyle w:val="StyleUnderline"/>
        </w:rPr>
        <w:t xml:space="preserve"> whatever </w:t>
      </w:r>
      <w:r w:rsidRPr="00964815">
        <w:rPr>
          <w:rStyle w:val="StyleUnderline"/>
          <w:highlight w:val="green"/>
        </w:rPr>
        <w:t>stories</w:t>
      </w:r>
      <w:r w:rsidRPr="002034E6">
        <w:rPr>
          <w:rStyle w:val="StyleUnderline"/>
        </w:rPr>
        <w:t xml:space="preserve"> that are </w:t>
      </w:r>
      <w:r w:rsidRPr="00964815">
        <w:rPr>
          <w:rStyle w:val="StyleUnderline"/>
          <w:highlight w:val="green"/>
        </w:rPr>
        <w:t>being conveyed</w:t>
      </w:r>
      <w:r w:rsidRPr="002034E6">
        <w:rPr>
          <w:rStyle w:val="StyleUnderline"/>
        </w:rPr>
        <w:t xml:space="preserve"> to the people</w:t>
      </w:r>
      <w:r w:rsidRPr="0029146C">
        <w:rPr>
          <w:sz w:val="16"/>
        </w:rPr>
        <w:t xml:space="preserve">. </w:t>
      </w:r>
      <w:r w:rsidRPr="00964815">
        <w:rPr>
          <w:rStyle w:val="Emphasis"/>
        </w:rPr>
        <w:t>When journalist collects bribe from news sources to twist stories, it will definitely lead to one problem</w:t>
      </w:r>
      <w:r w:rsidRPr="00833060">
        <w:rPr>
          <w:sz w:val="16"/>
        </w:rPr>
        <w:t xml:space="preserve"> </w:t>
      </w:r>
      <w:r w:rsidRPr="0029146C">
        <w:rPr>
          <w:sz w:val="16"/>
        </w:rPr>
        <w:t xml:space="preserve">or the other. </w:t>
      </w:r>
      <w:r w:rsidRPr="00375F1D">
        <w:rPr>
          <w:rStyle w:val="StyleUnderline"/>
        </w:rPr>
        <w:t>The press articulates public conscience through focusing attention on issues and concerns of public interest. It sets the public agenda</w:t>
      </w:r>
      <w:r w:rsidRPr="0029146C">
        <w:rPr>
          <w:sz w:val="16"/>
        </w:rPr>
        <w:t xml:space="preserve">. </w:t>
      </w:r>
      <w:r w:rsidRPr="00375F1D">
        <w:rPr>
          <w:rStyle w:val="StyleUnderline"/>
        </w:rPr>
        <w:t xml:space="preserve">As a purveyor of public opinion, </w:t>
      </w:r>
      <w:r w:rsidRPr="00964815">
        <w:rPr>
          <w:rStyle w:val="Emphasis"/>
          <w:bdr w:val="single" w:sz="18" w:space="0" w:color="auto"/>
        </w:rPr>
        <w:t xml:space="preserve">it </w:t>
      </w:r>
      <w:r w:rsidRPr="00375F1D">
        <w:rPr>
          <w:rStyle w:val="Emphasis"/>
          <w:highlight w:val="green"/>
          <w:bdr w:val="single" w:sz="18" w:space="0" w:color="auto"/>
        </w:rPr>
        <w:t>express</w:t>
      </w:r>
      <w:r w:rsidRPr="00964815">
        <w:rPr>
          <w:rStyle w:val="Emphasis"/>
          <w:bdr w:val="single" w:sz="18" w:space="0" w:color="auto"/>
        </w:rPr>
        <w:t>es</w:t>
      </w:r>
      <w:r w:rsidRPr="00375F1D">
        <w:rPr>
          <w:rStyle w:val="Emphasis"/>
          <w:highlight w:val="green"/>
          <w:bdr w:val="single" w:sz="18" w:space="0" w:color="auto"/>
        </w:rPr>
        <w:t xml:space="preserve"> public sentiment</w:t>
      </w:r>
      <w:r w:rsidRPr="00375F1D">
        <w:rPr>
          <w:rStyle w:val="StyleUnderline"/>
          <w:highlight w:val="green"/>
        </w:rPr>
        <w:t xml:space="preserve"> </w:t>
      </w:r>
      <w:r w:rsidRPr="00375F1D">
        <w:rPr>
          <w:rStyle w:val="StyleUnderline"/>
        </w:rPr>
        <w:t>on any given subject, which is entertained by the best informed, most intelligent and most moral persons in the community.</w:t>
      </w:r>
      <w:r w:rsidRPr="0029146C">
        <w:rPr>
          <w:sz w:val="16"/>
        </w:rPr>
        <w:t xml:space="preserve"> </w:t>
      </w:r>
      <w:r w:rsidRPr="00964815">
        <w:rPr>
          <w:rStyle w:val="Emphasis"/>
        </w:rPr>
        <w:t>If journalism is to serve humanity</w:t>
      </w:r>
      <w:r w:rsidRPr="00964815">
        <w:rPr>
          <w:sz w:val="16"/>
        </w:rPr>
        <w:t xml:space="preserve">, </w:t>
      </w:r>
      <w:r w:rsidRPr="00964815">
        <w:rPr>
          <w:rStyle w:val="Emphasis"/>
          <w:bdr w:val="single" w:sz="18" w:space="0" w:color="auto"/>
        </w:rPr>
        <w:t>then the press should operate objectively</w:t>
      </w:r>
      <w:r w:rsidRPr="0029146C">
        <w:rPr>
          <w:sz w:val="16"/>
        </w:rPr>
        <w:t>. The press always takes on the form and the correlation of the social and political structures within which it operates</w:t>
      </w:r>
      <w:r w:rsidRPr="00375F1D">
        <w:rPr>
          <w:rStyle w:val="StyleUnderline"/>
        </w:rPr>
        <w:t>. To see the difference between press system in full perspective, then one must look at the social systems in which the press functions</w:t>
      </w:r>
      <w:r w:rsidRPr="0029146C">
        <w:rPr>
          <w:sz w:val="16"/>
        </w:rPr>
        <w:t>. To see the social systems in their true relationship to the press, one has to look at certain beliefs and assumptions, which the society holds; the nature of man, the nature of society and the state, the relation of man to the state and the nature of knowledge and truth</w:t>
      </w:r>
      <w:r w:rsidRPr="00375F1D">
        <w:rPr>
          <w:rStyle w:val="StyleUnderline"/>
        </w:rPr>
        <w:t xml:space="preserve">. The information role of the </w:t>
      </w:r>
      <w:r w:rsidRPr="00375F1D">
        <w:rPr>
          <w:rStyle w:val="Emphasis"/>
          <w:highlight w:val="green"/>
        </w:rPr>
        <w:t>media</w:t>
      </w:r>
      <w:r w:rsidRPr="00375F1D">
        <w:rPr>
          <w:rStyle w:val="StyleUnderline"/>
          <w:highlight w:val="green"/>
        </w:rPr>
        <w:t xml:space="preserve"> </w:t>
      </w:r>
      <w:r w:rsidRPr="00833060">
        <w:rPr>
          <w:rStyle w:val="Emphasis"/>
        </w:rPr>
        <w:t>in the democratic process</w:t>
      </w:r>
      <w:r w:rsidRPr="00833060">
        <w:rPr>
          <w:rStyle w:val="StyleUnderline"/>
        </w:rPr>
        <w:t xml:space="preserve"> </w:t>
      </w:r>
      <w:r w:rsidRPr="00833060">
        <w:rPr>
          <w:rStyle w:val="Emphasis"/>
        </w:rPr>
        <w:t xml:space="preserve">involves </w:t>
      </w:r>
      <w:r w:rsidRPr="00964815">
        <w:rPr>
          <w:rStyle w:val="Emphasis"/>
        </w:rPr>
        <w:t>creating</w:t>
      </w:r>
      <w:r w:rsidRPr="00833060">
        <w:rPr>
          <w:rStyle w:val="Emphasis"/>
        </w:rPr>
        <w:t xml:space="preserve"> </w:t>
      </w:r>
      <w:r w:rsidRPr="00375F1D">
        <w:rPr>
          <w:rStyle w:val="Emphasis"/>
          <w:highlight w:val="green"/>
        </w:rPr>
        <w:t xml:space="preserve">a </w:t>
      </w:r>
      <w:r w:rsidRPr="00375F1D">
        <w:rPr>
          <w:rStyle w:val="Emphasis"/>
          <w:highlight w:val="green"/>
          <w:bdr w:val="single" w:sz="18" w:space="0" w:color="auto"/>
        </w:rPr>
        <w:t xml:space="preserve">platform for </w:t>
      </w:r>
      <w:r w:rsidRPr="00833060">
        <w:rPr>
          <w:rStyle w:val="Emphasis"/>
          <w:bdr w:val="single" w:sz="18" w:space="0" w:color="auto"/>
        </w:rPr>
        <w:t xml:space="preserve">public </w:t>
      </w:r>
      <w:r w:rsidRPr="00375F1D">
        <w:rPr>
          <w:rStyle w:val="Emphasis"/>
          <w:highlight w:val="green"/>
          <w:bdr w:val="single" w:sz="18" w:space="0" w:color="auto"/>
        </w:rPr>
        <w:t>dialogue</w:t>
      </w:r>
      <w:r w:rsidRPr="00375F1D">
        <w:rPr>
          <w:rStyle w:val="Emphasis"/>
          <w:highlight w:val="green"/>
        </w:rPr>
        <w:t xml:space="preserve"> </w:t>
      </w:r>
      <w:r w:rsidRPr="00BB7C37">
        <w:rPr>
          <w:rStyle w:val="Emphasis"/>
        </w:rPr>
        <w:t xml:space="preserve">and </w:t>
      </w:r>
      <w:r w:rsidRPr="00BB7C37">
        <w:rPr>
          <w:rStyle w:val="Emphasis"/>
          <w:bdr w:val="single" w:sz="18" w:space="0" w:color="auto"/>
        </w:rPr>
        <w:t xml:space="preserve">ensuring diversity </w:t>
      </w:r>
      <w:r w:rsidRPr="00964815">
        <w:rPr>
          <w:rStyle w:val="Emphasis"/>
          <w:bdr w:val="single" w:sz="18" w:space="0" w:color="auto"/>
        </w:rPr>
        <w:t xml:space="preserve">of views, values and perspectives </w:t>
      </w:r>
      <w:r w:rsidRPr="00964815">
        <w:rPr>
          <w:rStyle w:val="Emphasis"/>
          <w:highlight w:val="green"/>
          <w:bdr w:val="single" w:sz="18" w:space="0" w:color="auto"/>
        </w:rPr>
        <w:t>on public affairs</w:t>
      </w:r>
      <w:r w:rsidRPr="00375F1D">
        <w:rPr>
          <w:rStyle w:val="StyleUnderline"/>
        </w:rPr>
        <w:t>.</w:t>
      </w:r>
      <w:r w:rsidRPr="0029146C">
        <w:rPr>
          <w:sz w:val="16"/>
        </w:rPr>
        <w:t xml:space="preserve"> </w:t>
      </w:r>
      <w:r w:rsidRPr="00C532F5">
        <w:rPr>
          <w:rStyle w:val="StyleUnderline"/>
        </w:rPr>
        <w:t xml:space="preserve">The public sphere theory posits that </w:t>
      </w:r>
      <w:r w:rsidRPr="00964815">
        <w:rPr>
          <w:rStyle w:val="Emphasis"/>
        </w:rPr>
        <w:t xml:space="preserve">by generating </w:t>
      </w:r>
      <w:r w:rsidRPr="00833060">
        <w:rPr>
          <w:rStyle w:val="Emphasis"/>
          <w:bdr w:val="single" w:sz="18" w:space="0" w:color="auto"/>
        </w:rPr>
        <w:t xml:space="preserve">a plurality of </w:t>
      </w:r>
      <w:r w:rsidRPr="00964815">
        <w:rPr>
          <w:rStyle w:val="Emphasis"/>
          <w:bdr w:val="single" w:sz="18" w:space="0" w:color="auto"/>
        </w:rPr>
        <w:t>understanding</w:t>
      </w:r>
      <w:r w:rsidRPr="00C532F5">
        <w:rPr>
          <w:rStyle w:val="StyleUnderline"/>
        </w:rPr>
        <w:t xml:space="preserve">, </w:t>
      </w:r>
      <w:r w:rsidRPr="00833060">
        <w:rPr>
          <w:rStyle w:val="Emphasis"/>
        </w:rPr>
        <w:t xml:space="preserve">the </w:t>
      </w:r>
      <w:r w:rsidRPr="00BB7C37">
        <w:rPr>
          <w:rStyle w:val="Emphasis"/>
        </w:rPr>
        <w:t xml:space="preserve">media </w:t>
      </w:r>
      <w:r w:rsidRPr="00BB7C37">
        <w:rPr>
          <w:rStyle w:val="Emphasis"/>
          <w:highlight w:val="green"/>
        </w:rPr>
        <w:t xml:space="preserve">should enable individuals </w:t>
      </w:r>
      <w:r w:rsidRPr="00C532F5">
        <w:rPr>
          <w:rStyle w:val="Emphasis"/>
          <w:highlight w:val="green"/>
        </w:rPr>
        <w:t xml:space="preserve">to </w:t>
      </w:r>
      <w:r w:rsidRPr="00964815">
        <w:rPr>
          <w:rStyle w:val="Emphasis"/>
        </w:rPr>
        <w:t>re-</w:t>
      </w:r>
      <w:r w:rsidRPr="00C532F5">
        <w:rPr>
          <w:rStyle w:val="Emphasis"/>
          <w:highlight w:val="green"/>
        </w:rPr>
        <w:t xml:space="preserve">interpret </w:t>
      </w:r>
      <w:r w:rsidRPr="00833060">
        <w:rPr>
          <w:rStyle w:val="Emphasis"/>
        </w:rPr>
        <w:t>their social experiences</w:t>
      </w:r>
      <w:r w:rsidRPr="00833060">
        <w:rPr>
          <w:rStyle w:val="StyleUnderline"/>
        </w:rPr>
        <w:t xml:space="preserve"> </w:t>
      </w:r>
      <w:r w:rsidRPr="00C532F5">
        <w:rPr>
          <w:rStyle w:val="Emphasis"/>
          <w:highlight w:val="green"/>
        </w:rPr>
        <w:lastRenderedPageBreak/>
        <w:t>and question</w:t>
      </w:r>
      <w:r w:rsidRPr="00C532F5">
        <w:rPr>
          <w:rStyle w:val="StyleUnderline"/>
          <w:highlight w:val="green"/>
        </w:rPr>
        <w:t xml:space="preserve"> </w:t>
      </w:r>
      <w:r w:rsidRPr="00C532F5">
        <w:rPr>
          <w:rStyle w:val="StyleUnderline"/>
        </w:rPr>
        <w:t xml:space="preserve">the </w:t>
      </w:r>
      <w:r w:rsidRPr="00964815">
        <w:rPr>
          <w:rStyle w:val="Emphasis"/>
        </w:rPr>
        <w:t>assumptions</w:t>
      </w:r>
      <w:r w:rsidRPr="00964815">
        <w:rPr>
          <w:rStyle w:val="StyleUnderline"/>
        </w:rPr>
        <w:t xml:space="preserve"> </w:t>
      </w:r>
      <w:r w:rsidRPr="00C532F5">
        <w:rPr>
          <w:rStyle w:val="StyleUnderline"/>
        </w:rPr>
        <w:t xml:space="preserve">and ideas </w:t>
      </w:r>
      <w:r w:rsidRPr="00964815">
        <w:rPr>
          <w:rStyle w:val="Emphasis"/>
          <w:bdr w:val="single" w:sz="18" w:space="0" w:color="auto"/>
        </w:rPr>
        <w:t xml:space="preserve">of the </w:t>
      </w:r>
      <w:r w:rsidRPr="00C532F5">
        <w:rPr>
          <w:rStyle w:val="Emphasis"/>
          <w:highlight w:val="green"/>
          <w:bdr w:val="single" w:sz="18" w:space="0" w:color="auto"/>
        </w:rPr>
        <w:t>dominant culture</w:t>
      </w:r>
      <w:r w:rsidRPr="00C532F5">
        <w:rPr>
          <w:rStyle w:val="StyleUnderline"/>
        </w:rPr>
        <w:t xml:space="preserve">… it will </w:t>
      </w:r>
      <w:r w:rsidRPr="00C532F5">
        <w:rPr>
          <w:rStyle w:val="Emphasis"/>
          <w:highlight w:val="green"/>
        </w:rPr>
        <w:t xml:space="preserve">give </w:t>
      </w:r>
      <w:r w:rsidRPr="00964815">
        <w:rPr>
          <w:rStyle w:val="Emphasis"/>
        </w:rPr>
        <w:t>subordinate</w:t>
      </w:r>
      <w:r w:rsidRPr="00327AF7">
        <w:rPr>
          <w:rStyle w:val="Emphasis"/>
        </w:rPr>
        <w:t xml:space="preserve"> classes</w:t>
      </w:r>
      <w:r w:rsidRPr="00327AF7">
        <w:rPr>
          <w:rStyle w:val="StyleUnderline"/>
        </w:rPr>
        <w:t xml:space="preserve"> </w:t>
      </w:r>
      <w:r w:rsidRPr="00327AF7">
        <w:rPr>
          <w:rStyle w:val="Emphasis"/>
        </w:rPr>
        <w:t xml:space="preserve">increased </w:t>
      </w:r>
      <w:r w:rsidRPr="00C532F5">
        <w:rPr>
          <w:rStyle w:val="Emphasis"/>
          <w:highlight w:val="green"/>
        </w:rPr>
        <w:t xml:space="preserve">access to ideas </w:t>
      </w:r>
      <w:r w:rsidRPr="00C532F5">
        <w:rPr>
          <w:rStyle w:val="StyleUnderline"/>
        </w:rPr>
        <w:t xml:space="preserve">and arguments </w:t>
      </w:r>
      <w:r w:rsidRPr="00C532F5">
        <w:rPr>
          <w:rStyle w:val="Emphasis"/>
          <w:highlight w:val="green"/>
        </w:rPr>
        <w:t>opposing ideological representation</w:t>
      </w:r>
      <w:r w:rsidRPr="00C532F5">
        <w:rPr>
          <w:rStyle w:val="StyleUnderline"/>
          <w:highlight w:val="green"/>
        </w:rPr>
        <w:t xml:space="preserve"> </w:t>
      </w:r>
      <w:r w:rsidRPr="00C532F5">
        <w:rPr>
          <w:rStyle w:val="StyleUnderline"/>
        </w:rPr>
        <w:t>that legitimate their subordination and enables them to explore more fully, ways of changing the structure of society to their advantage (Curran, 1991, p.103).</w:t>
      </w:r>
      <w:r w:rsidRPr="0029146C">
        <w:rPr>
          <w:sz w:val="16"/>
        </w:rPr>
        <w:t xml:space="preserve"> He further notes that </w:t>
      </w:r>
      <w:r w:rsidRPr="00C532F5">
        <w:rPr>
          <w:rStyle w:val="StyleUnderline"/>
        </w:rPr>
        <w:t xml:space="preserve">the </w:t>
      </w:r>
      <w:r w:rsidRPr="00C532F5">
        <w:rPr>
          <w:rStyle w:val="Emphasis"/>
          <w:highlight w:val="green"/>
        </w:rPr>
        <w:t>mass media</w:t>
      </w:r>
      <w:r w:rsidRPr="00C532F5">
        <w:rPr>
          <w:rStyle w:val="StyleUnderline"/>
          <w:highlight w:val="green"/>
        </w:rPr>
        <w:t xml:space="preserve"> </w:t>
      </w:r>
      <w:r w:rsidRPr="00964815">
        <w:rPr>
          <w:rStyle w:val="Emphasis"/>
        </w:rPr>
        <w:t xml:space="preserve">have </w:t>
      </w:r>
      <w:r w:rsidRPr="00327AF7">
        <w:rPr>
          <w:rStyle w:val="Emphasis"/>
        </w:rPr>
        <w:t xml:space="preserve">a role to </w:t>
      </w:r>
      <w:r w:rsidRPr="0015299C">
        <w:rPr>
          <w:rStyle w:val="Emphasis"/>
        </w:rPr>
        <w:t>play in the democratic process</w:t>
      </w:r>
      <w:r w:rsidRPr="00C532F5">
        <w:rPr>
          <w:rStyle w:val="StyleUnderline"/>
        </w:rPr>
        <w:t xml:space="preserve">, by </w:t>
      </w:r>
      <w:r w:rsidRPr="00964815">
        <w:rPr>
          <w:rStyle w:val="Emphasis"/>
        </w:rPr>
        <w:t xml:space="preserve">creating an arena for </w:t>
      </w:r>
      <w:r w:rsidRPr="00964815">
        <w:rPr>
          <w:rStyle w:val="Emphasis"/>
          <w:bdr w:val="single" w:sz="18" w:space="0" w:color="auto"/>
        </w:rPr>
        <w:t>free dialogue</w:t>
      </w:r>
      <w:r w:rsidRPr="00964815">
        <w:rPr>
          <w:rStyle w:val="StyleUnderline"/>
        </w:rPr>
        <w:t xml:space="preserve"> </w:t>
      </w:r>
      <w:r w:rsidRPr="00C532F5">
        <w:rPr>
          <w:rStyle w:val="StyleUnderline"/>
        </w:rPr>
        <w:t>between and among the people and to ensure that their views are observed and adhered to, which includes helping to create the conditions in which alternate viewpoints and perspectives are brought fully into play.</w:t>
      </w:r>
      <w:r w:rsidRPr="0029146C">
        <w:rPr>
          <w:sz w:val="16"/>
        </w:rPr>
        <w:t xml:space="preserve"> In a way, </w:t>
      </w:r>
      <w:r w:rsidRPr="00C532F5">
        <w:rPr>
          <w:rStyle w:val="StyleUnderline"/>
        </w:rPr>
        <w:t xml:space="preserve">this is a restatement of the old notion of the mass media acting as a </w:t>
      </w:r>
      <w:proofErr w:type="gramStart"/>
      <w:r w:rsidRPr="00C532F5">
        <w:rPr>
          <w:rStyle w:val="StyleUnderline"/>
        </w:rPr>
        <w:t>market place</w:t>
      </w:r>
      <w:proofErr w:type="gramEnd"/>
      <w:r w:rsidRPr="00C532F5">
        <w:rPr>
          <w:rStyle w:val="StyleUnderline"/>
        </w:rPr>
        <w:t xml:space="preserve"> of ideas</w:t>
      </w:r>
      <w:r w:rsidRPr="0029146C">
        <w:rPr>
          <w:sz w:val="16"/>
        </w:rPr>
        <w:t xml:space="preserve">. More than </w:t>
      </w:r>
      <w:proofErr w:type="gramStart"/>
      <w:r w:rsidRPr="0029146C">
        <w:rPr>
          <w:sz w:val="16"/>
        </w:rPr>
        <w:t>this</w:t>
      </w:r>
      <w:proofErr w:type="gramEnd"/>
      <w:r w:rsidRPr="0029146C">
        <w:rPr>
          <w:sz w:val="16"/>
        </w:rPr>
        <w:t xml:space="preserve"> however, is the social purpose of this role. </w:t>
      </w:r>
      <w:r w:rsidRPr="00C532F5">
        <w:rPr>
          <w:rStyle w:val="StyleUnderline"/>
        </w:rPr>
        <w:t xml:space="preserve">Mass media diversity and pluralism is not just progressive social engineering, it is for emancipation and empowerment, </w:t>
      </w:r>
      <w:r w:rsidRPr="00964815">
        <w:rPr>
          <w:rStyle w:val="Emphasis"/>
        </w:rPr>
        <w:t>giving people</w:t>
      </w:r>
      <w:r w:rsidRPr="00964815">
        <w:rPr>
          <w:rStyle w:val="StyleUnderline"/>
        </w:rPr>
        <w:t xml:space="preserve"> the </w:t>
      </w:r>
      <w:r w:rsidRPr="00964815">
        <w:rPr>
          <w:rStyle w:val="Emphasis"/>
        </w:rPr>
        <w:t>right to define</w:t>
      </w:r>
      <w:r w:rsidRPr="00964815">
        <w:rPr>
          <w:rStyle w:val="StyleUnderline"/>
        </w:rPr>
        <w:t xml:space="preserve"> their </w:t>
      </w:r>
      <w:r w:rsidRPr="00964815">
        <w:rPr>
          <w:rStyle w:val="Emphasis"/>
        </w:rPr>
        <w:t>normative vision of the world</w:t>
      </w:r>
      <w:r w:rsidRPr="00327AF7">
        <w:rPr>
          <w:rStyle w:val="StyleUnderline"/>
        </w:rPr>
        <w:t xml:space="preserve"> </w:t>
      </w:r>
      <w:r w:rsidRPr="00C532F5">
        <w:rPr>
          <w:rStyle w:val="StyleUnderline"/>
        </w:rPr>
        <w:t>and their place in it through access to alternative perspective of society (Curran, 1991).</w:t>
      </w:r>
      <w:r w:rsidRPr="0029146C">
        <w:rPr>
          <w:sz w:val="16"/>
        </w:rPr>
        <w:t xml:space="preserve"> </w:t>
      </w:r>
      <w:r w:rsidRPr="00C532F5">
        <w:rPr>
          <w:rStyle w:val="Emphasis"/>
        </w:rPr>
        <w:t xml:space="preserve">The </w:t>
      </w:r>
      <w:r w:rsidRPr="0015299C">
        <w:rPr>
          <w:rStyle w:val="Emphasis"/>
        </w:rPr>
        <w:t>media</w:t>
      </w:r>
      <w:r w:rsidRPr="00C532F5">
        <w:rPr>
          <w:rStyle w:val="Emphasis"/>
        </w:rPr>
        <w:t>, both the print and electronic, have a very crucial role to play in every democratic process.</w:t>
      </w:r>
      <w:r w:rsidRPr="0029146C">
        <w:rPr>
          <w:sz w:val="16"/>
        </w:rPr>
        <w:t xml:space="preserve"> </w:t>
      </w:r>
      <w:proofErr w:type="spellStart"/>
      <w:r w:rsidRPr="0029146C">
        <w:rPr>
          <w:sz w:val="16"/>
        </w:rPr>
        <w:t>Ogor</w:t>
      </w:r>
      <w:proofErr w:type="spellEnd"/>
      <w:r w:rsidRPr="0029146C">
        <w:rPr>
          <w:sz w:val="16"/>
        </w:rPr>
        <w:t xml:space="preserve">, in NBC (2002, p.74) notes that </w:t>
      </w:r>
      <w:r w:rsidRPr="00964815">
        <w:rPr>
          <w:rStyle w:val="Emphasis"/>
        </w:rPr>
        <w:t xml:space="preserve">broadcasting </w:t>
      </w:r>
      <w:r w:rsidRPr="00964815">
        <w:rPr>
          <w:rStyle w:val="Emphasis"/>
          <w:highlight w:val="green"/>
          <w:bdr w:val="single" w:sz="18" w:space="0" w:color="auto"/>
        </w:rPr>
        <w:t>is</w:t>
      </w:r>
      <w:r w:rsidRPr="00327AF7">
        <w:rPr>
          <w:rStyle w:val="Emphasis"/>
          <w:bdr w:val="single" w:sz="18" w:space="0" w:color="auto"/>
        </w:rPr>
        <w:t xml:space="preserve"> regarded as </w:t>
      </w:r>
      <w:r w:rsidRPr="00964815">
        <w:rPr>
          <w:rStyle w:val="Emphasis"/>
          <w:highlight w:val="green"/>
          <w:bdr w:val="single" w:sz="18" w:space="0" w:color="auto"/>
        </w:rPr>
        <w:t>the</w:t>
      </w:r>
      <w:r w:rsidRPr="00327AF7">
        <w:rPr>
          <w:rStyle w:val="Emphasis"/>
          <w:bdr w:val="single" w:sz="18" w:space="0" w:color="auto"/>
        </w:rPr>
        <w:t xml:space="preserve"> </w:t>
      </w:r>
      <w:r w:rsidRPr="00327AF7">
        <w:rPr>
          <w:rStyle w:val="Emphasis"/>
          <w:highlight w:val="green"/>
          <w:bdr w:val="single" w:sz="18" w:space="0" w:color="auto"/>
        </w:rPr>
        <w:t>oxygen of democracy</w:t>
      </w:r>
      <w:r w:rsidRPr="00327AF7">
        <w:rPr>
          <w:sz w:val="16"/>
        </w:rPr>
        <w:t xml:space="preserve">. </w:t>
      </w:r>
      <w:proofErr w:type="spellStart"/>
      <w:r w:rsidRPr="00327AF7">
        <w:rPr>
          <w:rStyle w:val="StyleUnderline"/>
        </w:rPr>
        <w:t>Ogor</w:t>
      </w:r>
      <w:proofErr w:type="spellEnd"/>
      <w:r w:rsidRPr="00327AF7">
        <w:rPr>
          <w:rStyle w:val="StyleUnderline"/>
        </w:rPr>
        <w:t xml:space="preserve"> further notes that it is the responsibility of the broadcast media to help increase the level of general awareness and </w:t>
      </w:r>
      <w:proofErr w:type="spellStart"/>
      <w:r w:rsidRPr="00327AF7">
        <w:rPr>
          <w:rStyle w:val="StyleUnderline"/>
        </w:rPr>
        <w:t>mobilisation</w:t>
      </w:r>
      <w:proofErr w:type="spellEnd"/>
      <w:r w:rsidRPr="00327AF7">
        <w:rPr>
          <w:rStyle w:val="StyleUnderline"/>
        </w:rPr>
        <w:t xml:space="preserve"> of the population and an active participant in the shaping of democ</w:t>
      </w:r>
      <w:r w:rsidRPr="00C532F5">
        <w:rPr>
          <w:rStyle w:val="StyleUnderline"/>
        </w:rPr>
        <w:t xml:space="preserve">ratic values, through education and public enlightenment. </w:t>
      </w:r>
      <w:r w:rsidRPr="0029146C">
        <w:rPr>
          <w:sz w:val="16"/>
        </w:rPr>
        <w:t xml:space="preserve">According to </w:t>
      </w:r>
      <w:proofErr w:type="spellStart"/>
      <w:r w:rsidRPr="0029146C">
        <w:rPr>
          <w:sz w:val="16"/>
        </w:rPr>
        <w:t>Ogor</w:t>
      </w:r>
      <w:proofErr w:type="spellEnd"/>
      <w:r w:rsidRPr="0029146C">
        <w:rPr>
          <w:sz w:val="16"/>
        </w:rPr>
        <w:t xml:space="preserve">, in NBC (2002, p.79): </w:t>
      </w:r>
      <w:r w:rsidRPr="00C532F5">
        <w:rPr>
          <w:rStyle w:val="StyleUnderline"/>
        </w:rPr>
        <w:t xml:space="preserve">Public broadcasting </w:t>
      </w:r>
      <w:r w:rsidRPr="00C532F5">
        <w:rPr>
          <w:rStyle w:val="Emphasis"/>
          <w:highlight w:val="green"/>
        </w:rPr>
        <w:t>upholds</w:t>
      </w:r>
      <w:r w:rsidRPr="00C532F5">
        <w:rPr>
          <w:rStyle w:val="StyleUnderline"/>
          <w:highlight w:val="green"/>
        </w:rPr>
        <w:t xml:space="preserve"> </w:t>
      </w:r>
      <w:r w:rsidRPr="00C532F5">
        <w:rPr>
          <w:rStyle w:val="StyleUnderline"/>
        </w:rPr>
        <w:t xml:space="preserve">the principles of </w:t>
      </w:r>
      <w:r w:rsidRPr="00964815">
        <w:rPr>
          <w:rStyle w:val="Emphasis"/>
          <w:bdr w:val="single" w:sz="18" w:space="0" w:color="auto"/>
        </w:rPr>
        <w:t xml:space="preserve">true </w:t>
      </w:r>
      <w:r w:rsidRPr="00C532F5">
        <w:rPr>
          <w:rStyle w:val="Emphasis"/>
          <w:highlight w:val="green"/>
          <w:bdr w:val="single" w:sz="18" w:space="0" w:color="auto"/>
        </w:rPr>
        <w:t xml:space="preserve">speech </w:t>
      </w:r>
      <w:r w:rsidRPr="00964815">
        <w:rPr>
          <w:rStyle w:val="Emphasis"/>
          <w:bdr w:val="single" w:sz="18" w:space="0" w:color="auto"/>
        </w:rPr>
        <w:t>and expression</w:t>
      </w:r>
      <w:r w:rsidRPr="00C532F5">
        <w:rPr>
          <w:rStyle w:val="StyleUnderline"/>
        </w:rPr>
        <w:t>, as well as, free access to communication. It enables all criticizes to communicate openly on a level playing field.</w:t>
      </w:r>
      <w:r w:rsidRPr="0029146C">
        <w:rPr>
          <w:sz w:val="16"/>
        </w:rPr>
        <w:t xml:space="preserve"> It also </w:t>
      </w:r>
      <w:r w:rsidRPr="00C532F5">
        <w:rPr>
          <w:rStyle w:val="StyleUnderline"/>
        </w:rPr>
        <w:t>serves the interests of all people, irrespective of religion, political background, belief, culture, race, etc</w:t>
      </w:r>
      <w:r w:rsidRPr="0029146C">
        <w:rPr>
          <w:sz w:val="16"/>
        </w:rPr>
        <w:t xml:space="preserve">. In its overall programming, broadcasting reflects as comprehensively as possible, the range of existing opinions and free flow of information to the people is a must. </w:t>
      </w:r>
      <w:r w:rsidRPr="00C532F5">
        <w:rPr>
          <w:rStyle w:val="StyleUnderline"/>
        </w:rPr>
        <w:t xml:space="preserve">Going by </w:t>
      </w:r>
      <w:proofErr w:type="spellStart"/>
      <w:r w:rsidRPr="00C532F5">
        <w:rPr>
          <w:rStyle w:val="StyleUnderline"/>
        </w:rPr>
        <w:t>Ogor’s</w:t>
      </w:r>
      <w:proofErr w:type="spellEnd"/>
      <w:r w:rsidRPr="00C532F5">
        <w:rPr>
          <w:rStyle w:val="StyleUnderline"/>
        </w:rPr>
        <w:t xml:space="preserve"> assertion, information is crucial to the sustenance of democracy in any given society. </w:t>
      </w:r>
      <w:r w:rsidRPr="00C532F5">
        <w:rPr>
          <w:rStyle w:val="Emphasis"/>
          <w:highlight w:val="green"/>
        </w:rPr>
        <w:t xml:space="preserve">Democracy cannot thrive </w:t>
      </w:r>
      <w:r w:rsidRPr="00C532F5">
        <w:rPr>
          <w:rStyle w:val="Emphasis"/>
          <w:highlight w:val="green"/>
          <w:bdr w:val="single" w:sz="18" w:space="0" w:color="auto"/>
        </w:rPr>
        <w:t xml:space="preserve">without </w:t>
      </w:r>
      <w:r w:rsidRPr="00327AF7">
        <w:rPr>
          <w:rStyle w:val="Emphasis"/>
          <w:bdr w:val="single" w:sz="18" w:space="0" w:color="auto"/>
        </w:rPr>
        <w:t xml:space="preserve">adequate </w:t>
      </w:r>
      <w:r w:rsidRPr="00C532F5">
        <w:rPr>
          <w:rStyle w:val="Emphasis"/>
          <w:highlight w:val="green"/>
          <w:bdr w:val="single" w:sz="18" w:space="0" w:color="auto"/>
        </w:rPr>
        <w:t xml:space="preserve">information </w:t>
      </w:r>
      <w:r w:rsidRPr="00964815">
        <w:rPr>
          <w:rStyle w:val="Emphasis"/>
          <w:bdr w:val="single" w:sz="18" w:space="0" w:color="auto"/>
        </w:rPr>
        <w:t>and communication</w:t>
      </w:r>
      <w:r w:rsidRPr="00C532F5">
        <w:rPr>
          <w:rStyle w:val="StyleUnderline"/>
        </w:rPr>
        <w:t>. There must be free flow of information about the activities of the government to the populace</w:t>
      </w:r>
      <w:r w:rsidRPr="0029146C">
        <w:rPr>
          <w:sz w:val="16"/>
        </w:rPr>
        <w:t xml:space="preserve">. The populace must be aware of all the activities of the government, whether at the federal, state or local government level. </w:t>
      </w:r>
      <w:r w:rsidRPr="00C532F5">
        <w:rPr>
          <w:rStyle w:val="StyleUnderline"/>
        </w:rPr>
        <w:t xml:space="preserve">For democracy to be solidified in any country, there must be press freedom. But, </w:t>
      </w:r>
      <w:r w:rsidRPr="00C532F5">
        <w:rPr>
          <w:rStyle w:val="Emphasis"/>
          <w:highlight w:val="green"/>
        </w:rPr>
        <w:t xml:space="preserve">how can </w:t>
      </w:r>
      <w:r w:rsidRPr="00964815">
        <w:rPr>
          <w:rStyle w:val="Emphasis"/>
        </w:rPr>
        <w:t xml:space="preserve">the </w:t>
      </w:r>
      <w:r w:rsidRPr="00C532F5">
        <w:rPr>
          <w:rStyle w:val="Emphasis"/>
          <w:highlight w:val="green"/>
        </w:rPr>
        <w:t xml:space="preserve">media </w:t>
      </w:r>
      <w:r w:rsidRPr="00327AF7">
        <w:rPr>
          <w:rStyle w:val="Emphasis"/>
        </w:rPr>
        <w:t xml:space="preserve">effectively </w:t>
      </w:r>
      <w:r w:rsidRPr="00C532F5">
        <w:rPr>
          <w:rStyle w:val="Emphasis"/>
          <w:highlight w:val="green"/>
        </w:rPr>
        <w:t xml:space="preserve">carry </w:t>
      </w:r>
      <w:r w:rsidRPr="00964815">
        <w:rPr>
          <w:rStyle w:val="Emphasis"/>
        </w:rPr>
        <w:t>out this role</w:t>
      </w:r>
      <w:r w:rsidRPr="00C532F5">
        <w:rPr>
          <w:rStyle w:val="Emphasis"/>
          <w:highlight w:val="green"/>
        </w:rPr>
        <w:t xml:space="preserve">, </w:t>
      </w:r>
      <w:r w:rsidRPr="00C532F5">
        <w:rPr>
          <w:rStyle w:val="Emphasis"/>
          <w:highlight w:val="green"/>
          <w:bdr w:val="single" w:sz="18" w:space="0" w:color="auto"/>
        </w:rPr>
        <w:t>if</w:t>
      </w:r>
      <w:r w:rsidRPr="00327AF7">
        <w:rPr>
          <w:rStyle w:val="Emphasis"/>
          <w:bdr w:val="single" w:sz="18" w:space="0" w:color="auto"/>
        </w:rPr>
        <w:t xml:space="preserve"> they are </w:t>
      </w:r>
      <w:r w:rsidRPr="00C532F5">
        <w:rPr>
          <w:rStyle w:val="Emphasis"/>
          <w:highlight w:val="green"/>
          <w:bdr w:val="single" w:sz="18" w:space="0" w:color="auto"/>
        </w:rPr>
        <w:t>not objective</w:t>
      </w:r>
      <w:r w:rsidRPr="00C532F5">
        <w:rPr>
          <w:rStyle w:val="Emphasis"/>
          <w:highlight w:val="green"/>
        </w:rPr>
        <w:t xml:space="preserve">. </w:t>
      </w:r>
      <w:r w:rsidRPr="0029146C">
        <w:rPr>
          <w:sz w:val="16"/>
        </w:rPr>
        <w:t xml:space="preserve">Schramm (1963) </w:t>
      </w:r>
      <w:r w:rsidRPr="0029146C">
        <w:rPr>
          <w:rStyle w:val="StyleUnderline"/>
        </w:rPr>
        <w:t xml:space="preserve">observes that broadcasting is expected to lay a concrete foundation for the democratic culture of a nation and this </w:t>
      </w:r>
      <w:r w:rsidRPr="00964815">
        <w:rPr>
          <w:rStyle w:val="Emphasis"/>
        </w:rPr>
        <w:t>democratic culture</w:t>
      </w:r>
      <w:r w:rsidRPr="00964815">
        <w:rPr>
          <w:rStyle w:val="StyleUnderline"/>
        </w:rPr>
        <w:t xml:space="preserve"> </w:t>
      </w:r>
      <w:r w:rsidRPr="00964815">
        <w:rPr>
          <w:rStyle w:val="Emphasis"/>
        </w:rPr>
        <w:t>has to be based on</w:t>
      </w:r>
      <w:r w:rsidRPr="00964815">
        <w:rPr>
          <w:rStyle w:val="StyleUnderline"/>
        </w:rPr>
        <w:t xml:space="preserve"> </w:t>
      </w:r>
      <w:r w:rsidRPr="00964815">
        <w:rPr>
          <w:rStyle w:val="Emphasis"/>
          <w:bdr w:val="single" w:sz="18" w:space="0" w:color="auto"/>
        </w:rPr>
        <w:t>equity, truth, fairness</w:t>
      </w:r>
      <w:r w:rsidRPr="0029146C">
        <w:rPr>
          <w:rStyle w:val="StyleUnderline"/>
        </w:rPr>
        <w:t>, justice and respect for human rights, access itself, as an actor, as well as, evolve new strategies for growth and enduring democracy</w:t>
      </w:r>
      <w:r w:rsidRPr="0029146C">
        <w:rPr>
          <w:sz w:val="16"/>
        </w:rPr>
        <w:t xml:space="preserve">. The media should be seen as agents of </w:t>
      </w:r>
      <w:proofErr w:type="spellStart"/>
      <w:r w:rsidRPr="0029146C">
        <w:rPr>
          <w:sz w:val="16"/>
        </w:rPr>
        <w:t>socialisation</w:t>
      </w:r>
      <w:proofErr w:type="spellEnd"/>
      <w:r w:rsidRPr="0029146C">
        <w:rPr>
          <w:sz w:val="16"/>
        </w:rPr>
        <w:t xml:space="preserve"> and source of unity. </w:t>
      </w:r>
      <w:r w:rsidRPr="0029146C">
        <w:rPr>
          <w:rStyle w:val="StyleUnderline"/>
        </w:rPr>
        <w:t>This would be done through information dissemination and sharing of ideas, so that individuals become aware of a given situation and are able to participate in the task of nation building</w:t>
      </w:r>
      <w:r w:rsidRPr="0029146C">
        <w:rPr>
          <w:sz w:val="16"/>
        </w:rPr>
        <w:t xml:space="preserve">. Commenting on the role of information in democratic government, Uche (1999, p.79) argues that democracy entails more than electing the so–called representatives of the people into government. What the government later does with the mandate is even much more important and of higher concern to democracy than mere act of being elected. Uche (1999, p.79) further argues that: </w:t>
      </w:r>
      <w:r w:rsidRPr="0029146C">
        <w:rPr>
          <w:rStyle w:val="StyleUnderline"/>
        </w:rPr>
        <w:t>The essence of democracy can be gotten from the age-long simple definition of the concept, which is government of the people, by the people and for the people.</w:t>
      </w:r>
      <w:r w:rsidRPr="0029146C">
        <w:rPr>
          <w:sz w:val="16"/>
        </w:rPr>
        <w:t xml:space="preserve"> Democracy represents our popular power, a form of government that is </w:t>
      </w:r>
      <w:proofErr w:type="spellStart"/>
      <w:r w:rsidRPr="0029146C">
        <w:rPr>
          <w:sz w:val="16"/>
        </w:rPr>
        <w:t>centred</w:t>
      </w:r>
      <w:proofErr w:type="spellEnd"/>
      <w:r w:rsidRPr="0029146C">
        <w:rPr>
          <w:sz w:val="16"/>
        </w:rPr>
        <w:t xml:space="preserve"> on the sovereign authority of the people. </w:t>
      </w:r>
      <w:r w:rsidRPr="0029146C">
        <w:rPr>
          <w:rStyle w:val="StyleUnderline"/>
        </w:rPr>
        <w:t>For the people to retain their power over democratic governance, there must be an unfettered flow of information from the government, through the pluralistic media.</w:t>
      </w:r>
    </w:p>
    <w:p w14:paraId="73915F25" w14:textId="77777777" w:rsidR="00057F96" w:rsidRDefault="00057F96" w:rsidP="00057F96">
      <w:pPr>
        <w:pStyle w:val="Heading4"/>
      </w:pPr>
      <w:r>
        <w:lastRenderedPageBreak/>
        <w:t xml:space="preserve">Studies prove Perception of Corporate-Media Ties </w:t>
      </w:r>
      <w:r>
        <w:rPr>
          <w:u w:val="single"/>
        </w:rPr>
        <w:t>hurts</w:t>
      </w:r>
      <w:r>
        <w:t xml:space="preserve"> News Credibility. </w:t>
      </w:r>
    </w:p>
    <w:p w14:paraId="2AFBF791" w14:textId="77777777" w:rsidR="00057F96" w:rsidRPr="00201021" w:rsidRDefault="00057F96" w:rsidP="00057F96">
      <w:proofErr w:type="spellStart"/>
      <w:r w:rsidRPr="00201021">
        <w:rPr>
          <w:rStyle w:val="Style13ptBold"/>
        </w:rPr>
        <w:t>Oberiri</w:t>
      </w:r>
      <w:proofErr w:type="spellEnd"/>
      <w:r>
        <w:rPr>
          <w:rStyle w:val="Style13ptBold"/>
        </w:rPr>
        <w:t xml:space="preserve"> 16</w:t>
      </w:r>
      <w:r w:rsidRPr="00201021">
        <w:t xml:space="preserve">, </w:t>
      </w:r>
      <w:proofErr w:type="spellStart"/>
      <w:r w:rsidRPr="00201021">
        <w:t>Apuke</w:t>
      </w:r>
      <w:proofErr w:type="spellEnd"/>
      <w:r w:rsidRPr="00201021">
        <w:t xml:space="preserve"> Destiny. "Journalists’ perception of news commercialization and its implication on media credibility in Nigeria." World Scientific News 55 (2016): 63-76.</w:t>
      </w:r>
      <w:r>
        <w:t xml:space="preserve"> (</w:t>
      </w:r>
      <w:r w:rsidRPr="00201021">
        <w:t>Department of Mass Communication, Faculty of Arts and Social Sciences, Taraba State University</w:t>
      </w:r>
      <w:r>
        <w:t>)//Elmer</w:t>
      </w:r>
    </w:p>
    <w:p w14:paraId="1F554986" w14:textId="77777777" w:rsidR="00057F96" w:rsidRPr="00D57C4C" w:rsidRDefault="00057F96" w:rsidP="00057F96">
      <w:pPr>
        <w:rPr>
          <w:rStyle w:val="StyleUnderline"/>
        </w:rPr>
      </w:pPr>
      <w:r w:rsidRPr="00D57C4C">
        <w:rPr>
          <w:sz w:val="16"/>
        </w:rPr>
        <w:t xml:space="preserve">BACKGROUND OF THE STUDY “The mass media ought to play the role of gathering, analyzing and disseminating news and information about people, events and issues in society which could be in form of news, commentaries, editorials, advertorials, news analysis, profiles, columns, cartoons, pictures or magazine feature via mass communication medium such as radio, television </w:t>
      </w:r>
      <w:proofErr w:type="spellStart"/>
      <w:r w:rsidRPr="00D57C4C">
        <w:rPr>
          <w:sz w:val="16"/>
        </w:rPr>
        <w:t>news papers</w:t>
      </w:r>
      <w:proofErr w:type="spellEnd"/>
      <w:r w:rsidRPr="00D57C4C">
        <w:rPr>
          <w:sz w:val="16"/>
        </w:rPr>
        <w:t xml:space="preserve">, magazine, digital TV, face book, you tube, 2 go and other numerous social media to a heterogeneous audience simultaneously or about the same time” </w:t>
      </w:r>
      <w:proofErr w:type="spellStart"/>
      <w:r w:rsidRPr="00D57C4C">
        <w:rPr>
          <w:sz w:val="16"/>
        </w:rPr>
        <w:t>Ogunkwo</w:t>
      </w:r>
      <w:proofErr w:type="spellEnd"/>
      <w:r w:rsidRPr="00D57C4C">
        <w:rPr>
          <w:sz w:val="16"/>
        </w:rPr>
        <w:t xml:space="preserve"> (1999) in </w:t>
      </w:r>
      <w:proofErr w:type="spellStart"/>
      <w:r w:rsidRPr="00D57C4C">
        <w:rPr>
          <w:sz w:val="16"/>
        </w:rPr>
        <w:t>Suntai</w:t>
      </w:r>
      <w:proofErr w:type="spellEnd"/>
      <w:r w:rsidRPr="00D57C4C">
        <w:rPr>
          <w:sz w:val="16"/>
        </w:rPr>
        <w:t xml:space="preserve"> and </w:t>
      </w:r>
      <w:proofErr w:type="spellStart"/>
      <w:r w:rsidRPr="00D57C4C">
        <w:rPr>
          <w:sz w:val="16"/>
        </w:rPr>
        <w:t>Vakkai</w:t>
      </w:r>
      <w:proofErr w:type="spellEnd"/>
      <w:r w:rsidRPr="00D57C4C">
        <w:rPr>
          <w:sz w:val="16"/>
        </w:rPr>
        <w:t xml:space="preserve"> (</w:t>
      </w:r>
      <w:r w:rsidRPr="0029146C">
        <w:rPr>
          <w:rStyle w:val="StyleUnderline"/>
        </w:rPr>
        <w:t xml:space="preserve">2014). But reverse is the case in Nigerian Journalism practice as the issues of </w:t>
      </w:r>
      <w:r w:rsidRPr="00FC3689">
        <w:rPr>
          <w:rStyle w:val="Emphasis"/>
        </w:rPr>
        <w:t>news commercialization</w:t>
      </w:r>
      <w:r w:rsidRPr="00FC3689">
        <w:rPr>
          <w:rStyle w:val="StyleUnderline"/>
        </w:rPr>
        <w:t xml:space="preserve"> has </w:t>
      </w:r>
      <w:r w:rsidRPr="00FC3689">
        <w:rPr>
          <w:rStyle w:val="Emphasis"/>
        </w:rPr>
        <w:t>prompted</w:t>
      </w:r>
      <w:r w:rsidRPr="00FC3689">
        <w:rPr>
          <w:rStyle w:val="StyleUnderline"/>
        </w:rPr>
        <w:t xml:space="preserve"> the </w:t>
      </w:r>
      <w:r w:rsidRPr="00FC3689">
        <w:rPr>
          <w:rStyle w:val="Emphasis"/>
        </w:rPr>
        <w:t xml:space="preserve">mass media to </w:t>
      </w:r>
      <w:r w:rsidRPr="00FC3689">
        <w:rPr>
          <w:rStyle w:val="Emphasis"/>
          <w:bdr w:val="single" w:sz="18" w:space="0" w:color="auto"/>
        </w:rPr>
        <w:t>tilt away from objectivity and balance in reporting</w:t>
      </w:r>
      <w:r w:rsidRPr="0029146C">
        <w:rPr>
          <w:rStyle w:val="StyleUnderline"/>
        </w:rPr>
        <w:t>.</w:t>
      </w:r>
      <w:r w:rsidRPr="00D57C4C">
        <w:rPr>
          <w:sz w:val="16"/>
        </w:rPr>
        <w:t xml:space="preserve"> </w:t>
      </w:r>
      <w:r w:rsidRPr="00D57C4C">
        <w:rPr>
          <w:rStyle w:val="StyleUnderline"/>
        </w:rPr>
        <w:t xml:space="preserve">The </w:t>
      </w:r>
      <w:r w:rsidRPr="00D57C4C">
        <w:rPr>
          <w:rStyle w:val="Emphasis"/>
          <w:highlight w:val="green"/>
        </w:rPr>
        <w:t>media</w:t>
      </w:r>
      <w:r w:rsidRPr="00D57C4C">
        <w:rPr>
          <w:rStyle w:val="StyleUnderline"/>
          <w:highlight w:val="green"/>
        </w:rPr>
        <w:t xml:space="preserve"> </w:t>
      </w:r>
      <w:r w:rsidRPr="00D57C4C">
        <w:rPr>
          <w:rStyle w:val="StyleUnderline"/>
        </w:rPr>
        <w:t xml:space="preserve">be it </w:t>
      </w:r>
      <w:proofErr w:type="gramStart"/>
      <w:r w:rsidRPr="00D57C4C">
        <w:rPr>
          <w:rStyle w:val="StyleUnderline"/>
        </w:rPr>
        <w:t>broadcast</w:t>
      </w:r>
      <w:proofErr w:type="gramEnd"/>
      <w:r w:rsidRPr="00D57C4C">
        <w:rPr>
          <w:rStyle w:val="StyleUnderline"/>
        </w:rPr>
        <w:t xml:space="preserve"> or print </w:t>
      </w:r>
      <w:r w:rsidRPr="00FC3689">
        <w:rPr>
          <w:rStyle w:val="Emphasis"/>
        </w:rPr>
        <w:t>have</w:t>
      </w:r>
      <w:r w:rsidRPr="00FC3689">
        <w:rPr>
          <w:rStyle w:val="StyleUnderline"/>
        </w:rPr>
        <w:t xml:space="preserve"> </w:t>
      </w:r>
      <w:r w:rsidRPr="00D57C4C">
        <w:rPr>
          <w:rStyle w:val="Emphasis"/>
          <w:highlight w:val="green"/>
          <w:bdr w:val="single" w:sz="18" w:space="0" w:color="auto"/>
        </w:rPr>
        <w:t xml:space="preserve">lost </w:t>
      </w:r>
      <w:r w:rsidRPr="00FC3689">
        <w:rPr>
          <w:rStyle w:val="Emphasis"/>
          <w:bdr w:val="single" w:sz="18" w:space="0" w:color="auto"/>
        </w:rPr>
        <w:t xml:space="preserve">their </w:t>
      </w:r>
      <w:r w:rsidRPr="00D57C4C">
        <w:rPr>
          <w:rStyle w:val="Emphasis"/>
          <w:highlight w:val="green"/>
          <w:bdr w:val="single" w:sz="18" w:space="0" w:color="auto"/>
        </w:rPr>
        <w:t>credibility</w:t>
      </w:r>
      <w:r w:rsidRPr="00D57C4C">
        <w:rPr>
          <w:rStyle w:val="StyleUnderline"/>
          <w:highlight w:val="green"/>
        </w:rPr>
        <w:t xml:space="preserve"> </w:t>
      </w:r>
      <w:r w:rsidRPr="00D57C4C">
        <w:rPr>
          <w:rStyle w:val="StyleUnderline"/>
        </w:rPr>
        <w:t>as they have slowly negate the social responsibility of journalism to an income generated journalism practice</w:t>
      </w:r>
      <w:r w:rsidRPr="00D57C4C">
        <w:rPr>
          <w:sz w:val="16"/>
        </w:rPr>
        <w:t xml:space="preserve">. As </w:t>
      </w:r>
      <w:proofErr w:type="spellStart"/>
      <w:r w:rsidRPr="00D57C4C">
        <w:rPr>
          <w:sz w:val="16"/>
        </w:rPr>
        <w:t>Asogwa</w:t>
      </w:r>
      <w:proofErr w:type="spellEnd"/>
      <w:r w:rsidRPr="00D57C4C">
        <w:rPr>
          <w:sz w:val="16"/>
        </w:rPr>
        <w:t xml:space="preserve"> &amp; </w:t>
      </w:r>
      <w:proofErr w:type="spellStart"/>
      <w:r w:rsidRPr="00D57C4C">
        <w:rPr>
          <w:sz w:val="16"/>
        </w:rPr>
        <w:t>Asemah</w:t>
      </w:r>
      <w:proofErr w:type="spellEnd"/>
      <w:r w:rsidRPr="00D57C4C">
        <w:rPr>
          <w:sz w:val="16"/>
        </w:rPr>
        <w:t xml:space="preserve"> (2012) put it: There is an </w:t>
      </w:r>
      <w:r w:rsidRPr="00D57C4C">
        <w:rPr>
          <w:rStyle w:val="Emphasis"/>
          <w:highlight w:val="green"/>
        </w:rPr>
        <w:t>increasing</w:t>
      </w:r>
      <w:r w:rsidRPr="00D57C4C">
        <w:rPr>
          <w:sz w:val="16"/>
          <w:highlight w:val="green"/>
        </w:rPr>
        <w:t xml:space="preserve"> </w:t>
      </w:r>
      <w:r w:rsidRPr="00D57C4C">
        <w:rPr>
          <w:rStyle w:val="Emphasis"/>
          <w:highlight w:val="green"/>
        </w:rPr>
        <w:t>commercialization</w:t>
      </w:r>
      <w:r w:rsidRPr="00D57C4C">
        <w:rPr>
          <w:sz w:val="16"/>
          <w:highlight w:val="green"/>
        </w:rPr>
        <w:t xml:space="preserve"> </w:t>
      </w:r>
      <w:r w:rsidRPr="00D57C4C">
        <w:rPr>
          <w:sz w:val="16"/>
        </w:rPr>
        <w:t xml:space="preserve">of the media in Nigeria, the situation that has </w:t>
      </w:r>
      <w:r w:rsidRPr="00FC3689">
        <w:rPr>
          <w:rStyle w:val="Emphasis"/>
        </w:rPr>
        <w:t>brought</w:t>
      </w:r>
      <w:r w:rsidRPr="00FC3689">
        <w:rPr>
          <w:sz w:val="16"/>
        </w:rPr>
        <w:t xml:space="preserve"> the </w:t>
      </w:r>
      <w:r w:rsidRPr="00FC3689">
        <w:rPr>
          <w:rStyle w:val="Emphasis"/>
          <w:bdr w:val="single" w:sz="18" w:space="0" w:color="auto"/>
        </w:rPr>
        <w:t>integrity of the mass media enterprise to question</w:t>
      </w:r>
      <w:r w:rsidRPr="00D57C4C">
        <w:rPr>
          <w:rStyle w:val="StyleUnderline"/>
        </w:rPr>
        <w:t>. The social responsibility theory holds that while the press functions as a free enterprise, as guaranteed by the libertarian theory, it must be responsible to a society in which it operates.</w:t>
      </w:r>
      <w:r w:rsidRPr="00D57C4C">
        <w:rPr>
          <w:sz w:val="16"/>
        </w:rPr>
        <w:t xml:space="preserve"> </w:t>
      </w:r>
      <w:r w:rsidRPr="00D57C4C">
        <w:rPr>
          <w:sz w:val="12"/>
          <w:szCs w:val="12"/>
        </w:rPr>
        <w:t xml:space="preserve">Based on this theory, the mass media are able to raise issues of public importance. Our mass media today do not seem to perform this social, duty as issues that set agenda for national development are compromised for “naira and kobo”. This abuse at practice has received the attention of mass communication scholars and other stakeholders who now advocate for a reinvention of our media contents to make the media realize their potentials as tools for national development. </w:t>
      </w:r>
      <w:proofErr w:type="spellStart"/>
      <w:r w:rsidRPr="00D57C4C">
        <w:rPr>
          <w:sz w:val="12"/>
          <w:szCs w:val="12"/>
        </w:rPr>
        <w:t>Onoja</w:t>
      </w:r>
      <w:proofErr w:type="spellEnd"/>
      <w:r w:rsidRPr="00D57C4C">
        <w:rPr>
          <w:sz w:val="12"/>
          <w:szCs w:val="12"/>
        </w:rPr>
        <w:t xml:space="preserve"> (2009) sees news commercialization as “a situation whereby stations begin to raise revenue by charging fees for news reports they should normally carry free”. This implies that, broadcast stations are meant to package and produce news free rather than commercializing it for profit making and gain. </w:t>
      </w:r>
      <w:proofErr w:type="spellStart"/>
      <w:r w:rsidRPr="00D57C4C">
        <w:rPr>
          <w:sz w:val="12"/>
          <w:szCs w:val="12"/>
        </w:rPr>
        <w:t>Chioma</w:t>
      </w:r>
      <w:proofErr w:type="spellEnd"/>
      <w:r w:rsidRPr="00D57C4C">
        <w:rPr>
          <w:sz w:val="12"/>
          <w:szCs w:val="12"/>
        </w:rPr>
        <w:t xml:space="preserve"> (2013) sees news commercialization “as a tactful strategy through which the media relegates its responsibility of surveying the society”. Johnson (2001, p. 2), cited in </w:t>
      </w:r>
      <w:proofErr w:type="spellStart"/>
      <w:r w:rsidRPr="00D57C4C">
        <w:rPr>
          <w:sz w:val="12"/>
          <w:szCs w:val="12"/>
        </w:rPr>
        <w:t>Okigbo</w:t>
      </w:r>
      <w:proofErr w:type="spellEnd"/>
      <w:r w:rsidRPr="00D57C4C">
        <w:rPr>
          <w:sz w:val="12"/>
          <w:szCs w:val="12"/>
        </w:rPr>
        <w:t xml:space="preserve"> (1997) argues that balancing the cost of </w:t>
      </w:r>
      <w:proofErr w:type="gramStart"/>
      <w:r w:rsidRPr="00D57C4C">
        <w:rPr>
          <w:sz w:val="12"/>
          <w:szCs w:val="12"/>
        </w:rPr>
        <w:t>high quality</w:t>
      </w:r>
      <w:proofErr w:type="gramEnd"/>
      <w:r w:rsidRPr="00D57C4C">
        <w:rPr>
          <w:sz w:val="12"/>
          <w:szCs w:val="12"/>
        </w:rPr>
        <w:t xml:space="preserve"> journalism against corporate profit is one of the significant changes in journalism practice today. By implication broadcast media are meant to serve the public by dishing out news and entertainment rather than selling news and entertainment for profit making. As Kenneth and </w:t>
      </w:r>
      <w:proofErr w:type="spellStart"/>
      <w:r w:rsidRPr="00D57C4C">
        <w:rPr>
          <w:sz w:val="12"/>
          <w:szCs w:val="12"/>
        </w:rPr>
        <w:t>Odorume</w:t>
      </w:r>
      <w:proofErr w:type="spellEnd"/>
      <w:r w:rsidRPr="00D57C4C">
        <w:rPr>
          <w:sz w:val="12"/>
          <w:szCs w:val="12"/>
        </w:rPr>
        <w:t xml:space="preserve"> (2015) put it, “the broadcast media organizations should exist to serve public interest. However, recent journalism practice in Nigeria seems to be plagued with the malady of news commercialization. What this portends is that only the rich will get their ideas communicated to the public thus relegating the common to the background. Media organizations are undeniably expected to protect the public interest of their audiences.” McManus (2009 Pp. 219 &amp; 220), sees news commercialization as ‘any action intended to boost profit that interferes with a journalist’s or news organization’s best effort to maximize public understanding of those issues and events that shape the community they claim to serve’. Also, </w:t>
      </w:r>
      <w:proofErr w:type="spellStart"/>
      <w:r w:rsidRPr="00D57C4C">
        <w:rPr>
          <w:sz w:val="12"/>
          <w:szCs w:val="12"/>
        </w:rPr>
        <w:t>Nwodu</w:t>
      </w:r>
      <w:proofErr w:type="spellEnd"/>
      <w:r w:rsidRPr="00D57C4C">
        <w:rPr>
          <w:sz w:val="12"/>
          <w:szCs w:val="12"/>
        </w:rPr>
        <w:t xml:space="preserve"> (2006) in National Open University of Nigeria (</w:t>
      </w:r>
      <w:proofErr w:type="spellStart"/>
      <w:r w:rsidRPr="00D57C4C">
        <w:rPr>
          <w:sz w:val="12"/>
          <w:szCs w:val="12"/>
        </w:rPr>
        <w:t>nd</w:t>
      </w:r>
      <w:proofErr w:type="spellEnd"/>
      <w:r w:rsidRPr="00D57C4C">
        <w:rPr>
          <w:sz w:val="12"/>
          <w:szCs w:val="12"/>
        </w:rPr>
        <w:t xml:space="preserve"> p.28) describes news commercialization as “the deliberate presentation of sponsored information to unsuspecting media audience who perceive </w:t>
      </w:r>
      <w:proofErr w:type="gramStart"/>
      <w:r w:rsidRPr="00D57C4C">
        <w:rPr>
          <w:sz w:val="12"/>
          <w:szCs w:val="12"/>
        </w:rPr>
        <w:t>these information</w:t>
      </w:r>
      <w:proofErr w:type="gramEnd"/>
      <w:r w:rsidRPr="00D57C4C">
        <w:rPr>
          <w:sz w:val="12"/>
          <w:szCs w:val="12"/>
        </w:rPr>
        <w:t xml:space="preserve"> as conventional public interest-oriented news”. Against this backdrop news commercialization could be a packaged, produced and disseminated information by a sponsor who pays a media organization. It could also be message/information/idea/thoughts payed for by an unidentified sponsor whose idea is trumpeted via a media organization to a large heterogeneous audience in order to influence or modify their thinking. This act of commercializing news by journalist and media organization, greatly affects the objectivity and balance of reporting as </w:t>
      </w:r>
      <w:proofErr w:type="spellStart"/>
      <w:r w:rsidRPr="00D57C4C">
        <w:rPr>
          <w:sz w:val="12"/>
          <w:szCs w:val="12"/>
        </w:rPr>
        <w:t>Ekeanyanwu</w:t>
      </w:r>
      <w:proofErr w:type="spellEnd"/>
      <w:r w:rsidRPr="00D57C4C">
        <w:rPr>
          <w:sz w:val="12"/>
          <w:szCs w:val="12"/>
        </w:rPr>
        <w:t xml:space="preserve"> and </w:t>
      </w:r>
      <w:proofErr w:type="spellStart"/>
      <w:r w:rsidRPr="00D57C4C">
        <w:rPr>
          <w:sz w:val="12"/>
          <w:szCs w:val="12"/>
        </w:rPr>
        <w:t>Obianigwe</w:t>
      </w:r>
      <w:proofErr w:type="spellEnd"/>
      <w:r w:rsidRPr="00D57C4C">
        <w:rPr>
          <w:sz w:val="12"/>
          <w:szCs w:val="12"/>
        </w:rPr>
        <w:t xml:space="preserve"> (2012, p. 517) put it “monetary gifts could pressurize a journalist into doing what the giver wants, and this makes the journalist unable to be objective in his reporting of events and issues involving the people who give such gifts. Thus, the news stories produced are likened be commercial products that have been paid for by the customer which should serve the need to which the product is expected, in favor of the customer” </w:t>
      </w:r>
      <w:proofErr w:type="spellStart"/>
      <w:r w:rsidRPr="00D57C4C">
        <w:rPr>
          <w:sz w:val="12"/>
          <w:szCs w:val="12"/>
        </w:rPr>
        <w:t>Asogwa</w:t>
      </w:r>
      <w:proofErr w:type="spellEnd"/>
      <w:r w:rsidRPr="00D57C4C">
        <w:rPr>
          <w:sz w:val="12"/>
          <w:szCs w:val="12"/>
        </w:rPr>
        <w:t xml:space="preserve"> &amp; </w:t>
      </w:r>
      <w:proofErr w:type="spellStart"/>
      <w:r w:rsidRPr="00D57C4C">
        <w:rPr>
          <w:sz w:val="12"/>
          <w:szCs w:val="12"/>
        </w:rPr>
        <w:t>Asemah</w:t>
      </w:r>
      <w:proofErr w:type="spellEnd"/>
      <w:r w:rsidRPr="00D57C4C">
        <w:rPr>
          <w:sz w:val="12"/>
          <w:szCs w:val="12"/>
        </w:rPr>
        <w:t xml:space="preserve"> (2012) say “there are many reasons for which media outfits are established; some ideally set up the media to perform social functions of reflecting society and setting agenda for national discourse; others show more interest on generating income; hence, the media are profit oriented. In Nigeria, the latter may be a strong factor, given that media content is considered a commodity for sale, just like other commodities in a capitalist environment” This implies that a journalist who sells his conscience for money with the justification that it is news commercialization will end up deterring his reportage to suit the buyer of his conscience. “He who pays the piper dictates the tune” comes to play here. News commercialization is therefore </w:t>
      </w:r>
      <w:proofErr w:type="gramStart"/>
      <w:r w:rsidRPr="00D57C4C">
        <w:rPr>
          <w:sz w:val="12"/>
          <w:szCs w:val="12"/>
        </w:rPr>
        <w:t>liken</w:t>
      </w:r>
      <w:proofErr w:type="gramEnd"/>
      <w:r w:rsidRPr="00D57C4C">
        <w:rPr>
          <w:sz w:val="12"/>
          <w:szCs w:val="12"/>
        </w:rPr>
        <w:t xml:space="preserve"> to a wheel while brown envelop journalism is the spook that enhances the wheel to thrive on. That is why </w:t>
      </w:r>
      <w:proofErr w:type="spellStart"/>
      <w:r w:rsidRPr="00D57C4C">
        <w:rPr>
          <w:sz w:val="12"/>
          <w:szCs w:val="12"/>
        </w:rPr>
        <w:t>Ekerikevwe</w:t>
      </w:r>
      <w:proofErr w:type="spellEnd"/>
      <w:r w:rsidRPr="00D57C4C">
        <w:rPr>
          <w:sz w:val="12"/>
          <w:szCs w:val="12"/>
        </w:rPr>
        <w:t xml:space="preserve"> (2009), sees brown envelope as the commonest practice in journalism in Nigeria. “It is a situation whereby journalists demand for bribe or other forms of gratification before they cover any events or even publish stories from such events”. The implication of brown , envelope causes huge threat to journalism practice Bello &amp; </w:t>
      </w:r>
      <w:proofErr w:type="spellStart"/>
      <w:r w:rsidRPr="00D57C4C">
        <w:rPr>
          <w:sz w:val="12"/>
          <w:szCs w:val="12"/>
        </w:rPr>
        <w:t>Adejola</w:t>
      </w:r>
      <w:proofErr w:type="spellEnd"/>
      <w:r w:rsidRPr="00D57C4C">
        <w:rPr>
          <w:sz w:val="12"/>
          <w:szCs w:val="12"/>
        </w:rPr>
        <w:t xml:space="preserve"> (2010) elaborates that this implications ranges from “loss of public trust and confidence, loss of professional integrity and sense of duty and inability to uphold the six cardinal elements or canons of journalism – truth, fairness, objectivity, accuracy, independence and responsibility” In a nutshell, this paper’s stand point on news commercialization is that, news commercialization is a paid, non-personal form of communication by unidentified sponsor who projects his/her ideas, thoughts, intentions through mass media such as print, radio, television and the internet. Therefore, to Idowu (2001 p.4), for news to be useful it has to be credible, for it to be trusted it must measure up to some exacting standard of assessment such as: accuracy (when in doubt leave out), balance (reflect all sides of the story), fairness (impartiality to all parties involved), human angle (people minded), depth (well researched/investigated), presentation (telling the story rightly), and reward (be of social relevance to audience) Against this backdrop, the study seeks to investigate the perception of Taraba state journalist on the influence news commercialization exerts on objectivity and balance in reporting. 2. STATEMENT OF THE PROBLEM News commercialization has become a major trend in news treatment globally, and an issue of ethical concern in the mass media. It is a tactful strategy through which the media relegates its responsibility of surveying the society – disseminating information on the event, and people of social interest aside for financial gains (</w:t>
      </w:r>
      <w:proofErr w:type="spellStart"/>
      <w:r w:rsidRPr="00D57C4C">
        <w:rPr>
          <w:sz w:val="12"/>
          <w:szCs w:val="12"/>
        </w:rPr>
        <w:t>Chioma</w:t>
      </w:r>
      <w:proofErr w:type="spellEnd"/>
      <w:r w:rsidRPr="00D57C4C">
        <w:rPr>
          <w:sz w:val="12"/>
          <w:szCs w:val="12"/>
        </w:rPr>
        <w:t xml:space="preserve"> 2013). </w:t>
      </w:r>
      <w:proofErr w:type="gramStart"/>
      <w:r w:rsidRPr="00D57C4C">
        <w:rPr>
          <w:sz w:val="12"/>
          <w:szCs w:val="12"/>
        </w:rPr>
        <w:t>Therefore</w:t>
      </w:r>
      <w:proofErr w:type="gramEnd"/>
      <w:r w:rsidRPr="00D57C4C">
        <w:rPr>
          <w:sz w:val="12"/>
          <w:szCs w:val="12"/>
        </w:rPr>
        <w:t xml:space="preserve"> the issue of news commercialization has come to characterize journalism practice in Nigeria. A situation that prompt journalist/media organization to collect money in order to publish. The Nigerian adage “money for hand back for ground” comes to play here. Whereby “no money no reporting”. This practice is like a cankerworm eating deep into journalism practice in Nigeria. The good old fairness, objectivity, balance and truth in journalism has been eroded by selfish greed and </w:t>
      </w:r>
      <w:proofErr w:type="gramStart"/>
      <w:r w:rsidRPr="00D57C4C">
        <w:rPr>
          <w:sz w:val="12"/>
          <w:szCs w:val="12"/>
        </w:rPr>
        <w:t>profit making</w:t>
      </w:r>
      <w:proofErr w:type="gramEnd"/>
      <w:r w:rsidRPr="00D57C4C">
        <w:rPr>
          <w:sz w:val="12"/>
          <w:szCs w:val="12"/>
        </w:rPr>
        <w:t xml:space="preserve"> motive by various media houses in Nigeria. As Azeez (2009) puts it, news organization in our contemporary capitalist time are established on profit making motive; perhaps, unarguably, less on the motive of serving the interest of the public for which they are institutionalized. This negates public interest therefore projecting the voice of the rich at the expense of the poor or the voice of those who can pay at the expense of those who can’t. 3. AIM AND OBJECTIVE OF THE STUDY The aim of this study is to investigate the perception of Taraba State Journalist on the influence news commercialization exerts on media credibility. The study is anchored on the following objectives. </w:t>
      </w:r>
      <w:proofErr w:type="spellStart"/>
      <w:r w:rsidRPr="00D57C4C">
        <w:rPr>
          <w:sz w:val="12"/>
          <w:szCs w:val="12"/>
        </w:rPr>
        <w:t>i</w:t>
      </w:r>
      <w:proofErr w:type="spellEnd"/>
      <w:r w:rsidRPr="00D57C4C">
        <w:rPr>
          <w:sz w:val="12"/>
          <w:szCs w:val="12"/>
        </w:rPr>
        <w:t xml:space="preserve">. To ascertain the perception of Journalist in </w:t>
      </w:r>
      <w:proofErr w:type="spellStart"/>
      <w:r w:rsidRPr="00D57C4C">
        <w:rPr>
          <w:sz w:val="12"/>
          <w:szCs w:val="12"/>
        </w:rPr>
        <w:t>Jalingo</w:t>
      </w:r>
      <w:proofErr w:type="spellEnd"/>
      <w:r w:rsidRPr="00D57C4C">
        <w:rPr>
          <w:sz w:val="12"/>
          <w:szCs w:val="12"/>
        </w:rPr>
        <w:t xml:space="preserve"> </w:t>
      </w:r>
      <w:proofErr w:type="spellStart"/>
      <w:r w:rsidRPr="00D57C4C">
        <w:rPr>
          <w:sz w:val="12"/>
          <w:szCs w:val="12"/>
        </w:rPr>
        <w:t>metroplois</w:t>
      </w:r>
      <w:proofErr w:type="spellEnd"/>
      <w:r w:rsidRPr="00D57C4C">
        <w:rPr>
          <w:sz w:val="12"/>
          <w:szCs w:val="12"/>
        </w:rPr>
        <w:t xml:space="preserve"> on News commercialization ii. To examine the extent to which news commercialization influences objectivity, fairness, balance and truth in reporting. iii. To explore the forms of news commercialization that is manifest among Journalists in </w:t>
      </w:r>
      <w:proofErr w:type="spellStart"/>
      <w:r w:rsidRPr="00D57C4C">
        <w:rPr>
          <w:sz w:val="12"/>
          <w:szCs w:val="12"/>
        </w:rPr>
        <w:t>Jalingo</w:t>
      </w:r>
      <w:proofErr w:type="spellEnd"/>
      <w:r w:rsidRPr="00D57C4C">
        <w:rPr>
          <w:sz w:val="12"/>
          <w:szCs w:val="12"/>
        </w:rPr>
        <w:t xml:space="preserve"> Metropolis. iv. To examine what journalists perceive as reasons responsible for News commercialization. 4. RESEARCH QUESTIONS This study is guided by the following research questions: </w:t>
      </w:r>
      <w:proofErr w:type="spellStart"/>
      <w:r w:rsidRPr="00D57C4C">
        <w:rPr>
          <w:sz w:val="12"/>
          <w:szCs w:val="12"/>
        </w:rPr>
        <w:t>i</w:t>
      </w:r>
      <w:proofErr w:type="spellEnd"/>
      <w:r w:rsidRPr="00D57C4C">
        <w:rPr>
          <w:sz w:val="12"/>
          <w:szCs w:val="12"/>
        </w:rPr>
        <w:t xml:space="preserve">. What is the perception of Journalist in </w:t>
      </w:r>
      <w:proofErr w:type="spellStart"/>
      <w:r w:rsidRPr="00D57C4C">
        <w:rPr>
          <w:sz w:val="12"/>
          <w:szCs w:val="12"/>
        </w:rPr>
        <w:t>Jalingo</w:t>
      </w:r>
      <w:proofErr w:type="spellEnd"/>
      <w:r w:rsidRPr="00D57C4C">
        <w:rPr>
          <w:sz w:val="12"/>
          <w:szCs w:val="12"/>
        </w:rPr>
        <w:t xml:space="preserve"> Metropolis on news commercialization </w:t>
      </w:r>
      <w:proofErr w:type="gramStart"/>
      <w:r w:rsidRPr="00D57C4C">
        <w:rPr>
          <w:sz w:val="12"/>
          <w:szCs w:val="12"/>
        </w:rPr>
        <w:t>ii.</w:t>
      </w:r>
      <w:proofErr w:type="gramEnd"/>
      <w:r w:rsidRPr="00D57C4C">
        <w:rPr>
          <w:sz w:val="12"/>
          <w:szCs w:val="12"/>
        </w:rPr>
        <w:t xml:space="preserve"> To what extent have news commercialization influence objectivity, fairness, balance and truth in reporting. iii. What are the forms of news commercialization manifest among Journalist in </w:t>
      </w:r>
      <w:proofErr w:type="spellStart"/>
      <w:r w:rsidRPr="00D57C4C">
        <w:rPr>
          <w:sz w:val="12"/>
          <w:szCs w:val="12"/>
        </w:rPr>
        <w:t>Jalingo</w:t>
      </w:r>
      <w:proofErr w:type="spellEnd"/>
      <w:r w:rsidRPr="00D57C4C">
        <w:rPr>
          <w:sz w:val="12"/>
          <w:szCs w:val="12"/>
        </w:rPr>
        <w:t xml:space="preserve"> </w:t>
      </w:r>
      <w:proofErr w:type="gramStart"/>
      <w:r w:rsidRPr="00D57C4C">
        <w:rPr>
          <w:sz w:val="12"/>
          <w:szCs w:val="12"/>
        </w:rPr>
        <w:t>Metropolis?.</w:t>
      </w:r>
      <w:proofErr w:type="gramEnd"/>
      <w:r w:rsidRPr="00D57C4C">
        <w:rPr>
          <w:sz w:val="12"/>
          <w:szCs w:val="12"/>
        </w:rPr>
        <w:t xml:space="preserve"> iv. What are the possible reasons for the practice of News Commercialization? 5. EMPIRICAL STUDIES </w:t>
      </w:r>
      <w:r w:rsidRPr="00D57C4C">
        <w:rPr>
          <w:sz w:val="12"/>
          <w:szCs w:val="12"/>
        </w:rPr>
        <w:lastRenderedPageBreak/>
        <w:t xml:space="preserve">Empirical reviews are researches carried out by other authors related to a particular study. It reveals findings, opinions postulated by other authors who have carried out similar studies, projecting their standpoint and take on a particular issue. Lwanga (2002) carried out a research in Uganda to investigate the level to which commercialization in the face of liberalization and commercialization of media services, has affected Radio Uganda’s programming. He employed qualitative and quantitative methods of investigation; finding reveal that although Radio Uganda still has certain public service principles and values, but programming policy has increasingly been changed by commercial considerations. Which is evident from the present rise of commercialized </w:t>
      </w:r>
      <w:proofErr w:type="spellStart"/>
      <w:r w:rsidRPr="00D57C4C">
        <w:rPr>
          <w:sz w:val="12"/>
          <w:szCs w:val="12"/>
        </w:rPr>
        <w:t>programmes</w:t>
      </w:r>
      <w:proofErr w:type="spellEnd"/>
      <w:r w:rsidRPr="00D57C4C">
        <w:rPr>
          <w:sz w:val="12"/>
          <w:szCs w:val="12"/>
        </w:rPr>
        <w:t xml:space="preserve"> and a decline in education and development </w:t>
      </w:r>
      <w:proofErr w:type="spellStart"/>
      <w:r w:rsidRPr="00D57C4C">
        <w:rPr>
          <w:sz w:val="12"/>
          <w:szCs w:val="12"/>
        </w:rPr>
        <w:t>programmes</w:t>
      </w:r>
      <w:proofErr w:type="spellEnd"/>
      <w:r w:rsidRPr="00D57C4C">
        <w:rPr>
          <w:sz w:val="12"/>
          <w:szCs w:val="12"/>
        </w:rPr>
        <w:t xml:space="preserve">. The study revealed some of the causes of this problem to be limitations of finance and other resources which have jeopardized the roles and character of public service radio programming. Further findings revealed that radios in Uganda are established for profit making rather than serve in interest of the public. The study recommends that license fee be developed as a source of revenue for Radio Uganda., government should inject more funding into public service broadcasting institution to supplement other sources of income, before granting them autonomy, while advertising and sponsoring brings in considerable amount of revenue, it should not take place in such a manner as to that undermines the listener’s interest in Radio programming. The broadcasting council should therefore map out solid policies that will systematically guide Radio Uganda in its programming in the new order. In the same vein, </w:t>
      </w:r>
      <w:proofErr w:type="spellStart"/>
      <w:r w:rsidRPr="00D57C4C">
        <w:rPr>
          <w:sz w:val="12"/>
          <w:szCs w:val="12"/>
        </w:rPr>
        <w:t>Udomisor</w:t>
      </w:r>
      <w:proofErr w:type="spellEnd"/>
      <w:r w:rsidRPr="00D57C4C">
        <w:rPr>
          <w:sz w:val="12"/>
          <w:szCs w:val="12"/>
        </w:rPr>
        <w:t xml:space="preserve"> &amp; Kenneth (2013) carried out a research to ascertain the impact of News Commercialization on Nigeria Broadcasting Commission Communication policy and reveal that “News commercialization is a practice that has unfortunately come to stay with the Nigeria society as a result of economic and psychological considerations. Public Service Broadcasting (PSB) is supposed to serve the interest of the public. Serve as a purveyor of information through which both the rich and poor can express themselves freely. The media operators should know that by charging money, they are reducing their credibility in the eyes of the public. Instead of them to be controller of news, it is now the advert companies that determine the pace and flow of news, and what constitutes news at any point time” they suggested that If the media houses should regain their glory and rightful place in the minds of the public, the practitioners should be adequately paid. It is only when they are well paid that they can disabuse their mind from sharp practices. Secondly, regular training and re-training should be organized for journalists to enable them </w:t>
      </w:r>
      <w:proofErr w:type="gramStart"/>
      <w:r w:rsidRPr="00D57C4C">
        <w:rPr>
          <w:sz w:val="12"/>
          <w:szCs w:val="12"/>
        </w:rPr>
        <w:t>continue</w:t>
      </w:r>
      <w:proofErr w:type="gramEnd"/>
      <w:r w:rsidRPr="00D57C4C">
        <w:rPr>
          <w:sz w:val="12"/>
          <w:szCs w:val="12"/>
        </w:rPr>
        <w:t xml:space="preserve"> to keep abreast and perform their basic roles to the society. Thirdly, media owners should not sacrifice public affairs and issue at alter of profit. They should realize that the electromagnetic waves they are using is a public property which they are holding in trust. Fourthly instead of selling news, the stations can think of other sources of revenue like investments if it is private stations and increased funding in the case of government stations. Finally, the relevant regulatory agencies should add more bite to their operations. They should go beyond publishing and re-publishing of codes by ensuring that the media houses are compelled to comply with the ethic of the profession in the interest, unity and development of the country. </w:t>
      </w:r>
      <w:proofErr w:type="spellStart"/>
      <w:r w:rsidRPr="00D57C4C">
        <w:rPr>
          <w:sz w:val="12"/>
          <w:szCs w:val="12"/>
        </w:rPr>
        <w:t>Papathanassopoulos</w:t>
      </w:r>
      <w:proofErr w:type="spellEnd"/>
      <w:r w:rsidRPr="00D57C4C">
        <w:rPr>
          <w:sz w:val="12"/>
          <w:szCs w:val="12"/>
        </w:rPr>
        <w:t xml:space="preserve"> (2001) in Kenneth &amp; </w:t>
      </w:r>
      <w:proofErr w:type="spellStart"/>
      <w:r w:rsidRPr="00D57C4C">
        <w:rPr>
          <w:sz w:val="12"/>
          <w:szCs w:val="12"/>
        </w:rPr>
        <w:t>Odorume</w:t>
      </w:r>
      <w:proofErr w:type="spellEnd"/>
      <w:r w:rsidRPr="00D57C4C">
        <w:rPr>
          <w:sz w:val="12"/>
          <w:szCs w:val="12"/>
        </w:rPr>
        <w:t xml:space="preserve"> (2015) analyzed the effects of media commercialization and market expansion in Greek journalism and argues that although journalism appears to be a profession which plays a more active social and political role in Greece, giving the impression that it sets the agenda and represents the ordinary citizen it is heavily influenced by the constraints imposed by the news organizations. The article first discusses to what extent the “professional model” of journalism can be applied to all countries. Second, it provides a brief account of the contemporary media landscape. It then discusses the implications of media commercialization on Greek journalism drawing from original and other research. 6. THEORETICAL FRAMEWORK The theory suitable for this study is the social responsibility theory. The social responsibility theory came as a result of the libertarian theory. The theory came into existence the middle of 20th century. In </w:t>
      </w:r>
      <w:proofErr w:type="spellStart"/>
      <w:r w:rsidRPr="00D57C4C">
        <w:rPr>
          <w:sz w:val="12"/>
          <w:szCs w:val="12"/>
        </w:rPr>
        <w:t>Okunna’s</w:t>
      </w:r>
      <w:proofErr w:type="spellEnd"/>
      <w:r w:rsidRPr="00D57C4C">
        <w:rPr>
          <w:sz w:val="12"/>
          <w:szCs w:val="12"/>
        </w:rPr>
        <w:t xml:space="preserve"> (1999) word, social responsibility is a modern theory because it was promulgated in the twentieth century. The theory came into limelight because the press abused the freedom given to them, which they enjoyed as a result of the free press. Under every free press objective flow of information ought to be which gives citizens avenue and opportunity to express themselves well as air their viewpoint. But due to </w:t>
      </w:r>
      <w:proofErr w:type="spellStart"/>
      <w:r w:rsidRPr="00D57C4C">
        <w:rPr>
          <w:sz w:val="12"/>
          <w:szCs w:val="12"/>
        </w:rPr>
        <w:t>sensationalization</w:t>
      </w:r>
      <w:proofErr w:type="spellEnd"/>
      <w:r w:rsidRPr="00D57C4C">
        <w:rPr>
          <w:sz w:val="12"/>
          <w:szCs w:val="12"/>
        </w:rPr>
        <w:t xml:space="preserve"> and yellow journalism this free flow of information was deterred in the libertarian system. Against this backdrop, social responsibility theory rests on the concept of free press acting responsibly. The press, which enjoys a privileged position under the government, is obliged to be responsible. The theory urges media practitioners to ensure representation of all facts not siding or becoming sensational in reportage but being balance and unbiased. This implies that a journalist ought to protect his image by being fair, objective, unbiased, thereby reporting events/occurrences as it happens without icing or decorating it. By so doing, a journalist is mandated to win the trust of his audience through credible and not biased reporting. </w:t>
      </w:r>
      <w:proofErr w:type="spellStart"/>
      <w:r w:rsidRPr="00D57C4C">
        <w:rPr>
          <w:sz w:val="12"/>
          <w:szCs w:val="12"/>
        </w:rPr>
        <w:t>Oluagbade</w:t>
      </w:r>
      <w:proofErr w:type="spellEnd"/>
      <w:r w:rsidRPr="00D57C4C">
        <w:rPr>
          <w:sz w:val="12"/>
          <w:szCs w:val="12"/>
        </w:rPr>
        <w:t xml:space="preserve"> (2003), cited in </w:t>
      </w:r>
      <w:proofErr w:type="spellStart"/>
      <w:r w:rsidRPr="00D57C4C">
        <w:rPr>
          <w:sz w:val="12"/>
          <w:szCs w:val="12"/>
        </w:rPr>
        <w:t>Asemah</w:t>
      </w:r>
      <w:proofErr w:type="spellEnd"/>
      <w:r w:rsidRPr="00D57C4C">
        <w:rPr>
          <w:sz w:val="12"/>
          <w:szCs w:val="12"/>
        </w:rPr>
        <w:t xml:space="preserve"> (2011) defines communication ethics, as the basis for conforming to recognized standard; of course, the point of communication ethics is to prevent good men from going bad. Ethics emphasizes- responsibilities of the media in the packaging of their contents. The theory is relevant to the study because it reprimands and cautions journalists not to disregard his duty to the society; he must not ‘yellow journalize’ stories or use the media to cause chaos in the society but engage in truthful journalism rather than journalism full of deceit, lies and subjectivity. 7. METHODOLOGY The qualitative survey research method was employed for this study. Hardy and Bryman (2004) notes “that the survey research design is used for observing the social and behavioral characteristics, attitudes values and beliefs of a large population using only a few people or items considered to be representative of the entire group”. The researchers employed questionnaire as the instrument for data collection. The population of the study comprises of registered journalist under NUJ </w:t>
      </w:r>
      <w:proofErr w:type="spellStart"/>
      <w:r w:rsidRPr="00D57C4C">
        <w:rPr>
          <w:sz w:val="12"/>
          <w:szCs w:val="12"/>
        </w:rPr>
        <w:t>Jalingo</w:t>
      </w:r>
      <w:proofErr w:type="spellEnd"/>
      <w:r w:rsidRPr="00D57C4C">
        <w:rPr>
          <w:sz w:val="12"/>
          <w:szCs w:val="12"/>
        </w:rPr>
        <w:t xml:space="preserve"> chapter which are about 293 (Source: NUJ </w:t>
      </w:r>
      <w:proofErr w:type="spellStart"/>
      <w:r w:rsidRPr="00D57C4C">
        <w:rPr>
          <w:sz w:val="12"/>
          <w:szCs w:val="12"/>
        </w:rPr>
        <w:t>Jalingo</w:t>
      </w:r>
      <w:proofErr w:type="spellEnd"/>
      <w:r w:rsidRPr="00D57C4C">
        <w:rPr>
          <w:sz w:val="12"/>
          <w:szCs w:val="12"/>
        </w:rPr>
        <w:t xml:space="preserve"> chapter). Therefore to ascertain the sample size of the study the Taro Yamane’s formula was used thus: N </w:t>
      </w:r>
      <w:proofErr w:type="spellStart"/>
      <w:r w:rsidRPr="00D57C4C">
        <w:rPr>
          <w:sz w:val="12"/>
          <w:szCs w:val="12"/>
        </w:rPr>
        <w:t>N</w:t>
      </w:r>
      <w:proofErr w:type="spellEnd"/>
      <w:r w:rsidRPr="00D57C4C">
        <w:rPr>
          <w:sz w:val="12"/>
          <w:szCs w:val="12"/>
        </w:rPr>
        <w:t xml:space="preserve"> = 1+ N (e)2 where: N = sample size sought; e = Margin (0.10) 2 N = Population size 293 293 N = 1 + 293(0.10)2 293 N = 3.93 N = 74.5 approximately 75 The purposive sampling method was used to select 75 sample sized respondents. The respondents were purposively selected from the different correspondent’s chapel and Newspaper bureau that are covering Taraba State. The essence of using purposive sampling was because the researchers had some characteristics in mind and such characteristics had to do with on-the-job experience of Journalist in </w:t>
      </w:r>
      <w:proofErr w:type="spellStart"/>
      <w:r w:rsidRPr="00D57C4C">
        <w:rPr>
          <w:sz w:val="12"/>
          <w:szCs w:val="12"/>
        </w:rPr>
        <w:t>Jalingo</w:t>
      </w:r>
      <w:proofErr w:type="spellEnd"/>
      <w:r w:rsidRPr="00D57C4C">
        <w:rPr>
          <w:sz w:val="12"/>
          <w:szCs w:val="12"/>
        </w:rPr>
        <w:t xml:space="preserve"> Metropolis. Data gathered were presented in pie charts and bar charts. Descriptive analysis was employed for data analysis which comprises the use of frequency counts and simple percentages. 8. DATA PRESENTATION AND ANALYSIS Research Question one: What is the perception of Journalists in </w:t>
      </w:r>
      <w:proofErr w:type="spellStart"/>
      <w:r w:rsidRPr="00D57C4C">
        <w:rPr>
          <w:sz w:val="12"/>
          <w:szCs w:val="12"/>
        </w:rPr>
        <w:t>Jalingo</w:t>
      </w:r>
      <w:proofErr w:type="spellEnd"/>
      <w:r w:rsidRPr="00D57C4C">
        <w:rPr>
          <w:sz w:val="12"/>
          <w:szCs w:val="12"/>
        </w:rPr>
        <w:t xml:space="preserve"> metropolis on news commercialization? [Table 1 Omitted] Table 1 above sought to find out respondent’s perception on the notion that commercialization of news has been disguised as advertisement. 15 (20%) out of the 75 respondents strongly agreed that news commercialization has been disguised as advertisement, 40 (53.3%) agreed to the same notion, on the contrary 11 (14.7%) strongly disagreed, and 7 (9.3%) disagreed that news commercialization has been disguised as advertisement. Whereas 2 (2.7%) remained undecided. This response implies that most of the respondents believe that news commercialization </w:t>
      </w:r>
      <w:proofErr w:type="gramStart"/>
      <w:r w:rsidRPr="00D57C4C">
        <w:rPr>
          <w:sz w:val="12"/>
          <w:szCs w:val="12"/>
        </w:rPr>
        <w:t>have</w:t>
      </w:r>
      <w:proofErr w:type="gramEnd"/>
      <w:r w:rsidRPr="00D57C4C">
        <w:rPr>
          <w:sz w:val="12"/>
          <w:szCs w:val="12"/>
        </w:rPr>
        <w:t xml:space="preserve"> been disguised as advertisement. [Table 2 Omitted] Table 2 above seeks to reveal </w:t>
      </w:r>
      <w:proofErr w:type="gramStart"/>
      <w:r w:rsidRPr="00D57C4C">
        <w:rPr>
          <w:sz w:val="12"/>
          <w:szCs w:val="12"/>
        </w:rPr>
        <w:t>respondents</w:t>
      </w:r>
      <w:proofErr w:type="gramEnd"/>
      <w:r w:rsidRPr="00D57C4C">
        <w:rPr>
          <w:sz w:val="12"/>
          <w:szCs w:val="12"/>
        </w:rPr>
        <w:t xml:space="preserve"> perception of what news commercialization is all about. From the findings, 40 (53.3%) of the respondents see news commercialization as accepting payment for news publication, 20 (26.7%) agreed that news commercialization is generating revenue for stations to enable the management </w:t>
      </w:r>
      <w:proofErr w:type="gramStart"/>
      <w:r w:rsidRPr="00D57C4C">
        <w:rPr>
          <w:sz w:val="12"/>
          <w:szCs w:val="12"/>
        </w:rPr>
        <w:t>run</w:t>
      </w:r>
      <w:proofErr w:type="gramEnd"/>
      <w:r w:rsidRPr="00D57C4C">
        <w:rPr>
          <w:sz w:val="12"/>
          <w:szCs w:val="12"/>
        </w:rPr>
        <w:t xml:space="preserve"> them on a day to day basis and even beyond. Whereas, 10 (13.3%) respondents out of the 75 opine that news commercialization is soliciting for gratification in order to suppress the truth, while 5 (6.7%) are with the opinion that news commercialization is the deliberate presentation of sponsored information to unsuspecting media audience. </w:t>
      </w:r>
      <w:proofErr w:type="gramStart"/>
      <w:r w:rsidRPr="00D57C4C">
        <w:rPr>
          <w:sz w:val="12"/>
          <w:szCs w:val="12"/>
        </w:rPr>
        <w:t>This findings</w:t>
      </w:r>
      <w:proofErr w:type="gramEnd"/>
      <w:r w:rsidRPr="00D57C4C">
        <w:rPr>
          <w:sz w:val="12"/>
          <w:szCs w:val="12"/>
        </w:rPr>
        <w:t xml:space="preserve"> proves that majority of the respondents believe that news commercialization is the acceptance of money for news publication. That is a situation whereby a journalist collects bribe (money) before he/she publish any news event. Research Question Two: To what extent have news commercialization influence objectivity, fairness, balance and truth in reporting? [Table 3 Omitted] Table 3 sought to enquire whether news commercialization has any effect on objectivity and balance in reporting. 52 (69.3%) out of 75 of the respondents strongly agreed that news commercialization affects objectivity and balance in reporting, 13 (17.3%) agreed to the same assertion, whereas, 5 (6.7%) strongly disagree that news commercialization affects objectivity and balance in reporting while 5 (6.7%) of the respondents disagreed that news commercialization affects objectivity and balance in reporting. By implication, the findings </w:t>
      </w:r>
      <w:proofErr w:type="gramStart"/>
      <w:r w:rsidRPr="00D57C4C">
        <w:rPr>
          <w:sz w:val="12"/>
          <w:szCs w:val="12"/>
        </w:rPr>
        <w:t>reveals</w:t>
      </w:r>
      <w:proofErr w:type="gramEnd"/>
      <w:r w:rsidRPr="00D57C4C">
        <w:rPr>
          <w:sz w:val="12"/>
          <w:szCs w:val="12"/>
        </w:rPr>
        <w:t xml:space="preserve"> that most of the respondents are of the opinion that news commercialization affects objectivity and balance in reporting. [Table 4 Omitted]</w:t>
      </w:r>
      <w:r w:rsidRPr="00D57C4C">
        <w:rPr>
          <w:sz w:val="16"/>
        </w:rPr>
        <w:t xml:space="preserve"> </w:t>
      </w:r>
      <w:r w:rsidRPr="00D57C4C">
        <w:rPr>
          <w:rStyle w:val="StyleUnderline"/>
        </w:rPr>
        <w:t xml:space="preserve">Table 4 above seek to find out the perception of respondents on news commercialization as regards to media trust and credibility. </w:t>
      </w:r>
      <w:r w:rsidRPr="00D57C4C">
        <w:rPr>
          <w:sz w:val="16"/>
        </w:rPr>
        <w:t xml:space="preserve">20 </w:t>
      </w:r>
      <w:r w:rsidRPr="00D57C4C">
        <w:rPr>
          <w:rStyle w:val="StyleUnderline"/>
        </w:rPr>
        <w:t>(26.7%) out of 75 of the respondents strongly agreed that news commercialization affects media trust and credibility, 35 (</w:t>
      </w:r>
      <w:r w:rsidRPr="00D57C4C">
        <w:rPr>
          <w:rStyle w:val="Emphasis"/>
          <w:highlight w:val="green"/>
        </w:rPr>
        <w:t>46.7%)</w:t>
      </w:r>
      <w:r w:rsidRPr="00D57C4C">
        <w:rPr>
          <w:rStyle w:val="StyleUnderline"/>
          <w:highlight w:val="green"/>
        </w:rPr>
        <w:t xml:space="preserve"> </w:t>
      </w:r>
      <w:r w:rsidRPr="00D57C4C">
        <w:rPr>
          <w:rStyle w:val="Emphasis"/>
          <w:highlight w:val="green"/>
        </w:rPr>
        <w:t>agreed</w:t>
      </w:r>
      <w:r w:rsidRPr="00D57C4C">
        <w:rPr>
          <w:rStyle w:val="StyleUnderline"/>
          <w:highlight w:val="green"/>
        </w:rPr>
        <w:t xml:space="preserve"> </w:t>
      </w:r>
      <w:r w:rsidRPr="00D57C4C">
        <w:rPr>
          <w:rStyle w:val="StyleUnderline"/>
        </w:rPr>
        <w:t xml:space="preserve">that </w:t>
      </w:r>
      <w:r w:rsidRPr="0015299C">
        <w:rPr>
          <w:rStyle w:val="Emphasis"/>
          <w:bdr w:val="single" w:sz="18" w:space="0" w:color="auto"/>
        </w:rPr>
        <w:t xml:space="preserve">news </w:t>
      </w:r>
      <w:r w:rsidRPr="00D57C4C">
        <w:rPr>
          <w:rStyle w:val="Emphasis"/>
          <w:highlight w:val="green"/>
          <w:bdr w:val="single" w:sz="18" w:space="0" w:color="auto"/>
        </w:rPr>
        <w:t xml:space="preserve">commercialization affects media </w:t>
      </w:r>
      <w:r w:rsidRPr="0015299C">
        <w:rPr>
          <w:rStyle w:val="Emphasis"/>
          <w:bdr w:val="single" w:sz="18" w:space="0" w:color="auto"/>
        </w:rPr>
        <w:t xml:space="preserve">trust and </w:t>
      </w:r>
      <w:r w:rsidRPr="0015299C">
        <w:rPr>
          <w:rStyle w:val="Emphasis"/>
          <w:highlight w:val="green"/>
          <w:bdr w:val="single" w:sz="18" w:space="0" w:color="auto"/>
        </w:rPr>
        <w:t>credibility</w:t>
      </w:r>
      <w:r w:rsidRPr="00D57C4C">
        <w:rPr>
          <w:rStyle w:val="StyleUnderline"/>
        </w:rPr>
        <w:t>. While on the contrary, 10 (13.3%) respondents strongly disagreed to the assertion/notion+-n that news commercialization affects media trust and credibility, and 8 (6.7%) respondents also disagreed while 2 (1.3%) remained undecided</w:t>
      </w:r>
      <w:r w:rsidRPr="00D57C4C">
        <w:rPr>
          <w:sz w:val="16"/>
        </w:rPr>
        <w:t xml:space="preserve">. The findings </w:t>
      </w:r>
      <w:r w:rsidRPr="00D57C4C">
        <w:rPr>
          <w:rStyle w:val="StyleUnderline"/>
        </w:rPr>
        <w:t>reveal that to a greater extent news commercialization affects the credibility and trust of the media as concurred by most of the respondents. This means that the more a media or journalist engages in news commercialization the more it loses its trust and credibility.</w:t>
      </w:r>
    </w:p>
    <w:p w14:paraId="25F256F9" w14:textId="77777777" w:rsidR="00057F96" w:rsidRDefault="00057F96" w:rsidP="00057F96">
      <w:pPr>
        <w:pStyle w:val="Heading4"/>
      </w:pPr>
      <w:r>
        <w:lastRenderedPageBreak/>
        <w:t xml:space="preserve">Best studies </w:t>
      </w:r>
      <w:r>
        <w:rPr>
          <w:u w:val="single"/>
        </w:rPr>
        <w:t>prove</w:t>
      </w:r>
      <w:r>
        <w:t xml:space="preserve"> declining distrust in </w:t>
      </w:r>
      <w:r>
        <w:rPr>
          <w:u w:val="single"/>
        </w:rPr>
        <w:t>news objectivity</w:t>
      </w:r>
      <w:r>
        <w:t xml:space="preserve"> diminishes Democratic </w:t>
      </w:r>
      <w:r>
        <w:rPr>
          <w:u w:val="single"/>
        </w:rPr>
        <w:t>accountability</w:t>
      </w:r>
      <w:r>
        <w:t>.</w:t>
      </w:r>
    </w:p>
    <w:p w14:paraId="5CFF5843" w14:textId="77777777" w:rsidR="00057F96" w:rsidRPr="00A0602A" w:rsidRDefault="00057F96" w:rsidP="00057F96">
      <w:r w:rsidRPr="00A0602A">
        <w:rPr>
          <w:rStyle w:val="Style13ptBold"/>
        </w:rPr>
        <w:t>Sands 20</w:t>
      </w:r>
      <w:r w:rsidRPr="00A0602A">
        <w:t xml:space="preserve"> John Sands 8-4-2020 "Americans are losing faith in an objective media. A new Gallup/Knight study explores why."</w:t>
      </w:r>
      <w:r>
        <w:t xml:space="preserve"> </w:t>
      </w:r>
      <w:hyperlink r:id="rId9" w:history="1">
        <w:r w:rsidRPr="00466FC1">
          <w:rPr>
            <w:rStyle w:val="Hyperlink"/>
          </w:rPr>
          <w:t>https://knightfoundation.org/articles/americans-are-losing-faith-in-an-objective-media-a-new-gallup-knight-study-explores-why/</w:t>
        </w:r>
      </w:hyperlink>
      <w:r>
        <w:t xml:space="preserve"> (Researcher at the Knights Foundation)//Elmer </w:t>
      </w:r>
    </w:p>
    <w:p w14:paraId="4AE9D8F5" w14:textId="77777777" w:rsidR="00057F96" w:rsidRPr="00705AC6" w:rsidRDefault="00057F96" w:rsidP="00057F96">
      <w:pPr>
        <w:rPr>
          <w:rStyle w:val="StyleUnderline"/>
        </w:rPr>
      </w:pPr>
      <w:r w:rsidRPr="00FC3689">
        <w:rPr>
          <w:rStyle w:val="Emphasis"/>
        </w:rPr>
        <w:t xml:space="preserve">Americans have high aspirations for the news media to </w:t>
      </w:r>
      <w:r w:rsidRPr="00FC3689">
        <w:rPr>
          <w:rStyle w:val="Emphasis"/>
          <w:bdr w:val="single" w:sz="18" w:space="0" w:color="auto"/>
        </w:rPr>
        <w:t>be a trusted, independent watchdog</w:t>
      </w:r>
      <w:r w:rsidRPr="00FC3689">
        <w:rPr>
          <w:sz w:val="16"/>
        </w:rPr>
        <w:t xml:space="preserve"> </w:t>
      </w:r>
      <w:r w:rsidRPr="00FC3689">
        <w:rPr>
          <w:rStyle w:val="Emphasis"/>
        </w:rPr>
        <w:t>that holds the powerful to account</w:t>
      </w:r>
      <w:r w:rsidRPr="00FC3689">
        <w:rPr>
          <w:sz w:val="16"/>
        </w:rPr>
        <w:t xml:space="preserve">. </w:t>
      </w:r>
      <w:r w:rsidRPr="00FC3689">
        <w:rPr>
          <w:u w:val="single"/>
        </w:rPr>
        <w:t xml:space="preserve">But </w:t>
      </w:r>
      <w:r w:rsidRPr="00FC3689">
        <w:rPr>
          <w:rStyle w:val="Emphasis"/>
        </w:rPr>
        <w:t>in a new</w:t>
      </w:r>
      <w:r w:rsidRPr="00FC3689">
        <w:rPr>
          <w:u w:val="single"/>
        </w:rPr>
        <w:t xml:space="preserve"> </w:t>
      </w:r>
      <w:r w:rsidRPr="00FC3689">
        <w:rPr>
          <w:rStyle w:val="StyleUnderline"/>
        </w:rPr>
        <w:t>Gallup/Knight</w:t>
      </w:r>
      <w:r w:rsidRPr="00FC3689">
        <w:rPr>
          <w:u w:val="single"/>
        </w:rPr>
        <w:t xml:space="preserve"> </w:t>
      </w:r>
      <w:r w:rsidRPr="00FC3689">
        <w:rPr>
          <w:rStyle w:val="Emphasis"/>
        </w:rPr>
        <w:t>study</w:t>
      </w:r>
      <w:r w:rsidRPr="00FC3689">
        <w:rPr>
          <w:u w:val="single"/>
        </w:rPr>
        <w:t>, we’ve found</w:t>
      </w:r>
      <w:r w:rsidRPr="009E3A54">
        <w:rPr>
          <w:u w:val="single"/>
        </w:rPr>
        <w:t xml:space="preserve"> </w:t>
      </w:r>
      <w:r w:rsidRPr="009E3A54">
        <w:rPr>
          <w:rStyle w:val="Emphasis"/>
          <w:highlight w:val="green"/>
        </w:rPr>
        <w:t>the gap is growing</w:t>
      </w:r>
      <w:r w:rsidRPr="009E3A54">
        <w:rPr>
          <w:highlight w:val="green"/>
          <w:u w:val="single"/>
        </w:rPr>
        <w:t xml:space="preserve"> </w:t>
      </w:r>
      <w:r w:rsidRPr="009E3A54">
        <w:rPr>
          <w:rStyle w:val="Emphasis"/>
          <w:highlight w:val="green"/>
        </w:rPr>
        <w:t>between</w:t>
      </w:r>
      <w:r w:rsidRPr="009E3A54">
        <w:rPr>
          <w:highlight w:val="green"/>
          <w:u w:val="single"/>
        </w:rPr>
        <w:t xml:space="preserve"> </w:t>
      </w:r>
      <w:r w:rsidRPr="009E3A54">
        <w:rPr>
          <w:rStyle w:val="Emphasis"/>
          <w:highlight w:val="green"/>
        </w:rPr>
        <w:t xml:space="preserve">what Americans expect </w:t>
      </w:r>
      <w:r w:rsidRPr="00FC3689">
        <w:rPr>
          <w:rStyle w:val="Emphasis"/>
        </w:rPr>
        <w:t>from</w:t>
      </w:r>
      <w:r w:rsidRPr="00FC3689">
        <w:rPr>
          <w:u w:val="single"/>
        </w:rPr>
        <w:t xml:space="preserve"> </w:t>
      </w:r>
      <w:r w:rsidRPr="009E3A54">
        <w:rPr>
          <w:u w:val="single"/>
        </w:rPr>
        <w:t xml:space="preserve">the </w:t>
      </w:r>
      <w:r w:rsidRPr="00FC3689">
        <w:rPr>
          <w:rStyle w:val="Emphasis"/>
        </w:rPr>
        <w:t>news</w:t>
      </w:r>
      <w:r w:rsidRPr="00FC3689">
        <w:rPr>
          <w:u w:val="single"/>
        </w:rPr>
        <w:t xml:space="preserve"> </w:t>
      </w:r>
      <w:r w:rsidRPr="009E3A54">
        <w:rPr>
          <w:rStyle w:val="Emphasis"/>
          <w:highlight w:val="green"/>
        </w:rPr>
        <w:t xml:space="preserve">and what they </w:t>
      </w:r>
      <w:r w:rsidRPr="00FC3689">
        <w:rPr>
          <w:rStyle w:val="Emphasis"/>
          <w:highlight w:val="green"/>
        </w:rPr>
        <w:t xml:space="preserve">think they are </w:t>
      </w:r>
      <w:r w:rsidRPr="009E3A54">
        <w:rPr>
          <w:rStyle w:val="Emphasis"/>
          <w:highlight w:val="green"/>
        </w:rPr>
        <w:t>getting</w:t>
      </w:r>
      <w:r w:rsidRPr="009E3A54">
        <w:rPr>
          <w:u w:val="single"/>
        </w:rPr>
        <w:t xml:space="preserve">. </w:t>
      </w:r>
      <w:r w:rsidRPr="009E3A54">
        <w:rPr>
          <w:rStyle w:val="Emphasis"/>
          <w:highlight w:val="green"/>
          <w:bdr w:val="single" w:sz="18" w:space="0" w:color="auto"/>
        </w:rPr>
        <w:t xml:space="preserve">Perceptions of bias </w:t>
      </w:r>
      <w:r w:rsidRPr="00FC3689">
        <w:rPr>
          <w:rStyle w:val="Emphasis"/>
          <w:bdr w:val="single" w:sz="18" w:space="0" w:color="auto"/>
        </w:rPr>
        <w:t xml:space="preserve">are </w:t>
      </w:r>
      <w:r w:rsidRPr="009E3A54">
        <w:rPr>
          <w:rStyle w:val="Emphasis"/>
          <w:highlight w:val="green"/>
          <w:bdr w:val="single" w:sz="18" w:space="0" w:color="auto"/>
        </w:rPr>
        <w:t>increasing</w:t>
      </w:r>
      <w:r w:rsidRPr="009E3A54">
        <w:rPr>
          <w:highlight w:val="green"/>
          <w:u w:val="single"/>
        </w:rPr>
        <w:t xml:space="preserve"> </w:t>
      </w:r>
      <w:r w:rsidRPr="009E3A54">
        <w:rPr>
          <w:u w:val="single"/>
        </w:rPr>
        <w:t xml:space="preserve">too, </w:t>
      </w:r>
      <w:r w:rsidRPr="00FC3689">
        <w:rPr>
          <w:rStyle w:val="Emphasis"/>
        </w:rPr>
        <w:t>which</w:t>
      </w:r>
      <w:r w:rsidRPr="00FC3689">
        <w:rPr>
          <w:u w:val="single"/>
        </w:rPr>
        <w:t xml:space="preserve"> </w:t>
      </w:r>
      <w:r w:rsidRPr="009E3A54">
        <w:rPr>
          <w:u w:val="single"/>
        </w:rPr>
        <w:t xml:space="preserve">further </w:t>
      </w:r>
      <w:r w:rsidRPr="009E3A54">
        <w:rPr>
          <w:rStyle w:val="Emphasis"/>
          <w:highlight w:val="green"/>
        </w:rPr>
        <w:t>erodes</w:t>
      </w:r>
      <w:r w:rsidRPr="009E3A54">
        <w:rPr>
          <w:highlight w:val="green"/>
          <w:u w:val="single"/>
        </w:rPr>
        <w:t xml:space="preserve"> </w:t>
      </w:r>
      <w:r w:rsidRPr="009E3A54">
        <w:rPr>
          <w:u w:val="single"/>
        </w:rPr>
        <w:t xml:space="preserve">the </w:t>
      </w:r>
      <w:r w:rsidRPr="009E3A54">
        <w:rPr>
          <w:rStyle w:val="Emphasis"/>
          <w:highlight w:val="green"/>
          <w:bdr w:val="single" w:sz="18" w:space="0" w:color="auto"/>
        </w:rPr>
        <w:t xml:space="preserve">media’s ability to deliver </w:t>
      </w:r>
      <w:r w:rsidRPr="00FC3689">
        <w:rPr>
          <w:rStyle w:val="Emphasis"/>
          <w:bdr w:val="single" w:sz="18" w:space="0" w:color="auto"/>
        </w:rPr>
        <w:t xml:space="preserve">on its promise to our </w:t>
      </w:r>
      <w:r w:rsidRPr="009E3A54">
        <w:rPr>
          <w:rStyle w:val="Emphasis"/>
          <w:highlight w:val="green"/>
          <w:bdr w:val="single" w:sz="18" w:space="0" w:color="auto"/>
        </w:rPr>
        <w:t>democracy.</w:t>
      </w:r>
      <w:r w:rsidRPr="00705AC6">
        <w:rPr>
          <w:sz w:val="16"/>
        </w:rPr>
        <w:t xml:space="preserve"> </w:t>
      </w:r>
      <w:r w:rsidRPr="009E3A54">
        <w:rPr>
          <w:rStyle w:val="StyleUnderline"/>
        </w:rPr>
        <w:t xml:space="preserve">The landmark </w:t>
      </w:r>
      <w:r w:rsidRPr="009E3A54">
        <w:rPr>
          <w:rStyle w:val="Emphasis"/>
          <w:highlight w:val="green"/>
        </w:rPr>
        <w:t>poll</w:t>
      </w:r>
      <w:r w:rsidRPr="009E3A54">
        <w:rPr>
          <w:rStyle w:val="StyleUnderline"/>
          <w:highlight w:val="green"/>
        </w:rPr>
        <w:t xml:space="preserve"> </w:t>
      </w:r>
      <w:r w:rsidRPr="009E3A54">
        <w:rPr>
          <w:rStyle w:val="StyleUnderline"/>
        </w:rPr>
        <w:t xml:space="preserve">of 20,000 people </w:t>
      </w:r>
      <w:r w:rsidRPr="009E3A54">
        <w:rPr>
          <w:rStyle w:val="Emphasis"/>
          <w:highlight w:val="green"/>
        </w:rPr>
        <w:t>found</w:t>
      </w:r>
      <w:r w:rsidRPr="009E3A54">
        <w:rPr>
          <w:rStyle w:val="StyleUnderline"/>
          <w:highlight w:val="green"/>
        </w:rPr>
        <w:t xml:space="preserve"> </w:t>
      </w:r>
      <w:r w:rsidRPr="009E3A54">
        <w:rPr>
          <w:rStyle w:val="StyleUnderline"/>
        </w:rPr>
        <w:t xml:space="preserve">that </w:t>
      </w:r>
      <w:r w:rsidRPr="00FC3689">
        <w:rPr>
          <w:rStyle w:val="Emphasis"/>
        </w:rPr>
        <w:t xml:space="preserve">Americans’ </w:t>
      </w:r>
      <w:r w:rsidRPr="009E3A54">
        <w:rPr>
          <w:rStyle w:val="Emphasis"/>
          <w:highlight w:val="green"/>
        </w:rPr>
        <w:t xml:space="preserve">hope for </w:t>
      </w:r>
      <w:r w:rsidRPr="00FC3689">
        <w:rPr>
          <w:rStyle w:val="Emphasis"/>
        </w:rPr>
        <w:t xml:space="preserve">an </w:t>
      </w:r>
      <w:r w:rsidRPr="009E3A54">
        <w:rPr>
          <w:rStyle w:val="Emphasis"/>
          <w:highlight w:val="green"/>
        </w:rPr>
        <w:t xml:space="preserve">objective media </w:t>
      </w:r>
      <w:r w:rsidRPr="00FC3689">
        <w:rPr>
          <w:rStyle w:val="Emphasis"/>
        </w:rPr>
        <w:t>is</w:t>
      </w:r>
      <w:r w:rsidRPr="00FC3689">
        <w:rPr>
          <w:rStyle w:val="StyleUnderline"/>
        </w:rPr>
        <w:t xml:space="preserve"> </w:t>
      </w:r>
      <w:r w:rsidRPr="009E3A54">
        <w:rPr>
          <w:rStyle w:val="StyleUnderline"/>
        </w:rPr>
        <w:t xml:space="preserve">all but </w:t>
      </w:r>
      <w:r w:rsidRPr="009E3A54">
        <w:rPr>
          <w:rStyle w:val="Emphasis"/>
          <w:highlight w:val="green"/>
          <w:bdr w:val="single" w:sz="18" w:space="0" w:color="auto"/>
        </w:rPr>
        <w:t>lost</w:t>
      </w:r>
      <w:r w:rsidRPr="009E3A54">
        <w:rPr>
          <w:rStyle w:val="StyleUnderline"/>
        </w:rPr>
        <w:t>.</w:t>
      </w:r>
      <w:r w:rsidRPr="00705AC6">
        <w:rPr>
          <w:sz w:val="16"/>
        </w:rPr>
        <w:t xml:space="preserve"> Instead, </w:t>
      </w:r>
      <w:r w:rsidRPr="00FC3689">
        <w:rPr>
          <w:rStyle w:val="Emphasis"/>
        </w:rPr>
        <w:t>they see an</w:t>
      </w:r>
      <w:r w:rsidRPr="00FC3689">
        <w:rPr>
          <w:sz w:val="16"/>
        </w:rPr>
        <w:t xml:space="preserve"> </w:t>
      </w:r>
      <w:r w:rsidRPr="00705AC6">
        <w:rPr>
          <w:sz w:val="16"/>
        </w:rPr>
        <w:t xml:space="preserve">increasing </w:t>
      </w:r>
      <w:r w:rsidRPr="009E3A54">
        <w:rPr>
          <w:rStyle w:val="Emphasis"/>
          <w:highlight w:val="green"/>
        </w:rPr>
        <w:t>partisan slant</w:t>
      </w:r>
      <w:r w:rsidRPr="00705AC6">
        <w:rPr>
          <w:sz w:val="16"/>
          <w:highlight w:val="green"/>
        </w:rPr>
        <w:t xml:space="preserve"> </w:t>
      </w:r>
      <w:r w:rsidRPr="00705AC6">
        <w:rPr>
          <w:sz w:val="16"/>
        </w:rPr>
        <w:t xml:space="preserve">in the news, </w:t>
      </w:r>
      <w:r w:rsidRPr="00FC3689">
        <w:rPr>
          <w:rStyle w:val="Emphasis"/>
        </w:rPr>
        <w:t>and</w:t>
      </w:r>
      <w:r w:rsidRPr="00FC3689">
        <w:rPr>
          <w:sz w:val="16"/>
        </w:rPr>
        <w:t xml:space="preserve"> </w:t>
      </w:r>
      <w:r w:rsidRPr="00705AC6">
        <w:rPr>
          <w:sz w:val="16"/>
        </w:rPr>
        <w:t xml:space="preserve">a </w:t>
      </w:r>
      <w:r w:rsidRPr="00FC3689">
        <w:rPr>
          <w:rStyle w:val="Emphasis"/>
        </w:rPr>
        <w:t xml:space="preserve">media eager to </w:t>
      </w:r>
      <w:r w:rsidRPr="009E3A54">
        <w:rPr>
          <w:rStyle w:val="Emphasis"/>
          <w:highlight w:val="green"/>
        </w:rPr>
        <w:t>push an agenda</w:t>
      </w:r>
      <w:r w:rsidRPr="00705AC6">
        <w:rPr>
          <w:sz w:val="16"/>
        </w:rPr>
        <w:t xml:space="preserve">. </w:t>
      </w:r>
      <w:r w:rsidRPr="00FC3689">
        <w:rPr>
          <w:rStyle w:val="Emphasis"/>
        </w:rPr>
        <w:t>As a result</w:t>
      </w:r>
      <w:r w:rsidRPr="00FC3689">
        <w:rPr>
          <w:sz w:val="16"/>
        </w:rPr>
        <w:t>,</w:t>
      </w:r>
      <w:r w:rsidRPr="00705AC6">
        <w:rPr>
          <w:sz w:val="16"/>
        </w:rPr>
        <w:t xml:space="preserve"> the media’s </w:t>
      </w:r>
      <w:r w:rsidRPr="009E3A54">
        <w:rPr>
          <w:rStyle w:val="Emphasis"/>
          <w:highlight w:val="green"/>
          <w:bdr w:val="single" w:sz="18" w:space="0" w:color="auto"/>
        </w:rPr>
        <w:t xml:space="preserve">ability to hold leaders accountable is diminished </w:t>
      </w:r>
      <w:r w:rsidRPr="009E3A54">
        <w:rPr>
          <w:rStyle w:val="StyleUnderline"/>
        </w:rPr>
        <w:t>in the public’s eye.</w:t>
      </w:r>
      <w:r w:rsidRPr="00705AC6">
        <w:rPr>
          <w:sz w:val="16"/>
        </w:rPr>
        <w:t xml:space="preserve"> The study also explores the connections between political affiliation and attitudes toward the media, as well the public’s view on diversity in newsrooms and the connection between local news consumption, civic engagement and community attachment. </w:t>
      </w:r>
      <w:r w:rsidRPr="009E3A54">
        <w:rPr>
          <w:rStyle w:val="StyleUnderline"/>
        </w:rPr>
        <w:t xml:space="preserve">A hallmark of Knight Foundation’s Trust, Media and Democracy initiative, “American Views 2020: Trust, Media and Democracy” is a biennial report based on a poll that took place over last winter. It is one of the most comprehensive surveys of public opinion on the </w:t>
      </w:r>
      <w:proofErr w:type="gramStart"/>
      <w:r w:rsidRPr="009E3A54">
        <w:rPr>
          <w:rStyle w:val="StyleUnderline"/>
        </w:rPr>
        <w:t>media, and</w:t>
      </w:r>
      <w:proofErr w:type="gramEnd"/>
      <w:r w:rsidRPr="009E3A54">
        <w:rPr>
          <w:rStyle w:val="StyleUnderline"/>
        </w:rPr>
        <w:t xml:space="preserve"> holds important implications for the future of journalism and our democracy</w:t>
      </w:r>
      <w:r w:rsidRPr="00705AC6">
        <w:rPr>
          <w:sz w:val="16"/>
        </w:rPr>
        <w:t xml:space="preserve">. You can read more </w:t>
      </w:r>
      <w:proofErr w:type="gramStart"/>
      <w:r w:rsidRPr="00705AC6">
        <w:rPr>
          <w:sz w:val="16"/>
        </w:rPr>
        <w:t>below, or</w:t>
      </w:r>
      <w:proofErr w:type="gramEnd"/>
      <w:r w:rsidRPr="00705AC6">
        <w:rPr>
          <w:sz w:val="16"/>
        </w:rPr>
        <w:t xml:space="preserve"> join a discussion of the findings in partnership with the Paley Center at 2 p.m. Thursday, Aug. 6. Here are 10 findings that stood out to us: 1) </w:t>
      </w:r>
      <w:r w:rsidRPr="009E3A54">
        <w:rPr>
          <w:rStyle w:val="StyleUnderline"/>
        </w:rPr>
        <w:t xml:space="preserve">Americans see increasing bias in the news media: </w:t>
      </w:r>
      <w:r w:rsidRPr="00FC3689">
        <w:rPr>
          <w:rStyle w:val="Emphasis"/>
        </w:rPr>
        <w:t>One</w:t>
      </w:r>
      <w:r w:rsidRPr="00FC3689">
        <w:rPr>
          <w:rStyle w:val="StyleUnderline"/>
        </w:rPr>
        <w:t xml:space="preserve"> of the primary </w:t>
      </w:r>
      <w:r w:rsidRPr="00FC3689">
        <w:rPr>
          <w:rStyle w:val="Emphasis"/>
        </w:rPr>
        <w:t>reasons</w:t>
      </w:r>
      <w:r w:rsidRPr="00FC3689">
        <w:rPr>
          <w:rStyle w:val="StyleUnderline"/>
        </w:rPr>
        <w:t xml:space="preserve"> </w:t>
      </w:r>
      <w:r w:rsidRPr="00FC3689">
        <w:rPr>
          <w:rStyle w:val="Emphasis"/>
        </w:rPr>
        <w:t>Americans</w:t>
      </w:r>
      <w:r w:rsidRPr="00FC3689">
        <w:rPr>
          <w:rStyle w:val="StyleUnderline"/>
        </w:rPr>
        <w:t xml:space="preserve"> </w:t>
      </w:r>
      <w:r w:rsidRPr="00FC3689">
        <w:rPr>
          <w:rStyle w:val="Emphasis"/>
        </w:rPr>
        <w:t>don’t think the media works</w:t>
      </w:r>
      <w:r w:rsidRPr="00FC3689">
        <w:rPr>
          <w:rStyle w:val="StyleUnderline"/>
        </w:rPr>
        <w:t xml:space="preserve"> for </w:t>
      </w:r>
      <w:r w:rsidRPr="00FC3689">
        <w:rPr>
          <w:rStyle w:val="Emphasis"/>
        </w:rPr>
        <w:t>them is because of</w:t>
      </w:r>
      <w:r w:rsidRPr="00FC3689">
        <w:rPr>
          <w:rStyle w:val="StyleUnderline"/>
        </w:rPr>
        <w:t xml:space="preserve"> the </w:t>
      </w:r>
      <w:r w:rsidRPr="00FC3689">
        <w:rPr>
          <w:rStyle w:val="Emphasis"/>
        </w:rPr>
        <w:t>bias they perceive</w:t>
      </w:r>
      <w:r w:rsidRPr="00FC3689">
        <w:rPr>
          <w:rStyle w:val="StyleUnderline"/>
        </w:rPr>
        <w:t xml:space="preserve"> in coverage.</w:t>
      </w:r>
      <w:r w:rsidRPr="00FC3689">
        <w:rPr>
          <w:sz w:val="16"/>
        </w:rPr>
        <w:t xml:space="preserve"> Many feel the media’s traditional roles, such as holding leaders accountable, is compromised by bias, </w:t>
      </w:r>
      <w:r w:rsidRPr="00FC3689">
        <w:rPr>
          <w:u w:val="single"/>
        </w:rPr>
        <w:t xml:space="preserve">with nearly </w:t>
      </w:r>
      <w:r w:rsidRPr="00FC3689">
        <w:rPr>
          <w:rStyle w:val="Emphasis"/>
        </w:rPr>
        <w:t>7 in 10 Americans</w:t>
      </w:r>
      <w:r w:rsidRPr="00FC3689">
        <w:rPr>
          <w:highlight w:val="green"/>
          <w:u w:val="single"/>
        </w:rPr>
        <w:t xml:space="preserve"> </w:t>
      </w:r>
      <w:r w:rsidRPr="009E3A54">
        <w:rPr>
          <w:u w:val="single"/>
        </w:rPr>
        <w:t>(68%) who say they see too much bias in the reporting of news that is supposed to be objective as “a major problem,” up from 65% in the 2017 Knight/Gallup study.</w:t>
      </w:r>
      <w:r w:rsidRPr="00705AC6">
        <w:rPr>
          <w:sz w:val="16"/>
        </w:rPr>
        <w:t xml:space="preserve"> They see it in their own news sources (57%), and more than 6 in 10 are concerned about bias in the news other people are getting, the survey finds. Some 7 in 10 Americans worry that owners of media companies are influencing coverage. 2)  </w:t>
      </w:r>
      <w:r w:rsidRPr="00705AC6">
        <w:rPr>
          <w:rStyle w:val="StyleUnderline"/>
        </w:rPr>
        <w:t xml:space="preserve">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nearly three-quarters of Americans (or </w:t>
      </w:r>
      <w:r w:rsidRPr="00705AC6">
        <w:rPr>
          <w:rStyle w:val="Emphasis"/>
          <w:highlight w:val="green"/>
        </w:rPr>
        <w:t>74%)</w:t>
      </w:r>
      <w:r w:rsidRPr="00705AC6">
        <w:rPr>
          <w:rStyle w:val="StyleUnderline"/>
          <w:highlight w:val="green"/>
        </w:rPr>
        <w:t xml:space="preserve"> </w:t>
      </w:r>
      <w:r w:rsidRPr="00705AC6">
        <w:rPr>
          <w:rStyle w:val="Emphasis"/>
          <w:highlight w:val="green"/>
        </w:rPr>
        <w:t>say</w:t>
      </w:r>
      <w:r w:rsidRPr="00705AC6">
        <w:rPr>
          <w:rStyle w:val="StyleUnderline"/>
          <w:highlight w:val="green"/>
        </w:rPr>
        <w:t xml:space="preserve"> </w:t>
      </w:r>
      <w:r w:rsidRPr="00705AC6">
        <w:rPr>
          <w:rStyle w:val="StyleUnderline"/>
        </w:rPr>
        <w:t xml:space="preserve">those </w:t>
      </w:r>
      <w:r w:rsidRPr="00705AC6">
        <w:rPr>
          <w:rStyle w:val="Emphasis"/>
          <w:highlight w:val="green"/>
        </w:rPr>
        <w:t>outlets</w:t>
      </w:r>
      <w:r w:rsidRPr="00705AC6">
        <w:rPr>
          <w:rStyle w:val="StyleUnderline"/>
          <w:highlight w:val="green"/>
        </w:rPr>
        <w:t xml:space="preserve"> </w:t>
      </w:r>
      <w:r w:rsidRPr="00705AC6">
        <w:rPr>
          <w:rStyle w:val="StyleUnderline"/>
        </w:rPr>
        <w:t xml:space="preserve">are </w:t>
      </w:r>
      <w:r w:rsidRPr="00705AC6">
        <w:rPr>
          <w:rStyle w:val="Emphasis"/>
          <w:highlight w:val="green"/>
          <w:bdr w:val="single" w:sz="18" w:space="0" w:color="auto"/>
        </w:rPr>
        <w:t xml:space="preserve">trying to persuade </w:t>
      </w:r>
      <w:r w:rsidRPr="00FC3689">
        <w:rPr>
          <w:rStyle w:val="Emphasis"/>
          <w:bdr w:val="single" w:sz="18" w:space="0" w:color="auto"/>
        </w:rPr>
        <w:t xml:space="preserve">people to adopt a certain </w:t>
      </w:r>
      <w:r w:rsidRPr="00705AC6">
        <w:rPr>
          <w:rStyle w:val="Emphasis"/>
          <w:highlight w:val="green"/>
          <w:bdr w:val="single" w:sz="18" w:space="0" w:color="auto"/>
        </w:rPr>
        <w:t>opinion</w:t>
      </w:r>
      <w:r w:rsidRPr="00705AC6">
        <w:rPr>
          <w:rStyle w:val="StyleUnderline"/>
        </w:rPr>
        <w:t>.</w:t>
      </w:r>
    </w:p>
    <w:p w14:paraId="083507F3" w14:textId="77777777" w:rsidR="00057F96" w:rsidRDefault="00057F96" w:rsidP="00057F96">
      <w:pPr>
        <w:pStyle w:val="Heading4"/>
      </w:pPr>
      <w:r>
        <w:t xml:space="preserve">Accountability is critical to a </w:t>
      </w:r>
      <w:r>
        <w:rPr>
          <w:u w:val="single"/>
        </w:rPr>
        <w:t>functioning democracy</w:t>
      </w:r>
      <w:r>
        <w:t xml:space="preserve"> – specifically by an Objective Press.</w:t>
      </w:r>
    </w:p>
    <w:p w14:paraId="757E99B1" w14:textId="77777777" w:rsidR="00057F96" w:rsidRPr="000905E1" w:rsidRDefault="00057F96" w:rsidP="00057F96">
      <w:r w:rsidRPr="000905E1">
        <w:rPr>
          <w:rStyle w:val="Style13ptBold"/>
        </w:rPr>
        <w:t>Hamilton and Krosnick 20</w:t>
      </w:r>
      <w:r>
        <w:t xml:space="preserve"> </w:t>
      </w:r>
      <w:hyperlink r:id="rId10" w:history="1">
        <w:r w:rsidRPr="000905E1">
          <w:rPr>
            <w:rStyle w:val="Hyperlink"/>
          </w:rPr>
          <w:t>James Hamilton</w:t>
        </w:r>
      </w:hyperlink>
      <w:r w:rsidRPr="000905E1">
        <w:t> and </w:t>
      </w:r>
      <w:hyperlink r:id="rId11" w:history="1">
        <w:r w:rsidRPr="000905E1">
          <w:rPr>
            <w:rStyle w:val="Hyperlink"/>
          </w:rPr>
          <w:t>Jon Krosnick</w:t>
        </w:r>
      </w:hyperlink>
      <w:r>
        <w:t xml:space="preserve"> </w:t>
      </w:r>
      <w:r w:rsidRPr="000905E1">
        <w:t xml:space="preserve">2-27-2020 "Stanford researchers discuss journalism and democracy in lead up to Super Tuesday" </w:t>
      </w:r>
      <w:hyperlink r:id="rId12" w:history="1">
        <w:r w:rsidRPr="000905E1">
          <w:rPr>
            <w:rStyle w:val="Hyperlink"/>
          </w:rPr>
          <w:t>https://news.stanford.edu/2020/02/27/journalism-and-democracy/</w:t>
        </w:r>
      </w:hyperlink>
      <w:r w:rsidRPr="000905E1">
        <w:t xml:space="preserve"> </w:t>
      </w:r>
      <w:r>
        <w:t>(</w:t>
      </w:r>
      <w:r w:rsidRPr="000905E1">
        <w:t xml:space="preserve">Hamilton also directs the Stanford Journalism Program, is a co-founder of the Stanford Computational Journalism Lab and </w:t>
      </w:r>
      <w:r w:rsidRPr="000905E1">
        <w:lastRenderedPageBreak/>
        <w:t>a senior fellow at the Stanford Institute for Economic Policy Research. Krosnick also directs the Political Psychology Research Group and is a professor, by courtesy, of psychology.</w:t>
      </w:r>
      <w:r>
        <w:t xml:space="preserve">)//Elmer </w:t>
      </w:r>
    </w:p>
    <w:p w14:paraId="14DAFFC8" w14:textId="77777777" w:rsidR="00057F96" w:rsidRPr="00705AC6" w:rsidRDefault="00057F96" w:rsidP="00057F96">
      <w:pPr>
        <w:rPr>
          <w:rStyle w:val="StyleUnderline"/>
        </w:rPr>
      </w:pPr>
      <w:r w:rsidRPr="00FC3689">
        <w:rPr>
          <w:rStyle w:val="Emphasis"/>
        </w:rPr>
        <w:t>How important is an objective media for a functioning democracy</w:t>
      </w:r>
      <w:r w:rsidRPr="00705AC6">
        <w:rPr>
          <w:rStyle w:val="StyleUnderline"/>
        </w:rPr>
        <w:t>? Hamilton: Objectivity was a commercial product that only evolved in the late 1800s with the high costs of printing presses. Newspapers shifted from partisan to nonpartisan in order to attract larger audiences from both parties and to sell these readers’ attention to advertisers.</w:t>
      </w:r>
      <w:r w:rsidRPr="00705AC6">
        <w:rPr>
          <w:sz w:val="16"/>
        </w:rPr>
        <w:t xml:space="preserve"> Fast forward to today’s world of hundreds of cable channels and millions of websites. Each person is </w:t>
      </w:r>
      <w:r w:rsidRPr="00705AC6">
        <w:rPr>
          <w:rStyle w:val="StyleUnderline"/>
        </w:rPr>
        <w:t>better able to find an outlet that reflects their worldview, which can also reinforce their political views and affect their electoral choices</w:t>
      </w:r>
      <w:r w:rsidRPr="00705AC6">
        <w:rPr>
          <w:sz w:val="16"/>
        </w:rPr>
        <w:t xml:space="preserve">. Criticisms of the media can also have political dividends. Historically, </w:t>
      </w:r>
      <w:r w:rsidRPr="00705AC6">
        <w:rPr>
          <w:rStyle w:val="Emphasis"/>
          <w:highlight w:val="green"/>
        </w:rPr>
        <w:t xml:space="preserve">attacks by politicians on </w:t>
      </w:r>
      <w:r w:rsidRPr="00FC3689">
        <w:rPr>
          <w:rStyle w:val="Emphasis"/>
        </w:rPr>
        <w:t>the credibility of</w:t>
      </w:r>
      <w:r w:rsidRPr="00FC3689">
        <w:rPr>
          <w:sz w:val="16"/>
        </w:rPr>
        <w:t xml:space="preserve"> </w:t>
      </w:r>
      <w:r w:rsidRPr="00705AC6">
        <w:rPr>
          <w:sz w:val="16"/>
        </w:rPr>
        <w:t xml:space="preserve">the </w:t>
      </w:r>
      <w:r w:rsidRPr="00705AC6">
        <w:rPr>
          <w:rStyle w:val="Emphasis"/>
          <w:highlight w:val="green"/>
        </w:rPr>
        <w:t>media</w:t>
      </w:r>
      <w:r w:rsidRPr="00705AC6">
        <w:rPr>
          <w:sz w:val="16"/>
          <w:highlight w:val="green"/>
        </w:rPr>
        <w:t xml:space="preserve"> </w:t>
      </w:r>
      <w:r w:rsidRPr="00FC3689">
        <w:rPr>
          <w:rStyle w:val="Emphasis"/>
        </w:rPr>
        <w:t xml:space="preserve">have been </w:t>
      </w:r>
      <w:r w:rsidRPr="00705AC6">
        <w:rPr>
          <w:rStyle w:val="Emphasis"/>
          <w:highlight w:val="green"/>
        </w:rPr>
        <w:t>part</w:t>
      </w:r>
      <w:r w:rsidRPr="00705AC6">
        <w:rPr>
          <w:sz w:val="16"/>
          <w:highlight w:val="green"/>
        </w:rPr>
        <w:t xml:space="preserve"> </w:t>
      </w:r>
      <w:r w:rsidRPr="00705AC6">
        <w:rPr>
          <w:rStyle w:val="Emphasis"/>
          <w:highlight w:val="green"/>
        </w:rPr>
        <w:t>of a</w:t>
      </w:r>
      <w:r w:rsidRPr="00705AC6">
        <w:rPr>
          <w:sz w:val="16"/>
        </w:rPr>
        <w:t xml:space="preserve"> conscious </w:t>
      </w:r>
      <w:r w:rsidRPr="00705AC6">
        <w:rPr>
          <w:rStyle w:val="Emphasis"/>
          <w:highlight w:val="green"/>
        </w:rPr>
        <w:t xml:space="preserve">strategy to weaken </w:t>
      </w:r>
      <w:r w:rsidRPr="00FC3689">
        <w:rPr>
          <w:rStyle w:val="Emphasis"/>
          <w:bdr w:val="single" w:sz="18" w:space="0" w:color="auto"/>
        </w:rPr>
        <w:t xml:space="preserve">the </w:t>
      </w:r>
      <w:r w:rsidRPr="00705AC6">
        <w:rPr>
          <w:rStyle w:val="Emphasis"/>
          <w:highlight w:val="green"/>
          <w:bdr w:val="single" w:sz="18" w:space="0" w:color="auto"/>
        </w:rPr>
        <w:t xml:space="preserve">accountability </w:t>
      </w:r>
      <w:r w:rsidRPr="00FC3689">
        <w:rPr>
          <w:rStyle w:val="Emphasis"/>
          <w:bdr w:val="single" w:sz="18" w:space="0" w:color="auto"/>
        </w:rPr>
        <w:t>function of reporters</w:t>
      </w:r>
      <w:r w:rsidRPr="00705AC6">
        <w:rPr>
          <w:sz w:val="16"/>
        </w:rPr>
        <w:t xml:space="preserve">. For example, </w:t>
      </w:r>
      <w:r w:rsidRPr="00705AC6">
        <w:rPr>
          <w:rStyle w:val="StyleUnderline"/>
        </w:rPr>
        <w:t xml:space="preserve">attacks on the media as biased </w:t>
      </w:r>
      <w:r w:rsidRPr="00FC3689">
        <w:rPr>
          <w:rStyle w:val="Emphasis"/>
          <w:highlight w:val="green"/>
        </w:rPr>
        <w:t>during</w:t>
      </w:r>
      <w:r w:rsidRPr="00FC3689">
        <w:rPr>
          <w:rStyle w:val="StyleUnderline"/>
        </w:rPr>
        <w:t xml:space="preserve"> </w:t>
      </w:r>
      <w:r w:rsidRPr="00705AC6">
        <w:rPr>
          <w:rStyle w:val="StyleUnderline"/>
        </w:rPr>
        <w:t xml:space="preserve">President Richard </w:t>
      </w:r>
      <w:r w:rsidRPr="00705AC6">
        <w:rPr>
          <w:rStyle w:val="Emphasis"/>
          <w:highlight w:val="green"/>
        </w:rPr>
        <w:t>Nixon’s administration</w:t>
      </w:r>
      <w:r w:rsidRPr="00705AC6">
        <w:rPr>
          <w:rStyle w:val="StyleUnderline"/>
        </w:rPr>
        <w:t>, especially by Vice President Spiro Agnew, were frequent and virulent</w:t>
      </w:r>
      <w:r w:rsidRPr="00705AC6">
        <w:rPr>
          <w:sz w:val="16"/>
        </w:rPr>
        <w:t xml:space="preserve">. Krosnick: </w:t>
      </w:r>
      <w:r w:rsidRPr="00FC3689">
        <w:rPr>
          <w:rStyle w:val="Emphasis"/>
        </w:rPr>
        <w:t>In recent years, we have seen</w:t>
      </w:r>
      <w:r w:rsidRPr="00FC3689">
        <w:rPr>
          <w:sz w:val="16"/>
        </w:rPr>
        <w:t xml:space="preserve"> a </w:t>
      </w:r>
      <w:r w:rsidRPr="00FC3689">
        <w:rPr>
          <w:rStyle w:val="Emphasis"/>
        </w:rPr>
        <w:t>collapse of</w:t>
      </w:r>
      <w:r w:rsidRPr="00FC3689">
        <w:rPr>
          <w:sz w:val="16"/>
        </w:rPr>
        <w:t xml:space="preserve"> the </w:t>
      </w:r>
      <w:r w:rsidRPr="00FC3689">
        <w:rPr>
          <w:rStyle w:val="Emphasis"/>
        </w:rPr>
        <w:t>notion that</w:t>
      </w:r>
      <w:r w:rsidRPr="00FC3689">
        <w:rPr>
          <w:sz w:val="16"/>
        </w:rPr>
        <w:t xml:space="preserve"> </w:t>
      </w:r>
      <w:r w:rsidRPr="00FC3689">
        <w:rPr>
          <w:rStyle w:val="Emphasis"/>
        </w:rPr>
        <w:t xml:space="preserve">politically relevant facts can be </w:t>
      </w:r>
      <w:r w:rsidRPr="00FC3689">
        <w:rPr>
          <w:rStyle w:val="Emphasis"/>
          <w:highlight w:val="green"/>
        </w:rPr>
        <w:t>discerned</w:t>
      </w:r>
      <w:r w:rsidRPr="00FC3689">
        <w:rPr>
          <w:rStyle w:val="Emphasis"/>
        </w:rPr>
        <w:t xml:space="preserve"> </w:t>
      </w:r>
      <w:r w:rsidRPr="00FC3689">
        <w:rPr>
          <w:rStyle w:val="Emphasis"/>
          <w:highlight w:val="green"/>
        </w:rPr>
        <w:t xml:space="preserve">by </w:t>
      </w:r>
      <w:r w:rsidRPr="00FC3689">
        <w:rPr>
          <w:rStyle w:val="Emphasis"/>
        </w:rPr>
        <w:t xml:space="preserve">news </w:t>
      </w:r>
      <w:r w:rsidRPr="00FC3689">
        <w:rPr>
          <w:rStyle w:val="Emphasis"/>
          <w:highlight w:val="green"/>
        </w:rPr>
        <w:t>professionals</w:t>
      </w:r>
      <w:r w:rsidRPr="00FC3689">
        <w:rPr>
          <w:sz w:val="16"/>
        </w:rPr>
        <w:t xml:space="preserve">, </w:t>
      </w:r>
      <w:r w:rsidRPr="00FC3689">
        <w:rPr>
          <w:rStyle w:val="Emphasis"/>
        </w:rPr>
        <w:t>leaving</w:t>
      </w:r>
      <w:r w:rsidRPr="00FC3689">
        <w:rPr>
          <w:sz w:val="16"/>
        </w:rPr>
        <w:t xml:space="preserve"> </w:t>
      </w:r>
      <w:r w:rsidRPr="00FC3689">
        <w:rPr>
          <w:rStyle w:val="Emphasis"/>
          <w:highlight w:val="green"/>
        </w:rPr>
        <w:t>voters uncertain</w:t>
      </w:r>
      <w:r w:rsidRPr="00FC3689">
        <w:rPr>
          <w:rStyle w:val="Emphasis"/>
        </w:rPr>
        <w:t xml:space="preserve"> </w:t>
      </w:r>
      <w:r w:rsidRPr="00FC3689">
        <w:rPr>
          <w:rStyle w:val="Emphasis"/>
          <w:highlight w:val="green"/>
        </w:rPr>
        <w:t>about</w:t>
      </w:r>
      <w:r w:rsidRPr="00FC3689">
        <w:rPr>
          <w:rStyle w:val="Emphasis"/>
        </w:rPr>
        <w:t xml:space="preserve"> </w:t>
      </w:r>
      <w:r w:rsidRPr="00FC3689">
        <w:rPr>
          <w:rStyle w:val="Emphasis"/>
          <w:highlight w:val="green"/>
        </w:rPr>
        <w:t>whether</w:t>
      </w:r>
      <w:r w:rsidRPr="00FC3689">
        <w:rPr>
          <w:sz w:val="16"/>
        </w:rPr>
        <w:t xml:space="preserve"> the </w:t>
      </w:r>
      <w:r w:rsidRPr="00FC3689">
        <w:rPr>
          <w:rStyle w:val="Emphasis"/>
          <w:highlight w:val="green"/>
        </w:rPr>
        <w:t xml:space="preserve">messages </w:t>
      </w:r>
      <w:r w:rsidRPr="00FC3689">
        <w:rPr>
          <w:rStyle w:val="Emphasis"/>
        </w:rPr>
        <w:t>communicated</w:t>
      </w:r>
      <w:r w:rsidRPr="00FC3689">
        <w:rPr>
          <w:sz w:val="16"/>
        </w:rPr>
        <w:t xml:space="preserve"> </w:t>
      </w:r>
      <w:r w:rsidRPr="00705AC6">
        <w:rPr>
          <w:sz w:val="16"/>
        </w:rPr>
        <w:t xml:space="preserve">by those professionals </w:t>
      </w:r>
      <w:r w:rsidRPr="00705AC6">
        <w:rPr>
          <w:rStyle w:val="Emphasis"/>
          <w:highlight w:val="green"/>
          <w:bdr w:val="single" w:sz="18" w:space="0" w:color="auto"/>
        </w:rPr>
        <w:t>can be trusted.</w:t>
      </w:r>
      <w:r w:rsidRPr="00705AC6">
        <w:rPr>
          <w:sz w:val="16"/>
          <w:highlight w:val="green"/>
        </w:rPr>
        <w:t xml:space="preserve"> </w:t>
      </w:r>
      <w:r w:rsidRPr="00705AC6">
        <w:rPr>
          <w:sz w:val="16"/>
        </w:rPr>
        <w:t xml:space="preserve">President Trump has played a major role in raising doubts about the veracity of information conveyed by major news organizations. </w:t>
      </w:r>
      <w:r w:rsidRPr="00705AC6">
        <w:rPr>
          <w:rStyle w:val="Emphasis"/>
          <w:highlight w:val="green"/>
        </w:rPr>
        <w:t xml:space="preserve">Social media </w:t>
      </w:r>
      <w:r w:rsidRPr="00B03999">
        <w:rPr>
          <w:rStyle w:val="Emphasis"/>
        </w:rPr>
        <w:t>has allowed</w:t>
      </w:r>
      <w:r w:rsidRPr="00B03999">
        <w:rPr>
          <w:sz w:val="16"/>
        </w:rPr>
        <w:t xml:space="preserve"> </w:t>
      </w:r>
      <w:r w:rsidRPr="00B03999">
        <w:rPr>
          <w:rStyle w:val="Emphasis"/>
        </w:rPr>
        <w:t>individuals</w:t>
      </w:r>
      <w:r w:rsidRPr="00B03999">
        <w:rPr>
          <w:sz w:val="16"/>
        </w:rPr>
        <w:t xml:space="preserve"> and small organizations </w:t>
      </w:r>
      <w:r w:rsidRPr="00B03999">
        <w:rPr>
          <w:rStyle w:val="Emphasis"/>
        </w:rPr>
        <w:t>to disseminate messages</w:t>
      </w:r>
      <w:r w:rsidRPr="00B03999">
        <w:rPr>
          <w:sz w:val="16"/>
        </w:rPr>
        <w:t xml:space="preserve"> (perhaps accurate, perhaps false) </w:t>
      </w:r>
      <w:r w:rsidRPr="00B03999">
        <w:rPr>
          <w:rStyle w:val="Emphasis"/>
          <w:bdr w:val="single" w:sz="18" w:space="0" w:color="auto"/>
        </w:rPr>
        <w:t xml:space="preserve">directly to voters, </w:t>
      </w:r>
      <w:r w:rsidRPr="00B03999">
        <w:rPr>
          <w:rStyle w:val="Emphasis"/>
          <w:highlight w:val="green"/>
          <w:bdr w:val="single" w:sz="18" w:space="0" w:color="auto"/>
        </w:rPr>
        <w:t>unmediated</w:t>
      </w:r>
      <w:r w:rsidRPr="00B03999">
        <w:rPr>
          <w:rStyle w:val="Emphasis"/>
          <w:bdr w:val="single" w:sz="18" w:space="0" w:color="auto"/>
        </w:rPr>
        <w:t xml:space="preserve"> by major news organizations.</w:t>
      </w:r>
      <w:r w:rsidRPr="00705AC6">
        <w:rPr>
          <w:sz w:val="16"/>
        </w:rPr>
        <w:t xml:space="preserve"> </w:t>
      </w:r>
      <w:r w:rsidRPr="00705AC6">
        <w:rPr>
          <w:rStyle w:val="StyleUnderline"/>
        </w:rPr>
        <w:t xml:space="preserve">And Russia has been accused of disseminating </w:t>
      </w:r>
      <w:r w:rsidRPr="00B03999">
        <w:rPr>
          <w:rStyle w:val="StyleUnderline"/>
          <w:highlight w:val="green"/>
        </w:rPr>
        <w:t>false information</w:t>
      </w:r>
      <w:r w:rsidRPr="00705AC6">
        <w:rPr>
          <w:rStyle w:val="StyleUnderline"/>
        </w:rPr>
        <w:t xml:space="preserve"> via social media, as well. All this </w:t>
      </w:r>
      <w:r w:rsidRPr="00B03999">
        <w:rPr>
          <w:rStyle w:val="StyleUnderline"/>
          <w:highlight w:val="green"/>
        </w:rPr>
        <w:t>means</w:t>
      </w:r>
      <w:r w:rsidRPr="00705AC6">
        <w:rPr>
          <w:rStyle w:val="StyleUnderline"/>
        </w:rPr>
        <w:t xml:space="preserve"> is that </w:t>
      </w:r>
      <w:r w:rsidRPr="00B03999">
        <w:rPr>
          <w:rStyle w:val="StyleUnderline"/>
          <w:highlight w:val="green"/>
        </w:rPr>
        <w:t>voters</w:t>
      </w:r>
      <w:r w:rsidRPr="00705AC6">
        <w:rPr>
          <w:rStyle w:val="StyleUnderline"/>
        </w:rPr>
        <w:t xml:space="preserve"> are forced to </w:t>
      </w:r>
      <w:r w:rsidRPr="00B03999">
        <w:rPr>
          <w:rStyle w:val="StyleUnderline"/>
          <w:highlight w:val="green"/>
        </w:rPr>
        <w:t>identify</w:t>
      </w:r>
      <w:r w:rsidRPr="00705AC6">
        <w:rPr>
          <w:rStyle w:val="StyleUnderline"/>
        </w:rPr>
        <w:t xml:space="preserve"> </w:t>
      </w:r>
      <w:r w:rsidRPr="00B03999">
        <w:rPr>
          <w:rStyle w:val="StyleUnderline"/>
        </w:rPr>
        <w:t>news</w:t>
      </w:r>
      <w:r w:rsidRPr="00705AC6">
        <w:rPr>
          <w:rStyle w:val="StyleUnderline"/>
        </w:rPr>
        <w:t xml:space="preserve"> </w:t>
      </w:r>
      <w:r w:rsidRPr="00B03999">
        <w:rPr>
          <w:rStyle w:val="StyleUnderline"/>
          <w:highlight w:val="green"/>
        </w:rPr>
        <w:t>sources they trust</w:t>
      </w:r>
      <w:r w:rsidRPr="00705AC6">
        <w:rPr>
          <w:rStyle w:val="StyleUnderline"/>
        </w:rPr>
        <w:t xml:space="preserve">. And </w:t>
      </w:r>
      <w:r w:rsidRPr="00705AC6">
        <w:rPr>
          <w:rStyle w:val="Emphasis"/>
          <w:highlight w:val="green"/>
        </w:rPr>
        <w:t xml:space="preserve">because different </w:t>
      </w:r>
      <w:r w:rsidRPr="00B03999">
        <w:rPr>
          <w:rStyle w:val="Emphasis"/>
        </w:rPr>
        <w:t xml:space="preserve">news </w:t>
      </w:r>
      <w:r w:rsidRPr="00705AC6">
        <w:rPr>
          <w:rStyle w:val="Emphasis"/>
          <w:highlight w:val="green"/>
        </w:rPr>
        <w:t xml:space="preserve">sources </w:t>
      </w:r>
      <w:r w:rsidRPr="00B03999">
        <w:rPr>
          <w:rStyle w:val="Emphasis"/>
        </w:rPr>
        <w:t xml:space="preserve">are </w:t>
      </w:r>
      <w:r w:rsidRPr="00705AC6">
        <w:rPr>
          <w:rStyle w:val="Emphasis"/>
          <w:highlight w:val="green"/>
        </w:rPr>
        <w:t>disseminat</w:t>
      </w:r>
      <w:r w:rsidRPr="00B03999">
        <w:rPr>
          <w:rStyle w:val="Emphasis"/>
        </w:rPr>
        <w:t>ing</w:t>
      </w:r>
      <w:r w:rsidRPr="00705AC6">
        <w:rPr>
          <w:rStyle w:val="Emphasis"/>
          <w:highlight w:val="green"/>
        </w:rPr>
        <w:t xml:space="preserve"> different messages</w:t>
      </w:r>
      <w:r w:rsidRPr="00705AC6">
        <w:rPr>
          <w:rStyle w:val="StyleUnderline"/>
          <w:highlight w:val="green"/>
        </w:rPr>
        <w:t xml:space="preserve"> </w:t>
      </w:r>
      <w:r w:rsidRPr="00705AC6">
        <w:rPr>
          <w:rStyle w:val="StyleUnderline"/>
        </w:rPr>
        <w:t xml:space="preserve">about the same matters, </w:t>
      </w:r>
      <w:r w:rsidRPr="00B03999">
        <w:rPr>
          <w:rStyle w:val="Emphasis"/>
        </w:rPr>
        <w:t xml:space="preserve">voters will </w:t>
      </w:r>
      <w:r w:rsidRPr="00705AC6">
        <w:rPr>
          <w:rStyle w:val="StyleUnderline"/>
        </w:rPr>
        <w:t xml:space="preserve">now </w:t>
      </w:r>
      <w:r w:rsidRPr="00705AC6">
        <w:rPr>
          <w:rStyle w:val="Emphasis"/>
          <w:highlight w:val="green"/>
          <w:bdr w:val="single" w:sz="18" w:space="0" w:color="auto"/>
        </w:rPr>
        <w:t xml:space="preserve">end up with </w:t>
      </w:r>
      <w:r w:rsidRPr="00B03999">
        <w:rPr>
          <w:rStyle w:val="Emphasis"/>
          <w:bdr w:val="single" w:sz="18" w:space="0" w:color="auto"/>
        </w:rPr>
        <w:t xml:space="preserve">more </w:t>
      </w:r>
      <w:r w:rsidRPr="00705AC6">
        <w:rPr>
          <w:rStyle w:val="Emphasis"/>
          <w:highlight w:val="green"/>
          <w:bdr w:val="single" w:sz="18" w:space="0" w:color="auto"/>
        </w:rPr>
        <w:t xml:space="preserve">disparate views </w:t>
      </w:r>
      <w:r w:rsidRPr="00B03999">
        <w:rPr>
          <w:rStyle w:val="Emphasis"/>
          <w:bdr w:val="single" w:sz="18" w:space="0" w:color="auto"/>
        </w:rPr>
        <w:t>of reality</w:t>
      </w:r>
      <w:r w:rsidRPr="00B03999">
        <w:rPr>
          <w:rStyle w:val="StyleUnderline"/>
        </w:rPr>
        <w:t xml:space="preserve"> </w:t>
      </w:r>
      <w:r w:rsidRPr="00705AC6">
        <w:rPr>
          <w:rStyle w:val="StyleUnderline"/>
        </w:rPr>
        <w:t>than was the case decades ago.</w:t>
      </w:r>
    </w:p>
    <w:p w14:paraId="71FAD1AE" w14:textId="77777777" w:rsidR="003170DD" w:rsidRDefault="003170DD" w:rsidP="003170DD">
      <w:pPr>
        <w:pStyle w:val="Heading4"/>
      </w:pPr>
      <w:r>
        <w:t xml:space="preserve">Democracy solves </w:t>
      </w:r>
      <w:r>
        <w:rPr>
          <w:u w:val="single"/>
        </w:rPr>
        <w:t>every existential threat</w:t>
      </w:r>
      <w:r>
        <w:t>.</w:t>
      </w:r>
    </w:p>
    <w:p w14:paraId="3E4AFC5E" w14:textId="77777777" w:rsidR="003170DD" w:rsidRPr="00970852" w:rsidRDefault="003170DD" w:rsidP="003170DD">
      <w:r w:rsidRPr="00970852">
        <w:rPr>
          <w:rStyle w:val="Style13ptBold"/>
        </w:rPr>
        <w:t>Diamond</w:t>
      </w:r>
      <w:r>
        <w:rPr>
          <w:rStyle w:val="Style13ptBold"/>
        </w:rPr>
        <w:t xml:space="preserve"> 19</w:t>
      </w:r>
      <w:r w:rsidRPr="00970852">
        <w:t>, Larry. Ill winds: Saving democracy from Russian rage, Chinese ambition, and American complacency. Penguin Books, 20</w:t>
      </w:r>
      <w:r>
        <w:t>19</w:t>
      </w:r>
      <w:r w:rsidRPr="00970852">
        <w:t>.</w:t>
      </w:r>
      <w:r>
        <w:t xml:space="preserve"> (professor of Sociology and Political Science at Stanford University, PhD in Sociology)//Elmer </w:t>
      </w:r>
    </w:p>
    <w:p w14:paraId="5DC07B3D" w14:textId="77777777" w:rsidR="003170DD" w:rsidRDefault="003170DD" w:rsidP="003170DD">
      <w:pPr>
        <w:rPr>
          <w:rStyle w:val="StyleUnderline"/>
        </w:rPr>
      </w:pPr>
      <w:r w:rsidRPr="000905E1">
        <w:rPr>
          <w:sz w:val="16"/>
        </w:rPr>
        <w:t xml:space="preserve">The most obvious response to the ill winds blowing from the world’s autocracies is to help the winds of freedom blowing in the other direction. The democracies of the West cannot save themselves if they do not stand with democrats around the world. This is truer now than ever, for several reasons. </w:t>
      </w:r>
      <w:r w:rsidRPr="00883E3E">
        <w:rPr>
          <w:rStyle w:val="StyleUnderline"/>
        </w:rPr>
        <w:t xml:space="preserve">We live </w:t>
      </w:r>
      <w:r w:rsidRPr="00FF2566">
        <w:rPr>
          <w:rStyle w:val="Emphasis"/>
          <w:highlight w:val="green"/>
        </w:rPr>
        <w:t>in a globalized world</w:t>
      </w:r>
      <w:r w:rsidRPr="00883E3E">
        <w:rPr>
          <w:rStyle w:val="StyleUnderline"/>
        </w:rPr>
        <w:t xml:space="preserve">, one in </w:t>
      </w:r>
      <w:r w:rsidRPr="00FF2566">
        <w:rPr>
          <w:rStyle w:val="Emphasis"/>
          <w:highlight w:val="green"/>
        </w:rPr>
        <w:t>which</w:t>
      </w:r>
      <w:r w:rsidRPr="00FF2566">
        <w:rPr>
          <w:rStyle w:val="StyleUnderline"/>
          <w:highlight w:val="green"/>
        </w:rPr>
        <w:t xml:space="preserve"> </w:t>
      </w:r>
      <w:r w:rsidRPr="00FF2566">
        <w:rPr>
          <w:rStyle w:val="Emphasis"/>
          <w:highlight w:val="green"/>
        </w:rPr>
        <w:t>models</w:t>
      </w:r>
      <w:r w:rsidRPr="00883E3E">
        <w:rPr>
          <w:rStyle w:val="StyleUnderline"/>
        </w:rPr>
        <w:t xml:space="preserve">, trends, and </w:t>
      </w:r>
      <w:r w:rsidRPr="00FF2566">
        <w:rPr>
          <w:rStyle w:val="Emphasis"/>
          <w:highlight w:val="green"/>
        </w:rPr>
        <w:t>ideas</w:t>
      </w:r>
      <w:r w:rsidRPr="00FF2566">
        <w:rPr>
          <w:rStyle w:val="StyleUnderline"/>
          <w:highlight w:val="green"/>
        </w:rPr>
        <w:t xml:space="preserve"> </w:t>
      </w:r>
      <w:r w:rsidRPr="00883E3E">
        <w:rPr>
          <w:rStyle w:val="StyleUnderline"/>
        </w:rPr>
        <w:t xml:space="preserve">cascade </w:t>
      </w:r>
      <w:r w:rsidRPr="00FF2566">
        <w:rPr>
          <w:rStyle w:val="Emphasis"/>
          <w:highlight w:val="green"/>
        </w:rPr>
        <w:t>across borders</w:t>
      </w:r>
      <w:r w:rsidRPr="00883E3E">
        <w:rPr>
          <w:rStyle w:val="StyleUnderline"/>
        </w:rPr>
        <w:t>. Any wind of change may gather quickly and blow with gale force. People everywhere form ideas about how to govern—or simply about which forms of government and sources of power may be irresistible—based on what they see happening elsewhere. We are now immersed in a fierce global contest of ideas, information, and norms. In the digital age, that contest is moving at lightning speed, shaping how people</w:t>
      </w:r>
      <w:r w:rsidRPr="00970852">
        <w:rPr>
          <w:rStyle w:val="StyleUnderline"/>
        </w:rPr>
        <w:t xml:space="preserve"> think about their political systems and the way the world runs.</w:t>
      </w:r>
      <w:r w:rsidRPr="000905E1">
        <w:rPr>
          <w:sz w:val="16"/>
        </w:rPr>
        <w:t xml:space="preserve"> As doubts about and threats to democracy are mounting in the West, this is not a contest that the democracies can afford to lose. Globalization, with its flows of trade and information, raises the stakes for us in another way. </w:t>
      </w:r>
      <w:r w:rsidRPr="00FF2566">
        <w:rPr>
          <w:rStyle w:val="Emphasis"/>
          <w:highlight w:val="green"/>
        </w:rPr>
        <w:t>Authoritarian</w:t>
      </w:r>
      <w:r w:rsidRPr="00FF2566">
        <w:rPr>
          <w:rStyle w:val="StyleUnderline"/>
          <w:highlight w:val="green"/>
        </w:rPr>
        <w:t xml:space="preserve"> </w:t>
      </w:r>
      <w:r w:rsidRPr="00970852">
        <w:rPr>
          <w:rStyle w:val="StyleUnderline"/>
        </w:rPr>
        <w:t xml:space="preserve">and badly </w:t>
      </w:r>
      <w:r w:rsidRPr="00FF2566">
        <w:rPr>
          <w:rStyle w:val="Emphasis"/>
          <w:highlight w:val="green"/>
        </w:rPr>
        <w:t>governed regimes</w:t>
      </w:r>
      <w:r w:rsidRPr="00FF2566">
        <w:rPr>
          <w:rStyle w:val="StyleUnderline"/>
          <w:highlight w:val="green"/>
        </w:rPr>
        <w:t xml:space="preserve"> </w:t>
      </w:r>
      <w:r w:rsidRPr="00970852">
        <w:rPr>
          <w:rStyle w:val="StyleUnderline"/>
        </w:rPr>
        <w:t xml:space="preserve">increasingly </w:t>
      </w:r>
      <w:r w:rsidRPr="00FF2566">
        <w:rPr>
          <w:rStyle w:val="Emphasis"/>
          <w:highlight w:val="green"/>
        </w:rPr>
        <w:t>pose a direct threat to</w:t>
      </w:r>
      <w:r w:rsidRPr="00FF2566">
        <w:rPr>
          <w:rStyle w:val="StyleUnderline"/>
          <w:highlight w:val="green"/>
        </w:rPr>
        <w:t xml:space="preserve"> </w:t>
      </w:r>
      <w:r w:rsidRPr="00970852">
        <w:rPr>
          <w:rStyle w:val="StyleUnderline"/>
        </w:rPr>
        <w:t xml:space="preserve">popular sovereignty and the </w:t>
      </w:r>
      <w:r w:rsidRPr="00FF2566">
        <w:rPr>
          <w:rStyle w:val="Emphasis"/>
          <w:highlight w:val="green"/>
          <w:bdr w:val="single" w:sz="18" w:space="0" w:color="auto"/>
        </w:rPr>
        <w:t>rule of law</w:t>
      </w:r>
      <w:r w:rsidRPr="00FF2566">
        <w:rPr>
          <w:rStyle w:val="StyleUnderline"/>
          <w:highlight w:val="green"/>
        </w:rPr>
        <w:t xml:space="preserve"> </w:t>
      </w:r>
      <w:r w:rsidRPr="00970852">
        <w:rPr>
          <w:rStyle w:val="StyleUnderline"/>
        </w:rPr>
        <w:t>in our own democracies</w:t>
      </w:r>
      <w:r w:rsidRPr="000905E1">
        <w:rPr>
          <w:sz w:val="16"/>
        </w:rPr>
        <w:t xml:space="preserve">. Covert flows of money and influence are subverting and corrupting our democratic processes and institutions. They will not stop just because Americans and others pretend that we have no stake in the future of freedom in the world. If we want to defend the core principles of self-government, transparency, and accountability in our own democracies, we have no choice but to promote them globally. It is not enough to say that dictatorship is bad and that democracy, however flawed, is still better. Popular enthusiasm for a lesser evil cannot be sustained indefinitely. People need the inspiration of a positive vision. Democracy must demonstrate that it is a just and fair political system </w:t>
      </w:r>
      <w:r w:rsidRPr="000905E1">
        <w:rPr>
          <w:sz w:val="16"/>
        </w:rPr>
        <w:lastRenderedPageBreak/>
        <w:t xml:space="preserve">that advances humane values and the common good. To make our republics more perfect, established democracies must not only adopt reforms to more fully include and empower their own citizens. They must also support people, groups, and institutions struggling to achieve democratic values elsewhere. </w:t>
      </w:r>
      <w:r w:rsidRPr="00970852">
        <w:rPr>
          <w:rStyle w:val="StyleUnderline"/>
        </w:rPr>
        <w:t xml:space="preserve">The </w:t>
      </w:r>
      <w:r w:rsidRPr="00FF2566">
        <w:rPr>
          <w:rStyle w:val="Emphasis"/>
          <w:highlight w:val="green"/>
        </w:rPr>
        <w:t>best way to counter Russian</w:t>
      </w:r>
      <w:r w:rsidRPr="00FF2566">
        <w:rPr>
          <w:rStyle w:val="StyleUnderline"/>
          <w:highlight w:val="green"/>
        </w:rPr>
        <w:t xml:space="preserve"> </w:t>
      </w:r>
      <w:r w:rsidRPr="00970852">
        <w:rPr>
          <w:rStyle w:val="StyleUnderline"/>
        </w:rPr>
        <w:t xml:space="preserve">rage </w:t>
      </w:r>
      <w:r w:rsidRPr="00FF2566">
        <w:rPr>
          <w:rStyle w:val="Emphasis"/>
          <w:highlight w:val="green"/>
        </w:rPr>
        <w:t>and Chinese ambition</w:t>
      </w:r>
      <w:r w:rsidRPr="00FF2566">
        <w:rPr>
          <w:rStyle w:val="StyleUnderline"/>
          <w:highlight w:val="green"/>
        </w:rPr>
        <w:t xml:space="preserve"> </w:t>
      </w:r>
      <w:r w:rsidRPr="00FF2566">
        <w:rPr>
          <w:rStyle w:val="Emphasis"/>
          <w:highlight w:val="green"/>
        </w:rPr>
        <w:t>is to show</w:t>
      </w:r>
      <w:r w:rsidRPr="00FF2566">
        <w:rPr>
          <w:rStyle w:val="StyleUnderline"/>
          <w:highlight w:val="green"/>
        </w:rPr>
        <w:t xml:space="preserve"> </w:t>
      </w:r>
      <w:r w:rsidRPr="00970852">
        <w:rPr>
          <w:rStyle w:val="StyleUnderline"/>
        </w:rPr>
        <w:t xml:space="preserve">that </w:t>
      </w:r>
      <w:r w:rsidRPr="00FF2566">
        <w:rPr>
          <w:rStyle w:val="Emphasis"/>
          <w:highlight w:val="green"/>
        </w:rPr>
        <w:t>Moscow and Beijing are on the wrong side of history</w:t>
      </w:r>
      <w:r w:rsidRPr="00970852">
        <w:rPr>
          <w:rStyle w:val="StyleUnderline"/>
        </w:rPr>
        <w:t xml:space="preserve">; </w:t>
      </w:r>
      <w:r w:rsidRPr="00FF2566">
        <w:rPr>
          <w:rStyle w:val="Emphasis"/>
          <w:highlight w:val="green"/>
        </w:rPr>
        <w:t>that</w:t>
      </w:r>
      <w:r w:rsidRPr="00FF2566">
        <w:rPr>
          <w:rStyle w:val="StyleUnderline"/>
          <w:highlight w:val="green"/>
        </w:rPr>
        <w:t xml:space="preserve"> </w:t>
      </w:r>
      <w:r w:rsidRPr="00FF2566">
        <w:rPr>
          <w:rStyle w:val="Emphasis"/>
          <w:highlight w:val="green"/>
        </w:rPr>
        <w:t>people</w:t>
      </w:r>
      <w:r w:rsidRPr="00FF2566">
        <w:rPr>
          <w:rStyle w:val="StyleUnderline"/>
          <w:highlight w:val="green"/>
        </w:rPr>
        <w:t xml:space="preserve"> </w:t>
      </w:r>
      <w:r w:rsidRPr="00970852">
        <w:rPr>
          <w:rStyle w:val="StyleUnderline"/>
        </w:rPr>
        <w:t xml:space="preserve">everywhere </w:t>
      </w:r>
      <w:r w:rsidRPr="00FF2566">
        <w:rPr>
          <w:rStyle w:val="Emphasis"/>
          <w:highlight w:val="green"/>
        </w:rPr>
        <w:t>yearn to be free</w:t>
      </w:r>
      <w:r w:rsidRPr="00970852">
        <w:rPr>
          <w:rStyle w:val="StyleUnderline"/>
        </w:rPr>
        <w:t xml:space="preserve">; and that they can make freedom work to achieve a more just, sustainable, and prosperous society. </w:t>
      </w:r>
      <w:r w:rsidRPr="00FF2566">
        <w:rPr>
          <w:rStyle w:val="Emphasis"/>
          <w:highlight w:val="green"/>
        </w:rPr>
        <w:t>In our networked age</w:t>
      </w:r>
      <w:r w:rsidRPr="00970852">
        <w:rPr>
          <w:rStyle w:val="StyleUnderline"/>
        </w:rPr>
        <w:t xml:space="preserve">, both idealism and the harder </w:t>
      </w:r>
      <w:r w:rsidRPr="00FF2566">
        <w:rPr>
          <w:rStyle w:val="Emphasis"/>
          <w:highlight w:val="green"/>
        </w:rPr>
        <w:t>imperatives</w:t>
      </w:r>
      <w:r w:rsidRPr="00FF2566">
        <w:rPr>
          <w:rStyle w:val="StyleUnderline"/>
          <w:highlight w:val="green"/>
        </w:rPr>
        <w:t xml:space="preserve"> </w:t>
      </w:r>
      <w:r w:rsidRPr="00970852">
        <w:rPr>
          <w:rStyle w:val="StyleUnderline"/>
        </w:rPr>
        <w:t xml:space="preserve">of global power and security </w:t>
      </w:r>
      <w:r w:rsidRPr="00FF2566">
        <w:rPr>
          <w:rStyle w:val="Emphasis"/>
          <w:highlight w:val="green"/>
          <w:bdr w:val="single" w:sz="18" w:space="0" w:color="auto"/>
        </w:rPr>
        <w:t>argue for more democracy, not less</w:t>
      </w:r>
      <w:r w:rsidRPr="00970852">
        <w:rPr>
          <w:rStyle w:val="StyleUnderline"/>
        </w:rPr>
        <w:t>.</w:t>
      </w:r>
      <w:r w:rsidRPr="000905E1">
        <w:rPr>
          <w:sz w:val="16"/>
        </w:rPr>
        <w:t xml:space="preserve"> For one thing</w:t>
      </w:r>
      <w:r w:rsidRPr="00FF2566">
        <w:rPr>
          <w:rStyle w:val="Emphasis"/>
          <w:highlight w:val="green"/>
        </w:rPr>
        <w:t>, if we do not worry about</w:t>
      </w:r>
      <w:r w:rsidRPr="000905E1">
        <w:rPr>
          <w:sz w:val="16"/>
        </w:rPr>
        <w:t xml:space="preserve"> the quality of </w:t>
      </w:r>
      <w:r w:rsidRPr="00FF2566">
        <w:rPr>
          <w:rStyle w:val="Emphasis"/>
          <w:highlight w:val="green"/>
        </w:rPr>
        <w:t>governance</w:t>
      </w:r>
      <w:r w:rsidRPr="000905E1">
        <w:rPr>
          <w:sz w:val="16"/>
        </w:rPr>
        <w:t xml:space="preserve"> in lower-income countries, </w:t>
      </w:r>
      <w:r w:rsidRPr="00FF2566">
        <w:rPr>
          <w:rStyle w:val="Emphasis"/>
          <w:highlight w:val="green"/>
        </w:rPr>
        <w:t>we will face</w:t>
      </w:r>
      <w:r w:rsidRPr="00970852">
        <w:rPr>
          <w:rStyle w:val="StyleUnderline"/>
        </w:rPr>
        <w:t xml:space="preserve"> more and more troubled and </w:t>
      </w:r>
      <w:r w:rsidRPr="00FF2566">
        <w:rPr>
          <w:rStyle w:val="Emphasis"/>
          <w:highlight w:val="green"/>
        </w:rPr>
        <w:t>failing states. Famine and genocide</w:t>
      </w:r>
      <w:r w:rsidRPr="00970852">
        <w:rPr>
          <w:rStyle w:val="StyleUnderline"/>
        </w:rPr>
        <w:t xml:space="preserve"> are the curse of authoritarian states, not democratic ones. Outright </w:t>
      </w:r>
      <w:r w:rsidRPr="00FF2566">
        <w:rPr>
          <w:rStyle w:val="Emphasis"/>
          <w:highlight w:val="green"/>
        </w:rPr>
        <w:t>state collapse</w:t>
      </w:r>
      <w:r w:rsidRPr="00970852">
        <w:rPr>
          <w:rStyle w:val="StyleUnderline"/>
        </w:rPr>
        <w:t xml:space="preserve"> is </w:t>
      </w:r>
      <w:r w:rsidRPr="00391DEC">
        <w:rPr>
          <w:rStyle w:val="StyleUnderline"/>
        </w:rPr>
        <w:t xml:space="preserve">the ultimate, bitter fruit of tyranny. When countries like Syria, Libya, and Afghanistan descend into </w:t>
      </w:r>
      <w:r w:rsidRPr="00FF2566">
        <w:rPr>
          <w:rStyle w:val="Emphasis"/>
          <w:highlight w:val="green"/>
        </w:rPr>
        <w:t>civil war</w:t>
      </w:r>
      <w:r w:rsidRPr="00970852">
        <w:rPr>
          <w:rStyle w:val="StyleUnderline"/>
        </w:rPr>
        <w:t xml:space="preserve">; when poor states in Africa cannot generate jobs and improve their citizens’ lives due to rule by corrupt and callous strongmen; when Central American societies are held hostage by brutal gangs and kleptocratic rulers, people flee—and wash up on the shores of the democracies. </w:t>
      </w:r>
      <w:r w:rsidRPr="000905E1">
        <w:rPr>
          <w:sz w:val="16"/>
        </w:rPr>
        <w:t xml:space="preserve">Europe and the United States cannot withstand the rising pressures of immigration unless they work to support better, more stable and accountable government in troubled countries. The world has simply grown too small, too flat, and too fast to wall off rotten states and pretend they are on some other planet. Hard security interests are at stake. As even the Trump administration’s 2017 National Security Strategy makes clear, </w:t>
      </w:r>
      <w:r w:rsidRPr="00970852">
        <w:rPr>
          <w:rStyle w:val="StyleUnderline"/>
        </w:rPr>
        <w:t xml:space="preserve">the </w:t>
      </w:r>
      <w:r w:rsidRPr="00FF2566">
        <w:rPr>
          <w:rStyle w:val="Emphasis"/>
          <w:highlight w:val="green"/>
        </w:rPr>
        <w:t>main threats</w:t>
      </w:r>
      <w:r w:rsidRPr="00970852">
        <w:rPr>
          <w:rStyle w:val="StyleUnderline"/>
        </w:rPr>
        <w:t xml:space="preserve"> </w:t>
      </w:r>
      <w:r w:rsidRPr="00FF2566">
        <w:rPr>
          <w:rStyle w:val="Emphasis"/>
          <w:highlight w:val="green"/>
        </w:rPr>
        <w:t>to</w:t>
      </w:r>
      <w:r w:rsidRPr="00FF2566">
        <w:rPr>
          <w:rStyle w:val="StyleUnderline"/>
          <w:highlight w:val="green"/>
        </w:rPr>
        <w:t xml:space="preserve"> </w:t>
      </w:r>
      <w:r w:rsidRPr="00970852">
        <w:rPr>
          <w:rStyle w:val="StyleUnderline"/>
        </w:rPr>
        <w:t xml:space="preserve">U.S. national </w:t>
      </w:r>
      <w:r w:rsidRPr="00FF2566">
        <w:rPr>
          <w:rStyle w:val="Emphasis"/>
          <w:highlight w:val="green"/>
        </w:rPr>
        <w:t>security</w:t>
      </w:r>
      <w:r w:rsidRPr="00FF2566">
        <w:rPr>
          <w:rStyle w:val="StyleUnderline"/>
          <w:highlight w:val="green"/>
        </w:rPr>
        <w:t xml:space="preserve"> </w:t>
      </w:r>
      <w:r w:rsidRPr="00FF2566">
        <w:rPr>
          <w:rStyle w:val="Emphasis"/>
          <w:highlight w:val="green"/>
          <w:bdr w:val="single" w:sz="18" w:space="0" w:color="auto"/>
        </w:rPr>
        <w:t>all stem from authoritarianism</w:t>
      </w:r>
      <w:r w:rsidRPr="00970852">
        <w:rPr>
          <w:rStyle w:val="StyleUnderline"/>
        </w:rPr>
        <w:t xml:space="preserve">, whether in the form of tyrannies </w:t>
      </w:r>
      <w:r w:rsidRPr="00391DEC">
        <w:rPr>
          <w:rStyle w:val="StyleUnderline"/>
        </w:rPr>
        <w:t xml:space="preserve">from </w:t>
      </w:r>
      <w:r w:rsidRPr="00FF2566">
        <w:rPr>
          <w:rStyle w:val="Emphasis"/>
          <w:highlight w:val="green"/>
        </w:rPr>
        <w:t>Russia</w:t>
      </w:r>
      <w:r w:rsidRPr="00970852">
        <w:rPr>
          <w:rStyle w:val="StyleUnderline"/>
        </w:rPr>
        <w:t xml:space="preserve"> and </w:t>
      </w:r>
      <w:r w:rsidRPr="00FF2566">
        <w:rPr>
          <w:rStyle w:val="Emphasis"/>
          <w:highlight w:val="green"/>
        </w:rPr>
        <w:t>China</w:t>
      </w:r>
      <w:r w:rsidRPr="00970852">
        <w:rPr>
          <w:rStyle w:val="StyleUnderline"/>
        </w:rPr>
        <w:t xml:space="preserve"> to </w:t>
      </w:r>
      <w:r w:rsidRPr="00FF2566">
        <w:rPr>
          <w:rStyle w:val="Emphasis"/>
          <w:highlight w:val="green"/>
        </w:rPr>
        <w:t>Iran</w:t>
      </w:r>
      <w:r w:rsidRPr="00FF2566">
        <w:rPr>
          <w:rStyle w:val="StyleUnderline"/>
          <w:highlight w:val="green"/>
        </w:rPr>
        <w:t xml:space="preserve"> </w:t>
      </w:r>
      <w:r w:rsidRPr="00391DEC">
        <w:rPr>
          <w:rStyle w:val="StyleUnderline"/>
        </w:rPr>
        <w:t xml:space="preserve">and </w:t>
      </w:r>
      <w:r w:rsidRPr="00FF2566">
        <w:rPr>
          <w:rStyle w:val="Emphasis"/>
          <w:highlight w:val="green"/>
        </w:rPr>
        <w:t>North Korea</w:t>
      </w:r>
      <w:r w:rsidRPr="00FF2566">
        <w:rPr>
          <w:rStyle w:val="StyleUnderline"/>
          <w:highlight w:val="green"/>
        </w:rPr>
        <w:t xml:space="preserve"> </w:t>
      </w:r>
      <w:r w:rsidRPr="00391DEC">
        <w:rPr>
          <w:rStyle w:val="StyleUnderline"/>
        </w:rPr>
        <w:t>or in the guise of antidemocratic terrorist movements such as ISIS.1 By supporting the development of democracy around the world, we can deny these authoritarian adversaries the geopolitical running room they seek.</w:t>
      </w:r>
      <w:r w:rsidRPr="000905E1">
        <w:rPr>
          <w:sz w:val="16"/>
        </w:rPr>
        <w:t xml:space="preserve"> Just as Russia, China, and Iran are trying to undermine democracies to bend other countries to their will, so too can we contain these autocrats’ ambitions by helping other countries build effective, resilient democracies that can withstand the dictators’ malevolence. Of course, democratically elected governments with open societies will not support the American line on every issue. But no free society wants to mortgage its future to another country. </w:t>
      </w:r>
      <w:r w:rsidRPr="00391DEC">
        <w:rPr>
          <w:rStyle w:val="StyleUnderline"/>
        </w:rPr>
        <w:t>The American national interest would best be secured by a pluralistic world of free countries—one in which autocrats can no longer use corruption and coercion to gobble up resources, alliances, and territory.</w:t>
      </w:r>
      <w:r w:rsidRPr="000905E1">
        <w:rPr>
          <w:sz w:val="16"/>
        </w:rPr>
        <w:t xml:space="preserve"> If you look back over our history to see who has posed a threat to the United States and our allies, it has always been authoritarian regimes and empires. </w:t>
      </w:r>
      <w:r w:rsidRPr="00391DEC">
        <w:rPr>
          <w:rStyle w:val="StyleUnderline"/>
        </w:rPr>
        <w:t xml:space="preserve">As political scientists have long noted, no two democracies have ever gone to war with each other—ever. It is </w:t>
      </w:r>
      <w:r w:rsidRPr="00FF2566">
        <w:rPr>
          <w:rStyle w:val="Emphasis"/>
          <w:highlight w:val="green"/>
        </w:rPr>
        <w:t>not</w:t>
      </w:r>
      <w:r w:rsidRPr="00FF2566">
        <w:rPr>
          <w:rStyle w:val="StyleUnderline"/>
          <w:highlight w:val="green"/>
        </w:rPr>
        <w:t xml:space="preserve"> </w:t>
      </w:r>
      <w:r w:rsidRPr="00391DEC">
        <w:rPr>
          <w:rStyle w:val="StyleUnderline"/>
        </w:rPr>
        <w:t xml:space="preserve">the </w:t>
      </w:r>
      <w:r w:rsidRPr="00FF2566">
        <w:rPr>
          <w:rStyle w:val="Emphasis"/>
          <w:highlight w:val="green"/>
        </w:rPr>
        <w:t>democracies</w:t>
      </w:r>
      <w:r w:rsidRPr="00FF2566">
        <w:rPr>
          <w:rStyle w:val="StyleUnderline"/>
          <w:highlight w:val="green"/>
        </w:rPr>
        <w:t xml:space="preserve"> </w:t>
      </w:r>
      <w:r w:rsidRPr="00391DEC">
        <w:rPr>
          <w:rStyle w:val="StyleUnderline"/>
        </w:rPr>
        <w:t xml:space="preserve">of the world that are </w:t>
      </w:r>
      <w:r w:rsidRPr="00FF2566">
        <w:rPr>
          <w:rStyle w:val="Emphasis"/>
          <w:highlight w:val="green"/>
        </w:rPr>
        <w:t>supporting</w:t>
      </w:r>
      <w:r w:rsidRPr="00FF2566">
        <w:rPr>
          <w:rStyle w:val="StyleUnderline"/>
          <w:highlight w:val="green"/>
        </w:rPr>
        <w:t xml:space="preserve"> </w:t>
      </w:r>
      <w:r w:rsidRPr="00391DEC">
        <w:rPr>
          <w:rStyle w:val="StyleUnderline"/>
        </w:rPr>
        <w:t xml:space="preserve">international </w:t>
      </w:r>
      <w:r w:rsidRPr="00FF2566">
        <w:rPr>
          <w:rStyle w:val="Emphasis"/>
          <w:highlight w:val="green"/>
        </w:rPr>
        <w:t>terrorism</w:t>
      </w:r>
      <w:r w:rsidRPr="00391DEC">
        <w:rPr>
          <w:rStyle w:val="StyleUnderline"/>
        </w:rPr>
        <w:t xml:space="preserve">, proliferating </w:t>
      </w:r>
      <w:r w:rsidRPr="00FF2566">
        <w:rPr>
          <w:rStyle w:val="Emphasis"/>
          <w:highlight w:val="green"/>
        </w:rPr>
        <w:t>w</w:t>
      </w:r>
      <w:r w:rsidRPr="00391DEC">
        <w:rPr>
          <w:rStyle w:val="StyleUnderline"/>
        </w:rPr>
        <w:t xml:space="preserve">eapons of </w:t>
      </w:r>
      <w:r w:rsidRPr="00FF2566">
        <w:rPr>
          <w:rStyle w:val="Emphasis"/>
          <w:highlight w:val="green"/>
        </w:rPr>
        <w:t>m</w:t>
      </w:r>
      <w:r w:rsidRPr="00391DEC">
        <w:rPr>
          <w:rStyle w:val="StyleUnderline"/>
        </w:rPr>
        <w:t xml:space="preserve">ass </w:t>
      </w:r>
      <w:r w:rsidRPr="00FF2566">
        <w:rPr>
          <w:rStyle w:val="Emphasis"/>
          <w:highlight w:val="green"/>
        </w:rPr>
        <w:t>d</w:t>
      </w:r>
      <w:r w:rsidRPr="00391DEC">
        <w:rPr>
          <w:rStyle w:val="StyleUnderline"/>
        </w:rPr>
        <w:t>estruction, or threatening the territory of their neighbor</w:t>
      </w:r>
      <w:r w:rsidRPr="00970852">
        <w:rPr>
          <w:rStyle w:val="StyleUnderline"/>
        </w:rPr>
        <w:t>s.</w:t>
      </w:r>
    </w:p>
    <w:p w14:paraId="3C44ABE0" w14:textId="77777777" w:rsidR="003170DD" w:rsidRPr="00635356" w:rsidRDefault="003170DD" w:rsidP="003170DD">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1828C9D" w14:textId="77777777" w:rsidR="003170DD" w:rsidRPr="001E0213" w:rsidRDefault="003170DD" w:rsidP="003170DD">
      <w:pPr>
        <w:rPr>
          <w:sz w:val="18"/>
          <w:szCs w:val="18"/>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3"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4"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5" w:history="1">
        <w:r w:rsidRPr="001E0213">
          <w:rPr>
            <w:rStyle w:val="Hyperlink"/>
            <w:sz w:val="18"/>
            <w:szCs w:val="18"/>
          </w:rPr>
          <w:t>https://ratical.org/radiation/NuclearExtinction/StevenStarr022815.html</w:t>
        </w:r>
      </w:hyperlink>
      <w:r w:rsidRPr="001E0213">
        <w:rPr>
          <w:rStyle w:val="Hyperlink"/>
          <w:sz w:val="18"/>
          <w:szCs w:val="18"/>
        </w:rPr>
        <w:t>]</w:t>
      </w:r>
      <w:r w:rsidRPr="001E0213">
        <w:rPr>
          <w:sz w:val="18"/>
          <w:szCs w:val="18"/>
        </w:rPr>
        <w:t xml:space="preserve"> TG </w:t>
      </w:r>
    </w:p>
    <w:p w14:paraId="78592D83" w14:textId="77777777" w:rsidR="003170DD" w:rsidRDefault="003170DD" w:rsidP="003170DD">
      <w:pPr>
        <w:rPr>
          <w:u w:val="single"/>
        </w:rPr>
      </w:pPr>
      <w:bookmarkStart w:id="0" w:name="slide2"/>
      <w:bookmarkEnd w:id="0"/>
      <w:r w:rsidRPr="001E0213">
        <w:rPr>
          <w:sz w:val="16"/>
        </w:rPr>
        <w:t xml:space="preserve">A </w:t>
      </w:r>
      <w:r w:rsidRPr="001E0213">
        <w:rPr>
          <w:highlight w:val="green"/>
          <w:u w:val="single"/>
        </w:rPr>
        <w:t>war</w:t>
      </w:r>
      <w:r w:rsidRPr="001E0213">
        <w:rPr>
          <w:u w:val="single"/>
        </w:rPr>
        <w:t xml:space="preserve"> fought </w:t>
      </w:r>
      <w:r w:rsidRPr="001E0213">
        <w:rPr>
          <w:highlight w:val="green"/>
          <w:u w:val="single"/>
        </w:rPr>
        <w:t>with</w:t>
      </w:r>
      <w:r w:rsidRPr="001E0213">
        <w:rPr>
          <w:u w:val="single"/>
        </w:rPr>
        <w:t xml:space="preserve"> 21st century strategic </w:t>
      </w:r>
      <w:r w:rsidRPr="001E0213">
        <w:rPr>
          <w:highlight w:val="green"/>
          <w:u w:val="single"/>
        </w:rPr>
        <w:t xml:space="preserve">nuclear </w:t>
      </w:r>
      <w:r w:rsidRPr="00D969BB">
        <w:rPr>
          <w:highlight w:val="green"/>
          <w:u w:val="single"/>
        </w:rPr>
        <w:t>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D969BB">
        <w:rPr>
          <w:rStyle w:val="Emphasis"/>
          <w:highlight w:val="green"/>
        </w:rPr>
        <w:t>mass extinction event</w:t>
      </w:r>
      <w:r w:rsidRPr="00D969BB">
        <w:rPr>
          <w:u w:val="single"/>
        </w:rPr>
        <w:t xml:space="preserve"> that </w:t>
      </w:r>
      <w:hyperlink r:id="rId16" w:history="1">
        <w:r w:rsidRPr="00D969BB">
          <w:rPr>
            <w:u w:val="single"/>
          </w:rPr>
          <w:t>ends human history</w:t>
        </w:r>
      </w:hyperlink>
      <w:r w:rsidRPr="001E0213">
        <w:rPr>
          <w:sz w:val="16"/>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D969BB">
        <w:rPr>
          <w:highlight w:val="green"/>
          <w:u w:val="single"/>
        </w:rPr>
        <w:t>of</w:t>
      </w:r>
      <w:r w:rsidRPr="00D969BB">
        <w:rPr>
          <w:u w:val="single"/>
        </w:rPr>
        <w:t xml:space="preserve"> </w:t>
      </w:r>
      <w:r w:rsidRPr="00D969BB">
        <w:rPr>
          <w:rStyle w:val="Emphasis"/>
        </w:rPr>
        <w:t xml:space="preserve">utter </w:t>
      </w:r>
      <w:r w:rsidRPr="00D969BB">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1E0213">
        <w:rPr>
          <w:sz w:val="16"/>
        </w:rPr>
        <w:t xml:space="preserve">. It certainly would be the crime to end all crimes. The world’s leading climatologists now tell us that nuclear war threatens our continued existence as a species. Their studies predict that </w:t>
      </w:r>
      <w:r w:rsidRPr="001E0213">
        <w:rPr>
          <w:sz w:val="16"/>
        </w:rPr>
        <w:lastRenderedPageBreak/>
        <w:t xml:space="preserve">a large nuclear war, especially one fought with strategic nuclear weapons, would </w:t>
      </w:r>
      <w:r w:rsidRPr="00D969BB">
        <w:rPr>
          <w:u w:val="single"/>
        </w:rPr>
        <w:t xml:space="preserve">create </w:t>
      </w:r>
      <w:hyperlink r:id="rId17" w:history="1">
        <w:r w:rsidRPr="00D969BB">
          <w:rPr>
            <w:u w:val="single"/>
          </w:rPr>
          <w:t xml:space="preserve">a post-war environment in which for many years </w:t>
        </w:r>
        <w:r w:rsidRPr="00D969BB">
          <w:rPr>
            <w:rStyle w:val="StyleUnderline"/>
          </w:rPr>
          <w:t xml:space="preserve">it would be </w:t>
        </w:r>
        <w:r w:rsidRPr="00D969BB">
          <w:rPr>
            <w:rStyle w:val="Emphasis"/>
            <w:highlight w:val="green"/>
          </w:rPr>
          <w:t>too cold and dark to</w:t>
        </w:r>
        <w:r w:rsidRPr="00D969BB">
          <w:rPr>
            <w:rStyle w:val="Emphasis"/>
          </w:rPr>
          <w:t xml:space="preserve"> even </w:t>
        </w:r>
        <w:r w:rsidRPr="00D969BB">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D969BB">
        <w:rPr>
          <w:rStyle w:val="Emphasis"/>
          <w:highlight w:val="green"/>
        </w:rPr>
        <w:t>complex life</w:t>
      </w:r>
      <w:r w:rsidRPr="00D969BB">
        <w:rPr>
          <w:u w:val="single"/>
        </w:rPr>
        <w:t xml:space="preserve"> would likely </w:t>
      </w:r>
      <w:r w:rsidRPr="00D969BB">
        <w:rPr>
          <w:rStyle w:val="Emphasis"/>
          <w:highlight w:val="green"/>
        </w:rPr>
        <w:t>vanish</w:t>
      </w:r>
      <w:r w:rsidRPr="00D969BB">
        <w:rPr>
          <w:highlight w:val="green"/>
          <w:u w:val="single"/>
        </w:rPr>
        <w:t xml:space="preserve"> forever</w:t>
      </w:r>
      <w:r w:rsidRPr="00D969BB">
        <w:rPr>
          <w:u w:val="single"/>
        </w:rPr>
        <w:t xml:space="preserve"> in a nuclear darkness of our own making.</w:t>
      </w:r>
      <w:r w:rsidRPr="001E0213">
        <w:rPr>
          <w:sz w:val="16"/>
        </w:rPr>
        <w:t xml:space="preserve"> The environmental consequences of nuclear war would attack the ecological support systems of life at every level. </w:t>
      </w:r>
      <w:proofErr w:type="gramStart"/>
      <w:r w:rsidRPr="00D969BB">
        <w:rPr>
          <w:rStyle w:val="Emphasis"/>
        </w:rPr>
        <w:t xml:space="preserve">Radioactive </w:t>
      </w:r>
      <w:r w:rsidRPr="00D969BB">
        <w:rPr>
          <w:rStyle w:val="Emphasis"/>
          <w:highlight w:val="green"/>
        </w:rPr>
        <w:t>fallout</w:t>
      </w:r>
      <w:r w:rsidRPr="00D969BB">
        <w:rPr>
          <w:u w:val="single"/>
        </w:rPr>
        <w:t>,</w:t>
      </w:r>
      <w:proofErr w:type="gramEnd"/>
      <w:r w:rsidRPr="00D969BB">
        <w:rPr>
          <w:u w:val="single"/>
        </w:rPr>
        <w:t xml:space="preserve"> produced not only by nuclear bombs, but also by the destruction of nuclear power plants and their spent fuel pools, would </w:t>
      </w:r>
      <w:r w:rsidRPr="00D969BB">
        <w:rPr>
          <w:rStyle w:val="Emphasis"/>
          <w:highlight w:val="green"/>
        </w:rPr>
        <w:t>poison</w:t>
      </w:r>
      <w:r w:rsidRPr="00D969BB">
        <w:rPr>
          <w:highlight w:val="green"/>
          <w:u w:val="single"/>
        </w:rPr>
        <w:t xml:space="preserve"> the biosphere</w:t>
      </w:r>
      <w:r w:rsidRPr="00D969BB">
        <w:rPr>
          <w:u w:val="single"/>
        </w:rPr>
        <w:t xml:space="preserve">. Millions of tons of </w:t>
      </w:r>
      <w:r w:rsidRPr="00D969BB">
        <w:rPr>
          <w:highlight w:val="green"/>
          <w:u w:val="single"/>
        </w:rPr>
        <w:t>smoke</w:t>
      </w:r>
      <w:r w:rsidRPr="00D969BB">
        <w:rPr>
          <w:u w:val="single"/>
        </w:rPr>
        <w:t xml:space="preserve"> would act to </w:t>
      </w:r>
      <w:hyperlink r:id="rId18" w:history="1">
        <w:r w:rsidRPr="00D969BB">
          <w:rPr>
            <w:highlight w:val="green"/>
            <w:u w:val="single"/>
          </w:rPr>
          <w:t>destroy</w:t>
        </w:r>
        <w:r w:rsidRPr="00D969BB">
          <w:rPr>
            <w:u w:val="single"/>
          </w:rPr>
          <w:t xml:space="preserve"> Earth’s protective </w:t>
        </w:r>
        <w:r w:rsidRPr="00D969BB">
          <w:rPr>
            <w:highlight w:val="green"/>
            <w:u w:val="single"/>
          </w:rPr>
          <w:t>ozone layer</w:t>
        </w:r>
      </w:hyperlink>
      <w:r w:rsidRPr="00D969BB">
        <w:rPr>
          <w:u w:val="single"/>
        </w:rPr>
        <w:t xml:space="preserve"> and </w:t>
      </w:r>
      <w:r w:rsidRPr="00D969BB">
        <w:rPr>
          <w:rStyle w:val="Emphasis"/>
          <w:highlight w:val="green"/>
        </w:rPr>
        <w:t>block</w:t>
      </w:r>
      <w:r w:rsidRPr="00D969BB">
        <w:rPr>
          <w:rStyle w:val="Emphasis"/>
        </w:rPr>
        <w:t xml:space="preserve"> most </w:t>
      </w:r>
      <w:r w:rsidRPr="00D969BB">
        <w:rPr>
          <w:rStyle w:val="Emphasis"/>
          <w:highlight w:val="green"/>
        </w:rPr>
        <w:t>sunlight</w:t>
      </w:r>
      <w:r w:rsidRPr="00D969BB">
        <w:rPr>
          <w:rStyle w:val="Emphasis"/>
        </w:rPr>
        <w:t xml:space="preserve"> from reaching Earth’s surface, </w:t>
      </w:r>
      <w:r w:rsidRPr="00D969BB">
        <w:rPr>
          <w:rStyle w:val="Emphasis"/>
          <w:highlight w:val="green"/>
        </w:rPr>
        <w:t>creating Ice Age</w:t>
      </w:r>
      <w:r w:rsidRPr="00D969BB">
        <w:rPr>
          <w:rStyle w:val="Emphasis"/>
        </w:rPr>
        <w:t xml:space="preserve"> </w:t>
      </w:r>
      <w:r w:rsidRPr="00D969BB">
        <w:rPr>
          <w:u w:val="single"/>
        </w:rPr>
        <w:t>weather conditions that would last for decades</w:t>
      </w:r>
      <w:r w:rsidRPr="001E0213">
        <w:rPr>
          <w:sz w:val="16"/>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1E0213">
        <w:rPr>
          <w:highlight w:val="green"/>
          <w:u w:val="single"/>
        </w:rPr>
        <w:t>any nuclear war</w:t>
      </w:r>
      <w:r w:rsidRPr="001E0213">
        <w:rPr>
          <w:sz w:val="16"/>
        </w:rPr>
        <w:t xml:space="preserve">, fought with even a fraction of the operational and deployed nuclear arsenals, </w:t>
      </w:r>
      <w:r w:rsidRPr="001E0213">
        <w:rPr>
          <w:u w:val="single"/>
        </w:rPr>
        <w:t xml:space="preserve">will </w:t>
      </w:r>
      <w:r w:rsidRPr="001E0213">
        <w:rPr>
          <w:highlight w:val="green"/>
          <w:u w:val="single"/>
        </w:rPr>
        <w:t>leave the Earth</w:t>
      </w:r>
      <w:r w:rsidRPr="001E0213">
        <w:rPr>
          <w:u w:val="single"/>
        </w:rPr>
        <w:t xml:space="preserve"> </w:t>
      </w:r>
      <w:r w:rsidRPr="001E0213">
        <w:rPr>
          <w:rStyle w:val="Emphasis"/>
        </w:rPr>
        <w:t xml:space="preserve">essentially </w:t>
      </w:r>
      <w:r w:rsidRPr="001E0213">
        <w:rPr>
          <w:rStyle w:val="Emphasis"/>
          <w:highlight w:val="green"/>
        </w:rPr>
        <w:t>uninhabitable</w:t>
      </w:r>
      <w:r w:rsidRPr="001E0213">
        <w:rPr>
          <w:u w:val="single"/>
        </w:rPr>
        <w:t>.</w:t>
      </w:r>
    </w:p>
    <w:p w14:paraId="1033E990" w14:textId="77777777" w:rsidR="003170DD" w:rsidRPr="0019145B" w:rsidRDefault="003170DD" w:rsidP="003170DD">
      <w:pPr>
        <w:pStyle w:val="Heading4"/>
      </w:pPr>
      <w:r>
        <w:t xml:space="preserve">Democratic Peace Theory is </w:t>
      </w:r>
      <w:r>
        <w:rPr>
          <w:u w:val="single"/>
        </w:rPr>
        <w:t>robustly valid</w:t>
      </w:r>
      <w:r>
        <w:t>.</w:t>
      </w:r>
    </w:p>
    <w:p w14:paraId="3293ED3D" w14:textId="77777777" w:rsidR="003170DD" w:rsidRPr="00464409" w:rsidRDefault="003170DD" w:rsidP="003170DD">
      <w:r w:rsidRPr="00464409">
        <w:rPr>
          <w:rStyle w:val="Style13ptBold"/>
        </w:rPr>
        <w:t>Bingham 12</w:t>
      </w:r>
      <w:r>
        <w:t xml:space="preserve"> </w:t>
      </w:r>
      <w:r w:rsidRPr="00464409">
        <w:t xml:space="preserve">James Bingham. Jun </w:t>
      </w:r>
      <w:proofErr w:type="gramStart"/>
      <w:r w:rsidRPr="00464409">
        <w:t>1</w:t>
      </w:r>
      <w:proofErr w:type="gramEnd"/>
      <w:r w:rsidRPr="00464409">
        <w:t xml:space="preserve"> 2012. How Accurate is Democratic Peace Theory? https://www.e-ir.info/2012/06/01/how-accurate-is-democratic-peace-theory/?fbclid=IwAR1-4lj6dJSRGPYsKrJq6Jv_2TY_NjrmxYHfP93Y2Lq1JX_ipfByeGOQ3aE</w:t>
      </w:r>
    </w:p>
    <w:p w14:paraId="0B8E6D11" w14:textId="0F5E3A82" w:rsidR="003170DD" w:rsidRPr="003170DD" w:rsidRDefault="003170DD" w:rsidP="003170DD">
      <w:pPr>
        <w:rPr>
          <w:sz w:val="16"/>
        </w:rPr>
      </w:pPr>
      <w:r w:rsidRPr="00007C02">
        <w:rPr>
          <w:sz w:val="16"/>
        </w:rPr>
        <w:t>Democratic peace theory is reliant on the ideology of liberalism. The liberal ideology of civil liberties such as personal and political freedoms, democracy and economic growth, are paired with the concepts of democratic institutions and fairly elected governments that have been selected from a choice of political groups. A liberal democracy can therefore be defined as ‘a state that instantiates liberal ideas, one where liberalism is the dominant ideology and citizens have leverage over war decisions.’</w:t>
      </w:r>
      <w:hyperlink r:id="rId19" w:anchor="_ftn9" w:history="1">
        <w:r w:rsidRPr="00007C02">
          <w:rPr>
            <w:rStyle w:val="Hyperlink"/>
            <w:sz w:val="16"/>
          </w:rPr>
          <w:t>[9]</w:t>
        </w:r>
      </w:hyperlink>
      <w:r w:rsidRPr="00007C02">
        <w:rPr>
          <w:sz w:val="16"/>
        </w:rPr>
        <w:t xml:space="preserve"> </w:t>
      </w:r>
      <w:r w:rsidRPr="00007C02">
        <w:rPr>
          <w:rStyle w:val="StyleUnderline"/>
        </w:rPr>
        <w:t xml:space="preserve">Democratic peace is the theory that liberal </w:t>
      </w:r>
      <w:r w:rsidRPr="00007C02">
        <w:rPr>
          <w:rStyle w:val="StyleUnderline"/>
          <w:highlight w:val="green"/>
        </w:rPr>
        <w:t>democracies are less likely to go to war</w:t>
      </w:r>
      <w:r w:rsidRPr="00007C02">
        <w:rPr>
          <w:rStyle w:val="StyleUnderline"/>
        </w:rPr>
        <w:t xml:space="preserve"> with one another as with other forms of government, specifically </w:t>
      </w:r>
      <w:r w:rsidRPr="00464409">
        <w:rPr>
          <w:rStyle w:val="Emphasis"/>
          <w:highlight w:val="green"/>
        </w:rPr>
        <w:t>due to</w:t>
      </w:r>
      <w:r w:rsidRPr="00464409">
        <w:rPr>
          <w:rStyle w:val="StyleUnderline"/>
          <w:highlight w:val="green"/>
        </w:rPr>
        <w:t xml:space="preserve"> </w:t>
      </w:r>
      <w:r w:rsidRPr="00007C02">
        <w:rPr>
          <w:rStyle w:val="StyleUnderline"/>
        </w:rPr>
        <w:t xml:space="preserve">the </w:t>
      </w:r>
      <w:r w:rsidRPr="00464409">
        <w:rPr>
          <w:rStyle w:val="Emphasis"/>
          <w:highlight w:val="green"/>
          <w:bdr w:val="single" w:sz="18" w:space="0" w:color="auto"/>
        </w:rPr>
        <w:t>nature of liberal political ideology</w:t>
      </w:r>
      <w:r w:rsidRPr="00464409">
        <w:rPr>
          <w:rStyle w:val="StyleUnderline"/>
          <w:highlight w:val="green"/>
        </w:rPr>
        <w:t xml:space="preserve"> </w:t>
      </w:r>
      <w:r w:rsidRPr="00464409">
        <w:rPr>
          <w:rStyle w:val="Emphasis"/>
          <w:highlight w:val="green"/>
        </w:rPr>
        <w:t>and</w:t>
      </w:r>
      <w:r w:rsidRPr="00464409">
        <w:rPr>
          <w:rStyle w:val="StyleUnderline"/>
          <w:highlight w:val="green"/>
        </w:rPr>
        <w:t xml:space="preserve"> </w:t>
      </w:r>
      <w:r w:rsidRPr="00464409">
        <w:rPr>
          <w:rStyle w:val="StyleUnderline"/>
        </w:rPr>
        <w:t xml:space="preserve">the </w:t>
      </w:r>
      <w:r w:rsidRPr="00464409">
        <w:rPr>
          <w:rStyle w:val="Emphasis"/>
          <w:highlight w:val="green"/>
        </w:rPr>
        <w:t>pacifying influence of democracy</w:t>
      </w:r>
      <w:r w:rsidRPr="00464409">
        <w:rPr>
          <w:rStyle w:val="StyleUnderline"/>
        </w:rPr>
        <w:t xml:space="preserve">. </w:t>
      </w:r>
      <w:r w:rsidRPr="00464409">
        <w:rPr>
          <w:sz w:val="16"/>
        </w:rPr>
        <w:t xml:space="preserve">The premise of the theory is that liberals believe that individuals, regardless of government, are fundamentally the same; that going to war against a </w:t>
      </w:r>
      <w:r w:rsidRPr="00464409">
        <w:rPr>
          <w:rStyle w:val="StyleUnderline"/>
        </w:rPr>
        <w:t>fellow liberal democracy would be harmful to one’s own well-being due to the damage to the peace necessary for liberal democracies to economically exist in</w:t>
      </w:r>
      <w:r w:rsidRPr="00464409">
        <w:rPr>
          <w:sz w:val="16"/>
        </w:rPr>
        <w:t xml:space="preserve">. Peace is to be maintained through political negotiation and war only used against illiberal and undemocratic states in order to maintain the peaceful status quo. </w:t>
      </w:r>
      <w:r w:rsidRPr="00464409">
        <w:rPr>
          <w:rStyle w:val="StyleUnderline"/>
        </w:rPr>
        <w:t>Peace is a prerequisite for self-determination and material gain, key liberal concepts, and hence it is argued, by proponents of the theory, that liberal democracies are less likely to break this peace unless to restore their own liberal status – war against another liberal</w:t>
      </w:r>
      <w:r w:rsidRPr="00464409">
        <w:rPr>
          <w:sz w:val="16"/>
        </w:rPr>
        <w:t xml:space="preserve"> democracy therefore would unnecessarily break the peace necessary for liberalism to exist. </w:t>
      </w:r>
      <w:r w:rsidRPr="00464409">
        <w:rPr>
          <w:rStyle w:val="StyleUnderline"/>
        </w:rPr>
        <w:t>Relations between liberal and illiberal states may be less stable, but the</w:t>
      </w:r>
      <w:r w:rsidRPr="00007C02">
        <w:rPr>
          <w:rStyle w:val="StyleUnderline"/>
        </w:rPr>
        <w:t xml:space="preserve"> democratic peace theory argues that as long as both are free democracies, then war is more likely to be avoided than when a liberal democracy is confronted with a non-democratic state.</w:t>
      </w:r>
      <w:r>
        <w:rPr>
          <w:rStyle w:val="StyleUnderline"/>
        </w:rPr>
        <w:t xml:space="preserve"> </w:t>
      </w:r>
      <w:r w:rsidRPr="00007C02">
        <w:rPr>
          <w:sz w:val="16"/>
        </w:rPr>
        <w:t xml:space="preserve">Two strands of thought surrounding the theory exist in parallel; structural and normative theories. The structural side of the democratic peace theory is concerned with how liberal institutions within a state encourage and participate in free debate, in theory removing the capacity of leaders to follow ambitions outside of the public interest. </w:t>
      </w:r>
      <w:r w:rsidRPr="00007C02">
        <w:rPr>
          <w:rStyle w:val="StyleUnderline"/>
        </w:rPr>
        <w:t xml:space="preserve">The </w:t>
      </w:r>
      <w:r w:rsidRPr="00007C02">
        <w:rPr>
          <w:rStyle w:val="StyleUnderline"/>
          <w:highlight w:val="green"/>
        </w:rPr>
        <w:t>decision to</w:t>
      </w:r>
      <w:r w:rsidRPr="00007C02">
        <w:rPr>
          <w:rStyle w:val="StyleUnderline"/>
        </w:rPr>
        <w:t xml:space="preserve"> go to </w:t>
      </w:r>
      <w:r w:rsidRPr="00007C02">
        <w:rPr>
          <w:rStyle w:val="StyleUnderline"/>
          <w:highlight w:val="green"/>
        </w:rPr>
        <w:t>war</w:t>
      </w:r>
      <w:r w:rsidRPr="00007C02">
        <w:rPr>
          <w:rStyle w:val="StyleUnderline"/>
        </w:rPr>
        <w:t xml:space="preserve"> taken within a liberal democracy </w:t>
      </w:r>
      <w:r w:rsidRPr="00007C02">
        <w:rPr>
          <w:rStyle w:val="StyleUnderline"/>
          <w:highlight w:val="green"/>
        </w:rPr>
        <w:t>must</w:t>
      </w:r>
      <w:r w:rsidRPr="00007C02">
        <w:rPr>
          <w:rStyle w:val="StyleUnderline"/>
        </w:rPr>
        <w:t xml:space="preserve"> first </w:t>
      </w:r>
      <w:r w:rsidRPr="00C414B6">
        <w:rPr>
          <w:rStyle w:val="Emphasis"/>
          <w:highlight w:val="green"/>
          <w:bdr w:val="single" w:sz="18" w:space="0" w:color="auto"/>
        </w:rPr>
        <w:t>pass through several constitutional institutions</w:t>
      </w:r>
      <w:r w:rsidRPr="00C414B6">
        <w:rPr>
          <w:rStyle w:val="Emphasis"/>
          <w:bdr w:val="single" w:sz="18" w:space="0" w:color="auto"/>
        </w:rPr>
        <w:t xml:space="preserve"> </w:t>
      </w:r>
      <w:r w:rsidRPr="00007C02">
        <w:rPr>
          <w:rStyle w:val="StyleUnderline"/>
        </w:rPr>
        <w:t>that place constraints on the ability to take quick, single-minded decisions. Hence, the liberal democracy is deemed rational and (in theory) allows the public to effectively control the decision to go to war.</w:t>
      </w:r>
      <w:r>
        <w:rPr>
          <w:rStyle w:val="StyleUnderline"/>
        </w:rPr>
        <w:t xml:space="preserve"> </w:t>
      </w:r>
      <w:r w:rsidRPr="00007C02">
        <w:rPr>
          <w:sz w:val="16"/>
        </w:rPr>
        <w:t xml:space="preserve">The second strand is more abstract; – the normative side of the democratic peace theory argues that it is the liberal ideology that prevents wars between liberal democratic states. Wars against fellow liberal states would be unjust and disrupt the peace that liberal democracies regard as essential to individual development. The importance of perception in highlighted here; states may not regard another state as either liberal or democratic and hence their attitude towards such a state is altered, often towards a more </w:t>
      </w:r>
      <w:r w:rsidRPr="00007C02">
        <w:rPr>
          <w:sz w:val="16"/>
        </w:rPr>
        <w:lastRenderedPageBreak/>
        <w:t>aggressive stance. An example of this is the War of 1812, fought when ‘almost no Americans considered England a democracy.’</w:t>
      </w:r>
      <w:hyperlink r:id="rId20" w:anchor="_ftn10" w:history="1">
        <w:r w:rsidRPr="00007C02">
          <w:rPr>
            <w:rStyle w:val="Hyperlink"/>
            <w:sz w:val="16"/>
          </w:rPr>
          <w:t>[10]</w:t>
        </w:r>
      </w:hyperlink>
      <w:r w:rsidRPr="00007C02">
        <w:rPr>
          <w:sz w:val="16"/>
        </w:rPr>
        <w:t xml:space="preserve"> These two strands of the democratic peace theory work in tandem (a ‘synergy’</w:t>
      </w:r>
      <w:hyperlink r:id="rId21" w:anchor="_ftn11" w:history="1">
        <w:r w:rsidRPr="00007C02">
          <w:rPr>
            <w:rStyle w:val="Hyperlink"/>
            <w:sz w:val="16"/>
          </w:rPr>
          <w:t>[11]</w:t>
        </w:r>
      </w:hyperlink>
      <w:r w:rsidRPr="00007C02">
        <w:rPr>
          <w:sz w:val="16"/>
        </w:rPr>
        <w:t xml:space="preserve">) to influence foreign policy decisions; – it is the democratic constraints and ideological pressures that contribute to leaders’ unwillingness to go to war with fellow liberal democracies. There are many supporting arguments in </w:t>
      </w:r>
      <w:proofErr w:type="spellStart"/>
      <w:r w:rsidRPr="00007C02">
        <w:rPr>
          <w:sz w:val="16"/>
        </w:rPr>
        <w:t>favour</w:t>
      </w:r>
      <w:proofErr w:type="spellEnd"/>
      <w:r w:rsidRPr="00007C02">
        <w:rPr>
          <w:sz w:val="16"/>
        </w:rPr>
        <w:t xml:space="preserve"> of the democratic peace theory, drawing from multiple academic areas. </w:t>
      </w:r>
      <w:r w:rsidRPr="00007C02">
        <w:rPr>
          <w:rStyle w:val="StyleUnderline"/>
        </w:rPr>
        <w:t xml:space="preserve">The use of </w:t>
      </w:r>
      <w:r w:rsidRPr="00007C02">
        <w:rPr>
          <w:rStyle w:val="Emphasis"/>
          <w:highlight w:val="green"/>
        </w:rPr>
        <w:t>statistical analysis</w:t>
      </w:r>
      <w:r w:rsidRPr="00007C02">
        <w:rPr>
          <w:rStyle w:val="StyleUnderline"/>
        </w:rPr>
        <w:t xml:space="preserve"> by proponents of the theory has </w:t>
      </w:r>
      <w:r w:rsidRPr="00007C02">
        <w:rPr>
          <w:rStyle w:val="StyleUnderline"/>
          <w:highlight w:val="green"/>
        </w:rPr>
        <w:t>indicated</w:t>
      </w:r>
      <w:r w:rsidRPr="00007C02">
        <w:rPr>
          <w:rStyle w:val="StyleUnderline"/>
        </w:rPr>
        <w:t xml:space="preserve"> that </w:t>
      </w:r>
      <w:r w:rsidRPr="00007C02">
        <w:rPr>
          <w:rStyle w:val="StyleUnderline"/>
          <w:highlight w:val="green"/>
        </w:rPr>
        <w:t>historically</w:t>
      </w:r>
      <w:r w:rsidRPr="00007C02">
        <w:rPr>
          <w:rStyle w:val="StyleUnderline"/>
        </w:rPr>
        <w:t xml:space="preserve">, </w:t>
      </w:r>
      <w:r w:rsidRPr="00007C02">
        <w:rPr>
          <w:rStyle w:val="Emphasis"/>
          <w:highlight w:val="green"/>
        </w:rPr>
        <w:t>there have been fewer wars between liberal democracies</w:t>
      </w:r>
      <w:r w:rsidRPr="00007C02">
        <w:rPr>
          <w:rStyle w:val="StyleUnderline"/>
        </w:rPr>
        <w:t xml:space="preserve"> than between different types of governments</w:t>
      </w:r>
      <w:r w:rsidRPr="00007C02">
        <w:rPr>
          <w:sz w:val="16"/>
        </w:rPr>
        <w:t>. The academic Bremer states; ‘</w:t>
      </w:r>
      <w:r w:rsidRPr="00007C02">
        <w:rPr>
          <w:rStyle w:val="StyleUnderline"/>
          <w:highlight w:val="green"/>
        </w:rPr>
        <w:t xml:space="preserve">even after </w:t>
      </w:r>
      <w:r w:rsidRPr="00C414B6">
        <w:rPr>
          <w:rStyle w:val="Emphasis"/>
          <w:highlight w:val="green"/>
          <w:bdr w:val="single" w:sz="18" w:space="0" w:color="auto"/>
        </w:rPr>
        <w:t>controlling for a large number of factors</w:t>
      </w:r>
      <w:r w:rsidRPr="00007C02">
        <w:rPr>
          <w:rStyle w:val="StyleUnderline"/>
        </w:rPr>
        <w:t>… democracy’s conflict-reducing effect remains strong</w:t>
      </w:r>
      <w:r w:rsidRPr="00007C02">
        <w:rPr>
          <w:sz w:val="16"/>
        </w:rPr>
        <w:t>.’</w:t>
      </w:r>
      <w:hyperlink r:id="rId22" w:anchor="_ftn12" w:history="1">
        <w:r w:rsidRPr="00007C02">
          <w:rPr>
            <w:rStyle w:val="Hyperlink"/>
            <w:sz w:val="16"/>
          </w:rPr>
          <w:t>[12]</w:t>
        </w:r>
      </w:hyperlink>
      <w:r w:rsidRPr="00007C02">
        <w:rPr>
          <w:sz w:val="16"/>
        </w:rPr>
        <w:t xml:space="preserve"> This statistical analysis took into account the possible influences of factors such as </w:t>
      </w:r>
      <w:r w:rsidRPr="00007C02">
        <w:rPr>
          <w:rStyle w:val="StyleUnderline"/>
          <w:highlight w:val="green"/>
        </w:rPr>
        <w:t>alliance structures</w:t>
      </w:r>
      <w:r w:rsidRPr="00007C02">
        <w:rPr>
          <w:rStyle w:val="StyleUnderline"/>
        </w:rPr>
        <w:t xml:space="preserve">, economic </w:t>
      </w:r>
      <w:r w:rsidRPr="00007C02">
        <w:rPr>
          <w:rStyle w:val="StyleUnderline"/>
          <w:highlight w:val="green"/>
        </w:rPr>
        <w:t>wealth</w:t>
      </w:r>
      <w:r w:rsidRPr="00007C02">
        <w:rPr>
          <w:rStyle w:val="StyleUnderline"/>
        </w:rPr>
        <w:t xml:space="preserve"> and political </w:t>
      </w:r>
      <w:r w:rsidRPr="00007C02">
        <w:rPr>
          <w:rStyle w:val="StyleUnderline"/>
          <w:highlight w:val="green"/>
        </w:rPr>
        <w:t>stability</w:t>
      </w:r>
      <w:r w:rsidRPr="00007C02">
        <w:rPr>
          <w:sz w:val="16"/>
        </w:rPr>
        <w:t xml:space="preserve"> to produce a </w:t>
      </w:r>
      <w:r w:rsidRPr="00007C02">
        <w:rPr>
          <w:rStyle w:val="Emphasis"/>
        </w:rPr>
        <w:t>comprehensive statistical analysis</w:t>
      </w:r>
      <w:r w:rsidRPr="00007C02">
        <w:rPr>
          <w:sz w:val="16"/>
        </w:rPr>
        <w:t xml:space="preserve"> of the ‘conflict-proneness’</w:t>
      </w:r>
      <w:hyperlink r:id="rId23" w:anchor="_ftn13" w:history="1">
        <w:r w:rsidRPr="00007C02">
          <w:rPr>
            <w:rStyle w:val="Hyperlink"/>
            <w:sz w:val="16"/>
          </w:rPr>
          <w:t>[13]</w:t>
        </w:r>
      </w:hyperlink>
      <w:r w:rsidRPr="00007C02">
        <w:rPr>
          <w:sz w:val="16"/>
        </w:rPr>
        <w:t xml:space="preserve"> of democratic governments. Democracies have made up a small percentage of the total number of state powers on the world stage until relatively recently, hence although the total number of military engagements between democratic state has increased, this has to be tempered with the knowledge that as the number of engagements has increased, the frequency of such engagements has not kept up to speed with the increasing number of democracies. Hence, it is argued that this disparity between the expected number of inter-democratic engagements and the rising number of democratic states is accounted for by the democratic peace theory. Arguments against this research have focused on the argument that much of the evidence used to support the statistical analyses was taken from the Cold-War era. As argued by opponents to the theory such as Farber &amp; </w:t>
      </w:r>
      <w:proofErr w:type="spellStart"/>
      <w:r w:rsidRPr="00007C02">
        <w:rPr>
          <w:sz w:val="16"/>
        </w:rPr>
        <w:t>Gowa</w:t>
      </w:r>
      <w:proofErr w:type="spellEnd"/>
      <w:r>
        <w:fldChar w:fldCharType="begin"/>
      </w:r>
      <w:r>
        <w:instrText xml:space="preserve"> HYPERLINK "https://www.e-ir.info/wp-admin/post-new.php" \l "_ftn14" </w:instrText>
      </w:r>
      <w:r>
        <w:fldChar w:fldCharType="separate"/>
      </w:r>
      <w:r w:rsidRPr="00007C02">
        <w:rPr>
          <w:rStyle w:val="Hyperlink"/>
          <w:sz w:val="16"/>
        </w:rPr>
        <w:t>[14]</w:t>
      </w:r>
      <w:r>
        <w:rPr>
          <w:rStyle w:val="Hyperlink"/>
          <w:sz w:val="16"/>
        </w:rPr>
        <w:fldChar w:fldCharType="end"/>
      </w:r>
      <w:r w:rsidRPr="00007C02">
        <w:rPr>
          <w:sz w:val="16"/>
        </w:rPr>
        <w:t xml:space="preserve">, democracies only avoided confrontation in order to oppose the larger threat of the Soviet Union and the spread of authoritarianism, hence skewing the data in </w:t>
      </w:r>
      <w:proofErr w:type="spellStart"/>
      <w:r w:rsidRPr="00007C02">
        <w:rPr>
          <w:sz w:val="16"/>
        </w:rPr>
        <w:t>favour</w:t>
      </w:r>
      <w:proofErr w:type="spellEnd"/>
      <w:r w:rsidRPr="00007C02">
        <w:rPr>
          <w:sz w:val="16"/>
        </w:rPr>
        <w:t xml:space="preserve"> of the democratic peace theory. The counter-argument made is that through multi-variable analysis of historical statistical data</w:t>
      </w:r>
      <w:hyperlink r:id="rId24" w:anchor="_ftn15" w:history="1">
        <w:r w:rsidRPr="00007C02">
          <w:rPr>
            <w:rStyle w:val="Hyperlink"/>
            <w:sz w:val="16"/>
          </w:rPr>
          <w:t>[15]</w:t>
        </w:r>
      </w:hyperlink>
      <w:r w:rsidRPr="00007C02">
        <w:rPr>
          <w:sz w:val="16"/>
        </w:rPr>
        <w:t xml:space="preserve">, this can be ruled out as an influencing factor as the political environment has been accommodated for in research; this is problematic, as translating complex political context into quantitative measurements is inherently open to different interpretations. </w:t>
      </w:r>
      <w:r w:rsidRPr="00007C02">
        <w:rPr>
          <w:rStyle w:val="StyleUnderline"/>
        </w:rPr>
        <w:t>However, the work of Bremer</w:t>
      </w:r>
      <w:hyperlink r:id="rId25" w:anchor="_ftn16" w:history="1">
        <w:r w:rsidRPr="00007C02">
          <w:rPr>
            <w:rStyle w:val="StyleUnderline"/>
          </w:rPr>
          <w:t>[16]</w:t>
        </w:r>
      </w:hyperlink>
      <w:r>
        <w:rPr>
          <w:rStyle w:val="StyleUnderline"/>
        </w:rPr>
        <w:t xml:space="preserve"> </w:t>
      </w:r>
      <w:r w:rsidRPr="00007C02">
        <w:rPr>
          <w:rStyle w:val="StyleUnderline"/>
        </w:rPr>
        <w:t xml:space="preserve">and </w:t>
      </w:r>
      <w:proofErr w:type="spellStart"/>
      <w:r w:rsidRPr="00007C02">
        <w:rPr>
          <w:rStyle w:val="StyleUnderline"/>
        </w:rPr>
        <w:t>Maoz</w:t>
      </w:r>
      <w:proofErr w:type="spellEnd"/>
      <w:r w:rsidRPr="00007C02">
        <w:rPr>
          <w:rStyle w:val="StyleUnderline"/>
        </w:rPr>
        <w:t xml:space="preserve"> &amp; </w:t>
      </w:r>
      <w:proofErr w:type="spellStart"/>
      <w:r w:rsidRPr="00007C02">
        <w:rPr>
          <w:rStyle w:val="StyleUnderline"/>
        </w:rPr>
        <w:t>Russett</w:t>
      </w:r>
      <w:proofErr w:type="spellEnd"/>
      <w:r>
        <w:fldChar w:fldCharType="begin"/>
      </w:r>
      <w:r>
        <w:instrText xml:space="preserve"> HYPERLINK "https://www.e-ir.info/wp-admin/post-new.php" \l "_ftn17" </w:instrText>
      </w:r>
      <w:r>
        <w:fldChar w:fldCharType="separate"/>
      </w:r>
      <w:r w:rsidRPr="00007C02">
        <w:rPr>
          <w:rStyle w:val="StyleUnderline"/>
        </w:rPr>
        <w:t>[17]</w:t>
      </w:r>
      <w:r>
        <w:rPr>
          <w:rStyle w:val="StyleUnderline"/>
        </w:rPr>
        <w:fldChar w:fldCharType="end"/>
      </w:r>
      <w:r>
        <w:rPr>
          <w:rStyle w:val="StyleUnderline"/>
        </w:rPr>
        <w:t xml:space="preserve"> </w:t>
      </w:r>
      <w:r w:rsidRPr="00007C02">
        <w:rPr>
          <w:rStyle w:val="StyleUnderline"/>
        </w:rPr>
        <w:t>‘convincingly demonstrates’</w:t>
      </w:r>
      <w:hyperlink r:id="rId26" w:anchor="_ftn18" w:history="1">
        <w:r w:rsidRPr="00007C02">
          <w:rPr>
            <w:rStyle w:val="StyleUnderline"/>
          </w:rPr>
          <w:t>[18]</w:t>
        </w:r>
      </w:hyperlink>
      <w:r>
        <w:rPr>
          <w:rStyle w:val="StyleUnderline"/>
        </w:rPr>
        <w:t xml:space="preserve"> </w:t>
      </w:r>
      <w:r w:rsidRPr="00007C02">
        <w:rPr>
          <w:rStyle w:val="StyleUnderline"/>
        </w:rPr>
        <w:t>the ‘</w:t>
      </w:r>
      <w:r w:rsidRPr="00C414B6">
        <w:rPr>
          <w:rStyle w:val="StyleUnderline"/>
        </w:rPr>
        <w:t xml:space="preserve">tendency for democratic pairs of states to be less likely than other pairs to become involved in serious, </w:t>
      </w:r>
      <w:proofErr w:type="spellStart"/>
      <w:r w:rsidRPr="00C414B6">
        <w:rPr>
          <w:rStyle w:val="StyleUnderline"/>
        </w:rPr>
        <w:t>militarised</w:t>
      </w:r>
      <w:proofErr w:type="spellEnd"/>
      <w:r w:rsidRPr="00C414B6">
        <w:rPr>
          <w:rStyle w:val="StyleUnderline"/>
        </w:rPr>
        <w:t xml:space="preserve"> disputes.’</w:t>
      </w:r>
      <w:hyperlink r:id="rId27" w:anchor="_ftn19" w:history="1">
        <w:r w:rsidRPr="00C414B6">
          <w:rPr>
            <w:rStyle w:val="StyleUnderline"/>
          </w:rPr>
          <w:t>[19]</w:t>
        </w:r>
      </w:hyperlink>
      <w:r w:rsidRPr="00C414B6">
        <w:rPr>
          <w:rStyle w:val="StyleUnderline"/>
        </w:rPr>
        <w:t xml:space="preserve"> </w:t>
      </w:r>
      <w:r w:rsidRPr="00C414B6">
        <w:rPr>
          <w:sz w:val="16"/>
        </w:rPr>
        <w:t xml:space="preserve">Another source of support for the democratic peace theory has come from the theoretical base argued for by Bueno de </w:t>
      </w:r>
      <w:proofErr w:type="spellStart"/>
      <w:r w:rsidRPr="00C414B6">
        <w:rPr>
          <w:sz w:val="16"/>
        </w:rPr>
        <w:t>Mequita</w:t>
      </w:r>
      <w:proofErr w:type="spellEnd"/>
      <w:r w:rsidRPr="00C414B6">
        <w:rPr>
          <w:sz w:val="16"/>
        </w:rPr>
        <w:t xml:space="preserve">; that going to war affects the chances of a democratic government’s leader being re-elected. </w:t>
      </w:r>
      <w:r w:rsidRPr="00C414B6">
        <w:rPr>
          <w:rStyle w:val="Emphasis"/>
        </w:rPr>
        <w:t>The premise of this argument</w:t>
      </w:r>
      <w:r w:rsidRPr="00007C02">
        <w:rPr>
          <w:rStyle w:val="Emphasis"/>
        </w:rPr>
        <w:t xml:space="preserve"> is that the </w:t>
      </w:r>
      <w:r w:rsidRPr="00007C02">
        <w:rPr>
          <w:rStyle w:val="Emphasis"/>
          <w:highlight w:val="green"/>
        </w:rPr>
        <w:t>probability of</w:t>
      </w:r>
      <w:r w:rsidRPr="00007C02">
        <w:rPr>
          <w:rStyle w:val="Emphasis"/>
        </w:rPr>
        <w:t xml:space="preserve"> a liberal </w:t>
      </w:r>
      <w:r w:rsidRPr="00007C02">
        <w:rPr>
          <w:rStyle w:val="Emphasis"/>
          <w:highlight w:val="green"/>
        </w:rPr>
        <w:t>democratic leader</w:t>
      </w:r>
      <w:r w:rsidRPr="00007C02">
        <w:rPr>
          <w:rStyle w:val="Emphasis"/>
        </w:rPr>
        <w:t xml:space="preserve"> </w:t>
      </w:r>
      <w:r w:rsidRPr="00007C02">
        <w:rPr>
          <w:rStyle w:val="Emphasis"/>
          <w:highlight w:val="green"/>
        </w:rPr>
        <w:t>falling from power</w:t>
      </w:r>
      <w:r w:rsidRPr="00007C02">
        <w:rPr>
          <w:rStyle w:val="Emphasis"/>
        </w:rPr>
        <w:t xml:space="preserve"> </w:t>
      </w:r>
      <w:r w:rsidRPr="00007C02">
        <w:rPr>
          <w:rStyle w:val="Emphasis"/>
          <w:highlight w:val="green"/>
        </w:rPr>
        <w:t>in the wake of a war</w:t>
      </w:r>
      <w:r w:rsidRPr="00007C02">
        <w:rPr>
          <w:rStyle w:val="Emphasis"/>
        </w:rPr>
        <w:t xml:space="preserve"> is </w:t>
      </w:r>
      <w:r w:rsidRPr="00007C02">
        <w:rPr>
          <w:rStyle w:val="Emphasis"/>
          <w:highlight w:val="green"/>
        </w:rPr>
        <w:t>significantly higher</w:t>
      </w:r>
      <w:r w:rsidRPr="00007C02">
        <w:rPr>
          <w:rStyle w:val="Emphasis"/>
        </w:rPr>
        <w:t xml:space="preserve"> than in other forms of government, namely authoritarian or single-party states</w:t>
      </w:r>
      <w:r w:rsidRPr="00007C02">
        <w:rPr>
          <w:sz w:val="16"/>
        </w:rPr>
        <w:t xml:space="preserve">. As Bueno de </w:t>
      </w:r>
      <w:proofErr w:type="spellStart"/>
      <w:r w:rsidRPr="00007C02">
        <w:rPr>
          <w:sz w:val="16"/>
        </w:rPr>
        <w:t>Mequita</w:t>
      </w:r>
      <w:proofErr w:type="spellEnd"/>
      <w:r w:rsidRPr="00007C02">
        <w:rPr>
          <w:sz w:val="16"/>
        </w:rPr>
        <w:t xml:space="preserve"> puts it, leaders ‘desire to remain in office.’</w:t>
      </w:r>
      <w:hyperlink r:id="rId28" w:anchor="_ftn20" w:history="1">
        <w:r w:rsidRPr="00007C02">
          <w:rPr>
            <w:rStyle w:val="Hyperlink"/>
            <w:sz w:val="16"/>
          </w:rPr>
          <w:t>[20]</w:t>
        </w:r>
      </w:hyperlink>
      <w:r w:rsidRPr="00007C02">
        <w:rPr>
          <w:sz w:val="16"/>
        </w:rPr>
        <w:t xml:space="preserve"> The related argument </w:t>
      </w:r>
      <w:r w:rsidRPr="00C414B6">
        <w:rPr>
          <w:sz w:val="16"/>
        </w:rPr>
        <w:t>made by Lake</w:t>
      </w:r>
      <w:hyperlink r:id="rId29" w:anchor="_ftn21" w:history="1">
        <w:r w:rsidRPr="00C414B6">
          <w:rPr>
            <w:rStyle w:val="Hyperlink"/>
            <w:sz w:val="16"/>
          </w:rPr>
          <w:t>[21]</w:t>
        </w:r>
      </w:hyperlink>
      <w:r w:rsidRPr="00C414B6">
        <w:rPr>
          <w:sz w:val="16"/>
        </w:rPr>
        <w:t xml:space="preserve"> is that due to the relative economic wealth and </w:t>
      </w:r>
      <w:r w:rsidRPr="00C414B6">
        <w:rPr>
          <w:rStyle w:val="StyleUnderline"/>
        </w:rPr>
        <w:t>political stability in most democracies, such states are able to allocate more resources to national security;</w:t>
      </w:r>
      <w:r w:rsidRPr="00C414B6">
        <w:rPr>
          <w:sz w:val="16"/>
        </w:rPr>
        <w:t xml:space="preserve"> hence most democracies form ‘formidable targets’</w:t>
      </w:r>
      <w:hyperlink r:id="rId30" w:anchor="_ftn22" w:history="1">
        <w:r w:rsidRPr="00C414B6">
          <w:rPr>
            <w:rStyle w:val="Hyperlink"/>
            <w:sz w:val="16"/>
          </w:rPr>
          <w:t>[22]</w:t>
        </w:r>
      </w:hyperlink>
      <w:r w:rsidRPr="00C414B6">
        <w:rPr>
          <w:sz w:val="16"/>
        </w:rPr>
        <w:t xml:space="preserve"> in the eyes of democratic leaders, targets viewed as too strong to go to war against for fear of a costly military engagement and the associated negative impact on the personal political success of the state’s leaders. Hence, as </w:t>
      </w:r>
      <w:proofErr w:type="spellStart"/>
      <w:r w:rsidRPr="00C414B6">
        <w:rPr>
          <w:sz w:val="16"/>
        </w:rPr>
        <w:t>Silverson</w:t>
      </w:r>
      <w:proofErr w:type="spellEnd"/>
      <w:r>
        <w:fldChar w:fldCharType="begin"/>
      </w:r>
      <w:r>
        <w:instrText xml:space="preserve"> HYPERLINK "https://www.e-ir.info/wp-admin/post-new.php" \l "_ftn23" </w:instrText>
      </w:r>
      <w:r>
        <w:fldChar w:fldCharType="separate"/>
      </w:r>
      <w:r w:rsidRPr="00C414B6">
        <w:rPr>
          <w:rStyle w:val="Hyperlink"/>
          <w:sz w:val="16"/>
        </w:rPr>
        <w:t>[23]</w:t>
      </w:r>
      <w:r>
        <w:rPr>
          <w:rStyle w:val="Hyperlink"/>
          <w:sz w:val="16"/>
        </w:rPr>
        <w:fldChar w:fldCharType="end"/>
      </w:r>
      <w:r w:rsidRPr="00C414B6">
        <w:rPr>
          <w:sz w:val="16"/>
        </w:rPr>
        <w:t xml:space="preserve"> argues, democracies have tended to go to war against states that they have a high probability of beating militarily; such states tend to be an alternative form of government. A recent example would be the 2003 US/British invasion of Iraq. Opponents to the theory state that although this may be theoretically true, the theory fails to take into account intra-state influences, such as religious divisions. An example of this is the 2006 conflict between Israel and the </w:t>
      </w:r>
      <w:proofErr w:type="gramStart"/>
      <w:r w:rsidRPr="00C414B6">
        <w:rPr>
          <w:sz w:val="16"/>
        </w:rPr>
        <w:t>democratically-elected</w:t>
      </w:r>
      <w:proofErr w:type="gramEnd"/>
      <w:r w:rsidRPr="00C414B6">
        <w:rPr>
          <w:sz w:val="16"/>
        </w:rPr>
        <w:t xml:space="preserve"> (but by no means liberal) Hamas government of Gaza; the Palestinian-Israeli conflict’s religious undertones were a key factor in determining the outbreak of conflict, despite the fact that both governments were democratically elected. Therefore, it must be remember that the leaders of democracies are elected by the people of that state; this may mean that a particularly hawkish and war-mongering electorate may install a leader that is more likely to use military force to pursue policy aims in order to satisfy their voter base. The democratic peace theory cannot be viewed as a template for guiding political action; simply because two states are lib</w:t>
      </w:r>
      <w:r w:rsidRPr="00007C02">
        <w:rPr>
          <w:sz w:val="16"/>
        </w:rPr>
        <w:t xml:space="preserve">eral democracies by no means rules out the possibility of war between them. </w:t>
      </w:r>
      <w:r w:rsidRPr="00007C02">
        <w:rPr>
          <w:rStyle w:val="StyleUnderline"/>
        </w:rPr>
        <w:t xml:space="preserve">However, due to the </w:t>
      </w:r>
      <w:r w:rsidRPr="00007C02">
        <w:rPr>
          <w:rStyle w:val="StyleUnderline"/>
          <w:highlight w:val="green"/>
        </w:rPr>
        <w:t xml:space="preserve">normative </w:t>
      </w:r>
      <w:r w:rsidRPr="00C414B6">
        <w:rPr>
          <w:rStyle w:val="StyleUnderline"/>
        </w:rPr>
        <w:t>influence on liberal democracies (the</w:t>
      </w:r>
      <w:r w:rsidRPr="00007C02">
        <w:rPr>
          <w:rStyle w:val="StyleUnderline"/>
        </w:rPr>
        <w:t xml:space="preserve"> </w:t>
      </w:r>
      <w:r w:rsidRPr="00007C02">
        <w:rPr>
          <w:rStyle w:val="StyleUnderline"/>
          <w:highlight w:val="green"/>
        </w:rPr>
        <w:t>liberal ideologie</w:t>
      </w:r>
      <w:r w:rsidRPr="00007C02">
        <w:rPr>
          <w:rStyle w:val="StyleUnderline"/>
        </w:rPr>
        <w:t xml:space="preserve">s, as stated previously, that </w:t>
      </w:r>
      <w:r w:rsidRPr="00007C02">
        <w:rPr>
          <w:rStyle w:val="StyleUnderline"/>
          <w:highlight w:val="green"/>
        </w:rPr>
        <w:t>guide and shape both foreign policy</w:t>
      </w:r>
      <w:r w:rsidRPr="00007C02">
        <w:rPr>
          <w:rStyle w:val="StyleUnderline"/>
        </w:rPr>
        <w:t xml:space="preserve"> and the state’s outlook towards the rest of the world), liberal democracies are theoretically </w:t>
      </w:r>
      <w:r w:rsidRPr="00007C02">
        <w:rPr>
          <w:rStyle w:val="StyleUnderline"/>
          <w:highlight w:val="green"/>
        </w:rPr>
        <w:t>less likely to</w:t>
      </w:r>
      <w:r w:rsidRPr="00007C02">
        <w:rPr>
          <w:rStyle w:val="StyleUnderline"/>
        </w:rPr>
        <w:t xml:space="preserve"> go to </w:t>
      </w:r>
      <w:r w:rsidRPr="00007C02">
        <w:rPr>
          <w:rStyle w:val="StyleUnderline"/>
          <w:highlight w:val="green"/>
        </w:rPr>
        <w:t>war</w:t>
      </w:r>
      <w:r w:rsidRPr="00007C02">
        <w:rPr>
          <w:rStyle w:val="StyleUnderline"/>
        </w:rPr>
        <w:t xml:space="preserve"> with one another</w:t>
      </w:r>
      <w:r w:rsidRPr="00007C02">
        <w:rPr>
          <w:sz w:val="16"/>
        </w:rPr>
        <w:t xml:space="preserve">. </w:t>
      </w:r>
      <w:proofErr w:type="gramStart"/>
      <w:r w:rsidRPr="00007C02">
        <w:rPr>
          <w:sz w:val="16"/>
        </w:rPr>
        <w:t>Indeed</w:t>
      </w:r>
      <w:proofErr w:type="gramEnd"/>
      <w:r w:rsidRPr="00007C02">
        <w:rPr>
          <w:sz w:val="16"/>
        </w:rPr>
        <w:t xml:space="preserve"> it is this normative theory, rooted in the idea that liberals are not inclined to go to war with fellow liberals, that has become the focal point of many researchers. Chan, for example, states; ‘normative explanations of the democratic peace theory have been shown to be persuasive than structural ones.’</w:t>
      </w:r>
      <w:hyperlink r:id="rId31" w:anchor="_ftn24" w:history="1">
        <w:r w:rsidRPr="00007C02">
          <w:rPr>
            <w:rStyle w:val="Hyperlink"/>
            <w:sz w:val="16"/>
          </w:rPr>
          <w:t>[24]</w:t>
        </w:r>
      </w:hyperlink>
      <w:r w:rsidRPr="00007C02">
        <w:rPr>
          <w:sz w:val="16"/>
        </w:rPr>
        <w:t xml:space="preserve"> The theory can be falsified; the focus of many supporters of the theory has been the ability to classify conflicts and states, (although there has been debate over the dividing lines of terminology), into conflicts between democracies and conflicts not between democracies. ‘…well developed theoretical bases reinforce a lengthy list of systematic empirical analyses in support of that proposition [democratic peace theory]’</w:t>
      </w:r>
      <w:hyperlink r:id="rId32" w:anchor="_ftn25" w:history="1">
        <w:r w:rsidRPr="00007C02">
          <w:rPr>
            <w:rStyle w:val="Hyperlink"/>
            <w:sz w:val="16"/>
          </w:rPr>
          <w:t>[25]</w:t>
        </w:r>
      </w:hyperlink>
      <w:r w:rsidRPr="00007C02">
        <w:rPr>
          <w:sz w:val="16"/>
        </w:rPr>
        <w:t xml:space="preserve">; </w:t>
      </w:r>
      <w:r w:rsidRPr="00007C02">
        <w:rPr>
          <w:rStyle w:val="Emphasis"/>
        </w:rPr>
        <w:t xml:space="preserve">Ray, having formulated an </w:t>
      </w:r>
      <w:r w:rsidRPr="00007C02">
        <w:rPr>
          <w:rStyle w:val="Emphasis"/>
          <w:highlight w:val="green"/>
        </w:rPr>
        <w:t>extensive and thorough analysis</w:t>
      </w:r>
      <w:r w:rsidRPr="00007C02">
        <w:rPr>
          <w:rStyle w:val="Emphasis"/>
        </w:rPr>
        <w:t xml:space="preserve"> of the democratic peace theory, states that when viewed holistically the </w:t>
      </w:r>
      <w:r w:rsidRPr="00C414B6">
        <w:rPr>
          <w:rStyle w:val="Emphasis"/>
          <w:highlight w:val="green"/>
        </w:rPr>
        <w:t xml:space="preserve">balance </w:t>
      </w:r>
      <w:r w:rsidRPr="00007C02">
        <w:rPr>
          <w:rStyle w:val="Emphasis"/>
          <w:highlight w:val="green"/>
        </w:rPr>
        <w:t xml:space="preserve">tips in </w:t>
      </w:r>
      <w:proofErr w:type="spellStart"/>
      <w:r w:rsidRPr="00007C02">
        <w:rPr>
          <w:rStyle w:val="Emphasis"/>
          <w:highlight w:val="green"/>
        </w:rPr>
        <w:t>favour</w:t>
      </w:r>
      <w:proofErr w:type="spellEnd"/>
      <w:r w:rsidRPr="00007C02">
        <w:rPr>
          <w:rStyle w:val="Emphasis"/>
          <w:highlight w:val="green"/>
        </w:rPr>
        <w:t xml:space="preserve"> of support for the theory.</w:t>
      </w:r>
      <w:r w:rsidRPr="00007C02">
        <w:rPr>
          <w:rStyle w:val="Emphasis"/>
        </w:rPr>
        <w:t xml:space="preserve"> </w:t>
      </w:r>
      <w:r w:rsidRPr="00007C02">
        <w:rPr>
          <w:sz w:val="16"/>
        </w:rPr>
        <w:t xml:space="preserve">Indeed, when </w:t>
      </w:r>
      <w:proofErr w:type="spellStart"/>
      <w:r w:rsidRPr="00007C02">
        <w:rPr>
          <w:sz w:val="16"/>
        </w:rPr>
        <w:t>analysed</w:t>
      </w:r>
      <w:proofErr w:type="spellEnd"/>
      <w:r w:rsidRPr="00007C02">
        <w:rPr>
          <w:sz w:val="16"/>
        </w:rPr>
        <w:t xml:space="preserve"> through the multiple analytical lenses that Ray cites, credible </w:t>
      </w:r>
      <w:proofErr w:type="gramStart"/>
      <w:r w:rsidRPr="00007C02">
        <w:rPr>
          <w:sz w:val="16"/>
        </w:rPr>
        <w:t>counter-arguments</w:t>
      </w:r>
      <w:proofErr w:type="gramEnd"/>
      <w:r w:rsidRPr="00007C02">
        <w:rPr>
          <w:sz w:val="16"/>
        </w:rPr>
        <w:t xml:space="preserve"> emerge to the democratic peace theory. However, despite the </w:t>
      </w:r>
      <w:r w:rsidRPr="00007C02">
        <w:rPr>
          <w:sz w:val="16"/>
        </w:rPr>
        <w:lastRenderedPageBreak/>
        <w:t xml:space="preserve">relative strength of these arguments, proponents of the theory have sufficiently defended their academic position; the democratic peace theory is far from a clear-cut scientific theory, however when asked ‘is peace between democracies more likely than peace between differing political leaderships?’ the answer must be given as a conditional yes. </w:t>
      </w:r>
    </w:p>
    <w:p w14:paraId="6CDA2DF3" w14:textId="77777777" w:rsidR="00057F96" w:rsidRDefault="00057F96" w:rsidP="00057F96">
      <w:pPr>
        <w:pStyle w:val="Heading4"/>
      </w:pPr>
      <w:r>
        <w:t xml:space="preserve">The Alternatives to Democracy are </w:t>
      </w:r>
      <w:r>
        <w:rPr>
          <w:u w:val="single"/>
        </w:rPr>
        <w:t>far-worse</w:t>
      </w:r>
      <w:r>
        <w:t xml:space="preserve"> – back-sliding causes </w:t>
      </w:r>
      <w:r>
        <w:rPr>
          <w:u w:val="single"/>
        </w:rPr>
        <w:t>authoritative</w:t>
      </w:r>
      <w:r>
        <w:t xml:space="preserve"> governance to fill-in. </w:t>
      </w:r>
    </w:p>
    <w:p w14:paraId="0921A19E" w14:textId="77777777" w:rsidR="00057F96" w:rsidRPr="000905E1" w:rsidRDefault="00057F96" w:rsidP="00057F96">
      <w:r w:rsidRPr="000905E1">
        <w:rPr>
          <w:rStyle w:val="Style13ptBold"/>
        </w:rPr>
        <w:t>Gat</w:t>
      </w:r>
      <w:r>
        <w:rPr>
          <w:rStyle w:val="Style13ptBold"/>
        </w:rPr>
        <w:t xml:space="preserve"> 11</w:t>
      </w:r>
      <w:r w:rsidRPr="000905E1">
        <w:t>, Azar. "The changing character of war." (2011).</w:t>
      </w:r>
      <w:r>
        <w:t xml:space="preserve"> (</w:t>
      </w:r>
      <w:r w:rsidRPr="003D52AB">
        <w:t xml:space="preserve">Professor at Tel Aviv University, </w:t>
      </w:r>
      <w:proofErr w:type="spellStart"/>
      <w:r w:rsidRPr="003D52AB">
        <w:t>Ezer</w:t>
      </w:r>
      <w:proofErr w:type="spellEnd"/>
      <w:r w:rsidRPr="003D52AB">
        <w:t xml:space="preserve"> </w:t>
      </w:r>
      <w:proofErr w:type="spellStart"/>
      <w:r w:rsidRPr="003D52AB">
        <w:t>Weizman</w:t>
      </w:r>
      <w:proofErr w:type="spellEnd"/>
      <w:r w:rsidRPr="003D52AB">
        <w:t xml:space="preserve"> Professor of National Security at Tel Aviv University</w:t>
      </w:r>
      <w:r>
        <w:t xml:space="preserve">)//Elmer </w:t>
      </w:r>
    </w:p>
    <w:p w14:paraId="6A41D1E2" w14:textId="77777777" w:rsidR="00057F96" w:rsidRDefault="00057F96" w:rsidP="00057F96">
      <w:pPr>
        <w:ind w:right="288"/>
        <w:rPr>
          <w:color w:val="000000" w:themeColor="text1"/>
          <w:sz w:val="12"/>
        </w:rPr>
      </w:pPr>
      <w:r w:rsidRPr="003D52AB">
        <w:rPr>
          <w:color w:val="000000" w:themeColor="text1"/>
          <w:sz w:val="12"/>
        </w:rPr>
        <w:t xml:space="preserve">Since 1945, </w:t>
      </w:r>
      <w:r w:rsidRPr="003D52AB">
        <w:rPr>
          <w:b/>
          <w:bCs/>
          <w:color w:val="000000" w:themeColor="text1"/>
          <w:u w:val="single"/>
        </w:rPr>
        <w:t xml:space="preserve">the </w:t>
      </w:r>
      <w:r w:rsidRPr="00FF2566">
        <w:rPr>
          <w:b/>
          <w:bCs/>
          <w:color w:val="000000" w:themeColor="text1"/>
          <w:highlight w:val="green"/>
          <w:u w:val="single"/>
        </w:rPr>
        <w:t xml:space="preserve">decline of </w:t>
      </w:r>
      <w:r w:rsidRPr="003D52AB">
        <w:rPr>
          <w:b/>
          <w:bCs/>
          <w:color w:val="000000" w:themeColor="text1"/>
          <w:u w:val="single"/>
        </w:rPr>
        <w:t xml:space="preserve">major </w:t>
      </w:r>
      <w:r w:rsidRPr="00FF2566">
        <w:rPr>
          <w:b/>
          <w:bCs/>
          <w:color w:val="000000" w:themeColor="text1"/>
          <w:highlight w:val="green"/>
          <w:u w:val="single"/>
        </w:rPr>
        <w:t xml:space="preserve">great power war </w:t>
      </w:r>
      <w:r w:rsidRPr="003D52AB">
        <w:rPr>
          <w:b/>
          <w:bCs/>
          <w:color w:val="000000" w:themeColor="text1"/>
          <w:u w:val="single"/>
        </w:rPr>
        <w:t xml:space="preserve">has </w:t>
      </w:r>
      <w:r w:rsidRPr="00FF2566">
        <w:rPr>
          <w:b/>
          <w:bCs/>
          <w:color w:val="000000" w:themeColor="text1"/>
          <w:highlight w:val="green"/>
          <w:u w:val="single"/>
        </w:rPr>
        <w:t>deepened</w:t>
      </w:r>
      <w:r w:rsidRPr="003D52AB">
        <w:rPr>
          <w:color w:val="000000" w:themeColor="text1"/>
          <w:sz w:val="12"/>
        </w:rPr>
        <w:t xml:space="preserve"> further. Nuclear weapons have concentrated the minds of all concerned wonderfully, but no less important have been the institutionalization of free trade and the closely related process of rapid and sustained economic growth throughout the capitalist world. The communist bloc did not participate in the system of free trade, but at least initially it too experienced substantial growth, and, unlike Germany and Japan, it was always sufﬁciently large and rich in natural resources to maintain an autarky of sorts. With the Soviet collapse and with the integration of the former communist powers into the global capitalist economy, the prospect of a major war within the developed world seems to have become very remote indeed. This is one of the main sources for the feeling that war has been transformed: its geopolitical </w:t>
      </w:r>
      <w:proofErr w:type="spellStart"/>
      <w:r w:rsidRPr="003D52AB">
        <w:rPr>
          <w:color w:val="000000" w:themeColor="text1"/>
          <w:sz w:val="12"/>
        </w:rPr>
        <w:t>centre</w:t>
      </w:r>
      <w:proofErr w:type="spellEnd"/>
      <w:r w:rsidRPr="003D52AB">
        <w:rPr>
          <w:color w:val="000000" w:themeColor="text1"/>
          <w:sz w:val="12"/>
        </w:rPr>
        <w:t xml:space="preserve"> of gravity has shifted radically. The modernized, economically developed parts of the world constitute a ‘zone of peace’. </w:t>
      </w:r>
      <w:r w:rsidRPr="003D52AB">
        <w:rPr>
          <w:b/>
          <w:bCs/>
          <w:color w:val="000000" w:themeColor="text1"/>
          <w:u w:val="single"/>
        </w:rPr>
        <w:t>War now seems to be conﬁned to the less-developed parts of the globe, the world’s ‘zone of war’,</w:t>
      </w:r>
      <w:r w:rsidRPr="003D52AB">
        <w:rPr>
          <w:color w:val="000000" w:themeColor="text1"/>
          <w:sz w:val="12"/>
        </w:rPr>
        <w:t xml:space="preserve"> </w:t>
      </w:r>
      <w:r w:rsidRPr="003D52AB">
        <w:rPr>
          <w:b/>
          <w:bCs/>
          <w:color w:val="000000" w:themeColor="text1"/>
          <w:u w:val="single"/>
        </w:rPr>
        <w:t>where countries that have</w:t>
      </w:r>
      <w:r w:rsidRPr="003D52AB">
        <w:rPr>
          <w:color w:val="000000" w:themeColor="text1"/>
          <w:sz w:val="12"/>
        </w:rPr>
        <w:t xml:space="preserve"> so far </w:t>
      </w:r>
      <w:r w:rsidRPr="003D52AB">
        <w:rPr>
          <w:b/>
          <w:bCs/>
          <w:color w:val="000000" w:themeColor="text1"/>
          <w:u w:val="single"/>
        </w:rPr>
        <w:t>failed to embrace modernization and its pacifying spin-off effects continue to be engaged in wars</w:t>
      </w:r>
      <w:r w:rsidRPr="003D52AB">
        <w:rPr>
          <w:color w:val="000000" w:themeColor="text1"/>
          <w:sz w:val="12"/>
        </w:rPr>
        <w:t xml:space="preserve"> among themselves, as well as with developed countries. While the trend is very real, </w:t>
      </w:r>
      <w:r w:rsidRPr="003D52AB">
        <w:rPr>
          <w:b/>
          <w:bCs/>
          <w:color w:val="000000" w:themeColor="text1"/>
          <w:u w:val="single"/>
        </w:rPr>
        <w:t>one wonders if the</w:t>
      </w:r>
      <w:r w:rsidRPr="003D52AB">
        <w:rPr>
          <w:color w:val="000000" w:themeColor="text1"/>
          <w:sz w:val="12"/>
        </w:rPr>
        <w:t xml:space="preserve"> near </w:t>
      </w:r>
      <w:r w:rsidRPr="003D52AB">
        <w:rPr>
          <w:b/>
          <w:bCs/>
          <w:color w:val="000000" w:themeColor="text1"/>
          <w:u w:val="single"/>
        </w:rPr>
        <w:t>disappearance of armed conﬂict within the developed world is likely to</w:t>
      </w:r>
      <w:r w:rsidRPr="003D52AB">
        <w:rPr>
          <w:color w:val="000000" w:themeColor="text1"/>
          <w:sz w:val="12"/>
        </w:rPr>
        <w:t xml:space="preserve"> </w:t>
      </w:r>
      <w:r w:rsidRPr="003D52AB">
        <w:rPr>
          <w:b/>
          <w:iCs/>
          <w:color w:val="000000" w:themeColor="text1"/>
          <w:u w:val="single"/>
          <w:bdr w:val="single" w:sz="18" w:space="0" w:color="auto"/>
        </w:rPr>
        <w:t>remain as stark</w:t>
      </w:r>
      <w:r w:rsidRPr="003D52AB">
        <w:rPr>
          <w:color w:val="000000" w:themeColor="text1"/>
          <w:sz w:val="12"/>
        </w:rPr>
        <w:t xml:space="preserve"> </w:t>
      </w:r>
      <w:r w:rsidRPr="003D52AB">
        <w:rPr>
          <w:b/>
          <w:bCs/>
          <w:color w:val="000000" w:themeColor="text1"/>
          <w:u w:val="single"/>
        </w:rPr>
        <w:t>as it has been since the collapse of communism</w:t>
      </w:r>
      <w:r w:rsidRPr="003D52AB">
        <w:rPr>
          <w:color w:val="000000" w:themeColor="text1"/>
          <w:sz w:val="12"/>
        </w:rPr>
        <w:t xml:space="preserve">. </w:t>
      </w:r>
      <w:r w:rsidRPr="003D52AB">
        <w:rPr>
          <w:b/>
          <w:bCs/>
          <w:color w:val="000000" w:themeColor="text1"/>
          <w:u w:val="single"/>
        </w:rPr>
        <w:t>The post-Cold War moment</w:t>
      </w:r>
      <w:r w:rsidRPr="003D52AB">
        <w:rPr>
          <w:color w:val="000000" w:themeColor="text1"/>
          <w:sz w:val="12"/>
        </w:rPr>
        <w:t xml:space="preserve"> may turn out to </w:t>
      </w:r>
      <w:r w:rsidRPr="003D52AB">
        <w:rPr>
          <w:b/>
          <w:bCs/>
          <w:color w:val="000000" w:themeColor="text1"/>
          <w:u w:val="single"/>
        </w:rPr>
        <w:t>be</w:t>
      </w:r>
      <w:r w:rsidRPr="003D52AB">
        <w:rPr>
          <w:color w:val="000000" w:themeColor="text1"/>
          <w:sz w:val="12"/>
        </w:rPr>
        <w:t xml:space="preserve"> a </w:t>
      </w:r>
      <w:r w:rsidRPr="003D52AB">
        <w:rPr>
          <w:b/>
          <w:iCs/>
          <w:color w:val="000000" w:themeColor="text1"/>
          <w:u w:val="single"/>
          <w:bdr w:val="single" w:sz="18" w:space="0" w:color="auto"/>
        </w:rPr>
        <w:t>ﬂeeting</w:t>
      </w:r>
      <w:r w:rsidRPr="003D52AB">
        <w:rPr>
          <w:color w:val="000000" w:themeColor="text1"/>
          <w:sz w:val="12"/>
        </w:rPr>
        <w:t xml:space="preserve"> one. </w:t>
      </w:r>
      <w:r w:rsidRPr="003D52AB">
        <w:rPr>
          <w:b/>
          <w:bCs/>
          <w:color w:val="000000" w:themeColor="text1"/>
          <w:u w:val="single"/>
        </w:rPr>
        <w:t xml:space="preserve">The </w:t>
      </w:r>
      <w:r w:rsidRPr="00FF2566">
        <w:rPr>
          <w:b/>
          <w:bCs/>
          <w:color w:val="000000" w:themeColor="text1"/>
          <w:highlight w:val="green"/>
          <w:u w:val="single"/>
        </w:rPr>
        <w:t xml:space="preserve">probability of major wars </w:t>
      </w:r>
      <w:r w:rsidRPr="003D52AB">
        <w:rPr>
          <w:b/>
          <w:bCs/>
          <w:color w:val="000000" w:themeColor="text1"/>
          <w:u w:val="single"/>
        </w:rPr>
        <w:t xml:space="preserve">within the developed world </w:t>
      </w:r>
      <w:r w:rsidRPr="00FF2566">
        <w:rPr>
          <w:b/>
          <w:bCs/>
          <w:color w:val="000000" w:themeColor="text1"/>
          <w:highlight w:val="green"/>
          <w:u w:val="single"/>
        </w:rPr>
        <w:t>remains low</w:t>
      </w:r>
      <w:r w:rsidRPr="003D52AB">
        <w:rPr>
          <w:color w:val="000000" w:themeColor="text1"/>
          <w:sz w:val="12"/>
        </w:rPr>
        <w:t xml:space="preserve">—because of the factors already mentioned: increasing wealth, economic openness and interdependence, and nuclear deterrence. </w:t>
      </w:r>
      <w:r w:rsidRPr="003D52AB">
        <w:rPr>
          <w:b/>
          <w:bCs/>
          <w:color w:val="000000" w:themeColor="text1"/>
          <w:u w:val="single"/>
        </w:rPr>
        <w:t>But the deep sense of change</w:t>
      </w:r>
      <w:r w:rsidRPr="003D52AB">
        <w:rPr>
          <w:color w:val="000000" w:themeColor="text1"/>
          <w:sz w:val="12"/>
        </w:rPr>
        <w:t xml:space="preserve"> prevailing since 1989 </w:t>
      </w:r>
      <w:r w:rsidRPr="003D52AB">
        <w:rPr>
          <w:b/>
          <w:bCs/>
          <w:color w:val="000000" w:themeColor="text1"/>
          <w:u w:val="single"/>
        </w:rPr>
        <w:t>has been based on the far more radical notion that the triumph of capitalism</w:t>
      </w:r>
      <w:r w:rsidRPr="003D52AB">
        <w:rPr>
          <w:color w:val="000000" w:themeColor="text1"/>
          <w:sz w:val="12"/>
        </w:rPr>
        <w:t xml:space="preserve"> also </w:t>
      </w:r>
      <w:r w:rsidRPr="003D52AB">
        <w:rPr>
          <w:b/>
          <w:bCs/>
          <w:color w:val="000000" w:themeColor="text1"/>
          <w:u w:val="single"/>
        </w:rPr>
        <w:t xml:space="preserve">spelled </w:t>
      </w:r>
      <w:r w:rsidRPr="00FF2566">
        <w:rPr>
          <w:b/>
          <w:bCs/>
          <w:color w:val="000000" w:themeColor="text1"/>
          <w:highlight w:val="green"/>
          <w:u w:val="single"/>
        </w:rPr>
        <w:t xml:space="preserve">the </w:t>
      </w:r>
      <w:r w:rsidRPr="003D52AB">
        <w:rPr>
          <w:b/>
          <w:bCs/>
          <w:color w:val="000000" w:themeColor="text1"/>
          <w:u w:val="single"/>
        </w:rPr>
        <w:t xml:space="preserve">irresistible ultimate </w:t>
      </w:r>
      <w:r w:rsidRPr="00FF2566">
        <w:rPr>
          <w:b/>
          <w:bCs/>
          <w:color w:val="000000" w:themeColor="text1"/>
          <w:highlight w:val="green"/>
          <w:u w:val="single"/>
        </w:rPr>
        <w:t>victory of democracy</w:t>
      </w:r>
      <w:r w:rsidRPr="003D52AB">
        <w:rPr>
          <w:color w:val="000000" w:themeColor="text1"/>
          <w:sz w:val="12"/>
        </w:rPr>
        <w:t xml:space="preserve">; and that in an afﬂuent and democratic world, major conﬂict no longer needs to be feared or seriously prepared for. </w:t>
      </w:r>
      <w:r w:rsidRPr="003D52AB">
        <w:rPr>
          <w:b/>
          <w:bCs/>
          <w:color w:val="000000" w:themeColor="text1"/>
          <w:u w:val="single"/>
        </w:rPr>
        <w:t>This notion</w:t>
      </w:r>
      <w:r w:rsidRPr="003D52AB">
        <w:rPr>
          <w:color w:val="000000" w:themeColor="text1"/>
          <w:sz w:val="12"/>
        </w:rPr>
        <w:t xml:space="preserve">, however, </w:t>
      </w:r>
      <w:r w:rsidRPr="00FF2566">
        <w:rPr>
          <w:b/>
          <w:bCs/>
          <w:color w:val="000000" w:themeColor="text1"/>
          <w:highlight w:val="green"/>
          <w:u w:val="single"/>
        </w:rPr>
        <w:t>is</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fast eroding</w:t>
      </w:r>
      <w:r w:rsidRPr="00FF2566">
        <w:rPr>
          <w:color w:val="000000" w:themeColor="text1"/>
          <w:sz w:val="12"/>
          <w:highlight w:val="green"/>
        </w:rPr>
        <w:t xml:space="preserve"> </w:t>
      </w:r>
      <w:r w:rsidRPr="00FF2566">
        <w:rPr>
          <w:b/>
          <w:bCs/>
          <w:color w:val="000000" w:themeColor="text1"/>
          <w:highlight w:val="green"/>
          <w:u w:val="single"/>
        </w:rPr>
        <w:t xml:space="preserve">with </w:t>
      </w:r>
      <w:r w:rsidRPr="003D52AB">
        <w:rPr>
          <w:b/>
          <w:bCs/>
          <w:color w:val="000000" w:themeColor="text1"/>
          <w:u w:val="single"/>
        </w:rPr>
        <w:t xml:space="preserve">the </w:t>
      </w:r>
      <w:r w:rsidRPr="00FF2566">
        <w:rPr>
          <w:b/>
          <w:bCs/>
          <w:color w:val="000000" w:themeColor="text1"/>
          <w:highlight w:val="green"/>
          <w:u w:val="single"/>
        </w:rPr>
        <w:t xml:space="preserve">return of </w:t>
      </w:r>
      <w:r w:rsidRPr="003D52AB">
        <w:rPr>
          <w:b/>
          <w:bCs/>
          <w:color w:val="000000" w:themeColor="text1"/>
          <w:u w:val="single"/>
        </w:rPr>
        <w:t xml:space="preserve">capitalist </w:t>
      </w:r>
      <w:r w:rsidRPr="00FF2566">
        <w:rPr>
          <w:b/>
          <w:bCs/>
          <w:color w:val="000000" w:themeColor="text1"/>
          <w:highlight w:val="green"/>
          <w:u w:val="single"/>
        </w:rPr>
        <w:t xml:space="preserve">non-democratic </w:t>
      </w:r>
      <w:r w:rsidRPr="003D52AB">
        <w:rPr>
          <w:b/>
          <w:bCs/>
          <w:color w:val="000000" w:themeColor="text1"/>
          <w:u w:val="single"/>
        </w:rPr>
        <w:t xml:space="preserve">great </w:t>
      </w:r>
      <w:r w:rsidRPr="00FF2566">
        <w:rPr>
          <w:b/>
          <w:bCs/>
          <w:color w:val="000000" w:themeColor="text1"/>
          <w:highlight w:val="green"/>
          <w:u w:val="single"/>
        </w:rPr>
        <w:t xml:space="preserve">powers </w:t>
      </w:r>
      <w:r w:rsidRPr="003D52AB">
        <w:rPr>
          <w:b/>
          <w:bCs/>
          <w:color w:val="000000" w:themeColor="text1"/>
          <w:u w:val="single"/>
        </w:rPr>
        <w:t>that have been absent from the international system since 1945</w:t>
      </w:r>
      <w:r w:rsidRPr="003D52AB">
        <w:rPr>
          <w:color w:val="000000" w:themeColor="text1"/>
          <w:sz w:val="12"/>
        </w:rPr>
        <w:t xml:space="preserve">. Above all, there is the formerly communist and fast industrializing authoritarian-capitalist </w:t>
      </w:r>
      <w:r w:rsidRPr="00FF2566">
        <w:rPr>
          <w:b/>
          <w:bCs/>
          <w:color w:val="000000" w:themeColor="text1"/>
          <w:highlight w:val="green"/>
          <w:u w:val="single"/>
        </w:rPr>
        <w:t>China</w:t>
      </w:r>
      <w:r w:rsidRPr="003D52AB">
        <w:rPr>
          <w:color w:val="000000" w:themeColor="text1"/>
          <w:sz w:val="12"/>
        </w:rPr>
        <w:t xml:space="preserve">, whose massive growth </w:t>
      </w:r>
      <w:r w:rsidRPr="00FF2566">
        <w:rPr>
          <w:b/>
          <w:bCs/>
          <w:color w:val="000000" w:themeColor="text1"/>
          <w:highlight w:val="green"/>
          <w:u w:val="single"/>
        </w:rPr>
        <w:t>represents the greatest change in</w:t>
      </w:r>
      <w:r w:rsidRPr="003D52AB">
        <w:rPr>
          <w:b/>
          <w:bCs/>
          <w:color w:val="000000" w:themeColor="text1"/>
          <w:u w:val="single"/>
        </w:rPr>
        <w:t xml:space="preserve"> the global balance of power. </w:t>
      </w:r>
      <w:r w:rsidRPr="00FF2566">
        <w:rPr>
          <w:b/>
          <w:bCs/>
          <w:color w:val="000000" w:themeColor="text1"/>
          <w:highlight w:val="green"/>
          <w:u w:val="single"/>
        </w:rPr>
        <w:t>Russia</w:t>
      </w:r>
      <w:r w:rsidRPr="00FF2566">
        <w:rPr>
          <w:color w:val="000000" w:themeColor="text1"/>
          <w:sz w:val="12"/>
          <w:highlight w:val="green"/>
        </w:rPr>
        <w:t xml:space="preserve">, </w:t>
      </w:r>
      <w:r w:rsidRPr="003D52AB">
        <w:rPr>
          <w:color w:val="000000" w:themeColor="text1"/>
          <w:sz w:val="12"/>
        </w:rPr>
        <w:t xml:space="preserve">too, </w:t>
      </w:r>
      <w:r w:rsidRPr="00FF2566">
        <w:rPr>
          <w:b/>
          <w:bCs/>
          <w:color w:val="000000" w:themeColor="text1"/>
          <w:highlight w:val="green"/>
          <w:u w:val="single"/>
        </w:rPr>
        <w:t>is retreating</w:t>
      </w:r>
      <w:r w:rsidRPr="003D52AB">
        <w:rPr>
          <w:b/>
          <w:bCs/>
          <w:color w:val="000000" w:themeColor="text1"/>
          <w:u w:val="single"/>
        </w:rPr>
        <w:t xml:space="preserve"> from its </w:t>
      </w:r>
      <w:proofErr w:type="spellStart"/>
      <w:r w:rsidRPr="003D52AB">
        <w:rPr>
          <w:b/>
          <w:bCs/>
          <w:color w:val="000000" w:themeColor="text1"/>
          <w:u w:val="single"/>
        </w:rPr>
        <w:t>postcommunist</w:t>
      </w:r>
      <w:proofErr w:type="spellEnd"/>
      <w:r w:rsidRPr="003D52AB">
        <w:rPr>
          <w:b/>
          <w:bCs/>
          <w:color w:val="000000" w:themeColor="text1"/>
          <w:u w:val="single"/>
        </w:rPr>
        <w:t xml:space="preserve"> liberalism and assuming an increasingly authoritarian </w:t>
      </w:r>
      <w:proofErr w:type="gramStart"/>
      <w:r w:rsidRPr="003D52AB">
        <w:rPr>
          <w:b/>
          <w:bCs/>
          <w:color w:val="000000" w:themeColor="text1"/>
          <w:u w:val="single"/>
        </w:rPr>
        <w:t>character</w:t>
      </w:r>
      <w:r w:rsidRPr="003D52AB">
        <w:rPr>
          <w:color w:val="000000" w:themeColor="text1"/>
          <w:sz w:val="12"/>
        </w:rPr>
        <w:t>.¶</w:t>
      </w:r>
      <w:proofErr w:type="gramEnd"/>
      <w:r w:rsidRPr="003D52AB">
        <w:rPr>
          <w:color w:val="000000" w:themeColor="text1"/>
          <w:sz w:val="12"/>
        </w:rPr>
        <w:t xml:space="preserve"> </w:t>
      </w:r>
      <w:r w:rsidRPr="00FF2566">
        <w:rPr>
          <w:b/>
          <w:bCs/>
          <w:color w:val="000000" w:themeColor="text1"/>
          <w:highlight w:val="green"/>
          <w:u w:val="single"/>
        </w:rPr>
        <w:t xml:space="preserve">Authoritarian capitalism may be </w:t>
      </w:r>
      <w:r w:rsidRPr="00FF2566">
        <w:rPr>
          <w:b/>
          <w:iCs/>
          <w:color w:val="000000" w:themeColor="text1"/>
          <w:highlight w:val="green"/>
          <w:u w:val="single"/>
          <w:bdr w:val="single" w:sz="18" w:space="0" w:color="auto"/>
        </w:rPr>
        <w:t xml:space="preserve">more viable </w:t>
      </w:r>
      <w:r w:rsidRPr="003D52AB">
        <w:rPr>
          <w:b/>
          <w:iCs/>
          <w:color w:val="000000" w:themeColor="text1"/>
          <w:u w:val="single"/>
          <w:bdr w:val="single" w:sz="18" w:space="0" w:color="auto"/>
        </w:rPr>
        <w:t>than people tend to assume</w:t>
      </w:r>
      <w:r w:rsidRPr="003D52AB">
        <w:rPr>
          <w:color w:val="000000" w:themeColor="text1"/>
          <w:sz w:val="12"/>
        </w:rPr>
        <w:t xml:space="preserve">. 8 The communist great powers failed even though they were potentially larger than the democracies, because their economic systems failed them. By contrast, the </w:t>
      </w:r>
      <w:r w:rsidRPr="003D52AB">
        <w:rPr>
          <w:b/>
          <w:bCs/>
          <w:color w:val="000000" w:themeColor="text1"/>
          <w:u w:val="single"/>
        </w:rPr>
        <w:t>capitalist authoritarian/totalitarian powers during the ﬁrst half of the twentieth century, Germany and Japan</w:t>
      </w:r>
      <w:r w:rsidRPr="003D52AB">
        <w:rPr>
          <w:color w:val="000000" w:themeColor="text1"/>
          <w:sz w:val="12"/>
        </w:rPr>
        <w:t xml:space="preserve">, particularly the former, </w:t>
      </w:r>
      <w:r w:rsidRPr="003D52AB">
        <w:rPr>
          <w:b/>
          <w:bCs/>
          <w:color w:val="000000" w:themeColor="text1"/>
          <w:u w:val="single"/>
        </w:rPr>
        <w:t>were as efﬁcient economically as</w:t>
      </w:r>
      <w:r w:rsidRPr="003D52AB">
        <w:rPr>
          <w:color w:val="000000" w:themeColor="text1"/>
          <w:sz w:val="12"/>
        </w:rPr>
        <w:t xml:space="preserve">, </w:t>
      </w:r>
      <w:r w:rsidRPr="003D52AB">
        <w:rPr>
          <w:b/>
          <w:bCs/>
          <w:color w:val="000000" w:themeColor="text1"/>
          <w:u w:val="single"/>
        </w:rPr>
        <w:t>and</w:t>
      </w:r>
      <w:r w:rsidRPr="003D52AB">
        <w:rPr>
          <w:color w:val="000000" w:themeColor="text1"/>
          <w:sz w:val="12"/>
        </w:rPr>
        <w:t xml:space="preserve"> if </w:t>
      </w:r>
      <w:proofErr w:type="gramStart"/>
      <w:r w:rsidRPr="003D52AB">
        <w:rPr>
          <w:color w:val="000000" w:themeColor="text1"/>
          <w:sz w:val="12"/>
        </w:rPr>
        <w:t>anything</w:t>
      </w:r>
      <w:proofErr w:type="gramEnd"/>
      <w:r w:rsidRPr="003D52AB">
        <w:rPr>
          <w:color w:val="000000" w:themeColor="text1"/>
          <w:sz w:val="12"/>
        </w:rPr>
        <w:t xml:space="preserve"> </w:t>
      </w:r>
      <w:r w:rsidRPr="003D52AB">
        <w:rPr>
          <w:b/>
          <w:bCs/>
          <w:color w:val="000000" w:themeColor="text1"/>
          <w:u w:val="single"/>
        </w:rPr>
        <w:t>more successful militarily than,</w:t>
      </w:r>
      <w:r w:rsidRPr="003D52AB">
        <w:rPr>
          <w:color w:val="000000" w:themeColor="text1"/>
          <w:sz w:val="12"/>
        </w:rPr>
        <w:t xml:space="preserve"> </w:t>
      </w:r>
      <w:r w:rsidRPr="003D52AB">
        <w:rPr>
          <w:b/>
          <w:bCs/>
          <w:color w:val="000000" w:themeColor="text1"/>
          <w:u w:val="single"/>
        </w:rPr>
        <w:t>their democratic counterparts</w:t>
      </w:r>
      <w:r w:rsidRPr="003D52AB">
        <w:rPr>
          <w:color w:val="000000" w:themeColor="text1"/>
          <w:sz w:val="12"/>
        </w:rPr>
        <w:t xml:space="preserve">. They were defeated in war mainly because they were too small and ultimately succumbed to the exceptional continental size of the United States (in alliance with the communist Soviet Union during the Second World War). However, the </w:t>
      </w:r>
      <w:r w:rsidRPr="003D52AB">
        <w:rPr>
          <w:b/>
          <w:bCs/>
          <w:color w:val="000000" w:themeColor="text1"/>
          <w:u w:val="single"/>
        </w:rPr>
        <w:t>new non-democratic powers are both</w:t>
      </w:r>
      <w:r w:rsidRPr="003D52AB">
        <w:rPr>
          <w:color w:val="000000" w:themeColor="text1"/>
          <w:sz w:val="12"/>
        </w:rPr>
        <w:t xml:space="preserve"> </w:t>
      </w:r>
      <w:r w:rsidRPr="003D52AB">
        <w:rPr>
          <w:b/>
          <w:bCs/>
          <w:color w:val="000000" w:themeColor="text1"/>
          <w:u w:val="single"/>
        </w:rPr>
        <w:t>large and capitalist.</w:t>
      </w:r>
      <w:r w:rsidRPr="003D52AB">
        <w:rPr>
          <w:color w:val="000000" w:themeColor="text1"/>
          <w:sz w:val="12"/>
        </w:rPr>
        <w:t xml:space="preserve"> </w:t>
      </w:r>
      <w:r w:rsidRPr="003D52AB">
        <w:rPr>
          <w:b/>
          <w:bCs/>
          <w:color w:val="000000" w:themeColor="text1"/>
          <w:u w:val="single"/>
        </w:rPr>
        <w:t>China</w:t>
      </w:r>
      <w:r w:rsidRPr="003D52AB">
        <w:rPr>
          <w:color w:val="000000" w:themeColor="text1"/>
          <w:sz w:val="12"/>
        </w:rPr>
        <w:t xml:space="preserve"> in particular </w:t>
      </w:r>
      <w:r w:rsidRPr="003D52AB">
        <w:rPr>
          <w:b/>
          <w:bCs/>
          <w:color w:val="000000" w:themeColor="text1"/>
          <w:u w:val="single"/>
        </w:rPr>
        <w:t>is the largest player in the international system in terms of population and is showing spectacular economic growth</w:t>
      </w:r>
      <w:r w:rsidRPr="003D52AB">
        <w:rPr>
          <w:color w:val="000000" w:themeColor="text1"/>
          <w:sz w:val="12"/>
        </w:rPr>
        <w:t xml:space="preserve"> that within a generation or two is likely to make it a true non-democratic superpower.</w:t>
      </w:r>
      <w:r>
        <w:rPr>
          <w:color w:val="000000" w:themeColor="text1"/>
          <w:sz w:val="12"/>
        </w:rPr>
        <w:t xml:space="preserve"> </w:t>
      </w:r>
      <w:r w:rsidRPr="003D52AB">
        <w:rPr>
          <w:color w:val="000000" w:themeColor="text1"/>
          <w:sz w:val="12"/>
        </w:rPr>
        <w:t xml:space="preserve">Although </w:t>
      </w:r>
      <w:r w:rsidRPr="003D52AB">
        <w:rPr>
          <w:b/>
          <w:bCs/>
          <w:color w:val="000000" w:themeColor="text1"/>
          <w:u w:val="single"/>
        </w:rPr>
        <w:t>the return of capitalist non-democratic great powers</w:t>
      </w:r>
      <w:r w:rsidRPr="003D52AB">
        <w:rPr>
          <w:color w:val="000000" w:themeColor="text1"/>
          <w:sz w:val="12"/>
        </w:rPr>
        <w:t xml:space="preserve"> does not necessarily imply open conﬂict or war, it </w:t>
      </w:r>
      <w:r w:rsidRPr="003D52AB">
        <w:rPr>
          <w:b/>
          <w:bCs/>
          <w:color w:val="000000" w:themeColor="text1"/>
          <w:u w:val="single"/>
        </w:rPr>
        <w:t xml:space="preserve">might indicate that the </w:t>
      </w:r>
      <w:r w:rsidRPr="00FF2566">
        <w:rPr>
          <w:b/>
          <w:bCs/>
          <w:color w:val="000000" w:themeColor="text1"/>
          <w:highlight w:val="green"/>
          <w:u w:val="single"/>
        </w:rPr>
        <w:t>democratic hegemony</w:t>
      </w:r>
      <w:r w:rsidRPr="003D52AB">
        <w:rPr>
          <w:b/>
          <w:bCs/>
          <w:color w:val="000000" w:themeColor="text1"/>
          <w:u w:val="single"/>
        </w:rPr>
        <w:t xml:space="preserve"> since the Soviet Union’s collapse </w:t>
      </w:r>
      <w:r w:rsidRPr="00FF2566">
        <w:rPr>
          <w:b/>
          <w:bCs/>
          <w:color w:val="000000" w:themeColor="text1"/>
          <w:highlight w:val="green"/>
          <w:u w:val="single"/>
        </w:rPr>
        <w:t>could be</w:t>
      </w:r>
      <w:r w:rsidRPr="00FF2566">
        <w:rPr>
          <w:color w:val="000000" w:themeColor="text1"/>
          <w:sz w:val="12"/>
          <w:highlight w:val="green"/>
        </w:rPr>
        <w:t xml:space="preserve"> </w:t>
      </w:r>
      <w:r w:rsidRPr="00FF2566">
        <w:rPr>
          <w:b/>
          <w:iCs/>
          <w:color w:val="000000" w:themeColor="text1"/>
          <w:highlight w:val="green"/>
          <w:u w:val="single"/>
          <w:bdr w:val="single" w:sz="18" w:space="0" w:color="auto"/>
        </w:rPr>
        <w:t>short-lived</w:t>
      </w:r>
      <w:r w:rsidRPr="00FF2566">
        <w:rPr>
          <w:color w:val="000000" w:themeColor="text1"/>
          <w:sz w:val="12"/>
          <w:highlight w:val="green"/>
        </w:rPr>
        <w:t xml:space="preserve"> </w:t>
      </w:r>
      <w:r w:rsidRPr="00FF2566">
        <w:rPr>
          <w:b/>
          <w:bCs/>
          <w:color w:val="000000" w:themeColor="text1"/>
          <w:highlight w:val="green"/>
          <w:u w:val="single"/>
        </w:rPr>
        <w:t>and</w:t>
      </w:r>
      <w:r w:rsidRPr="003D52AB">
        <w:rPr>
          <w:b/>
          <w:bCs/>
          <w:color w:val="000000" w:themeColor="text1"/>
          <w:u w:val="single"/>
        </w:rPr>
        <w:t xml:space="preserve"> that</w:t>
      </w:r>
      <w:r w:rsidRPr="003D52AB">
        <w:rPr>
          <w:color w:val="000000" w:themeColor="text1"/>
          <w:sz w:val="12"/>
        </w:rPr>
        <w:t xml:space="preserve"> </w:t>
      </w:r>
      <w:r w:rsidRPr="003D52AB">
        <w:rPr>
          <w:b/>
          <w:iCs/>
          <w:color w:val="000000" w:themeColor="text1"/>
          <w:u w:val="single"/>
          <w:bdr w:val="single" w:sz="18" w:space="0" w:color="auto"/>
        </w:rPr>
        <w:t xml:space="preserve">a </w:t>
      </w:r>
      <w:r w:rsidRPr="00FF2566">
        <w:rPr>
          <w:b/>
          <w:iCs/>
          <w:color w:val="000000" w:themeColor="text1"/>
          <w:highlight w:val="green"/>
          <w:u w:val="single"/>
          <w:bdr w:val="single" w:sz="18" w:space="0" w:color="auto"/>
        </w:rPr>
        <w:t xml:space="preserve">universal ‘democratic peace’ </w:t>
      </w:r>
      <w:r w:rsidRPr="003D52AB">
        <w:rPr>
          <w:b/>
          <w:iCs/>
          <w:color w:val="000000" w:themeColor="text1"/>
          <w:u w:val="single"/>
          <w:bdr w:val="single" w:sz="18" w:space="0" w:color="auto"/>
        </w:rPr>
        <w:t xml:space="preserve">may still be </w:t>
      </w:r>
      <w:r w:rsidRPr="00FF2566">
        <w:rPr>
          <w:b/>
          <w:iCs/>
          <w:color w:val="000000" w:themeColor="text1"/>
          <w:highlight w:val="green"/>
          <w:u w:val="single"/>
          <w:bdr w:val="single" w:sz="18" w:space="0" w:color="auto"/>
        </w:rPr>
        <w:t>far off</w:t>
      </w:r>
      <w:r w:rsidRPr="003D52AB">
        <w:rPr>
          <w:color w:val="000000" w:themeColor="text1"/>
          <w:sz w:val="12"/>
        </w:rPr>
        <w:t xml:space="preserve">. The new capitalist authoritarian powers are deeply integrated into the world economy. They partake of the development-open-trade-capitalist cause of peace, but not of the liberal democratic cause. Thus, it is crucially important that any protectionist turn in the system is avoided so as to prevent a grab for markets and raw materials such as that which followed the disastrous slide into imperial protectionism and conﬂict during the ﬁrst part of the twentieth century. Of course, the openness of the world economy does not depend exclusively on the democracies. In time, China itself might become more protectionist, as it grows wealthier, its </w:t>
      </w:r>
      <w:proofErr w:type="spellStart"/>
      <w:r w:rsidRPr="003D52AB">
        <w:rPr>
          <w:color w:val="000000" w:themeColor="text1"/>
          <w:sz w:val="12"/>
        </w:rPr>
        <w:t>labour</w:t>
      </w:r>
      <w:proofErr w:type="spellEnd"/>
      <w:r w:rsidRPr="003D52AB">
        <w:rPr>
          <w:color w:val="000000" w:themeColor="text1"/>
          <w:sz w:val="12"/>
        </w:rPr>
        <w:t xml:space="preserve"> costs rise, and its current competitive edge diminishes.</w:t>
      </w:r>
      <w:r>
        <w:rPr>
          <w:color w:val="000000" w:themeColor="text1"/>
          <w:sz w:val="12"/>
        </w:rPr>
        <w:t xml:space="preserve"> </w:t>
      </w:r>
      <w:r w:rsidRPr="003D52AB">
        <w:rPr>
          <w:color w:val="000000" w:themeColor="text1"/>
          <w:sz w:val="12"/>
        </w:rPr>
        <w:t xml:space="preserve">With the possible exception of the sore Taiwan problem, China is likely to be less restless and revisionist than the territorially conﬁned Germany and Japan were. Russia, which is still reeling from having lost an empire, may be more problematic. However, </w:t>
      </w:r>
      <w:r w:rsidRPr="00FF2566">
        <w:rPr>
          <w:b/>
          <w:bCs/>
          <w:color w:val="000000" w:themeColor="text1"/>
          <w:highlight w:val="green"/>
          <w:u w:val="single"/>
        </w:rPr>
        <w:t>as China grows</w:t>
      </w:r>
      <w:r w:rsidRPr="003D52AB">
        <w:rPr>
          <w:b/>
          <w:bCs/>
          <w:color w:val="000000" w:themeColor="text1"/>
          <w:u w:val="single"/>
        </w:rPr>
        <w:t xml:space="preserve"> in power, it is likely to become more assertive,</w:t>
      </w:r>
      <w:r w:rsidRPr="003D52AB">
        <w:rPr>
          <w:color w:val="000000" w:themeColor="text1"/>
          <w:sz w:val="12"/>
        </w:rPr>
        <w:t xml:space="preserve"> </w:t>
      </w:r>
      <w:r w:rsidRPr="003D52AB">
        <w:rPr>
          <w:b/>
          <w:bCs/>
          <w:color w:val="000000" w:themeColor="text1"/>
          <w:u w:val="single"/>
        </w:rPr>
        <w:t>ﬂex its muscles, and behave like a superpower</w:t>
      </w:r>
      <w:r w:rsidRPr="003D52AB">
        <w:rPr>
          <w:color w:val="000000" w:themeColor="text1"/>
          <w:sz w:val="12"/>
        </w:rPr>
        <w:t xml:space="preserve">, even if it does not become particularly aggressive. The </w:t>
      </w:r>
      <w:r w:rsidRPr="003D52AB">
        <w:rPr>
          <w:b/>
          <w:bCs/>
          <w:color w:val="000000" w:themeColor="text1"/>
          <w:u w:val="single"/>
        </w:rPr>
        <w:lastRenderedPageBreak/>
        <w:t>democratic and non-democratic powers may coexist more or less peacefully</w:t>
      </w:r>
      <w:r w:rsidRPr="003D52AB">
        <w:rPr>
          <w:color w:val="000000" w:themeColor="text1"/>
          <w:sz w:val="12"/>
        </w:rPr>
        <w:t xml:space="preserve">, albeit warily, side by side, armed because of mutual fear and suspicion, as a result of the so-called ‘security dilemma’, and against worst-case scenarios. </w:t>
      </w:r>
      <w:r w:rsidRPr="003D52AB">
        <w:rPr>
          <w:b/>
          <w:bCs/>
          <w:color w:val="000000" w:themeColor="text1"/>
          <w:u w:val="single"/>
        </w:rPr>
        <w:t xml:space="preserve">But </w:t>
      </w:r>
      <w:r w:rsidRPr="00FF2566">
        <w:rPr>
          <w:b/>
          <w:bCs/>
          <w:color w:val="000000" w:themeColor="text1"/>
          <w:highlight w:val="green"/>
          <w:u w:val="single"/>
        </w:rPr>
        <w:t>there is</w:t>
      </w:r>
      <w:r w:rsidRPr="00FF2566">
        <w:rPr>
          <w:color w:val="000000" w:themeColor="text1"/>
          <w:sz w:val="12"/>
          <w:highlight w:val="green"/>
        </w:rPr>
        <w:t xml:space="preserve"> </w:t>
      </w:r>
      <w:r w:rsidRPr="003D52AB">
        <w:rPr>
          <w:color w:val="000000" w:themeColor="text1"/>
          <w:sz w:val="12"/>
        </w:rPr>
        <w:t xml:space="preserve">also </w:t>
      </w:r>
      <w:r w:rsidRPr="00FF2566">
        <w:rPr>
          <w:b/>
          <w:bCs/>
          <w:color w:val="000000" w:themeColor="text1"/>
          <w:highlight w:val="green"/>
          <w:u w:val="single"/>
        </w:rPr>
        <w:t>the prospect of</w:t>
      </w:r>
      <w:r w:rsidRPr="00FF2566">
        <w:rPr>
          <w:color w:val="000000" w:themeColor="text1"/>
          <w:sz w:val="12"/>
          <w:highlight w:val="green"/>
        </w:rPr>
        <w:t xml:space="preserve"> </w:t>
      </w:r>
      <w:r w:rsidRPr="00FF2566">
        <w:rPr>
          <w:b/>
          <w:bCs/>
          <w:color w:val="000000" w:themeColor="text1"/>
          <w:highlight w:val="green"/>
          <w:u w:val="single"/>
        </w:rPr>
        <w:t>more antagonistic relations</w:t>
      </w:r>
      <w:r w:rsidRPr="00FF2566">
        <w:rPr>
          <w:color w:val="000000" w:themeColor="text1"/>
          <w:sz w:val="12"/>
          <w:highlight w:val="green"/>
        </w:rPr>
        <w:t xml:space="preserve">, </w:t>
      </w:r>
      <w:r w:rsidRPr="00FF2566">
        <w:rPr>
          <w:b/>
          <w:bCs/>
          <w:color w:val="000000" w:themeColor="text1"/>
          <w:highlight w:val="green"/>
          <w:u w:val="single"/>
        </w:rPr>
        <w:t>accentuated ideological rivalry</w:t>
      </w:r>
      <w:r w:rsidRPr="00FF2566">
        <w:rPr>
          <w:color w:val="000000" w:themeColor="text1"/>
          <w:sz w:val="12"/>
          <w:highlight w:val="green"/>
        </w:rPr>
        <w:t>,</w:t>
      </w:r>
      <w:r w:rsidRPr="003D52AB">
        <w:rPr>
          <w:color w:val="000000" w:themeColor="text1"/>
          <w:sz w:val="12"/>
        </w:rPr>
        <w:t xml:space="preserve"> </w:t>
      </w:r>
      <w:r w:rsidRPr="003D52AB">
        <w:rPr>
          <w:b/>
          <w:iCs/>
          <w:color w:val="000000" w:themeColor="text1"/>
          <w:u w:val="single"/>
          <w:bdr w:val="single" w:sz="18" w:space="0" w:color="auto"/>
        </w:rPr>
        <w:t xml:space="preserve">potential and actual </w:t>
      </w:r>
      <w:r w:rsidRPr="00FF2566">
        <w:rPr>
          <w:b/>
          <w:iCs/>
          <w:color w:val="000000" w:themeColor="text1"/>
          <w:highlight w:val="green"/>
          <w:u w:val="single"/>
          <w:bdr w:val="single" w:sz="18" w:space="0" w:color="auto"/>
        </w:rPr>
        <w:t>conﬂict,</w:t>
      </w:r>
      <w:r w:rsidRPr="00FF2566">
        <w:rPr>
          <w:color w:val="000000" w:themeColor="text1"/>
          <w:sz w:val="12"/>
          <w:highlight w:val="green"/>
        </w:rPr>
        <w:t xml:space="preserve"> </w:t>
      </w:r>
      <w:r w:rsidRPr="00FF2566">
        <w:rPr>
          <w:b/>
          <w:bCs/>
          <w:color w:val="000000" w:themeColor="text1"/>
          <w:highlight w:val="green"/>
          <w:u w:val="single"/>
        </w:rPr>
        <w:t>intensiﬁed arms races</w:t>
      </w:r>
      <w:r w:rsidRPr="003D52AB">
        <w:rPr>
          <w:color w:val="000000" w:themeColor="text1"/>
          <w:sz w:val="12"/>
        </w:rPr>
        <w:t>, and even new cold wars, with spheres of inﬂuence and opposing coalitions. Although great power relations will probably vary from those that prevailed during any of the great twentieth-century conﬂicts, as conditions are never quite the same, they may vary less than seemed likely only a short while ago.</w:t>
      </w:r>
    </w:p>
    <w:p w14:paraId="141A01F4" w14:textId="77777777" w:rsidR="00057F96" w:rsidRDefault="00057F96" w:rsidP="00057F96">
      <w:pPr>
        <w:pStyle w:val="Heading3"/>
      </w:pPr>
      <w:r>
        <w:lastRenderedPageBreak/>
        <w:t>1AC: Plan</w:t>
      </w:r>
    </w:p>
    <w:p w14:paraId="44C996C7" w14:textId="77777777" w:rsidR="00057F96" w:rsidRDefault="00057F96" w:rsidP="00057F96">
      <w:pPr>
        <w:pStyle w:val="Heading4"/>
      </w:pPr>
      <w:r>
        <w:t>Thus, the Plan:</w:t>
      </w:r>
      <w:r w:rsidRPr="005A48E1">
        <w:t xml:space="preserve"> In a democracy, a free press ought to prioritize objectivity over advocacy.</w:t>
      </w:r>
    </w:p>
    <w:p w14:paraId="04AA1F6C" w14:textId="77777777" w:rsidR="00057F96" w:rsidRPr="005A48E1" w:rsidRDefault="00057F96" w:rsidP="00057F96">
      <w:pPr>
        <w:pStyle w:val="Heading4"/>
      </w:pPr>
      <w:r>
        <w:t xml:space="preserve">Objective Journalism lies in Objectivity of its </w:t>
      </w:r>
      <w:r>
        <w:rPr>
          <w:u w:val="single"/>
        </w:rPr>
        <w:t>methodology</w:t>
      </w:r>
      <w:r>
        <w:t xml:space="preserve">. </w:t>
      </w:r>
    </w:p>
    <w:p w14:paraId="0D841E85" w14:textId="77777777" w:rsidR="00057F96" w:rsidRPr="005A48E1" w:rsidRDefault="00057F96" w:rsidP="00057F96">
      <w:r w:rsidRPr="005A48E1">
        <w:rPr>
          <w:rStyle w:val="Style13ptBold"/>
        </w:rPr>
        <w:t>Jones 9</w:t>
      </w:r>
      <w:r w:rsidRPr="005A48E1">
        <w:t xml:space="preserve"> Alex Jones 9-15-2009 "An Argument Why Journalists Should Not Abandon Objectivity"</w:t>
      </w:r>
      <w:r>
        <w:t xml:space="preserve"> </w:t>
      </w:r>
      <w:hyperlink r:id="rId33" w:history="1">
        <w:r w:rsidRPr="00FF66E4">
          <w:rPr>
            <w:rStyle w:val="Hyperlink"/>
          </w:rPr>
          <w:t>https://niemanreports.org/articles/an-argument-why-journalists-should-not-abandon-objectivity/</w:t>
        </w:r>
      </w:hyperlink>
      <w:r>
        <w:t xml:space="preserve"> (</w:t>
      </w:r>
      <w:r w:rsidRPr="005A48E1">
        <w:t>Alex S. Jones, a 1982 Nieman Fellow, is director of the Joan Shorenstein Center on the Press, Politics and Public Policy at Harvard University.</w:t>
      </w:r>
      <w:r>
        <w:t xml:space="preserve">)//Elmer </w:t>
      </w:r>
    </w:p>
    <w:p w14:paraId="20939535" w14:textId="77777777" w:rsidR="00057F96" w:rsidRDefault="00057F96" w:rsidP="00057F96">
      <w:pPr>
        <w:rPr>
          <w:sz w:val="16"/>
        </w:rPr>
      </w:pPr>
      <w:r w:rsidRPr="002B1835">
        <w:rPr>
          <w:sz w:val="16"/>
        </w:rPr>
        <w:t xml:space="preserve">In their book “The Elements of Journalism: What </w:t>
      </w:r>
      <w:proofErr w:type="spellStart"/>
      <w:r w:rsidRPr="002B1835">
        <w:rPr>
          <w:sz w:val="16"/>
        </w:rPr>
        <w:t>Newspeople</w:t>
      </w:r>
      <w:proofErr w:type="spellEnd"/>
      <w:r w:rsidRPr="002B1835">
        <w:rPr>
          <w:sz w:val="16"/>
        </w:rPr>
        <w:t xml:space="preserve"> Should Know and the Public Should Expect,” </w:t>
      </w:r>
      <w:r w:rsidRPr="002B1835">
        <w:rPr>
          <w:rStyle w:val="StyleUnderline"/>
        </w:rPr>
        <w:t>Bill Kovach and Tom Rosenstiel, describe what they call “</w:t>
      </w:r>
      <w:r w:rsidRPr="002B1835">
        <w:rPr>
          <w:rStyle w:val="Emphasis"/>
          <w:highlight w:val="green"/>
        </w:rPr>
        <w:t>t</w:t>
      </w:r>
      <w:r w:rsidRPr="0015299C">
        <w:rPr>
          <w:rStyle w:val="Emphasis"/>
        </w:rPr>
        <w:t xml:space="preserve">he lost meaning of </w:t>
      </w:r>
      <w:r w:rsidRPr="0015299C">
        <w:rPr>
          <w:rStyle w:val="Emphasis"/>
          <w:highlight w:val="green"/>
        </w:rPr>
        <w:t>objectivity</w:t>
      </w:r>
      <w:proofErr w:type="gramStart"/>
      <w:r w:rsidRPr="002B1835">
        <w:rPr>
          <w:rStyle w:val="StyleUnderline"/>
        </w:rPr>
        <w:t>.”…</w:t>
      </w:r>
      <w:proofErr w:type="gramEnd"/>
      <w:r w:rsidRPr="002B1835">
        <w:rPr>
          <w:sz w:val="16"/>
        </w:rPr>
        <w:t xml:space="preserve"> As [they] point out, “In the original concept, in other words, </w:t>
      </w:r>
      <w:r w:rsidRPr="002B1835">
        <w:rPr>
          <w:rStyle w:val="Emphasis"/>
          <w:highlight w:val="green"/>
          <w:bdr w:val="single" w:sz="18" w:space="0" w:color="auto"/>
        </w:rPr>
        <w:t xml:space="preserve">the method is objective, not </w:t>
      </w:r>
      <w:r w:rsidRPr="0015299C">
        <w:rPr>
          <w:rStyle w:val="Emphasis"/>
          <w:bdr w:val="single" w:sz="18" w:space="0" w:color="auto"/>
        </w:rPr>
        <w:t xml:space="preserve">the </w:t>
      </w:r>
      <w:r w:rsidRPr="002B1835">
        <w:rPr>
          <w:rStyle w:val="Emphasis"/>
          <w:highlight w:val="green"/>
          <w:bdr w:val="single" w:sz="18" w:space="0" w:color="auto"/>
        </w:rPr>
        <w:t>journalist</w:t>
      </w:r>
      <w:r w:rsidRPr="002B1835">
        <w:rPr>
          <w:sz w:val="16"/>
        </w:rPr>
        <w:t xml:space="preserve">.” It was because </w:t>
      </w:r>
      <w:r w:rsidRPr="002B1835">
        <w:rPr>
          <w:rStyle w:val="StyleUnderline"/>
        </w:rPr>
        <w:t>journalists inevitably arrived with bias that they needed objectivity as a discipline to test that bias against the evidence so as to produce journalism that would be closer to truth.</w:t>
      </w:r>
      <w:r w:rsidRPr="002B1835">
        <w:rPr>
          <w:sz w:val="16"/>
        </w:rPr>
        <w:t xml:space="preserve"> They argue that </w:t>
      </w:r>
      <w:r w:rsidRPr="002B1835">
        <w:rPr>
          <w:rStyle w:val="StyleUnderline"/>
        </w:rPr>
        <w:t xml:space="preserve">the quickening of </w:t>
      </w:r>
      <w:r w:rsidRPr="00040A64">
        <w:rPr>
          <w:rStyle w:val="Emphasis"/>
        </w:rPr>
        <w:t>objectivity</w:t>
      </w:r>
      <w:r w:rsidRPr="00040A64">
        <w:rPr>
          <w:rStyle w:val="StyleUnderline"/>
        </w:rPr>
        <w:t xml:space="preserve"> </w:t>
      </w:r>
      <w:r w:rsidRPr="00040A64">
        <w:rPr>
          <w:rStyle w:val="Emphasis"/>
        </w:rPr>
        <w:t xml:space="preserve">as </w:t>
      </w:r>
      <w:r w:rsidRPr="002B1835">
        <w:rPr>
          <w:rStyle w:val="Emphasis"/>
          <w:highlight w:val="green"/>
        </w:rPr>
        <w:t>the</w:t>
      </w:r>
      <w:r w:rsidRPr="002B1835">
        <w:rPr>
          <w:rStyle w:val="StyleUnderline"/>
          <w:highlight w:val="green"/>
        </w:rPr>
        <w:t xml:space="preserve"> </w:t>
      </w:r>
      <w:r w:rsidRPr="002B1835">
        <w:rPr>
          <w:rStyle w:val="StyleUnderline"/>
        </w:rPr>
        <w:t xml:space="preserve">American </w:t>
      </w:r>
      <w:r w:rsidRPr="0015299C">
        <w:rPr>
          <w:rStyle w:val="Emphasis"/>
          <w:highlight w:val="green"/>
        </w:rPr>
        <w:t>journalistic</w:t>
      </w:r>
      <w:r w:rsidRPr="0015299C">
        <w:rPr>
          <w:rStyle w:val="Emphasis"/>
        </w:rPr>
        <w:t xml:space="preserve"> </w:t>
      </w:r>
      <w:r w:rsidRPr="002B1835">
        <w:rPr>
          <w:rStyle w:val="Emphasis"/>
          <w:highlight w:val="green"/>
        </w:rPr>
        <w:t>standard was born of</w:t>
      </w:r>
      <w:r w:rsidRPr="002B1835">
        <w:rPr>
          <w:rStyle w:val="StyleUnderline"/>
          <w:highlight w:val="green"/>
        </w:rPr>
        <w:t xml:space="preserve"> </w:t>
      </w:r>
      <w:r w:rsidRPr="002B1835">
        <w:rPr>
          <w:rStyle w:val="StyleUnderline"/>
        </w:rPr>
        <w:t xml:space="preserve">a </w:t>
      </w:r>
      <w:r w:rsidRPr="002B1835">
        <w:rPr>
          <w:rStyle w:val="Emphasis"/>
          <w:highlight w:val="green"/>
          <w:bdr w:val="single" w:sz="18" w:space="0" w:color="auto"/>
        </w:rPr>
        <w:t xml:space="preserve">desire to have </w:t>
      </w:r>
      <w:r w:rsidRPr="0015299C">
        <w:rPr>
          <w:rStyle w:val="Emphasis"/>
          <w:bdr w:val="single" w:sz="18" w:space="0" w:color="auto"/>
        </w:rPr>
        <w:t xml:space="preserve">a </w:t>
      </w:r>
      <w:r w:rsidRPr="00040A64">
        <w:rPr>
          <w:rStyle w:val="Emphasis"/>
          <w:bdr w:val="single" w:sz="18" w:space="0" w:color="auto"/>
        </w:rPr>
        <w:t xml:space="preserve">more </w:t>
      </w:r>
      <w:r w:rsidRPr="002B1835">
        <w:rPr>
          <w:rStyle w:val="Emphasis"/>
          <w:highlight w:val="green"/>
          <w:bdr w:val="single" w:sz="18" w:space="0" w:color="auto"/>
        </w:rPr>
        <w:t xml:space="preserve">scientific way of </w:t>
      </w:r>
      <w:r w:rsidRPr="0015299C">
        <w:rPr>
          <w:rStyle w:val="Emphasis"/>
          <w:bdr w:val="single" w:sz="18" w:space="0" w:color="auto"/>
        </w:rPr>
        <w:t xml:space="preserve">approaching </w:t>
      </w:r>
      <w:r w:rsidRPr="002B1835">
        <w:rPr>
          <w:rStyle w:val="Emphasis"/>
          <w:highlight w:val="green"/>
          <w:bdr w:val="single" w:sz="18" w:space="0" w:color="auto"/>
        </w:rPr>
        <w:t>news</w:t>
      </w:r>
      <w:r w:rsidRPr="002B1835">
        <w:rPr>
          <w:rStyle w:val="StyleUnderline"/>
        </w:rPr>
        <w:t xml:space="preserve">. The nation’s faith in science was surging, and the scientific method seemed suited to journalism. </w:t>
      </w:r>
      <w:r w:rsidRPr="002B1835">
        <w:rPr>
          <w:sz w:val="16"/>
        </w:rPr>
        <w:t xml:space="preserve">Scientists begin their research with assumptions. They have expectations of what will happen, but they don’t know what will happen. They have, in other words, their own opinions and beliefs—their point of view or even bias—about what is likely the truth, and they do their research to test those assumptions. </w:t>
      </w:r>
      <w:r w:rsidRPr="00040A64">
        <w:rPr>
          <w:rStyle w:val="Emphasis"/>
        </w:rPr>
        <w:t xml:space="preserve">Their </w:t>
      </w:r>
      <w:r w:rsidRPr="002B1835">
        <w:rPr>
          <w:rStyle w:val="Emphasis"/>
          <w:highlight w:val="green"/>
        </w:rPr>
        <w:t xml:space="preserve">objective, </w:t>
      </w:r>
      <w:r w:rsidRPr="00040A64">
        <w:rPr>
          <w:rStyle w:val="Emphasis"/>
          <w:highlight w:val="green"/>
        </w:rPr>
        <w:t>scientific inquiry</w:t>
      </w:r>
      <w:r w:rsidRPr="00040A64">
        <w:rPr>
          <w:rStyle w:val="StyleUnderline"/>
          <w:highlight w:val="green"/>
        </w:rPr>
        <w:t xml:space="preserve"> </w:t>
      </w:r>
      <w:r w:rsidRPr="002B1835">
        <w:rPr>
          <w:rStyle w:val="StyleUnderline"/>
        </w:rPr>
        <w:t xml:space="preserve">is not one that is without bias, but one in which bias </w:t>
      </w:r>
      <w:r w:rsidRPr="002B1835">
        <w:rPr>
          <w:rStyle w:val="Emphasis"/>
          <w:highlight w:val="green"/>
        </w:rPr>
        <w:t xml:space="preserve">has to stand up to evidence </w:t>
      </w:r>
      <w:r w:rsidRPr="00040A64">
        <w:rPr>
          <w:rStyle w:val="Emphasis"/>
        </w:rPr>
        <w:t>and results</w:t>
      </w:r>
      <w:r w:rsidRPr="002B1835">
        <w:rPr>
          <w:sz w:val="16"/>
        </w:rPr>
        <w:t xml:space="preserve">. </w:t>
      </w:r>
      <w:proofErr w:type="gramStart"/>
      <w:r>
        <w:rPr>
          <w:sz w:val="16"/>
        </w:rPr>
        <w:t>.</w:t>
      </w:r>
      <w:r w:rsidRPr="0015299C">
        <w:rPr>
          <w:u w:val="single"/>
        </w:rPr>
        <w:t>This</w:t>
      </w:r>
      <w:proofErr w:type="gramEnd"/>
      <w:r w:rsidRPr="0015299C">
        <w:rPr>
          <w:u w:val="single"/>
        </w:rPr>
        <w:t xml:space="preserve"> is the </w:t>
      </w:r>
      <w:r w:rsidRPr="0015299C">
        <w:rPr>
          <w:rStyle w:val="Emphasis"/>
        </w:rPr>
        <w:t>sensible and realistic approach</w:t>
      </w:r>
      <w:r w:rsidRPr="0015299C">
        <w:rPr>
          <w:u w:val="single"/>
        </w:rPr>
        <w:t xml:space="preserve"> to objectivity </w:t>
      </w:r>
      <w:r w:rsidRPr="0015299C">
        <w:rPr>
          <w:rStyle w:val="Emphasis"/>
        </w:rPr>
        <w:t xml:space="preserve">that might be termed </w:t>
      </w:r>
      <w:r w:rsidRPr="0015299C">
        <w:rPr>
          <w:rStyle w:val="Emphasis"/>
          <w:bdr w:val="single" w:sz="18" w:space="0" w:color="auto"/>
        </w:rPr>
        <w:t>genuine objectivity</w:t>
      </w:r>
      <w:r w:rsidRPr="002B1835">
        <w:rPr>
          <w:u w:val="single"/>
        </w:rPr>
        <w:t xml:space="preserve">. It begins with the assumption that </w:t>
      </w:r>
      <w:r w:rsidRPr="00040A64">
        <w:rPr>
          <w:rStyle w:val="Emphasis"/>
        </w:rPr>
        <w:t>journalists have bias</w:t>
      </w:r>
      <w:r w:rsidRPr="00040A64">
        <w:rPr>
          <w:u w:val="single"/>
        </w:rPr>
        <w:t xml:space="preserve">, </w:t>
      </w:r>
      <w:r w:rsidRPr="00040A64">
        <w:rPr>
          <w:rStyle w:val="Emphasis"/>
        </w:rPr>
        <w:t>and</w:t>
      </w:r>
      <w:r w:rsidRPr="00040A64">
        <w:rPr>
          <w:u w:val="single"/>
        </w:rPr>
        <w:t xml:space="preserve"> </w:t>
      </w:r>
      <w:r w:rsidRPr="002B1835">
        <w:rPr>
          <w:u w:val="single"/>
        </w:rPr>
        <w:t xml:space="preserve">that their </w:t>
      </w:r>
      <w:r w:rsidRPr="002B1835">
        <w:rPr>
          <w:rStyle w:val="Emphasis"/>
          <w:highlight w:val="green"/>
        </w:rPr>
        <w:t xml:space="preserve">bias has to be tested </w:t>
      </w:r>
      <w:r w:rsidRPr="00040A64">
        <w:rPr>
          <w:rStyle w:val="Emphasis"/>
        </w:rPr>
        <w:t xml:space="preserve">and challenged </w:t>
      </w:r>
      <w:r w:rsidRPr="002B1835">
        <w:rPr>
          <w:rStyle w:val="Emphasis"/>
          <w:highlight w:val="green"/>
        </w:rPr>
        <w:t xml:space="preserve">by gathering </w:t>
      </w:r>
      <w:r w:rsidRPr="00040A64">
        <w:rPr>
          <w:rStyle w:val="Emphasis"/>
        </w:rPr>
        <w:t xml:space="preserve">facts and </w:t>
      </w:r>
      <w:r w:rsidRPr="002B1835">
        <w:rPr>
          <w:rStyle w:val="Emphasis"/>
          <w:highlight w:val="green"/>
        </w:rPr>
        <w:t xml:space="preserve">information that will </w:t>
      </w:r>
      <w:r w:rsidRPr="00040A64">
        <w:rPr>
          <w:rStyle w:val="Emphasis"/>
        </w:rPr>
        <w:t xml:space="preserve">either </w:t>
      </w:r>
      <w:r w:rsidRPr="002B1835">
        <w:rPr>
          <w:rStyle w:val="Emphasis"/>
          <w:highlight w:val="green"/>
        </w:rPr>
        <w:t xml:space="preserve">support </w:t>
      </w:r>
      <w:r w:rsidRPr="00040A64">
        <w:rPr>
          <w:rStyle w:val="Emphasis"/>
        </w:rPr>
        <w:t xml:space="preserve">it </w:t>
      </w:r>
      <w:r w:rsidRPr="002B1835">
        <w:rPr>
          <w:rStyle w:val="Emphasis"/>
          <w:highlight w:val="green"/>
        </w:rPr>
        <w:t xml:space="preserve">or knock </w:t>
      </w:r>
      <w:r w:rsidRPr="00040A64">
        <w:rPr>
          <w:rStyle w:val="Emphasis"/>
        </w:rPr>
        <w:t xml:space="preserve">it </w:t>
      </w:r>
      <w:r w:rsidRPr="002B1835">
        <w:rPr>
          <w:rStyle w:val="Emphasis"/>
          <w:highlight w:val="green"/>
        </w:rPr>
        <w:t>down</w:t>
      </w:r>
      <w:r w:rsidRPr="002B1835">
        <w:rPr>
          <w:sz w:val="16"/>
        </w:rPr>
        <w:t xml:space="preserve">. Often, </w:t>
      </w:r>
      <w:r w:rsidRPr="00040A64">
        <w:rPr>
          <w:rStyle w:val="Emphasis"/>
        </w:rPr>
        <w:t xml:space="preserve">there is information that does both, and </w:t>
      </w:r>
      <w:r w:rsidRPr="002B1835">
        <w:rPr>
          <w:sz w:val="16"/>
        </w:rPr>
        <w:t xml:space="preserve">that </w:t>
      </w:r>
      <w:r w:rsidRPr="002B1835">
        <w:rPr>
          <w:rStyle w:val="Emphasis"/>
          <w:highlight w:val="green"/>
        </w:rPr>
        <w:t>ambiguity needs to be reported with</w:t>
      </w:r>
      <w:r w:rsidRPr="002B1835">
        <w:rPr>
          <w:sz w:val="16"/>
        </w:rPr>
        <w:t xml:space="preserve"> the </w:t>
      </w:r>
      <w:r w:rsidRPr="00040A64">
        <w:rPr>
          <w:rStyle w:val="Emphasis"/>
        </w:rPr>
        <w:t xml:space="preserve">same </w:t>
      </w:r>
      <w:r w:rsidRPr="002B1835">
        <w:rPr>
          <w:rStyle w:val="Emphasis"/>
          <w:highlight w:val="green"/>
        </w:rPr>
        <w:t>dispassion</w:t>
      </w:r>
      <w:r w:rsidRPr="002B1835">
        <w:rPr>
          <w:sz w:val="16"/>
          <w:highlight w:val="green"/>
        </w:rPr>
        <w:t xml:space="preserve"> </w:t>
      </w:r>
      <w:r w:rsidRPr="002B1835">
        <w:rPr>
          <w:sz w:val="16"/>
        </w:rPr>
        <w:t xml:space="preserve">with which a scientist would report variations in findings that were inconclusive. </w:t>
      </w:r>
      <w:r w:rsidRPr="002B1835">
        <w:rPr>
          <w:rStyle w:val="StyleUnderline"/>
        </w:rPr>
        <w:t>If the evidence is inconclusive, then that is—by scientific standards—the truth. But</w:t>
      </w:r>
      <w:r w:rsidRPr="002B1835">
        <w:rPr>
          <w:sz w:val="16"/>
        </w:rPr>
        <w:t xml:space="preserve"> </w:t>
      </w:r>
      <w:r w:rsidRPr="00040A64">
        <w:rPr>
          <w:rStyle w:val="Emphasis"/>
          <w:bdr w:val="single" w:sz="18" w:space="0" w:color="auto"/>
        </w:rPr>
        <w:t xml:space="preserve">journalistic </w:t>
      </w:r>
      <w:r w:rsidRPr="002B1835">
        <w:rPr>
          <w:rStyle w:val="Emphasis"/>
          <w:highlight w:val="green"/>
          <w:bdr w:val="single" w:sz="18" w:space="0" w:color="auto"/>
        </w:rPr>
        <w:t xml:space="preserve">objectivity </w:t>
      </w:r>
      <w:r w:rsidRPr="00040A64">
        <w:rPr>
          <w:rStyle w:val="Emphasis"/>
          <w:bdr w:val="single" w:sz="18" w:space="0" w:color="auto"/>
        </w:rPr>
        <w:t xml:space="preserve">is an effort to </w:t>
      </w:r>
      <w:r w:rsidRPr="002B1835">
        <w:rPr>
          <w:rStyle w:val="Emphasis"/>
          <w:highlight w:val="green"/>
          <w:bdr w:val="single" w:sz="18" w:space="0" w:color="auto"/>
        </w:rPr>
        <w:t xml:space="preserve">discern a practical </w:t>
      </w:r>
      <w:r w:rsidRPr="00040A64">
        <w:rPr>
          <w:rStyle w:val="Emphasis"/>
          <w:bdr w:val="single" w:sz="18" w:space="0" w:color="auto"/>
        </w:rPr>
        <w:t>truth</w:t>
      </w:r>
      <w:r w:rsidRPr="00040A64">
        <w:rPr>
          <w:rStyle w:val="Emphasis"/>
          <w:highlight w:val="green"/>
          <w:bdr w:val="single" w:sz="18" w:space="0" w:color="auto"/>
        </w:rPr>
        <w:t>, not</w:t>
      </w:r>
      <w:r w:rsidRPr="00040A64">
        <w:rPr>
          <w:rStyle w:val="Emphasis"/>
          <w:bdr w:val="single" w:sz="18" w:space="0" w:color="auto"/>
        </w:rPr>
        <w:t xml:space="preserve"> an abstract, </w:t>
      </w:r>
      <w:r w:rsidRPr="00040A64">
        <w:rPr>
          <w:rStyle w:val="Emphasis"/>
          <w:highlight w:val="green"/>
          <w:bdr w:val="single" w:sz="18" w:space="0" w:color="auto"/>
        </w:rPr>
        <w:t>perfect</w:t>
      </w:r>
      <w:r w:rsidRPr="00040A64">
        <w:rPr>
          <w:rStyle w:val="Emphasis"/>
          <w:bdr w:val="single" w:sz="18" w:space="0" w:color="auto"/>
        </w:rPr>
        <w:t xml:space="preserve"> </w:t>
      </w:r>
      <w:r w:rsidRPr="00040A64">
        <w:rPr>
          <w:rStyle w:val="Emphasis"/>
          <w:highlight w:val="green"/>
          <w:bdr w:val="single" w:sz="18" w:space="0" w:color="auto"/>
        </w:rPr>
        <w:t>truth</w:t>
      </w:r>
      <w:r w:rsidRPr="00040A64">
        <w:rPr>
          <w:rStyle w:val="Emphasis"/>
          <w:bdr w:val="single" w:sz="18" w:space="0" w:color="auto"/>
        </w:rPr>
        <w:t>.</w:t>
      </w:r>
      <w:r w:rsidRPr="002B1835">
        <w:rPr>
          <w:sz w:val="16"/>
        </w:rPr>
        <w:t xml:space="preserve"> Reporters seeking genuine objectivity search out the best truth possible from the evidence that the reporter, in good faith, can find. To discredit objectivity because it is impossible to arrive at perfect truth is akin to dismissing trial by jury because it isn’t perfect in its judgments.</w:t>
      </w:r>
    </w:p>
    <w:p w14:paraId="58CFD144" w14:textId="77777777" w:rsidR="00057F96" w:rsidRDefault="00057F96" w:rsidP="00057F96">
      <w:pPr>
        <w:pStyle w:val="Heading4"/>
      </w:pPr>
      <w:r>
        <w:t xml:space="preserve">Even if Objectively is not </w:t>
      </w:r>
      <w:r>
        <w:rPr>
          <w:u w:val="single"/>
        </w:rPr>
        <w:t>perfectly achievable</w:t>
      </w:r>
      <w:r>
        <w:t xml:space="preserve">, striving for it is </w:t>
      </w:r>
      <w:r>
        <w:rPr>
          <w:u w:val="single"/>
        </w:rPr>
        <w:t>uniquely valuable</w:t>
      </w:r>
      <w:r>
        <w:t xml:space="preserve"> – this card is </w:t>
      </w:r>
      <w:r>
        <w:rPr>
          <w:u w:val="single"/>
        </w:rPr>
        <w:t>fantastic</w:t>
      </w:r>
      <w:r>
        <w:t xml:space="preserve"> and answers </w:t>
      </w:r>
      <w:r>
        <w:rPr>
          <w:u w:val="single"/>
        </w:rPr>
        <w:t>all of their turns</w:t>
      </w:r>
      <w:r>
        <w:t>.</w:t>
      </w:r>
    </w:p>
    <w:p w14:paraId="379C14B1" w14:textId="77777777" w:rsidR="00057F96" w:rsidRPr="00023E93" w:rsidRDefault="00057F96" w:rsidP="00057F96">
      <w:r w:rsidRPr="00023E93">
        <w:rPr>
          <w:rStyle w:val="Style13ptBold"/>
        </w:rPr>
        <w:t xml:space="preserve">White 13 </w:t>
      </w:r>
      <w:r w:rsidRPr="00023E93">
        <w:t>Aidan White 1-15-2013 "</w:t>
      </w:r>
      <w:r w:rsidRPr="00515B4F">
        <w:t>Journalism’s Era of Change, but Objectivity Still Plays a Critical Role</w:t>
      </w:r>
      <w:r w:rsidRPr="00023E93">
        <w:t>"</w:t>
      </w:r>
      <w:r>
        <w:t xml:space="preserve"> </w:t>
      </w:r>
      <w:hyperlink r:id="rId34" w:history="1">
        <w:r w:rsidRPr="005B68BD">
          <w:rPr>
            <w:rStyle w:val="Hyperlink"/>
          </w:rPr>
          <w:t>https://web.archive.org/web/20130129094105/http://www.ethicaljournalismnetwork.org/2013/journalism%E2%80%99s-era-of-change-but-objectivity-still-plays-a-critical-role/</w:t>
        </w:r>
      </w:hyperlink>
      <w:r>
        <w:t xml:space="preserve"> (Founder of the Ethical Journalism Network)//Elmer </w:t>
      </w:r>
    </w:p>
    <w:p w14:paraId="79D28EDB" w14:textId="77777777" w:rsidR="00057F96" w:rsidRDefault="00057F96" w:rsidP="00057F96">
      <w:pPr>
        <w:rPr>
          <w:rStyle w:val="StyleUnderline"/>
        </w:rPr>
      </w:pPr>
      <w:r w:rsidRPr="0070726C">
        <w:rPr>
          <w:rStyle w:val="StyleUnderline"/>
        </w:rPr>
        <w:t xml:space="preserve">That everyone understands objectivity differently makes it a dangerously fuzzy concept, easy </w:t>
      </w:r>
      <w:proofErr w:type="gramStart"/>
      <w:r w:rsidRPr="0070726C">
        <w:rPr>
          <w:rStyle w:val="StyleUnderline"/>
        </w:rPr>
        <w:t>road kill</w:t>
      </w:r>
      <w:proofErr w:type="gramEnd"/>
      <w:r w:rsidRPr="0070726C">
        <w:rPr>
          <w:rStyle w:val="StyleUnderline"/>
        </w:rPr>
        <w:t xml:space="preserve"> in the rush to new journalistic techniques</w:t>
      </w:r>
      <w:r w:rsidRPr="003F4DFE">
        <w:rPr>
          <w:sz w:val="16"/>
        </w:rPr>
        <w:t xml:space="preserve">. </w:t>
      </w:r>
      <w:r w:rsidRPr="0070726C">
        <w:rPr>
          <w:rStyle w:val="StyleUnderline"/>
        </w:rPr>
        <w:t xml:space="preserve">We dismiss it at our peril. At heart, </w:t>
      </w:r>
      <w:r w:rsidRPr="0070726C">
        <w:rPr>
          <w:rStyle w:val="Emphasis"/>
          <w:highlight w:val="green"/>
        </w:rPr>
        <w:t xml:space="preserve">objective journalism </w:t>
      </w:r>
      <w:r w:rsidRPr="00192A6C">
        <w:rPr>
          <w:rStyle w:val="Emphasis"/>
        </w:rPr>
        <w:t>sets out</w:t>
      </w:r>
      <w:r w:rsidRPr="00192A6C">
        <w:rPr>
          <w:rStyle w:val="StyleUnderline"/>
        </w:rPr>
        <w:t xml:space="preserve"> </w:t>
      </w:r>
      <w:r w:rsidRPr="00192A6C">
        <w:rPr>
          <w:rStyle w:val="Emphasis"/>
        </w:rPr>
        <w:t xml:space="preserve">to </w:t>
      </w:r>
      <w:r w:rsidRPr="0070726C">
        <w:rPr>
          <w:rStyle w:val="Emphasis"/>
          <w:highlight w:val="green"/>
        </w:rPr>
        <w:t>establish</w:t>
      </w:r>
      <w:r w:rsidRPr="0070726C">
        <w:rPr>
          <w:rStyle w:val="StyleUnderline"/>
          <w:highlight w:val="green"/>
        </w:rPr>
        <w:t xml:space="preserve"> </w:t>
      </w:r>
      <w:r w:rsidRPr="0070726C">
        <w:rPr>
          <w:rStyle w:val="StyleUnderline"/>
        </w:rPr>
        <w:t xml:space="preserve">the </w:t>
      </w:r>
      <w:r w:rsidRPr="0070726C">
        <w:rPr>
          <w:rStyle w:val="Emphasis"/>
          <w:highlight w:val="green"/>
          <w:bdr w:val="single" w:sz="18" w:space="0" w:color="auto"/>
        </w:rPr>
        <w:t>facts</w:t>
      </w:r>
      <w:r w:rsidRPr="00192A6C">
        <w:rPr>
          <w:rStyle w:val="StyleUnderline"/>
        </w:rPr>
        <w:t xml:space="preserve"> </w:t>
      </w:r>
      <w:r w:rsidRPr="0070726C">
        <w:rPr>
          <w:rStyle w:val="StyleUnderline"/>
        </w:rPr>
        <w:t xml:space="preserve">about a situation, </w:t>
      </w:r>
      <w:r w:rsidRPr="00040A64">
        <w:rPr>
          <w:rStyle w:val="Emphasis"/>
          <w:bdr w:val="single" w:sz="18" w:space="0" w:color="auto"/>
        </w:rPr>
        <w:t>report fairly the range of opinion</w:t>
      </w:r>
      <w:r w:rsidRPr="00040A64">
        <w:rPr>
          <w:rStyle w:val="StyleUnderline"/>
        </w:rPr>
        <w:t xml:space="preserve"> around it </w:t>
      </w:r>
      <w:r w:rsidRPr="00040A64">
        <w:rPr>
          <w:rStyle w:val="Emphasis"/>
        </w:rPr>
        <w:t>and</w:t>
      </w:r>
      <w:r w:rsidRPr="00040A64">
        <w:rPr>
          <w:rStyle w:val="StyleUnderline"/>
        </w:rPr>
        <w:t xml:space="preserve"> </w:t>
      </w:r>
      <w:r w:rsidRPr="00040A64">
        <w:rPr>
          <w:rStyle w:val="Emphasis"/>
        </w:rPr>
        <w:t xml:space="preserve">take a first cut at what arguments </w:t>
      </w:r>
      <w:r w:rsidRPr="00040A64">
        <w:rPr>
          <w:rStyle w:val="Emphasis"/>
          <w:bdr w:val="single" w:sz="18" w:space="0" w:color="auto"/>
        </w:rPr>
        <w:t>are the most reasonable</w:t>
      </w:r>
      <w:r w:rsidRPr="003F4DFE">
        <w:rPr>
          <w:sz w:val="16"/>
        </w:rPr>
        <w:t xml:space="preserve">. To keep the presentation </w:t>
      </w:r>
      <w:r w:rsidRPr="003F4DFE">
        <w:rPr>
          <w:sz w:val="16"/>
        </w:rPr>
        <w:lastRenderedPageBreak/>
        <w:t xml:space="preserve">rigorous, </w:t>
      </w:r>
      <w:r w:rsidRPr="0070726C">
        <w:rPr>
          <w:rStyle w:val="StyleUnderline"/>
        </w:rPr>
        <w:t>journalists should have professional reporting and editing skills (be they staff or independent journalists, paid or unpaid).</w:t>
      </w:r>
      <w:r w:rsidRPr="003F4DFE">
        <w:rPr>
          <w:sz w:val="16"/>
        </w:rPr>
        <w:t xml:space="preserve"> </w:t>
      </w:r>
      <w:r w:rsidRPr="0070726C">
        <w:rPr>
          <w:rStyle w:val="StyleUnderline"/>
        </w:rPr>
        <w:t>To show their commitment to balance, journalists should keep their personal opinions to themselves.</w:t>
      </w:r>
      <w:r w:rsidRPr="003F4DFE">
        <w:rPr>
          <w:sz w:val="16"/>
        </w:rPr>
        <w:t xml:space="preserve"> It’s a simple enough concept, distillable to “unbiased journalism,” “trusted reporting” or in the view of some, simply “journalism.” Add to that “customer service.” </w:t>
      </w:r>
      <w:r w:rsidRPr="0070726C">
        <w:rPr>
          <w:rStyle w:val="StyleUnderline"/>
        </w:rPr>
        <w:t>The news consumer needs faith that there’s somewhere to go quickly for the basic facts that business, politics and personal safety depend on. Is Gadhafi dead? Is the oil well still leaking? How close to the Fukushima reactor can I safely go?</w:t>
      </w:r>
      <w:r w:rsidRPr="003F4DFE">
        <w:rPr>
          <w:sz w:val="16"/>
        </w:rPr>
        <w:t xml:space="preserve"> It seems a no-brainer that </w:t>
      </w:r>
      <w:r w:rsidRPr="0070726C">
        <w:rPr>
          <w:rStyle w:val="StyleUnderline"/>
        </w:rPr>
        <w:t>there’s a value to established, reliable voices on the things that matter most — experienced in sorting out contradictions, wary of sloppiness and hoaxes and not pushing a personal objective</w:t>
      </w:r>
      <w:r w:rsidRPr="003F4DFE">
        <w:rPr>
          <w:sz w:val="16"/>
        </w:rPr>
        <w:t xml:space="preserve">. </w:t>
      </w:r>
      <w:r w:rsidRPr="0070726C">
        <w:rPr>
          <w:rStyle w:val="StyleUnderline"/>
        </w:rPr>
        <w:t>Yet attach the word “objective” to the concept, and confusion ensues</w:t>
      </w:r>
      <w:r w:rsidRPr="003F4DFE">
        <w:rPr>
          <w:sz w:val="16"/>
        </w:rPr>
        <w:t xml:space="preserve">. </w:t>
      </w:r>
      <w:r w:rsidRPr="0070726C">
        <w:rPr>
          <w:rStyle w:val="Emphasis"/>
          <w:highlight w:val="green"/>
        </w:rPr>
        <w:t>To some, objectivity</w:t>
      </w:r>
      <w:r w:rsidRPr="003F4DFE">
        <w:rPr>
          <w:sz w:val="16"/>
          <w:highlight w:val="green"/>
        </w:rPr>
        <w:t xml:space="preserve"> </w:t>
      </w:r>
      <w:r w:rsidRPr="0070726C">
        <w:rPr>
          <w:rStyle w:val="Emphasis"/>
          <w:highlight w:val="green"/>
        </w:rPr>
        <w:t xml:space="preserve">somehow </w:t>
      </w:r>
      <w:r w:rsidRPr="00192A6C">
        <w:rPr>
          <w:rStyle w:val="Emphasis"/>
        </w:rPr>
        <w:t>evokes</w:t>
      </w:r>
      <w:r w:rsidRPr="00192A6C">
        <w:rPr>
          <w:sz w:val="16"/>
        </w:rPr>
        <w:t xml:space="preserve"> </w:t>
      </w:r>
      <w:r w:rsidRPr="00192A6C">
        <w:rPr>
          <w:rStyle w:val="Emphasis"/>
        </w:rPr>
        <w:t>the “legacy” news industry</w:t>
      </w:r>
      <w:r w:rsidRPr="00192A6C">
        <w:rPr>
          <w:sz w:val="16"/>
        </w:rPr>
        <w:t>, destined to die with it (a demise as yet unobserved, if accepted by many as an article of faith). These critics see objectivity as a reactive, stenographic form of journalism, so</w:t>
      </w:r>
      <w:r w:rsidRPr="003F4DFE">
        <w:rPr>
          <w:sz w:val="16"/>
        </w:rPr>
        <w:t xml:space="preserve"> </w:t>
      </w:r>
      <w:r w:rsidRPr="0070726C">
        <w:rPr>
          <w:rStyle w:val="Emphasis"/>
          <w:highlight w:val="green"/>
        </w:rPr>
        <w:t>wedded to “balance</w:t>
      </w:r>
      <w:r w:rsidRPr="0070726C">
        <w:rPr>
          <w:rStyle w:val="StyleUnderline"/>
        </w:rPr>
        <w:t>” that it cannot distinguish between legitimate and lunatic opinion, between scientific truth and trash.</w:t>
      </w:r>
      <w:r w:rsidRPr="003F4DFE">
        <w:rPr>
          <w:sz w:val="16"/>
        </w:rPr>
        <w:t xml:space="preserve"> </w:t>
      </w:r>
      <w:r w:rsidRPr="00192A6C">
        <w:rPr>
          <w:rStyle w:val="Emphasis"/>
          <w:highlight w:val="green"/>
        </w:rPr>
        <w:t xml:space="preserve">Others see objectivity as </w:t>
      </w:r>
      <w:r w:rsidRPr="00192A6C">
        <w:rPr>
          <w:rStyle w:val="Emphasis"/>
        </w:rPr>
        <w:t xml:space="preserve">the calling </w:t>
      </w:r>
      <w:r w:rsidRPr="0070726C">
        <w:rPr>
          <w:rStyle w:val="Emphasis"/>
          <w:highlight w:val="green"/>
        </w:rPr>
        <w:t>card of the elite</w:t>
      </w:r>
      <w:r w:rsidRPr="0070726C">
        <w:rPr>
          <w:rStyle w:val="StyleUnderline"/>
        </w:rPr>
        <w:t>, rooted in a belief that “professionals” can so completely cover a complex story that journalists’ voices are all people need to hear</w:t>
      </w:r>
      <w:r w:rsidRPr="003F4DFE">
        <w:rPr>
          <w:sz w:val="16"/>
        </w:rPr>
        <w:t xml:space="preserve">. Still </w:t>
      </w:r>
      <w:r w:rsidRPr="0070726C">
        <w:rPr>
          <w:rStyle w:val="Emphasis"/>
          <w:highlight w:val="green"/>
        </w:rPr>
        <w:t>others believe objectivity</w:t>
      </w:r>
      <w:r w:rsidRPr="003F4DFE">
        <w:rPr>
          <w:sz w:val="16"/>
          <w:highlight w:val="green"/>
        </w:rPr>
        <w:t xml:space="preserve"> </w:t>
      </w:r>
      <w:r w:rsidRPr="0070726C">
        <w:rPr>
          <w:rStyle w:val="StyleUnderline"/>
        </w:rPr>
        <w:t>has never existed at all because perfect objectivity</w:t>
      </w:r>
      <w:r w:rsidRPr="003F4DFE">
        <w:rPr>
          <w:sz w:val="16"/>
        </w:rPr>
        <w:t xml:space="preserve"> </w:t>
      </w:r>
      <w:r w:rsidRPr="0070726C">
        <w:rPr>
          <w:rStyle w:val="Emphasis"/>
          <w:highlight w:val="green"/>
        </w:rPr>
        <w:t>is</w:t>
      </w:r>
      <w:r w:rsidRPr="003F4DFE">
        <w:rPr>
          <w:sz w:val="16"/>
          <w:highlight w:val="green"/>
        </w:rPr>
        <w:t xml:space="preserve"> </w:t>
      </w:r>
      <w:r w:rsidRPr="0070726C">
        <w:rPr>
          <w:rStyle w:val="Emphasis"/>
          <w:highlight w:val="green"/>
        </w:rPr>
        <w:t>impossible</w:t>
      </w:r>
      <w:r w:rsidRPr="003F4DFE">
        <w:rPr>
          <w:sz w:val="16"/>
        </w:rPr>
        <w:t xml:space="preserve">. </w:t>
      </w:r>
      <w:r w:rsidRPr="0070726C">
        <w:rPr>
          <w:rStyle w:val="StyleUnderline"/>
        </w:rPr>
        <w:t>Much like a perfect vacuum or a perfect circle, it can be imagined but never really created, so its loss is without cost</w:t>
      </w:r>
      <w:r w:rsidRPr="003F4DFE">
        <w:rPr>
          <w:sz w:val="16"/>
        </w:rPr>
        <w:t xml:space="preserve">. </w:t>
      </w:r>
      <w:r w:rsidRPr="00040A64">
        <w:rPr>
          <w:rStyle w:val="Emphasis"/>
        </w:rPr>
        <w:t xml:space="preserve">Our view is that </w:t>
      </w:r>
      <w:r w:rsidRPr="00192A6C">
        <w:rPr>
          <w:rStyle w:val="Emphasis"/>
          <w:highlight w:val="green"/>
        </w:rPr>
        <w:t>objectivity</w:t>
      </w:r>
      <w:r w:rsidRPr="00192A6C">
        <w:rPr>
          <w:sz w:val="16"/>
        </w:rPr>
        <w:t xml:space="preserve">, </w:t>
      </w:r>
      <w:r w:rsidRPr="00192A6C">
        <w:rPr>
          <w:rStyle w:val="Emphasis"/>
          <w:bdr w:val="single" w:sz="18" w:space="0" w:color="auto"/>
        </w:rPr>
        <w:t>far from a device of old media or the elite</w:t>
      </w:r>
      <w:r w:rsidRPr="00192A6C">
        <w:rPr>
          <w:sz w:val="16"/>
        </w:rPr>
        <w:t xml:space="preserve">, </w:t>
      </w:r>
      <w:r w:rsidRPr="00192A6C">
        <w:rPr>
          <w:rStyle w:val="Emphasis"/>
          <w:highlight w:val="green"/>
        </w:rPr>
        <w:t>is</w:t>
      </w:r>
      <w:r w:rsidRPr="00192A6C">
        <w:rPr>
          <w:sz w:val="16"/>
        </w:rPr>
        <w:t xml:space="preserve"> the</w:t>
      </w:r>
      <w:r w:rsidRPr="003F4DFE">
        <w:rPr>
          <w:sz w:val="16"/>
        </w:rPr>
        <w:t xml:space="preserve"> </w:t>
      </w:r>
      <w:r w:rsidRPr="0070726C">
        <w:rPr>
          <w:rStyle w:val="Emphasis"/>
          <w:highlight w:val="green"/>
        </w:rPr>
        <w:t>key to</w:t>
      </w:r>
      <w:r w:rsidRPr="00192A6C">
        <w:rPr>
          <w:rStyle w:val="Emphasis"/>
        </w:rPr>
        <w:t xml:space="preserve"> deeply </w:t>
      </w:r>
      <w:r w:rsidRPr="0070726C">
        <w:rPr>
          <w:rStyle w:val="Emphasis"/>
          <w:highlight w:val="green"/>
        </w:rPr>
        <w:t xml:space="preserve">democratic </w:t>
      </w:r>
      <w:r w:rsidRPr="00192A6C">
        <w:rPr>
          <w:rStyle w:val="Emphasis"/>
        </w:rPr>
        <w:t xml:space="preserve">news </w:t>
      </w:r>
      <w:r w:rsidRPr="0070726C">
        <w:rPr>
          <w:rStyle w:val="Emphasis"/>
          <w:highlight w:val="green"/>
        </w:rPr>
        <w:t>media</w:t>
      </w:r>
      <w:r w:rsidRPr="003F4DFE">
        <w:rPr>
          <w:sz w:val="16"/>
          <w:highlight w:val="green"/>
        </w:rPr>
        <w:t xml:space="preserve"> </w:t>
      </w:r>
      <w:r w:rsidRPr="0070726C">
        <w:rPr>
          <w:rStyle w:val="StyleUnderline"/>
        </w:rPr>
        <w:t xml:space="preserve">now and in the future. It can </w:t>
      </w:r>
      <w:r w:rsidRPr="0070726C">
        <w:rPr>
          <w:rStyle w:val="Emphasis"/>
          <w:highlight w:val="green"/>
        </w:rPr>
        <w:t xml:space="preserve">reliably serve </w:t>
      </w:r>
      <w:r w:rsidRPr="00192A6C">
        <w:rPr>
          <w:rStyle w:val="Emphasis"/>
        </w:rPr>
        <w:t xml:space="preserve">both </w:t>
      </w:r>
      <w:r w:rsidRPr="0070726C">
        <w:rPr>
          <w:rStyle w:val="Emphasis"/>
          <w:highlight w:val="green"/>
        </w:rPr>
        <w:t>traditional</w:t>
      </w:r>
      <w:r w:rsidRPr="00192A6C">
        <w:rPr>
          <w:rStyle w:val="Emphasis"/>
        </w:rPr>
        <w:t xml:space="preserve"> journalism </w:t>
      </w:r>
      <w:r w:rsidRPr="0070726C">
        <w:rPr>
          <w:rStyle w:val="Emphasis"/>
          <w:highlight w:val="green"/>
        </w:rPr>
        <w:t>and new models</w:t>
      </w:r>
      <w:r w:rsidRPr="0070726C">
        <w:rPr>
          <w:rStyle w:val="StyleUnderline"/>
        </w:rPr>
        <w:t xml:space="preserve">, including the most open-sourced processes for gathering and analyzing news. </w:t>
      </w:r>
      <w:r w:rsidRPr="00192A6C">
        <w:rPr>
          <w:rStyle w:val="Emphasis"/>
        </w:rPr>
        <w:t>Perfect objectivity is</w:t>
      </w:r>
      <w:r w:rsidRPr="00192A6C">
        <w:rPr>
          <w:rStyle w:val="StyleUnderline"/>
        </w:rPr>
        <w:t xml:space="preserve"> indeed </w:t>
      </w:r>
      <w:r w:rsidRPr="00192A6C">
        <w:rPr>
          <w:rStyle w:val="Emphasis"/>
        </w:rPr>
        <w:t>hard to imagine</w:t>
      </w:r>
      <w:r w:rsidRPr="003F4DFE">
        <w:rPr>
          <w:sz w:val="16"/>
        </w:rPr>
        <w:t>. (</w:t>
      </w:r>
      <w:r w:rsidRPr="00515B4F">
        <w:rPr>
          <w:rStyle w:val="StyleUnderline"/>
        </w:rPr>
        <w:t>We mean it in the sense of presenting all sides of an issue, not of determining a single, objective truth.) The very act of deciding what angles of a story to cover is inherently subjective, notes Gilles Gauthier of Laval University</w:t>
      </w:r>
      <w:r w:rsidRPr="003F4DFE">
        <w:rPr>
          <w:sz w:val="16"/>
        </w:rPr>
        <w:t xml:space="preserve">. Where and how to point the camera comes from personal instinct and feelings, not mathematical formulas. </w:t>
      </w:r>
      <w:r w:rsidRPr="00515B4F">
        <w:rPr>
          <w:rStyle w:val="StyleUnderline"/>
        </w:rPr>
        <w:t xml:space="preserve">Getting </w:t>
      </w:r>
      <w:r w:rsidRPr="00192A6C">
        <w:rPr>
          <w:rStyle w:val="StyleUnderline"/>
        </w:rPr>
        <w:t>“</w:t>
      </w:r>
      <w:r w:rsidRPr="00515B4F">
        <w:rPr>
          <w:rStyle w:val="StyleUnderline"/>
        </w:rPr>
        <w:t>both sides of the story” can leave journalists satisfied they’ve done a good day’s work when even more valid third and fourth sides remain unexplored</w:t>
      </w:r>
      <w:r w:rsidRPr="003F4DFE">
        <w:rPr>
          <w:sz w:val="16"/>
        </w:rPr>
        <w:t xml:space="preserve">. Yet we live with a system of courts that is not perfectly just and we accept rides in cars from people who are not perfect drivers. </w:t>
      </w:r>
      <w:r w:rsidRPr="00192A6C">
        <w:rPr>
          <w:rStyle w:val="Emphasis"/>
        </w:rPr>
        <w:t xml:space="preserve">We </w:t>
      </w:r>
      <w:r w:rsidRPr="00192A6C">
        <w:rPr>
          <w:rStyle w:val="Emphasis"/>
          <w:highlight w:val="green"/>
        </w:rPr>
        <w:t>play by</w:t>
      </w:r>
      <w:r w:rsidRPr="00192A6C">
        <w:rPr>
          <w:rStyle w:val="Emphasis"/>
        </w:rPr>
        <w:t xml:space="preserve"> the </w:t>
      </w:r>
      <w:r w:rsidRPr="00192A6C">
        <w:rPr>
          <w:rStyle w:val="Emphasis"/>
          <w:highlight w:val="green"/>
        </w:rPr>
        <w:t>percentages</w:t>
      </w:r>
      <w:r w:rsidRPr="00192A6C">
        <w:rPr>
          <w:rStyle w:val="Emphasis"/>
        </w:rPr>
        <w:t xml:space="preserve"> in everything</w:t>
      </w:r>
      <w:r w:rsidRPr="003F4DFE">
        <w:rPr>
          <w:sz w:val="16"/>
        </w:rPr>
        <w:t xml:space="preserve">. </w:t>
      </w:r>
      <w:r w:rsidRPr="00192A6C">
        <w:rPr>
          <w:rStyle w:val="Emphasis"/>
          <w:highlight w:val="green"/>
        </w:rPr>
        <w:t>And</w:t>
      </w:r>
      <w:r w:rsidRPr="003F4DFE">
        <w:rPr>
          <w:sz w:val="16"/>
        </w:rPr>
        <w:t xml:space="preserve"> the </w:t>
      </w:r>
      <w:r w:rsidRPr="00515B4F">
        <w:rPr>
          <w:rStyle w:val="Emphasis"/>
          <w:highlight w:val="green"/>
        </w:rPr>
        <w:t>percentages favor</w:t>
      </w:r>
      <w:r w:rsidRPr="008B495F">
        <w:rPr>
          <w:rStyle w:val="Emphasis"/>
        </w:rPr>
        <w:t xml:space="preserve">ing </w:t>
      </w:r>
      <w:r w:rsidRPr="00515B4F">
        <w:rPr>
          <w:rStyle w:val="Emphasis"/>
          <w:highlight w:val="green"/>
        </w:rPr>
        <w:t xml:space="preserve">objective journalism </w:t>
      </w:r>
      <w:r w:rsidRPr="008B495F">
        <w:rPr>
          <w:rStyle w:val="Emphasis"/>
        </w:rPr>
        <w:t>have</w:t>
      </w:r>
      <w:r w:rsidRPr="008B495F">
        <w:rPr>
          <w:sz w:val="16"/>
        </w:rPr>
        <w:t xml:space="preserve"> actually </w:t>
      </w:r>
      <w:r w:rsidRPr="008B495F">
        <w:rPr>
          <w:rStyle w:val="Emphasis"/>
        </w:rPr>
        <w:t>increased</w:t>
      </w:r>
      <w:r w:rsidRPr="008B495F">
        <w:rPr>
          <w:sz w:val="16"/>
        </w:rPr>
        <w:t xml:space="preserve"> </w:t>
      </w:r>
      <w:r w:rsidRPr="003F4DFE">
        <w:rPr>
          <w:sz w:val="16"/>
        </w:rPr>
        <w:t xml:space="preserve">in the past couple of decades. For those who believe objective reporting is a worthy concept but a problem in practice, </w:t>
      </w:r>
      <w:r w:rsidRPr="008B495F">
        <w:rPr>
          <w:rStyle w:val="Emphasis"/>
        </w:rPr>
        <w:t xml:space="preserve">crowdsourcing and </w:t>
      </w:r>
      <w:r w:rsidRPr="00515B4F">
        <w:rPr>
          <w:rStyle w:val="Emphasis"/>
          <w:highlight w:val="green"/>
        </w:rPr>
        <w:t>social networks</w:t>
      </w:r>
      <w:r w:rsidRPr="003F4DFE">
        <w:rPr>
          <w:sz w:val="16"/>
          <w:highlight w:val="green"/>
        </w:rPr>
        <w:t xml:space="preserve"> </w:t>
      </w:r>
      <w:r w:rsidRPr="00515B4F">
        <w:rPr>
          <w:rStyle w:val="StyleUnderline"/>
        </w:rPr>
        <w:t>now</w:t>
      </w:r>
      <w:r w:rsidRPr="003F4DFE">
        <w:rPr>
          <w:sz w:val="16"/>
        </w:rPr>
        <w:t xml:space="preserve"> </w:t>
      </w:r>
      <w:r w:rsidRPr="00515B4F">
        <w:rPr>
          <w:rStyle w:val="Emphasis"/>
          <w:highlight w:val="green"/>
          <w:bdr w:val="single" w:sz="18" w:space="0" w:color="auto"/>
        </w:rPr>
        <w:t xml:space="preserve">make it </w:t>
      </w:r>
      <w:r w:rsidRPr="008B495F">
        <w:rPr>
          <w:rStyle w:val="Emphasis"/>
          <w:bdr w:val="single" w:sz="18" w:space="0" w:color="auto"/>
        </w:rPr>
        <w:t xml:space="preserve">more </w:t>
      </w:r>
      <w:r w:rsidRPr="00515B4F">
        <w:rPr>
          <w:rStyle w:val="Emphasis"/>
          <w:highlight w:val="green"/>
          <w:bdr w:val="single" w:sz="18" w:space="0" w:color="auto"/>
        </w:rPr>
        <w:t>practical</w:t>
      </w:r>
      <w:r w:rsidRPr="008B495F">
        <w:rPr>
          <w:rStyle w:val="Emphasis"/>
          <w:bdr w:val="single" w:sz="18" w:space="0" w:color="auto"/>
        </w:rPr>
        <w:t xml:space="preserve"> than ever</w:t>
      </w:r>
      <w:r w:rsidRPr="00515B4F">
        <w:rPr>
          <w:rStyle w:val="StyleUnderline"/>
        </w:rPr>
        <w:t xml:space="preserve">. Today’s objective journalism does not have to consist solely of words and images from journalists. </w:t>
      </w:r>
      <w:r w:rsidRPr="00515B4F">
        <w:rPr>
          <w:rStyle w:val="Emphasis"/>
          <w:highlight w:val="green"/>
        </w:rPr>
        <w:t>Crowdsourcing</w:t>
      </w:r>
      <w:r w:rsidRPr="008B495F">
        <w:rPr>
          <w:rStyle w:val="Emphasis"/>
        </w:rPr>
        <w:t xml:space="preserve"> of</w:t>
      </w:r>
      <w:r w:rsidRPr="008B495F">
        <w:rPr>
          <w:rStyle w:val="StyleUnderline"/>
        </w:rPr>
        <w:t xml:space="preserve"> </w:t>
      </w:r>
      <w:r w:rsidRPr="00515B4F">
        <w:rPr>
          <w:rStyle w:val="Emphasis"/>
          <w:highlight w:val="green"/>
        </w:rPr>
        <w:t>info</w:t>
      </w:r>
      <w:r w:rsidRPr="008B495F">
        <w:rPr>
          <w:rStyle w:val="Emphasis"/>
        </w:rPr>
        <w:t xml:space="preserve">rmation </w:t>
      </w:r>
      <w:r w:rsidRPr="00515B4F">
        <w:rPr>
          <w:rStyle w:val="Emphasis"/>
          <w:highlight w:val="green"/>
        </w:rPr>
        <w:t>and policy alternatives</w:t>
      </w:r>
      <w:r w:rsidRPr="00515B4F">
        <w:rPr>
          <w:rStyle w:val="StyleUnderline"/>
        </w:rPr>
        <w:t xml:space="preserve">, through the news media’s own platforms or social networks, </w:t>
      </w:r>
      <w:r w:rsidRPr="00515B4F">
        <w:rPr>
          <w:rStyle w:val="Emphasis"/>
          <w:highlight w:val="green"/>
          <w:bdr w:val="single" w:sz="18" w:space="0" w:color="auto"/>
        </w:rPr>
        <w:t>can be integral</w:t>
      </w:r>
      <w:r w:rsidRPr="008B495F">
        <w:rPr>
          <w:rStyle w:val="Emphasis"/>
          <w:bdr w:val="single" w:sz="18" w:space="0" w:color="auto"/>
        </w:rPr>
        <w:t xml:space="preserve"> parts </w:t>
      </w:r>
      <w:r w:rsidRPr="00515B4F">
        <w:rPr>
          <w:rStyle w:val="Emphasis"/>
          <w:highlight w:val="green"/>
          <w:bdr w:val="single" w:sz="18" w:space="0" w:color="auto"/>
        </w:rPr>
        <w:t xml:space="preserve">of </w:t>
      </w:r>
      <w:r w:rsidRPr="008B495F">
        <w:rPr>
          <w:rStyle w:val="Emphasis"/>
          <w:bdr w:val="single" w:sz="18" w:space="0" w:color="auto"/>
        </w:rPr>
        <w:t xml:space="preserve">an </w:t>
      </w:r>
      <w:r w:rsidRPr="00515B4F">
        <w:rPr>
          <w:rStyle w:val="Emphasis"/>
          <w:highlight w:val="green"/>
          <w:bdr w:val="single" w:sz="18" w:space="0" w:color="auto"/>
        </w:rPr>
        <w:t xml:space="preserve">objective </w:t>
      </w:r>
      <w:r w:rsidRPr="008B495F">
        <w:rPr>
          <w:rStyle w:val="Emphasis"/>
          <w:bdr w:val="single" w:sz="18" w:space="0" w:color="auto"/>
        </w:rPr>
        <w:t xml:space="preserve">journalistic </w:t>
      </w:r>
      <w:r w:rsidRPr="00515B4F">
        <w:rPr>
          <w:rStyle w:val="Emphasis"/>
          <w:highlight w:val="green"/>
          <w:bdr w:val="single" w:sz="18" w:space="0" w:color="auto"/>
        </w:rPr>
        <w:t>process</w:t>
      </w:r>
      <w:r w:rsidRPr="00515B4F">
        <w:rPr>
          <w:rStyle w:val="StyleUnderline"/>
        </w:rPr>
        <w:t>.</w:t>
      </w:r>
      <w:r w:rsidRPr="003F4DFE">
        <w:rPr>
          <w:sz w:val="16"/>
        </w:rPr>
        <w:t xml:space="preserve"> Of course, the crowd must reflect a variety of points of view; crowdsourcing among members of a mob will bring a plethora of voices but not of viewpoints</w:t>
      </w:r>
      <w:r w:rsidRPr="00515B4F">
        <w:rPr>
          <w:rStyle w:val="StyleUnderline"/>
        </w:rPr>
        <w:t>. There is no contradiction between professionals doing their own reporting while also curating the voices of others</w:t>
      </w:r>
      <w:r w:rsidRPr="003F4DFE">
        <w:rPr>
          <w:sz w:val="16"/>
        </w:rPr>
        <w:t xml:space="preserve">. This has been the story of the civil war in Syria. </w:t>
      </w:r>
      <w:r w:rsidRPr="00515B4F">
        <w:rPr>
          <w:rStyle w:val="StyleUnderline"/>
        </w:rPr>
        <w:t xml:space="preserve">International news organizations have sent their own correspondents into Syria and broken their own stories. But the same organizations have crowd sourced a huge amount of day-to-day battlefront coverage, using social networks and direct contacts to obtain details, photos and even live video of street </w:t>
      </w:r>
      <w:r w:rsidRPr="008B495F">
        <w:rPr>
          <w:rStyle w:val="StyleUnderline"/>
        </w:rPr>
        <w:t>battles</w:t>
      </w:r>
      <w:r w:rsidRPr="008B495F">
        <w:rPr>
          <w:sz w:val="16"/>
        </w:rPr>
        <w:t xml:space="preserve">. The </w:t>
      </w:r>
      <w:r w:rsidRPr="008B495F">
        <w:rPr>
          <w:rStyle w:val="Emphasis"/>
        </w:rPr>
        <w:t>authentic voice of Syrian individuals</w:t>
      </w:r>
      <w:r w:rsidRPr="008B495F">
        <w:rPr>
          <w:sz w:val="16"/>
        </w:rPr>
        <w:t xml:space="preserve"> </w:t>
      </w:r>
      <w:r w:rsidRPr="008B495F">
        <w:rPr>
          <w:rStyle w:val="StyleUnderline"/>
        </w:rPr>
        <w:t>reporting from the scene has vastly</w:t>
      </w:r>
      <w:r w:rsidRPr="008B495F">
        <w:rPr>
          <w:sz w:val="16"/>
        </w:rPr>
        <w:t xml:space="preserve"> </w:t>
      </w:r>
      <w:r w:rsidRPr="008B495F">
        <w:rPr>
          <w:rStyle w:val="Emphasis"/>
        </w:rPr>
        <w:t>enriched the picture without endangering</w:t>
      </w:r>
      <w:r w:rsidRPr="008B495F">
        <w:rPr>
          <w:sz w:val="16"/>
        </w:rPr>
        <w:t xml:space="preserve"> </w:t>
      </w:r>
      <w:r w:rsidRPr="008B495F">
        <w:rPr>
          <w:rStyle w:val="StyleUnderline"/>
        </w:rPr>
        <w:t>the</w:t>
      </w:r>
      <w:r w:rsidRPr="008B495F">
        <w:rPr>
          <w:sz w:val="16"/>
        </w:rPr>
        <w:t xml:space="preserve"> </w:t>
      </w:r>
      <w:r w:rsidRPr="008B495F">
        <w:rPr>
          <w:rStyle w:val="Emphasis"/>
        </w:rPr>
        <w:t>objectivity</w:t>
      </w:r>
      <w:r w:rsidRPr="008B495F">
        <w:rPr>
          <w:sz w:val="16"/>
        </w:rPr>
        <w:t xml:space="preserve"> </w:t>
      </w:r>
      <w:r w:rsidRPr="008B495F">
        <w:rPr>
          <w:rStyle w:val="StyleUnderline"/>
        </w:rPr>
        <w:t>of the product; the organizations involved have long experience in identifying skilled reporters and detecting fake and outdated</w:t>
      </w:r>
      <w:r w:rsidRPr="00515B4F">
        <w:rPr>
          <w:rStyle w:val="StyleUnderline"/>
        </w:rPr>
        <w:t xml:space="preserve"> footage</w:t>
      </w:r>
      <w:r w:rsidRPr="003F4DFE">
        <w:rPr>
          <w:sz w:val="16"/>
        </w:rPr>
        <w:t xml:space="preserve">. Is such crowd sourced reporting ultimately a threat to professional journalists? </w:t>
      </w:r>
      <w:r w:rsidRPr="00515B4F">
        <w:rPr>
          <w:rStyle w:val="StyleUnderline"/>
        </w:rPr>
        <w:t xml:space="preserve">We think not, because </w:t>
      </w:r>
      <w:r w:rsidRPr="00515B4F">
        <w:rPr>
          <w:rStyle w:val="Emphasis"/>
          <w:highlight w:val="green"/>
        </w:rPr>
        <w:t>objectivity isn’t</w:t>
      </w:r>
      <w:r w:rsidRPr="00515B4F">
        <w:rPr>
          <w:rStyle w:val="StyleUnderline"/>
          <w:highlight w:val="green"/>
        </w:rPr>
        <w:t xml:space="preserve"> </w:t>
      </w:r>
      <w:r w:rsidRPr="00515B4F">
        <w:rPr>
          <w:rStyle w:val="StyleUnderline"/>
        </w:rPr>
        <w:t xml:space="preserve">so much </w:t>
      </w:r>
      <w:r w:rsidRPr="00515B4F">
        <w:rPr>
          <w:rStyle w:val="Emphasis"/>
          <w:highlight w:val="green"/>
        </w:rPr>
        <w:t>about</w:t>
      </w:r>
      <w:r w:rsidRPr="00515B4F">
        <w:rPr>
          <w:rStyle w:val="StyleUnderline"/>
          <w:highlight w:val="green"/>
        </w:rPr>
        <w:t xml:space="preserve"> </w:t>
      </w:r>
      <w:r w:rsidRPr="00515B4F">
        <w:rPr>
          <w:rStyle w:val="Emphasis"/>
          <w:highlight w:val="green"/>
        </w:rPr>
        <w:lastRenderedPageBreak/>
        <w:t>controlling</w:t>
      </w:r>
      <w:r w:rsidRPr="00515B4F">
        <w:rPr>
          <w:rStyle w:val="StyleUnderline"/>
          <w:highlight w:val="green"/>
        </w:rPr>
        <w:t xml:space="preserve"> </w:t>
      </w:r>
      <w:r w:rsidRPr="00515B4F">
        <w:rPr>
          <w:rStyle w:val="StyleUnderline"/>
        </w:rPr>
        <w:t xml:space="preserve">the </w:t>
      </w:r>
      <w:r w:rsidRPr="00515B4F">
        <w:rPr>
          <w:rStyle w:val="Emphasis"/>
          <w:highlight w:val="green"/>
        </w:rPr>
        <w:t>info</w:t>
      </w:r>
      <w:r w:rsidRPr="008B495F">
        <w:rPr>
          <w:rStyle w:val="Emphasis"/>
        </w:rPr>
        <w:t>rmation</w:t>
      </w:r>
      <w:r w:rsidRPr="008B495F">
        <w:rPr>
          <w:rStyle w:val="StyleUnderline"/>
        </w:rPr>
        <w:t xml:space="preserve"> </w:t>
      </w:r>
      <w:r w:rsidRPr="00515B4F">
        <w:rPr>
          <w:rStyle w:val="StyleUnderline"/>
        </w:rPr>
        <w:t xml:space="preserve">available </w:t>
      </w:r>
      <w:r w:rsidRPr="00515B4F">
        <w:rPr>
          <w:rStyle w:val="Emphasis"/>
          <w:highlight w:val="green"/>
        </w:rPr>
        <w:t>as</w:t>
      </w:r>
      <w:r w:rsidRPr="00515B4F">
        <w:rPr>
          <w:rStyle w:val="StyleUnderline"/>
          <w:highlight w:val="green"/>
        </w:rPr>
        <w:t xml:space="preserve"> </w:t>
      </w:r>
      <w:r w:rsidRPr="00515B4F">
        <w:rPr>
          <w:rStyle w:val="Emphasis"/>
          <w:highlight w:val="green"/>
          <w:bdr w:val="single" w:sz="18" w:space="0" w:color="auto"/>
        </w:rPr>
        <w:t>making sure it’s</w:t>
      </w:r>
      <w:r w:rsidRPr="008B495F">
        <w:rPr>
          <w:rStyle w:val="Emphasis"/>
          <w:bdr w:val="single" w:sz="18" w:space="0" w:color="auto"/>
        </w:rPr>
        <w:t xml:space="preserve"> all </w:t>
      </w:r>
      <w:r w:rsidRPr="00515B4F">
        <w:rPr>
          <w:rStyle w:val="Emphasis"/>
          <w:highlight w:val="green"/>
          <w:bdr w:val="single" w:sz="18" w:space="0" w:color="auto"/>
        </w:rPr>
        <w:t>there</w:t>
      </w:r>
      <w:r w:rsidRPr="003F4DFE">
        <w:rPr>
          <w:sz w:val="16"/>
        </w:rPr>
        <w:t xml:space="preserve">. Whether a conflict is on a distant battlefield or in a state legislature, </w:t>
      </w:r>
      <w:r w:rsidRPr="00515B4F">
        <w:rPr>
          <w:rStyle w:val="StyleUnderline"/>
        </w:rPr>
        <w:t>there is no contradiction between the voices of those at the scene and of journalists, detached from the event but close to news consumers, putting the pieces into a whole that will command their audience’s attention.</w:t>
      </w:r>
      <w:r w:rsidRPr="003F4DFE">
        <w:rPr>
          <w:sz w:val="16"/>
        </w:rPr>
        <w:t xml:space="preserve"> And, of course, sometimes journalists can be on the scene and present the big picture at the same time; examples range from smart foreign correspondents to Homicide Watch D.C. Then there’s a whole additional world of reader reactions. New, professional media like the Huffington Post have invested significant resources in that </w:t>
      </w:r>
      <w:r w:rsidRPr="00515B4F">
        <w:rPr>
          <w:rStyle w:val="StyleUnderline"/>
        </w:rPr>
        <w:t>feedback. The result is an even more objective account of events that now takes in people at the scene, detached and professional observers and the opinions of the readership at large.</w:t>
      </w:r>
      <w:r w:rsidRPr="003F4DFE">
        <w:rPr>
          <w:sz w:val="16"/>
        </w:rPr>
        <w:t xml:space="preserve"> </w:t>
      </w:r>
      <w:r w:rsidRPr="00515B4F">
        <w:rPr>
          <w:rStyle w:val="StyleUnderline"/>
        </w:rPr>
        <w:t>On breaking stories, journalists carry out another, supremely important role: summarizing the news and the debate at frequent intervals – sometimes minute by minute – for those who cannot follow every turn of the story</w:t>
      </w:r>
      <w:r w:rsidRPr="003F4DFE">
        <w:rPr>
          <w:sz w:val="16"/>
        </w:rPr>
        <w:t xml:space="preserve">. </w:t>
      </w:r>
      <w:r w:rsidRPr="00CA5AF0">
        <w:rPr>
          <w:rStyle w:val="Emphasis"/>
        </w:rPr>
        <w:t>Those who see</w:t>
      </w:r>
      <w:r w:rsidRPr="00CA5AF0">
        <w:rPr>
          <w:sz w:val="16"/>
        </w:rPr>
        <w:t xml:space="preserve"> </w:t>
      </w:r>
      <w:r w:rsidRPr="00CA5AF0">
        <w:rPr>
          <w:rStyle w:val="Emphasis"/>
        </w:rPr>
        <w:t>journalists as elite of “gatekeepers</w:t>
      </w:r>
      <w:r w:rsidRPr="00CA5AF0">
        <w:rPr>
          <w:sz w:val="16"/>
        </w:rPr>
        <w:t xml:space="preserve">” under such circumstances </w:t>
      </w:r>
      <w:r w:rsidRPr="00CA5AF0">
        <w:rPr>
          <w:rStyle w:val="Emphasis"/>
        </w:rPr>
        <w:t>have the picture</w:t>
      </w:r>
      <w:r w:rsidRPr="00CA5AF0">
        <w:rPr>
          <w:sz w:val="16"/>
        </w:rPr>
        <w:t xml:space="preserve"> precisely </w:t>
      </w:r>
      <w:r w:rsidRPr="00CA5AF0">
        <w:rPr>
          <w:rStyle w:val="Emphasis"/>
        </w:rPr>
        <w:t>backward</w:t>
      </w:r>
      <w:r w:rsidRPr="00515B4F">
        <w:rPr>
          <w:rStyle w:val="StyleUnderline"/>
        </w:rPr>
        <w:t>. It is a far more elite perspective to think that the majority of the world’s population has the time or inclination to follow in detail every story that interests them. It is an elite concept that in a future world without “objective journalism,” a person who hears on the way to work that Hamas is firing rockets at Israel will arrive at work, head immediately to his personal, well-curated Twitter feed of conflicting voices and video from Israel and Gaza and distill his own, exquisitely balanced version of events</w:t>
      </w:r>
      <w:r w:rsidRPr="003F4DFE">
        <w:rPr>
          <w:sz w:val="16"/>
        </w:rPr>
        <w:t xml:space="preserve">. Most </w:t>
      </w:r>
      <w:r w:rsidRPr="00515B4F">
        <w:rPr>
          <w:rStyle w:val="Emphasis"/>
          <w:highlight w:val="green"/>
        </w:rPr>
        <w:t>people</w:t>
      </w:r>
      <w:r w:rsidRPr="003F4DFE">
        <w:rPr>
          <w:sz w:val="16"/>
          <w:highlight w:val="green"/>
        </w:rPr>
        <w:t xml:space="preserve"> </w:t>
      </w:r>
      <w:r w:rsidRPr="003F4DFE">
        <w:rPr>
          <w:sz w:val="16"/>
        </w:rPr>
        <w:t xml:space="preserve">who arrive at work need to start work. They </w:t>
      </w:r>
      <w:r w:rsidRPr="00515B4F">
        <w:rPr>
          <w:rStyle w:val="Emphasis"/>
          <w:highlight w:val="green"/>
        </w:rPr>
        <w:t>value</w:t>
      </w:r>
      <w:r w:rsidRPr="003F4DFE">
        <w:rPr>
          <w:sz w:val="16"/>
          <w:highlight w:val="green"/>
        </w:rPr>
        <w:t xml:space="preserve"> </w:t>
      </w:r>
      <w:r w:rsidRPr="00515B4F">
        <w:rPr>
          <w:rStyle w:val="Emphasis"/>
          <w:highlight w:val="green"/>
          <w:bdr w:val="single" w:sz="18" w:space="0" w:color="auto"/>
        </w:rPr>
        <w:t>fast, concise and reliable news</w:t>
      </w:r>
      <w:r w:rsidRPr="003F4DFE">
        <w:rPr>
          <w:sz w:val="16"/>
          <w:highlight w:val="green"/>
        </w:rPr>
        <w:t xml:space="preserve"> </w:t>
      </w:r>
      <w:r w:rsidRPr="003F4DFE">
        <w:rPr>
          <w:sz w:val="16"/>
        </w:rPr>
        <w:t xml:space="preserve">when their time permits. Objective media provide a profoundly democratic source of information, offering the vast majority of </w:t>
      </w:r>
      <w:r w:rsidRPr="00515B4F">
        <w:rPr>
          <w:rStyle w:val="StyleUnderline"/>
        </w:rPr>
        <w:t>the population with limited time and attention an account of the world in a fashion that news consumers have long found quick and reliable</w:t>
      </w:r>
      <w:r w:rsidRPr="003F4DFE">
        <w:rPr>
          <w:sz w:val="16"/>
        </w:rPr>
        <w:t xml:space="preserve">. This is a competitive advantage of “legacy” media that helps explains its continued existence at a time of so many challenges. It is no surprise then that, as the Project for Excellence in Journalism has found, so many social media posts links to traditional objective media. Or that breaking news on Twitter tends to be massively retweeted only once it’s confirmed by a traditional news organization; American Journalism Review found the case of Whitney Houston’s death a good example. </w:t>
      </w:r>
      <w:r w:rsidRPr="00515B4F">
        <w:rPr>
          <w:rStyle w:val="StyleUnderline"/>
        </w:rPr>
        <w:t>Social network users, once they learn of a breaking story, massively seek out traditional sources for more information and imagery</w:t>
      </w:r>
      <w:r w:rsidRPr="003F4DFE">
        <w:rPr>
          <w:sz w:val="16"/>
        </w:rPr>
        <w:t xml:space="preserve">. </w:t>
      </w:r>
      <w:r w:rsidRPr="00515B4F">
        <w:rPr>
          <w:rStyle w:val="StyleUnderline"/>
        </w:rPr>
        <w:t xml:space="preserve">What about </w:t>
      </w:r>
      <w:r w:rsidRPr="008B495F">
        <w:rPr>
          <w:rStyle w:val="Emphasis"/>
        </w:rPr>
        <w:t xml:space="preserve">the </w:t>
      </w:r>
      <w:r w:rsidRPr="00CA5AF0">
        <w:rPr>
          <w:rStyle w:val="Emphasis"/>
        </w:rPr>
        <w:t>claim that covering both sides</w:t>
      </w:r>
      <w:r w:rsidRPr="00CA5AF0">
        <w:rPr>
          <w:rStyle w:val="StyleUnderline"/>
        </w:rPr>
        <w:t xml:space="preserve"> of the story </w:t>
      </w:r>
      <w:r w:rsidRPr="00CA5AF0">
        <w:rPr>
          <w:rStyle w:val="Emphasis"/>
          <w:bdr w:val="single" w:sz="18" w:space="0" w:color="auto"/>
        </w:rPr>
        <w:t>leads objective journalists to equate truth and nonsense</w:t>
      </w:r>
      <w:r w:rsidRPr="00515B4F">
        <w:rPr>
          <w:rStyle w:val="StyleUnderline"/>
        </w:rPr>
        <w:t>?</w:t>
      </w:r>
      <w:r w:rsidRPr="003F4DFE">
        <w:rPr>
          <w:sz w:val="16"/>
        </w:rPr>
        <w:t xml:space="preserve"> Clay </w:t>
      </w:r>
      <w:proofErr w:type="spellStart"/>
      <w:r w:rsidRPr="003F4DFE">
        <w:rPr>
          <w:sz w:val="16"/>
        </w:rPr>
        <w:t>Shirky</w:t>
      </w:r>
      <w:proofErr w:type="spellEnd"/>
      <w:r w:rsidRPr="003F4DFE">
        <w:rPr>
          <w:sz w:val="16"/>
        </w:rPr>
        <w:t xml:space="preserve"> of New York University says, “</w:t>
      </w:r>
      <w:r w:rsidRPr="00166BCC">
        <w:rPr>
          <w:rStyle w:val="Emphasis"/>
        </w:rPr>
        <w:t>Judgement about legitimate consensus</w:t>
      </w:r>
      <w:r w:rsidRPr="00166BCC">
        <w:rPr>
          <w:sz w:val="16"/>
        </w:rPr>
        <w:t xml:space="preserve"> </w:t>
      </w:r>
      <w:r w:rsidRPr="00166BCC">
        <w:rPr>
          <w:rStyle w:val="Emphasis"/>
        </w:rPr>
        <w:t>is</w:t>
      </w:r>
      <w:r w:rsidRPr="00166BCC">
        <w:rPr>
          <w:sz w:val="16"/>
        </w:rPr>
        <w:t xml:space="preserve"> </w:t>
      </w:r>
      <w:r w:rsidRPr="00166BCC">
        <w:rPr>
          <w:rStyle w:val="StyleUnderline"/>
        </w:rPr>
        <w:t>becoming</w:t>
      </w:r>
      <w:r w:rsidRPr="00166BCC">
        <w:rPr>
          <w:sz w:val="16"/>
        </w:rPr>
        <w:t xml:space="preserve"> </w:t>
      </w:r>
      <w:r w:rsidRPr="00166BCC">
        <w:rPr>
          <w:rStyle w:val="Emphasis"/>
        </w:rPr>
        <w:t>a critical journalistic skill</w:t>
      </w:r>
      <w:r w:rsidRPr="00166BCC">
        <w:rPr>
          <w:sz w:val="16"/>
        </w:rPr>
        <w:t xml:space="preserve">, </w:t>
      </w:r>
      <w:r w:rsidRPr="00166BCC">
        <w:rPr>
          <w:rStyle w:val="StyleUnderline"/>
        </w:rPr>
        <w:t>one that traditional training and mores don’t prepare most practitioners for.” Craig Newmark fears that a “pretense of objectivity” leads journalists to treat fringe beliefs as significantly as facts in an effort to show the story is reporting all points of view.</w:t>
      </w:r>
      <w:r w:rsidRPr="00166BCC">
        <w:rPr>
          <w:sz w:val="16"/>
        </w:rPr>
        <w:t xml:space="preserve"> As Aidan </w:t>
      </w:r>
      <w:r w:rsidRPr="00166BCC">
        <w:rPr>
          <w:rStyle w:val="StyleUnderline"/>
        </w:rPr>
        <w:t>White</w:t>
      </w:r>
      <w:r w:rsidRPr="00515B4F">
        <w:rPr>
          <w:rStyle w:val="StyleUnderline"/>
        </w:rPr>
        <w:t xml:space="preserve"> of the Ethical Journalism Network puts it, “To be ethical journalists, particularly those covering politics, must stop quoting two sides of a story when one side is lying. At the very least they must tell their audience when that side is lying</w:t>
      </w:r>
      <w:r w:rsidRPr="003F4DFE">
        <w:rPr>
          <w:sz w:val="16"/>
        </w:rPr>
        <w:t xml:space="preserve">.” In fact, modern newsrooms have been pushing back at this limited view of objectivity for some time. Legions of aggressive, objective journalists do not share Arthur Brisbane’s puzzlement over whether it is possible “to be objective and fair when the reporter is choosing to correct one fact over another.” </w:t>
      </w:r>
      <w:r w:rsidRPr="00515B4F">
        <w:rPr>
          <w:rStyle w:val="Emphasis"/>
          <w:highlight w:val="green"/>
        </w:rPr>
        <w:t>Objective news</w:t>
      </w:r>
      <w:r w:rsidRPr="00166BCC">
        <w:rPr>
          <w:rStyle w:val="Emphasis"/>
        </w:rPr>
        <w:t xml:space="preserve">rooms </w:t>
      </w:r>
      <w:r w:rsidRPr="003F4DFE">
        <w:rPr>
          <w:sz w:val="16"/>
        </w:rPr>
        <w:t xml:space="preserve">today </w:t>
      </w:r>
      <w:r w:rsidRPr="00515B4F">
        <w:rPr>
          <w:rStyle w:val="Emphasis"/>
          <w:highlight w:val="green"/>
        </w:rPr>
        <w:t>deal</w:t>
      </w:r>
      <w:r w:rsidRPr="003F4DFE">
        <w:rPr>
          <w:sz w:val="16"/>
          <w:highlight w:val="green"/>
        </w:rPr>
        <w:t xml:space="preserve"> </w:t>
      </w:r>
      <w:r w:rsidRPr="00166BCC">
        <w:rPr>
          <w:rStyle w:val="Emphasis"/>
        </w:rPr>
        <w:t>regularly and</w:t>
      </w:r>
      <w:r w:rsidRPr="00166BCC">
        <w:rPr>
          <w:sz w:val="16"/>
        </w:rPr>
        <w:t xml:space="preserve"> quite</w:t>
      </w:r>
      <w:r w:rsidRPr="003F4DFE">
        <w:rPr>
          <w:sz w:val="16"/>
        </w:rPr>
        <w:t xml:space="preserve"> </w:t>
      </w:r>
      <w:r w:rsidRPr="00CA5AF0">
        <w:rPr>
          <w:rStyle w:val="Emphasis"/>
        </w:rPr>
        <w:t>successfully</w:t>
      </w:r>
      <w:r w:rsidRPr="00CA5AF0">
        <w:rPr>
          <w:sz w:val="16"/>
        </w:rPr>
        <w:t xml:space="preserve"> </w:t>
      </w:r>
      <w:r w:rsidRPr="00515B4F">
        <w:rPr>
          <w:rStyle w:val="Emphasis"/>
          <w:highlight w:val="green"/>
          <w:bdr w:val="single" w:sz="18" w:space="0" w:color="auto"/>
        </w:rPr>
        <w:t>with disputes over facts</w:t>
      </w:r>
      <w:r w:rsidRPr="003F4DFE">
        <w:rPr>
          <w:sz w:val="16"/>
        </w:rPr>
        <w:t xml:space="preserve">. </w:t>
      </w:r>
      <w:r w:rsidRPr="00833060">
        <w:rPr>
          <w:rStyle w:val="Emphasis"/>
          <w:highlight w:val="green"/>
        </w:rPr>
        <w:t>Since</w:t>
      </w:r>
      <w:r w:rsidRPr="00833060">
        <w:rPr>
          <w:rStyle w:val="Emphasis"/>
        </w:rPr>
        <w:t xml:space="preserve"> the</w:t>
      </w:r>
      <w:r w:rsidRPr="00833060">
        <w:rPr>
          <w:sz w:val="16"/>
        </w:rPr>
        <w:t xml:space="preserve"> </w:t>
      </w:r>
      <w:r w:rsidRPr="003F4DFE">
        <w:rPr>
          <w:sz w:val="16"/>
        </w:rPr>
        <w:t xml:space="preserve">vast </w:t>
      </w:r>
      <w:r w:rsidRPr="00515B4F">
        <w:rPr>
          <w:rStyle w:val="Emphasis"/>
          <w:highlight w:val="green"/>
        </w:rPr>
        <w:t xml:space="preserve">majority </w:t>
      </w:r>
      <w:r w:rsidRPr="00CA5AF0">
        <w:rPr>
          <w:rStyle w:val="Emphasis"/>
        </w:rPr>
        <w:t xml:space="preserve">of </w:t>
      </w:r>
      <w:r w:rsidRPr="00833060">
        <w:rPr>
          <w:rStyle w:val="Emphasis"/>
        </w:rPr>
        <w:t xml:space="preserve">the world’s </w:t>
      </w:r>
      <w:r w:rsidRPr="00CA5AF0">
        <w:rPr>
          <w:rStyle w:val="Emphasis"/>
          <w:highlight w:val="green"/>
        </w:rPr>
        <w:t>scientists</w:t>
      </w:r>
      <w:r w:rsidRPr="00CA5AF0">
        <w:rPr>
          <w:sz w:val="16"/>
        </w:rPr>
        <w:t xml:space="preserve"> </w:t>
      </w:r>
      <w:r w:rsidRPr="00515B4F">
        <w:rPr>
          <w:rStyle w:val="Emphasis"/>
          <w:highlight w:val="green"/>
        </w:rPr>
        <w:t xml:space="preserve">believe </w:t>
      </w:r>
      <w:r w:rsidRPr="00833060">
        <w:rPr>
          <w:rStyle w:val="Emphasis"/>
        </w:rPr>
        <w:t xml:space="preserve">the </w:t>
      </w:r>
      <w:r w:rsidRPr="00515B4F">
        <w:rPr>
          <w:rStyle w:val="Emphasis"/>
          <w:highlight w:val="green"/>
        </w:rPr>
        <w:t>globe is heating</w:t>
      </w:r>
      <w:r w:rsidRPr="00833060">
        <w:rPr>
          <w:rStyle w:val="Emphasis"/>
        </w:rPr>
        <w:t xml:space="preserve"> up, </w:t>
      </w:r>
      <w:r w:rsidRPr="00515B4F">
        <w:rPr>
          <w:rStyle w:val="Emphasis"/>
          <w:highlight w:val="green"/>
          <w:bdr w:val="single" w:sz="18" w:space="0" w:color="auto"/>
        </w:rPr>
        <w:t xml:space="preserve">few </w:t>
      </w:r>
      <w:r w:rsidRPr="00833060">
        <w:rPr>
          <w:rStyle w:val="Emphasis"/>
          <w:bdr w:val="single" w:sz="18" w:space="0" w:color="auto"/>
        </w:rPr>
        <w:t xml:space="preserve">news </w:t>
      </w:r>
      <w:r w:rsidRPr="00515B4F">
        <w:rPr>
          <w:rStyle w:val="Emphasis"/>
          <w:highlight w:val="green"/>
          <w:bdr w:val="single" w:sz="18" w:space="0" w:color="auto"/>
        </w:rPr>
        <w:t xml:space="preserve">stories </w:t>
      </w:r>
      <w:r w:rsidRPr="00833060">
        <w:rPr>
          <w:rStyle w:val="Emphasis"/>
          <w:bdr w:val="single" w:sz="18" w:space="0" w:color="auto"/>
        </w:rPr>
        <w:t xml:space="preserve">on the subject </w:t>
      </w:r>
      <w:r w:rsidRPr="00515B4F">
        <w:rPr>
          <w:rStyle w:val="Emphasis"/>
          <w:highlight w:val="green"/>
          <w:bdr w:val="single" w:sz="18" w:space="0" w:color="auto"/>
        </w:rPr>
        <w:t xml:space="preserve">devote </w:t>
      </w:r>
      <w:r w:rsidRPr="00833060">
        <w:rPr>
          <w:rStyle w:val="Emphasis"/>
          <w:bdr w:val="single" w:sz="18" w:space="0" w:color="auto"/>
        </w:rPr>
        <w:t xml:space="preserve">substantial </w:t>
      </w:r>
      <w:r w:rsidRPr="00515B4F">
        <w:rPr>
          <w:rStyle w:val="Emphasis"/>
          <w:highlight w:val="green"/>
          <w:bdr w:val="single" w:sz="18" w:space="0" w:color="auto"/>
        </w:rPr>
        <w:t xml:space="preserve">space to </w:t>
      </w:r>
      <w:r w:rsidRPr="00833060">
        <w:rPr>
          <w:rStyle w:val="Emphasis"/>
          <w:bdr w:val="single" w:sz="18" w:space="0" w:color="auto"/>
        </w:rPr>
        <w:t xml:space="preserve">those who </w:t>
      </w:r>
      <w:r w:rsidRPr="00515B4F">
        <w:rPr>
          <w:rStyle w:val="Emphasis"/>
          <w:highlight w:val="green"/>
          <w:bdr w:val="single" w:sz="18" w:space="0" w:color="auto"/>
        </w:rPr>
        <w:t>deny it</w:t>
      </w:r>
      <w:r w:rsidRPr="003F4DFE">
        <w:rPr>
          <w:sz w:val="16"/>
        </w:rPr>
        <w:t xml:space="preserve">. </w:t>
      </w:r>
      <w:r w:rsidRPr="00515B4F">
        <w:rPr>
          <w:rStyle w:val="Emphasis"/>
          <w:highlight w:val="green"/>
        </w:rPr>
        <w:t>Fact-checking</w:t>
      </w:r>
      <w:r w:rsidRPr="003F4DFE">
        <w:rPr>
          <w:sz w:val="16"/>
          <w:highlight w:val="green"/>
        </w:rPr>
        <w:t xml:space="preserve"> </w:t>
      </w:r>
      <w:r w:rsidRPr="003F4DFE">
        <w:rPr>
          <w:sz w:val="16"/>
        </w:rPr>
        <w:t xml:space="preserve">politicians’ </w:t>
      </w:r>
      <w:r w:rsidRPr="00CA5AF0">
        <w:rPr>
          <w:rStyle w:val="Emphasis"/>
        </w:rPr>
        <w:t>statements</w:t>
      </w:r>
      <w:r w:rsidRPr="00CA5AF0">
        <w:rPr>
          <w:sz w:val="16"/>
        </w:rPr>
        <w:t xml:space="preserve"> </w:t>
      </w:r>
      <w:r w:rsidRPr="00CA5AF0">
        <w:rPr>
          <w:rStyle w:val="Emphasis"/>
          <w:highlight w:val="green"/>
        </w:rPr>
        <w:t>originated</w:t>
      </w:r>
      <w:r w:rsidRPr="00CA5AF0">
        <w:rPr>
          <w:rStyle w:val="Emphasis"/>
        </w:rPr>
        <w:t xml:space="preserve"> </w:t>
      </w:r>
      <w:r w:rsidRPr="00CA5AF0">
        <w:rPr>
          <w:rStyle w:val="Emphasis"/>
          <w:highlight w:val="green"/>
        </w:rPr>
        <w:t>with</w:t>
      </w:r>
      <w:r w:rsidRPr="00CA5AF0">
        <w:rPr>
          <w:sz w:val="16"/>
        </w:rPr>
        <w:t xml:space="preserve"> traditional, </w:t>
      </w:r>
      <w:r w:rsidRPr="00CA5AF0">
        <w:rPr>
          <w:rStyle w:val="Emphasis"/>
          <w:highlight w:val="green"/>
        </w:rPr>
        <w:t>objective media</w:t>
      </w:r>
      <w:r w:rsidRPr="003F4DFE">
        <w:rPr>
          <w:sz w:val="16"/>
        </w:rPr>
        <w:t xml:space="preserve">, </w:t>
      </w:r>
      <w:r w:rsidRPr="003F4DFE">
        <w:rPr>
          <w:rStyle w:val="StyleUnderline"/>
        </w:rPr>
        <w:t>and flourished there long before the current wave of new-media sites doing the same thing on an expanded basis</w:t>
      </w:r>
      <w:r w:rsidRPr="003F4DFE">
        <w:rPr>
          <w:sz w:val="16"/>
        </w:rPr>
        <w:t xml:space="preserve">. If a </w:t>
      </w:r>
      <w:r w:rsidRPr="003F4DFE">
        <w:rPr>
          <w:rStyle w:val="StyleUnderline"/>
        </w:rPr>
        <w:t xml:space="preserve">journalist has thoroughly studied a subject and understands it well, the tenets of </w:t>
      </w:r>
      <w:r w:rsidRPr="003F4DFE">
        <w:rPr>
          <w:rStyle w:val="Emphasis"/>
          <w:highlight w:val="green"/>
        </w:rPr>
        <w:t>objectivity</w:t>
      </w:r>
      <w:r w:rsidRPr="003F4DFE">
        <w:rPr>
          <w:rStyle w:val="StyleUnderline"/>
          <w:highlight w:val="green"/>
        </w:rPr>
        <w:t xml:space="preserve"> </w:t>
      </w:r>
      <w:r w:rsidRPr="003F4DFE">
        <w:rPr>
          <w:rStyle w:val="Emphasis"/>
          <w:highlight w:val="green"/>
          <w:bdr w:val="single" w:sz="18" w:space="0" w:color="auto"/>
        </w:rPr>
        <w:t>do not require a “view from nowhere”</w:t>
      </w:r>
      <w:r w:rsidRPr="003F4DFE">
        <w:rPr>
          <w:rStyle w:val="StyleUnderline"/>
          <w:highlight w:val="green"/>
        </w:rPr>
        <w:t xml:space="preserve"> </w:t>
      </w:r>
      <w:r w:rsidRPr="003F4DFE">
        <w:rPr>
          <w:rStyle w:val="StyleUnderline"/>
        </w:rPr>
        <w:t>that ignores the journalist’s knowledge.</w:t>
      </w:r>
      <w:r w:rsidRPr="003F4DFE">
        <w:rPr>
          <w:sz w:val="16"/>
        </w:rPr>
        <w:t xml:space="preserve"> On social networks, he can rebut false information with facts. </w:t>
      </w:r>
      <w:r w:rsidRPr="003F4DFE">
        <w:rPr>
          <w:rStyle w:val="StyleUnderline"/>
        </w:rPr>
        <w:t xml:space="preserve">This is the kind of objectivity that Jay </w:t>
      </w:r>
      <w:r w:rsidRPr="003F4DFE">
        <w:rPr>
          <w:rStyle w:val="StyleUnderline"/>
        </w:rPr>
        <w:lastRenderedPageBreak/>
        <w:t>Rosen hopefully can be a fan of, and the functioning model for many journalists today</w:t>
      </w:r>
      <w:r w:rsidRPr="003F4DFE">
        <w:rPr>
          <w:sz w:val="16"/>
        </w:rPr>
        <w:t xml:space="preserve">. </w:t>
      </w:r>
      <w:r w:rsidRPr="003F4DFE">
        <w:rPr>
          <w:rStyle w:val="Emphasis"/>
          <w:highlight w:val="green"/>
        </w:rPr>
        <w:t>Objectivity</w:t>
      </w:r>
      <w:r w:rsidRPr="003F4DFE">
        <w:rPr>
          <w:sz w:val="16"/>
          <w:highlight w:val="green"/>
        </w:rPr>
        <w:t xml:space="preserve"> </w:t>
      </w:r>
      <w:r w:rsidRPr="003F4DFE">
        <w:rPr>
          <w:sz w:val="16"/>
        </w:rPr>
        <w:t xml:space="preserve">also </w:t>
      </w:r>
      <w:r w:rsidRPr="003F4DFE">
        <w:rPr>
          <w:rStyle w:val="Emphasis"/>
          <w:highlight w:val="green"/>
        </w:rPr>
        <w:t xml:space="preserve">doesn’t mean </w:t>
      </w:r>
      <w:r w:rsidRPr="003F4DFE">
        <w:rPr>
          <w:rStyle w:val="Emphasis"/>
          <w:highlight w:val="green"/>
          <w:bdr w:val="single" w:sz="18" w:space="0" w:color="auto"/>
        </w:rPr>
        <w:t>rejection of human emotion</w:t>
      </w:r>
      <w:r w:rsidRPr="003F4DFE">
        <w:rPr>
          <w:rStyle w:val="Emphasis"/>
          <w:highlight w:val="green"/>
        </w:rPr>
        <w:t>.</w:t>
      </w:r>
      <w:r w:rsidRPr="003F4DFE">
        <w:rPr>
          <w:sz w:val="16"/>
          <w:highlight w:val="green"/>
        </w:rPr>
        <w:t xml:space="preserve"> </w:t>
      </w:r>
      <w:r w:rsidRPr="003F4DFE">
        <w:rPr>
          <w:rStyle w:val="StyleUnderline"/>
        </w:rPr>
        <w:t xml:space="preserve">The slaying of children by a gunman at a school can be fairly referred to as horrific; there is no need for a paragraph </w:t>
      </w:r>
      <w:proofErr w:type="gramStart"/>
      <w:r w:rsidRPr="003F4DFE">
        <w:rPr>
          <w:rStyle w:val="StyleUnderline"/>
        </w:rPr>
        <w:t>saying</w:t>
      </w:r>
      <w:proofErr w:type="gramEnd"/>
      <w:r w:rsidRPr="003F4DFE">
        <w:rPr>
          <w:rStyle w:val="StyleUnderline"/>
        </w:rPr>
        <w:t xml:space="preserve"> “on the other hand.” A photographer covering a war or disaster can put his camera aside when he has a chance to save a life.</w:t>
      </w:r>
      <w:r w:rsidRPr="003F4DFE">
        <w:rPr>
          <w:sz w:val="16"/>
        </w:rPr>
        <w:t xml:space="preserve"> A journalist can be transparent about his biography and experiences, so long as he doesn’t turn them into a political agenda</w:t>
      </w:r>
      <w:r w:rsidRPr="003F4DFE">
        <w:rPr>
          <w:rStyle w:val="StyleUnderline"/>
        </w:rPr>
        <w:t xml:space="preserve">. There is </w:t>
      </w:r>
      <w:r w:rsidRPr="003F4DFE">
        <w:rPr>
          <w:rStyle w:val="Emphasis"/>
          <w:highlight w:val="green"/>
        </w:rPr>
        <w:t>nothing robotic</w:t>
      </w:r>
      <w:r w:rsidRPr="003F4DFE">
        <w:rPr>
          <w:sz w:val="16"/>
          <w:highlight w:val="green"/>
        </w:rPr>
        <w:t xml:space="preserve"> </w:t>
      </w:r>
      <w:r w:rsidRPr="003F4DFE">
        <w:rPr>
          <w:rStyle w:val="StyleUnderline"/>
        </w:rPr>
        <w:t xml:space="preserve">about an objective journalist; reasonable judgments and human ethics and experience need not be suppressed. </w:t>
      </w:r>
      <w:r w:rsidRPr="003F4DFE">
        <w:rPr>
          <w:sz w:val="16"/>
        </w:rPr>
        <w:t xml:space="preserve">The attraction of objective journalism is such that Wikipedia, increasingly a destination for breaking news coverage, </w:t>
      </w:r>
      <w:r w:rsidRPr="003F4DFE">
        <w:rPr>
          <w:rStyle w:val="StyleUnderline"/>
        </w:rPr>
        <w:t xml:space="preserve">has adopted a policy of presenting an objective, “neutral point of view.” When a big story happens, Wikipedia readers post thousands of updates. </w:t>
      </w:r>
      <w:r w:rsidRPr="003F4DFE">
        <w:rPr>
          <w:sz w:val="16"/>
        </w:rPr>
        <w:t xml:space="preserve">Volunteer editors quickly join the effort, organizing the material. Yet as Brian Keegan discovered, the editors change from one breaking news story to another and few have substantial editing experience. </w:t>
      </w:r>
      <w:r w:rsidRPr="003F4DFE">
        <w:rPr>
          <w:rStyle w:val="StyleUnderline"/>
        </w:rPr>
        <w:t>According to Keegan, who conducted research at Northwestern University’s Medill School of Communications: “In all likelihood, readers of these breaking news articles are mostly consuming the work of editors who have never previously worked on this kind of event. In other words, some of the earliest and most widely read information about breaking news events is written by people with fewer journalistic qualifications than Medill freshmen</w:t>
      </w:r>
      <w:r w:rsidRPr="003F4DFE">
        <w:rPr>
          <w:sz w:val="16"/>
        </w:rPr>
        <w:t xml:space="preserve">.” Here is a situation where a pillar of new media values objectivity, but professional standards or qualifications could make that goal even more attainable. It should also be noted that the heaviest lifting in Wikipedia’s “coverage” of breaking news is often not being done by its contributors or editors. It is being done by the traditional media, from which much of the information being curated is taken. If Wikipedia’s contributors couldn’t count on these reports being objective to begin with, Wikipedia would have difficulty living up to its “neutral point of view.” Wikipedia’s policy aside, it’s surprising that amid the success of many new media that value objectivity, few generally accepted codes of conduct have emerged. Despite some laudable attempts, the best examples of new journalism have failed to unite around consistent ethics codes to the degree that legacy media have. Work now under way suggests a desire for progress in this direction. But sometimes such efforts are undertaken in the same breath as pronouncing traditional journalism dead or dying, complicating the import of some of its most useful principles. The value objective journalists add goes well beyond getting individual stories right. It goes to the entire texture of information in a society. In some social systems, the news media serve the state; Vladimir Lenin called the press a collective agitator, propagandist and organizer for the Soviet system. Elsewhere, media exist to serve the politics of individual owners, or to foment sensation for the sake of profit. Happily, civilized society has also allowed the rise of voices of reason that can assess a situation from everyone’s viewpoint and lead rational discussion. If the discussion leaders focus on the merits of all sides instead of proclaiming an agenda of their own, the discussion is more successful. This is the core value of objectivity: the creation of a strong, balanced public dialogue that cannot be overwhelmed by government fiat, political slant, specious information, simplistic argument and hate. In Nigeria, Mallam Nasir El-Rufai asks, “What happens when every sense of objectivity is blurred by the murky ink of hatchet writers or clouded by shades of religious and ethnic prisms? What happens when voices without conscience, and loath to accept facts dominate our media and discourse?” </w:t>
      </w:r>
      <w:r w:rsidRPr="003F4DFE">
        <w:rPr>
          <w:rStyle w:val="StyleUnderline"/>
        </w:rPr>
        <w:t xml:space="preserve">The value of objectivity is not simply a debate to hold in seminars and journalism schools. It is a fundamental value of public discourse and collaboration. It will endure precisely as long as people speak out in its </w:t>
      </w:r>
      <w:proofErr w:type="spellStart"/>
      <w:r w:rsidRPr="003F4DFE">
        <w:rPr>
          <w:rStyle w:val="StyleUnderline"/>
        </w:rPr>
        <w:t>defence</w:t>
      </w:r>
      <w:proofErr w:type="spellEnd"/>
      <w:r w:rsidRPr="003F4DFE">
        <w:rPr>
          <w:rStyle w:val="StyleUnderline"/>
        </w:rPr>
        <w:t>.</w:t>
      </w:r>
    </w:p>
    <w:p w14:paraId="1DBF6F7B" w14:textId="77777777" w:rsidR="00057F96" w:rsidRDefault="00057F96" w:rsidP="00057F96">
      <w:pPr>
        <w:pStyle w:val="Heading4"/>
      </w:pPr>
      <w:r>
        <w:t xml:space="preserve">Do not conflate </w:t>
      </w:r>
      <w:r w:rsidRPr="00046167">
        <w:rPr>
          <w:u w:val="single"/>
        </w:rPr>
        <w:t>Objectivity</w:t>
      </w:r>
      <w:r>
        <w:t xml:space="preserve"> with </w:t>
      </w:r>
      <w:r>
        <w:rPr>
          <w:u w:val="single"/>
        </w:rPr>
        <w:t>Neutrality</w:t>
      </w:r>
      <w:r>
        <w:t xml:space="preserve"> – the truth doesn’t always lie </w:t>
      </w:r>
      <w:r>
        <w:rPr>
          <w:u w:val="single"/>
        </w:rPr>
        <w:t>in the Center</w:t>
      </w:r>
      <w:r>
        <w:t>.</w:t>
      </w:r>
    </w:p>
    <w:p w14:paraId="54248857" w14:textId="77777777" w:rsidR="00057F96" w:rsidRPr="0047477E" w:rsidRDefault="00057F96" w:rsidP="00057F96">
      <w:r w:rsidRPr="00046167">
        <w:rPr>
          <w:rStyle w:val="Style13ptBold"/>
        </w:rPr>
        <w:t>Gutman 12</w:t>
      </w:r>
      <w:r>
        <w:t xml:space="preserve"> David Gutman </w:t>
      </w:r>
      <w:r w:rsidRPr="0047477E">
        <w:t>10-25-2012 "Objectivity Does Not Mean Neutrality: The Danger of False Equivalency in the Media"</w:t>
      </w:r>
      <w:r>
        <w:t xml:space="preserve"> </w:t>
      </w:r>
      <w:hyperlink r:id="rId35" w:history="1">
        <w:r w:rsidRPr="005B68BD">
          <w:rPr>
            <w:rStyle w:val="Hyperlink"/>
          </w:rPr>
          <w:t>https://www.commondreams.org/views/2012/10/25/objectivity-does-not-mean-neutrality-danger-false-equivalency-media</w:t>
        </w:r>
      </w:hyperlink>
      <w:r>
        <w:t xml:space="preserve"> (</w:t>
      </w:r>
      <w:r w:rsidRPr="0047477E">
        <w:t>Ph.D. Assistant Professor. IMSE.</w:t>
      </w:r>
      <w:r>
        <w:t xml:space="preserve">)//Elmer </w:t>
      </w:r>
    </w:p>
    <w:p w14:paraId="71D69E08" w14:textId="4370A8FC" w:rsidR="003170DD" w:rsidRDefault="00057F96" w:rsidP="00057F96">
      <w:pPr>
        <w:rPr>
          <w:sz w:val="16"/>
        </w:rPr>
      </w:pPr>
      <w:r w:rsidRPr="00046167">
        <w:rPr>
          <w:sz w:val="16"/>
        </w:rPr>
        <w:t xml:space="preserve">And yet, too often, they do not. </w:t>
      </w:r>
      <w:r w:rsidRPr="00046167">
        <w:rPr>
          <w:rStyle w:val="StyleUnderline"/>
        </w:rPr>
        <w:t>The media, too often, reports what officials say and how they say it, and doesn’t delve into the substance and accuracy of the statements</w:t>
      </w:r>
      <w:r w:rsidRPr="00046167">
        <w:rPr>
          <w:sz w:val="16"/>
        </w:rPr>
        <w:t xml:space="preserve">. </w:t>
      </w:r>
      <w:r w:rsidRPr="00046167">
        <w:rPr>
          <w:rStyle w:val="Emphasis"/>
          <w:highlight w:val="green"/>
        </w:rPr>
        <w:t>The truth is objective</w:t>
      </w:r>
      <w:r w:rsidRPr="00046167">
        <w:rPr>
          <w:sz w:val="16"/>
        </w:rPr>
        <w:t xml:space="preserve">, a </w:t>
      </w:r>
      <w:r w:rsidRPr="00046167">
        <w:rPr>
          <w:rStyle w:val="Emphasis"/>
          <w:highlight w:val="green"/>
        </w:rPr>
        <w:t>presentation</w:t>
      </w:r>
      <w:r w:rsidRPr="00046167">
        <w:rPr>
          <w:sz w:val="16"/>
          <w:highlight w:val="green"/>
        </w:rPr>
        <w:t xml:space="preserve"> </w:t>
      </w:r>
      <w:r w:rsidRPr="00046167">
        <w:rPr>
          <w:rStyle w:val="Emphasis"/>
          <w:highlight w:val="green"/>
        </w:rPr>
        <w:t>of both sides</w:t>
      </w:r>
      <w:r w:rsidRPr="00046167">
        <w:rPr>
          <w:sz w:val="16"/>
          <w:highlight w:val="green"/>
        </w:rPr>
        <w:t xml:space="preserve"> </w:t>
      </w:r>
      <w:r w:rsidRPr="00046167">
        <w:rPr>
          <w:sz w:val="16"/>
        </w:rPr>
        <w:t xml:space="preserve">of an argument </w:t>
      </w:r>
      <w:r w:rsidRPr="00046167">
        <w:rPr>
          <w:rStyle w:val="Emphasis"/>
          <w:highlight w:val="green"/>
          <w:bdr w:val="single" w:sz="18" w:space="0" w:color="auto"/>
        </w:rPr>
        <w:t>is not necessarily objective</w:t>
      </w:r>
      <w:r w:rsidRPr="00046167">
        <w:rPr>
          <w:sz w:val="16"/>
        </w:rPr>
        <w:t xml:space="preserve">. When a topic is noisily debated, journalists go to pains to present, with equal space and import, both sides of the topic. Usually this is a good thing. </w:t>
      </w:r>
      <w:r w:rsidRPr="00046167">
        <w:rPr>
          <w:rStyle w:val="StyleUnderline"/>
        </w:rPr>
        <w:t xml:space="preserve">The public should know the arguments from all sides of a contentious issue. But </w:t>
      </w:r>
      <w:r w:rsidRPr="00046167">
        <w:rPr>
          <w:rStyle w:val="Emphasis"/>
          <w:highlight w:val="green"/>
        </w:rPr>
        <w:t>sometimes</w:t>
      </w:r>
      <w:r w:rsidRPr="00046167">
        <w:rPr>
          <w:rStyle w:val="StyleUnderline"/>
        </w:rPr>
        <w:t xml:space="preserve">, and this may </w:t>
      </w:r>
      <w:r w:rsidRPr="00046167">
        <w:rPr>
          <w:rStyle w:val="StyleUnderline"/>
        </w:rPr>
        <w:lastRenderedPageBreak/>
        <w:t xml:space="preserve">sound overly simplistic, but it remains true, </w:t>
      </w:r>
      <w:r w:rsidRPr="00046167">
        <w:rPr>
          <w:rStyle w:val="Emphasis"/>
          <w:highlight w:val="green"/>
          <w:bdr w:val="single" w:sz="18" w:space="0" w:color="auto"/>
        </w:rPr>
        <w:t>there is only one credible side to a debate</w:t>
      </w:r>
      <w:r w:rsidRPr="00046167">
        <w:rPr>
          <w:sz w:val="16"/>
        </w:rPr>
        <w:t xml:space="preserve">. </w:t>
      </w:r>
      <w:r w:rsidRPr="00046167">
        <w:rPr>
          <w:rStyle w:val="Emphasis"/>
          <w:highlight w:val="green"/>
        </w:rPr>
        <w:t>The earth is getting warmer,</w:t>
      </w:r>
      <w:r w:rsidRPr="00046167">
        <w:rPr>
          <w:sz w:val="16"/>
        </w:rPr>
        <w:t xml:space="preserve"> </w:t>
      </w:r>
      <w:r w:rsidRPr="00046167">
        <w:rPr>
          <w:rStyle w:val="StyleUnderline"/>
        </w:rPr>
        <w:t xml:space="preserve">and man-made carbon emissions are causing it. </w:t>
      </w:r>
      <w:r w:rsidRPr="00046167">
        <w:rPr>
          <w:rStyle w:val="Emphasis"/>
          <w:highlight w:val="green"/>
        </w:rPr>
        <w:t>Humans evolved</w:t>
      </w:r>
      <w:r w:rsidRPr="00046167">
        <w:rPr>
          <w:rStyle w:val="StyleUnderline"/>
          <w:highlight w:val="green"/>
        </w:rPr>
        <w:t xml:space="preserve"> </w:t>
      </w:r>
      <w:r w:rsidRPr="00046167">
        <w:rPr>
          <w:rStyle w:val="StyleUnderline"/>
        </w:rPr>
        <w:t xml:space="preserve">from apes. You cannot cut taxes by 20 percent and close enough loopholes to be revenue neutral without raising taxes on the middle class. </w:t>
      </w:r>
      <w:r w:rsidRPr="00046167">
        <w:rPr>
          <w:rStyle w:val="Emphasis"/>
          <w:highlight w:val="green"/>
        </w:rPr>
        <w:t>Study</w:t>
      </w:r>
      <w:r w:rsidRPr="00046167">
        <w:rPr>
          <w:rStyle w:val="StyleUnderline"/>
          <w:highlight w:val="green"/>
        </w:rPr>
        <w:t xml:space="preserve"> </w:t>
      </w:r>
      <w:r w:rsidRPr="00046167">
        <w:rPr>
          <w:rStyle w:val="Emphasis"/>
          <w:highlight w:val="green"/>
        </w:rPr>
        <w:t>after</w:t>
      </w:r>
      <w:r w:rsidRPr="00046167">
        <w:rPr>
          <w:rStyle w:val="StyleUnderline"/>
          <w:highlight w:val="green"/>
        </w:rPr>
        <w:t xml:space="preserve"> </w:t>
      </w:r>
      <w:r w:rsidRPr="00046167">
        <w:rPr>
          <w:rStyle w:val="StyleUnderline"/>
        </w:rPr>
        <w:t xml:space="preserve">reputable </w:t>
      </w:r>
      <w:r w:rsidRPr="00046167">
        <w:rPr>
          <w:rStyle w:val="Emphasis"/>
          <w:highlight w:val="green"/>
        </w:rPr>
        <w:t>study</w:t>
      </w:r>
      <w:r w:rsidRPr="00046167">
        <w:rPr>
          <w:rStyle w:val="StyleUnderline"/>
          <w:highlight w:val="green"/>
        </w:rPr>
        <w:t xml:space="preserve"> </w:t>
      </w:r>
      <w:r w:rsidRPr="00046167">
        <w:rPr>
          <w:rStyle w:val="Emphasis"/>
          <w:highlight w:val="green"/>
        </w:rPr>
        <w:t>has shown</w:t>
      </w:r>
      <w:r w:rsidRPr="00046167">
        <w:rPr>
          <w:rStyle w:val="StyleUnderline"/>
          <w:highlight w:val="green"/>
        </w:rPr>
        <w:t xml:space="preserve"> </w:t>
      </w:r>
      <w:r w:rsidRPr="00046167">
        <w:rPr>
          <w:rStyle w:val="Emphasis"/>
          <w:highlight w:val="green"/>
        </w:rPr>
        <w:t>these</w:t>
      </w:r>
      <w:r w:rsidRPr="00046167">
        <w:rPr>
          <w:rStyle w:val="StyleUnderline"/>
          <w:highlight w:val="green"/>
        </w:rPr>
        <w:t xml:space="preserve"> </w:t>
      </w:r>
      <w:r w:rsidRPr="00046167">
        <w:rPr>
          <w:rStyle w:val="Emphasis"/>
          <w:highlight w:val="green"/>
          <w:bdr w:val="single" w:sz="18" w:space="0" w:color="auto"/>
        </w:rPr>
        <w:t>statements to be true</w:t>
      </w:r>
      <w:r w:rsidRPr="00046167">
        <w:rPr>
          <w:rStyle w:val="StyleUnderline"/>
        </w:rPr>
        <w:t>.</w:t>
      </w:r>
      <w:r w:rsidRPr="00046167">
        <w:rPr>
          <w:sz w:val="16"/>
        </w:rPr>
        <w:t xml:space="preserve"> (Admittedly there have been fewer studies of the last claim because it is so much newer, but every reputable study has found the above statement accurate). Yet </w:t>
      </w:r>
      <w:r w:rsidRPr="00046167">
        <w:rPr>
          <w:rStyle w:val="StyleUnderline"/>
        </w:rPr>
        <w:t>we still see news stories in which “experts” from both sides of the argument are called upon and given equal standing to make their case</w:t>
      </w:r>
      <w:r w:rsidRPr="00046167">
        <w:rPr>
          <w:sz w:val="16"/>
        </w:rPr>
        <w:t xml:space="preserve">. Paul Krugman, the Nobel-winning economist and unabashedly liberal New York Times op-ed columnist, wrote about this phenomenon in 2000. “If a presidential candidate were to declare that the earth is flat, you would be sure to see a news analysis under the headline ‘Shape of the Planet: Both Sides Have a Point.’ After all, the earth isn't perfectly spherical. That analysis is equally applicable today. The mainstream media (with the exception of nakedly partisan outfits like Fox News and MSNBC) are so desperate to appear unbiased that they go out of their way to point out inconsistencies on both sides of the political spectrum even when it may not be appropriate. </w:t>
      </w:r>
      <w:r w:rsidRPr="00046167">
        <w:rPr>
          <w:rStyle w:val="StyleUnderline"/>
        </w:rPr>
        <w:t xml:space="preserve">This </w:t>
      </w:r>
      <w:r w:rsidRPr="00046167">
        <w:rPr>
          <w:rStyle w:val="Emphasis"/>
          <w:highlight w:val="green"/>
        </w:rPr>
        <w:t>false equivalency</w:t>
      </w:r>
      <w:r w:rsidRPr="00046167">
        <w:rPr>
          <w:rStyle w:val="StyleUnderline"/>
        </w:rPr>
        <w:t xml:space="preserve">, the effort of the news media to remain at the political center of an argument, no matter the merits or truthfulness of either side of the argument, </w:t>
      </w:r>
      <w:r w:rsidRPr="00046167">
        <w:rPr>
          <w:rStyle w:val="Emphasis"/>
          <w:highlight w:val="green"/>
        </w:rPr>
        <w:t>is</w:t>
      </w:r>
      <w:r w:rsidRPr="00046167">
        <w:rPr>
          <w:rStyle w:val="StyleUnderline"/>
          <w:highlight w:val="green"/>
        </w:rPr>
        <w:t xml:space="preserve"> </w:t>
      </w:r>
      <w:r w:rsidRPr="00046167">
        <w:rPr>
          <w:rStyle w:val="StyleUnderline"/>
        </w:rPr>
        <w:t xml:space="preserve">sometimes </w:t>
      </w:r>
      <w:r w:rsidRPr="00046167">
        <w:rPr>
          <w:rStyle w:val="Emphasis"/>
          <w:highlight w:val="green"/>
        </w:rPr>
        <w:t>labeled as a bias towards objectivity</w:t>
      </w:r>
      <w:r w:rsidRPr="00046167">
        <w:rPr>
          <w:sz w:val="16"/>
        </w:rPr>
        <w:t xml:space="preserve">. </w:t>
      </w:r>
      <w:r w:rsidRPr="00046167">
        <w:rPr>
          <w:rStyle w:val="Emphasis"/>
          <w:highlight w:val="green"/>
          <w:bdr w:val="single" w:sz="18" w:space="0" w:color="auto"/>
        </w:rPr>
        <w:t xml:space="preserve">This is a false and misleading turn of phrase. </w:t>
      </w:r>
      <w:r w:rsidRPr="00046167">
        <w:rPr>
          <w:rStyle w:val="StyleUnderline"/>
        </w:rPr>
        <w:t xml:space="preserve">Journalists should always exhibit a bias towards objectivity. </w:t>
      </w:r>
      <w:r w:rsidRPr="00046167">
        <w:rPr>
          <w:rStyle w:val="Emphasis"/>
          <w:highlight w:val="green"/>
        </w:rPr>
        <w:t>Being objective</w:t>
      </w:r>
      <w:r w:rsidRPr="00046167">
        <w:rPr>
          <w:rStyle w:val="StyleUnderline"/>
          <w:highlight w:val="green"/>
        </w:rPr>
        <w:t xml:space="preserve"> </w:t>
      </w:r>
      <w:r w:rsidRPr="00046167">
        <w:rPr>
          <w:rStyle w:val="StyleUnderline"/>
        </w:rPr>
        <w:t xml:space="preserve">-- dealing with facts or conditions as perceived without distortion by personal feelings -- </w:t>
      </w:r>
      <w:r w:rsidRPr="00046167">
        <w:rPr>
          <w:rStyle w:val="Emphasis"/>
          <w:highlight w:val="green"/>
        </w:rPr>
        <w:t>is always the goal</w:t>
      </w:r>
      <w:r w:rsidRPr="00046167">
        <w:rPr>
          <w:rStyle w:val="StyleUnderline"/>
        </w:rPr>
        <w:t xml:space="preserve">. </w:t>
      </w:r>
      <w:r w:rsidRPr="00046167">
        <w:rPr>
          <w:rStyle w:val="Emphasis"/>
          <w:highlight w:val="green"/>
        </w:rPr>
        <w:t xml:space="preserve">The trouble comes </w:t>
      </w:r>
      <w:r w:rsidRPr="00046167">
        <w:rPr>
          <w:rStyle w:val="Emphasis"/>
          <w:highlight w:val="green"/>
          <w:bdr w:val="single" w:sz="18" w:space="0" w:color="auto"/>
        </w:rPr>
        <w:t>when objectivity is confused with neutrality</w:t>
      </w:r>
      <w:r w:rsidRPr="00046167">
        <w:rPr>
          <w:rStyle w:val="StyleUnderline"/>
        </w:rPr>
        <w:t>.</w:t>
      </w:r>
      <w:r w:rsidRPr="00046167">
        <w:rPr>
          <w:sz w:val="16"/>
        </w:rPr>
        <w:t xml:space="preserve"> </w:t>
      </w:r>
      <w:r w:rsidRPr="00046167">
        <w:rPr>
          <w:rStyle w:val="Emphasis"/>
          <w:highlight w:val="green"/>
        </w:rPr>
        <w:t>It is fine to be partial</w:t>
      </w:r>
      <w:r w:rsidRPr="00046167">
        <w:rPr>
          <w:rStyle w:val="StyleUnderline"/>
        </w:rPr>
        <w:t>, indeed it is imperative</w:t>
      </w:r>
      <w:r w:rsidRPr="00046167">
        <w:rPr>
          <w:sz w:val="16"/>
        </w:rPr>
        <w:t xml:space="preserve"> </w:t>
      </w:r>
      <w:r w:rsidRPr="00046167">
        <w:rPr>
          <w:rStyle w:val="Emphasis"/>
          <w:highlight w:val="green"/>
        </w:rPr>
        <w:t>if</w:t>
      </w:r>
      <w:r w:rsidRPr="00046167">
        <w:rPr>
          <w:sz w:val="16"/>
        </w:rPr>
        <w:t xml:space="preserve">, </w:t>
      </w:r>
      <w:r w:rsidRPr="00046167">
        <w:rPr>
          <w:rStyle w:val="Emphasis"/>
          <w:highlight w:val="green"/>
        </w:rPr>
        <w:t>after</w:t>
      </w:r>
      <w:r w:rsidRPr="00046167">
        <w:rPr>
          <w:sz w:val="16"/>
          <w:highlight w:val="green"/>
        </w:rPr>
        <w:t xml:space="preserve"> </w:t>
      </w:r>
      <w:r w:rsidRPr="00046167">
        <w:rPr>
          <w:rStyle w:val="StyleUnderline"/>
        </w:rPr>
        <w:t>a</w:t>
      </w:r>
      <w:r w:rsidRPr="00046167">
        <w:rPr>
          <w:sz w:val="16"/>
        </w:rPr>
        <w:t xml:space="preserve"> </w:t>
      </w:r>
      <w:r w:rsidRPr="00046167">
        <w:rPr>
          <w:rStyle w:val="Emphasis"/>
          <w:highlight w:val="green"/>
        </w:rPr>
        <w:t>careful examination</w:t>
      </w:r>
      <w:r w:rsidRPr="00046167">
        <w:rPr>
          <w:sz w:val="16"/>
          <w:highlight w:val="green"/>
        </w:rPr>
        <w:t xml:space="preserve"> </w:t>
      </w:r>
      <w:r w:rsidRPr="00046167">
        <w:rPr>
          <w:rStyle w:val="StyleUnderline"/>
        </w:rPr>
        <w:t>of the facts,</w:t>
      </w:r>
      <w:r w:rsidRPr="00046167">
        <w:rPr>
          <w:sz w:val="16"/>
        </w:rPr>
        <w:t xml:space="preserve"> </w:t>
      </w:r>
      <w:r w:rsidRPr="00046167">
        <w:rPr>
          <w:rStyle w:val="Emphasis"/>
          <w:highlight w:val="green"/>
          <w:bdr w:val="single" w:sz="18" w:space="0" w:color="auto"/>
        </w:rPr>
        <w:t>one concludes that the truth lies on one side of the argument.</w:t>
      </w:r>
      <w:r w:rsidRPr="00046167">
        <w:rPr>
          <w:sz w:val="16"/>
          <w:highlight w:val="green"/>
        </w:rPr>
        <w:t xml:space="preserve"> </w:t>
      </w:r>
      <w:r w:rsidRPr="00046167">
        <w:rPr>
          <w:rStyle w:val="StyleUnderline"/>
        </w:rPr>
        <w:t xml:space="preserve">This is being objective. Examining the facts on their merits and presenting the truth is a journalist’s job. Granted, on many issues there is legitimate debate and disagreement, but this is not always the case, and the media should not treat every issue as if both sides have equally valid points. </w:t>
      </w:r>
      <w:r w:rsidRPr="00046167">
        <w:rPr>
          <w:rStyle w:val="Emphasis"/>
          <w:highlight w:val="green"/>
          <w:bdr w:val="single" w:sz="18" w:space="0" w:color="auto"/>
        </w:rPr>
        <w:t>The truth does not always lie in the center</w:t>
      </w:r>
      <w:r w:rsidRPr="00046167">
        <w:rPr>
          <w:rStyle w:val="StyleUnderline"/>
        </w:rPr>
        <w:t>. I</w:t>
      </w:r>
      <w:r w:rsidRPr="00046167">
        <w:rPr>
          <w:sz w:val="16"/>
        </w:rPr>
        <w:t>n fact, it rarely does. A journalist’s job is to report the truth, not to neutrally report what both sides say and stake out a safe position in the middle.</w:t>
      </w:r>
    </w:p>
    <w:p w14:paraId="2A1A37E6" w14:textId="77777777" w:rsidR="00057F96" w:rsidRDefault="00057F96" w:rsidP="00057F96">
      <w:pPr>
        <w:pStyle w:val="Heading3"/>
      </w:pPr>
      <w:r>
        <w:lastRenderedPageBreak/>
        <w:t>1AC: Framework</w:t>
      </w:r>
    </w:p>
    <w:p w14:paraId="4ADF4D5E" w14:textId="77777777" w:rsidR="00057F96" w:rsidRPr="00255F53" w:rsidRDefault="00057F96" w:rsidP="00057F96">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73A7EEAE" w14:textId="77777777" w:rsidR="00057F96" w:rsidRPr="00255F53" w:rsidRDefault="00057F96" w:rsidP="00057F96">
      <w:pPr>
        <w:pStyle w:val="Heading4"/>
        <w:rPr>
          <w:rFonts w:asciiTheme="majorHAnsi" w:hAnsiTheme="majorHAnsi" w:cstheme="majorHAnsi"/>
        </w:rPr>
      </w:pPr>
      <w:r w:rsidRPr="00255F53">
        <w:rPr>
          <w:rFonts w:asciiTheme="majorHAnsi" w:hAnsiTheme="majorHAnsi" w:cstheme="majorHAnsi"/>
        </w:rPr>
        <w:t>Prefer:</w:t>
      </w:r>
    </w:p>
    <w:p w14:paraId="0C7C79C2" w14:textId="77777777" w:rsidR="00057F96" w:rsidRPr="00255F53" w:rsidRDefault="00057F96" w:rsidP="00057F96">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1E57B45C" w14:textId="77777777" w:rsidR="00057F96" w:rsidRPr="00255F53" w:rsidRDefault="00057F96" w:rsidP="00057F96">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25AEFFB2" w14:textId="77777777" w:rsidR="00057F96" w:rsidRPr="00255F53" w:rsidRDefault="00057F96" w:rsidP="00057F96">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w:t>
      </w:r>
      <w:proofErr w:type="spellStart"/>
      <w:r w:rsidRPr="00255F53">
        <w:rPr>
          <w:rFonts w:asciiTheme="majorHAnsi" w:hAnsiTheme="majorHAnsi" w:cstheme="majorHAnsi"/>
          <w:sz w:val="16"/>
          <w:szCs w:val="16"/>
        </w:rPr>
        <w:t>Boonshoft</w:t>
      </w:r>
      <w:proofErr w:type="spellEnd"/>
      <w:r w:rsidRPr="00255F53">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55F53">
        <w:rPr>
          <w:rFonts w:asciiTheme="majorHAnsi" w:hAnsiTheme="majorHAnsi" w:cstheme="majorHAnsi"/>
          <w:sz w:val="16"/>
          <w:szCs w:val="16"/>
        </w:rPr>
        <w:t>Geneus</w:t>
      </w:r>
      <w:proofErr w:type="spellEnd"/>
      <w:r w:rsidRPr="00255F53">
        <w:rPr>
          <w:rFonts w:asciiTheme="majorHAnsi" w:hAnsiTheme="majorHAnsi" w:cstheme="majorHAnsi"/>
          <w:sz w:val="16"/>
          <w:szCs w:val="16"/>
        </w:rPr>
        <w:t xml:space="preserve"> Health LLC, San Antonio, TX, USA 6Department of Addiction Research &amp; Therapy, </w:t>
      </w:r>
      <w:proofErr w:type="spellStart"/>
      <w:r w:rsidRPr="00255F53">
        <w:rPr>
          <w:rFonts w:asciiTheme="majorHAnsi" w:hAnsiTheme="majorHAnsi" w:cstheme="majorHAnsi"/>
          <w:sz w:val="16"/>
          <w:szCs w:val="16"/>
        </w:rPr>
        <w:t>Nupathways</w:t>
      </w:r>
      <w:proofErr w:type="spellEnd"/>
      <w:r w:rsidRPr="00255F53">
        <w:rPr>
          <w:rFonts w:asciiTheme="majorHAnsi" w:hAnsiTheme="majorHAnsi" w:cstheme="majorHAnsi"/>
          <w:sz w:val="16"/>
          <w:szCs w:val="16"/>
        </w:rPr>
        <w:t xml:space="preserve"> Inc., </w:t>
      </w:r>
      <w:proofErr w:type="spellStart"/>
      <w:r w:rsidRPr="00255F53">
        <w:rPr>
          <w:rFonts w:asciiTheme="majorHAnsi" w:hAnsiTheme="majorHAnsi" w:cstheme="majorHAnsi"/>
          <w:sz w:val="16"/>
          <w:szCs w:val="16"/>
        </w:rPr>
        <w:t>Innsbrook</w:t>
      </w:r>
      <w:proofErr w:type="spellEnd"/>
      <w:r w:rsidRPr="00255F53">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55F53">
        <w:rPr>
          <w:rFonts w:asciiTheme="majorHAnsi" w:hAnsiTheme="majorHAnsi" w:cstheme="majorHAnsi"/>
          <w:sz w:val="16"/>
          <w:szCs w:val="16"/>
        </w:rPr>
        <w:t>Eötvös</w:t>
      </w:r>
      <w:proofErr w:type="spellEnd"/>
      <w:r w:rsidRPr="00255F53">
        <w:rPr>
          <w:rFonts w:asciiTheme="majorHAnsi" w:hAnsiTheme="majorHAnsi" w:cstheme="majorHAnsi"/>
          <w:sz w:val="16"/>
          <w:szCs w:val="16"/>
        </w:rPr>
        <w:t xml:space="preserve"> </w:t>
      </w:r>
      <w:proofErr w:type="spellStart"/>
      <w:r w:rsidRPr="00255F53">
        <w:rPr>
          <w:rFonts w:asciiTheme="majorHAnsi" w:hAnsiTheme="majorHAnsi" w:cstheme="majorHAnsi"/>
          <w:sz w:val="16"/>
          <w:szCs w:val="16"/>
        </w:rPr>
        <w:t>Loránd</w:t>
      </w:r>
      <w:proofErr w:type="spellEnd"/>
      <w:r w:rsidRPr="00255F53">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255F53">
        <w:rPr>
          <w:rFonts w:asciiTheme="majorHAnsi" w:hAnsiTheme="majorHAnsi" w:cstheme="majorHAnsi"/>
          <w:sz w:val="16"/>
          <w:szCs w:val="16"/>
        </w:rPr>
        <w:t>Lederach</w:t>
      </w:r>
      <w:proofErr w:type="spellEnd"/>
      <w:r w:rsidRPr="00255F53">
        <w:rPr>
          <w:rFonts w:asciiTheme="majorHAnsi" w:hAnsiTheme="majorHAnsi" w:cstheme="majorHAnsi"/>
          <w:sz w:val="16"/>
          <w:szCs w:val="16"/>
        </w:rPr>
        <w:t xml:space="preserve">, PA., USA 12National Human Genome Center at Howard University, Washington, DC., USA, Marjorie </w:t>
      </w:r>
      <w:proofErr w:type="spellStart"/>
      <w:r w:rsidRPr="00255F53">
        <w:rPr>
          <w:rFonts w:asciiTheme="majorHAnsi" w:hAnsiTheme="majorHAnsi" w:cstheme="majorHAnsi"/>
          <w:sz w:val="16"/>
          <w:szCs w:val="16"/>
        </w:rPr>
        <w:t>Gondré</w:t>
      </w:r>
      <w:proofErr w:type="spellEnd"/>
      <w:r w:rsidRPr="00255F53">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55F53">
        <w:rPr>
          <w:rFonts w:asciiTheme="majorHAnsi" w:hAnsiTheme="majorHAnsi" w:cstheme="majorHAnsi"/>
          <w:sz w:val="16"/>
          <w:szCs w:val="16"/>
        </w:rPr>
        <w:t>Modestino</w:t>
      </w:r>
      <w:proofErr w:type="spellEnd"/>
      <w:r w:rsidRPr="00255F53">
        <w:rPr>
          <w:rFonts w:asciiTheme="majorHAnsi" w:hAnsiTheme="majorHAnsi" w:cstheme="majorHAnsi"/>
          <w:sz w:val="16"/>
          <w:szCs w:val="16"/>
        </w:rPr>
        <w:t xml:space="preserve">, 14Department of Psychology, Curry College, Milton, MA, USA, Rajendra D </w:t>
      </w:r>
      <w:proofErr w:type="spellStart"/>
      <w:r w:rsidRPr="00255F53">
        <w:rPr>
          <w:rFonts w:asciiTheme="majorHAnsi" w:hAnsiTheme="majorHAnsi" w:cstheme="majorHAnsi"/>
          <w:sz w:val="16"/>
          <w:szCs w:val="16"/>
        </w:rPr>
        <w:t>Badgaiyan</w:t>
      </w:r>
      <w:proofErr w:type="spellEnd"/>
      <w:r w:rsidRPr="00255F53">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45941413" w14:textId="77777777" w:rsidR="00057F96" w:rsidRPr="00255F53" w:rsidRDefault="00057F96" w:rsidP="00057F96">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 xml:space="preserve">primary reward </w:t>
      </w:r>
      <w:proofErr w:type="gramStart"/>
      <w:r w:rsidRPr="00255F53">
        <w:rPr>
          <w:rFonts w:asciiTheme="majorHAnsi" w:hAnsiTheme="majorHAnsi" w:cstheme="majorHAnsi"/>
          <w:u w:val="single"/>
        </w:rPr>
        <w:t>functions</w:t>
      </w:r>
      <w:proofErr w:type="gramEnd"/>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w:t>
      </w:r>
      <w:r w:rsidRPr="00255F53">
        <w:rPr>
          <w:rFonts w:asciiTheme="majorHAnsi" w:hAnsiTheme="majorHAnsi" w:cstheme="majorHAnsi"/>
          <w:sz w:val="16"/>
        </w:rPr>
        <w:lastRenderedPageBreak/>
        <w:t xml:space="preserve">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255F53">
        <w:rPr>
          <w:rFonts w:asciiTheme="majorHAnsi" w:hAnsiTheme="majorHAnsi" w:cstheme="majorHAnsi"/>
          <w:sz w:val="16"/>
        </w:rPr>
        <w:t>is</w:t>
      </w:r>
      <w:proofErr w:type="gramEnd"/>
      <w:r w:rsidRPr="00255F53">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55F53">
        <w:rPr>
          <w:rFonts w:asciiTheme="majorHAnsi" w:hAnsiTheme="majorHAnsi" w:cstheme="majorHAnsi"/>
          <w:u w:val="single"/>
        </w:rPr>
        <w:t>Thus</w:t>
      </w:r>
      <w:proofErr w:type="gramEnd"/>
      <w:r w:rsidRPr="00255F53">
        <w:rPr>
          <w:rFonts w:asciiTheme="majorHAnsi" w:hAnsiTheme="majorHAnsi" w:cstheme="majorHAnsi"/>
          <w:u w:val="single"/>
        </w:rPr>
        <w:t xml:space="preserve">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w:t>
      </w:r>
      <w:proofErr w:type="spellStart"/>
      <w:r w:rsidRPr="00255F53">
        <w:rPr>
          <w:rFonts w:asciiTheme="majorHAnsi" w:hAnsiTheme="majorHAnsi" w:cstheme="majorHAnsi"/>
          <w:sz w:val="16"/>
        </w:rPr>
        <w:t>salutogenesis</w:t>
      </w:r>
      <w:proofErr w:type="spellEnd"/>
      <w:r w:rsidRPr="00255F53">
        <w:rPr>
          <w:rFonts w:asciiTheme="majorHAnsi" w:hAnsiTheme="majorHAnsi" w:cstheme="majorHAnsi"/>
          <w:sz w:val="16"/>
        </w:rPr>
        <w:t>, (</w:t>
      </w:r>
      <w:proofErr w:type="spellStart"/>
      <w:r w:rsidRPr="00255F53">
        <w:rPr>
          <w:rFonts w:asciiTheme="majorHAnsi" w:hAnsiTheme="majorHAnsi" w:cstheme="majorHAnsi"/>
          <w:sz w:val="16"/>
        </w:rPr>
        <w:t>salugenesis</w:t>
      </w:r>
      <w:proofErr w:type="spellEnd"/>
      <w:r w:rsidRPr="00255F53">
        <w:rPr>
          <w:rFonts w:asciiTheme="majorHAnsi" w:hAnsiTheme="majorHAnsi" w:cstheme="majorHAnsi"/>
          <w:sz w:val="16"/>
        </w:rPr>
        <w:t xml:space="preserve">).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55F53">
        <w:rPr>
          <w:rFonts w:asciiTheme="majorHAnsi" w:hAnsiTheme="majorHAnsi" w:cstheme="majorHAnsi"/>
          <w:sz w:val="16"/>
        </w:rPr>
        <w:t>morphinergic</w:t>
      </w:r>
      <w:proofErr w:type="spellEnd"/>
      <w:r w:rsidRPr="00255F53">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255F53">
        <w:rPr>
          <w:rFonts w:asciiTheme="majorHAnsi" w:hAnsiTheme="majorHAnsi" w:cstheme="majorHAnsi"/>
          <w:sz w:val="16"/>
        </w:rPr>
        <w:t>Esch</w:t>
      </w:r>
      <w:proofErr w:type="spellEnd"/>
      <w:r w:rsidRPr="00255F53">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55F53">
        <w:rPr>
          <w:rFonts w:asciiTheme="majorHAnsi" w:hAnsiTheme="majorHAnsi" w:cstheme="majorHAnsi"/>
          <w:sz w:val="16"/>
        </w:rPr>
        <w:t>As</w:t>
      </w:r>
      <w:proofErr w:type="gramEnd"/>
      <w:r w:rsidRPr="00255F53">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w:t>
      </w:r>
      <w:r w:rsidRPr="00255F53">
        <w:rPr>
          <w:rFonts w:asciiTheme="majorHAnsi" w:hAnsiTheme="majorHAnsi" w:cstheme="majorHAnsi"/>
          <w:sz w:val="16"/>
        </w:rPr>
        <w:lastRenderedPageBreak/>
        <w:t xml:space="preserve">uncovered. Desire and reward </w:t>
      </w:r>
      <w:proofErr w:type="gramStart"/>
      <w:r w:rsidRPr="00255F53">
        <w:rPr>
          <w:rFonts w:asciiTheme="majorHAnsi" w:hAnsiTheme="majorHAnsi" w:cstheme="majorHAnsi"/>
          <w:sz w:val="16"/>
        </w:rPr>
        <w:t>centers</w:t>
      </w:r>
      <w:proofErr w:type="gramEnd"/>
      <w:r w:rsidRPr="00255F53">
        <w:rPr>
          <w:rFonts w:asciiTheme="majorHAnsi" w:hAnsiTheme="majorHAnsi" w:cstheme="majorHAnsi"/>
          <w:sz w:val="16"/>
        </w:rPr>
        <w:t xml:space="preserve"> It is surprising that many different sources of pleasure activate the same circuits between the </w:t>
      </w:r>
      <w:proofErr w:type="spellStart"/>
      <w:r w:rsidRPr="00255F53">
        <w:rPr>
          <w:rFonts w:asciiTheme="majorHAnsi" w:hAnsiTheme="majorHAnsi" w:cstheme="majorHAnsi"/>
          <w:sz w:val="16"/>
        </w:rPr>
        <w:t>mesocorticolimbic</w:t>
      </w:r>
      <w:proofErr w:type="spellEnd"/>
      <w:r w:rsidRPr="00255F53">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255F53">
        <w:rPr>
          <w:rFonts w:asciiTheme="majorHAnsi" w:hAnsiTheme="majorHAnsi" w:cstheme="majorHAnsi"/>
          <w:sz w:val="16"/>
        </w:rPr>
        <w:t>accumbens</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55F53">
        <w:rPr>
          <w:rFonts w:asciiTheme="majorHAnsi" w:hAnsiTheme="majorHAnsi" w:cstheme="majorHAnsi"/>
          <w:sz w:val="16"/>
        </w:rPr>
        <w:t>hypodopaminergia</w:t>
      </w:r>
      <w:proofErr w:type="spellEnd"/>
      <w:r w:rsidRPr="00255F53">
        <w:rPr>
          <w:rFonts w:asciiTheme="majorHAnsi" w:hAnsiTheme="majorHAnsi" w:cstheme="majorHAnsi"/>
          <w:sz w:val="16"/>
        </w:rPr>
        <w:t xml:space="preserve">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w:t>
      </w:r>
      <w:proofErr w:type="spellStart"/>
      <w:r w:rsidRPr="00255F53">
        <w:rPr>
          <w:rFonts w:asciiTheme="majorHAnsi" w:hAnsiTheme="majorHAnsi" w:cstheme="majorHAnsi"/>
          <w:sz w:val="16"/>
        </w:rPr>
        <w:t>hedus</w:t>
      </w:r>
      <w:proofErr w:type="spellEnd"/>
      <w:r w:rsidRPr="00255F53">
        <w:rPr>
          <w:rFonts w:asciiTheme="majorHAnsi" w:hAnsiTheme="majorHAnsi" w:cstheme="majorHAnsi"/>
          <w:sz w:val="16"/>
        </w:rPr>
        <w:t xml:space="preserve"> is the term for “sweet”; and in Greek, </w:t>
      </w:r>
      <w:proofErr w:type="spellStart"/>
      <w:r w:rsidRPr="00255F53">
        <w:rPr>
          <w:rFonts w:asciiTheme="majorHAnsi" w:hAnsiTheme="majorHAnsi" w:cstheme="majorHAnsi"/>
          <w:sz w:val="16"/>
        </w:rPr>
        <w:t>hodone</w:t>
      </w:r>
      <w:proofErr w:type="spellEnd"/>
      <w:r w:rsidRPr="00255F53">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255F53">
        <w:rPr>
          <w:rFonts w:asciiTheme="majorHAnsi" w:hAnsiTheme="majorHAnsi" w:cstheme="majorHAnsi"/>
          <w:sz w:val="16"/>
        </w:rPr>
        <w:t>networks, and</w:t>
      </w:r>
      <w:proofErr w:type="gramEnd"/>
      <w:r w:rsidRPr="00255F53">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55F53">
        <w:rPr>
          <w:rFonts w:asciiTheme="majorHAnsi" w:hAnsiTheme="majorHAnsi" w:cstheme="majorHAnsi"/>
          <w:sz w:val="16"/>
        </w:rPr>
        <w:t>NAc</w:t>
      </w:r>
      <w:proofErr w:type="spellEnd"/>
      <w:r w:rsidRPr="00255F53">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55F53">
        <w:rPr>
          <w:rFonts w:asciiTheme="majorHAnsi" w:hAnsiTheme="majorHAnsi" w:cstheme="majorHAnsi"/>
          <w:sz w:val="16"/>
        </w:rPr>
        <w:t>), and</w:t>
      </w:r>
      <w:proofErr w:type="gramEnd"/>
      <w:r w:rsidRPr="00255F53">
        <w:rPr>
          <w:rFonts w:asciiTheme="majorHAnsi" w:hAnsiTheme="majorHAnsi" w:cstheme="majorHAnsi"/>
          <w:sz w:val="16"/>
        </w:rPr>
        <w:t xml:space="preserve"> may have an additive effect on vulnerability to various addictions [48]. In this regard, </w:t>
      </w:r>
      <w:proofErr w:type="spellStart"/>
      <w:r w:rsidRPr="00255F53">
        <w:rPr>
          <w:rFonts w:asciiTheme="majorHAnsi" w:hAnsiTheme="majorHAnsi" w:cstheme="majorHAnsi"/>
          <w:sz w:val="16"/>
        </w:rPr>
        <w:t>Vanyukov</w:t>
      </w:r>
      <w:proofErr w:type="spellEnd"/>
      <w:r w:rsidRPr="00255F53">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55F53">
        <w:rPr>
          <w:rFonts w:asciiTheme="majorHAnsi" w:hAnsiTheme="majorHAnsi" w:cstheme="majorHAnsi"/>
          <w:sz w:val="16"/>
        </w:rPr>
        <w:t>Nenad</w:t>
      </w:r>
      <w:proofErr w:type="spellEnd"/>
      <w:r w:rsidRPr="00255F53">
        <w:rPr>
          <w:rFonts w:asciiTheme="majorHAnsi" w:hAnsiTheme="majorHAnsi" w:cstheme="majorHAnsi"/>
          <w:sz w:val="16"/>
        </w:rPr>
        <w:t xml:space="preserve">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55F53">
        <w:rPr>
          <w:rFonts w:asciiTheme="majorHAnsi" w:hAnsiTheme="majorHAnsi" w:cstheme="majorHAnsi"/>
          <w:sz w:val="16"/>
        </w:rPr>
        <w:t>Sestan</w:t>
      </w:r>
      <w:proofErr w:type="spellEnd"/>
      <w:r w:rsidRPr="00255F53">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 xml:space="preserve">researchers </w:t>
      </w:r>
      <w:r w:rsidRPr="00255F53">
        <w:rPr>
          <w:rFonts w:asciiTheme="majorHAnsi" w:hAnsiTheme="majorHAnsi" w:cstheme="majorHAnsi"/>
          <w:highlight w:val="green"/>
          <w:u w:val="single"/>
        </w:rPr>
        <w:lastRenderedPageBreak/>
        <w:t>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55F53">
        <w:rPr>
          <w:rFonts w:asciiTheme="majorHAnsi" w:hAnsiTheme="majorHAnsi" w:cstheme="majorHAnsi"/>
          <w:sz w:val="16"/>
        </w:rPr>
        <w:t>alterlife</w:t>
      </w:r>
      <w:proofErr w:type="spellEnd"/>
      <w:r w:rsidRPr="00255F53">
        <w:rPr>
          <w:rFonts w:asciiTheme="majorHAnsi" w:hAnsiTheme="majorHAnsi" w:cstheme="majorHAnsi"/>
          <w:sz w:val="16"/>
        </w:rPr>
        <w:t xml:space="preserv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55F53">
        <w:rPr>
          <w:rFonts w:asciiTheme="majorHAnsi" w:hAnsiTheme="majorHAnsi" w:cstheme="majorHAnsi"/>
          <w:sz w:val="16"/>
        </w:rPr>
        <w:t>shilting</w:t>
      </w:r>
      <w:proofErr w:type="spellEnd"/>
      <w:r w:rsidRPr="00255F53">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5E333FB" w14:textId="77777777" w:rsidR="00057F96" w:rsidRPr="00DE1798" w:rsidRDefault="00057F96" w:rsidP="00057F96">
      <w:pPr>
        <w:pStyle w:val="Heading4"/>
        <w:rPr>
          <w:rFonts w:cs="Calibri"/>
        </w:rPr>
      </w:pPr>
      <w:r w:rsidRPr="00DE1798">
        <w:rPr>
          <w:rFonts w:cs="Calibri"/>
        </w:rPr>
        <w:t>Extinction first –</w:t>
      </w:r>
    </w:p>
    <w:p w14:paraId="084DFC61" w14:textId="77777777" w:rsidR="00057F96" w:rsidRPr="00DE1798" w:rsidRDefault="00057F96" w:rsidP="00057F96">
      <w:pPr>
        <w:pStyle w:val="Heading4"/>
        <w:ind w:firstLine="720"/>
        <w:rPr>
          <w:rFonts w:cs="Calibri"/>
        </w:rPr>
      </w:pPr>
      <w:r w:rsidRPr="00DE1798">
        <w:rPr>
          <w:rFonts w:cs="Calibri"/>
        </w:rPr>
        <w:t>1 – Forecloses future improvement – we can never improve society because our impact is irreversible</w:t>
      </w:r>
    </w:p>
    <w:p w14:paraId="32D7C0B3" w14:textId="77777777" w:rsidR="00057F96" w:rsidRPr="00DE1798" w:rsidRDefault="00057F96" w:rsidP="00057F96">
      <w:pPr>
        <w:pStyle w:val="Heading4"/>
        <w:ind w:firstLine="720"/>
        <w:rPr>
          <w:rFonts w:cs="Calibri"/>
        </w:rPr>
      </w:pPr>
      <w:r w:rsidRPr="00DE1798">
        <w:rPr>
          <w:rFonts w:cs="Calibri"/>
        </w:rPr>
        <w:t>2 – Turns suffering – mass death causes suffering because people can’t get access to resources and basic necessities</w:t>
      </w:r>
    </w:p>
    <w:p w14:paraId="1A0853FE" w14:textId="77777777" w:rsidR="00057F96" w:rsidRPr="00DE1798" w:rsidRDefault="00057F96" w:rsidP="00057F96">
      <w:pPr>
        <w:pStyle w:val="Heading4"/>
        <w:ind w:left="720"/>
        <w:rPr>
          <w:rFonts w:cs="Calibri"/>
        </w:rPr>
      </w:pPr>
      <w:r w:rsidRPr="00DE1798">
        <w:rPr>
          <w:rFonts w:cs="Calibri"/>
        </w:rPr>
        <w:t>3 – Moral obligation – allowing people to die is unethical and should be prevented because it creates ethics towards other people</w:t>
      </w:r>
    </w:p>
    <w:p w14:paraId="4C8AFD42" w14:textId="77777777" w:rsidR="00057F96" w:rsidRPr="00DE1798" w:rsidRDefault="00057F96" w:rsidP="00057F96">
      <w:pPr>
        <w:pStyle w:val="Heading4"/>
        <w:ind w:firstLine="720"/>
        <w:rPr>
          <w:rFonts w:cs="Calibri"/>
        </w:rPr>
      </w:pPr>
      <w:r w:rsidRPr="00DE1798">
        <w:rPr>
          <w:rFonts w:cs="Calibri"/>
        </w:rPr>
        <w:t>4 – Objectivity – body count is the most objective way to calculate impacts because comparing suffering is unethical</w:t>
      </w:r>
    </w:p>
    <w:p w14:paraId="0B22997B" w14:textId="77777777" w:rsidR="00057F96" w:rsidRDefault="00057F96" w:rsidP="00057F96">
      <w:pPr>
        <w:pStyle w:val="Heading4"/>
        <w:ind w:left="720"/>
      </w:pPr>
      <w:r w:rsidRPr="00DE1798">
        <w:t>5 – Moral uncertainty – if we’re unsure about which interpretation of the world is true – we ought to preserve the world to keep debating about it</w:t>
      </w:r>
    </w:p>
    <w:p w14:paraId="4966C89E" w14:textId="77777777" w:rsidR="00057F96" w:rsidRDefault="00057F96" w:rsidP="00057F96">
      <w:pPr>
        <w:pStyle w:val="Heading3"/>
      </w:pPr>
      <w:r>
        <w:lastRenderedPageBreak/>
        <w:t>UV</w:t>
      </w:r>
    </w:p>
    <w:p w14:paraId="072B3370" w14:textId="77777777" w:rsidR="00057F96" w:rsidRPr="00A67EAC" w:rsidRDefault="00057F96" w:rsidP="00057F96">
      <w:pPr>
        <w:pStyle w:val="Heading4"/>
      </w:pPr>
      <w:proofErr w:type="gramStart"/>
      <w:r>
        <w:t>Yes</w:t>
      </w:r>
      <w:proofErr w:type="gramEnd"/>
      <w:r>
        <w:t xml:space="preserve"> 1ar theory anything else means infinite abuse </w:t>
      </w:r>
      <w:proofErr w:type="spellStart"/>
      <w:r>
        <w:t>dtd</w:t>
      </w:r>
      <w:proofErr w:type="spellEnd"/>
      <w:r>
        <w:t xml:space="preserve"> 1ar can’t engage substance and theory no </w:t>
      </w:r>
      <w:proofErr w:type="spellStart"/>
      <w:r>
        <w:t>rvis</w:t>
      </w:r>
      <w:proofErr w:type="spellEnd"/>
      <w:r>
        <w:t xml:space="preserve"> 6 minute 2nr collapse means you always win competing Interps you have more time to defend your norm.</w:t>
      </w:r>
    </w:p>
    <w:p w14:paraId="1F610198" w14:textId="77777777" w:rsidR="00057F96" w:rsidRPr="00224DE1" w:rsidRDefault="00057F96" w:rsidP="00057F96">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6786D6A5" w14:textId="77777777" w:rsidR="00057F96" w:rsidRDefault="00057F96" w:rsidP="00057F9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3AE55B26" w14:textId="77777777" w:rsidR="00057F96" w:rsidRPr="00224DE1" w:rsidRDefault="00057F96" w:rsidP="00057F9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0BE6872A" w14:textId="77777777" w:rsidR="00057F96" w:rsidRPr="00224DE1" w:rsidRDefault="00057F96" w:rsidP="00057F9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25DC1F3D" w14:textId="77777777" w:rsidR="00057F96" w:rsidRDefault="00057F96" w:rsidP="00057F96">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6E6CB0B9" w14:textId="012827F0" w:rsidR="00057F96" w:rsidRDefault="00057F96" w:rsidP="00057F96"/>
    <w:p w14:paraId="5C2523A3" w14:textId="77777777" w:rsidR="00057F96" w:rsidRPr="00422322" w:rsidRDefault="00057F96" w:rsidP="00057F96">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17D4FD75" w14:textId="77777777" w:rsidR="00057F96" w:rsidRPr="002B31DF" w:rsidRDefault="00057F96" w:rsidP="00057F96">
      <w:r w:rsidRPr="002B31DF">
        <w:t xml:space="preserve">Michael C. </w:t>
      </w:r>
      <w:proofErr w:type="spellStart"/>
      <w:r w:rsidRPr="00864FFC">
        <w:rPr>
          <w:rStyle w:val="Style13ptBold"/>
        </w:rPr>
        <w:t>Desch</w:t>
      </w:r>
      <w:proofErr w:type="spellEnd"/>
      <w:r w:rsidRPr="00864FFC">
        <w:rPr>
          <w:rStyle w:val="Style13ptBold"/>
        </w:rPr>
        <w:t xml:space="preserve"> 19</w:t>
      </w:r>
      <w:r w:rsidRPr="002B31DF">
        <w:t xml:space="preserve">. </w:t>
      </w:r>
      <w:proofErr w:type="spellStart"/>
      <w:r w:rsidRPr="002B31DF">
        <w:t>Packey</w:t>
      </w:r>
      <w:proofErr w:type="spellEnd"/>
      <w:r w:rsidRPr="002B31DF">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3CECB176" w14:textId="77777777" w:rsidR="00B2158A" w:rsidRDefault="00057F96" w:rsidP="00057F96">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w:t>
      </w:r>
      <w:proofErr w:type="spellStart"/>
      <w:r w:rsidRPr="002B31DF">
        <w:rPr>
          <w:sz w:val="16"/>
        </w:rPr>
        <w:t>Hilsman</w:t>
      </w:r>
      <w:proofErr w:type="spellEnd"/>
      <w:r w:rsidRPr="002B31DF">
        <w:rPr>
          <w:sz w:val="16"/>
        </w:rPr>
        <w:t xml:space="preserve">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w:t>
      </w:r>
      <w:proofErr w:type="gramStart"/>
      <w:r w:rsidRPr="002B31DF">
        <w:rPr>
          <w:sz w:val="16"/>
        </w:rPr>
        <w:t>science, but</w:t>
      </w:r>
      <w:proofErr w:type="gramEnd"/>
      <w:r w:rsidRPr="002B31DF">
        <w:rPr>
          <w:sz w:val="16"/>
        </w:rPr>
        <w:t xml:space="preserve">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lastRenderedPageBreak/>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w:t>
      </w:r>
      <w:proofErr w:type="gramStart"/>
      <w:r w:rsidRPr="002B31DF">
        <w:rPr>
          <w:rStyle w:val="StyleUnderline"/>
        </w:rPr>
        <w:t>gap, but</w:t>
      </w:r>
      <w:proofErr w:type="gramEnd"/>
      <w:r w:rsidRPr="002B31DF">
        <w:rPr>
          <w:rStyle w:val="StyleUnderline"/>
        </w:rPr>
        <w:t xml:space="preserve">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proofErr w:type="spellStart"/>
      <w:r w:rsidRPr="002B31DF">
        <w:rPr>
          <w:rStyle w:val="Emphasis"/>
        </w:rPr>
        <w:t>hyperspecialization</w:t>
      </w:r>
      <w:proofErr w:type="spellEnd"/>
      <w:r w:rsidRPr="002B31DF">
        <w:rPr>
          <w:sz w:val="16"/>
        </w:rPr>
        <w:t xml:space="preserve"> </w:t>
      </w:r>
      <w:r w:rsidRPr="002B31DF">
        <w:rPr>
          <w:rStyle w:val="StyleUnderline"/>
        </w:rPr>
        <w:t xml:space="preserve">of knowledge today makes it difficult </w:t>
      </w:r>
      <w:r w:rsidRPr="002B31DF">
        <w:rPr>
          <w:rStyle w:val="StyleUnderline"/>
        </w:rPr>
        <w:lastRenderedPageBreak/>
        <w:t xml:space="preserve">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2B31DF">
        <w:rPr>
          <w:sz w:val="16"/>
        </w:rPr>
        <w:t>Kruzel</w:t>
      </w:r>
      <w:proofErr w:type="spellEnd"/>
      <w:r w:rsidRPr="002B31DF">
        <w:rPr>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2B31DF">
        <w:rPr>
          <w:sz w:val="16"/>
        </w:rPr>
        <w:t>Silvert</w:t>
      </w:r>
      <w:proofErr w:type="spellEnd"/>
      <w:r w:rsidRPr="002B31DF">
        <w:rPr>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w:t>
      </w:r>
      <w:r w:rsidRPr="002B31DF">
        <w:rPr>
          <w:sz w:val="16"/>
        </w:rPr>
        <w:lastRenderedPageBreak/>
        <w:t xml:space="preserve">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2B31DF">
        <w:rPr>
          <w:sz w:val="16"/>
        </w:rPr>
        <w:t>triclde</w:t>
      </w:r>
      <w:proofErr w:type="spellEnd"/>
      <w:r w:rsidRPr="002B31DF">
        <w:rPr>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2B31DF">
        <w:rPr>
          <w:sz w:val="16"/>
        </w:rPr>
        <w:t>evaluations</w:t>
      </w:r>
      <w:proofErr w:type="gramEnd"/>
      <w:r w:rsidRPr="002B31DF">
        <w:rPr>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xml:space="preserve">. </w:t>
      </w:r>
      <w:proofErr w:type="gramStart"/>
      <w:r w:rsidRPr="002B31DF">
        <w:rPr>
          <w:rStyle w:val="StyleUnderline"/>
        </w:rPr>
        <w:t>So</w:t>
      </w:r>
      <w:proofErr w:type="gramEnd"/>
      <w:r w:rsidRPr="002B31DF">
        <w:rPr>
          <w:rStyle w:val="StyleUnderline"/>
        </w:rPr>
        <w:t xml:space="preserve">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w:t>
      </w:r>
      <w:proofErr w:type="spellStart"/>
      <w:r w:rsidRPr="002B31DF">
        <w:rPr>
          <w:sz w:val="16"/>
        </w:rPr>
        <w:t>Drezner’s</w:t>
      </w:r>
      <w:proofErr w:type="spellEnd"/>
      <w:r w:rsidRPr="002B31DF">
        <w:rPr>
          <w:sz w:val="16"/>
        </w:rPr>
        <w:t xml:space="preserve"> view that economics </w:t>
      </w:r>
      <w:r w:rsidRPr="002B31DF">
        <w:rPr>
          <w:sz w:val="16"/>
        </w:rPr>
        <w:lastRenderedPageBreak/>
        <w:t xml:space="preserve">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2B31DF">
        <w:rPr>
          <w:sz w:val="16"/>
        </w:rPr>
        <w:t>Talcing</w:t>
      </w:r>
      <w:proofErr w:type="spellEnd"/>
      <w:r w:rsidRPr="002B31DF">
        <w:rPr>
          <w:sz w:val="16"/>
        </w:rPr>
        <w:t xml:space="preserve"> an equally impractical tack, Hungarian physicist Leo Szilard wrote to </w:t>
      </w:r>
      <w:proofErr w:type="spellStart"/>
      <w:r w:rsidRPr="002B31DF">
        <w:rPr>
          <w:sz w:val="16"/>
        </w:rPr>
        <w:t>Franldin</w:t>
      </w:r>
      <w:proofErr w:type="spellEnd"/>
      <w:r w:rsidRPr="002B31DF">
        <w:rPr>
          <w:sz w:val="16"/>
        </w:rPr>
        <w:t xml:space="preserve"> Delano Roosevelt’s science adviser </w:t>
      </w:r>
      <w:proofErr w:type="spellStart"/>
      <w:r w:rsidRPr="002B31DF">
        <w:rPr>
          <w:sz w:val="16"/>
        </w:rPr>
        <w:t>Vannevar</w:t>
      </w:r>
      <w:proofErr w:type="spellEnd"/>
      <w:r w:rsidRPr="002B31DF">
        <w:rPr>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w:t>
      </w:r>
    </w:p>
    <w:p w14:paraId="1DD441D8" w14:textId="77777777" w:rsidR="00B2158A" w:rsidRDefault="00B2158A" w:rsidP="00057F96">
      <w:pPr>
        <w:rPr>
          <w:rStyle w:val="Emphasis"/>
        </w:rPr>
      </w:pPr>
    </w:p>
    <w:p w14:paraId="4D6C010A" w14:textId="77777777" w:rsidR="00B2158A" w:rsidRDefault="00B2158A" w:rsidP="00057F96">
      <w:pPr>
        <w:rPr>
          <w:rStyle w:val="Emphasis"/>
        </w:rPr>
      </w:pPr>
    </w:p>
    <w:p w14:paraId="26F8A041" w14:textId="72EEC798" w:rsidR="00057F96" w:rsidRPr="003A3FA2" w:rsidRDefault="00057F96" w:rsidP="00057F96">
      <w:pPr>
        <w:rPr>
          <w:b/>
          <w:iCs/>
          <w:u w:val="single"/>
        </w:rPr>
      </w:pPr>
      <w:r w:rsidRPr="002B31DF">
        <w:rPr>
          <w:rStyle w:val="Emphasis"/>
        </w:rPr>
        <w:t>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xml:space="preserve">, but thrive, in political science.75 Scholars also need to think carefully about the role of theory in </w:t>
      </w:r>
      <w:proofErr w:type="spellStart"/>
      <w:r w:rsidRPr="002B31DF">
        <w:rPr>
          <w:sz w:val="16"/>
        </w:rPr>
        <w:t>policyrelevant</w:t>
      </w:r>
      <w:proofErr w:type="spellEnd"/>
      <w:r w:rsidRPr="002B31DF">
        <w:rPr>
          <w:sz w:val="16"/>
        </w:rPr>
        <w:t xml:space="preserve">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w:t>
      </w:r>
      <w:proofErr w:type="spellStart"/>
      <w:r w:rsidRPr="000B6DAC">
        <w:rPr>
          <w:sz w:val="16"/>
        </w:rPr>
        <w:t>Nitze</w:t>
      </w:r>
      <w:proofErr w:type="spellEnd"/>
      <w:r w:rsidRPr="000B6DAC">
        <w:rPr>
          <w:sz w:val="16"/>
        </w:rPr>
        <w:t>, then the director of the Secretary of State’s Policy Planning Staff, readily conceded policymakers’ need for theory but also noted that “there is the opposing consideration</w:t>
      </w:r>
      <w:proofErr w:type="gramStart"/>
      <w:r w:rsidRPr="000B6DAC">
        <w:rPr>
          <w:sz w:val="16"/>
        </w:rPr>
        <w:t xml:space="preserve"> ..</w:t>
      </w:r>
      <w:proofErr w:type="gramEnd"/>
      <w:r w:rsidRPr="000B6DAC">
        <w:rPr>
          <w:sz w:val="16"/>
        </w:rPr>
        <w:t xml:space="preserve"> . that </w:t>
      </w:r>
      <w:r w:rsidRPr="000B6DAC">
        <w:rPr>
          <w:rStyle w:val="StyleUnderline"/>
        </w:rPr>
        <w:t xml:space="preserve">[theoretical] oversimplification presents </w:t>
      </w:r>
      <w:r w:rsidRPr="000B6DAC">
        <w:rPr>
          <w:rStyle w:val="Emphasis"/>
        </w:rPr>
        <w:t>great dangers</w:t>
      </w:r>
      <w:r w:rsidRPr="002B31DF">
        <w:rPr>
          <w:sz w:val="16"/>
        </w:rPr>
        <w:t xml:space="preserve">.”76 Albert </w:t>
      </w:r>
      <w:proofErr w:type="spellStart"/>
      <w:r w:rsidRPr="002B31DF">
        <w:rPr>
          <w:sz w:val="16"/>
        </w:rPr>
        <w:t>Wohlstetter</w:t>
      </w:r>
      <w:proofErr w:type="spellEnd"/>
      <w:r w:rsidRPr="002B31DF">
        <w:rPr>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2B31DF">
        <w:rPr>
          <w:sz w:val="16"/>
        </w:rPr>
        <w:t>respects</w:t>
      </w:r>
      <w:proofErr w:type="gramEnd"/>
      <w:r w:rsidRPr="002B31DF">
        <w:rPr>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proofErr w:type="spellStart"/>
      <w:r w:rsidRPr="002B31DF">
        <w:rPr>
          <w:rStyle w:val="StyleUnderline"/>
        </w:rPr>
        <w:t>Russett</w:t>
      </w:r>
      <w:proofErr w:type="spellEnd"/>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7C90DAC1" w14:textId="77777777" w:rsidR="00057F96" w:rsidRPr="00057F96" w:rsidRDefault="00057F96" w:rsidP="00057F96"/>
    <w:sectPr w:rsidR="00057F96" w:rsidRPr="00057F9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3A502B"/>
    <w:multiLevelType w:val="hybridMultilevel"/>
    <w:tmpl w:val="1D7EF502"/>
    <w:lvl w:ilvl="0" w:tplc="8EB06E6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D25EC"/>
    <w:multiLevelType w:val="hybridMultilevel"/>
    <w:tmpl w:val="5D0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4D6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7F96"/>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0D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58A"/>
    <w:rsid w:val="00B24662"/>
    <w:rsid w:val="00B3569C"/>
    <w:rsid w:val="00B43676"/>
    <w:rsid w:val="00B5602D"/>
    <w:rsid w:val="00B60125"/>
    <w:rsid w:val="00B6656B"/>
    <w:rsid w:val="00B71625"/>
    <w:rsid w:val="00B75C54"/>
    <w:rsid w:val="00B8710E"/>
    <w:rsid w:val="00B8725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D6A"/>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622F2B"/>
  <w14:defaultImageDpi w14:val="300"/>
  <w15:docId w15:val="{5B010BD4-E709-F744-BE7B-E56F81F9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A4D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A4D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A4D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A4D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A4D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A4D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4D6A"/>
  </w:style>
  <w:style w:type="character" w:customStyle="1" w:styleId="Heading1Char">
    <w:name w:val="Heading 1 Char"/>
    <w:aliases w:val="Pocket Char"/>
    <w:basedOn w:val="DefaultParagraphFont"/>
    <w:link w:val="Heading1"/>
    <w:uiPriority w:val="9"/>
    <w:rsid w:val="00CA4D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A4D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A4D6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A4D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A4D6A"/>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B"/>
    <w:basedOn w:val="DefaultParagraphFont"/>
    <w:uiPriority w:val="1"/>
    <w:qFormat/>
    <w:rsid w:val="00CA4D6A"/>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CA4D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A4D6A"/>
    <w:rPr>
      <w:color w:val="auto"/>
      <w:u w:val="non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CA4D6A"/>
    <w:rPr>
      <w:color w:val="auto"/>
      <w:u w:val="none"/>
    </w:rPr>
  </w:style>
  <w:style w:type="paragraph" w:styleId="DocumentMap">
    <w:name w:val="Document Map"/>
    <w:basedOn w:val="Normal"/>
    <w:link w:val="DocumentMapChar"/>
    <w:uiPriority w:val="99"/>
    <w:semiHidden/>
    <w:unhideWhenUsed/>
    <w:rsid w:val="00CA4D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A4D6A"/>
    <w:rPr>
      <w:rFonts w:ascii="Lucida Grande" w:hAnsi="Lucida Grande" w:cs="Lucida Grande"/>
    </w:rPr>
  </w:style>
  <w:style w:type="character" w:styleId="UnresolvedMention">
    <w:name w:val="Unresolved Mention"/>
    <w:basedOn w:val="DefaultParagraphFont"/>
    <w:uiPriority w:val="99"/>
    <w:semiHidden/>
    <w:unhideWhenUsed/>
    <w:rsid w:val="00057F96"/>
    <w:rPr>
      <w:color w:val="605E5C"/>
      <w:shd w:val="clear" w:color="auto" w:fill="E1DFDD"/>
    </w:rPr>
  </w:style>
  <w:style w:type="paragraph" w:customStyle="1" w:styleId="textbold">
    <w:name w:val="text bold"/>
    <w:basedOn w:val="Normal"/>
    <w:link w:val="Emphasis"/>
    <w:uiPriority w:val="20"/>
    <w:qFormat/>
    <w:rsid w:val="00057F96"/>
    <w:pPr>
      <w:widowControl w:val="0"/>
      <w:spacing w:after="0" w:line="240" w:lineRule="auto"/>
      <w:ind w:left="720"/>
      <w:jc w:val="both"/>
    </w:pPr>
    <w:rPr>
      <w:b/>
      <w:iCs/>
      <w:u w:val="single"/>
    </w:rPr>
  </w:style>
  <w:style w:type="paragraph" w:customStyle="1" w:styleId="Emphasis1">
    <w:name w:val="Emphasis1"/>
    <w:basedOn w:val="Normal"/>
    <w:autoRedefine/>
    <w:uiPriority w:val="20"/>
    <w:qFormat/>
    <w:rsid w:val="00057F96"/>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99"/>
    <w:unhideWhenUsed/>
    <w:qFormat/>
    <w:rsid w:val="00057F96"/>
    <w:pPr>
      <w:ind w:left="720"/>
      <w:contextualSpacing/>
    </w:pPr>
  </w:style>
  <w:style w:type="paragraph" w:styleId="NoSpacing">
    <w:name w:val="No Spacing"/>
    <w:aliases w:val="Medium Grid 21,No Spacing31,No Spacing22,No Spacing3,Dont use,No Spacing41,No Spacing111112,Note Level 2,No Spacing23,tag,Tag and Cite,nonunderlined,card,No Spacing111111,Small Text,Tag and Ci,Note Level 21,Debate Text,Card Format,DDI Tag,Card"/>
    <w:basedOn w:val="Heading1"/>
    <w:link w:val="Hyperlink"/>
    <w:autoRedefine/>
    <w:uiPriority w:val="99"/>
    <w:qFormat/>
    <w:rsid w:val="00057F96"/>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r.org/" TargetMode="External"/><Relationship Id="rId18" Type="http://schemas.openxmlformats.org/officeDocument/2006/relationships/hyperlink" Target="https://www2.ucar.edu/atmosnews/just-published/3995/nuclear-war-and-ultraviolet-radiation" TargetMode="External"/><Relationship Id="rId26" Type="http://schemas.openxmlformats.org/officeDocument/2006/relationships/hyperlink" Target="https://www.e-ir.info/wp-admin/post-new.php" TargetMode="External"/><Relationship Id="rId21" Type="http://schemas.openxmlformats.org/officeDocument/2006/relationships/hyperlink" Target="https://www.e-ir.info/wp-admin/post-new.php" TargetMode="External"/><Relationship Id="rId34" Type="http://schemas.openxmlformats.org/officeDocument/2006/relationships/hyperlink" Target="https://web.archive.org/web/20130129094105/http://www.ethicaljournalismnetwork.org/2013/journalism%E2%80%99s-era-of-change-but-objectivity-still-plays-a-critical-role/" TargetMode="External"/><Relationship Id="rId7" Type="http://schemas.openxmlformats.org/officeDocument/2006/relationships/settings" Target="settings.xml"/><Relationship Id="rId12" Type="http://schemas.openxmlformats.org/officeDocument/2006/relationships/hyperlink" Target="https://news.stanford.edu/2020/02/27/journalism-and-democracy/" TargetMode="External"/><Relationship Id="rId17" Type="http://schemas.openxmlformats.org/officeDocument/2006/relationships/hyperlink" Target="http://climate.envsci.rutgers.edu/pdf/RobockToonSAD.pdf" TargetMode="External"/><Relationship Id="rId25" Type="http://schemas.openxmlformats.org/officeDocument/2006/relationships/hyperlink" Target="https://www.e-ir.info/wp-admin/post-new.php" TargetMode="External"/><Relationship Id="rId33" Type="http://schemas.openxmlformats.org/officeDocument/2006/relationships/hyperlink" Target="https://niemanreports.org/articles/an-argument-why-journalists-should-not-abandon-objectivity/"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atical.org/radiation/NuclearExtinction/StarrNuclearWinterOct09.pdf" TargetMode="External"/><Relationship Id="rId20" Type="http://schemas.openxmlformats.org/officeDocument/2006/relationships/hyperlink" Target="https://www.e-ir.info/wp-admin/post-new.php" TargetMode="External"/><Relationship Id="rId29" Type="http://schemas.openxmlformats.org/officeDocument/2006/relationships/hyperlink" Target="https://www.e-ir.info/wp-admin/post-new.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files.stanford.edu/jon-krosnick" TargetMode="External"/><Relationship Id="rId24" Type="http://schemas.openxmlformats.org/officeDocument/2006/relationships/hyperlink" Target="https://www.e-ir.info/wp-admin/post-new.php" TargetMode="External"/><Relationship Id="rId32" Type="http://schemas.openxmlformats.org/officeDocument/2006/relationships/hyperlink" Target="https://www.e-ir.info/wp-admin/post-new.php"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ratical.org/radiation/NuclearExtinction/StevenStarr022815.html" TargetMode="External"/><Relationship Id="rId23" Type="http://schemas.openxmlformats.org/officeDocument/2006/relationships/hyperlink" Target="https://www.e-ir.info/wp-admin/post-new.php" TargetMode="External"/><Relationship Id="rId28" Type="http://schemas.openxmlformats.org/officeDocument/2006/relationships/hyperlink" Target="https://www.e-ir.info/wp-admin/post-new.php"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profiles.stanford.edu/james-hamilton" TargetMode="External"/><Relationship Id="rId19" Type="http://schemas.openxmlformats.org/officeDocument/2006/relationships/hyperlink" Target="https://www.e-ir.info/wp-admin/post-new.php" TargetMode="External"/><Relationship Id="rId31" Type="http://schemas.openxmlformats.org/officeDocument/2006/relationships/hyperlink" Target="https://www.e-ir.info/wp-admin/post-new.php" TargetMode="External"/><Relationship Id="rId4" Type="http://schemas.openxmlformats.org/officeDocument/2006/relationships/customXml" Target="../customXml/item4.xml"/><Relationship Id="rId9" Type="http://schemas.openxmlformats.org/officeDocument/2006/relationships/hyperlink" Target="https://knightfoundation.org/articles/americans-are-losing-faith-in-an-objective-media-a-new-gallup-knight-study-explores-why/" TargetMode="External"/><Relationship Id="rId14" Type="http://schemas.openxmlformats.org/officeDocument/2006/relationships/hyperlink" Target="http://www.nucleardarkness.org/" TargetMode="External"/><Relationship Id="rId22" Type="http://schemas.openxmlformats.org/officeDocument/2006/relationships/hyperlink" Target="https://www.e-ir.info/wp-admin/post-new.php" TargetMode="External"/><Relationship Id="rId27" Type="http://schemas.openxmlformats.org/officeDocument/2006/relationships/hyperlink" Target="https://www.e-ir.info/wp-admin/post-new.php" TargetMode="External"/><Relationship Id="rId30" Type="http://schemas.openxmlformats.org/officeDocument/2006/relationships/hyperlink" Target="https://www.e-ir.info/wp-admin/post-new.php" TargetMode="External"/><Relationship Id="rId35" Type="http://schemas.openxmlformats.org/officeDocument/2006/relationships/hyperlink" Target="https://www.commondreams.org/views/2012/10/25/objectivity-does-not-mean-neutrality-danger-false-equivalency-medi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32</Pages>
  <Words>21637</Words>
  <Characters>123331</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2022-03-10T16:11:00Z</dcterms:created>
  <dcterms:modified xsi:type="dcterms:W3CDTF">2022-03-10T17:04:00Z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