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92E5CD" w14:textId="77777777" w:rsidR="00D12C0C" w:rsidRDefault="00D12C0C" w:rsidP="00D12C0C">
      <w:pPr>
        <w:pStyle w:val="Heading4"/>
      </w:pPr>
      <w:r>
        <w:t>2] Cap solves dehumanization and the environment</w:t>
      </w:r>
    </w:p>
    <w:p w14:paraId="6C86A650" w14:textId="77777777" w:rsidR="00D12C0C" w:rsidRDefault="00D12C0C" w:rsidP="00D12C0C">
      <w:r w:rsidRPr="00B172AE">
        <w:rPr>
          <w:rStyle w:val="Style13ptBold"/>
        </w:rPr>
        <w:t>Rhonheimer 20</w:t>
      </w:r>
      <w:r>
        <w:t xml:space="preserve"> Martin Rhonheimer 2-7-2020 “Capitalism is Good for the Poor – and for the Environment” </w:t>
      </w:r>
      <w:hyperlink r:id="rId9" w:history="1">
        <w:r>
          <w:rPr>
            <w:rStyle w:val="Hyperlink"/>
          </w:rPr>
          <w:t>https://austrian-institute.org/en/subjects-en/catholic-social-doctrine-2/capitalism-is-good-for-the-poor-and-for-the-environment/</w:t>
        </w:r>
      </w:hyperlink>
      <w:r>
        <w:rPr>
          <w:rStyle w:val="Hyperlink"/>
        </w:rPr>
        <w:t xml:space="preserve"> (</w:t>
      </w:r>
      <w:r>
        <w:t>professor at the Pontifical University of the Holy Cross)//Elmer</w:t>
      </w:r>
    </w:p>
    <w:p w14:paraId="04A737CA" w14:textId="77777777" w:rsidR="00D12C0C" w:rsidRDefault="00D12C0C" w:rsidP="00D12C0C">
      <w:pPr>
        <w:rPr>
          <w:sz w:val="16"/>
        </w:rPr>
      </w:pPr>
      <w:r w:rsidRPr="00434469">
        <w:rPr>
          <w:rStyle w:val="StyleUnderline"/>
        </w:rPr>
        <w:t xml:space="preserve">It is </w:t>
      </w:r>
      <w:r w:rsidRPr="00434469">
        <w:rPr>
          <w:rStyle w:val="Emphasis"/>
        </w:rPr>
        <w:t>not social policy</w:t>
      </w:r>
      <w:r w:rsidRPr="00434469">
        <w:rPr>
          <w:rStyle w:val="StyleUnderline"/>
        </w:rPr>
        <w:t xml:space="preserve"> but </w:t>
      </w:r>
      <w:r w:rsidRPr="007E7BAC">
        <w:rPr>
          <w:rStyle w:val="Emphasis"/>
          <w:highlight w:val="green"/>
        </w:rPr>
        <w:t>capitalism</w:t>
      </w:r>
      <w:r w:rsidRPr="00434469">
        <w:rPr>
          <w:rStyle w:val="StyleUnderline"/>
        </w:rPr>
        <w:t xml:space="preserve"> that has </w:t>
      </w:r>
      <w:r w:rsidRPr="007E7BAC">
        <w:rPr>
          <w:rStyle w:val="Emphasis"/>
          <w:highlight w:val="green"/>
        </w:rPr>
        <w:t>created today’s prosperity</w:t>
      </w:r>
      <w:r w:rsidRPr="00434469">
        <w:rPr>
          <w:sz w:val="16"/>
        </w:rPr>
        <w:t xml:space="preserve">. What is important is that </w:t>
      </w:r>
      <w:r w:rsidRPr="00434469">
        <w:rPr>
          <w:rStyle w:val="StyleUnderline"/>
        </w:rPr>
        <w:t xml:space="preserve">what </w:t>
      </w:r>
      <w:r w:rsidRPr="00434469">
        <w:rPr>
          <w:rStyle w:val="Emphasis"/>
        </w:rPr>
        <w:t>made today’s mass prosperity possible</w:t>
      </w:r>
      <w:r w:rsidRPr="00434469">
        <w:rPr>
          <w:rStyle w:val="StyleUnderline"/>
        </w:rPr>
        <w:t xml:space="preserve"> – a phenomenon </w:t>
      </w:r>
      <w:r w:rsidRPr="00434469">
        <w:rPr>
          <w:rStyle w:val="Emphasis"/>
        </w:rPr>
        <w:t>unprecedented in history</w:t>
      </w:r>
      <w:r w:rsidRPr="00434469">
        <w:rPr>
          <w:rStyle w:val="StyleUnderline"/>
        </w:rPr>
        <w:t xml:space="preserve"> – was</w:t>
      </w:r>
      <w:r w:rsidRPr="00434469">
        <w:rPr>
          <w:sz w:val="16"/>
        </w:rPr>
        <w:t xml:space="preserve"> not social policy or social legislation, organised trade union pressure, or corrective interventions in the capitalist economy, but rather </w:t>
      </w:r>
      <w:r w:rsidRPr="00434469">
        <w:rPr>
          <w:rStyle w:val="Emphasis"/>
        </w:rPr>
        <w:t>market capitalism</w:t>
      </w:r>
      <w:r w:rsidRPr="00434469">
        <w:rPr>
          <w:rStyle w:val="StyleUnderline"/>
        </w:rPr>
        <w:t xml:space="preserve"> itself, due to its </w:t>
      </w:r>
      <w:r w:rsidRPr="00434469">
        <w:rPr>
          <w:rStyle w:val="Emphasis"/>
        </w:rPr>
        <w:t>enormous potential for innovation</w:t>
      </w:r>
      <w:r w:rsidRPr="00434469">
        <w:rPr>
          <w:rStyle w:val="StyleUnderline"/>
        </w:rPr>
        <w:t xml:space="preserve"> and the </w:t>
      </w:r>
      <w:r w:rsidRPr="00434469">
        <w:rPr>
          <w:rStyle w:val="Emphasis"/>
        </w:rPr>
        <w:t>ever-increasing productivity</w:t>
      </w:r>
      <w:r w:rsidRPr="00434469">
        <w:rPr>
          <w:rStyle w:val="StyleUnderline"/>
        </w:rPr>
        <w:t xml:space="preserve"> of human labour that resulted from it. Increasing prosperity and quality of life are </w:t>
      </w:r>
      <w:r w:rsidRPr="00434469">
        <w:rPr>
          <w:rStyle w:val="Emphasis"/>
        </w:rPr>
        <w:t>always the result</w:t>
      </w:r>
      <w:r w:rsidRPr="00434469">
        <w:rPr>
          <w:rStyle w:val="StyleUnderline"/>
        </w:rPr>
        <w:t xml:space="preserve"> of increasing labour productivity. </w:t>
      </w:r>
      <w:r w:rsidRPr="007E7BAC">
        <w:rPr>
          <w:rStyle w:val="Emphasis"/>
          <w:highlight w:val="green"/>
        </w:rPr>
        <w:t xml:space="preserve">Only </w:t>
      </w:r>
      <w:r w:rsidRPr="00434469">
        <w:rPr>
          <w:rStyle w:val="Emphasis"/>
        </w:rPr>
        <w:t xml:space="preserve">increased </w:t>
      </w:r>
      <w:r w:rsidRPr="007E7BAC">
        <w:rPr>
          <w:rStyle w:val="Emphasis"/>
          <w:highlight w:val="green"/>
        </w:rPr>
        <w:t>productivity</w:t>
      </w:r>
      <w:r w:rsidRPr="007E7BAC">
        <w:rPr>
          <w:rStyle w:val="StyleUnderline"/>
          <w:highlight w:val="green"/>
        </w:rPr>
        <w:t xml:space="preserve"> enabled </w:t>
      </w:r>
      <w:r w:rsidRPr="00434469">
        <w:rPr>
          <w:rStyle w:val="Emphasis"/>
        </w:rPr>
        <w:t xml:space="preserve">higher </w:t>
      </w:r>
      <w:r w:rsidRPr="007E7BAC">
        <w:rPr>
          <w:rStyle w:val="Emphasis"/>
          <w:highlight w:val="green"/>
        </w:rPr>
        <w:t>social standards</w:t>
      </w:r>
      <w:r w:rsidRPr="007E7BAC">
        <w:rPr>
          <w:rStyle w:val="StyleUnderline"/>
          <w:highlight w:val="green"/>
        </w:rPr>
        <w:t xml:space="preserve">, </w:t>
      </w:r>
      <w:r w:rsidRPr="00434469">
        <w:rPr>
          <w:rStyle w:val="Emphasis"/>
        </w:rPr>
        <w:t xml:space="preserve">better </w:t>
      </w:r>
      <w:r w:rsidRPr="007E7BAC">
        <w:rPr>
          <w:rStyle w:val="Emphasis"/>
          <w:highlight w:val="green"/>
        </w:rPr>
        <w:t>working conditions</w:t>
      </w:r>
      <w:r w:rsidRPr="007E7BAC">
        <w:rPr>
          <w:rStyle w:val="StyleUnderline"/>
          <w:highlight w:val="green"/>
        </w:rPr>
        <w:t xml:space="preserve">, </w:t>
      </w:r>
      <w:r w:rsidRPr="00434469">
        <w:rPr>
          <w:rStyle w:val="StyleUnderline"/>
        </w:rPr>
        <w:t xml:space="preserve">the </w:t>
      </w:r>
      <w:r w:rsidRPr="007E7BAC">
        <w:rPr>
          <w:rStyle w:val="Emphasis"/>
          <w:highlight w:val="green"/>
        </w:rPr>
        <w:t xml:space="preserve">overcoming </w:t>
      </w:r>
      <w:r w:rsidRPr="00434469">
        <w:rPr>
          <w:rStyle w:val="Emphasis"/>
        </w:rPr>
        <w:t xml:space="preserve">of </w:t>
      </w:r>
      <w:r w:rsidRPr="007E7BAC">
        <w:rPr>
          <w:rStyle w:val="Emphasis"/>
          <w:highlight w:val="green"/>
        </w:rPr>
        <w:t>child labour</w:t>
      </w:r>
      <w:r w:rsidRPr="00434469">
        <w:rPr>
          <w:rStyle w:val="StyleUnderline"/>
        </w:rPr>
        <w:t xml:space="preserve">, a </w:t>
      </w:r>
      <w:r w:rsidRPr="00434469">
        <w:rPr>
          <w:rStyle w:val="Emphasis"/>
        </w:rPr>
        <w:t xml:space="preserve">higher level of </w:t>
      </w:r>
      <w:r w:rsidRPr="007E7BAC">
        <w:rPr>
          <w:rStyle w:val="Emphasis"/>
          <w:highlight w:val="green"/>
        </w:rPr>
        <w:t>education</w:t>
      </w:r>
      <w:r w:rsidRPr="007E7BAC">
        <w:rPr>
          <w:rStyle w:val="StyleUnderline"/>
          <w:highlight w:val="green"/>
        </w:rPr>
        <w:t xml:space="preserve">, </w:t>
      </w:r>
      <w:r w:rsidRPr="00434469">
        <w:rPr>
          <w:sz w:val="16"/>
        </w:rPr>
        <w:t xml:space="preserve">and the emergence of human capital. This process of increasing triumph over poverty and the constantly rising living standards of the general masses is taking place on a global scale – but only where the market economy and capitalist entrepreneurship are able to spread. From industrial overexploitation of nature to ecological awareness The first phase of industrialisation and capitalism was characterised by an enormous consumption of resources and frequent overexploitation of nature, which soon gave the impression that this process could not be sustainable. Since the end of the 19th century, disaster and doom scenarios have repeatedly been put forward, but in retrospect they have proved to be wrong: The combination of technological innovation, market competition, and entrepreneurial profit-seeking (with the compulsion to constantly </w:t>
      </w:r>
      <w:r w:rsidRPr="007E7BAC">
        <w:rPr>
          <w:highlight w:val="green"/>
          <w:u w:val="single"/>
        </w:rPr>
        <w:t>minimise</w:t>
      </w:r>
      <w:r w:rsidRPr="008260D7">
        <w:rPr>
          <w:sz w:val="16"/>
        </w:rPr>
        <w:t xml:space="preserve"> costs</w:t>
      </w:r>
      <w:r w:rsidRPr="00434469">
        <w:rPr>
          <w:sz w:val="16"/>
        </w:rPr>
        <w:t>) have meant that these scenarios never occurred.</w:t>
      </w:r>
      <w:r w:rsidRPr="00434469">
        <w:rPr>
          <w:rStyle w:val="StyleUnderline"/>
        </w:rPr>
        <w:t xml:space="preserve"> </w:t>
      </w:r>
      <w:r w:rsidRPr="008260D7">
        <w:rPr>
          <w:rStyle w:val="StyleUnderline"/>
        </w:rPr>
        <w:t xml:space="preserve">The </w:t>
      </w:r>
      <w:r w:rsidRPr="008260D7">
        <w:rPr>
          <w:rStyle w:val="Emphasis"/>
        </w:rPr>
        <w:t>ever-</w:t>
      </w:r>
      <w:r w:rsidRPr="007E7BAC">
        <w:rPr>
          <w:rStyle w:val="Emphasis"/>
          <w:highlight w:val="green"/>
        </w:rPr>
        <w:t>increasing population</w:t>
      </w:r>
      <w:r w:rsidRPr="008260D7">
        <w:rPr>
          <w:rStyle w:val="StyleUnderline"/>
        </w:rPr>
        <w:t xml:space="preserve"> has been </w:t>
      </w:r>
      <w:r w:rsidRPr="008260D7">
        <w:rPr>
          <w:rStyle w:val="Emphasis"/>
        </w:rPr>
        <w:t xml:space="preserve">increasingly </w:t>
      </w:r>
      <w:r w:rsidRPr="007E7BAC">
        <w:rPr>
          <w:rStyle w:val="Emphasis"/>
          <w:highlight w:val="green"/>
        </w:rPr>
        <w:t>better supplied</w:t>
      </w:r>
      <w:r w:rsidRPr="007E7BAC">
        <w:rPr>
          <w:rStyle w:val="StyleUnderline"/>
          <w:highlight w:val="green"/>
        </w:rPr>
        <w:t xml:space="preserve"> thanks to </w:t>
      </w:r>
      <w:r w:rsidRPr="007E7BAC">
        <w:rPr>
          <w:rStyle w:val="Emphasis"/>
          <w:highlight w:val="green"/>
        </w:rPr>
        <w:t>innovative technologies</w:t>
      </w:r>
      <w:r w:rsidRPr="00434469">
        <w:rPr>
          <w:rStyle w:val="StyleUnderline"/>
        </w:rPr>
        <w:t xml:space="preserve">, </w:t>
      </w:r>
      <w:r w:rsidRPr="00434469">
        <w:rPr>
          <w:rStyle w:val="Emphasis"/>
        </w:rPr>
        <w:t>ever-increasing output</w:t>
      </w:r>
      <w:r w:rsidRPr="00434469">
        <w:rPr>
          <w:rStyle w:val="StyleUnderline"/>
        </w:rPr>
        <w:t xml:space="preserve"> with </w:t>
      </w:r>
      <w:r w:rsidRPr="007E7BAC">
        <w:rPr>
          <w:rStyle w:val="Emphasis"/>
          <w:highlight w:val="green"/>
        </w:rPr>
        <w:t>lower consumption</w:t>
      </w:r>
      <w:r w:rsidRPr="00434469">
        <w:rPr>
          <w:rStyle w:val="StyleUnderline"/>
        </w:rPr>
        <w:t xml:space="preserve"> of resources </w:t>
      </w:r>
      <w:r w:rsidRPr="00434469">
        <w:rPr>
          <w:rStyle w:val="Emphasis"/>
        </w:rPr>
        <w:t xml:space="preserve">less </w:t>
      </w:r>
      <w:r w:rsidRPr="007E7BAC">
        <w:rPr>
          <w:rStyle w:val="Emphasis"/>
          <w:highlight w:val="green"/>
        </w:rPr>
        <w:t>harmful</w:t>
      </w:r>
      <w:r w:rsidRPr="007E7BAC">
        <w:rPr>
          <w:rStyle w:val="StyleUnderline"/>
          <w:highlight w:val="green"/>
        </w:rPr>
        <w:t xml:space="preserve"> to the environment</w:t>
      </w:r>
      <w:r w:rsidRPr="00434469">
        <w:rPr>
          <w:sz w:val="16"/>
        </w:rPr>
        <w:t xml:space="preserve"> – e.g. less arable land in agriculture, or oil and electricity instead of coal for rapidly increasing mobility. More recent disaster scenarios, such as those spread by reputable scientists since the late 1960s and in the 1970s, have also proved to be inaccurate. The reason things developed differently was the always underestimated innovative dynamism of the capitalist market economy, a growing ecological awareness and, as a result, legislative intervention that took advantage of the logic of market capitalism: As a result of the ecological movement that had come out of the United States since 1970, wise legislation began to use the price mechanism to apply market incentives to internalize negative externalities. </w:t>
      </w:r>
      <w:r w:rsidRPr="00434469">
        <w:rPr>
          <w:rStyle w:val="StyleUnderline"/>
        </w:rPr>
        <w:t xml:space="preserve">Environmental </w:t>
      </w:r>
      <w:r w:rsidRPr="007E7BAC">
        <w:rPr>
          <w:rStyle w:val="StyleUnderline"/>
          <w:highlight w:val="green"/>
        </w:rPr>
        <w:t>pollution</w:t>
      </w:r>
      <w:r w:rsidRPr="00434469">
        <w:rPr>
          <w:rStyle w:val="StyleUnderline"/>
        </w:rPr>
        <w:t xml:space="preserve"> was </w:t>
      </w:r>
      <w:r w:rsidRPr="007E7BAC">
        <w:rPr>
          <w:rStyle w:val="Emphasis"/>
          <w:highlight w:val="green"/>
        </w:rPr>
        <w:t>given a price-tag</w:t>
      </w:r>
      <w:r w:rsidRPr="007E7BAC">
        <w:rPr>
          <w:sz w:val="16"/>
          <w:highlight w:val="green"/>
        </w:rPr>
        <w:t xml:space="preserve">. </w:t>
      </w:r>
      <w:r w:rsidRPr="007E7BAC">
        <w:rPr>
          <w:rStyle w:val="StyleUnderline"/>
          <w:highlight w:val="green"/>
        </w:rPr>
        <w:t xml:space="preserve">This led to an </w:t>
      </w:r>
      <w:r w:rsidRPr="007E7BAC">
        <w:rPr>
          <w:rStyle w:val="Emphasis"/>
          <w:highlight w:val="green"/>
        </w:rPr>
        <w:t xml:space="preserve">enormous decrease </w:t>
      </w:r>
      <w:r w:rsidRPr="00434469">
        <w:rPr>
          <w:rStyle w:val="Emphasis"/>
        </w:rPr>
        <w:t>in air pollution</w:t>
      </w:r>
      <w:r w:rsidRPr="00434469">
        <w:rPr>
          <w:rStyle w:val="StyleUnderline"/>
        </w:rPr>
        <w:t xml:space="preserve"> </w:t>
      </w:r>
      <w:r w:rsidRPr="007E7BAC">
        <w:rPr>
          <w:rStyle w:val="StyleUnderline"/>
          <w:highlight w:val="green"/>
        </w:rPr>
        <w:t xml:space="preserve">and </w:t>
      </w:r>
      <w:r w:rsidRPr="00434469">
        <w:rPr>
          <w:rStyle w:val="Emphasis"/>
        </w:rPr>
        <w:t xml:space="preserve">other </w:t>
      </w:r>
      <w:r w:rsidRPr="007E7BAC">
        <w:rPr>
          <w:rStyle w:val="Emphasis"/>
          <w:highlight w:val="green"/>
        </w:rPr>
        <w:t>ecological consequences</w:t>
      </w:r>
      <w:r w:rsidRPr="007E7BAC">
        <w:rPr>
          <w:rStyle w:val="StyleUnderline"/>
          <w:highlight w:val="green"/>
        </w:rPr>
        <w:t xml:space="preserve"> </w:t>
      </w:r>
      <w:r w:rsidRPr="00434469">
        <w:rPr>
          <w:rStyle w:val="StyleUnderline"/>
        </w:rPr>
        <w:t xml:space="preserve">of growth, which is </w:t>
      </w:r>
      <w:r w:rsidRPr="007E7BAC">
        <w:rPr>
          <w:rStyle w:val="Emphasis"/>
          <w:highlight w:val="green"/>
        </w:rPr>
        <w:t>only possible in free</w:t>
      </w:r>
      <w:r w:rsidRPr="007E7BAC">
        <w:rPr>
          <w:rStyle w:val="StyleUnderline"/>
          <w:highlight w:val="green"/>
        </w:rPr>
        <w:t xml:space="preserve">, </w:t>
      </w:r>
      <w:r w:rsidRPr="007E7BAC">
        <w:rPr>
          <w:rStyle w:val="Emphasis"/>
          <w:highlight w:val="green"/>
        </w:rPr>
        <w:t>market</w:t>
      </w:r>
      <w:r w:rsidRPr="00434469">
        <w:rPr>
          <w:rStyle w:val="Emphasis"/>
        </w:rPr>
        <w:t xml:space="preserve">-based </w:t>
      </w:r>
      <w:r w:rsidRPr="007E7BAC">
        <w:rPr>
          <w:rStyle w:val="Emphasis"/>
          <w:highlight w:val="green"/>
        </w:rPr>
        <w:t>societies</w:t>
      </w:r>
      <w:r w:rsidRPr="00434469">
        <w:rPr>
          <w:rStyle w:val="StyleUnderline"/>
        </w:rPr>
        <w:t xml:space="preserve">, because the production process here is characterized by </w:t>
      </w:r>
      <w:r w:rsidRPr="00434469">
        <w:rPr>
          <w:rStyle w:val="Emphasis"/>
        </w:rPr>
        <w:t>competition</w:t>
      </w:r>
      <w:r w:rsidRPr="00434469">
        <w:rPr>
          <w:rStyle w:val="StyleUnderline"/>
        </w:rPr>
        <w:t xml:space="preserve"> and </w:t>
      </w:r>
      <w:r w:rsidRPr="00434469">
        <w:rPr>
          <w:rStyle w:val="Emphasis"/>
        </w:rPr>
        <w:t>constant pressure to reduce costs</w:t>
      </w:r>
      <w:r w:rsidRPr="00434469">
        <w:rPr>
          <w:sz w:val="16"/>
        </w:rPr>
        <w:t xml:space="preserve">, i.e. </w:t>
      </w:r>
      <w:r w:rsidRPr="00434469">
        <w:rPr>
          <w:rStyle w:val="StyleUnderline"/>
        </w:rPr>
        <w:t xml:space="preserve">to the </w:t>
      </w:r>
      <w:r w:rsidRPr="00434469">
        <w:rPr>
          <w:rStyle w:val="Emphasis"/>
        </w:rPr>
        <w:t>most profitable use</w:t>
      </w:r>
      <w:r w:rsidRPr="00434469">
        <w:rPr>
          <w:rStyle w:val="StyleUnderline"/>
        </w:rPr>
        <w:t xml:space="preserve"> of resources</w:t>
      </w:r>
      <w:r w:rsidRPr="00434469">
        <w:rPr>
          <w:sz w:val="16"/>
        </w:rPr>
        <w:t xml:space="preserve">. On the other hand, </w:t>
      </w:r>
      <w:r w:rsidRPr="00434469">
        <w:rPr>
          <w:rStyle w:val="Emphasis"/>
        </w:rPr>
        <w:t xml:space="preserve">all forms of </w:t>
      </w:r>
      <w:r w:rsidRPr="007E7BAC">
        <w:rPr>
          <w:rStyle w:val="Emphasis"/>
          <w:highlight w:val="green"/>
        </w:rPr>
        <w:t>socialism</w:t>
      </w:r>
      <w:r w:rsidRPr="00434469">
        <w:rPr>
          <w:sz w:val="16"/>
        </w:rPr>
        <w:t xml:space="preserve">, i.e. a state-controlled economy, </w:t>
      </w:r>
      <w:r w:rsidRPr="00434469">
        <w:rPr>
          <w:rStyle w:val="StyleUnderline"/>
        </w:rPr>
        <w:t xml:space="preserve">have </w:t>
      </w:r>
      <w:r w:rsidRPr="007E7BAC">
        <w:rPr>
          <w:rStyle w:val="StyleUnderline"/>
          <w:highlight w:val="green"/>
        </w:rPr>
        <w:t xml:space="preserve">proved to be </w:t>
      </w:r>
      <w:r w:rsidRPr="007E7BAC">
        <w:rPr>
          <w:rStyle w:val="Emphasis"/>
          <w:highlight w:val="green"/>
        </w:rPr>
        <w:t>ecological disasters</w:t>
      </w:r>
      <w:r w:rsidRPr="007E7BAC">
        <w:rPr>
          <w:rStyle w:val="StyleUnderline"/>
          <w:highlight w:val="green"/>
        </w:rPr>
        <w:t xml:space="preserve"> </w:t>
      </w:r>
      <w:r w:rsidRPr="00434469">
        <w:rPr>
          <w:rStyle w:val="StyleUnderline"/>
        </w:rPr>
        <w:t xml:space="preserve">and have left behind </w:t>
      </w:r>
      <w:r w:rsidRPr="00434469">
        <w:rPr>
          <w:rStyle w:val="Emphasis"/>
        </w:rPr>
        <w:t>destruction of gigantic proportions</w:t>
      </w:r>
      <w:r w:rsidRPr="00434469">
        <w:rPr>
          <w:rStyle w:val="StyleUnderline"/>
        </w:rPr>
        <w:t xml:space="preserve">, without providing the population with </w:t>
      </w:r>
      <w:r w:rsidRPr="00434469">
        <w:rPr>
          <w:rStyle w:val="Emphasis"/>
        </w:rPr>
        <w:t>anything</w:t>
      </w:r>
      <w:r w:rsidRPr="00434469">
        <w:rPr>
          <w:rStyle w:val="StyleUnderline"/>
        </w:rPr>
        <w:t xml:space="preserve"> that is </w:t>
      </w:r>
      <w:r w:rsidRPr="00434469">
        <w:rPr>
          <w:rStyle w:val="Emphasis"/>
        </w:rPr>
        <w:t>near comparable in prosperity</w:t>
      </w:r>
      <w:r w:rsidRPr="00434469">
        <w:rPr>
          <w:rStyle w:val="StyleUnderline"/>
        </w:rPr>
        <w:t xml:space="preserve">, often even by </w:t>
      </w:r>
      <w:r w:rsidRPr="00434469">
        <w:rPr>
          <w:rStyle w:val="Emphasis"/>
        </w:rPr>
        <w:t>destroying existing prosperity</w:t>
      </w:r>
      <w:r w:rsidRPr="00434469">
        <w:rPr>
          <w:rStyle w:val="StyleUnderline"/>
        </w:rPr>
        <w:t xml:space="preserve">, such as happened in </w:t>
      </w:r>
      <w:r w:rsidRPr="00434469">
        <w:rPr>
          <w:rStyle w:val="Emphasis"/>
        </w:rPr>
        <w:t>Venezuela</w:t>
      </w:r>
      <w:r w:rsidRPr="00434469">
        <w:rPr>
          <w:sz w:val="16"/>
        </w:rPr>
        <w:t xml:space="preserve">. </w:t>
      </w:r>
    </w:p>
    <w:p w14:paraId="1E13E314" w14:textId="77777777" w:rsidR="00D12C0C" w:rsidRDefault="00D12C0C" w:rsidP="00D12C0C">
      <w:pPr>
        <w:rPr>
          <w:sz w:val="16"/>
        </w:rPr>
      </w:pPr>
    </w:p>
    <w:p w14:paraId="7BFB2D8F" w14:textId="77777777" w:rsidR="00D12C0C" w:rsidRDefault="00D12C0C" w:rsidP="00D12C0C">
      <w:pPr>
        <w:pStyle w:val="Heading4"/>
      </w:pPr>
      <w:r>
        <w:t>Unmitigated warming will cause extinction.</w:t>
      </w:r>
    </w:p>
    <w:p w14:paraId="6E0FC919" w14:textId="77777777" w:rsidR="00D12C0C" w:rsidRPr="00EA4A63" w:rsidRDefault="00D12C0C" w:rsidP="00D12C0C">
      <w:r w:rsidRPr="00183891">
        <w:rPr>
          <w:rStyle w:val="Style13ptBold"/>
        </w:rPr>
        <w:t>Xu 17</w:t>
      </w:r>
      <w:r>
        <w:t xml:space="preserve"> Yangyang Xu 9-6-2017 “Well below 2 °C: Mitigation strategies for avoiding dangerous to catastrophic climate changes”; https://www.pnas.org/content/114/39/10315 (Assistant Professor of Atmospheric Sciences at Texas A&amp;M University; and Veerabhadran Ramanathan, Distinguished Professor of Atmospheric and Climate Sciences at the Scripps Institution of Oceanography)//Elmer</w:t>
      </w:r>
    </w:p>
    <w:p w14:paraId="6EA2B18D" w14:textId="77777777" w:rsidR="00D12C0C" w:rsidRPr="00511463" w:rsidRDefault="00D12C0C" w:rsidP="00D12C0C">
      <w:pPr>
        <w:rPr>
          <w:sz w:val="16"/>
        </w:rPr>
      </w:pPr>
      <w:r w:rsidRPr="00183891">
        <w:rPr>
          <w:sz w:val="16"/>
        </w:rPr>
        <w:t xml:space="preserve">From the IPCC burning embers diagram and from the language of the Paris Agreement, we infer that the DAI begins at warming greater than 1.5 °C. </w:t>
      </w:r>
      <w:r w:rsidRPr="00183891">
        <w:rPr>
          <w:rStyle w:val="StyleUnderline"/>
          <w:sz w:val="24"/>
        </w:rPr>
        <w:t>Our criteria for extending the risk category</w:t>
      </w:r>
      <w:r w:rsidRPr="00183891">
        <w:rPr>
          <w:sz w:val="16"/>
        </w:rPr>
        <w:t xml:space="preserve"> beyond DAI </w:t>
      </w:r>
      <w:r w:rsidRPr="00183891">
        <w:rPr>
          <w:rStyle w:val="StyleUnderline"/>
          <w:sz w:val="24"/>
        </w:rPr>
        <w:t>include</w:t>
      </w:r>
      <w:r w:rsidRPr="00183891">
        <w:rPr>
          <w:sz w:val="16"/>
        </w:rPr>
        <w:t xml:space="preserve"> the </w:t>
      </w:r>
      <w:r w:rsidRPr="00183891">
        <w:rPr>
          <w:rStyle w:val="StyleUnderline"/>
          <w:sz w:val="24"/>
        </w:rPr>
        <w:t xml:space="preserve">potential risks of climate change to the physical climate system, the ecosystem, human health, </w:t>
      </w:r>
      <w:r w:rsidRPr="00183891">
        <w:rPr>
          <w:rStyle w:val="StyleUnderline"/>
          <w:sz w:val="24"/>
        </w:rPr>
        <w:lastRenderedPageBreak/>
        <w:t xml:space="preserve">and </w:t>
      </w:r>
      <w:r w:rsidRPr="00183891">
        <w:rPr>
          <w:rStyle w:val="Emphasis"/>
          <w:sz w:val="24"/>
        </w:rPr>
        <w:t>species extinction</w:t>
      </w:r>
      <w:r w:rsidRPr="00183891">
        <w:rPr>
          <w:sz w:val="16"/>
        </w:rPr>
        <w:t xml:space="preserve">. Let us first consider the category of catastrophic (3 to 5 °C warming). </w:t>
      </w:r>
      <w:r w:rsidRPr="00183891">
        <w:rPr>
          <w:rStyle w:val="StyleUnderline"/>
          <w:sz w:val="24"/>
        </w:rPr>
        <w:t xml:space="preserve">The </w:t>
      </w:r>
      <w:r w:rsidRPr="00DF2633">
        <w:rPr>
          <w:rStyle w:val="StyleUnderline"/>
          <w:sz w:val="24"/>
          <w:highlight w:val="green"/>
        </w:rPr>
        <w:t>first</w:t>
      </w:r>
      <w:r w:rsidRPr="00183891">
        <w:rPr>
          <w:rStyle w:val="StyleUnderline"/>
          <w:sz w:val="24"/>
        </w:rPr>
        <w:t xml:space="preserve"> major concern </w:t>
      </w:r>
      <w:r w:rsidRPr="00DF2633">
        <w:rPr>
          <w:rStyle w:val="StyleUnderline"/>
          <w:sz w:val="24"/>
          <w:highlight w:val="green"/>
        </w:rPr>
        <w:t>is</w:t>
      </w:r>
      <w:r w:rsidRPr="00183891">
        <w:rPr>
          <w:sz w:val="16"/>
        </w:rPr>
        <w:t xml:space="preserve"> the issue of </w:t>
      </w:r>
      <w:r w:rsidRPr="00DF2633">
        <w:rPr>
          <w:rStyle w:val="Emphasis"/>
          <w:sz w:val="24"/>
          <w:highlight w:val="green"/>
        </w:rPr>
        <w:t>tipping points</w:t>
      </w:r>
      <w:r w:rsidRPr="00183891">
        <w:rPr>
          <w:sz w:val="16"/>
        </w:rPr>
        <w:t xml:space="preserve">. Several </w:t>
      </w:r>
      <w:r w:rsidRPr="00B433F7">
        <w:rPr>
          <w:sz w:val="16"/>
        </w:rPr>
        <w:t>studies (48, 4</w:t>
      </w:r>
      <w:r w:rsidRPr="00183891">
        <w:rPr>
          <w:sz w:val="16"/>
        </w:rPr>
        <w:t xml:space="preserve">9) have concluded that </w:t>
      </w:r>
      <w:r w:rsidRPr="00DF2633">
        <w:rPr>
          <w:rStyle w:val="StyleUnderline"/>
          <w:sz w:val="24"/>
          <w:highlight w:val="green"/>
        </w:rPr>
        <w:t>3 to 5 °C</w:t>
      </w:r>
      <w:r w:rsidRPr="00183891">
        <w:rPr>
          <w:rStyle w:val="StyleUnderline"/>
          <w:sz w:val="24"/>
        </w:rPr>
        <w:t xml:space="preserve"> global warming </w:t>
      </w:r>
      <w:r w:rsidRPr="00DF2633">
        <w:rPr>
          <w:rStyle w:val="StyleUnderline"/>
          <w:sz w:val="24"/>
          <w:highlight w:val="green"/>
        </w:rPr>
        <w:t>is</w:t>
      </w:r>
      <w:r w:rsidRPr="00183891">
        <w:rPr>
          <w:rStyle w:val="StyleUnderline"/>
          <w:sz w:val="24"/>
        </w:rPr>
        <w:t xml:space="preserve"> likely to be </w:t>
      </w:r>
      <w:r w:rsidRPr="00DF2633">
        <w:rPr>
          <w:rStyle w:val="StyleUnderline"/>
          <w:sz w:val="24"/>
          <w:highlight w:val="green"/>
        </w:rPr>
        <w:t>the threshold for tipping points</w:t>
      </w:r>
      <w:r w:rsidRPr="00183891">
        <w:rPr>
          <w:rStyle w:val="StyleUnderline"/>
          <w:sz w:val="24"/>
        </w:rPr>
        <w:t xml:space="preserve"> such as the </w:t>
      </w:r>
      <w:r w:rsidRPr="00B433F7">
        <w:rPr>
          <w:rStyle w:val="StyleUnderline"/>
          <w:sz w:val="24"/>
          <w:highlight w:val="green"/>
        </w:rPr>
        <w:t>collapse of</w:t>
      </w:r>
      <w:r w:rsidRPr="00183891">
        <w:rPr>
          <w:rStyle w:val="StyleUnderline"/>
          <w:sz w:val="24"/>
        </w:rPr>
        <w:t xml:space="preserve"> the western Antarctic </w:t>
      </w:r>
      <w:r w:rsidRPr="00B433F7">
        <w:rPr>
          <w:rStyle w:val="StyleUnderline"/>
          <w:sz w:val="24"/>
          <w:highlight w:val="green"/>
        </w:rPr>
        <w:t>ice sheet, shutdown</w:t>
      </w:r>
      <w:r w:rsidRPr="00183891">
        <w:rPr>
          <w:rStyle w:val="StyleUnderline"/>
          <w:sz w:val="24"/>
        </w:rPr>
        <w:t xml:space="preserve"> of deep </w:t>
      </w:r>
      <w:r w:rsidRPr="00B433F7">
        <w:rPr>
          <w:rStyle w:val="StyleUnderline"/>
          <w:sz w:val="24"/>
          <w:highlight w:val="green"/>
        </w:rPr>
        <w:t>water circulation</w:t>
      </w:r>
      <w:r w:rsidRPr="00183891">
        <w:rPr>
          <w:sz w:val="16"/>
        </w:rPr>
        <w:t xml:space="preserve"> in the North Atlantic, </w:t>
      </w:r>
      <w:r w:rsidRPr="00B433F7">
        <w:rPr>
          <w:rStyle w:val="StyleUnderline"/>
          <w:sz w:val="24"/>
          <w:highlight w:val="green"/>
        </w:rPr>
        <w:t>dieback of Amazon rainforests</w:t>
      </w:r>
      <w:r w:rsidRPr="00183891">
        <w:rPr>
          <w:sz w:val="16"/>
        </w:rPr>
        <w:t xml:space="preserve"> as well as boreal forests, and </w:t>
      </w:r>
      <w:r w:rsidRPr="00B433F7">
        <w:rPr>
          <w:rStyle w:val="StyleUnderline"/>
          <w:sz w:val="24"/>
          <w:highlight w:val="green"/>
        </w:rPr>
        <w:t>collapse of</w:t>
      </w:r>
      <w:r w:rsidRPr="00183891">
        <w:rPr>
          <w:rStyle w:val="StyleUnderline"/>
          <w:sz w:val="24"/>
        </w:rPr>
        <w:t xml:space="preserve"> the West African </w:t>
      </w:r>
      <w:r w:rsidRPr="00B433F7">
        <w:rPr>
          <w:rStyle w:val="StyleUnderline"/>
          <w:sz w:val="24"/>
          <w:highlight w:val="green"/>
        </w:rPr>
        <w:t>monsoon</w:t>
      </w:r>
      <w:r w:rsidRPr="00B433F7">
        <w:rPr>
          <w:sz w:val="16"/>
          <w:highlight w:val="green"/>
        </w:rPr>
        <w:t>,</w:t>
      </w:r>
      <w:r w:rsidRPr="00183891">
        <w:rPr>
          <w:sz w:val="16"/>
        </w:rPr>
        <w:t xml:space="preserve"> among others. While </w:t>
      </w:r>
      <w:r w:rsidRPr="00183891">
        <w:rPr>
          <w:rStyle w:val="StyleUnderline"/>
          <w:sz w:val="24"/>
        </w:rPr>
        <w:t xml:space="preserve">natural scientists refer to these as </w:t>
      </w:r>
      <w:r w:rsidRPr="00DF2633">
        <w:rPr>
          <w:rStyle w:val="Emphasis"/>
          <w:sz w:val="24"/>
          <w:highlight w:val="green"/>
        </w:rPr>
        <w:t>abrupt and irreversible climate changes</w:t>
      </w:r>
      <w:r w:rsidRPr="00183891">
        <w:rPr>
          <w:sz w:val="16"/>
        </w:rPr>
        <w:t xml:space="preserve">, economists refer to them as catastrophic events (49). </w:t>
      </w:r>
      <w:r w:rsidRPr="00183891">
        <w:rPr>
          <w:rStyle w:val="StyleUnderline"/>
          <w:sz w:val="24"/>
        </w:rPr>
        <w:t>Warming of such magnitudes</w:t>
      </w:r>
      <w:r w:rsidRPr="00183891">
        <w:rPr>
          <w:sz w:val="16"/>
        </w:rPr>
        <w:t xml:space="preserve"> also </w:t>
      </w:r>
      <w:r w:rsidRPr="00183891">
        <w:rPr>
          <w:rStyle w:val="StyleUnderline"/>
          <w:sz w:val="24"/>
        </w:rPr>
        <w:t xml:space="preserve">has </w:t>
      </w:r>
      <w:r w:rsidRPr="00183891">
        <w:rPr>
          <w:rStyle w:val="Emphasis"/>
          <w:sz w:val="24"/>
        </w:rPr>
        <w:t>catastrophic human health effects</w:t>
      </w:r>
      <w:r w:rsidRPr="00183891">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sidRPr="00183891">
        <w:rPr>
          <w:rStyle w:val="StyleUnderline"/>
          <w:sz w:val="24"/>
        </w:rPr>
        <w:t>2 °C warming would double the land area subject to deadly heat and expose 48% of the population</w:t>
      </w:r>
      <w:r w:rsidRPr="00183891">
        <w:rPr>
          <w:sz w:val="16"/>
        </w:rPr>
        <w:t xml:space="preserve">. A </w:t>
      </w:r>
      <w:r w:rsidRPr="00DF2633">
        <w:rPr>
          <w:rStyle w:val="StyleUnderline"/>
          <w:sz w:val="24"/>
          <w:highlight w:val="green"/>
        </w:rPr>
        <w:t>4 °C</w:t>
      </w:r>
      <w:r w:rsidRPr="00183891">
        <w:rPr>
          <w:sz w:val="16"/>
        </w:rPr>
        <w:t xml:space="preserve"> warming by 2100 </w:t>
      </w:r>
      <w:r w:rsidRPr="00183891">
        <w:rPr>
          <w:rStyle w:val="StyleUnderline"/>
          <w:sz w:val="24"/>
        </w:rPr>
        <w:t>would subject</w:t>
      </w:r>
      <w:r w:rsidRPr="00183891">
        <w:rPr>
          <w:sz w:val="16"/>
        </w:rPr>
        <w:t xml:space="preserve"> 47% of the land area and almost </w:t>
      </w:r>
      <w:r w:rsidRPr="00183891">
        <w:rPr>
          <w:rStyle w:val="StyleUnderline"/>
          <w:sz w:val="24"/>
        </w:rPr>
        <w:t xml:space="preserve">74% of the world population to deadly heat, which </w:t>
      </w:r>
      <w:r w:rsidRPr="00DF2633">
        <w:rPr>
          <w:rStyle w:val="StyleUnderline"/>
          <w:sz w:val="24"/>
          <w:highlight w:val="green"/>
        </w:rPr>
        <w:t xml:space="preserve">could pose </w:t>
      </w:r>
      <w:r w:rsidRPr="00DF2633">
        <w:rPr>
          <w:rStyle w:val="Emphasis"/>
          <w:sz w:val="24"/>
          <w:highlight w:val="green"/>
        </w:rPr>
        <w:t>existential risks to humans</w:t>
      </w:r>
      <w:r>
        <w:rPr>
          <w:sz w:val="16"/>
        </w:rPr>
        <w:t>.</w:t>
      </w:r>
    </w:p>
    <w:p w14:paraId="72825698" w14:textId="77777777" w:rsidR="00D12C0C" w:rsidRPr="00434469" w:rsidRDefault="00D12C0C" w:rsidP="00D12C0C">
      <w:pPr>
        <w:rPr>
          <w:sz w:val="16"/>
        </w:rPr>
      </w:pPr>
    </w:p>
    <w:p w14:paraId="0D410679" w14:textId="77777777" w:rsidR="00D12C0C" w:rsidRDefault="00D12C0C" w:rsidP="00D12C0C">
      <w:pPr>
        <w:pStyle w:val="Heading4"/>
      </w:pPr>
      <w:r>
        <w:t xml:space="preserve">3] Cap is the only way to solve Pandemics </w:t>
      </w:r>
    </w:p>
    <w:p w14:paraId="12A2102C" w14:textId="77777777" w:rsidR="00D12C0C" w:rsidRPr="00B172AE" w:rsidRDefault="00D12C0C" w:rsidP="00D12C0C">
      <w:r w:rsidRPr="00DB440F">
        <w:rPr>
          <w:rStyle w:val="Style13ptBold"/>
        </w:rPr>
        <w:t>Jackson 16</w:t>
      </w:r>
      <w:r>
        <w:t xml:space="preserve"> Kerry Jackson 12-19-2016 “Free Market Policies Needed To Incentivize Creation Of New Life-Saving Treatments” </w:t>
      </w:r>
      <w:hyperlink r:id="rId10" w:history="1">
        <w:r w:rsidRPr="00BC103B">
          <w:rPr>
            <w:rStyle w:val="Hyperlink"/>
          </w:rPr>
          <w:t>https://www.pacificresearch.org/article/free-market-policies-needed-to-incentivize-creation-of-new-life-saving-treatments/</w:t>
        </w:r>
      </w:hyperlink>
      <w:r>
        <w:t xml:space="preserve"> (Researcher at the Pacific Research Institute)//Elmer</w:t>
      </w:r>
    </w:p>
    <w:p w14:paraId="6E533502" w14:textId="77777777" w:rsidR="00D12C0C" w:rsidRDefault="00D12C0C" w:rsidP="00D12C0C">
      <w:pPr>
        <w:rPr>
          <w:rStyle w:val="StyleUnderline"/>
        </w:rPr>
      </w:pPr>
      <w:r w:rsidRPr="00F03A17">
        <w:rPr>
          <w:sz w:val="14"/>
        </w:rPr>
        <w:t xml:space="preserve">The International Federation of Pharmaceutical Manufacturers says </w:t>
      </w:r>
      <w:r w:rsidRPr="00F24465">
        <w:rPr>
          <w:rStyle w:val="StyleUnderline"/>
        </w:rPr>
        <w:t>the problem is caused by “a dearth of new antibiotic medicines.”</w:t>
      </w:r>
      <w:r w:rsidRPr="00F24465">
        <w:rPr>
          <w:sz w:val="14"/>
        </w:rPr>
        <w:t xml:space="preserve"> </w:t>
      </w:r>
      <w:r w:rsidRPr="00F24465">
        <w:rPr>
          <w:rStyle w:val="StyleUnderline"/>
        </w:rPr>
        <w:t xml:space="preserve">At the same time that there’s been an increase in AMR, </w:t>
      </w:r>
      <w:r w:rsidRPr="007E7BAC">
        <w:rPr>
          <w:rStyle w:val="StyleUnderline"/>
          <w:bCs/>
          <w:highlight w:val="green"/>
        </w:rPr>
        <w:t xml:space="preserve">there has been “a sharp decline in </w:t>
      </w:r>
      <w:r w:rsidRPr="00DB440F">
        <w:rPr>
          <w:rStyle w:val="StyleUnderline"/>
          <w:bCs/>
        </w:rPr>
        <w:t xml:space="preserve">the </w:t>
      </w:r>
      <w:r w:rsidRPr="007E7BAC">
        <w:rPr>
          <w:rStyle w:val="StyleUnderline"/>
          <w:bCs/>
          <w:highlight w:val="green"/>
        </w:rPr>
        <w:t>development of new antibiotic</w:t>
      </w:r>
      <w:r w:rsidRPr="007E7BAC">
        <w:rPr>
          <w:rStyle w:val="StyleUnderline"/>
          <w:highlight w:val="green"/>
        </w:rPr>
        <w:t xml:space="preserve"> </w:t>
      </w:r>
      <w:r w:rsidRPr="00F24465">
        <w:rPr>
          <w:rStyle w:val="StyleUnderline"/>
        </w:rPr>
        <w:t>medicines</w:t>
      </w:r>
      <w:r w:rsidRPr="00F03A17">
        <w:rPr>
          <w:sz w:val="14"/>
        </w:rPr>
        <w:t xml:space="preserve">.” The group reports that only two new classes of antibiotics have been discovered in the last three decades compared to 11 in the previous 50 years. The answers to many medical problems are still not within reach of researchers. </w:t>
      </w:r>
      <w:r w:rsidRPr="00F03A17">
        <w:rPr>
          <w:rStyle w:val="StyleUnderline"/>
        </w:rPr>
        <w:t xml:space="preserve">But the </w:t>
      </w:r>
      <w:r w:rsidRPr="00F24465">
        <w:rPr>
          <w:rStyle w:val="StyleUnderline"/>
        </w:rPr>
        <w:t>hazards of AMR can be diminished.</w:t>
      </w:r>
      <w:r>
        <w:rPr>
          <w:rStyle w:val="StyleUnderline"/>
        </w:rPr>
        <w:t xml:space="preserve"> </w:t>
      </w:r>
      <w:r w:rsidRPr="00F03A17">
        <w:rPr>
          <w:sz w:val="14"/>
        </w:rPr>
        <w:t>Winegarden suggests we begin with public health campaigns that encourage handwashing, which he calls a highly effective and low-cost way to reduce the spread of infection. He further recommends policy that would address the problem of antibiotic overuse and greater use of vaccines to cut the incidents of infection. But Winegarden’s primary concern is establishing the correct incentives for developing new antimicrobial medicines that would be effective against AMR microorganisms. He’s specifically referring to policies “based on a thorough understanding of the disincentives that are currently inhibiting their development.” “These disincentives are well-recognized,” he writes. “Despite the medical need, and despite the generally strong return on investment for many other drug classes</w:t>
      </w:r>
      <w:r w:rsidRPr="00F03A17">
        <w:rPr>
          <w:rStyle w:val="StyleUnderline"/>
        </w:rPr>
        <w:t xml:space="preserve">, the </w:t>
      </w:r>
      <w:r w:rsidRPr="007E7BAC">
        <w:rPr>
          <w:rStyle w:val="StyleUnderline"/>
          <w:highlight w:val="green"/>
        </w:rPr>
        <w:t xml:space="preserve">return on </w:t>
      </w:r>
      <w:r w:rsidRPr="007E7BAC">
        <w:rPr>
          <w:rStyle w:val="StyleUnderline"/>
          <w:bCs/>
          <w:highlight w:val="green"/>
        </w:rPr>
        <w:t>investment for developing</w:t>
      </w:r>
      <w:r w:rsidRPr="007E7BAC">
        <w:rPr>
          <w:rStyle w:val="StyleUnderline"/>
          <w:highlight w:val="green"/>
        </w:rPr>
        <w:t xml:space="preserve"> </w:t>
      </w:r>
      <w:r w:rsidRPr="00F24465">
        <w:rPr>
          <w:rStyle w:val="StyleUnderline"/>
        </w:rPr>
        <w:t>new antimicrobial medicines</w:t>
      </w:r>
      <w:r w:rsidRPr="00F03A17">
        <w:rPr>
          <w:sz w:val="14"/>
        </w:rPr>
        <w:t xml:space="preserve"> (particularly antibiotics) </w:t>
      </w:r>
      <w:r w:rsidRPr="007E7BAC">
        <w:rPr>
          <w:rStyle w:val="StyleUnderline"/>
          <w:bCs/>
          <w:highlight w:val="green"/>
        </w:rPr>
        <w:t>is too low</w:t>
      </w:r>
      <w:r w:rsidRPr="00F03A17">
        <w:rPr>
          <w:rStyle w:val="StyleUnderline"/>
        </w:rPr>
        <w:t>.”</w:t>
      </w:r>
      <w:r>
        <w:rPr>
          <w:rStyle w:val="StyleUnderline"/>
        </w:rPr>
        <w:t xml:space="preserve"> </w:t>
      </w:r>
      <w:r w:rsidRPr="00F03A17">
        <w:rPr>
          <w:sz w:val="14"/>
        </w:rPr>
        <w:t xml:space="preserve">Producing a new drug is a grinding and expensive endeavor. It can take 10 to 15 years to develop a single prescription drug that is introduced to the market, and a company can spend as much as $5.5 billion on research and development for each medication that is eventually approved and prescribed. Less than 2 percent of all projects launched to create new drugs succeed. This is not an environment in which pharmaceutical companies can get too amped up about pursuing new treatments. Yet new drug approvals increased over the last decade. Don’t look for a surge of antimicrobial drugs in that pipeline, though. Winegarden says that particular drug class is among several that “face unique impediments” that serve as disincentives for innovation. </w:t>
      </w:r>
      <w:r w:rsidRPr="00F03A17">
        <w:rPr>
          <w:rStyle w:val="StyleUnderline"/>
        </w:rPr>
        <w:t xml:space="preserve">To overcome the steep hill </w:t>
      </w:r>
      <w:r w:rsidRPr="007E7BAC">
        <w:rPr>
          <w:rStyle w:val="StyleUnderline"/>
          <w:highlight w:val="green"/>
        </w:rPr>
        <w:t>that</w:t>
      </w:r>
      <w:r w:rsidRPr="00F03A17">
        <w:rPr>
          <w:rStyle w:val="StyleUnderline"/>
        </w:rPr>
        <w:t xml:space="preserve"> </w:t>
      </w:r>
      <w:r w:rsidRPr="007E7BAC">
        <w:rPr>
          <w:rStyle w:val="StyleUnderline"/>
          <w:highlight w:val="green"/>
        </w:rPr>
        <w:t>impedes</w:t>
      </w:r>
      <w:r w:rsidRPr="00F03A17">
        <w:rPr>
          <w:rStyle w:val="StyleUnderline"/>
        </w:rPr>
        <w:t xml:space="preserve"> the </w:t>
      </w:r>
      <w:r w:rsidRPr="007E7BAC">
        <w:rPr>
          <w:rStyle w:val="StyleUnderline"/>
          <w:highlight w:val="green"/>
        </w:rPr>
        <w:t>development</w:t>
      </w:r>
      <w:r w:rsidRPr="00F03A17">
        <w:rPr>
          <w:rStyle w:val="StyleUnderline"/>
        </w:rPr>
        <w:t xml:space="preserve"> of new AMR drugs, </w:t>
      </w:r>
      <w:r w:rsidRPr="00F24465">
        <w:rPr>
          <w:rStyle w:val="StyleUnderline"/>
        </w:rPr>
        <w:t xml:space="preserve">lawmakers must implement policies that </w:t>
      </w:r>
      <w:r w:rsidRPr="007E7BAC">
        <w:rPr>
          <w:rStyle w:val="StyleUnderline"/>
          <w:bCs/>
          <w:highlight w:val="green"/>
          <w:bdr w:val="single" w:sz="4" w:space="0" w:color="auto"/>
        </w:rPr>
        <w:t>unleash the incentives of the free market</w:t>
      </w:r>
      <w:r w:rsidRPr="00F03A17">
        <w:rPr>
          <w:rStyle w:val="StyleUnderline"/>
        </w:rPr>
        <w:t>.</w:t>
      </w:r>
      <w:r w:rsidRPr="00F03A17">
        <w:rPr>
          <w:sz w:val="14"/>
        </w:rPr>
        <w:t xml:space="preserve"> Policymakers also should look at the 1983 federal Orphan Drug Act and its market-oriented reforms that increased the number of drugs developed to treat rare diseases. More than 400 have been introduced to the market since the law was enacted, compared to fewer than 10 in the 1970s. Put another way, </w:t>
      </w:r>
      <w:r w:rsidRPr="00F24465">
        <w:rPr>
          <w:rStyle w:val="StyleUnderline"/>
        </w:rPr>
        <w:t xml:space="preserve">government needs to </w:t>
      </w:r>
      <w:r w:rsidRPr="00F24465">
        <w:rPr>
          <w:sz w:val="14"/>
        </w:rPr>
        <w:t>remove</w:t>
      </w:r>
      <w:r w:rsidRPr="00F03A17">
        <w:rPr>
          <w:sz w:val="14"/>
        </w:rPr>
        <w:t xml:space="preserve"> its anchors from the process and </w:t>
      </w:r>
      <w:r w:rsidRPr="007E7BAC">
        <w:rPr>
          <w:rStyle w:val="StyleUnderline"/>
          <w:highlight w:val="green"/>
        </w:rPr>
        <w:t xml:space="preserve">let the market do what it does </w:t>
      </w:r>
      <w:r w:rsidRPr="00F24465">
        <w:rPr>
          <w:rStyle w:val="StyleUnderline"/>
        </w:rPr>
        <w:t>so well.</w:t>
      </w:r>
      <w:r w:rsidRPr="00F03A17">
        <w:rPr>
          <w:rStyle w:val="StyleUnderline"/>
        </w:rPr>
        <w:t xml:space="preserve"> In this case, that’s </w:t>
      </w:r>
      <w:r w:rsidRPr="007E7BAC">
        <w:rPr>
          <w:rStyle w:val="StyleUnderline"/>
          <w:highlight w:val="green"/>
        </w:rPr>
        <w:t>restoring patients’ health, enriching innovative companies that create jobs</w:t>
      </w:r>
      <w:r w:rsidRPr="00F03A17">
        <w:rPr>
          <w:rStyle w:val="StyleUnderline"/>
        </w:rPr>
        <w:t>, and inspiring biotech start-up</w:t>
      </w:r>
      <w:r w:rsidRPr="00F03A17">
        <w:rPr>
          <w:sz w:val="14"/>
        </w:rPr>
        <w:t xml:space="preserve">s such as the group of Stanford undergraduates that has been capitalized to develop new antibiotics. </w:t>
      </w:r>
      <w:r w:rsidRPr="007E7BAC">
        <w:rPr>
          <w:rStyle w:val="StyleUnderline"/>
          <w:highlight w:val="green"/>
        </w:rPr>
        <w:t>If</w:t>
      </w:r>
      <w:r w:rsidRPr="00F03A17">
        <w:rPr>
          <w:rStyle w:val="StyleUnderline"/>
        </w:rPr>
        <w:t xml:space="preserve"> the proper </w:t>
      </w:r>
      <w:r w:rsidRPr="007E7BAC">
        <w:rPr>
          <w:rStyle w:val="StyleUnderline"/>
          <w:highlight w:val="green"/>
        </w:rPr>
        <w:t xml:space="preserve">incentives are in place, the </w:t>
      </w:r>
      <w:r w:rsidRPr="00F24465">
        <w:rPr>
          <w:rStyle w:val="StyleUnderline"/>
        </w:rPr>
        <w:t xml:space="preserve">needed </w:t>
      </w:r>
      <w:r w:rsidRPr="007E7BAC">
        <w:rPr>
          <w:rStyle w:val="StyleUnderline"/>
          <w:highlight w:val="green"/>
        </w:rPr>
        <w:t xml:space="preserve">treatments </w:t>
      </w:r>
      <w:r w:rsidRPr="00F24465">
        <w:rPr>
          <w:rStyle w:val="StyleUnderline"/>
        </w:rPr>
        <w:t xml:space="preserve">will </w:t>
      </w:r>
      <w:r w:rsidRPr="007E7BAC">
        <w:rPr>
          <w:rStyle w:val="StyleUnderline"/>
          <w:highlight w:val="green"/>
        </w:rPr>
        <w:t>follow.</w:t>
      </w:r>
    </w:p>
    <w:p w14:paraId="09258371" w14:textId="77777777" w:rsidR="00D12C0C" w:rsidRDefault="00D12C0C" w:rsidP="00D12C0C">
      <w:pPr>
        <w:rPr>
          <w:rStyle w:val="StyleUnderline"/>
        </w:rPr>
      </w:pPr>
    </w:p>
    <w:p w14:paraId="7F30474F" w14:textId="77777777" w:rsidR="00D12C0C" w:rsidRDefault="00D12C0C" w:rsidP="00D12C0C">
      <w:pPr>
        <w:pStyle w:val="Heading4"/>
      </w:pPr>
      <w:r>
        <w:t xml:space="preserve">Future pandemics will cause extinction – it only takes one ‘super-spreader’ </w:t>
      </w:r>
    </w:p>
    <w:p w14:paraId="7A2CA9EA" w14:textId="77777777" w:rsidR="00D12C0C" w:rsidRDefault="00D12C0C" w:rsidP="00D12C0C">
      <w:r w:rsidRPr="00CD3030">
        <w:rPr>
          <w:rStyle w:val="Style13ptBold"/>
        </w:rPr>
        <w:t>Bar-Yam 16</w:t>
      </w:r>
      <w:r>
        <w:t xml:space="preserve"> </w:t>
      </w:r>
      <w:r w:rsidRPr="00CD3030">
        <w:t xml:space="preserve">Yaneer Bar-Yam 7-3-2016 “Transition to extinction: Pandemics in a connected world” </w:t>
      </w:r>
      <w:hyperlink r:id="rId11" w:history="1">
        <w:r w:rsidRPr="00CD3030">
          <w:rPr>
            <w:rStyle w:val="Hyperlink"/>
          </w:rPr>
          <w:t>http://necsi.edu/research/social/pandemics/transition</w:t>
        </w:r>
      </w:hyperlink>
      <w:r w:rsidRPr="00CD3030">
        <w:t xml:space="preserve"> (Professor and President, New England Complex System Institute; PhD in Physics, MIT)//Elmer</w:t>
      </w:r>
    </w:p>
    <w:p w14:paraId="1E7F7EE7" w14:textId="77777777" w:rsidR="00D12C0C" w:rsidRPr="00A125F3" w:rsidRDefault="00D12C0C" w:rsidP="00D12C0C">
      <w:pPr>
        <w:rPr>
          <w:sz w:val="16"/>
        </w:rPr>
      </w:pPr>
      <w:r w:rsidRPr="0010555D">
        <w:rPr>
          <w:rStyle w:val="StyleUnderline"/>
          <w:sz w:val="24"/>
        </w:rPr>
        <w:t xml:space="preserve">When we introduce long range transportation into the model, the success of more </w:t>
      </w:r>
      <w:r w:rsidRPr="00501BA7">
        <w:rPr>
          <w:rStyle w:val="StyleUnderline"/>
          <w:sz w:val="24"/>
          <w:highlight w:val="green"/>
        </w:rPr>
        <w:t>aggressive strains</w:t>
      </w:r>
      <w:r w:rsidRPr="0010555D">
        <w:rPr>
          <w:rStyle w:val="StyleUnderline"/>
          <w:sz w:val="24"/>
        </w:rPr>
        <w:t xml:space="preserve"> changes. They can </w:t>
      </w:r>
      <w:r w:rsidRPr="00501BA7">
        <w:rPr>
          <w:rStyle w:val="StyleUnderline"/>
          <w:sz w:val="24"/>
          <w:highlight w:val="green"/>
        </w:rPr>
        <w:t>use</w:t>
      </w:r>
      <w:r w:rsidRPr="0010555D">
        <w:rPr>
          <w:rStyle w:val="StyleUnderline"/>
          <w:sz w:val="24"/>
        </w:rPr>
        <w:t xml:space="preserve"> the </w:t>
      </w:r>
      <w:r w:rsidRPr="0010555D">
        <w:rPr>
          <w:rStyle w:val="Emphasis"/>
          <w:sz w:val="24"/>
        </w:rPr>
        <w:t xml:space="preserve">long range </w:t>
      </w:r>
      <w:r w:rsidRPr="00501BA7">
        <w:rPr>
          <w:rStyle w:val="Emphasis"/>
          <w:sz w:val="24"/>
          <w:highlight w:val="green"/>
        </w:rPr>
        <w:t>transportation</w:t>
      </w:r>
      <w:r w:rsidRPr="00501BA7">
        <w:rPr>
          <w:rStyle w:val="StyleUnderline"/>
          <w:sz w:val="24"/>
          <w:highlight w:val="green"/>
        </w:rPr>
        <w:t xml:space="preserve"> </w:t>
      </w:r>
      <w:r w:rsidRPr="00B10AE9">
        <w:rPr>
          <w:rStyle w:val="StyleUnderline"/>
          <w:sz w:val="24"/>
        </w:rPr>
        <w:t xml:space="preserve">to find new hosts </w:t>
      </w:r>
      <w:r w:rsidRPr="00501BA7">
        <w:rPr>
          <w:rStyle w:val="StyleUnderline"/>
          <w:sz w:val="24"/>
          <w:highlight w:val="green"/>
        </w:rPr>
        <w:t xml:space="preserve">and </w:t>
      </w:r>
      <w:r w:rsidRPr="00501BA7">
        <w:rPr>
          <w:rStyle w:val="Emphasis"/>
          <w:sz w:val="24"/>
          <w:highlight w:val="green"/>
        </w:rPr>
        <w:t>escape local extinction</w:t>
      </w:r>
      <w:r w:rsidRPr="0010555D">
        <w:rPr>
          <w:sz w:val="16"/>
        </w:rPr>
        <w:t xml:space="preserve">. Figure 3 shows </w:t>
      </w:r>
      <w:r w:rsidRPr="00B10AE9">
        <w:rPr>
          <w:sz w:val="16"/>
        </w:rPr>
        <w:t xml:space="preserve">that </w:t>
      </w:r>
      <w:r w:rsidRPr="00B10AE9">
        <w:rPr>
          <w:rStyle w:val="StyleUnderline"/>
          <w:sz w:val="24"/>
        </w:rPr>
        <w:t>the more transportation routes introduced</w:t>
      </w:r>
      <w:r w:rsidRPr="0010555D">
        <w:rPr>
          <w:rStyle w:val="StyleUnderline"/>
          <w:sz w:val="24"/>
        </w:rPr>
        <w:t xml:space="preserve"> into the model, </w:t>
      </w:r>
      <w:r w:rsidRPr="00501BA7">
        <w:rPr>
          <w:rStyle w:val="StyleUnderline"/>
          <w:sz w:val="24"/>
          <w:highlight w:val="green"/>
        </w:rPr>
        <w:t xml:space="preserve">the </w:t>
      </w:r>
      <w:r w:rsidRPr="00501BA7">
        <w:rPr>
          <w:rStyle w:val="Emphasis"/>
          <w:sz w:val="24"/>
          <w:highlight w:val="green"/>
        </w:rPr>
        <w:t>more</w:t>
      </w:r>
      <w:r w:rsidRPr="0010555D">
        <w:rPr>
          <w:rStyle w:val="Emphasis"/>
          <w:sz w:val="24"/>
        </w:rPr>
        <w:t xml:space="preserve"> higher aggressive </w:t>
      </w:r>
      <w:r w:rsidRPr="00501BA7">
        <w:rPr>
          <w:rStyle w:val="Emphasis"/>
          <w:sz w:val="24"/>
          <w:highlight w:val="green"/>
        </w:rPr>
        <w:t>pathogens</w:t>
      </w:r>
      <w:r w:rsidRPr="0010555D">
        <w:rPr>
          <w:rStyle w:val="Emphasis"/>
          <w:sz w:val="24"/>
        </w:rPr>
        <w:t xml:space="preserve"> are able to </w:t>
      </w:r>
      <w:r w:rsidRPr="00501BA7">
        <w:rPr>
          <w:rStyle w:val="Emphasis"/>
          <w:sz w:val="24"/>
          <w:highlight w:val="green"/>
        </w:rPr>
        <w:t>survive and spread</w:t>
      </w:r>
      <w:r w:rsidRPr="0010555D">
        <w:rPr>
          <w:sz w:val="16"/>
        </w:rPr>
        <w:t xml:space="preserve">. </w:t>
      </w:r>
      <w:r w:rsidRPr="0010555D">
        <w:rPr>
          <w:rStyle w:val="StyleUnderline"/>
          <w:sz w:val="24"/>
        </w:rPr>
        <w:t xml:space="preserve">As we add more long </w:t>
      </w:r>
      <w:r w:rsidRPr="00B10AE9">
        <w:rPr>
          <w:rStyle w:val="StyleUnderline"/>
          <w:sz w:val="24"/>
        </w:rPr>
        <w:t>range transportation, there is a critical point at which</w:t>
      </w:r>
      <w:r w:rsidRPr="0010555D">
        <w:rPr>
          <w:rStyle w:val="StyleUnderline"/>
          <w:sz w:val="24"/>
        </w:rPr>
        <w:t xml:space="preserve"> pathogens become so aggressive that </w:t>
      </w:r>
      <w:r w:rsidRPr="00501BA7">
        <w:rPr>
          <w:rStyle w:val="Emphasis"/>
          <w:sz w:val="24"/>
          <w:highlight w:val="green"/>
          <w:bdr w:val="single" w:sz="4" w:space="0" w:color="auto"/>
        </w:rPr>
        <w:t>the entire</w:t>
      </w:r>
      <w:r w:rsidRPr="0010555D">
        <w:rPr>
          <w:rStyle w:val="Emphasis"/>
          <w:sz w:val="24"/>
          <w:bdr w:val="single" w:sz="4" w:space="0" w:color="auto"/>
        </w:rPr>
        <w:t xml:space="preserve"> host </w:t>
      </w:r>
      <w:r w:rsidRPr="00501BA7">
        <w:rPr>
          <w:rStyle w:val="Emphasis"/>
          <w:sz w:val="24"/>
          <w:highlight w:val="green"/>
          <w:bdr w:val="single" w:sz="4" w:space="0" w:color="auto"/>
        </w:rPr>
        <w:t>population dies</w:t>
      </w:r>
      <w:r w:rsidRPr="0010555D">
        <w:rPr>
          <w:sz w:val="16"/>
        </w:rPr>
        <w:t xml:space="preserve">. </w:t>
      </w:r>
      <w:r w:rsidRPr="0010555D">
        <w:rPr>
          <w:rStyle w:val="StyleUnderline"/>
          <w:sz w:val="24"/>
        </w:rPr>
        <w:t>The pathogens die at the same time, but that is not exactly a consolation to the hosts. We call this</w:t>
      </w:r>
      <w:r w:rsidRPr="0010555D">
        <w:rPr>
          <w:sz w:val="16"/>
        </w:rPr>
        <w:t xml:space="preserve"> the phase </w:t>
      </w:r>
      <w:r w:rsidRPr="0010555D">
        <w:rPr>
          <w:rStyle w:val="StyleUnderline"/>
          <w:sz w:val="24"/>
        </w:rPr>
        <w:t xml:space="preserve">transition to </w:t>
      </w:r>
      <w:r w:rsidRPr="0010555D">
        <w:rPr>
          <w:rStyle w:val="Emphasis"/>
          <w:sz w:val="24"/>
        </w:rPr>
        <w:t>extinction</w:t>
      </w:r>
      <w:r w:rsidRPr="0010555D">
        <w:rPr>
          <w:sz w:val="16"/>
        </w:rPr>
        <w:t xml:space="preserve"> (Figure </w:t>
      </w:r>
      <w:r w:rsidRPr="00B10AE9">
        <w:rPr>
          <w:sz w:val="16"/>
        </w:rPr>
        <w:t xml:space="preserve">4). </w:t>
      </w:r>
      <w:r w:rsidRPr="00B10AE9">
        <w:rPr>
          <w:rStyle w:val="StyleUnderline"/>
          <w:sz w:val="24"/>
        </w:rPr>
        <w:t xml:space="preserve">With </w:t>
      </w:r>
      <w:r w:rsidRPr="00501BA7">
        <w:rPr>
          <w:rStyle w:val="StyleUnderline"/>
          <w:sz w:val="24"/>
          <w:highlight w:val="green"/>
        </w:rPr>
        <w:t>increasing</w:t>
      </w:r>
      <w:r w:rsidRPr="0010555D">
        <w:rPr>
          <w:rStyle w:val="StyleUnderline"/>
          <w:sz w:val="24"/>
        </w:rPr>
        <w:t xml:space="preserve"> levels of </w:t>
      </w:r>
      <w:r w:rsidRPr="00501BA7">
        <w:rPr>
          <w:rStyle w:val="StyleUnderline"/>
          <w:sz w:val="24"/>
          <w:highlight w:val="green"/>
        </w:rPr>
        <w:t xml:space="preserve">global transportation, </w:t>
      </w:r>
      <w:r w:rsidRPr="00B10AE9">
        <w:rPr>
          <w:rStyle w:val="Emphasis"/>
          <w:sz w:val="24"/>
        </w:rPr>
        <w:t>human civilization</w:t>
      </w:r>
      <w:r w:rsidRPr="00B10AE9">
        <w:rPr>
          <w:rStyle w:val="StyleUnderline"/>
          <w:sz w:val="24"/>
        </w:rPr>
        <w:t xml:space="preserve"> may be approaching </w:t>
      </w:r>
      <w:r w:rsidRPr="00B10AE9">
        <w:rPr>
          <w:rStyle w:val="Emphasis"/>
          <w:sz w:val="24"/>
        </w:rPr>
        <w:t>such a critical threshold</w:t>
      </w:r>
      <w:r w:rsidRPr="0010555D">
        <w:rPr>
          <w:rStyle w:val="StyleUnderline"/>
          <w:sz w:val="24"/>
        </w:rPr>
        <w:t xml:space="preserve">. </w:t>
      </w:r>
      <w:r w:rsidRPr="0010555D">
        <w:rPr>
          <w:sz w:val="16"/>
        </w:rPr>
        <w:t xml:space="preserve">In the paper we wrote in 2006 about the dangers of global transportation for pathogen evolution and pandemics [8], we mentioned the risk from Ebola. Ebola is a horrendous disease that was present only in isolated villages in Africa. It was far away from the rest of the world only because of that isolation. Since Africa was developing, it was only a matter of time before it reached population centers and airports. While the model is about evolution, it is really about which pathogens will be found in a system that is highly connected, and Ebola can spread in a highly connected world. The traditional approach to public health uses historical evidence analyzed statistically to assess the potential impacts of a disease. As a result, many were surprised by the spread of Ebola through West Africa in 2014. </w:t>
      </w:r>
      <w:r w:rsidRPr="0010555D">
        <w:rPr>
          <w:rStyle w:val="StyleUnderline"/>
          <w:sz w:val="24"/>
        </w:rPr>
        <w:t xml:space="preserve">As the connectivity of the world increases, past experience is not a good guide to future events. A key point about the phase transition to </w:t>
      </w:r>
      <w:r w:rsidRPr="00B10AE9">
        <w:rPr>
          <w:rStyle w:val="StyleUnderline"/>
          <w:sz w:val="24"/>
        </w:rPr>
        <w:t xml:space="preserve">extinction is its </w:t>
      </w:r>
      <w:r w:rsidRPr="00B10AE9">
        <w:rPr>
          <w:rStyle w:val="Emphasis"/>
          <w:sz w:val="24"/>
        </w:rPr>
        <w:t>suddenness</w:t>
      </w:r>
      <w:r w:rsidRPr="00B10AE9">
        <w:rPr>
          <w:sz w:val="16"/>
        </w:rPr>
        <w:t xml:space="preserve">. </w:t>
      </w:r>
      <w:r w:rsidRPr="00B10AE9">
        <w:rPr>
          <w:rStyle w:val="StyleUnderline"/>
          <w:sz w:val="24"/>
        </w:rPr>
        <w:t xml:space="preserve">Even a system that seems stable, </w:t>
      </w:r>
      <w:r w:rsidRPr="00B10AE9">
        <w:rPr>
          <w:rStyle w:val="StyleUnderline"/>
          <w:bCs/>
          <w:sz w:val="24"/>
        </w:rPr>
        <w:t>can be destabilized</w:t>
      </w:r>
      <w:r w:rsidRPr="00B10AE9">
        <w:rPr>
          <w:rStyle w:val="StyleUnderline"/>
          <w:sz w:val="24"/>
        </w:rPr>
        <w:t xml:space="preserve"> by a few</w:t>
      </w:r>
      <w:r w:rsidRPr="0010555D">
        <w:rPr>
          <w:rStyle w:val="StyleUnderline"/>
          <w:sz w:val="24"/>
        </w:rPr>
        <w:t xml:space="preserve"> more long-range connections, and connectivity is continuing to increase. </w:t>
      </w:r>
      <w:r w:rsidRPr="0010555D">
        <w:rPr>
          <w:sz w:val="16"/>
        </w:rPr>
        <w:t xml:space="preserve">So how close are we to the tipping point? We don’t know but it would be good to find out before it happens. While Ebola ravaged three countries in West Africa, it only resulted in a handful of cases outside that region. One possible reason is that many of the airlines that fly to west Africa stopped or reduced flights during the epidemic [9]. In the absence of a clear connection, public health authorities who downplayed the dangers of the epidemic spreading to the West might seem to be vindicated. As with the choice of airlines to stop flying to west Africa, our analysis didn’t take into consideration how people respond to epidemics. It does tell us what the outcome will be unless we respond fast enough and well enough to stop the spread of future diseases, which may not be the same as the ones we saw in the past. </w:t>
      </w:r>
      <w:r w:rsidRPr="0010555D">
        <w:rPr>
          <w:rStyle w:val="StyleUnderline"/>
          <w:sz w:val="24"/>
        </w:rPr>
        <w:t xml:space="preserve">As the world becomes more connected, the dangers increase. </w:t>
      </w:r>
      <w:r w:rsidRPr="0010555D">
        <w:rPr>
          <w:sz w:val="16"/>
        </w:rPr>
        <w:t xml:space="preserve">Are people in western countries safe because of higher quality health systems? </w:t>
      </w:r>
      <w:r w:rsidRPr="002054DE">
        <w:rPr>
          <w:rStyle w:val="StyleUnderline"/>
          <w:sz w:val="24"/>
        </w:rPr>
        <w:t xml:space="preserve">Countries like </w:t>
      </w:r>
      <w:r w:rsidRPr="002054DE">
        <w:rPr>
          <w:rStyle w:val="Emphasis"/>
          <w:sz w:val="24"/>
        </w:rPr>
        <w:t>the U.S.</w:t>
      </w:r>
      <w:r w:rsidRPr="002054DE">
        <w:rPr>
          <w:rStyle w:val="StyleUnderline"/>
          <w:sz w:val="24"/>
        </w:rPr>
        <w:t xml:space="preserve"> have highly</w:t>
      </w:r>
      <w:r w:rsidRPr="0010555D">
        <w:rPr>
          <w:rStyle w:val="StyleUnderline"/>
          <w:sz w:val="24"/>
        </w:rPr>
        <w:t xml:space="preserve"> </w:t>
      </w:r>
      <w:r w:rsidRPr="00501BA7">
        <w:rPr>
          <w:rStyle w:val="StyleUnderline"/>
          <w:sz w:val="24"/>
          <w:highlight w:val="green"/>
        </w:rPr>
        <w:t>skewed networks of social interactions with</w:t>
      </w:r>
      <w:r w:rsidRPr="0010555D">
        <w:rPr>
          <w:rStyle w:val="StyleUnderline"/>
          <w:sz w:val="24"/>
        </w:rPr>
        <w:t xml:space="preserve"> some very highly connected individuals that can be </w:t>
      </w:r>
      <w:r w:rsidRPr="00501BA7">
        <w:rPr>
          <w:rStyle w:val="Emphasis"/>
          <w:sz w:val="24"/>
          <w:highlight w:val="green"/>
        </w:rPr>
        <w:t>“superspreaders.”</w:t>
      </w:r>
      <w:r w:rsidRPr="0010555D">
        <w:rPr>
          <w:sz w:val="16"/>
        </w:rPr>
        <w:t xml:space="preserve"> The chances of such an individual becoming infected may be low but </w:t>
      </w:r>
      <w:r w:rsidRPr="0010555D">
        <w:rPr>
          <w:rStyle w:val="StyleUnderline"/>
          <w:sz w:val="24"/>
        </w:rPr>
        <w:t xml:space="preserve">events like </w:t>
      </w:r>
      <w:r w:rsidRPr="00501BA7">
        <w:rPr>
          <w:rStyle w:val="StyleUnderline"/>
          <w:sz w:val="24"/>
          <w:highlight w:val="green"/>
        </w:rPr>
        <w:t>a mass outbreak pose a</w:t>
      </w:r>
      <w:r w:rsidRPr="0010555D">
        <w:rPr>
          <w:rStyle w:val="StyleUnderline"/>
          <w:sz w:val="24"/>
        </w:rPr>
        <w:t xml:space="preserve"> much </w:t>
      </w:r>
      <w:r w:rsidRPr="00501BA7">
        <w:rPr>
          <w:rStyle w:val="Emphasis"/>
          <w:sz w:val="24"/>
          <w:highlight w:val="green"/>
        </w:rPr>
        <w:t>greater risk</w:t>
      </w:r>
      <w:r w:rsidRPr="0010555D">
        <w:rPr>
          <w:sz w:val="16"/>
        </w:rPr>
        <w:t xml:space="preserve"> if </w:t>
      </w:r>
      <w:r w:rsidRPr="002054DE">
        <w:rPr>
          <w:sz w:val="16"/>
        </w:rPr>
        <w:t xml:space="preserve">they do happen. </w:t>
      </w:r>
      <w:r w:rsidRPr="002054DE">
        <w:rPr>
          <w:rStyle w:val="StyleUnderline"/>
          <w:sz w:val="24"/>
        </w:rPr>
        <w:t xml:space="preserve">If a sick food service worker in an airport infects 100 passengers, or a contagion event happens in mass transportation, </w:t>
      </w:r>
      <w:r w:rsidRPr="00501BA7">
        <w:rPr>
          <w:rStyle w:val="Emphasis"/>
          <w:sz w:val="24"/>
          <w:highlight w:val="green"/>
        </w:rPr>
        <w:t>an outbreak could</w:t>
      </w:r>
      <w:r w:rsidRPr="0010555D">
        <w:rPr>
          <w:rStyle w:val="Emphasis"/>
          <w:sz w:val="24"/>
        </w:rPr>
        <w:t xml:space="preserve"> very well </w:t>
      </w:r>
      <w:r w:rsidRPr="00501BA7">
        <w:rPr>
          <w:rStyle w:val="Emphasis"/>
          <w:sz w:val="24"/>
          <w:highlight w:val="green"/>
        </w:rPr>
        <w:t>prove unstoppable</w:t>
      </w:r>
      <w:r w:rsidRPr="0010555D">
        <w:rPr>
          <w:sz w:val="16"/>
        </w:rPr>
        <w:t>.</w:t>
      </w:r>
    </w:p>
    <w:p w14:paraId="1C34385D" w14:textId="77777777" w:rsidR="00D12C0C" w:rsidRDefault="00D12C0C" w:rsidP="00D12C0C">
      <w:pPr>
        <w:pStyle w:val="Heading4"/>
      </w:pPr>
      <w:r>
        <w:t xml:space="preserve">1] </w:t>
      </w:r>
      <w:r w:rsidRPr="00200B15">
        <w:rPr>
          <w:u w:val="single"/>
        </w:rPr>
        <w:t>Only</w:t>
      </w:r>
      <w:r>
        <w:t xml:space="preserve"> growth can </w:t>
      </w:r>
      <w:r w:rsidRPr="00626940">
        <w:rPr>
          <w:u w:val="single"/>
        </w:rPr>
        <w:t>sustain</w:t>
      </w:r>
      <w:r>
        <w:t xml:space="preserve"> space colonization and </w:t>
      </w:r>
      <w:r w:rsidRPr="00626940">
        <w:rPr>
          <w:u w:val="single"/>
        </w:rPr>
        <w:t>solve extinction</w:t>
      </w:r>
    </w:p>
    <w:p w14:paraId="1A631676" w14:textId="77777777" w:rsidR="00D12C0C" w:rsidRDefault="00D12C0C" w:rsidP="00D12C0C">
      <w:r>
        <w:t xml:space="preserve">Dale </w:t>
      </w:r>
      <w:r w:rsidRPr="00F52837">
        <w:rPr>
          <w:rStyle w:val="Style13ptBold"/>
        </w:rPr>
        <w:t>Skran</w:t>
      </w:r>
      <w:r>
        <w:t xml:space="preserve"> 20</w:t>
      </w:r>
      <w:r w:rsidRPr="00F52837">
        <w:rPr>
          <w:rStyle w:val="Style13ptBold"/>
        </w:rPr>
        <w:t>16</w:t>
      </w:r>
      <w:r>
        <w:t xml:space="preserve"> (Executive Vice President of the National Space Society and a member of the Board of Directors of the Alliance for Space Development. “Settling space is the only sustainable reason for humans to be in space,” </w:t>
      </w:r>
      <w:hyperlink r:id="rId12" w:history="1">
        <w:r w:rsidRPr="00BA031F">
          <w:rPr>
            <w:rStyle w:val="Hyperlink"/>
          </w:rPr>
          <w:t>http://www.thespacereview.com/article/2915/1</w:t>
        </w:r>
      </w:hyperlink>
      <w:r>
        <w:t>)</w:t>
      </w:r>
    </w:p>
    <w:p w14:paraId="66617C10" w14:textId="77777777" w:rsidR="00D12C0C" w:rsidRPr="00F52837" w:rsidRDefault="00D12C0C" w:rsidP="00D12C0C">
      <w:pPr>
        <w:rPr>
          <w:sz w:val="16"/>
        </w:rPr>
      </w:pPr>
      <w:r w:rsidRPr="00F52837">
        <w:rPr>
          <w:sz w:val="16"/>
        </w:rPr>
        <w:t xml:space="preserve">So why then do Elon Musk, Stephen Hawking, and many others, including organizations like the National Space Society (NSS) and Alliance for Space Development, believe strongly that space settlement is essential to human survival? Although this may seem </w:t>
      </w:r>
      <w:r w:rsidRPr="00F52837">
        <w:rPr>
          <w:sz w:val="16"/>
        </w:rPr>
        <w:lastRenderedPageBreak/>
        <w:t xml:space="preserve">surprising, </w:t>
      </w:r>
      <w:r w:rsidRPr="00F52837">
        <w:rPr>
          <w:rStyle w:val="Emphasis"/>
        </w:rPr>
        <w:t>the Earth is not a “safe space.”</w:t>
      </w:r>
      <w:r w:rsidRPr="00F52837">
        <w:rPr>
          <w:sz w:val="16"/>
        </w:rPr>
        <w:t xml:space="preserve"> </w:t>
      </w:r>
      <w:r w:rsidRPr="00F52837">
        <w:rPr>
          <w:rStyle w:val="StyleUnderline"/>
          <w:highlight w:val="green"/>
        </w:rPr>
        <w:t>The destiny of</w:t>
      </w:r>
      <w:r w:rsidRPr="00F52837">
        <w:rPr>
          <w:rStyle w:val="StyleUnderline"/>
        </w:rPr>
        <w:t xml:space="preserve"> virtually </w:t>
      </w:r>
      <w:r w:rsidRPr="00F52837">
        <w:rPr>
          <w:rStyle w:val="StyleUnderline"/>
          <w:highlight w:val="green"/>
        </w:rPr>
        <w:t>all species</w:t>
      </w:r>
      <w:r w:rsidRPr="00F52837">
        <w:rPr>
          <w:rStyle w:val="StyleUnderline"/>
        </w:rPr>
        <w:t xml:space="preserve"> on Earth </w:t>
      </w:r>
      <w:r w:rsidRPr="00F52837">
        <w:rPr>
          <w:rStyle w:val="StyleUnderline"/>
          <w:highlight w:val="green"/>
        </w:rPr>
        <w:t>is extinction</w:t>
      </w:r>
      <w:r w:rsidRPr="00F52837">
        <w:rPr>
          <w:sz w:val="16"/>
        </w:rPr>
        <w:t xml:space="preserve"> in a relatively short span of geologic time. The Tellers claim that “we live on a planet that is perfect for us.” This statement is both completely true and total nonsense. </w:t>
      </w:r>
      <w:r w:rsidRPr="00F52837">
        <w:rPr>
          <w:rStyle w:val="StyleUnderline"/>
        </w:rPr>
        <w:t>We fit well on the Earth because we have evolved over millions of years to become creatures that are both adapted to live here and to like living here</w:t>
      </w:r>
      <w:r w:rsidRPr="00F52837">
        <w:rPr>
          <w:sz w:val="16"/>
        </w:rPr>
        <w:t xml:space="preserve">. It is truer to say that we are perfect for the Earth than the reverse. In fact, </w:t>
      </w:r>
      <w:r w:rsidRPr="00F52837">
        <w:rPr>
          <w:rStyle w:val="StyleUnderline"/>
        </w:rPr>
        <w:t>the Earth is not such a commodious place.</w:t>
      </w:r>
      <w:r w:rsidRPr="00F52837">
        <w:rPr>
          <w:sz w:val="16"/>
        </w:rPr>
        <w:t xml:space="preserve"> </w:t>
      </w:r>
      <w:r w:rsidRPr="00F52837">
        <w:rPr>
          <w:rStyle w:val="Emphasis"/>
        </w:rPr>
        <w:t>It is subject to periodic calamities</w:t>
      </w:r>
      <w:r w:rsidRPr="00F52837">
        <w:rPr>
          <w:sz w:val="16"/>
        </w:rPr>
        <w:t xml:space="preserve"> of various sorts, ranging from massive asteroid and comet impacts to titanic volcanic eruptions, and from periodic ice ages to disastrous solar flares. In the short run, the Earth seems balmy and comfortable. </w:t>
      </w:r>
      <w:r w:rsidRPr="00F52837">
        <w:rPr>
          <w:rStyle w:val="StyleUnderline"/>
        </w:rPr>
        <w:t>Viewed from the perspective of</w:t>
      </w:r>
      <w:r w:rsidRPr="00F52837">
        <w:rPr>
          <w:sz w:val="16"/>
        </w:rPr>
        <w:t xml:space="preserve"> </w:t>
      </w:r>
      <w:r w:rsidRPr="00F52837">
        <w:rPr>
          <w:rStyle w:val="StyleUnderline"/>
        </w:rPr>
        <w:t>deep time,</w:t>
      </w:r>
      <w:r w:rsidRPr="00F52837">
        <w:rPr>
          <w:sz w:val="16"/>
        </w:rPr>
        <w:t xml:space="preserve"> </w:t>
      </w:r>
      <w:r w:rsidRPr="00F52837">
        <w:rPr>
          <w:rStyle w:val="Emphasis"/>
        </w:rPr>
        <w:t>it starts to look more like a death trap, bedeviled by regular mass extinctions</w:t>
      </w:r>
      <w:r w:rsidRPr="00F52837">
        <w:rPr>
          <w:sz w:val="16"/>
        </w:rPr>
        <w:t xml:space="preserve">. However, </w:t>
      </w:r>
      <w:r w:rsidRPr="00F52837">
        <w:rPr>
          <w:rStyle w:val="Emphasis"/>
        </w:rPr>
        <w:t>things are actually quite a bit worse</w:t>
      </w:r>
      <w:r w:rsidRPr="00F52837">
        <w:rPr>
          <w:sz w:val="16"/>
        </w:rPr>
        <w:t xml:space="preserve">. Although </w:t>
      </w:r>
      <w:r w:rsidRPr="00F52837">
        <w:rPr>
          <w:rStyle w:val="StyleUnderline"/>
        </w:rPr>
        <w:t>there are many potentially bad things that might happen to the human race on the Earth from natural sources</w:t>
      </w:r>
      <w:r w:rsidRPr="00F52837">
        <w:rPr>
          <w:sz w:val="16"/>
        </w:rPr>
        <w:t xml:space="preserve">, </w:t>
      </w:r>
      <w:r w:rsidRPr="00F52837">
        <w:rPr>
          <w:rStyle w:val="StyleUnderline"/>
        </w:rPr>
        <w:t>there are many more from unnatural sources</w:t>
      </w:r>
      <w:r w:rsidRPr="00F52837">
        <w:rPr>
          <w:sz w:val="16"/>
        </w:rPr>
        <w:t xml:space="preserve">. </w:t>
      </w:r>
      <w:r w:rsidRPr="00F52837">
        <w:rPr>
          <w:rStyle w:val="Emphasis"/>
        </w:rPr>
        <w:t>We have been dancing with nuclear disaster for a long time.</w:t>
      </w:r>
      <w:r w:rsidRPr="00F52837">
        <w:rPr>
          <w:sz w:val="16"/>
        </w:rPr>
        <w:t xml:space="preserve"> An apocalyptic atomic war is not inevitable, but it is possible. </w:t>
      </w:r>
      <w:r w:rsidRPr="00F52837">
        <w:rPr>
          <w:rStyle w:val="StyleUnderline"/>
          <w:highlight w:val="green"/>
        </w:rPr>
        <w:t>Add to this</w:t>
      </w:r>
      <w:r w:rsidRPr="00F52837">
        <w:rPr>
          <w:rStyle w:val="StyleUnderline"/>
        </w:rPr>
        <w:t xml:space="preserve"> scenario</w:t>
      </w:r>
      <w:r w:rsidRPr="00F52837">
        <w:rPr>
          <w:sz w:val="16"/>
        </w:rPr>
        <w:t xml:space="preserve"> the </w:t>
      </w:r>
      <w:r w:rsidRPr="00F52837">
        <w:rPr>
          <w:rStyle w:val="Emphasis"/>
        </w:rPr>
        <w:t xml:space="preserve">genetically </w:t>
      </w:r>
      <w:r w:rsidRPr="00F52837">
        <w:rPr>
          <w:rStyle w:val="Emphasis"/>
          <w:highlight w:val="green"/>
        </w:rPr>
        <w:t>engineered killer virus</w:t>
      </w:r>
      <w:r w:rsidRPr="00F52837">
        <w:rPr>
          <w:sz w:val="16"/>
        </w:rPr>
        <w:t>, “</w:t>
      </w:r>
      <w:r w:rsidRPr="00F52837">
        <w:rPr>
          <w:rStyle w:val="Emphasis"/>
          <w:highlight w:val="green"/>
        </w:rPr>
        <w:t>gray goo</w:t>
      </w:r>
      <w:r w:rsidRPr="00F52837">
        <w:rPr>
          <w:sz w:val="16"/>
        </w:rPr>
        <w:t xml:space="preserve">,” a </w:t>
      </w:r>
      <w:r w:rsidRPr="00F52837">
        <w:rPr>
          <w:rStyle w:val="Emphasis"/>
          <w:highlight w:val="green"/>
        </w:rPr>
        <w:t>robot revolt</w:t>
      </w:r>
      <w:r w:rsidRPr="00F52837">
        <w:rPr>
          <w:sz w:val="16"/>
        </w:rPr>
        <w:t xml:space="preserve">, </w:t>
      </w:r>
      <w:r w:rsidRPr="00F52837">
        <w:rPr>
          <w:rStyle w:val="Emphasis"/>
          <w:highlight w:val="green"/>
        </w:rPr>
        <w:t>and other horrors</w:t>
      </w:r>
      <w:r w:rsidRPr="00F52837">
        <w:rPr>
          <w:rStyle w:val="Emphasis"/>
        </w:rPr>
        <w:t xml:space="preserve"> as yet </w:t>
      </w:r>
      <w:r w:rsidRPr="00F52837">
        <w:rPr>
          <w:rStyle w:val="Emphasis"/>
          <w:highlight w:val="green"/>
        </w:rPr>
        <w:t>undreamt</w:t>
      </w:r>
      <w:r w:rsidRPr="00F52837">
        <w:rPr>
          <w:sz w:val="16"/>
        </w:rPr>
        <w:t xml:space="preserve">, and </w:t>
      </w:r>
      <w:r w:rsidRPr="00F52837">
        <w:rPr>
          <w:rStyle w:val="StyleUnderline"/>
        </w:rPr>
        <w:t>the odds against human survival get longer</w:t>
      </w:r>
      <w:r w:rsidRPr="00F52837">
        <w:rPr>
          <w:sz w:val="16"/>
        </w:rPr>
        <w:t xml:space="preserve">. Hence, the need to abandon the fiction of Earth as our eternal and unchanging perfect home and to appreciate both the need for, and promise of, space settlement. </w:t>
      </w:r>
      <w:r w:rsidRPr="00F52837">
        <w:rPr>
          <w:rStyle w:val="StyleUnderline"/>
        </w:rPr>
        <w:t>Not so the rich can escape to an Elysium</w:t>
      </w:r>
      <w:r w:rsidRPr="00F52837">
        <w:rPr>
          <w:sz w:val="16"/>
        </w:rPr>
        <w:t xml:space="preserve"> in the sky, or so we can all leave behind a polluted and overheated Earth, </w:t>
      </w:r>
      <w:r w:rsidRPr="00F52837">
        <w:rPr>
          <w:rStyle w:val="StyleUnderline"/>
        </w:rPr>
        <w:t>but simply so that the human species and human culture has a chance at surviving</w:t>
      </w:r>
      <w:r w:rsidRPr="00F52837">
        <w:rPr>
          <w:sz w:val="16"/>
        </w:rPr>
        <w:t xml:space="preserve"> and flourishing </w:t>
      </w:r>
      <w:r w:rsidRPr="00F52837">
        <w:rPr>
          <w:rStyle w:val="Emphasis"/>
        </w:rPr>
        <w:t xml:space="preserve">in the long term. </w:t>
      </w:r>
      <w:r w:rsidRPr="00F52837">
        <w:rPr>
          <w:sz w:val="16"/>
        </w:rPr>
        <w:t xml:space="preserve">The Tellers believe that sustainability on the Earth has no relationship to what we do in space, but </w:t>
      </w:r>
      <w:r w:rsidRPr="00F52837">
        <w:rPr>
          <w:rStyle w:val="StyleUnderline"/>
          <w:highlight w:val="green"/>
        </w:rPr>
        <w:t>the same tech</w:t>
      </w:r>
      <w:r w:rsidRPr="00F52837">
        <w:rPr>
          <w:rStyle w:val="StyleUnderline"/>
        </w:rPr>
        <w:t xml:space="preserve">nologies </w:t>
      </w:r>
      <w:r w:rsidRPr="00F52837">
        <w:rPr>
          <w:rStyle w:val="StyleUnderline"/>
          <w:highlight w:val="green"/>
        </w:rPr>
        <w:t>that enable</w:t>
      </w:r>
      <w:r w:rsidRPr="00F52837">
        <w:rPr>
          <w:rStyle w:val="StyleUnderline"/>
        </w:rPr>
        <w:t xml:space="preserve"> deep </w:t>
      </w:r>
      <w:r w:rsidRPr="00F52837">
        <w:rPr>
          <w:rStyle w:val="StyleUnderline"/>
          <w:highlight w:val="green"/>
        </w:rPr>
        <w:t>space settlement will</w:t>
      </w:r>
      <w:r w:rsidRPr="00F52837">
        <w:rPr>
          <w:rStyle w:val="StyleUnderline"/>
        </w:rPr>
        <w:t xml:space="preserve"> have a profound </w:t>
      </w:r>
      <w:r w:rsidRPr="00F52837">
        <w:rPr>
          <w:rStyle w:val="StyleUnderline"/>
          <w:highlight w:val="green"/>
        </w:rPr>
        <w:t>impact</w:t>
      </w:r>
      <w:r w:rsidRPr="00F52837">
        <w:rPr>
          <w:rStyle w:val="StyleUnderline"/>
        </w:rPr>
        <w:t xml:space="preserve"> on </w:t>
      </w:r>
      <w:r w:rsidRPr="00F52837">
        <w:rPr>
          <w:rStyle w:val="StyleUnderline"/>
          <w:highlight w:val="green"/>
        </w:rPr>
        <w:t>terrestrial sustainability</w:t>
      </w:r>
      <w:r w:rsidRPr="00F52837">
        <w:rPr>
          <w:sz w:val="16"/>
        </w:rPr>
        <w:t>. The Tellers write, “We haven’t even colonized the Sahara desert, the bottom of the oceans… because it makes no economic sense.” This may be true, but</w:t>
      </w:r>
      <w:r w:rsidRPr="00F52837">
        <w:rPr>
          <w:rStyle w:val="StyleUnderline"/>
        </w:rPr>
        <w:t xml:space="preserve"> it</w:t>
      </w:r>
      <w:r w:rsidRPr="00F52837">
        <w:rPr>
          <w:sz w:val="16"/>
        </w:rPr>
        <w:t xml:space="preserve"> also </w:t>
      </w:r>
      <w:r w:rsidRPr="00F52837">
        <w:rPr>
          <w:rStyle w:val="StyleUnderline"/>
        </w:rPr>
        <w:t xml:space="preserve">makes no sense to settle the Sahara </w:t>
      </w:r>
      <w:r w:rsidRPr="00F52837">
        <w:rPr>
          <w:sz w:val="16"/>
        </w:rPr>
        <w:t xml:space="preserve">desert, the bottom of the </w:t>
      </w:r>
      <w:r w:rsidRPr="00F52837">
        <w:rPr>
          <w:rStyle w:val="StyleUnderline"/>
        </w:rPr>
        <w:t>oceans, or Antarctica</w:t>
      </w:r>
      <w:r w:rsidRPr="00F52837">
        <w:rPr>
          <w:sz w:val="16"/>
        </w:rPr>
        <w:t xml:space="preserve"> </w:t>
      </w:r>
      <w:r w:rsidRPr="00F52837">
        <w:rPr>
          <w:rStyle w:val="StyleUnderline"/>
        </w:rPr>
        <w:t xml:space="preserve">since </w:t>
      </w:r>
      <w:r w:rsidRPr="00F52837">
        <w:rPr>
          <w:sz w:val="16"/>
        </w:rPr>
        <w:t xml:space="preserve">these locations are on the Earth, and </w:t>
      </w:r>
      <w:r w:rsidRPr="00F52837">
        <w:rPr>
          <w:rStyle w:val="Emphasis"/>
        </w:rPr>
        <w:t xml:space="preserve">humans living there will not increase the probability of species survival. </w:t>
      </w:r>
      <w:r w:rsidRPr="00F52837">
        <w:rPr>
          <w:sz w:val="16"/>
        </w:rPr>
        <w:t xml:space="preserve">Near-Earth free space settlements and lunar bases are just stepping stones to ones much further out that are quarantined from Earth by millions of kilometers of vacuum. Once the motivation of species survival is put front and center, it becomes clear that </w:t>
      </w:r>
      <w:r w:rsidRPr="00F52837">
        <w:rPr>
          <w:rStyle w:val="StyleUnderline"/>
        </w:rPr>
        <w:t>a settlement in low Earth orbit,</w:t>
      </w:r>
      <w:r w:rsidRPr="00F52837">
        <w:rPr>
          <w:sz w:val="16"/>
        </w:rPr>
        <w:t xml:space="preserve"> on the Moon, at L5, or on the Martian surface </w:t>
      </w:r>
      <w:r w:rsidRPr="00F52837">
        <w:rPr>
          <w:rStyle w:val="Emphasis"/>
        </w:rPr>
        <w:t>is not nearly sufficient</w:t>
      </w:r>
      <w:r w:rsidRPr="00F52837">
        <w:rPr>
          <w:sz w:val="16"/>
        </w:rPr>
        <w:t xml:space="preserve">. </w:t>
      </w:r>
      <w:r w:rsidRPr="00F52837">
        <w:rPr>
          <w:rStyle w:val="StyleUnderline"/>
        </w:rPr>
        <w:t xml:space="preserve">What is needed is a large set of thriving communities distributed throughout the solar system, and even ultimately in the Oort Cloud surrounding the solar system </w:t>
      </w:r>
      <w:r w:rsidRPr="00F52837">
        <w:rPr>
          <w:sz w:val="16"/>
        </w:rPr>
        <w:t xml:space="preserve">proper. This vision is not a small thing. </w:t>
      </w:r>
      <w:r w:rsidRPr="00F52837">
        <w:rPr>
          <w:rStyle w:val="StyleUnderline"/>
        </w:rPr>
        <w:t>It will be the work of many generations</w:t>
      </w:r>
      <w:r w:rsidRPr="00F52837">
        <w:rPr>
          <w:sz w:val="16"/>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F52837">
        <w:rPr>
          <w:rStyle w:val="StyleUnderline"/>
        </w:rPr>
        <w:t>Space settlements, of necessity, push the limits of food production per square meter and per liter of wate</w:t>
      </w:r>
      <w:r w:rsidRPr="00F52837">
        <w:rPr>
          <w:sz w:val="16"/>
        </w:rPr>
        <w:t xml:space="preserve">r. Space settlement </w:t>
      </w:r>
      <w:r w:rsidRPr="00F52837">
        <w:rPr>
          <w:rStyle w:val="Emphasis"/>
        </w:rPr>
        <w:t>agricultural methods can also be applied to growing food in parched California or in vertical farms in crowded urban areas</w:t>
      </w:r>
      <w:r w:rsidRPr="00F52837">
        <w:rPr>
          <w:sz w:val="16"/>
        </w:rPr>
        <w:t xml:space="preserve">. </w:t>
      </w:r>
      <w:r w:rsidRPr="00F52837">
        <w:rPr>
          <w:rStyle w:val="StyleUnderline"/>
        </w:rPr>
        <w:t xml:space="preserve">Space </w:t>
      </w:r>
      <w:r w:rsidRPr="00F52837">
        <w:rPr>
          <w:rStyle w:val="StyleUnderline"/>
          <w:highlight w:val="green"/>
        </w:rPr>
        <w:t>settlements require</w:t>
      </w:r>
      <w:r w:rsidRPr="00F52837">
        <w:rPr>
          <w:rStyle w:val="StyleUnderline"/>
        </w:rPr>
        <w:t xml:space="preserve"> humans and technology to co-exist in close proximit</w:t>
      </w:r>
      <w:r w:rsidRPr="00F52837">
        <w:rPr>
          <w:sz w:val="16"/>
        </w:rPr>
        <w:t xml:space="preserve">y. This implies </w:t>
      </w:r>
      <w:r w:rsidRPr="00F52837">
        <w:rPr>
          <w:rStyle w:val="Emphasis"/>
        </w:rPr>
        <w:t xml:space="preserve">an absolute </w:t>
      </w:r>
      <w:r w:rsidRPr="00F52837">
        <w:rPr>
          <w:rStyle w:val="Emphasis"/>
          <w:highlight w:val="green"/>
        </w:rPr>
        <w:t>minimization of pollution</w:t>
      </w:r>
      <w:r w:rsidRPr="00F52837">
        <w:rPr>
          <w:sz w:val="16"/>
        </w:rPr>
        <w:t xml:space="preserve"> </w:t>
      </w:r>
      <w:r w:rsidRPr="00F52837">
        <w:rPr>
          <w:rStyle w:val="StyleUnderline"/>
        </w:rPr>
        <w:t>and sustained recycling of all waste</w:t>
      </w:r>
      <w:r w:rsidRPr="00F52837">
        <w:rPr>
          <w:sz w:val="16"/>
        </w:rPr>
        <w:t xml:space="preserve">. Such </w:t>
      </w:r>
      <w:r w:rsidRPr="00F52837">
        <w:rPr>
          <w:rStyle w:val="StyleUnderline"/>
        </w:rPr>
        <w:t xml:space="preserve">technologies seem </w:t>
      </w:r>
      <w:r w:rsidRPr="00F52837">
        <w:rPr>
          <w:rStyle w:val="StyleUnderline"/>
          <w:highlight w:val="green"/>
        </w:rPr>
        <w:t>highly applicable to sustainability on Earth</w:t>
      </w:r>
      <w:r w:rsidRPr="00F52837">
        <w:rPr>
          <w:rStyle w:val="StyleUnderline"/>
        </w:rPr>
        <w:t xml:space="preserve"> as well</w:t>
      </w:r>
      <w:r w:rsidRPr="00F52837">
        <w:rPr>
          <w:sz w:val="16"/>
        </w:rPr>
        <w:t xml:space="preserve">. We will need to provide the best possible medical care for remote space settlements, which will be far from hospitals on Earth. The technologies that make such medicine effective—“tricorders”, </w:t>
      </w:r>
      <w:r w:rsidRPr="00F52837">
        <w:rPr>
          <w:rStyle w:val="Emphasis"/>
          <w:highlight w:val="green"/>
        </w:rPr>
        <w:t>telemedicine</w:t>
      </w:r>
      <w:r w:rsidRPr="00F52837">
        <w:rPr>
          <w:sz w:val="16"/>
        </w:rPr>
        <w:t>, and so on—</w:t>
      </w:r>
      <w:r w:rsidRPr="00F52837">
        <w:rPr>
          <w:rStyle w:val="StyleUnderline"/>
          <w:highlight w:val="green"/>
        </w:rPr>
        <w:t>can</w:t>
      </w:r>
      <w:r w:rsidRPr="00F52837">
        <w:rPr>
          <w:rStyle w:val="StyleUnderline"/>
        </w:rPr>
        <w:t xml:space="preserve"> also </w:t>
      </w:r>
      <w:r w:rsidRPr="00F52837">
        <w:rPr>
          <w:rStyle w:val="StyleUnderline"/>
          <w:highlight w:val="green"/>
        </w:rPr>
        <w:t>bring medical care to</w:t>
      </w:r>
      <w:r w:rsidRPr="00F52837">
        <w:rPr>
          <w:rStyle w:val="StyleUnderline"/>
        </w:rPr>
        <w:t xml:space="preserve"> underdeveloped and </w:t>
      </w:r>
      <w:r w:rsidRPr="00F52837">
        <w:rPr>
          <w:rStyle w:val="StyleUnderline"/>
          <w:highlight w:val="green"/>
        </w:rPr>
        <w:t>underserved areas</w:t>
      </w:r>
      <w:r w:rsidRPr="00F52837">
        <w:rPr>
          <w:rStyle w:val="StyleUnderline"/>
        </w:rPr>
        <w:t xml:space="preserve"> of the Earth. </w:t>
      </w:r>
      <w:r w:rsidRPr="00F52837">
        <w:rPr>
          <w:sz w:val="16"/>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sidRPr="00F52837">
        <w:rPr>
          <w:rStyle w:val="StyleUnderline"/>
        </w:rPr>
        <w:t>large numbers who signed up for Mars One’s</w:t>
      </w:r>
      <w:r w:rsidRPr="00F52837">
        <w:rPr>
          <w:sz w:val="16"/>
        </w:rPr>
        <w:t xml:space="preserve"> sketchy settlement </w:t>
      </w:r>
      <w:r w:rsidRPr="00F52837">
        <w:rPr>
          <w:rStyle w:val="StyleUnderline"/>
        </w:rPr>
        <w:t>plans suggest that a lot of people do want to live on Mars</w:t>
      </w:r>
      <w:r w:rsidRPr="00F52837">
        <w:rPr>
          <w:sz w:val="16"/>
        </w:rPr>
        <w:t xml:space="preserve">. </w:t>
      </w:r>
      <w:r w:rsidRPr="00F52837">
        <w:rPr>
          <w:rStyle w:val="StyleUnderline"/>
        </w:rPr>
        <w:t>There are real challenges</w:t>
      </w:r>
      <w:r w:rsidRPr="00F52837">
        <w:rPr>
          <w:sz w:val="16"/>
        </w:rPr>
        <w:t xml:space="preserve"> to constructing space settlements, </w:t>
      </w:r>
      <w:r w:rsidRPr="00F52837">
        <w:rPr>
          <w:rStyle w:val="StyleUnderline"/>
        </w:rPr>
        <w:t>but current Antarctic bases are not true settlements</w:t>
      </w:r>
      <w:r w:rsidRPr="00F52837">
        <w:rPr>
          <w:sz w:val="16"/>
        </w:rPr>
        <w:t xml:space="preserve">. Nobody lives there with their families, with the exception of the coastal Esperanza Base, where about ten families routinely winter over. </w:t>
      </w:r>
      <w:r w:rsidRPr="00F52837">
        <w:rPr>
          <w:rStyle w:val="StyleUnderline"/>
        </w:rPr>
        <w:t xml:space="preserve">No real effort is made to create any kind of human environment that is comfortable </w:t>
      </w:r>
      <w:r w:rsidRPr="00F52837">
        <w:rPr>
          <w:sz w:val="16"/>
        </w:rPr>
        <w:t xml:space="preserve">over a long period of time. </w:t>
      </w:r>
      <w:r w:rsidRPr="00F52837">
        <w:rPr>
          <w:rStyle w:val="StyleUnderline"/>
        </w:rPr>
        <w:t>Conditions in Antarctica might be better compared to living in a campground than a self-sustaining settlement.</w:t>
      </w:r>
      <w:r w:rsidRPr="00F52837">
        <w:rPr>
          <w:sz w:val="16"/>
        </w:rPr>
        <w:t xml:space="preserve"> Additionally, </w:t>
      </w:r>
      <w:r w:rsidRPr="00F52837">
        <w:rPr>
          <w:rStyle w:val="StyleUnderline"/>
        </w:rPr>
        <w:t>the current Antarctic Treaty</w:t>
      </w:r>
      <w:r w:rsidRPr="00F52837">
        <w:rPr>
          <w:sz w:val="16"/>
        </w:rPr>
        <w:t xml:space="preserve"> essentially </w:t>
      </w:r>
      <w:r w:rsidRPr="00F52837">
        <w:rPr>
          <w:rStyle w:val="Emphasis"/>
        </w:rPr>
        <w:t>prevents any extraction or use of the natural resources</w:t>
      </w:r>
      <w:r w:rsidRPr="00F52837">
        <w:rPr>
          <w:sz w:val="16"/>
        </w:rPr>
        <w:t xml:space="preserve"> found there, thus </w:t>
      </w:r>
      <w:r w:rsidRPr="00F52837">
        <w:rPr>
          <w:rStyle w:val="StyleUnderline"/>
        </w:rPr>
        <w:t>making economically independent settlements infeasible</w:t>
      </w:r>
      <w:r w:rsidRPr="00F52837">
        <w:rPr>
          <w:sz w:val="16"/>
        </w:rPr>
        <w:t xml:space="preserve">. The Tellers think that, from an economic perspective, “Mars has nothing to offer in return.” Here, at least in the short run, they have a point. Let us not shy from the truth. </w:t>
      </w:r>
      <w:r w:rsidRPr="00F52837">
        <w:rPr>
          <w:rStyle w:val="StyleUnderline"/>
        </w:rPr>
        <w:t>Conditions in the early settlements</w:t>
      </w:r>
      <w:r w:rsidRPr="00F52837">
        <w:rPr>
          <w:sz w:val="16"/>
        </w:rPr>
        <w:t xml:space="preserve"> in the New </w:t>
      </w:r>
      <w:r w:rsidRPr="00F52837">
        <w:rPr>
          <w:rStyle w:val="StyleUnderline"/>
        </w:rPr>
        <w:t>World were difficult at best</w:t>
      </w:r>
      <w:r w:rsidRPr="00F52837">
        <w:rPr>
          <w:sz w:val="16"/>
        </w:rPr>
        <w:t xml:space="preserve">, and the casualty rate was high. </w:t>
      </w:r>
      <w:r w:rsidRPr="00F52837">
        <w:rPr>
          <w:rStyle w:val="StyleUnderline"/>
        </w:rPr>
        <w:t>We should expect the same to hold true for early space settlements</w:t>
      </w:r>
      <w:r w:rsidRPr="00F52837">
        <w:rPr>
          <w:sz w:val="16"/>
        </w:rPr>
        <w:t xml:space="preserve">. However, </w:t>
      </w:r>
      <w:r w:rsidRPr="00F52837">
        <w:rPr>
          <w:rStyle w:val="Emphasis"/>
        </w:rPr>
        <w:t>Jamestown and Plymouth gave rise to vast cities and a tamed landscape on a scale of hundreds of years.</w:t>
      </w:r>
      <w:r w:rsidRPr="00F52837">
        <w:rPr>
          <w:sz w:val="16"/>
        </w:rPr>
        <w:t xml:space="preserve"> </w:t>
      </w:r>
      <w:r w:rsidRPr="00F52837">
        <w:rPr>
          <w:rStyle w:val="StyleUnderline"/>
        </w:rPr>
        <w:t>We now bring to the table technological means that would seem magical to the Jamestown settlers</w:t>
      </w:r>
      <w:r w:rsidRPr="00F52837">
        <w:rPr>
          <w:sz w:val="16"/>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F52837">
        <w:rPr>
          <w:rStyle w:val="StyleUnderline"/>
        </w:rPr>
        <w:t>Mars may have more of the natural resources a settlement will need than</w:t>
      </w:r>
      <w:r w:rsidRPr="00F52837">
        <w:rPr>
          <w:sz w:val="16"/>
        </w:rPr>
        <w:t xml:space="preserve">, say, </w:t>
      </w:r>
      <w:r w:rsidRPr="00F52837">
        <w:rPr>
          <w:rStyle w:val="StyleUnderline"/>
        </w:rPr>
        <w:t>the Moon</w:t>
      </w:r>
      <w:r w:rsidRPr="00F52837">
        <w:rPr>
          <w:sz w:val="16"/>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F52837">
        <w:rPr>
          <w:rStyle w:val="StyleUnderline"/>
        </w:rPr>
        <w:t>The purchase of Alaska from Russia was mocked</w:t>
      </w:r>
      <w:r w:rsidRPr="00F52837">
        <w:rPr>
          <w:sz w:val="16"/>
        </w:rPr>
        <w:t xml:space="preserve"> as “Seward’s icebox” and a “polar bear garden.” </w:t>
      </w:r>
      <w:r w:rsidRPr="00F52837">
        <w:rPr>
          <w:rStyle w:val="Emphasis"/>
        </w:rPr>
        <w:t>At the time, the oil and mineral riches of Alaska were undiscovered</w:t>
      </w:r>
      <w:r w:rsidRPr="00F52837">
        <w:rPr>
          <w:sz w:val="16"/>
        </w:rPr>
        <w:t xml:space="preserve"> and undreamt of. </w:t>
      </w:r>
      <w:r w:rsidRPr="00F52837">
        <w:rPr>
          <w:rStyle w:val="Emphasis"/>
        </w:rPr>
        <w:t>Space itself teems with valuable resources</w:t>
      </w:r>
      <w:r w:rsidRPr="00F52837">
        <w:rPr>
          <w:sz w:val="16"/>
        </w:rPr>
        <w:t xml:space="preserve">, including continuous and abundant solar energy and mineral wealth on a scale beyond imagination just in the near Earth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t>
      </w:r>
      <w:r w:rsidRPr="00200B15">
        <w:rPr>
          <w:sz w:val="16"/>
        </w:rPr>
        <w:t xml:space="preserve">which it is not. </w:t>
      </w:r>
      <w:r w:rsidRPr="00200B15">
        <w:rPr>
          <w:rStyle w:val="StyleUnderline"/>
        </w:rPr>
        <w:t>The Earth is flooded daily with vast amounts of solar energy that, if exploited</w:t>
      </w:r>
      <w:r w:rsidRPr="00200B15">
        <w:rPr>
          <w:sz w:val="16"/>
        </w:rPr>
        <w:t xml:space="preserve">, </w:t>
      </w:r>
      <w:r w:rsidRPr="00200B15">
        <w:rPr>
          <w:rStyle w:val="StyleUnderline"/>
        </w:rPr>
        <w:t>could power just about any civilization we wish to maintain</w:t>
      </w:r>
      <w:r w:rsidRPr="00200B15">
        <w:rPr>
          <w:sz w:val="16"/>
        </w:rPr>
        <w:t xml:space="preserve">. </w:t>
      </w:r>
      <w:r w:rsidRPr="00200B15">
        <w:rPr>
          <w:rStyle w:val="Emphasis"/>
        </w:rPr>
        <w:t xml:space="preserve">There is </w:t>
      </w:r>
      <w:r w:rsidRPr="00F52837">
        <w:rPr>
          <w:rStyle w:val="Emphasis"/>
          <w:highlight w:val="green"/>
        </w:rPr>
        <w:t>no technical limitation to providing continuous, carbon-free power from space</w:t>
      </w:r>
      <w:r w:rsidRPr="00F52837">
        <w:rPr>
          <w:rStyle w:val="Emphasis"/>
        </w:rPr>
        <w:t xml:space="preserve"> solar power satellites beaming power back to the surface of the Earth anywhere it might be needed</w:t>
      </w:r>
      <w:r w:rsidRPr="00F52837">
        <w:rPr>
          <w:sz w:val="16"/>
        </w:rPr>
        <w:t xml:space="preserve">. </w:t>
      </w:r>
      <w:r w:rsidRPr="00F52837">
        <w:rPr>
          <w:rStyle w:val="StyleUnderline"/>
        </w:rPr>
        <w:t>The main opposition to this idea derives from an unwillingness to consider centralized power systems on</w:t>
      </w:r>
      <w:r w:rsidRPr="00F52837">
        <w:rPr>
          <w:sz w:val="16"/>
        </w:rPr>
        <w:t xml:space="preserve"> </w:t>
      </w:r>
      <w:r w:rsidRPr="00F52837">
        <w:rPr>
          <w:rStyle w:val="Emphasis"/>
        </w:rPr>
        <w:t>ideological grounds</w:t>
      </w:r>
      <w:r w:rsidRPr="00F52837">
        <w:rPr>
          <w:sz w:val="16"/>
        </w:rPr>
        <w:t xml:space="preserve">, combined with the unexpected reality of very cheap natural gas today. </w:t>
      </w:r>
      <w:r w:rsidRPr="00F52837">
        <w:rPr>
          <w:rStyle w:val="StyleUnderline"/>
        </w:rPr>
        <w:t xml:space="preserve">Even the most conservative consideration of near-Earth asteroid resources suggests that </w:t>
      </w:r>
      <w:r w:rsidRPr="00F52837">
        <w:rPr>
          <w:rStyle w:val="Emphasis"/>
        </w:rPr>
        <w:t xml:space="preserve">there is no reason to view the Earth as a closed system to which nothing can be added. </w:t>
      </w:r>
    </w:p>
    <w:p w14:paraId="5E8FC6D9" w14:textId="77777777" w:rsidR="00D12C0C" w:rsidRDefault="00D12C0C" w:rsidP="00111910">
      <w:pPr>
        <w:pStyle w:val="Heading3"/>
      </w:pPr>
    </w:p>
    <w:p w14:paraId="55472CEA" w14:textId="77777777" w:rsidR="00D12C0C" w:rsidRDefault="00D12C0C" w:rsidP="00111910">
      <w:pPr>
        <w:pStyle w:val="Heading3"/>
      </w:pPr>
    </w:p>
    <w:p w14:paraId="533233D9" w14:textId="4CCC50DE" w:rsidR="00111910" w:rsidRDefault="00111910" w:rsidP="00111910">
      <w:pPr>
        <w:pStyle w:val="Heading3"/>
      </w:pPr>
      <w:r>
        <w:t>1AC: Innovation</w:t>
      </w:r>
    </w:p>
    <w:p w14:paraId="47FBE033" w14:textId="77777777" w:rsidR="00111910" w:rsidRDefault="00111910" w:rsidP="00111910">
      <w:pPr>
        <w:pStyle w:val="Heading4"/>
      </w:pPr>
      <w:r>
        <w:t>Advantage 1 is Innovation</w:t>
      </w:r>
    </w:p>
    <w:p w14:paraId="24D4F299" w14:textId="77777777" w:rsidR="00111910" w:rsidRDefault="00111910" w:rsidP="00111910">
      <w:pPr>
        <w:pStyle w:val="Heading4"/>
      </w:pPr>
      <w:r>
        <w:t xml:space="preserve">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186BAAE8" w14:textId="77777777" w:rsidR="00111910" w:rsidRPr="005B38BB" w:rsidRDefault="00111910" w:rsidP="00111910">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13"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75883928" w14:textId="77777777" w:rsidR="00111910" w:rsidRDefault="00111910" w:rsidP="00111910">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06059A30" w14:textId="77777777" w:rsidR="00111910" w:rsidRPr="007E660D" w:rsidRDefault="00111910" w:rsidP="00111910">
      <w:pPr>
        <w:rPr>
          <w:sz w:val="16"/>
        </w:rPr>
      </w:pPr>
    </w:p>
    <w:p w14:paraId="044702DF" w14:textId="77777777" w:rsidR="001D5F30" w:rsidRDefault="001D5F30" w:rsidP="001D5F30">
      <w:pPr>
        <w:pStyle w:val="Heading4"/>
      </w:pPr>
      <w:r>
        <w:t xml:space="preserve">We </w:t>
      </w:r>
      <w:r>
        <w:rPr>
          <w:u w:val="single"/>
        </w:rPr>
        <w:t>control Uniqueness</w:t>
      </w:r>
      <w:r>
        <w:t xml:space="preserve"> – up to 80% of all new patents are not </w:t>
      </w:r>
      <w:r>
        <w:rPr>
          <w:u w:val="single"/>
        </w:rPr>
        <w:t>new drugs</w:t>
      </w:r>
      <w:r>
        <w:t xml:space="preserve"> but </w:t>
      </w:r>
      <w:r>
        <w:rPr>
          <w:u w:val="single"/>
        </w:rPr>
        <w:t>old ones</w:t>
      </w:r>
      <w:r>
        <w:t>.</w:t>
      </w:r>
    </w:p>
    <w:p w14:paraId="3345D844" w14:textId="77777777" w:rsidR="001D5F30" w:rsidRPr="005B38BB" w:rsidRDefault="001D5F30" w:rsidP="001D5F30">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14"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exclusivity.)//sid</w:t>
      </w:r>
    </w:p>
    <w:p w14:paraId="19866579" w14:textId="77777777" w:rsidR="001D5F30" w:rsidRDefault="001D5F30" w:rsidP="001D5F30">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Cs/>
          <w:sz w:val="24"/>
          <w:highlight w:val="green"/>
          <w:bdr w:val="single" w:sz="4" w:space="0" w:color="auto"/>
        </w:rPr>
        <w:t xml:space="preserve">were </w:t>
      </w:r>
      <w:r w:rsidRPr="00B14BDF">
        <w:rPr>
          <w:rStyle w:val="StyleUnderline"/>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Cs/>
          <w:sz w:val="24"/>
          <w:highlight w:val="green"/>
        </w:rPr>
        <w:t xml:space="preserve">having patents </w:t>
      </w:r>
      <w:r w:rsidRPr="00B14BDF">
        <w:rPr>
          <w:rStyle w:val="StyleUnderline"/>
          <w:bCs/>
          <w:sz w:val="24"/>
        </w:rPr>
        <w:t xml:space="preserve">or exclusivities </w:t>
      </w:r>
      <w:r w:rsidRPr="001B373A">
        <w:rPr>
          <w:rStyle w:val="StyleUnderline"/>
          <w:bCs/>
          <w:sz w:val="24"/>
          <w:highlight w:val="green"/>
        </w:rPr>
        <w:t>added</w:t>
      </w:r>
      <w:r w:rsidRPr="001B373A">
        <w:rPr>
          <w:rStyle w:val="StyleUnderline"/>
          <w:sz w:val="24"/>
          <w:highlight w:val="green"/>
        </w:rPr>
        <w:t xml:space="preserve"> </w:t>
      </w:r>
      <w:r w:rsidRPr="007E660D">
        <w:rPr>
          <w:u w:val="single"/>
        </w:rPr>
        <w:t xml:space="preserve">to them. </w:t>
      </w:r>
    </w:p>
    <w:p w14:paraId="7E266EC2" w14:textId="77777777" w:rsidR="00111910" w:rsidRDefault="00111910" w:rsidP="00111910">
      <w:pPr>
        <w:rPr>
          <w:sz w:val="16"/>
        </w:rPr>
      </w:pPr>
    </w:p>
    <w:p w14:paraId="2373F9B2" w14:textId="77777777" w:rsidR="00111910" w:rsidRDefault="00111910" w:rsidP="00111910">
      <w:pPr>
        <w:pStyle w:val="Heading4"/>
      </w:pPr>
      <w:r>
        <w:t xml:space="preserve">The </w:t>
      </w:r>
      <w:r>
        <w:rPr>
          <w:u w:val="single"/>
        </w:rPr>
        <w:t>only</w:t>
      </w:r>
      <w:r>
        <w:t xml:space="preserve"> major study </w:t>
      </w:r>
      <w:r>
        <w:rPr>
          <w:u w:val="single"/>
        </w:rPr>
        <w:t>confirms</w:t>
      </w:r>
      <w:r>
        <w:t xml:space="preserve"> our Internal Link – Evergreening </w:t>
      </w:r>
      <w:r>
        <w:rPr>
          <w:u w:val="single"/>
        </w:rPr>
        <w:t>decimates competition</w:t>
      </w:r>
      <w:r>
        <w:t xml:space="preserve"> by resulting in </w:t>
      </w:r>
      <w:r>
        <w:rPr>
          <w:u w:val="single"/>
        </w:rPr>
        <w:t>functional monopolies</w:t>
      </w:r>
      <w:r>
        <w:t xml:space="preserve"> </w:t>
      </w:r>
    </w:p>
    <w:p w14:paraId="333EE6D3" w14:textId="77777777" w:rsidR="00111910" w:rsidRPr="00791206" w:rsidRDefault="00111910" w:rsidP="00111910">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15"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0F29F93B" w14:textId="77777777" w:rsidR="00111910" w:rsidRDefault="00111910" w:rsidP="00111910">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PrEP,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PrEP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We’re establishing a precedent that a pharmaceutical company can charge whatever it wants even as it allows an epidemic to continue, and the government refuses to intervene,” said James Krellenstein,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584B1856" w14:textId="77777777" w:rsidR="00111910" w:rsidRPr="00E974A9" w:rsidRDefault="00111910" w:rsidP="00111910">
      <w:pPr>
        <w:rPr>
          <w:sz w:val="16"/>
        </w:rPr>
      </w:pPr>
    </w:p>
    <w:p w14:paraId="7A56EEF3" w14:textId="77777777" w:rsidR="00111910" w:rsidRPr="006A5D4C" w:rsidRDefault="00111910" w:rsidP="00111910">
      <w:pPr>
        <w:rPr>
          <w:sz w:val="16"/>
        </w:rPr>
      </w:pPr>
    </w:p>
    <w:p w14:paraId="38FFB1A5" w14:textId="77777777" w:rsidR="001D5F30" w:rsidRDefault="001D5F30" w:rsidP="001D5F30">
      <w:pPr>
        <w:pStyle w:val="Heading4"/>
      </w:pPr>
      <w:r>
        <w:t xml:space="preserve">Reject Negative Turns – they’re </w:t>
      </w:r>
      <w:r>
        <w:rPr>
          <w:u w:val="single"/>
        </w:rPr>
        <w:t>pharmaceutical lies</w:t>
      </w:r>
      <w:r>
        <w:t xml:space="preserve"> – the Plan isn’t </w:t>
      </w:r>
      <w:r w:rsidRPr="006A5D4C">
        <w:rPr>
          <w:u w:val="single"/>
        </w:rPr>
        <w:t>anti-Patent</w:t>
      </w:r>
      <w:r>
        <w:t xml:space="preserve">, just </w:t>
      </w:r>
      <w:r w:rsidRPr="006A5D4C">
        <w:rPr>
          <w:u w:val="single"/>
        </w:rPr>
        <w:t>pro-innovation</w:t>
      </w:r>
      <w:r>
        <w:t xml:space="preserve"> – breaking down secondary patents </w:t>
      </w:r>
      <w:r>
        <w:rPr>
          <w:u w:val="single"/>
        </w:rPr>
        <w:t>is key</w:t>
      </w:r>
      <w:r>
        <w:t>.</w:t>
      </w:r>
    </w:p>
    <w:p w14:paraId="444EDC49" w14:textId="77777777" w:rsidR="001D5F30" w:rsidRDefault="001D5F30" w:rsidP="001D5F30">
      <w:pPr>
        <w:pStyle w:val="ListParagraph"/>
        <w:numPr>
          <w:ilvl w:val="0"/>
          <w:numId w:val="12"/>
        </w:numPr>
      </w:pPr>
      <w:r>
        <w:t>AT Advantage CPs to solve Drug Prices</w:t>
      </w:r>
    </w:p>
    <w:p w14:paraId="2065B217" w14:textId="77777777" w:rsidR="001D5F30" w:rsidRDefault="001D5F30" w:rsidP="001D5F30">
      <w:r w:rsidRPr="006A5D4C">
        <w:rPr>
          <w:rStyle w:val="Style13ptBold"/>
        </w:rPr>
        <w:t>Radhakrishnan 16</w:t>
      </w:r>
      <w:r>
        <w:t xml:space="preserve"> </w:t>
      </w:r>
      <w:r w:rsidRPr="006A5D4C">
        <w:t>Priti Radhakrishnan 6-14-2016 "Pharma’s secret weapon to keep drug prices high"</w:t>
      </w:r>
      <w:r>
        <w:t xml:space="preserve"> </w:t>
      </w:r>
      <w:hyperlink r:id="rId16" w:history="1">
        <w:r w:rsidRPr="00434D5E">
          <w:rPr>
            <w:rStyle w:val="Hyperlink"/>
          </w:rPr>
          <w:t>https://www.statnews.com/2016/06/14/secondary-patent-gilead-sovaldi-harvoni/</w:t>
        </w:r>
      </w:hyperlink>
      <w:r>
        <w:t xml:space="preserve"> (</w:t>
      </w:r>
      <w:r w:rsidRPr="006A5D4C">
        <w:t>Priti Radhakrishnan is cofounder and director of the Initiative for Medicines, Access &amp; Knowledge (I-MAK), a US-based nonprofit group of scientists and lawyers working globally to get people lifesaving medicines. Before founding I-MAK, she worked as a health attorney in the US, Switzerland, and India.</w:t>
      </w:r>
      <w:r>
        <w:t xml:space="preserve">)//Elmer </w:t>
      </w:r>
    </w:p>
    <w:p w14:paraId="7ECA7BE3" w14:textId="2A491358" w:rsidR="001D5F30" w:rsidRPr="001D5F30" w:rsidRDefault="001D5F30" w:rsidP="001D5F30">
      <w:pPr>
        <w:rPr>
          <w:sz w:val="16"/>
        </w:rPr>
      </w:pPr>
      <w:r w:rsidRPr="006A5D4C">
        <w:rPr>
          <w:u w:val="single"/>
        </w:rPr>
        <w:t xml:space="preserve">Skyrocketing drug prices are forcing states to take </w:t>
      </w:r>
      <w:r w:rsidRPr="00B14BDF">
        <w:rPr>
          <w:b/>
          <w:bCs/>
          <w:sz w:val="26"/>
          <w:u w:val="single"/>
        </w:rPr>
        <w:t>unprecedented measures</w:t>
      </w:r>
      <w:r w:rsidRPr="00B14BDF">
        <w:rPr>
          <w:u w:val="single"/>
        </w:rPr>
        <w:t xml:space="preserve"> to rein in health care spending</w:t>
      </w:r>
      <w:r w:rsidRPr="00B14BDF">
        <w:rPr>
          <w:sz w:val="16"/>
        </w:rPr>
        <w:t xml:space="preserve">. Vermont just became the nation’s first state to require prescription </w:t>
      </w:r>
      <w:r w:rsidRPr="00B14BDF">
        <w:rPr>
          <w:u w:val="single"/>
        </w:rPr>
        <w:t>drug pricing transparency</w:t>
      </w:r>
      <w:r w:rsidRPr="00B14BDF">
        <w:rPr>
          <w:sz w:val="16"/>
        </w:rPr>
        <w:t xml:space="preserve">. The New York and Massachusetts attorneys general have launched </w:t>
      </w:r>
      <w:r w:rsidRPr="00B14BDF">
        <w:rPr>
          <w:u w:val="single"/>
        </w:rPr>
        <w:t>investigations into major pharmaceutical companies’ and insurers’ drug pricing policies and strategies.</w:t>
      </w:r>
      <w:r w:rsidRPr="00B14BDF">
        <w:rPr>
          <w:sz w:val="16"/>
        </w:rPr>
        <w:t xml:space="preserve"> These </w:t>
      </w:r>
      <w:r w:rsidRPr="00B14BDF">
        <w:rPr>
          <w:b/>
          <w:sz w:val="26"/>
          <w:u w:val="single"/>
        </w:rPr>
        <w:t>are important steps</w:t>
      </w:r>
      <w:r w:rsidRPr="00B14BDF">
        <w:rPr>
          <w:sz w:val="16"/>
        </w:rPr>
        <w:t xml:space="preserve">. </w:t>
      </w:r>
      <w:r w:rsidRPr="00B14BDF">
        <w:rPr>
          <w:b/>
          <w:sz w:val="26"/>
          <w:u w:val="single"/>
        </w:rPr>
        <w:t>But</w:t>
      </w:r>
      <w:r w:rsidRPr="00B14BDF">
        <w:rPr>
          <w:sz w:val="16"/>
        </w:rPr>
        <w:t xml:space="preserve"> they </w:t>
      </w:r>
      <w:r w:rsidRPr="00B14BDF">
        <w:rPr>
          <w:b/>
          <w:sz w:val="26"/>
          <w:u w:val="single"/>
        </w:rPr>
        <w:t>ignore a</w:t>
      </w:r>
      <w:r w:rsidRPr="001B373A">
        <w:rPr>
          <w:b/>
          <w:sz w:val="26"/>
          <w:highlight w:val="green"/>
          <w:u w:val="single"/>
        </w:rPr>
        <w:t xml:space="preserve"> key driver of the problem: </w:t>
      </w:r>
      <w:r w:rsidRPr="001B373A">
        <w:rPr>
          <w:b/>
          <w:sz w:val="26"/>
          <w:highlight w:val="green"/>
          <w:u w:val="single"/>
          <w:bdr w:val="single" w:sz="4" w:space="0" w:color="auto"/>
        </w:rPr>
        <w:t>secondary patents</w:t>
      </w:r>
      <w:r w:rsidRPr="006A5D4C">
        <w:rPr>
          <w:sz w:val="16"/>
        </w:rPr>
        <w:t xml:space="preserve">. Familiar to only a few people inside the insular world of intellectual property law, secondary patents work like this: Companies file for additional, defensive patents to thicken the protection around their original base patents. </w:t>
      </w:r>
      <w:r w:rsidRPr="006A5D4C">
        <w:rPr>
          <w:u w:val="single"/>
        </w:rPr>
        <w:t xml:space="preserve">These additional patents </w:t>
      </w:r>
      <w:r w:rsidRPr="001B373A">
        <w:rPr>
          <w:b/>
          <w:sz w:val="26"/>
          <w:highlight w:val="green"/>
          <w:u w:val="single"/>
        </w:rPr>
        <w:t>rarely represent anything new in terms of science</w:t>
      </w:r>
      <w:r w:rsidRPr="006A5D4C">
        <w:rPr>
          <w:u w:val="single"/>
        </w:rPr>
        <w:t xml:space="preserve">. Instead, their </w:t>
      </w:r>
      <w:r w:rsidRPr="001B373A">
        <w:rPr>
          <w:b/>
          <w:sz w:val="26"/>
          <w:highlight w:val="green"/>
          <w:u w:val="single"/>
        </w:rPr>
        <w:t>purpose is to</w:t>
      </w:r>
      <w:r w:rsidRPr="001B373A">
        <w:rPr>
          <w:highlight w:val="green"/>
          <w:u w:val="single"/>
        </w:rPr>
        <w:t xml:space="preserve"> </w:t>
      </w:r>
      <w:r w:rsidRPr="001B373A">
        <w:rPr>
          <w:b/>
          <w:sz w:val="26"/>
          <w:highlight w:val="green"/>
          <w:u w:val="single"/>
        </w:rPr>
        <w:t>prolong</w:t>
      </w:r>
      <w:r w:rsidRPr="001B373A">
        <w:rPr>
          <w:highlight w:val="green"/>
          <w:u w:val="single"/>
        </w:rPr>
        <w:t xml:space="preserve"> </w:t>
      </w:r>
      <w:r w:rsidRPr="001B373A">
        <w:rPr>
          <w:b/>
          <w:sz w:val="26"/>
          <w:highlight w:val="green"/>
          <w:u w:val="single"/>
        </w:rPr>
        <w:t>a</w:t>
      </w:r>
      <w:r w:rsidRPr="001B373A">
        <w:rPr>
          <w:highlight w:val="green"/>
          <w:u w:val="single"/>
        </w:rPr>
        <w:t xml:space="preserve"> </w:t>
      </w:r>
      <w:r w:rsidRPr="006A5D4C">
        <w:rPr>
          <w:u w:val="single"/>
        </w:rPr>
        <w:t xml:space="preserve">company’s </w:t>
      </w:r>
      <w:r w:rsidRPr="001B373A">
        <w:rPr>
          <w:b/>
          <w:sz w:val="26"/>
          <w:highlight w:val="green"/>
          <w:u w:val="single"/>
        </w:rPr>
        <w:t>monopoly</w:t>
      </w:r>
      <w:r w:rsidRPr="001B373A">
        <w:rPr>
          <w:highlight w:val="green"/>
          <w:u w:val="single"/>
        </w:rPr>
        <w:t xml:space="preserve"> </w:t>
      </w:r>
      <w:r w:rsidRPr="006A5D4C">
        <w:rPr>
          <w:u w:val="single"/>
        </w:rPr>
        <w:t>and, along with that, its ability to charge high prices for its drugs</w:t>
      </w:r>
      <w:r w:rsidRPr="006A5D4C">
        <w:rPr>
          <w:sz w:val="16"/>
        </w:rPr>
        <w:t xml:space="preserve">. Some drugs have dozens of secondary patents. Abbott Labs, for example, has </w:t>
      </w:r>
      <w:r w:rsidRPr="006A5D4C">
        <w:rPr>
          <w:u w:val="single"/>
        </w:rPr>
        <w:t>over 108 patents on its HIV drug Kaletra</w:t>
      </w:r>
      <w:r w:rsidRPr="006A5D4C">
        <w:rPr>
          <w:sz w:val="16"/>
        </w:rPr>
        <w:t xml:space="preserve">. Take the case of </w:t>
      </w:r>
      <w:r w:rsidRPr="006A5D4C">
        <w:rPr>
          <w:u w:val="single"/>
        </w:rPr>
        <w:t>Sovaldi, a treatment for hepatitis C developed by Gilead Sciences. In the United States, Gilead prices Sovaldi at up to $1,000 a pill, or about $84,000 for a complete course of treatment. This pricing strategy helped Gilead clear $18 billion in profits last year, while taxpayer-funded Medicaid programs, state health programs, and patients have trouble affording this astronomically priced drug</w:t>
      </w:r>
      <w:r w:rsidRPr="006A5D4C">
        <w:rPr>
          <w:sz w:val="16"/>
        </w:rPr>
        <w:t xml:space="preserve">. Sovaldi is comprised of a base compound — sofosbuvir — for which the pharma giant has filed three patents. On top of that, Gilead has pursued an additional 24 patents, with more likely to come. My organization, the Initiative for Medicines, Access &amp; Knowledge (I-MAK), aims to ensure that people with hepatitis C and HIV around the world get the medicines they need to survive and lead healthy lives. We have evaluated Gilead’s patent portfolio and found that, based on US and international patent law, Gilead does not deserve any of its 27 patents for Sovaldi. Both the base and secondary patents for the drug are based on old science and commonly known techniques. Yet because of its defensive patenting strategy, Gilead will maintain an iron lock on its market share and charge exorbitantly high prices to Americans with hepatitis C until well into the 2030s. Harvoni, another medication that treats hepatitis C, combines sofosbuvir and a drug called ledipasvir. Currently, Harvoni has 27 secondary patents. If these were removed, people in the US could access far cheaper versions of the same drug as soon as 10 years earlier. Based on I-MAK’s conservative estimates, this could open access to treatment for millions of people in the US, saving patients and payers like Medicare and Medicaid $5 billion over an eight-year period. In the US, Harvoni is priced at $94,000 for a course of treatment. In middle-income, high-population countries like Argentina, Brazil, and China, people are forced to pay thousands of dollars for sofosbuvir. </w:t>
      </w:r>
      <w:r w:rsidRPr="006A5D4C">
        <w:rPr>
          <w:u w:val="single"/>
        </w:rPr>
        <w:t xml:space="preserve">Stripping away unmerited patents would reduce drug costs and increase access for millions of people in the US and around the world. </w:t>
      </w:r>
      <w:r w:rsidRPr="00B14BDF">
        <w:rPr>
          <w:b/>
          <w:sz w:val="26"/>
          <w:u w:val="single"/>
        </w:rPr>
        <w:t>Pharmaceutical companies love to claim that winnowing</w:t>
      </w:r>
      <w:r w:rsidRPr="00B14BDF">
        <w:rPr>
          <w:u w:val="single"/>
        </w:rPr>
        <w:t xml:space="preserve"> their armada of pate</w:t>
      </w:r>
      <w:r w:rsidRPr="00B14BDF">
        <w:rPr>
          <w:b/>
          <w:sz w:val="26"/>
          <w:u w:val="single"/>
        </w:rPr>
        <w:t xml:space="preserve">nts would be a </w:t>
      </w:r>
      <w:r w:rsidRPr="00B14BDF">
        <w:rPr>
          <w:b/>
          <w:sz w:val="26"/>
          <w:u w:val="single"/>
        </w:rPr>
        <w:lastRenderedPageBreak/>
        <w:t xml:space="preserve">disincentive to innovation </w:t>
      </w:r>
      <w:r w:rsidRPr="00B14BDF">
        <w:rPr>
          <w:u w:val="single"/>
        </w:rPr>
        <w:t xml:space="preserve">and would limit research into new drugs. </w:t>
      </w:r>
      <w:r w:rsidRPr="00B14BDF">
        <w:rPr>
          <w:b/>
          <w:sz w:val="26"/>
          <w:u w:val="single"/>
        </w:rPr>
        <w:t>Don’t believe it</w:t>
      </w:r>
      <w:r w:rsidRPr="006A5D4C">
        <w:rPr>
          <w:u w:val="single"/>
        </w:rPr>
        <w:t xml:space="preserve">. </w:t>
      </w:r>
      <w:r w:rsidRPr="001B373A">
        <w:rPr>
          <w:b/>
          <w:sz w:val="26"/>
          <w:highlight w:val="green"/>
          <w:u w:val="single"/>
        </w:rPr>
        <w:t xml:space="preserve">The industry devotes </w:t>
      </w:r>
      <w:r w:rsidRPr="001B373A">
        <w:rPr>
          <w:b/>
          <w:sz w:val="26"/>
          <w:highlight w:val="green"/>
          <w:u w:val="single"/>
          <w:bdr w:val="single" w:sz="4" w:space="0" w:color="auto"/>
        </w:rPr>
        <w:t>shockingly little funding to research and development</w:t>
      </w:r>
      <w:r w:rsidRPr="006A5D4C">
        <w:rPr>
          <w:u w:val="single"/>
        </w:rPr>
        <w:t xml:space="preserve">. Companies </w:t>
      </w:r>
      <w:r w:rsidRPr="001B373A">
        <w:rPr>
          <w:b/>
          <w:sz w:val="26"/>
          <w:highlight w:val="green"/>
          <w:u w:val="single"/>
        </w:rPr>
        <w:t>spend</w:t>
      </w:r>
      <w:r w:rsidRPr="001B373A">
        <w:rPr>
          <w:highlight w:val="green"/>
          <w:u w:val="single"/>
        </w:rPr>
        <w:t xml:space="preserve"> </w:t>
      </w:r>
      <w:r w:rsidRPr="006A5D4C">
        <w:rPr>
          <w:u w:val="single"/>
        </w:rPr>
        <w:t xml:space="preserve">roughly </w:t>
      </w:r>
      <w:r w:rsidRPr="001B373A">
        <w:rPr>
          <w:b/>
          <w:sz w:val="26"/>
          <w:highlight w:val="green"/>
          <w:u w:val="single"/>
        </w:rPr>
        <w:t>one-third</w:t>
      </w:r>
      <w:r w:rsidRPr="001B373A">
        <w:rPr>
          <w:highlight w:val="green"/>
          <w:u w:val="single"/>
        </w:rPr>
        <w:t xml:space="preserve"> </w:t>
      </w:r>
      <w:r w:rsidRPr="006A5D4C">
        <w:rPr>
          <w:u w:val="single"/>
        </w:rPr>
        <w:t xml:space="preserve">of their revenues </w:t>
      </w:r>
      <w:r w:rsidRPr="001B373A">
        <w:rPr>
          <w:b/>
          <w:sz w:val="26"/>
          <w:highlight w:val="green"/>
          <w:u w:val="single"/>
        </w:rPr>
        <w:t>on marketing</w:t>
      </w:r>
      <w:r w:rsidRPr="001B373A">
        <w:rPr>
          <w:highlight w:val="green"/>
          <w:u w:val="single"/>
        </w:rPr>
        <w:t xml:space="preserve"> </w:t>
      </w:r>
      <w:r w:rsidRPr="001B373A">
        <w:rPr>
          <w:b/>
          <w:sz w:val="26"/>
          <w:highlight w:val="green"/>
          <w:u w:val="single"/>
        </w:rPr>
        <w:t>and only half as much on research</w:t>
      </w:r>
      <w:r w:rsidRPr="001B373A">
        <w:rPr>
          <w:highlight w:val="green"/>
          <w:u w:val="single"/>
        </w:rPr>
        <w:t xml:space="preserve"> </w:t>
      </w:r>
      <w:r w:rsidRPr="006A5D4C">
        <w:rPr>
          <w:u w:val="single"/>
        </w:rPr>
        <w:t>and development, while spending big on armies of lawyers to devise and defend secondary patents and other so-called “life cycle management” strategies</w:t>
      </w:r>
      <w:r w:rsidRPr="006A5D4C">
        <w:rPr>
          <w:sz w:val="16"/>
        </w:rPr>
        <w:t xml:space="preserve">. </w:t>
      </w:r>
      <w:r w:rsidRPr="006A5D4C">
        <w:rPr>
          <w:u w:val="single"/>
        </w:rPr>
        <w:t xml:space="preserve">Drug </w:t>
      </w:r>
      <w:r w:rsidRPr="001B373A">
        <w:rPr>
          <w:b/>
          <w:sz w:val="26"/>
          <w:highlight w:val="green"/>
          <w:u w:val="single"/>
        </w:rPr>
        <w:t xml:space="preserve">research funding </w:t>
      </w:r>
      <w:r w:rsidRPr="006A5D4C">
        <w:rPr>
          <w:u w:val="single"/>
        </w:rPr>
        <w:t xml:space="preserve">has been </w:t>
      </w:r>
      <w:r w:rsidRPr="001B373A">
        <w:rPr>
          <w:b/>
          <w:sz w:val="26"/>
          <w:highlight w:val="green"/>
          <w:u w:val="single"/>
        </w:rPr>
        <w:t xml:space="preserve">declining </w:t>
      </w:r>
      <w:r w:rsidRPr="00B14BDF">
        <w:rPr>
          <w:b/>
          <w:sz w:val="26"/>
          <w:u w:val="single"/>
        </w:rPr>
        <w:t>for more than a decade</w:t>
      </w:r>
      <w:r w:rsidRPr="006A5D4C">
        <w:rPr>
          <w:u w:val="single"/>
        </w:rPr>
        <w:t xml:space="preserve">, </w:t>
      </w:r>
      <w:r w:rsidRPr="001B373A">
        <w:rPr>
          <w:b/>
          <w:sz w:val="26"/>
          <w:highlight w:val="green"/>
          <w:u w:val="single"/>
        </w:rPr>
        <w:t>while</w:t>
      </w:r>
      <w:r w:rsidRPr="001B373A">
        <w:rPr>
          <w:highlight w:val="green"/>
          <w:u w:val="single"/>
        </w:rPr>
        <w:t xml:space="preserve"> </w:t>
      </w:r>
      <w:r w:rsidRPr="006A5D4C">
        <w:rPr>
          <w:u w:val="single"/>
        </w:rPr>
        <w:t xml:space="preserve">strategies of </w:t>
      </w:r>
      <w:r w:rsidRPr="001B373A">
        <w:rPr>
          <w:b/>
          <w:sz w:val="26"/>
          <w:highlight w:val="green"/>
          <w:u w:val="single"/>
        </w:rPr>
        <w:t>secondary patenting have steadily increased.</w:t>
      </w:r>
      <w:r w:rsidRPr="001B373A">
        <w:rPr>
          <w:highlight w:val="green"/>
          <w:u w:val="single"/>
        </w:rPr>
        <w:t xml:space="preserve"> </w:t>
      </w:r>
      <w:r w:rsidRPr="006A5D4C">
        <w:rPr>
          <w:u w:val="single"/>
        </w:rPr>
        <w:t>We support patents — just not those that are unmerited and that unjustly prolong companies’ market power and prevent legitimate competition</w:t>
      </w:r>
      <w:r w:rsidRPr="006A5D4C">
        <w:rPr>
          <w:sz w:val="16"/>
        </w:rPr>
        <w:t>.</w:t>
      </w:r>
    </w:p>
    <w:p w14:paraId="7419DC22" w14:textId="113D7BFE" w:rsidR="00111910" w:rsidRDefault="00111910" w:rsidP="00111910">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1F1EE7EF" w14:textId="77777777" w:rsidR="00111910" w:rsidRPr="00E2724F" w:rsidRDefault="00111910" w:rsidP="00111910">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7" w:history="1">
        <w:r w:rsidRPr="004D0B79">
          <w:rPr>
            <w:rStyle w:val="Hyperlink"/>
          </w:rPr>
          <w:t>https://abcnews.go.com/Health/amidst-superbug-crisis-scientists-urge-innovation/story?id=62763415</w:t>
        </w:r>
      </w:hyperlink>
      <w:r>
        <w:t xml:space="preserve">] Dhruv </w:t>
      </w:r>
    </w:p>
    <w:p w14:paraId="7FB47EBB" w14:textId="77777777" w:rsidR="00111910" w:rsidRDefault="00111910" w:rsidP="00111910">
      <w:pPr>
        <w:rPr>
          <w:sz w:val="16"/>
        </w:rPr>
      </w:pPr>
      <w:hyperlink r:id="rId18"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272531">
        <w:rPr>
          <w:rStyle w:val="StyleUnderline"/>
        </w:rPr>
        <w:t xml:space="preserve">the </w:t>
      </w:r>
      <w:hyperlink r:id="rId19" w:tgtFrame="_blank" w:history="1">
        <w:r w:rsidRPr="00272531">
          <w:rPr>
            <w:rStyle w:val="StyleUnderline"/>
          </w:rPr>
          <w:t>rise in superbugs</w:t>
        </w:r>
      </w:hyperlink>
      <w:r w:rsidRPr="00272531">
        <w:rPr>
          <w:rStyle w:val="StyleUnderline"/>
        </w:rPr>
        <w:t xml:space="preserve"> across the globe</w:t>
      </w:r>
      <w:r w:rsidRPr="00272531">
        <w:rPr>
          <w:sz w:val="16"/>
        </w:rPr>
        <w:t xml:space="preserve">, common </w:t>
      </w:r>
      <w:r w:rsidRPr="00272531">
        <w:rPr>
          <w:rStyle w:val="StyleUnderline"/>
        </w:rPr>
        <w:t>infections are becoming harder to treat</w:t>
      </w:r>
      <w:r w:rsidRPr="00272531">
        <w:rPr>
          <w:sz w:val="16"/>
        </w:rPr>
        <w:t xml:space="preserve">, </w:t>
      </w:r>
      <w:r w:rsidRPr="00272531">
        <w:rPr>
          <w:rStyle w:val="StyleUnderline"/>
        </w:rPr>
        <w:t>and lifesaving procedures riskier</w:t>
      </w:r>
      <w:r w:rsidRPr="00272531">
        <w:rPr>
          <w:sz w:val="16"/>
        </w:rPr>
        <w:t xml:space="preserve"> to perform. </w:t>
      </w:r>
      <w:r w:rsidRPr="00272531">
        <w:rPr>
          <w:rStyle w:val="Emphasis"/>
        </w:rPr>
        <w:t>Drug-resistant infections</w:t>
      </w:r>
      <w:r w:rsidRPr="00272531">
        <w:rPr>
          <w:rStyle w:val="StyleUnderline"/>
        </w:rPr>
        <w:t xml:space="preserve"> result in</w:t>
      </w:r>
      <w:r w:rsidRPr="00272531">
        <w:rPr>
          <w:sz w:val="16"/>
        </w:rPr>
        <w:t xml:space="preserve"> about </w:t>
      </w:r>
      <w:r w:rsidRPr="00272531">
        <w:rPr>
          <w:rStyle w:val="StyleUnderline"/>
        </w:rPr>
        <w:t>700,000 deaths per year</w:t>
      </w:r>
      <w:r w:rsidRPr="00272531">
        <w:rPr>
          <w:sz w:val="16"/>
        </w:rPr>
        <w:t xml:space="preserve">, with at least 230,000 of those deaths due to multidrug resistant tuberculosis, </w:t>
      </w:r>
      <w:hyperlink r:id="rId20" w:tgtFrame="_blank" w:history="1">
        <w:r w:rsidRPr="00272531">
          <w:rPr>
            <w:rStyle w:val="StyleUnderline"/>
          </w:rPr>
          <w:t>according to</w:t>
        </w:r>
        <w:r w:rsidRPr="00272531">
          <w:rPr>
            <w:rStyle w:val="Hyperlink"/>
            <w:sz w:val="16"/>
          </w:rPr>
          <w:t xml:space="preserve"> a groundbreaking report from </w:t>
        </w:r>
        <w:r w:rsidRPr="00272531">
          <w:rPr>
            <w:rStyle w:val="StyleUnderline"/>
          </w:rPr>
          <w:t>the World Health Organization (WHO).</w:t>
        </w:r>
      </w:hyperlink>
      <w:r w:rsidRPr="00272531">
        <w:rPr>
          <w:sz w:val="16"/>
        </w:rPr>
        <w:t xml:space="preserve"> Given that antibiotic resistance is present in every country, </w:t>
      </w:r>
      <w:r w:rsidRPr="00272531">
        <w:rPr>
          <w:rStyle w:val="StyleUnderline"/>
        </w:rPr>
        <w:t>antimicrobial resistance</w:t>
      </w:r>
      <w:r w:rsidRPr="00272531">
        <w:rPr>
          <w:sz w:val="16"/>
        </w:rPr>
        <w:t xml:space="preserve"> (AMR) now </w:t>
      </w:r>
      <w:r w:rsidRPr="00272531">
        <w:rPr>
          <w:rStyle w:val="StyleUnderline"/>
        </w:rPr>
        <w:t xml:space="preserve">represents a </w:t>
      </w:r>
      <w:r w:rsidRPr="00272531">
        <w:rPr>
          <w:rStyle w:val="Emphasis"/>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1B373A">
        <w:rPr>
          <w:rStyle w:val="Emphasis"/>
          <w:highlight w:val="green"/>
        </w:rPr>
        <w:t>rising</w:t>
      </w:r>
      <w:r w:rsidRPr="003C32B5">
        <w:rPr>
          <w:rStyle w:val="Emphasis"/>
        </w:rPr>
        <w:t xml:space="preserve"> rates</w:t>
      </w:r>
      <w:r w:rsidRPr="003C32B5">
        <w:rPr>
          <w:rStyle w:val="StyleUnderline"/>
        </w:rPr>
        <w:t xml:space="preserve"> of </w:t>
      </w:r>
      <w:r w:rsidRPr="001B373A">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272531">
        <w:rPr>
          <w:rStyle w:val="StyleUnderline"/>
        </w:rPr>
        <w:t xml:space="preserve">may </w:t>
      </w:r>
      <w:r w:rsidRPr="001B373A">
        <w:rPr>
          <w:rStyle w:val="StyleUnderline"/>
          <w:highlight w:val="green"/>
        </w:rPr>
        <w:t xml:space="preserve">cause </w:t>
      </w:r>
      <w:r w:rsidRPr="001B373A">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1B373A">
        <w:rPr>
          <w:rStyle w:val="StyleUnderline"/>
          <w:highlight w:val="green"/>
        </w:rPr>
        <w:t>resistance develops when germs</w:t>
      </w:r>
      <w:r w:rsidRPr="003C32B5">
        <w:rPr>
          <w:sz w:val="16"/>
        </w:rPr>
        <w:t xml:space="preserve"> like bacteria and fungi are able to “</w:t>
      </w:r>
      <w:r w:rsidRPr="001B373A">
        <w:rPr>
          <w:rStyle w:val="StyleUnderline"/>
          <w:highlight w:val="green"/>
        </w:rPr>
        <w:t>defeat</w:t>
      </w:r>
      <w:r w:rsidRPr="003C32B5">
        <w:rPr>
          <w:sz w:val="16"/>
        </w:rPr>
        <w:t xml:space="preserve"> the </w:t>
      </w:r>
      <w:r w:rsidRPr="001B373A">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21"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22"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1B373A">
        <w:rPr>
          <w:rStyle w:val="StyleUnderline"/>
          <w:highlight w:val="green"/>
        </w:rPr>
        <w:t xml:space="preserve">the WHO </w:t>
      </w:r>
      <w:r w:rsidRPr="00272531">
        <w:rPr>
          <w:rStyle w:val="StyleUnderline"/>
        </w:rPr>
        <w:t xml:space="preserve">has </w:t>
      </w:r>
      <w:r w:rsidRPr="001B373A">
        <w:rPr>
          <w:rStyle w:val="StyleUnderline"/>
          <w:highlight w:val="green"/>
        </w:rPr>
        <w:t>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 xml:space="preserve">...to </w:t>
      </w:r>
      <w:r w:rsidRPr="003C32B5">
        <w:rPr>
          <w:rStyle w:val="StyleUnderline"/>
        </w:rPr>
        <w:lastRenderedPageBreak/>
        <w:t>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1B373A">
        <w:rPr>
          <w:rStyle w:val="StyleUnderline"/>
          <w:highlight w:val="green"/>
        </w:rPr>
        <w:t xml:space="preserve">development of </w:t>
      </w:r>
      <w:r w:rsidRPr="001B373A">
        <w:rPr>
          <w:rStyle w:val="Emphasis"/>
          <w:highlight w:val="green"/>
        </w:rPr>
        <w:t>new</w:t>
      </w:r>
      <w:r w:rsidRPr="003C32B5">
        <w:rPr>
          <w:rStyle w:val="Emphasis"/>
        </w:rPr>
        <w:t xml:space="preserve"> antimicrobial </w:t>
      </w:r>
      <w:r w:rsidRPr="001B373A">
        <w:rPr>
          <w:rStyle w:val="Emphasis"/>
          <w:highlight w:val="green"/>
        </w:rPr>
        <w:t>medications</w:t>
      </w:r>
      <w:r w:rsidRPr="003C32B5">
        <w:rPr>
          <w:rStyle w:val="StyleUnderline"/>
        </w:rPr>
        <w:t xml:space="preserve">, </w:t>
      </w:r>
      <w:r w:rsidRPr="00272531">
        <w:rPr>
          <w:rStyle w:val="Emphasis"/>
        </w:rPr>
        <w:t>vaccines</w:t>
      </w:r>
      <w:r w:rsidRPr="00272531">
        <w:rPr>
          <w:rStyle w:val="StyleUnderline"/>
        </w:rPr>
        <w:t>, and careful 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 xml:space="preserve">the </w:t>
      </w:r>
      <w:r w:rsidRPr="00E71918">
        <w:rPr>
          <w:rStyle w:val="StyleUnderline"/>
          <w:highlight w:val="green"/>
        </w:rPr>
        <w:t>only way</w:t>
      </w:r>
      <w:r w:rsidRPr="003C32B5">
        <w:rPr>
          <w:rStyle w:val="StyleUnderline"/>
        </w:rPr>
        <w:t xml:space="preserve"> </w:t>
      </w:r>
      <w:r w:rsidRPr="00E71918">
        <w:rPr>
          <w:rStyle w:val="StyleUnderline"/>
          <w:highlight w:val="green"/>
        </w:rPr>
        <w:t>we</w:t>
      </w:r>
      <w:r w:rsidRPr="003C32B5">
        <w:rPr>
          <w:rStyle w:val="StyleUnderline"/>
        </w:rPr>
        <w:t xml:space="preserve"> have to eliminate an </w:t>
      </w:r>
      <w:r w:rsidRPr="00E71918">
        <w:rPr>
          <w:rStyle w:val="StyleUnderline"/>
          <w:highlight w:val="green"/>
        </w:rPr>
        <w:t>infection is vaccination</w:t>
      </w:r>
      <w:r w:rsidRPr="003C32B5">
        <w:rPr>
          <w:sz w:val="16"/>
        </w:rPr>
        <w:t xml:space="preserve">.” He added that </w:t>
      </w:r>
      <w:r w:rsidRPr="003C32B5">
        <w:rPr>
          <w:rStyle w:val="StyleUnderline"/>
        </w:rPr>
        <w:t xml:space="preserve">investing in </w:t>
      </w:r>
      <w:r w:rsidRPr="001B373A">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w:t>
      </w:r>
      <w:r w:rsidRPr="00671AE8">
        <w:rPr>
          <w:sz w:val="16"/>
        </w:rPr>
        <w:t>advocate</w:t>
      </w:r>
      <w:r w:rsidRPr="003C32B5">
        <w:rPr>
          <w:sz w:val="16"/>
        </w:rPr>
        <w:t xml:space="preserv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272531">
        <w:rPr>
          <w:rStyle w:val="StyleUnderline"/>
        </w:rPr>
        <w:t>challenges of antimicrobial resistance</w:t>
      </w:r>
      <w:r w:rsidRPr="00272531">
        <w:rPr>
          <w:sz w:val="16"/>
        </w:rPr>
        <w:t xml:space="preserve">” </w:t>
      </w:r>
      <w:r w:rsidRPr="00272531">
        <w:rPr>
          <w:rStyle w:val="StyleUnderline"/>
        </w:rPr>
        <w:t>are</w:t>
      </w:r>
      <w:r w:rsidRPr="00272531">
        <w:rPr>
          <w:sz w:val="16"/>
        </w:rPr>
        <w:t xml:space="preserve"> “</w:t>
      </w:r>
      <w:r w:rsidRPr="00E71918">
        <w:rPr>
          <w:rStyle w:val="Emphasis"/>
          <w:highlight w:val="green"/>
        </w:rPr>
        <w:t>not insurmountable</w:t>
      </w:r>
      <w:r w:rsidRPr="00272531">
        <w:rPr>
          <w:sz w:val="16"/>
        </w:rPr>
        <w:t xml:space="preserve">,” and that </w:t>
      </w:r>
      <w:r w:rsidRPr="00272531">
        <w:rPr>
          <w:rStyle w:val="StyleUnderline"/>
        </w:rPr>
        <w:t>coordinated action will</w:t>
      </w:r>
      <w:r w:rsidRPr="00272531">
        <w:rPr>
          <w:sz w:val="16"/>
        </w:rPr>
        <w:t xml:space="preserve"> “help to </w:t>
      </w:r>
      <w:r w:rsidRPr="00272531">
        <w:rPr>
          <w:rStyle w:val="StyleUnderline"/>
        </w:rPr>
        <w:t>save millions</w:t>
      </w:r>
      <w:r w:rsidRPr="00272531">
        <w:rPr>
          <w:sz w:val="16"/>
        </w:rPr>
        <w:t xml:space="preserve"> of lives, </w:t>
      </w:r>
      <w:r w:rsidRPr="00272531">
        <w:rPr>
          <w:rStyle w:val="StyleUnderline"/>
        </w:rPr>
        <w:t>preserve antimicrobials for generations</w:t>
      </w:r>
      <w:r w:rsidRPr="00272531">
        <w:rPr>
          <w:sz w:val="16"/>
        </w:rPr>
        <w:t xml:space="preserve"> to come </w:t>
      </w:r>
      <w:r w:rsidRPr="00272531">
        <w:rPr>
          <w:rStyle w:val="StyleUnderline"/>
        </w:rPr>
        <w:t xml:space="preserve">and </w:t>
      </w:r>
      <w:r w:rsidRPr="00272531">
        <w:rPr>
          <w:rStyle w:val="Emphasis"/>
        </w:rPr>
        <w:t>secure the future</w:t>
      </w:r>
      <w:r w:rsidRPr="00272531">
        <w:rPr>
          <w:rStyle w:val="StyleUnderline"/>
        </w:rPr>
        <w:t xml:space="preserve"> from drug-resistant diseases</w:t>
      </w:r>
      <w:r w:rsidRPr="003C32B5">
        <w:rPr>
          <w:sz w:val="16"/>
        </w:rPr>
        <w:t>.”</w:t>
      </w:r>
    </w:p>
    <w:p w14:paraId="4A6ED401" w14:textId="77777777" w:rsidR="00111910" w:rsidRPr="001948D4" w:rsidRDefault="00111910" w:rsidP="00111910">
      <w:pPr>
        <w:rPr>
          <w:sz w:val="16"/>
        </w:rPr>
      </w:pPr>
    </w:p>
    <w:p w14:paraId="18C7FECF" w14:textId="77777777" w:rsidR="00111910" w:rsidRPr="00E2724F" w:rsidRDefault="00111910" w:rsidP="00111910">
      <w:pPr>
        <w:pStyle w:val="Heading4"/>
      </w:pPr>
      <w:r>
        <w:t xml:space="preserve">Extinction - generic defense doesn’t apply. </w:t>
      </w:r>
    </w:p>
    <w:p w14:paraId="4B8719E0" w14:textId="77777777" w:rsidR="00111910" w:rsidRPr="00A10F89" w:rsidRDefault="00111910" w:rsidP="00111910">
      <w:r w:rsidRPr="00A10F89">
        <w:rPr>
          <w:rStyle w:val="Style13ptBold"/>
        </w:rPr>
        <w:t>Srivatsa 17</w:t>
      </w:r>
      <w:r>
        <w:t xml:space="preserve"> Kadiyali Srivatsa 1-12-2017 “</w:t>
      </w:r>
      <w:r w:rsidRPr="00587797">
        <w:t>Superbug Pandemics and How to Prevent Them</w:t>
      </w:r>
      <w:r>
        <w:t xml:space="preserve">” </w:t>
      </w:r>
      <w:hyperlink r:id="rId23"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18F87594" w14:textId="77777777" w:rsidR="00111910" w:rsidRDefault="00111910" w:rsidP="00111910">
      <w:pPr>
        <w:rPr>
          <w:rStyle w:val="Emphasis"/>
          <w:sz w:val="24"/>
        </w:rPr>
      </w:pPr>
      <w:r w:rsidRPr="00A10F89">
        <w:rPr>
          <w:rStyle w:val="StyleUnderline"/>
          <w:sz w:val="24"/>
        </w:rPr>
        <w:t xml:space="preserve">It is by now no secret that </w:t>
      </w:r>
      <w:r w:rsidRPr="00272531">
        <w:rPr>
          <w:rStyle w:val="StyleUnderline"/>
          <w:sz w:val="24"/>
          <w:highlight w:val="green"/>
        </w:rPr>
        <w:t>the</w:t>
      </w:r>
      <w:r w:rsidRPr="00A10F89">
        <w:rPr>
          <w:rStyle w:val="StyleUnderline"/>
          <w:sz w:val="24"/>
        </w:rPr>
        <w:t xml:space="preserve"> human </w:t>
      </w:r>
      <w:r w:rsidRPr="001B373A">
        <w:rPr>
          <w:rStyle w:val="StyleUnderline"/>
          <w:sz w:val="24"/>
          <w:highlight w:val="green"/>
        </w:rPr>
        <w:t>species is locked in a race</w:t>
      </w:r>
      <w:r w:rsidRPr="00A10F89">
        <w:rPr>
          <w:rStyle w:val="StyleUnderline"/>
          <w:sz w:val="24"/>
        </w:rPr>
        <w:t xml:space="preserve"> of its own making </w:t>
      </w:r>
      <w:r w:rsidRPr="001B373A">
        <w:rPr>
          <w:rStyle w:val="StyleUnderline"/>
          <w:sz w:val="24"/>
          <w:highlight w:val="green"/>
        </w:rPr>
        <w:t>with “</w:t>
      </w:r>
      <w:r w:rsidRPr="001B373A">
        <w:rPr>
          <w:rStyle w:val="StyleUnderline"/>
          <w:bCs/>
          <w:sz w:val="24"/>
          <w:highlight w:val="green"/>
        </w:rPr>
        <w:t>superbugs</w:t>
      </w:r>
      <w:r w:rsidRPr="001B373A">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1B373A">
        <w:rPr>
          <w:rStyle w:val="StyleUnderline"/>
          <w:sz w:val="24"/>
          <w:highlight w:val="green"/>
        </w:rPr>
        <w:t>an</w:t>
      </w:r>
      <w:r w:rsidRPr="00A10F89">
        <w:rPr>
          <w:rStyle w:val="StyleUnderline"/>
          <w:sz w:val="24"/>
        </w:rPr>
        <w:t xml:space="preserve"> </w:t>
      </w:r>
      <w:r w:rsidRPr="001B373A">
        <w:rPr>
          <w:rStyle w:val="Emphasis"/>
          <w:sz w:val="24"/>
          <w:highlight w:val="green"/>
        </w:rPr>
        <w:t>existential threat</w:t>
      </w:r>
      <w:r w:rsidRPr="00A10F89">
        <w:rPr>
          <w:rStyle w:val="StyleUnderline"/>
          <w:sz w:val="24"/>
        </w:rPr>
        <w:t xml:space="preserve"> largely </w:t>
      </w:r>
      <w:r w:rsidRPr="001B373A">
        <w:rPr>
          <w:rStyle w:val="StyleUnderline"/>
          <w:sz w:val="24"/>
          <w:highlight w:val="green"/>
        </w:rPr>
        <w:t>of its</w:t>
      </w:r>
      <w:r w:rsidRPr="00A10F89">
        <w:rPr>
          <w:rStyle w:val="StyleUnderline"/>
          <w:sz w:val="24"/>
        </w:rPr>
        <w:t xml:space="preserve"> </w:t>
      </w:r>
      <w:r w:rsidRPr="001B373A">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1B373A">
        <w:rPr>
          <w:rStyle w:val="StyleUnderline"/>
          <w:sz w:val="24"/>
          <w:highlight w:val="green"/>
        </w:rPr>
        <w:t>a</w:t>
      </w:r>
      <w:r w:rsidRPr="00A10F89">
        <w:rPr>
          <w:rStyle w:val="StyleUnderline"/>
          <w:sz w:val="24"/>
        </w:rPr>
        <w:t xml:space="preserve"> </w:t>
      </w:r>
      <w:r w:rsidRPr="001B373A">
        <w:rPr>
          <w:rStyle w:val="Emphasis"/>
          <w:sz w:val="24"/>
          <w:highlight w:val="green"/>
        </w:rPr>
        <w:t>high-probability, high-impact event</w:t>
      </w:r>
      <w:r w:rsidRPr="00A10F89">
        <w:rPr>
          <w:rStyle w:val="StyleUnderline"/>
          <w:sz w:val="24"/>
        </w:rPr>
        <w:t xml:space="preserve"> </w:t>
      </w:r>
      <w:r w:rsidRPr="00272531">
        <w:rPr>
          <w:rStyle w:val="StyleUnderline"/>
          <w:sz w:val="24"/>
        </w:rPr>
        <w:t xml:space="preserve">that people manage to </w:t>
      </w:r>
      <w:r w:rsidRPr="00272531">
        <w:rPr>
          <w:rStyle w:val="Emphasis"/>
          <w:sz w:val="24"/>
        </w:rPr>
        <w:t>ignore anyway</w:t>
      </w:r>
      <w:r w:rsidRPr="00272531">
        <w:rPr>
          <w:rStyle w:val="StyleUnderline"/>
          <w:sz w:val="24"/>
        </w:rPr>
        <w:t xml:space="preserve"> for a raft of </w:t>
      </w:r>
      <w:r w:rsidRPr="00272531">
        <w:rPr>
          <w:rStyle w:val="Emphasis"/>
          <w:sz w:val="24"/>
        </w:rPr>
        <w:t>social-psychological reasons</w:t>
      </w:r>
      <w:r w:rsidRPr="00A10F89">
        <w:rPr>
          <w:rStyle w:val="StyleUnderline"/>
          <w:sz w:val="24"/>
        </w:rPr>
        <w:t xml:space="preserve">.2 </w:t>
      </w:r>
      <w:r w:rsidRPr="001B373A">
        <w:rPr>
          <w:rStyle w:val="StyleUnderline"/>
          <w:sz w:val="24"/>
          <w:highlight w:val="green"/>
        </w:rPr>
        <w:t>A pandemic</w:t>
      </w:r>
      <w:r w:rsidRPr="00A10F89">
        <w:rPr>
          <w:rStyle w:val="StyleUnderline"/>
          <w:sz w:val="24"/>
        </w:rPr>
        <w:t xml:space="preserve"> is a quintessential gray rhino, for it </w:t>
      </w:r>
      <w:r w:rsidRPr="00272531">
        <w:rPr>
          <w:rStyle w:val="StyleUnderline"/>
          <w:sz w:val="24"/>
        </w:rPr>
        <w:t xml:space="preserve">is no longer </w:t>
      </w:r>
      <w:r w:rsidRPr="001B373A">
        <w:rPr>
          <w:rStyle w:val="StyleUnderline"/>
          <w:sz w:val="24"/>
          <w:highlight w:val="green"/>
        </w:rPr>
        <w:t xml:space="preserve">a matter of </w:t>
      </w:r>
      <w:r w:rsidRPr="00272531">
        <w:rPr>
          <w:rStyle w:val="StyleUnderline"/>
          <w:sz w:val="24"/>
        </w:rPr>
        <w:t xml:space="preserve">if but of </w:t>
      </w:r>
      <w:r w:rsidRPr="001B373A">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1B373A">
        <w:rPr>
          <w:rStyle w:val="Emphasis"/>
          <w:sz w:val="24"/>
          <w:highlight w:val="green"/>
        </w:rPr>
        <w:t>most predictable catastrophe in</w:t>
      </w:r>
      <w:r w:rsidRPr="00A10F89">
        <w:rPr>
          <w:rStyle w:val="StyleUnderline"/>
          <w:sz w:val="24"/>
        </w:rPr>
        <w:t xml:space="preserve"> the </w:t>
      </w:r>
      <w:r w:rsidRPr="001B373A">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w:t>
      </w:r>
      <w:r w:rsidRPr="00A10F89">
        <w:rPr>
          <w:rStyle w:val="StyleUnderline"/>
          <w:sz w:val="24"/>
        </w:rPr>
        <w:lastRenderedPageBreak/>
        <w:t xml:space="preserve">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1B373A">
        <w:rPr>
          <w:rStyle w:val="StyleUnderline"/>
          <w:sz w:val="24"/>
          <w:highlight w:val="green"/>
        </w:rPr>
        <w:t>hospitals</w:t>
      </w:r>
      <w:r w:rsidRPr="00A10F89">
        <w:rPr>
          <w:rStyle w:val="StyleUnderline"/>
          <w:sz w:val="24"/>
        </w:rPr>
        <w:t xml:space="preserve"> have </w:t>
      </w:r>
      <w:r w:rsidRPr="00664D81">
        <w:rPr>
          <w:rStyle w:val="StyleUnderline"/>
          <w:sz w:val="24"/>
        </w:rPr>
        <w:t xml:space="preserve">deployed antimicrobial products </w:t>
      </w:r>
      <w:r w:rsidRPr="001B373A">
        <w:rPr>
          <w:rStyle w:val="StyleUnderline"/>
          <w:sz w:val="24"/>
          <w:highlight w:val="green"/>
        </w:rPr>
        <w:t>on an industrial scale</w:t>
      </w:r>
      <w:r w:rsidRPr="00A10F89">
        <w:rPr>
          <w:rStyle w:val="StyleUnderline"/>
          <w:sz w:val="24"/>
        </w:rPr>
        <w:t xml:space="preserve"> for a long time now, the result being a sharp rise in iatrogenic bacterial illnesses. </w:t>
      </w:r>
      <w:r w:rsidRPr="00664D81">
        <w:rPr>
          <w:rStyle w:val="StyleUnderline"/>
          <w:sz w:val="24"/>
          <w:highlight w:val="green"/>
        </w:rPr>
        <w:t>Overuse</w:t>
      </w:r>
      <w:r w:rsidRPr="00A10F89">
        <w:rPr>
          <w:rStyle w:val="StyleUnderline"/>
          <w:sz w:val="24"/>
        </w:rPr>
        <w:t xml:space="preserve"> of antibiotics and commercial products containing them has </w:t>
      </w:r>
      <w:r w:rsidRPr="001B373A">
        <w:rPr>
          <w:rStyle w:val="StyleUnderline"/>
          <w:sz w:val="24"/>
          <w:highlight w:val="green"/>
        </w:rPr>
        <w:t>helped superbugs</w:t>
      </w:r>
      <w:r w:rsidRPr="00A10F89">
        <w:rPr>
          <w:rStyle w:val="StyleUnderline"/>
          <w:sz w:val="24"/>
        </w:rPr>
        <w:t xml:space="preserve"> to </w:t>
      </w:r>
      <w:r w:rsidRPr="001B373A">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664D81">
        <w:rPr>
          <w:rStyle w:val="Emphasis"/>
          <w:sz w:val="24"/>
        </w:rPr>
        <w:t>something as simple as</w:t>
      </w:r>
      <w:r w:rsidRPr="001B373A">
        <w:rPr>
          <w:rStyle w:val="Emphasis"/>
          <w:sz w:val="24"/>
          <w:highlight w:val="green"/>
        </w:rPr>
        <w:t xml:space="preserve"> a minor cut could</w:t>
      </w:r>
      <w:r w:rsidRPr="00A10F89">
        <w:rPr>
          <w:rStyle w:val="Emphasis"/>
          <w:sz w:val="24"/>
        </w:rPr>
        <w:t xml:space="preserve"> again </w:t>
      </w:r>
      <w:r w:rsidRPr="001B373A">
        <w:rPr>
          <w:rStyle w:val="Emphasis"/>
          <w:sz w:val="24"/>
          <w:highlight w:val="green"/>
        </w:rPr>
        <w:t>become life-threatening if</w:t>
      </w:r>
      <w:r w:rsidRPr="00A10F89">
        <w:rPr>
          <w:rStyle w:val="Emphasis"/>
          <w:sz w:val="24"/>
        </w:rPr>
        <w:t xml:space="preserve"> it becomes </w:t>
      </w:r>
      <w:r w:rsidRPr="001B373A">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w:t>
      </w:r>
      <w:r w:rsidRPr="0010630F">
        <w:rPr>
          <w:sz w:val="16"/>
        </w:rPr>
        <w:lastRenderedPageBreak/>
        <w:t xml:space="preserve">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w:t>
      </w:r>
      <w:r w:rsidRPr="0010630F">
        <w:rPr>
          <w:sz w:val="16"/>
        </w:rPr>
        <w:lastRenderedPageBreak/>
        <w:t xml:space="preserve">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1B373A">
        <w:rPr>
          <w:rStyle w:val="StyleUnderline"/>
          <w:bCs/>
          <w:sz w:val="24"/>
          <w:highlight w:val="green"/>
        </w:rPr>
        <w:t xml:space="preserve">WHO </w:t>
      </w:r>
      <w:r w:rsidRPr="0010630F">
        <w:rPr>
          <w:rStyle w:val="StyleUnderline"/>
          <w:bCs/>
          <w:sz w:val="24"/>
        </w:rPr>
        <w:t xml:space="preserve">is </w:t>
      </w:r>
      <w:r w:rsidRPr="00664D81">
        <w:rPr>
          <w:rStyle w:val="StyleUnderline"/>
          <w:bCs/>
          <w:sz w:val="24"/>
        </w:rPr>
        <w:t xml:space="preserve">under-resourced </w:t>
      </w:r>
      <w:r w:rsidRPr="0010630F">
        <w:rPr>
          <w:rStyle w:val="StyleUnderline"/>
          <w:bCs/>
          <w:sz w:val="24"/>
        </w:rPr>
        <w:t xml:space="preserve">for the problems it is meant to solve. </w:t>
      </w:r>
      <w:r w:rsidRPr="001B373A">
        <w:rPr>
          <w:rStyle w:val="StyleUnderline"/>
          <w:bCs/>
          <w:sz w:val="24"/>
          <w:highlight w:val="green"/>
        </w:rPr>
        <w:t>Funding comes from voluntary donations</w:t>
      </w:r>
      <w:r w:rsidRPr="0010630F">
        <w:rPr>
          <w:rStyle w:val="StyleUnderline"/>
          <w:bCs/>
          <w:sz w:val="24"/>
        </w:rPr>
        <w:t xml:space="preserve">, and there is </w:t>
      </w:r>
      <w:r w:rsidRPr="001B373A">
        <w:rPr>
          <w:rStyle w:val="StyleUnderline"/>
          <w:bCs/>
          <w:sz w:val="24"/>
          <w:highlight w:val="green"/>
        </w:rPr>
        <w:t xml:space="preserve">no mechanism by </w:t>
      </w:r>
      <w:r w:rsidRPr="00664D81">
        <w:rPr>
          <w:rStyle w:val="StyleUnderline"/>
          <w:bCs/>
          <w:sz w:val="24"/>
          <w:highlight w:val="green"/>
        </w:rPr>
        <w:t>which it can</w:t>
      </w:r>
      <w:r w:rsidRPr="0010630F">
        <w:rPr>
          <w:rStyle w:val="StyleUnderline"/>
          <w:bCs/>
          <w:sz w:val="24"/>
        </w:rPr>
        <w:t xml:space="preserve"> quickly </w:t>
      </w:r>
      <w:r w:rsidRPr="001B373A">
        <w:rPr>
          <w:rStyle w:val="StyleUnderline"/>
          <w:bCs/>
          <w:sz w:val="24"/>
          <w:highlight w:val="green"/>
        </w:rPr>
        <w:t xml:space="preserve">scale up </w:t>
      </w:r>
      <w:r w:rsidRPr="0010630F">
        <w:rPr>
          <w:rStyle w:val="StyleUnderline"/>
          <w:bCs/>
          <w:sz w:val="24"/>
        </w:rPr>
        <w:t xml:space="preserve">its efforts during an emergency. The </w:t>
      </w:r>
      <w:r w:rsidRPr="00664D81">
        <w:rPr>
          <w:rStyle w:val="StyleUnderline"/>
          <w:bCs/>
          <w:sz w:val="24"/>
        </w:rPr>
        <w:t xml:space="preserve">result is that its response to the next major disease outbreak is likely to be as 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t>
      </w:r>
      <w:r w:rsidRPr="0010630F">
        <w:rPr>
          <w:sz w:val="16"/>
        </w:rPr>
        <w:lastRenderedPageBreak/>
        <w:t xml:space="preserve">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664D81">
        <w:rPr>
          <w:rStyle w:val="Emphasis"/>
          <w:sz w:val="24"/>
        </w:rPr>
        <w:t>superbugs are evolving</w:t>
      </w:r>
      <w:r w:rsidRPr="00A10F89">
        <w:rPr>
          <w:rStyle w:val="Emphasis"/>
          <w:sz w:val="24"/>
        </w:rPr>
        <w:t xml:space="preserve">. Epidemiological </w:t>
      </w:r>
      <w:r w:rsidRPr="001B373A">
        <w:rPr>
          <w:rStyle w:val="Emphasis"/>
          <w:sz w:val="24"/>
          <w:highlight w:val="green"/>
        </w:rPr>
        <w:t xml:space="preserve">models </w:t>
      </w:r>
      <w:r w:rsidRPr="00A10F89">
        <w:rPr>
          <w:rStyle w:val="Emphasis"/>
          <w:sz w:val="24"/>
        </w:rPr>
        <w:t xml:space="preserve">now </w:t>
      </w:r>
      <w:r w:rsidRPr="001B373A">
        <w:rPr>
          <w:rStyle w:val="Emphasis"/>
          <w:sz w:val="24"/>
          <w:highlight w:val="green"/>
        </w:rPr>
        <w:t xml:space="preserve">predict </w:t>
      </w:r>
      <w:r w:rsidRPr="00A10F89">
        <w:rPr>
          <w:rStyle w:val="Emphasis"/>
          <w:sz w:val="24"/>
        </w:rPr>
        <w:t xml:space="preserve">how an algorithmic process of </w:t>
      </w:r>
      <w:r w:rsidRPr="001B373A">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1B373A">
        <w:rPr>
          <w:rStyle w:val="Emphasis"/>
          <w:sz w:val="24"/>
          <w:highlight w:val="green"/>
        </w:rPr>
        <w:t xml:space="preserve">move through </w:t>
      </w:r>
      <w:r w:rsidRPr="00664D81">
        <w:rPr>
          <w:rStyle w:val="Emphasis"/>
          <w:sz w:val="24"/>
        </w:rPr>
        <w:t>the modern world</w:t>
      </w:r>
      <w:r w:rsidRPr="00A10F89">
        <w:rPr>
          <w:rStyle w:val="Emphasis"/>
          <w:sz w:val="24"/>
        </w:rPr>
        <w:t xml:space="preserve">. </w:t>
      </w:r>
      <w:r w:rsidRPr="001B373A">
        <w:rPr>
          <w:rStyle w:val="Emphasis"/>
          <w:sz w:val="24"/>
          <w:highlight w:val="green"/>
        </w:rPr>
        <w:t xml:space="preserve">All urban centers </w:t>
      </w:r>
      <w:r w:rsidRPr="00A10F89">
        <w:rPr>
          <w:rStyle w:val="Emphasis"/>
          <w:sz w:val="24"/>
        </w:rPr>
        <w:t xml:space="preserve">around the entire globe </w:t>
      </w:r>
      <w:r w:rsidRPr="001B373A">
        <w:rPr>
          <w:rStyle w:val="Emphasis"/>
          <w:sz w:val="24"/>
          <w:highlight w:val="green"/>
        </w:rPr>
        <w:t xml:space="preserve">can </w:t>
      </w:r>
      <w:r w:rsidRPr="00664D81">
        <w:rPr>
          <w:rStyle w:val="Emphasis"/>
          <w:sz w:val="24"/>
          <w:highlight w:val="green"/>
        </w:rPr>
        <w:t>become</w:t>
      </w:r>
      <w:r w:rsidRPr="00664D81">
        <w:rPr>
          <w:rStyle w:val="Emphasis"/>
          <w:sz w:val="24"/>
        </w:rPr>
        <w:t xml:space="preserve"> </w:t>
      </w:r>
      <w:r w:rsidRPr="001B373A">
        <w:rPr>
          <w:rStyle w:val="Emphasis"/>
          <w:sz w:val="24"/>
          <w:highlight w:val="green"/>
        </w:rPr>
        <w:t xml:space="preserve">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1B373A">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1B373A">
        <w:rPr>
          <w:rStyle w:val="Emphasis"/>
          <w:sz w:val="24"/>
          <w:highlight w:val="green"/>
        </w:rPr>
        <w:t xml:space="preserve">could kill </w:t>
      </w:r>
      <w:r w:rsidRPr="00A10F89">
        <w:rPr>
          <w:rStyle w:val="Emphasis"/>
          <w:sz w:val="24"/>
        </w:rPr>
        <w:t xml:space="preserve">more than </w:t>
      </w:r>
      <w:r w:rsidRPr="001B373A">
        <w:rPr>
          <w:rStyle w:val="Emphasis"/>
          <w:sz w:val="24"/>
          <w:highlight w:val="green"/>
        </w:rPr>
        <w:t xml:space="preserve">33 million </w:t>
      </w:r>
      <w:r w:rsidRPr="00A10F89">
        <w:rPr>
          <w:rStyle w:val="Emphasis"/>
          <w:sz w:val="24"/>
        </w:rPr>
        <w:t xml:space="preserve">people </w:t>
      </w:r>
      <w:r w:rsidRPr="001B373A">
        <w:rPr>
          <w:rStyle w:val="Emphasis"/>
          <w:sz w:val="24"/>
          <w:highlight w:val="green"/>
        </w:rPr>
        <w:t xml:space="preserve">in </w:t>
      </w:r>
      <w:r w:rsidRPr="00A10F89">
        <w:rPr>
          <w:rStyle w:val="Emphasis"/>
          <w:sz w:val="24"/>
        </w:rPr>
        <w:t xml:space="preserve">250 </w:t>
      </w:r>
      <w:r w:rsidRPr="001B373A">
        <w:rPr>
          <w:rStyle w:val="Emphasis"/>
          <w:sz w:val="24"/>
          <w:highlight w:val="green"/>
        </w:rPr>
        <w:t>days</w:t>
      </w:r>
      <w:r w:rsidRPr="00A10F89">
        <w:rPr>
          <w:rStyle w:val="Emphasis"/>
          <w:sz w:val="24"/>
        </w:rPr>
        <w:t>.3</w:t>
      </w:r>
    </w:p>
    <w:p w14:paraId="0EC36205" w14:textId="77777777" w:rsidR="00111910" w:rsidRPr="00A10F89" w:rsidRDefault="00111910" w:rsidP="00111910">
      <w:pPr>
        <w:rPr>
          <w:b/>
          <w:iCs/>
          <w:u w:val="single"/>
          <w:bdr w:val="single" w:sz="18" w:space="0" w:color="auto"/>
        </w:rPr>
      </w:pPr>
    </w:p>
    <w:p w14:paraId="78941695" w14:textId="77777777" w:rsidR="00111910" w:rsidRDefault="00111910" w:rsidP="00111910">
      <w:pPr>
        <w:pStyle w:val="Heading4"/>
      </w:pPr>
      <w:r>
        <w:t xml:space="preserve">2] Pharma </w:t>
      </w:r>
      <w:r>
        <w:rPr>
          <w:u w:val="single"/>
        </w:rPr>
        <w:t>spills-over</w:t>
      </w:r>
      <w:r>
        <w:t xml:space="preserve"> – has cascading </w:t>
      </w:r>
      <w:r>
        <w:rPr>
          <w:u w:val="single"/>
        </w:rPr>
        <w:t>global impacts</w:t>
      </w:r>
      <w:r>
        <w:t xml:space="preserve"> that are necessary for </w:t>
      </w:r>
      <w:r>
        <w:rPr>
          <w:u w:val="single"/>
        </w:rPr>
        <w:t>human survival</w:t>
      </w:r>
      <w:r>
        <w:t>.</w:t>
      </w:r>
    </w:p>
    <w:p w14:paraId="643337E1" w14:textId="77777777" w:rsidR="00111910" w:rsidRPr="00CB1B2A" w:rsidRDefault="00111910" w:rsidP="00111910">
      <w:r w:rsidRPr="00CB1B2A">
        <w:rPr>
          <w:rStyle w:val="Style13ptBold"/>
        </w:rPr>
        <w:t>NAS 8</w:t>
      </w:r>
      <w:r>
        <w:t xml:space="preserve"> National Academy of Sciences 12-</w:t>
      </w:r>
      <w:r w:rsidRPr="00CB1B2A">
        <w:t>3-2008 “The Role of the Life Sciences in Transforming America's Future Summary of a Workshop”</w:t>
      </w:r>
      <w:r>
        <w:t xml:space="preserve"> //Re-cut by Elmer </w:t>
      </w:r>
    </w:p>
    <w:p w14:paraId="1BF3A65B" w14:textId="77777777" w:rsidR="00111910" w:rsidRDefault="00111910" w:rsidP="00111910">
      <w:pPr>
        <w:rPr>
          <w:u w:val="single"/>
        </w:rPr>
      </w:pPr>
      <w:r w:rsidRPr="00CB1B2A">
        <w:rPr>
          <w:u w:val="single"/>
        </w:rPr>
        <w:t xml:space="preserve">Fostering Industries to Counter Global Problems The </w:t>
      </w:r>
      <w:r w:rsidRPr="001B373A">
        <w:rPr>
          <w:highlight w:val="green"/>
          <w:u w:val="single"/>
        </w:rPr>
        <w:t>life sciences</w:t>
      </w:r>
      <w:r w:rsidRPr="00CB1B2A">
        <w:rPr>
          <w:u w:val="single"/>
        </w:rPr>
        <w:t xml:space="preserve"> </w:t>
      </w:r>
      <w:r w:rsidRPr="006047A2">
        <w:rPr>
          <w:u w:val="single"/>
        </w:rPr>
        <w:t>have applications in areas that range far beyond human health</w:t>
      </w:r>
      <w:r w:rsidRPr="00CB1B2A">
        <w:rPr>
          <w:u w:val="single"/>
        </w:rPr>
        <w:t xml:space="preserve">. Life-science based approaches could </w:t>
      </w:r>
      <w:r w:rsidRPr="001B373A">
        <w:rPr>
          <w:b/>
          <w:bCs/>
          <w:highlight w:val="green"/>
          <w:u w:val="single"/>
        </w:rPr>
        <w:t>contribute to advances in</w:t>
      </w:r>
      <w:r w:rsidRPr="00CB1B2A">
        <w:rPr>
          <w:u w:val="single"/>
        </w:rPr>
        <w:t xml:space="preserve"> many industries, from </w:t>
      </w:r>
      <w:r w:rsidRPr="001B373A">
        <w:rPr>
          <w:rStyle w:val="Emphasis"/>
          <w:sz w:val="24"/>
          <w:highlight w:val="green"/>
        </w:rPr>
        <w:t xml:space="preserve">energy </w:t>
      </w:r>
      <w:r w:rsidRPr="00664D81">
        <w:rPr>
          <w:rStyle w:val="Emphasis"/>
          <w:sz w:val="24"/>
        </w:rPr>
        <w:t>production</w:t>
      </w:r>
      <w:r w:rsidRPr="00664D81">
        <w:rPr>
          <w:u w:val="single"/>
        </w:rPr>
        <w:t xml:space="preserve"> </w:t>
      </w:r>
      <w:r w:rsidRPr="001B373A">
        <w:rPr>
          <w:highlight w:val="green"/>
          <w:u w:val="single"/>
        </w:rPr>
        <w:t xml:space="preserve">and </w:t>
      </w:r>
      <w:r w:rsidRPr="001B373A">
        <w:rPr>
          <w:rStyle w:val="Emphasis"/>
          <w:sz w:val="24"/>
          <w:highlight w:val="green"/>
        </w:rPr>
        <w:t xml:space="preserve">pollution </w:t>
      </w:r>
      <w:r w:rsidRPr="00664D81">
        <w:rPr>
          <w:rStyle w:val="Emphasis"/>
          <w:sz w:val="24"/>
        </w:rPr>
        <w:t>remediation</w:t>
      </w:r>
      <w:r w:rsidRPr="00CB1B2A">
        <w:rPr>
          <w:u w:val="single"/>
        </w:rPr>
        <w:t>, to clean manufacturing and the production of new biologically inspired materials. In fact, biological systems could provide the basis for new products, services and industries that we cannot yet imagine</w:t>
      </w:r>
      <w:r w:rsidRPr="0010630F">
        <w:rPr>
          <w:sz w:val="16"/>
        </w:rPr>
        <w:t xml:space="preserve">. Microbes are already producing biofuels and could, through further research, provide a major component of future energy supplies. Marine and terrestrial organisms extract carbon dioxide from the atmosphere, which suggests that </w:t>
      </w:r>
      <w:r w:rsidRPr="00CB1B2A">
        <w:rPr>
          <w:u w:val="single"/>
        </w:rPr>
        <w:t xml:space="preserve">biological systems could be used </w:t>
      </w:r>
      <w:r w:rsidRPr="001B373A">
        <w:rPr>
          <w:highlight w:val="green"/>
          <w:u w:val="single"/>
        </w:rPr>
        <w:t xml:space="preserve">to </w:t>
      </w:r>
      <w:r w:rsidRPr="00664D81">
        <w:rPr>
          <w:rStyle w:val="Emphasis"/>
          <w:sz w:val="24"/>
        </w:rPr>
        <w:t xml:space="preserve">help </w:t>
      </w:r>
      <w:r w:rsidRPr="001B373A">
        <w:rPr>
          <w:rStyle w:val="Emphasis"/>
          <w:sz w:val="24"/>
          <w:highlight w:val="green"/>
        </w:rPr>
        <w:t>manage climate change.</w:t>
      </w:r>
      <w:r w:rsidRPr="00CB1B2A">
        <w:rPr>
          <w:u w:val="single"/>
        </w:rPr>
        <w:t xml:space="preserve"> </w:t>
      </w:r>
      <w:r w:rsidRPr="0010630F">
        <w:rPr>
          <w:sz w:val="16"/>
        </w:rPr>
        <w:t xml:space="preserve">Study of the complex systems encountered in biology is decade, it is really just the beginning.” Advances in the underlying science of plant and animal breeding have been just as dramatic as the advances in genetic can put down a band of fertilizer, come back six months later, and plant seeds exactly on that row, reducing the need for fertilizer, pesticides, and other agricultural inputs. </w:t>
      </w:r>
      <w:r w:rsidRPr="00CB1B2A">
        <w:rPr>
          <w:u w:val="single"/>
        </w:rPr>
        <w:t xml:space="preserve">Fraley said that </w:t>
      </w:r>
      <w:r w:rsidRPr="006047A2">
        <w:rPr>
          <w:rStyle w:val="Emphasis"/>
          <w:sz w:val="24"/>
        </w:rPr>
        <w:t>the global agricultural system</w:t>
      </w:r>
      <w:r w:rsidRPr="006047A2">
        <w:rPr>
          <w:u w:val="single"/>
        </w:rPr>
        <w:t xml:space="preserve"> needs to adopt the goal of doubling the current yield of </w:t>
      </w:r>
      <w:r w:rsidRPr="006047A2">
        <w:rPr>
          <w:b/>
          <w:bCs/>
          <w:u w:val="single"/>
        </w:rPr>
        <w:t>crops while reducing key inputs like pesticides, fertilizers, and water</w:t>
      </w:r>
      <w:r w:rsidRPr="0010630F">
        <w:rPr>
          <w:b/>
          <w:bCs/>
          <w:u w:val="single"/>
        </w:rPr>
        <w:t xml:space="preserve"> </w:t>
      </w:r>
      <w:r w:rsidRPr="00CB1B2A">
        <w:rPr>
          <w:u w:val="single"/>
        </w:rPr>
        <w:t>by one third</w:t>
      </w:r>
      <w:r w:rsidRPr="0010630F">
        <w:rPr>
          <w:sz w:val="16"/>
        </w:rPr>
        <w:t xml:space="preserve">. “It is more important than putting a man on the moon,” he said. Doubling agricultural yields would “change the world.” Another billion people will join the middle class </w:t>
      </w:r>
      <w:r w:rsidRPr="0010630F">
        <w:rPr>
          <w:sz w:val="16"/>
        </w:rPr>
        <w:lastRenderedPageBreak/>
        <w:t xml:space="preserve">over the next decade just in India and China as economies continue to grow. </w:t>
      </w:r>
      <w:r w:rsidRPr="00CB1B2A">
        <w:rPr>
          <w:u w:val="single"/>
        </w:rPr>
        <w:t xml:space="preserve">And </w:t>
      </w:r>
      <w:r w:rsidRPr="00CB1B2A">
        <w:rPr>
          <w:rStyle w:val="Emphasis"/>
          <w:sz w:val="24"/>
        </w:rPr>
        <w:t>all people need and deserve secure access to food supplies</w:t>
      </w:r>
      <w:r w:rsidRPr="00CB1B2A">
        <w:rPr>
          <w:u w:val="single"/>
        </w:rPr>
        <w:t xml:space="preserve">. Continued progress will require both </w:t>
      </w:r>
      <w:r w:rsidRPr="00CB1B2A">
        <w:rPr>
          <w:rStyle w:val="Emphasis"/>
          <w:sz w:val="24"/>
        </w:rPr>
        <w:t>basic and applied research</w:t>
      </w:r>
      <w:r w:rsidRPr="00CB1B2A">
        <w:rPr>
          <w:u w:val="single"/>
        </w:rPr>
        <w:t xml:space="preserve">, </w:t>
      </w:r>
      <w:r w:rsidRPr="0010630F">
        <w:rPr>
          <w:sz w:val="16"/>
        </w:rPr>
        <w:t xml:space="preserve">The evolution of life “put earth under new management,” Collins said. Understanding the future state of the planet will require understanding the biological systems that have shaped the planet. Many of these biological systems are found in the oceans, which cover 70 percent of the earth’s surface and have a crucial impact on weather, climate, and the composition of the atmosphere. </w:t>
      </w:r>
      <w:r w:rsidRPr="00CB1B2A">
        <w:rPr>
          <w:u w:val="single"/>
        </w:rPr>
        <w:t xml:space="preserve">In the past decade, </w:t>
      </w:r>
      <w:r w:rsidRPr="001B373A">
        <w:rPr>
          <w:highlight w:val="green"/>
          <w:u w:val="single"/>
        </w:rPr>
        <w:t>new tools</w:t>
      </w:r>
      <w:r w:rsidRPr="00CB1B2A">
        <w:rPr>
          <w:u w:val="single"/>
        </w:rPr>
        <w:t xml:space="preserve"> have become available to </w:t>
      </w:r>
      <w:r w:rsidRPr="001B373A">
        <w:rPr>
          <w:highlight w:val="green"/>
          <w:u w:val="single"/>
        </w:rPr>
        <w:t>explore</w:t>
      </w:r>
      <w:r w:rsidRPr="00CB1B2A">
        <w:rPr>
          <w:u w:val="single"/>
        </w:rPr>
        <w:t xml:space="preserve"> the </w:t>
      </w:r>
      <w:r w:rsidRPr="001B373A">
        <w:rPr>
          <w:highlight w:val="green"/>
          <w:u w:val="single"/>
        </w:rPr>
        <w:t>microbial processes that</w:t>
      </w:r>
      <w:r w:rsidRPr="00CB1B2A">
        <w:rPr>
          <w:u w:val="single"/>
        </w:rPr>
        <w:t xml:space="preserve"> </w:t>
      </w:r>
      <w:r w:rsidRPr="001B373A">
        <w:rPr>
          <w:highlight w:val="green"/>
          <w:u w:val="single"/>
        </w:rPr>
        <w:t xml:space="preserve">drive the </w:t>
      </w:r>
      <w:r w:rsidRPr="006047A2">
        <w:rPr>
          <w:b/>
          <w:bCs/>
          <w:u w:val="single"/>
        </w:rPr>
        <w:t xml:space="preserve">chemistry of the </w:t>
      </w:r>
      <w:r w:rsidRPr="001B373A">
        <w:rPr>
          <w:b/>
          <w:bCs/>
          <w:highlight w:val="green"/>
          <w:u w:val="single"/>
        </w:rPr>
        <w:t>oceans</w:t>
      </w:r>
      <w:r w:rsidRPr="00CB1B2A">
        <w:rPr>
          <w:u w:val="single"/>
        </w:rPr>
        <w:t xml:space="preserve">, observed David Kingsbury, Chief Program Officer for Science at the Gordon and Betty Moore Foundation. </w:t>
      </w:r>
      <w:r w:rsidRPr="001B373A">
        <w:rPr>
          <w:highlight w:val="green"/>
          <w:u w:val="single"/>
        </w:rPr>
        <w:t xml:space="preserve">These </w:t>
      </w:r>
      <w:r w:rsidRPr="00CB1B2A">
        <w:rPr>
          <w:u w:val="single"/>
        </w:rPr>
        <w:t xml:space="preserve">technologies have </w:t>
      </w:r>
      <w:r w:rsidRPr="001B373A">
        <w:rPr>
          <w:highlight w:val="green"/>
          <w:u w:val="single"/>
        </w:rPr>
        <w:t>reveal</w:t>
      </w:r>
      <w:r w:rsidRPr="006047A2">
        <w:rPr>
          <w:u w:val="single"/>
        </w:rPr>
        <w:t>ed</w:t>
      </w:r>
      <w:r w:rsidRPr="00CB1B2A">
        <w:rPr>
          <w:u w:val="single"/>
        </w:rPr>
        <w:t xml:space="preserve"> that a large proportion of </w:t>
      </w:r>
      <w:r w:rsidRPr="00CB1B2A">
        <w:rPr>
          <w:rStyle w:val="Emphasis"/>
          <w:sz w:val="24"/>
        </w:rPr>
        <w:t>the planet’s</w:t>
      </w:r>
      <w:r w:rsidRPr="001B373A">
        <w:rPr>
          <w:rStyle w:val="Emphasis"/>
          <w:sz w:val="24"/>
          <w:highlight w:val="green"/>
        </w:rPr>
        <w:t xml:space="preserve"> genetic diversity</w:t>
      </w:r>
      <w:r w:rsidRPr="00CB1B2A">
        <w:rPr>
          <w:u w:val="single"/>
        </w:rPr>
        <w:t xml:space="preserve"> resides in the oceans. In addition, many organisms in the oceans readily exchange genes, creating evolutionary forces that can have global effects. </w:t>
      </w:r>
      <w:r w:rsidRPr="0010630F">
        <w:rPr>
          <w:u w:val="single"/>
        </w:rPr>
        <w:t>The oceans are currently under great stress</w:t>
      </w:r>
      <w:r w:rsidRPr="0010630F">
        <w:rPr>
          <w:sz w:val="16"/>
        </w:rPr>
        <w:t>, Kingsbury pointed out. Nutrient runoff from agriculture is helping to create huge and expanding “dead zones” where oxygen levels are too low to sustain life. Toxic algal blooms are occurring with higher frequency in areas where they have not been seen in the past.</w:t>
      </w:r>
      <w:r w:rsidRPr="00CB1B2A">
        <w:rPr>
          <w:u w:val="single"/>
        </w:rPr>
        <w:t xml:space="preserve"> Exploitation of ocean resources is disrupting ecological balances that have formed over many millions of years. Human-induced changes in the chemistry of the atmosphere are changing the chemistry of the oceans, with potentially catastrophic consequences. “</w:t>
      </w:r>
      <w:r w:rsidRPr="001B373A">
        <w:rPr>
          <w:rStyle w:val="Emphasis"/>
          <w:sz w:val="24"/>
          <w:highlight w:val="green"/>
        </w:rPr>
        <w:t xml:space="preserve">If </w:t>
      </w:r>
      <w:r w:rsidRPr="006047A2">
        <w:rPr>
          <w:rStyle w:val="Emphasis"/>
          <w:sz w:val="24"/>
        </w:rPr>
        <w:t xml:space="preserve">we are </w:t>
      </w:r>
      <w:r w:rsidRPr="001B373A">
        <w:rPr>
          <w:rStyle w:val="Emphasis"/>
          <w:sz w:val="24"/>
          <w:highlight w:val="green"/>
        </w:rPr>
        <w:t xml:space="preserve">not careful, </w:t>
      </w:r>
      <w:r w:rsidRPr="006047A2">
        <w:rPr>
          <w:rStyle w:val="Emphasis"/>
          <w:sz w:val="24"/>
        </w:rPr>
        <w:t xml:space="preserve">we are </w:t>
      </w:r>
      <w:r w:rsidRPr="001B373A">
        <w:rPr>
          <w:rStyle w:val="Emphasis"/>
          <w:sz w:val="24"/>
          <w:highlight w:val="green"/>
        </w:rPr>
        <w:t>no</w:t>
      </w:r>
      <w:r w:rsidRPr="006047A2">
        <w:rPr>
          <w:rStyle w:val="Emphasis"/>
          <w:sz w:val="24"/>
        </w:rPr>
        <w:t>t</w:t>
      </w:r>
      <w:r w:rsidRPr="001B373A">
        <w:rPr>
          <w:rStyle w:val="Emphasis"/>
          <w:sz w:val="24"/>
          <w:highlight w:val="green"/>
        </w:rPr>
        <w:t xml:space="preserve"> </w:t>
      </w:r>
      <w:r w:rsidRPr="006047A2">
        <w:rPr>
          <w:rStyle w:val="Emphasis"/>
          <w:sz w:val="24"/>
        </w:rPr>
        <w:t xml:space="preserve">going to have a </w:t>
      </w:r>
      <w:r w:rsidRPr="001B373A">
        <w:rPr>
          <w:rStyle w:val="Emphasis"/>
          <w:sz w:val="24"/>
          <w:highlight w:val="green"/>
        </w:rPr>
        <w:t xml:space="preserve">sustainable </w:t>
      </w:r>
      <w:r w:rsidRPr="006047A2">
        <w:rPr>
          <w:rStyle w:val="Emphasis"/>
          <w:sz w:val="24"/>
          <w:highlight w:val="green"/>
        </w:rPr>
        <w:t>planet</w:t>
      </w:r>
      <w:r w:rsidRPr="006047A2">
        <w:rPr>
          <w:rStyle w:val="Emphasis"/>
          <w:sz w:val="24"/>
        </w:rPr>
        <w:t xml:space="preserve"> to live on,</w:t>
      </w:r>
      <w:r w:rsidRPr="00CB1B2A">
        <w:rPr>
          <w:u w:val="single"/>
        </w:rPr>
        <w:t>” said Kingsbury. Only by understanding the basic biological processes at work in the oceans can humans live sustainably on earth.</w:t>
      </w:r>
    </w:p>
    <w:p w14:paraId="6D41AEF2" w14:textId="77777777" w:rsidR="00111910" w:rsidRDefault="00111910" w:rsidP="00111910">
      <w:pPr>
        <w:rPr>
          <w:u w:val="single"/>
        </w:rPr>
      </w:pPr>
    </w:p>
    <w:p w14:paraId="2D1D6F8B" w14:textId="77777777" w:rsidR="00111910" w:rsidRDefault="00111910" w:rsidP="00111910">
      <w:pPr>
        <w:rPr>
          <w:u w:val="single"/>
        </w:rPr>
      </w:pPr>
    </w:p>
    <w:p w14:paraId="5D4CE4B6" w14:textId="77777777" w:rsidR="00111910" w:rsidRDefault="00111910" w:rsidP="00111910">
      <w:pPr>
        <w:rPr>
          <w:u w:val="single"/>
        </w:rPr>
      </w:pPr>
    </w:p>
    <w:p w14:paraId="69EF0350" w14:textId="77777777" w:rsidR="00111910" w:rsidRDefault="00111910" w:rsidP="00111910">
      <w:pPr>
        <w:pStyle w:val="Heading3"/>
      </w:pPr>
      <w:r>
        <w:lastRenderedPageBreak/>
        <w:t>1AC: Plan</w:t>
      </w:r>
    </w:p>
    <w:p w14:paraId="115F152B" w14:textId="77777777" w:rsidR="00111910" w:rsidRDefault="00111910" w:rsidP="00111910">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 </w:t>
      </w:r>
    </w:p>
    <w:p w14:paraId="07BBC4D4" w14:textId="77777777" w:rsidR="00111910" w:rsidRPr="006C53E1" w:rsidRDefault="00111910" w:rsidP="00111910">
      <w:pPr>
        <w:pStyle w:val="Heading4"/>
      </w:pPr>
      <w:r>
        <w:t xml:space="preserve">The Plan </w:t>
      </w:r>
      <w:r>
        <w:rPr>
          <w:u w:val="single"/>
        </w:rPr>
        <w:t>solves Evergreening</w:t>
      </w:r>
      <w:r>
        <w:t>.</w:t>
      </w:r>
    </w:p>
    <w:p w14:paraId="497AA0F4" w14:textId="77777777" w:rsidR="00111910" w:rsidRPr="005B38BB" w:rsidRDefault="00111910" w:rsidP="00111910">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4"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007D835E" w14:textId="77777777" w:rsidR="00111910" w:rsidRDefault="00111910" w:rsidP="00111910">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6A254EA4" w14:textId="77777777" w:rsidR="00111910" w:rsidRDefault="00111910" w:rsidP="00111910">
      <w:pPr>
        <w:pStyle w:val="Heading4"/>
      </w:pPr>
      <w:r>
        <w:lastRenderedPageBreak/>
        <w:t xml:space="preserve">Expanding breadth of Pharma Innovation into </w:t>
      </w:r>
      <w:r>
        <w:rPr>
          <w:u w:val="single"/>
        </w:rPr>
        <w:t>neglected diseases</w:t>
      </w:r>
      <w:r>
        <w:t xml:space="preserve"> results in </w:t>
      </w:r>
      <w:r>
        <w:rPr>
          <w:u w:val="single"/>
        </w:rPr>
        <w:t>global linkages</w:t>
      </w:r>
      <w:r>
        <w:t xml:space="preserve"> that revitalizes </w:t>
      </w:r>
      <w:r>
        <w:rPr>
          <w:u w:val="single"/>
        </w:rPr>
        <w:t>global health diplomacy</w:t>
      </w:r>
      <w:r>
        <w:t>.</w:t>
      </w:r>
    </w:p>
    <w:p w14:paraId="3446CAD6" w14:textId="77777777" w:rsidR="00111910" w:rsidRPr="00CB1B2A" w:rsidRDefault="00111910" w:rsidP="00111910">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1AE05035" w14:textId="77777777" w:rsidR="00111910" w:rsidRPr="009B50D5" w:rsidRDefault="00111910" w:rsidP="00111910">
      <w:pPr>
        <w:rPr>
          <w:sz w:val="16"/>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evi- dence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1B373A">
        <w:rPr>
          <w:rStyle w:val="Emphasis"/>
          <w:sz w:val="24"/>
          <w:highlight w:val="green"/>
        </w:rPr>
        <w:t>r</w:t>
      </w:r>
      <w:r w:rsidRPr="00CB1B2A">
        <w:rPr>
          <w:rStyle w:val="Emphasis"/>
          <w:sz w:val="24"/>
        </w:rPr>
        <w:t xml:space="preserve">esearch </w:t>
      </w:r>
      <w:r w:rsidRPr="001B373A">
        <w:rPr>
          <w:rStyle w:val="Emphasis"/>
          <w:sz w:val="24"/>
          <w:highlight w:val="green"/>
        </w:rPr>
        <w:t>and d</w:t>
      </w:r>
      <w:r w:rsidRPr="00CB1B2A">
        <w:rPr>
          <w:rStyle w:val="Emphasis"/>
          <w:sz w:val="24"/>
        </w:rPr>
        <w:t>evelopment agenda</w:t>
      </w:r>
      <w:r w:rsidRPr="00CB1B2A">
        <w:rPr>
          <w:sz w:val="16"/>
        </w:rPr>
        <w:t xml:space="preserve"> </w:t>
      </w:r>
      <w:r w:rsidRPr="001B373A">
        <w:rPr>
          <w:rStyle w:val="StyleUnderline"/>
          <w:sz w:val="24"/>
          <w:highlight w:val="green"/>
        </w:rPr>
        <w:t>for</w:t>
      </w:r>
      <w:r w:rsidRPr="00CB1B2A">
        <w:rPr>
          <w:sz w:val="16"/>
        </w:rPr>
        <w:t xml:space="preserve"> the </w:t>
      </w:r>
      <w:r w:rsidRPr="001B373A">
        <w:rPr>
          <w:rStyle w:val="StyleUnderline"/>
          <w:bCs/>
          <w:sz w:val="24"/>
          <w:highlight w:val="green"/>
        </w:rPr>
        <w:t>NTDs</w:t>
      </w:r>
      <w:r w:rsidRPr="001B373A">
        <w:rPr>
          <w:rStyle w:val="StyleUnderline"/>
          <w:sz w:val="24"/>
          <w:highlight w:val="green"/>
        </w:rPr>
        <w:t xml:space="preserve"> in the U</w:t>
      </w:r>
      <w:r w:rsidRPr="00CB1B2A">
        <w:rPr>
          <w:rStyle w:val="StyleUnderline"/>
          <w:sz w:val="24"/>
        </w:rPr>
        <w:t xml:space="preserve">nited </w:t>
      </w:r>
      <w:r w:rsidRPr="001B373A">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tients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1B373A">
        <w:rPr>
          <w:rStyle w:val="StyleUnderline"/>
          <w:sz w:val="24"/>
          <w:highlight w:val="green"/>
        </w:rPr>
        <w:t xml:space="preserve">need </w:t>
      </w:r>
      <w:r w:rsidRPr="001B373A">
        <w:rPr>
          <w:rStyle w:val="Emphasis"/>
          <w:sz w:val="24"/>
          <w:highlight w:val="green"/>
        </w:rPr>
        <w:t>new</w:t>
      </w:r>
      <w:r w:rsidRPr="00CB1B2A">
        <w:rPr>
          <w:rStyle w:val="Emphasis"/>
          <w:sz w:val="24"/>
        </w:rPr>
        <w:t xml:space="preserve"> and improved </w:t>
      </w:r>
      <w:r w:rsidRPr="001B373A">
        <w:rPr>
          <w:rStyle w:val="Emphasis"/>
          <w:sz w:val="24"/>
          <w:highlight w:val="green"/>
        </w:rPr>
        <w:t xml:space="preserve">treatments </w:t>
      </w:r>
      <w:r w:rsidRPr="00D35431">
        <w:rPr>
          <w:rStyle w:val="Emphasis"/>
          <w:sz w:val="24"/>
        </w:rPr>
        <w:t>and vaccines</w:t>
      </w:r>
      <w:r w:rsidRPr="00CB1B2A">
        <w:rPr>
          <w:sz w:val="16"/>
        </w:rPr>
        <w:t xml:space="preserve">. </w:t>
      </w:r>
      <w:r w:rsidRPr="00CB1B2A">
        <w:rPr>
          <w:rStyle w:val="StyleUnderline"/>
          <w:sz w:val="24"/>
        </w:rPr>
        <w:t xml:space="preserve">Because the </w:t>
      </w:r>
      <w:r w:rsidRPr="00D35431">
        <w:rPr>
          <w:rStyle w:val="StyleUnderline"/>
          <w:sz w:val="24"/>
        </w:rPr>
        <w:t xml:space="preserve">NTDs are poverty-related diseases, they often </w:t>
      </w:r>
      <w:r w:rsidRPr="00D35431">
        <w:rPr>
          <w:rStyle w:val="Emphasis"/>
          <w:sz w:val="24"/>
        </w:rPr>
        <w:t>fly below the radar</w:t>
      </w:r>
      <w:r w:rsidRPr="00D35431">
        <w:rPr>
          <w:rStyle w:val="StyleUnderline"/>
          <w:sz w:val="24"/>
        </w:rPr>
        <w:t xml:space="preserve"> screen of the major pharmaceutical companies </w:t>
      </w:r>
      <w:r w:rsidRPr="001B373A">
        <w:rPr>
          <w:rStyle w:val="StyleUnderline"/>
          <w:sz w:val="24"/>
          <w:highlight w:val="green"/>
        </w:rPr>
        <w:t xml:space="preserve">and are </w:t>
      </w:r>
      <w:r w:rsidRPr="001B373A">
        <w:rPr>
          <w:rStyle w:val="Emphasis"/>
          <w:sz w:val="24"/>
          <w:highlight w:val="green"/>
        </w:rPr>
        <w:t>not prioritized</w:t>
      </w:r>
      <w:r w:rsidRPr="001B373A">
        <w:rPr>
          <w:sz w:val="16"/>
          <w:highlight w:val="green"/>
        </w:rPr>
        <w:t xml:space="preserve">. </w:t>
      </w:r>
      <w:r w:rsidRPr="00D35431">
        <w:rPr>
          <w:rStyle w:val="StyleUnderline"/>
          <w:sz w:val="24"/>
        </w:rPr>
        <w:t xml:space="preserve">Thus, the drugs used to treat these illnesses are </w:t>
      </w:r>
      <w:r w:rsidRPr="00D35431">
        <w:rPr>
          <w:rStyle w:val="Emphasis"/>
          <w:sz w:val="24"/>
        </w:rPr>
        <w:t>not widely available</w:t>
      </w:r>
      <w:r w:rsidRPr="00D35431">
        <w:rPr>
          <w:sz w:val="16"/>
        </w:rPr>
        <w:t>, so typically the CDC has to be contacted in order to acces</w:t>
      </w:r>
      <w:r w:rsidRPr="00CB1B2A">
        <w:rPr>
          <w:sz w:val="16"/>
        </w:rPr>
        <w:t xml:space="preserve">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The Geneva-based Drugs pharmaceutical for Neglected Diseases Initiative is leading efforts to de- companies have velop new and safer Chagas disease medicines [60], while shown little or modest at our National School of Tropical Medicine the Sab in interest in American Vaccine Institute and Texas Childrens Hospital Center for NTDs. As a result, new Vaccine Development (Sabin PDP) is working to develop products are being a therapeutic vaccine that could be used alongside exist- developed in the ing treatments [61]. These efforts rely on major philan- nonprofit sector. thropic donors. In our case at the Sabin PDP, they include the Kleberg Foundation, the Carlos Slim Foundation, the Southwest Electronic Energy Medical Research Institute, and Texas Childrens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live in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w:t>
      </w:r>
      <w:r w:rsidRPr="00860251">
        <w:rPr>
          <w:rStyle w:val="Emphasis"/>
          <w:sz w:val="24"/>
        </w:rPr>
        <w:lastRenderedPageBreak/>
        <w:t xml:space="preserve">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leastadvantaged members of the worlds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worlds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worlds largest numbers of leprosy cases. This disease can also be attacked through MDA using a multidrug therapy regimen. WHO does not present information on China, either because it has not been determined or is unavailable.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previ- ------------------- ously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MillenThe current status of access to essential medicines for people living in poverty and with NTDs among the G20 countries and </w:t>
      </w:r>
      <w:r w:rsidRPr="00860251">
        <w:rPr>
          <w:sz w:val="16"/>
        </w:rPr>
        <w:lastRenderedPageBreak/>
        <w:t xml:space="preserve">Nigeria can be summarized as abysmal. The G20 145 nium Development Goals, with a focus on protecting the health of the worlds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trematodiases—there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Of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worstperforming countries were China and Japan. However, in 2013 the Japanese government, together with Japans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years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w:t>
      </w:r>
      <w:r w:rsidRPr="00860251">
        <w:rPr>
          <w:sz w:val="16"/>
        </w:rPr>
        <w:lastRenderedPageBreak/>
        <w:t xml:space="preserve">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Re:Search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world s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 xml:space="preserve">with </w:t>
      </w:r>
      <w:r w:rsidRPr="00860251">
        <w:rPr>
          <w:rStyle w:val="StyleUnderline"/>
          <w:sz w:val="24"/>
        </w:rPr>
        <w:lastRenderedPageBreak/>
        <w:t>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1B373A">
        <w:rPr>
          <w:rStyle w:val="StyleUnderline"/>
          <w:sz w:val="24"/>
          <w:highlight w:val="green"/>
        </w:rPr>
        <w:t>the worlds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D35431">
        <w:rPr>
          <w:rStyle w:val="StyleUnderline"/>
          <w:sz w:val="24"/>
        </w:rPr>
        <w:t>need increasingly to recognize the hidden burden</w:t>
      </w:r>
      <w:r w:rsidRPr="00CB1B2A">
        <w:rPr>
          <w:rStyle w:val="StyleUnderline"/>
          <w:sz w:val="24"/>
        </w:rPr>
        <w:t xml:space="preserve"> of neglected diseases</w:t>
      </w:r>
      <w:r w:rsidRPr="00CB1B2A">
        <w:rPr>
          <w:sz w:val="16"/>
        </w:rPr>
        <w:t xml:space="preserve"> among the poor living in wealthy countries. As a first step, we must </w:t>
      </w:r>
      <w:r w:rsidRPr="001B373A">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D35431">
        <w:rPr>
          <w:rStyle w:val="Emphasis"/>
          <w:sz w:val="24"/>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D35431">
        <w:rPr>
          <w:rStyle w:val="Emphasis"/>
          <w:sz w:val="24"/>
          <w:highlight w:val="green"/>
        </w:rPr>
        <w:t>scientific</w:t>
      </w:r>
      <w:r w:rsidRPr="00D35431">
        <w:rPr>
          <w:rStyle w:val="Emphasis"/>
          <w:sz w:val="24"/>
        </w:rPr>
        <w:t xml:space="preserve"> </w:t>
      </w:r>
      <w:r w:rsidRPr="001B373A">
        <w:rPr>
          <w:rStyle w:val="Emphasis"/>
          <w:sz w:val="24"/>
          <w:highlight w:val="green"/>
        </w:rPr>
        <w:t>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1B373A">
        <w:rPr>
          <w:rStyle w:val="Emphasis"/>
          <w:sz w:val="24"/>
          <w:highlight w:val="green"/>
        </w:rPr>
        <w:t>toward</w:t>
      </w:r>
      <w:r w:rsidRPr="00CB1B2A">
        <w:rPr>
          <w:rStyle w:val="Emphasis"/>
          <w:sz w:val="24"/>
        </w:rPr>
        <w:t xml:space="preserve"> </w:t>
      </w:r>
      <w:r w:rsidRPr="001B373A">
        <w:rPr>
          <w:rStyle w:val="Emphasis"/>
          <w:sz w:val="24"/>
          <w:highlight w:val="green"/>
        </w:rPr>
        <w:t xml:space="preserve">reducing </w:t>
      </w:r>
      <w:r w:rsidRPr="00D35431">
        <w:rPr>
          <w:rStyle w:val="Emphasis"/>
          <w:sz w:val="24"/>
        </w:rPr>
        <w:t xml:space="preserve">endemic </w:t>
      </w:r>
      <w:r w:rsidRPr="001B373A">
        <w:rPr>
          <w:rStyle w:val="Emphasis"/>
          <w:sz w:val="24"/>
          <w:highlight w:val="green"/>
        </w:rPr>
        <w:t>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tre- mendous expertise in MDA for NTDs and could provide Africa with valuable advice in this area. China was the first country to eliminate LF and has achieved successes in re- ducing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B373A">
        <w:rPr>
          <w:rStyle w:val="StyleUnderline"/>
          <w:sz w:val="24"/>
          <w:highlight w:val="green"/>
        </w:rPr>
        <w:t xml:space="preserve">could result in </w:t>
      </w:r>
      <w:r w:rsidRPr="00D35431">
        <w:rPr>
          <w:rStyle w:val="Emphasis"/>
          <w:sz w:val="24"/>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1B373A">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Programme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Gostin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1B373A">
        <w:rPr>
          <w:rStyle w:val="Emphasis"/>
          <w:sz w:val="24"/>
          <w:highlight w:val="green"/>
        </w:rPr>
        <w:t xml:space="preserve">the US </w:t>
      </w:r>
      <w:r w:rsidRPr="00D35431">
        <w:rPr>
          <w:rStyle w:val="Emphasis"/>
          <w:sz w:val="24"/>
        </w:rPr>
        <w:t>government</w:t>
      </w:r>
      <w:r w:rsidRPr="00CB1B2A">
        <w:rPr>
          <w:sz w:val="16"/>
        </w:rPr>
        <w:t xml:space="preserve"> </w:t>
      </w:r>
      <w:r w:rsidRPr="00CB1B2A">
        <w:rPr>
          <w:rStyle w:val="StyleUnderline"/>
          <w:sz w:val="24"/>
        </w:rPr>
        <w:t xml:space="preserve">conducted </w:t>
      </w:r>
      <w:r w:rsidRPr="001B373A">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w:t>
      </w:r>
      <w:r w:rsidRPr="00CB1B2A">
        <w:rPr>
          <w:sz w:val="16"/>
        </w:rPr>
        <w:lastRenderedPageBreak/>
        <w:t xml:space="preserve">Lancet Commission identifies four key messages and actions: (1) the substantial economic return on investing in health, which </w:t>
      </w:r>
      <w:r w:rsidRPr="001B373A">
        <w:rPr>
          <w:rStyle w:val="StyleUnderline"/>
          <w:sz w:val="24"/>
          <w:highlight w:val="green"/>
        </w:rPr>
        <w:t>can</w:t>
      </w:r>
      <w:r w:rsidRPr="00CB1B2A">
        <w:rPr>
          <w:sz w:val="16"/>
        </w:rPr>
        <w:t xml:space="preserve"> be as much as 24% in low- and middle-income countries; (2) implementation of a “grand convergence” in global health through </w:t>
      </w:r>
      <w:r w:rsidRPr="001B373A">
        <w:rPr>
          <w:rStyle w:val="Emphasis"/>
          <w:sz w:val="24"/>
          <w:highlight w:val="green"/>
        </w:rPr>
        <w:t>scale-up</w:t>
      </w:r>
      <w:r w:rsidRPr="00CB1B2A">
        <w:rPr>
          <w:rStyle w:val="Emphasis"/>
          <w:sz w:val="24"/>
        </w:rPr>
        <w:t xml:space="preserve"> of </w:t>
      </w:r>
      <w:r w:rsidRPr="001B373A">
        <w:rPr>
          <w:rStyle w:val="Emphasis"/>
          <w:sz w:val="24"/>
          <w:highlight w:val="green"/>
        </w:rPr>
        <w:t>health tech</w:t>
      </w:r>
      <w:r w:rsidRPr="00CB1B2A">
        <w:rPr>
          <w:rStyle w:val="Emphasis"/>
          <w:sz w:val="24"/>
        </w:rPr>
        <w:t>nologies</w:t>
      </w:r>
      <w:r w:rsidRPr="00CB1B2A">
        <w:rPr>
          <w:sz w:val="16"/>
        </w:rPr>
        <w:t xml:space="preserve"> </w:t>
      </w:r>
      <w:r w:rsidRPr="00D35431">
        <w:rPr>
          <w:rStyle w:val="StyleUnderline"/>
          <w:sz w:val="24"/>
        </w:rPr>
        <w:t xml:space="preserve">and </w:t>
      </w:r>
      <w:r w:rsidRPr="001B373A">
        <w:rPr>
          <w:rStyle w:val="Emphasis"/>
          <w:sz w:val="24"/>
          <w:highlight w:val="green"/>
        </w:rPr>
        <w:t>strengthen</w:t>
      </w: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D35431">
        <w:rPr>
          <w:rStyle w:val="Emphasis"/>
          <w:sz w:val="24"/>
        </w:rPr>
        <w:t xml:space="preserve">universal health </w:t>
      </w:r>
      <w:r w:rsidRPr="001B373A">
        <w:rPr>
          <w:rStyle w:val="Emphasis"/>
          <w:sz w:val="24"/>
          <w:highlight w:val="green"/>
        </w:rPr>
        <w:t>coverage</w:t>
      </w:r>
      <w:r w:rsidRPr="00CB1B2A">
        <w:rPr>
          <w:sz w:val="16"/>
        </w:rPr>
        <w:t xml:space="preserve"> </w:t>
      </w:r>
      <w:r w:rsidRPr="00CB1B2A">
        <w:rPr>
          <w:rStyle w:val="StyleUnderline"/>
          <w:sz w:val="24"/>
        </w:rPr>
        <w:t xml:space="preserve">as an efficient mechanism to improve health as well as </w:t>
      </w:r>
      <w:r w:rsidRPr="00D35431">
        <w:rPr>
          <w:rStyle w:val="StyleUnderline"/>
          <w:sz w:val="24"/>
        </w:rPr>
        <w:t xml:space="preserve">to provide </w:t>
      </w:r>
      <w:r w:rsidRPr="001B373A">
        <w:rPr>
          <w:rStyle w:val="StyleUnderline"/>
          <w:sz w:val="24"/>
          <w:highlight w:val="green"/>
        </w:rPr>
        <w:t>“financial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womens and childrens health that would go hand-inhand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r w:rsidRPr="001B373A">
        <w:rPr>
          <w:rStyle w:val="StyleUnderline"/>
          <w:sz w:val="24"/>
          <w:highlight w:val="green"/>
        </w:rPr>
        <w:t>codevelopment</w:t>
      </w:r>
      <w:r w:rsidRPr="00CB1B2A">
        <w:rPr>
          <w:sz w:val="16"/>
        </w:rPr>
        <w:t xml:space="preserve"> of lifesaving vaccines </w:t>
      </w:r>
      <w:r w:rsidRPr="001B373A">
        <w:rPr>
          <w:rStyle w:val="StyleUnderline"/>
          <w:sz w:val="24"/>
          <w:highlight w:val="green"/>
        </w:rPr>
        <w:t xml:space="preserve">between </w:t>
      </w:r>
      <w:r w:rsidRPr="00D35431">
        <w:rPr>
          <w:rStyle w:val="StyleUnderline"/>
          <w:sz w:val="24"/>
        </w:rPr>
        <w:t>scientists</w:t>
      </w:r>
      <w:r w:rsidRPr="00CB1B2A">
        <w:rPr>
          <w:sz w:val="16"/>
        </w:rPr>
        <w:t xml:space="preserve"> of different nations, but particularly </w:t>
      </w:r>
      <w:r w:rsidRPr="00D35431">
        <w:rPr>
          <w:rStyle w:val="StyleUnderline"/>
          <w:sz w:val="24"/>
        </w:rPr>
        <w:t xml:space="preserve">from </w:t>
      </w:r>
      <w:r w:rsidRPr="001B373A">
        <w:rPr>
          <w:rStyle w:val="StyleUnderline"/>
          <w:sz w:val="24"/>
          <w:highlight w:val="green"/>
        </w:rPr>
        <w:t>nations with</w:t>
      </w:r>
      <w:r w:rsidRPr="00CB1B2A">
        <w:rPr>
          <w:rStyle w:val="StyleUnderline"/>
          <w:sz w:val="24"/>
        </w:rPr>
        <w:t xml:space="preserve"> </w:t>
      </w:r>
      <w:r w:rsidRPr="00CB1B2A">
        <w:rPr>
          <w:rStyle w:val="Emphasis"/>
          <w:sz w:val="24"/>
        </w:rPr>
        <w:t xml:space="preserve">strained or evenly </w:t>
      </w:r>
      <w:r w:rsidRPr="00D35431">
        <w:rPr>
          <w:rStyle w:val="Emphasis"/>
          <w:sz w:val="24"/>
        </w:rPr>
        <w:t xml:space="preserve">openly </w:t>
      </w:r>
      <w:r w:rsidRPr="001B373A">
        <w:rPr>
          <w:rStyle w:val="Emphasis"/>
          <w:sz w:val="24"/>
          <w:highlight w:val="green"/>
        </w:rPr>
        <w:t>contentious</w:t>
      </w:r>
      <w:r w:rsidRPr="00CB1B2A">
        <w:rPr>
          <w:rStyle w:val="Emphasis"/>
          <w:sz w:val="24"/>
        </w:rPr>
        <w:t xml:space="preserve"> international </w:t>
      </w:r>
      <w:r w:rsidRPr="001B373A">
        <w:rPr>
          <w:rStyle w:val="Emphasis"/>
          <w:sz w:val="24"/>
          <w:highlight w:val="green"/>
        </w:rPr>
        <w:t>relations</w:t>
      </w:r>
      <w:r w:rsidRPr="00CB1B2A">
        <w:rPr>
          <w:sz w:val="16"/>
        </w:rPr>
        <w:t xml:space="preserve">. The best historical example of vaccine science diplomacy is the codevelopment of the oral polio vaccine, led on the American side by Dr. Albert B. Sabin, and his Soviet virologist counterparts, including Dr. Mikhail Petrovich Chumakov [3]. In modern times there is potential interest in explor ing vaccine science diplomacy opportunities between the United States and some of the worlds Muslim-majority nations belonging to the Organisation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worlds helminth infections comprising the global Worm Index, including 50% of the worlds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D35431">
        <w:rPr>
          <w:rStyle w:val="StyleUnderline"/>
          <w:sz w:val="24"/>
        </w:rPr>
        <w:t>create</w:t>
      </w:r>
      <w:r w:rsidRPr="00D35431">
        <w:rPr>
          <w:sz w:val="16"/>
        </w:rPr>
        <w:t xml:space="preserve"> </w:t>
      </w:r>
      <w:r w:rsidRPr="00D35431">
        <w:rPr>
          <w:rStyle w:val="Emphasis"/>
          <w:sz w:val="24"/>
        </w:rPr>
        <w:t>new NTD technologies</w:t>
      </w:r>
      <w:r w:rsidRPr="00D35431">
        <w:rPr>
          <w:sz w:val="16"/>
        </w:rPr>
        <w:t xml:space="preserve"> </w:t>
      </w:r>
      <w:r w:rsidRPr="00D35431">
        <w:rPr>
          <w:rStyle w:val="StyleUnderline"/>
          <w:sz w:val="24"/>
        </w:rPr>
        <w:t>for</w:t>
      </w:r>
      <w:r w:rsidRPr="00D35431">
        <w:rPr>
          <w:sz w:val="16"/>
        </w:rPr>
        <w:t xml:space="preserve"> some of </w:t>
      </w:r>
      <w:r w:rsidRPr="00D35431">
        <w:rPr>
          <w:rStyle w:val="StyleUnderline"/>
          <w:sz w:val="24"/>
        </w:rPr>
        <w:t>the</w:t>
      </w:r>
      <w:r w:rsidRPr="00D35431">
        <w:rPr>
          <w:sz w:val="16"/>
        </w:rPr>
        <w:t xml:space="preserve"> </w:t>
      </w:r>
      <w:r w:rsidRPr="00D35431">
        <w:rPr>
          <w:rStyle w:val="Emphasis"/>
          <w:sz w:val="24"/>
        </w:rPr>
        <w:t xml:space="preserve">worst-off </w:t>
      </w:r>
      <w:r w:rsidRPr="00D35431">
        <w:rPr>
          <w:sz w:val="16"/>
        </w:rPr>
        <w:t xml:space="preserve">Muslim-majority </w:t>
      </w:r>
      <w:r w:rsidRPr="00D35431">
        <w:rPr>
          <w:rStyle w:val="StyleUnderline"/>
          <w:sz w:val="24"/>
        </w:rPr>
        <w:t>countries</w:t>
      </w:r>
      <w:r w:rsidRPr="00D35431">
        <w:rPr>
          <w:sz w:val="16"/>
        </w:rPr>
        <w:t>. The “worst-off” might include OIC countries at the high end of the worm index, including Mali, Cote d’Ivoire, Mozambique, Cameroon, Burkina Faso, and Niger, as well as Nigeria [11].</w:t>
      </w:r>
    </w:p>
    <w:p w14:paraId="2A71BA47" w14:textId="77777777" w:rsidR="00111910" w:rsidRDefault="00111910" w:rsidP="00111910">
      <w:pPr>
        <w:pStyle w:val="Heading4"/>
      </w:pPr>
      <w:r>
        <w:t xml:space="preserve">Every reason the WTO is bad would be </w:t>
      </w:r>
      <w:r>
        <w:rPr>
          <w:u w:val="single"/>
        </w:rPr>
        <w:t>far worse</w:t>
      </w:r>
      <w:r>
        <w:t xml:space="preserve"> without it.</w:t>
      </w:r>
    </w:p>
    <w:p w14:paraId="6803F208" w14:textId="77777777" w:rsidR="00111910" w:rsidRPr="00607BAA" w:rsidRDefault="00111910" w:rsidP="00111910">
      <w:r w:rsidRPr="00607BAA">
        <w:rPr>
          <w:rStyle w:val="Style13ptBold"/>
        </w:rPr>
        <w:t>Narlikar 18</w:t>
      </w:r>
      <w:r>
        <w:t xml:space="preserve"> </w:t>
      </w:r>
      <w:r w:rsidRPr="00607BAA">
        <w:t>Amrita Narlikar 3-5-2018 "A Trade War on the Poor"</w:t>
      </w:r>
      <w:r>
        <w:t xml:space="preserve"> </w:t>
      </w:r>
      <w:hyperlink r:id="rId25" w:anchor="selection-1337.0-1340.0" w:history="1">
        <w:r w:rsidRPr="00B867F4">
          <w:rPr>
            <w:rStyle w:val="Hyperlink"/>
          </w:rPr>
          <w:t>https://archive.is/sD9sf#selection-1337.0-1340.0</w:t>
        </w:r>
      </w:hyperlink>
      <w:r>
        <w:t xml:space="preserve"> (</w:t>
      </w:r>
      <w:r w:rsidRPr="00607BAA">
        <w:t>President of the GIGA German Institute of Global and Area Studies and a professor at the University of Hamburg.</w:t>
      </w:r>
      <w:r>
        <w:t xml:space="preserve">)//Elmer </w:t>
      </w:r>
    </w:p>
    <w:p w14:paraId="7A691E9B" w14:textId="77777777" w:rsidR="00111910" w:rsidRPr="005959A5" w:rsidRDefault="00111910" w:rsidP="00111910">
      <w:pPr>
        <w:rPr>
          <w:u w:val="single"/>
        </w:rPr>
      </w:pPr>
      <w:r w:rsidRPr="007E57DA">
        <w:rPr>
          <w:sz w:val="16"/>
        </w:rPr>
        <w:t xml:space="preserve">Recurrent deadlocks have plagued the Doha negotiations since their launch in 2001, damaging the credibility of the organization that oversees this unfortunate negotiation process. </w:t>
      </w:r>
      <w:r w:rsidRPr="00C3207F">
        <w:rPr>
          <w:u w:val="single"/>
        </w:rPr>
        <w:t>The WTO’s Ministerial Conference in Nairobi in 2015, which coincided with the 20th anniversary of the WTO’s founding, should have been a moment for celebration</w:t>
      </w:r>
      <w:r w:rsidRPr="007E57DA">
        <w:rPr>
          <w:sz w:val="16"/>
        </w:rPr>
        <w:t xml:space="preserve">.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The WTO seems to be whimpering its way to an inglorious end. </w:t>
      </w:r>
      <w:r w:rsidRPr="00C3207F">
        <w:rPr>
          <w:u w:val="single"/>
        </w:rPr>
        <w:t xml:space="preserve">And </w:t>
      </w:r>
      <w:r w:rsidRPr="00F20FFF">
        <w:rPr>
          <w:highlight w:val="green"/>
          <w:u w:val="single"/>
        </w:rPr>
        <w:t>if the global trading mechanism</w:t>
      </w:r>
      <w:r w:rsidRPr="00C3207F">
        <w:rPr>
          <w:u w:val="single"/>
        </w:rPr>
        <w:t xml:space="preserve"> </w:t>
      </w:r>
      <w:r w:rsidRPr="0043092D">
        <w:rPr>
          <w:highlight w:val="green"/>
          <w:u w:val="single"/>
        </w:rPr>
        <w:t>does</w:t>
      </w:r>
      <w:r w:rsidRPr="0043092D">
        <w:rPr>
          <w:u w:val="single"/>
        </w:rPr>
        <w:t xml:space="preserve"> </w:t>
      </w:r>
      <w:r w:rsidRPr="00C3207F">
        <w:rPr>
          <w:u w:val="single"/>
        </w:rPr>
        <w:t xml:space="preserve">indeed </w:t>
      </w:r>
      <w:r w:rsidRPr="00F20FFF">
        <w:rPr>
          <w:highlight w:val="green"/>
          <w:u w:val="single"/>
        </w:rPr>
        <w:t>collapse</w:t>
      </w:r>
      <w:r w:rsidRPr="00C3207F">
        <w:rPr>
          <w:u w:val="single"/>
        </w:rPr>
        <w:t xml:space="preserve">, the </w:t>
      </w:r>
      <w:r w:rsidRPr="00F20FFF">
        <w:rPr>
          <w:highlight w:val="green"/>
          <w:u w:val="single"/>
        </w:rPr>
        <w:lastRenderedPageBreak/>
        <w:t xml:space="preserve">consequences will be adverse for </w:t>
      </w:r>
      <w:r w:rsidRPr="00F20FFF">
        <w:rPr>
          <w:b/>
          <w:bCs/>
          <w:highlight w:val="green"/>
          <w:u w:val="single"/>
        </w:rPr>
        <w:t xml:space="preserve">all </w:t>
      </w:r>
      <w:r w:rsidRPr="0043092D">
        <w:rPr>
          <w:b/>
          <w:bCs/>
          <w:u w:val="single"/>
        </w:rPr>
        <w:t>parties</w:t>
      </w:r>
      <w:r w:rsidRPr="00C3207F">
        <w:rPr>
          <w:u w:val="single"/>
        </w:rPr>
        <w:t xml:space="preserve">, but </w:t>
      </w:r>
      <w:r w:rsidRPr="0043092D">
        <w:rPr>
          <w:u w:val="single"/>
        </w:rPr>
        <w:t xml:space="preserve">especially so for the poorest </w:t>
      </w:r>
      <w:r w:rsidRPr="00C3207F">
        <w:rPr>
          <w:u w:val="single"/>
        </w:rPr>
        <w:t xml:space="preserve">of the world. </w:t>
      </w:r>
      <w:r w:rsidRPr="007E57DA">
        <w:rPr>
          <w:sz w:val="16"/>
        </w:rPr>
        <w:t xml:space="preserve">PUNISHING DEVELOPING COUNTRIES AND THE POOREST </w:t>
      </w:r>
      <w:r w:rsidRPr="004C2ECE">
        <w:rPr>
          <w:u w:val="single"/>
        </w:rPr>
        <w:t>PEOPLE In 2010, the Millennium Development Goals reached one of its targets</w:t>
      </w:r>
      <w:r w:rsidRPr="00C3207F">
        <w:rPr>
          <w:u w:val="single"/>
        </w:rPr>
        <w:t xml:space="preserve">, of </w:t>
      </w:r>
      <w:r w:rsidRPr="00F20FFF">
        <w:rPr>
          <w:b/>
          <w:bCs/>
          <w:highlight w:val="green"/>
          <w:u w:val="single"/>
          <w:bdr w:val="single" w:sz="4" w:space="0" w:color="auto"/>
        </w:rPr>
        <w:t>cutting extreme poverty by half</w:t>
      </w:r>
      <w:r w:rsidRPr="00C3207F">
        <w:rPr>
          <w:u w:val="single"/>
        </w:rPr>
        <w:t xml:space="preserve">. </w:t>
      </w:r>
      <w:r w:rsidRPr="004C2ECE">
        <w:rPr>
          <w:u w:val="single"/>
        </w:rPr>
        <w:t xml:space="preserve">The most important factor that contributed to this achievement was economic growth in many developing countries, especially China and India. </w:t>
      </w:r>
      <w:r w:rsidRPr="004C2ECE">
        <w:rPr>
          <w:sz w:val="16"/>
        </w:rPr>
        <w:t xml:space="preserve">Although such growth was fueled by several factors, </w:t>
      </w:r>
      <w:r w:rsidRPr="004C2ECE">
        <w:rPr>
          <w:b/>
          <w:bCs/>
          <w:u w:val="single"/>
          <w:bdr w:val="single" w:sz="4" w:space="0" w:color="auto"/>
        </w:rPr>
        <w:t xml:space="preserve">one </w:t>
      </w:r>
      <w:r w:rsidRPr="0043092D">
        <w:rPr>
          <w:b/>
          <w:bCs/>
          <w:u w:val="single"/>
          <w:bdr w:val="single" w:sz="4" w:space="0" w:color="auto"/>
        </w:rPr>
        <w:t xml:space="preserve">critical </w:t>
      </w:r>
      <w:r w:rsidRPr="00F20FFF">
        <w:rPr>
          <w:b/>
          <w:bCs/>
          <w:highlight w:val="green"/>
          <w:u w:val="single"/>
          <w:bdr w:val="single" w:sz="4" w:space="0" w:color="auto"/>
        </w:rPr>
        <w:t>driver was international trade</w:t>
      </w:r>
      <w:r w:rsidRPr="007E57DA">
        <w:rPr>
          <w:sz w:val="16"/>
        </w:rPr>
        <w:t xml:space="preserve">. </w:t>
      </w:r>
      <w:r w:rsidRPr="004C2ECE">
        <w:rPr>
          <w:sz w:val="16"/>
        </w:rPr>
        <w:t xml:space="preserve">Extensive research shows that the </w:t>
      </w:r>
      <w:r w:rsidRPr="004C2ECE">
        <w:rPr>
          <w:u w:val="single"/>
        </w:rPr>
        <w:t xml:space="preserve">countries and regions that harnessed the opportunities afforded by low tariffs and open markets did particularly well, aided as they were by a reliable system of enforceable trade rules—all negotiated, monitored, and implemented under the auspices </w:t>
      </w:r>
      <w:r w:rsidRPr="004C2ECE">
        <w:rPr>
          <w:b/>
          <w:bCs/>
          <w:u w:val="single"/>
          <w:bdr w:val="single" w:sz="4" w:space="0" w:color="auto"/>
        </w:rPr>
        <w:t>of the WTO</w:t>
      </w:r>
      <w:r w:rsidRPr="004C2ECE">
        <w:rPr>
          <w:sz w:val="16"/>
        </w:rPr>
        <w:t xml:space="preserve">. Still, between 600 million and 700 million people currently live under $1.90 per day and are concentrated in middle-income and lower-income developing countries. For instance, 4.5 percent of Brazilians live below the extreme poverty line, six percent do in India, and 34 and 42 percent do in Afghanistan and Nigeria. </w:t>
      </w:r>
      <w:r w:rsidRPr="004C2ECE">
        <w:rPr>
          <w:u w:val="single"/>
        </w:rPr>
        <w:t xml:space="preserve">Much work still has to be done to address the concerns of the poor worldwide, and a minimal step toward this would be to </w:t>
      </w:r>
      <w:r w:rsidRPr="00F20FFF">
        <w:rPr>
          <w:highlight w:val="green"/>
          <w:u w:val="single"/>
        </w:rPr>
        <w:t xml:space="preserve">ensure </w:t>
      </w:r>
      <w:r w:rsidRPr="00F20FFF">
        <w:rPr>
          <w:b/>
          <w:bCs/>
          <w:highlight w:val="green"/>
          <w:u w:val="single"/>
        </w:rPr>
        <w:t xml:space="preserve">continued market access </w:t>
      </w:r>
      <w:r w:rsidRPr="00C97E4A">
        <w:rPr>
          <w:u w:val="single"/>
        </w:rPr>
        <w:t xml:space="preserve">for developing countries and </w:t>
      </w:r>
      <w:r w:rsidRPr="00154727">
        <w:rPr>
          <w:u w:val="single"/>
        </w:rPr>
        <w:t xml:space="preserve">to </w:t>
      </w:r>
      <w:r w:rsidRPr="00F20FFF">
        <w:rPr>
          <w:highlight w:val="green"/>
          <w:u w:val="single"/>
        </w:rPr>
        <w:t xml:space="preserve">maintain </w:t>
      </w:r>
      <w:r w:rsidRPr="00154727">
        <w:rPr>
          <w:u w:val="single"/>
        </w:rPr>
        <w:t xml:space="preserve">the </w:t>
      </w:r>
      <w:r w:rsidRPr="00F20FFF">
        <w:rPr>
          <w:b/>
          <w:bCs/>
          <w:highlight w:val="green"/>
          <w:u w:val="single"/>
        </w:rPr>
        <w:t xml:space="preserve">predictability of tariff </w:t>
      </w:r>
      <w:r w:rsidRPr="007E57DA">
        <w:rPr>
          <w:b/>
          <w:bCs/>
          <w:u w:val="single"/>
        </w:rPr>
        <w:t xml:space="preserve">and non-tariff </w:t>
      </w:r>
      <w:r w:rsidRPr="00F20FFF">
        <w:rPr>
          <w:b/>
          <w:bCs/>
          <w:highlight w:val="green"/>
          <w:u w:val="single"/>
        </w:rPr>
        <w:t>barriers</w:t>
      </w:r>
      <w:r w:rsidRPr="00154727">
        <w:rPr>
          <w:u w:val="single"/>
        </w:rPr>
        <w:t>.</w:t>
      </w:r>
      <w:r w:rsidRPr="007E57DA">
        <w:rPr>
          <w:sz w:val="16"/>
        </w:rPr>
        <w:t xml:space="preserve"> </w:t>
      </w:r>
      <w:r w:rsidRPr="00F20FFF">
        <w:rPr>
          <w:highlight w:val="green"/>
          <w:u w:val="single"/>
        </w:rPr>
        <w:t>If the WTO</w:t>
      </w:r>
      <w:r w:rsidRPr="00F20FFF">
        <w:rPr>
          <w:sz w:val="16"/>
          <w:highlight w:val="green"/>
        </w:rPr>
        <w:t xml:space="preserve"> </w:t>
      </w:r>
      <w:r w:rsidRPr="00F20FFF">
        <w:rPr>
          <w:highlight w:val="green"/>
          <w:u w:val="single"/>
        </w:rPr>
        <w:t>collapses</w:t>
      </w:r>
      <w:r w:rsidRPr="007E57DA">
        <w:rPr>
          <w:sz w:val="16"/>
        </w:rPr>
        <w:t xml:space="preserve">, </w:t>
      </w:r>
      <w:r w:rsidRPr="00F20FFF">
        <w:rPr>
          <w:highlight w:val="green"/>
          <w:u w:val="single"/>
        </w:rPr>
        <w:t>rich countries</w:t>
      </w:r>
      <w:r w:rsidRPr="00F20FFF">
        <w:rPr>
          <w:sz w:val="16"/>
          <w:highlight w:val="green"/>
        </w:rPr>
        <w:t xml:space="preserve"> </w:t>
      </w:r>
      <w:r w:rsidRPr="00F20FFF">
        <w:rPr>
          <w:highlight w:val="green"/>
          <w:u w:val="single"/>
        </w:rPr>
        <w:t xml:space="preserve">would </w:t>
      </w:r>
      <w:r w:rsidRPr="00154727">
        <w:rPr>
          <w:u w:val="single"/>
        </w:rPr>
        <w:t xml:space="preserve">easily be able to </w:t>
      </w:r>
      <w:r w:rsidRPr="00F20FFF">
        <w:rPr>
          <w:b/>
          <w:bCs/>
          <w:highlight w:val="green"/>
          <w:u w:val="single"/>
          <w:bdr w:val="single" w:sz="4" w:space="0" w:color="auto"/>
        </w:rPr>
        <w:t xml:space="preserve">crank up tariffs </w:t>
      </w:r>
      <w:r w:rsidRPr="00C97E4A">
        <w:rPr>
          <w:b/>
          <w:bCs/>
          <w:u w:val="single"/>
          <w:bdr w:val="single" w:sz="4" w:space="0" w:color="auto"/>
        </w:rPr>
        <w:t>against poorer countries</w:t>
      </w:r>
      <w:r w:rsidRPr="00154727">
        <w:rPr>
          <w:u w:val="single"/>
        </w:rPr>
        <w:t xml:space="preserve">, </w:t>
      </w:r>
      <w:r w:rsidRPr="00C97E4A">
        <w:rPr>
          <w:u w:val="single"/>
        </w:rPr>
        <w:t xml:space="preserve">while introducing many </w:t>
      </w:r>
      <w:r w:rsidRPr="00C97E4A">
        <w:rPr>
          <w:b/>
          <w:bCs/>
          <w:u w:val="single"/>
        </w:rPr>
        <w:t>other protectionist measures to</w:t>
      </w:r>
      <w:r w:rsidRPr="00C97E4A">
        <w:rPr>
          <w:b/>
          <w:bCs/>
          <w:highlight w:val="green"/>
          <w:u w:val="single"/>
        </w:rPr>
        <w:t xml:space="preserve"> </w:t>
      </w:r>
      <w:r w:rsidRPr="004C2ECE">
        <w:rPr>
          <w:b/>
          <w:bCs/>
          <w:highlight w:val="green"/>
          <w:u w:val="single"/>
        </w:rPr>
        <w:t>discourage imports</w:t>
      </w:r>
      <w:r w:rsidRPr="00154727">
        <w:rPr>
          <w:u w:val="single"/>
        </w:rPr>
        <w:t xml:space="preserve">. Developing countries, which have </w:t>
      </w:r>
      <w:r w:rsidRPr="004C2ECE">
        <w:rPr>
          <w:u w:val="single"/>
        </w:rPr>
        <w:t>experienced growth through exports, and have adapted their production chains to export markets, would be hit hard</w:t>
      </w:r>
      <w:r w:rsidRPr="004C2ECE">
        <w:rPr>
          <w:sz w:val="16"/>
        </w:rPr>
        <w:t xml:space="preserve">. </w:t>
      </w:r>
      <w:r w:rsidRPr="004C2ECE">
        <w:rPr>
          <w:u w:val="single"/>
        </w:rPr>
        <w:t xml:space="preserve">A decline in their exports would directly affect their producers and workers in the affected industries, resulting </w:t>
      </w:r>
      <w:r w:rsidRPr="004C2ECE">
        <w:rPr>
          <w:b/>
          <w:bCs/>
          <w:u w:val="single"/>
        </w:rPr>
        <w:t xml:space="preserve">in losses for poor people </w:t>
      </w:r>
      <w:r w:rsidRPr="004C2ECE">
        <w:rPr>
          <w:u w:val="single"/>
        </w:rPr>
        <w:t>who can least afford such losses. The costs, moreover, would go beyond the immediate job losses and price hikes in basic goods</w:t>
      </w:r>
      <w:r w:rsidRPr="004C2ECE">
        <w:rPr>
          <w:sz w:val="16"/>
        </w:rPr>
        <w:t xml:space="preserve">. The first fundamental benefit that poor countries derive from the WTO is that they get a relatively level playing field for negotiating with more powerful countries. </w:t>
      </w:r>
      <w:r w:rsidRPr="004C2ECE">
        <w:rPr>
          <w:u w:val="single"/>
        </w:rPr>
        <w:t>Outside the WTO, in bilateral and regional settings, it is much easier to coerce countries into accepting harsh terms in a trade deal, such as through stringent environmental and labor standards that they would find virtually impossible to meet</w:t>
      </w:r>
      <w:r w:rsidRPr="004C2ECE">
        <w:rPr>
          <w:sz w:val="16"/>
        </w:rPr>
        <w:t xml:space="preserve">. In contrast, </w:t>
      </w:r>
      <w:r w:rsidRPr="004C2ECE">
        <w:rPr>
          <w:u w:val="single"/>
        </w:rPr>
        <w:t>the institutional setting of the WTO offers developing countries some indispensable advantages.</w:t>
      </w:r>
      <w:r w:rsidRPr="004C2ECE">
        <w:rPr>
          <w:sz w:val="16"/>
        </w:rPr>
        <w:t xml:space="preserve"> Formally, </w:t>
      </w:r>
      <w:r w:rsidRPr="004C2ECE">
        <w:rPr>
          <w:u w:val="single"/>
        </w:rPr>
        <w:t xml:space="preserve">all members in the </w:t>
      </w:r>
      <w:r w:rsidRPr="00C97E4A">
        <w:rPr>
          <w:highlight w:val="green"/>
          <w:u w:val="single"/>
        </w:rPr>
        <w:t>WTO</w:t>
      </w:r>
      <w:r w:rsidRPr="004C2ECE">
        <w:rPr>
          <w:u w:val="single"/>
        </w:rPr>
        <w:t xml:space="preserve"> have </w:t>
      </w:r>
      <w:r w:rsidRPr="004C2ECE">
        <w:rPr>
          <w:b/>
          <w:bCs/>
          <w:u w:val="single"/>
        </w:rPr>
        <w:t>one vote each</w:t>
      </w:r>
      <w:r w:rsidRPr="004C2ECE">
        <w:rPr>
          <w:u w:val="single"/>
        </w:rPr>
        <w:t xml:space="preserve"> (very different from voting procedures at the UN Security Council and the International Monetary Fund</w:t>
      </w:r>
      <w:r w:rsidRPr="00154727">
        <w:rPr>
          <w:u w:val="single"/>
        </w:rPr>
        <w:t xml:space="preserve">). This </w:t>
      </w:r>
      <w:r w:rsidRPr="00C97E4A">
        <w:rPr>
          <w:highlight w:val="green"/>
          <w:u w:val="single"/>
        </w:rPr>
        <w:t xml:space="preserve">is </w:t>
      </w:r>
      <w:r w:rsidRPr="00C97E4A">
        <w:rPr>
          <w:b/>
          <w:bCs/>
          <w:highlight w:val="green"/>
          <w:u w:val="single"/>
        </w:rPr>
        <w:t>a</w:t>
      </w:r>
      <w:r w:rsidRPr="004C2ECE">
        <w:rPr>
          <w:b/>
          <w:bCs/>
          <w:highlight w:val="green"/>
          <w:u w:val="single"/>
        </w:rPr>
        <w:t xml:space="preserve"> powerful equalization tool</w:t>
      </w:r>
      <w:r w:rsidRPr="00154727">
        <w:rPr>
          <w:u w:val="single"/>
        </w:rPr>
        <w:t>, which is rendered all the more potent by the fact that consensus-based decision-making allows even the smallest and weakest player de jure veto power</w:t>
      </w:r>
      <w:r w:rsidRPr="007E57DA">
        <w:rPr>
          <w:sz w:val="16"/>
        </w:rPr>
        <w:t xml:space="preserve">. Informally, </w:t>
      </w:r>
      <w:r w:rsidRPr="007E57DA">
        <w:rPr>
          <w:u w:val="single"/>
        </w:rPr>
        <w:t>having an audience within the institution</w:t>
      </w:r>
      <w:r w:rsidRPr="004C2ECE">
        <w:rPr>
          <w:u w:val="single"/>
        </w:rPr>
        <w:t xml:space="preserve">, and a range of partners to work with, enables </w:t>
      </w:r>
      <w:r w:rsidRPr="004C2ECE">
        <w:rPr>
          <w:b/>
          <w:bCs/>
          <w:u w:val="single"/>
        </w:rPr>
        <w:t>poor countries to form coalitions</w:t>
      </w:r>
      <w:r w:rsidRPr="004C2ECE">
        <w:rPr>
          <w:u w:val="single"/>
        </w:rPr>
        <w:t xml:space="preserve"> with like-minded states.</w:t>
      </w:r>
      <w:r w:rsidRPr="004C2ECE">
        <w:rPr>
          <w:sz w:val="16"/>
        </w:rPr>
        <w:t xml:space="preserve"> Some </w:t>
      </w:r>
      <w:r w:rsidRPr="004C2ECE">
        <w:rPr>
          <w:u w:val="single"/>
        </w:rPr>
        <w:t xml:space="preserve">powerful coalitions have emerged over the years, which have allowed poor and middle-income countries to band together (sometimes also with developed countries) to punch considerably above their weight in the Doha negotiations. </w:t>
      </w:r>
      <w:r w:rsidRPr="004C2ECE">
        <w:rPr>
          <w:sz w:val="16"/>
        </w:rPr>
        <w:t xml:space="preserve">One example is </w:t>
      </w:r>
      <w:r w:rsidRPr="004C2ECE">
        <w:rPr>
          <w:b/>
          <w:bCs/>
          <w:u w:val="single"/>
        </w:rPr>
        <w:t>the G-33. It began as a coalition of 33 developing countries including China, India, Indonesia, Nigeria, Pakistan, and others, but now comprises 47 members and has managed to resist calls for greater market opening for agricultural products in developing economies</w:t>
      </w:r>
      <w:r w:rsidRPr="004C2ECE">
        <w:rPr>
          <w:sz w:val="16"/>
        </w:rPr>
        <w:t xml:space="preserve">. </w:t>
      </w:r>
      <w:r w:rsidRPr="004C2ECE">
        <w:rPr>
          <w:b/>
          <w:bCs/>
          <w:u w:val="single"/>
        </w:rPr>
        <w:t>The G-20, a coalition led by Brazil, China, and India at the time of its founding, which now includes 23 developing countries, has demanded more ambitious market opening for agricultural products in developed country markets</w:t>
      </w:r>
      <w:r w:rsidRPr="004C2ECE">
        <w:rPr>
          <w:sz w:val="16"/>
        </w:rPr>
        <w:t xml:space="preserve">. Without the WTO, developing countries would have neither the institutional rules to protect them nor the support of coalitions to enhance their bargaining power. </w:t>
      </w:r>
      <w:r w:rsidRPr="004C2ECE">
        <w:rPr>
          <w:u w:val="single"/>
        </w:rPr>
        <w:t>The second important benefit that developing countries derive from the WTO is its Dispute Settlement Mechanism (DSM), which allows members to take another member “to court” over violating trade rules</w:t>
      </w:r>
      <w:r w:rsidRPr="004C2ECE">
        <w:rPr>
          <w:sz w:val="16"/>
        </w:rPr>
        <w:t xml:space="preserve">.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w:t>
      </w:r>
      <w:r w:rsidRPr="004C2ECE">
        <w:rPr>
          <w:u w:val="single"/>
        </w:rPr>
        <w:t xml:space="preserve">the figures show considerable learning </w:t>
      </w:r>
      <w:r w:rsidRPr="004C2ECE">
        <w:rPr>
          <w:u w:val="single"/>
        </w:rPr>
        <w:lastRenderedPageBreak/>
        <w:t>and growing effectiveness on their part.</w:t>
      </w:r>
      <w:r w:rsidRPr="004C2ECE">
        <w:rPr>
          <w:sz w:val="16"/>
        </w:rPr>
        <w:t xml:space="preserve">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w:t>
      </w:r>
      <w:r w:rsidRPr="004C2ECE">
        <w:rPr>
          <w:u w:val="single"/>
        </w:rPr>
        <w:t>Nor should one assume that the DSM has been the stomping ground of only developed countries and rising powers. David has sometimes</w:t>
      </w:r>
      <w:r w:rsidRPr="007E57DA">
        <w:rPr>
          <w:u w:val="single"/>
        </w:rPr>
        <w:t xml:space="preserve"> taken on Goliath. Ecuador, for example, filed a complaint against U.S. action against its shrimp exports in 2005, and won, despite the extreme asymmetry of power. </w:t>
      </w:r>
      <w:r w:rsidRPr="00F20FFF">
        <w:rPr>
          <w:highlight w:val="green"/>
          <w:u w:val="single"/>
        </w:rPr>
        <w:t xml:space="preserve">Allow the WTO to wither </w:t>
      </w:r>
      <w:r w:rsidRPr="007E57DA">
        <w:rPr>
          <w:u w:val="single"/>
        </w:rPr>
        <w:t xml:space="preserve">away and the world </w:t>
      </w:r>
      <w:r w:rsidRPr="00F20FFF">
        <w:rPr>
          <w:highlight w:val="green"/>
          <w:u w:val="single"/>
        </w:rPr>
        <w:t xml:space="preserve">returns </w:t>
      </w:r>
      <w:r w:rsidRPr="007E57DA">
        <w:rPr>
          <w:u w:val="single"/>
        </w:rPr>
        <w:t xml:space="preserve">to </w:t>
      </w:r>
      <w:r w:rsidRPr="00F20FFF">
        <w:rPr>
          <w:b/>
          <w:bCs/>
          <w:highlight w:val="green"/>
          <w:u w:val="single"/>
          <w:bdr w:val="single" w:sz="4" w:space="0" w:color="auto"/>
        </w:rPr>
        <w:t>a system of unchecked power politics.</w:t>
      </w:r>
      <w:r w:rsidRPr="00F20FFF">
        <w:rPr>
          <w:highlight w:val="green"/>
          <w:u w:val="single"/>
        </w:rPr>
        <w:t xml:space="preserve"> </w:t>
      </w:r>
      <w:r w:rsidRPr="007E57DA">
        <w:rPr>
          <w:u w:val="single"/>
        </w:rPr>
        <w:t>The costs, moreover, would not necessarily be limited to the “global South” and its poorest people</w:t>
      </w:r>
      <w:r w:rsidRPr="007E57DA">
        <w:rPr>
          <w:sz w:val="16"/>
        </w:rPr>
        <w:t xml:space="preserve">. FROM WIN-WIN TO LOSE-LOSE Even if a WTO collapse would strike the poorest nations the hardest, </w:t>
      </w:r>
      <w:r w:rsidRPr="00F20FFF">
        <w:rPr>
          <w:highlight w:val="green"/>
          <w:u w:val="single"/>
        </w:rPr>
        <w:t xml:space="preserve">rich countries will </w:t>
      </w:r>
      <w:r w:rsidRPr="00C97E4A">
        <w:rPr>
          <w:u w:val="single"/>
        </w:rPr>
        <w:t>not escape its impact</w:t>
      </w:r>
      <w:r w:rsidRPr="007E57DA">
        <w:rPr>
          <w:u w:val="single"/>
        </w:rPr>
        <w:t>, as the resulting protectionism would greatly hurt poor consumers in developed economies.</w:t>
      </w:r>
      <w:r w:rsidRPr="007E57DA">
        <w:rPr>
          <w:sz w:val="16"/>
        </w:rPr>
        <w:t xml:space="preserve"> They would </w:t>
      </w:r>
      <w:r w:rsidRPr="00F20FFF">
        <w:rPr>
          <w:highlight w:val="green"/>
          <w:u w:val="single"/>
        </w:rPr>
        <w:t xml:space="preserve">lose access to cheap </w:t>
      </w:r>
      <w:r w:rsidRPr="007E57DA">
        <w:rPr>
          <w:u w:val="single"/>
        </w:rPr>
        <w:t xml:space="preserve">and </w:t>
      </w:r>
      <w:r w:rsidRPr="00F20FFF">
        <w:rPr>
          <w:highlight w:val="green"/>
          <w:u w:val="single"/>
        </w:rPr>
        <w:t xml:space="preserve">competitive imports </w:t>
      </w:r>
      <w:r w:rsidRPr="007E57DA">
        <w:rPr>
          <w:u w:val="single"/>
        </w:rPr>
        <w:t xml:space="preserve">from developing countries, including essential items such as fruits and vegetables, garments, footwear, and other items on which the average person spends a large proportion </w:t>
      </w:r>
      <w:r w:rsidRPr="004C2ECE">
        <w:rPr>
          <w:u w:val="single"/>
        </w:rPr>
        <w:t>of his or her disposable income.</w:t>
      </w:r>
      <w:r w:rsidRPr="004C2ECE">
        <w:rPr>
          <w:sz w:val="16"/>
        </w:rPr>
        <w:t xml:space="preserve"> The impact of increased tariffs on employment, however, would be, at best, mixed.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w:t>
      </w:r>
      <w:r w:rsidRPr="004C2ECE">
        <w:rPr>
          <w:u w:val="single"/>
        </w:rPr>
        <w:t>in turn, would negatively affect their domestic and international competitiveness, profit margins, and their ability to hire and pay wages</w:t>
      </w:r>
      <w:r w:rsidRPr="004C2ECE">
        <w:rPr>
          <w:sz w:val="16"/>
        </w:rPr>
        <w:t xml:space="preserve">. Further, it is unlikely that other countries will accept such treatment sitting down. Retaliatory action could potentially go considerably beyond the steel and steel-consuming sector.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Almost all parties would thus end up in an entirely unnecessary and sad lose-lose situation. In sum, a trade war would be a lose-lose for all, but particularly the poorest in developed and rising powers. EXPLAINING THE MESS There is widespread perception that current U.S. trade policy is the main cause for the mess that has become the WTO, given Trump’s anti-free-trade rhetoric, the United States’ current backseat role in the WTO negotiations, and its attempt to hobble the organization’s DSM by blocking new appointments to its Appellate Body. Unfortunately, the miseries of the WTO run much deeper. The United States’ protectionist leanings predate the election of Trump. The Obama administration, for example, imposed a fivefold increase on steel imports duties from China, dabbled in the rhetoric of protecting U.S. workers, showed great reluctance to make concessions in the Doha negotiations, and precipitated a fundamental turn away from the WTO’s multilateralism via its commitment to the mega-regionals of the Trans-Atlantic Trade and Investment Partnership (TTIP) and Trans-Pacific Partnership (TPP). The institutional processes of the WTO have also failed its members. Decision-making still relies on consensus diplomacy, a great idea in principle, but unwieldy for a 160-member organization with wildly divergent interests and worldviews. The principle of “single undertaking”—nothing is agreed until everything is agreed—has allowed different interests to hold the wide-ranging Doha negotiations to ransom. The organization needs new rules to adapt to the changing balance of power and the changing needs of the time, and it has failed abysmally on this front. Rising powers, such as China and India, must take some share of the blame for the WTO’s failures. Through much of the Doha negotiations, the larger developing countries were quick to demand greater market access in developed countries, but were unwilling to open up their own markets in return. As the BRICs have moved up the development ladder, demands that these developing countries take on more international responsibility have understandably increased. This means showing greater readiness to make reciprocal concessions toward developed countries and among themselves, too. China has been talking the talk on this, but it has yet to open up its own markets. Other middle-income developing countries should also share this responsibility. If they did, at best, this move could bring the United States back to the negotiating table. </w:t>
      </w:r>
      <w:r w:rsidRPr="004C2ECE">
        <w:rPr>
          <w:u w:val="single"/>
        </w:rPr>
        <w:t xml:space="preserve">At the very least, such action would help preserve some </w:t>
      </w:r>
      <w:r w:rsidRPr="004C2ECE">
        <w:rPr>
          <w:b/>
          <w:bCs/>
          <w:u w:val="single"/>
          <w:bdr w:val="single" w:sz="4" w:space="0" w:color="auto"/>
        </w:rPr>
        <w:t>essential trade opportunities</w:t>
      </w:r>
      <w:r w:rsidRPr="004C2ECE">
        <w:rPr>
          <w:u w:val="single"/>
        </w:rPr>
        <w:t xml:space="preserve"> for the remaining members of the WTO</w:t>
      </w:r>
      <w:r w:rsidRPr="004C2ECE">
        <w:rPr>
          <w:sz w:val="16"/>
        </w:rPr>
        <w:t xml:space="preserve">. Both rich and poor members of the WTO would do well to recognize the gains from multilateral trade, but they must also acknowledge and address the domestic costs that international trade generates in specific sectors at home. A failure to do so in the past has contributed significantly to a misguided resentment against the WTO. Correcting this could have a transformative and positive effect on the organization. Even though Trump alone cannot be blamed for the looming collapse of the WTO, </w:t>
      </w:r>
      <w:r w:rsidRPr="004C2ECE">
        <w:rPr>
          <w:u w:val="single"/>
        </w:rPr>
        <w:t>the current panic that he has generated over a WTO collapse and impending trade wars might galvanize the organization</w:t>
      </w:r>
      <w:r w:rsidRPr="007E57DA">
        <w:rPr>
          <w:u w:val="single"/>
        </w:rPr>
        <w:t xml:space="preserve"> to set itself on the right course.</w:t>
      </w:r>
    </w:p>
    <w:p w14:paraId="2DC80A42" w14:textId="77777777" w:rsidR="00111910" w:rsidRDefault="00111910" w:rsidP="00111910">
      <w:pPr>
        <w:rPr>
          <w:sz w:val="16"/>
        </w:rPr>
      </w:pPr>
    </w:p>
    <w:p w14:paraId="6E3E59D2" w14:textId="77777777" w:rsidR="00111910" w:rsidRDefault="00111910" w:rsidP="00111910">
      <w:pPr>
        <w:pStyle w:val="Heading3"/>
      </w:pPr>
      <w:r>
        <w:lastRenderedPageBreak/>
        <w:t>1AC: Fwk</w:t>
      </w:r>
    </w:p>
    <w:p w14:paraId="6908B0F1" w14:textId="77777777" w:rsidR="00111910" w:rsidRPr="00255F53" w:rsidRDefault="00111910" w:rsidP="00111910">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0D78FDDF" w14:textId="77777777" w:rsidR="00111910" w:rsidRPr="00255F53" w:rsidRDefault="00111910" w:rsidP="00111910">
      <w:pPr>
        <w:pStyle w:val="Heading4"/>
        <w:rPr>
          <w:rFonts w:asciiTheme="majorHAnsi" w:hAnsiTheme="majorHAnsi" w:cstheme="majorHAnsi"/>
        </w:rPr>
      </w:pPr>
      <w:r w:rsidRPr="00255F53">
        <w:rPr>
          <w:rFonts w:asciiTheme="majorHAnsi" w:hAnsiTheme="majorHAnsi" w:cstheme="majorHAnsi"/>
        </w:rPr>
        <w:t>Prefer:</w:t>
      </w:r>
    </w:p>
    <w:p w14:paraId="75B01233" w14:textId="77777777" w:rsidR="00111910" w:rsidRPr="00255F53" w:rsidRDefault="00111910" w:rsidP="00111910">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Pr>
          <w:rFonts w:asciiTheme="majorHAnsi" w:hAnsiTheme="majorHAnsi" w:cstheme="majorHAnsi"/>
          <w:u w:val="single"/>
        </w:rPr>
        <w:t>disvalue</w:t>
      </w:r>
    </w:p>
    <w:p w14:paraId="7EB72596" w14:textId="77777777" w:rsidR="00111910" w:rsidRPr="00255F53" w:rsidRDefault="00111910" w:rsidP="00111910">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5329DD75" w14:textId="77777777" w:rsidR="00111910" w:rsidRPr="00255F53" w:rsidRDefault="00111910" w:rsidP="00111910">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6"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0821B5FD" w14:textId="77777777" w:rsidR="00111910" w:rsidRPr="00255F53" w:rsidRDefault="00111910" w:rsidP="00111910">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primary reward functions</w:t>
      </w:r>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w:t>
      </w:r>
      <w:r w:rsidRPr="00255F53">
        <w:rPr>
          <w:rFonts w:asciiTheme="majorHAnsi" w:hAnsiTheme="majorHAnsi" w:cstheme="majorHAnsi"/>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55F53">
        <w:rPr>
          <w:rFonts w:asciiTheme="majorHAnsi" w:hAnsiTheme="majorHAnsi" w:cstheme="majorHAnsi"/>
          <w:u w:val="single"/>
        </w:rPr>
        <w:t>Thus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salutogenesis, (salugenesis).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accumbens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255F53">
        <w:rPr>
          <w:rFonts w:asciiTheme="majorHAnsi" w:hAnsiTheme="majorHAnsi" w:cstheme="majorHAnsi"/>
          <w:sz w:val="16"/>
        </w:rPr>
        <w:lastRenderedPageBreak/>
        <w:t xml:space="preserve">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w:t>
      </w:r>
      <w:r w:rsidRPr="00255F53">
        <w:rPr>
          <w:rFonts w:asciiTheme="majorHAnsi" w:hAnsiTheme="majorHAnsi" w:cstheme="majorHAnsi"/>
          <w:u w:val="single"/>
        </w:rPr>
        <w:lastRenderedPageBreak/>
        <w:t>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2A5993A" w14:textId="77777777" w:rsidR="001D5F30" w:rsidRPr="00EA2A65" w:rsidRDefault="00111910" w:rsidP="001D5F30">
      <w:pPr>
        <w:pStyle w:val="Heading4"/>
      </w:pPr>
      <w:r>
        <w:rPr>
          <w:rFonts w:cs="Calibri"/>
          <w:color w:val="000000" w:themeColor="text1"/>
        </w:rPr>
        <w:t>2</w:t>
      </w:r>
      <w:r w:rsidRPr="00255F53">
        <w:rPr>
          <w:rFonts w:cs="Calibri"/>
          <w:color w:val="000000" w:themeColor="text1"/>
        </w:rPr>
        <w:t xml:space="preserve">] </w:t>
      </w:r>
      <w:r w:rsidR="001D5F30">
        <w:t xml:space="preserve">These are important consequences—disregarding the destruction of the planet is </w:t>
      </w:r>
      <w:r w:rsidR="001D5F30">
        <w:rPr>
          <w:u w:val="single"/>
        </w:rPr>
        <w:t>antithetical</w:t>
      </w:r>
      <w:r w:rsidR="001D5F30">
        <w:t xml:space="preserve"> to the purpose of radical resistance</w:t>
      </w:r>
    </w:p>
    <w:p w14:paraId="25F3E791" w14:textId="77777777" w:rsidR="001D5F30" w:rsidRDefault="001D5F30" w:rsidP="001D5F30">
      <w:r>
        <w:rPr>
          <w:rStyle w:val="Style13ptBold"/>
        </w:rPr>
        <w:t xml:space="preserve">Moten and </w:t>
      </w:r>
      <w:r w:rsidRPr="009A5533">
        <w:rPr>
          <w:rStyle w:val="Style13ptBold"/>
        </w:rPr>
        <w:t>Kelley</w:t>
      </w:r>
      <w:r>
        <w:rPr>
          <w:rStyle w:val="Style13ptBold"/>
        </w:rPr>
        <w:t xml:space="preserve">, </w:t>
      </w:r>
      <w:r w:rsidRPr="009A5533">
        <w:rPr>
          <w:rStyle w:val="Style13ptBold"/>
        </w:rPr>
        <w:t>17</w:t>
      </w:r>
      <w:r>
        <w:t xml:space="preserve">—professor of Performance Studies at New York University AND Gary B. Nash Professor of American History at UCLA (Fred and Robin D.G., “Robin D.G. Kelley &amp; Fred Moten In Conversation,” transcribed from </w:t>
      </w:r>
      <w:hyperlink r:id="rId27" w:history="1">
        <w:r w:rsidRPr="00770DF5">
          <w:rPr>
            <w:rStyle w:val="Hyperlink"/>
          </w:rPr>
          <w:t>https://www.youtube.com/watch?v=fP-2F9MXjRE</w:t>
        </w:r>
      </w:hyperlink>
      <w:r>
        <w:t>, 31:49-55:57, dml)</w:t>
      </w:r>
    </w:p>
    <w:p w14:paraId="19076093" w14:textId="77777777" w:rsidR="001D5F30" w:rsidRPr="00EA2A65" w:rsidRDefault="001D5F30" w:rsidP="001D5F30">
      <w:pPr>
        <w:rPr>
          <w:sz w:val="16"/>
        </w:rPr>
      </w:pPr>
      <w:r w:rsidRPr="00EA2A65">
        <w:rPr>
          <w:sz w:val="16"/>
        </w:rPr>
        <w:t xml:space="preserve">MOTEN: Well, first of all, I just want to say how much I appreciate having a chance to be here with all of you tonight, and thank you, Rinaldo, and, uh, Alicia, and Afua, of course. Robin, as always, uh, an honor to be, have a chance to hang out with you, and uh, and to learn from you, and um, let me see. Um, well, I tend to think of </w:t>
      </w:r>
      <w:r w:rsidRPr="00694F9B">
        <w:rPr>
          <w:rStyle w:val="StyleUnderline"/>
          <w:highlight w:val="green"/>
        </w:rPr>
        <w:t>Black studies</w:t>
      </w:r>
      <w:r w:rsidRPr="00EA2A65">
        <w:rPr>
          <w:sz w:val="16"/>
        </w:rPr>
        <w:t xml:space="preserve"> not so much as an academic discipline or confluence of disciplines but as the atmosphere in which I grew up, and so, and I love that, that atmosphere. I love the way that it felt, and I love the way that it smelled, and I love the flavors, and I love the sounds, and I love the movements. Um, and so, it is, again, something that I think </w:t>
      </w:r>
      <w:r w:rsidRPr="00694F9B">
        <w:rPr>
          <w:rStyle w:val="StyleUnderline"/>
          <w:highlight w:val="green"/>
        </w:rPr>
        <w:t xml:space="preserve">has a </w:t>
      </w:r>
      <w:r w:rsidRPr="00694F9B">
        <w:rPr>
          <w:rStyle w:val="Emphasis"/>
          <w:highlight w:val="green"/>
        </w:rPr>
        <w:t>certain place</w:t>
      </w:r>
      <w:r w:rsidRPr="00EA2A65">
        <w:rPr>
          <w:sz w:val="16"/>
        </w:rPr>
        <w:t xml:space="preserve">, maybe, </w:t>
      </w:r>
      <w:r w:rsidRPr="00694F9B">
        <w:rPr>
          <w:rStyle w:val="Emphasis"/>
          <w:highlight w:val="green"/>
        </w:rPr>
        <w:t>in the university</w:t>
      </w:r>
      <w:r w:rsidRPr="00EA2A65">
        <w:rPr>
          <w:sz w:val="16"/>
        </w:rPr>
        <w:t xml:space="preserve">, and what it meant, what it has meant for Black studies to take that place in the university has had both, has been both good and bad. I think </w:t>
      </w:r>
      <w:r w:rsidRPr="009A5533">
        <w:rPr>
          <w:rStyle w:val="StyleUnderline"/>
        </w:rPr>
        <w:t>it’s probably done much more for the university than it has for Black studies</w:t>
      </w:r>
      <w:r w:rsidRPr="00EA2A65">
        <w:rPr>
          <w:sz w:val="16"/>
        </w:rPr>
        <w:t xml:space="preserve">, and, and that’s something worth thinking about. And </w:t>
      </w:r>
      <w:r w:rsidRPr="009A5533">
        <w:rPr>
          <w:rStyle w:val="StyleUnderline"/>
        </w:rPr>
        <w:t xml:space="preserve">I </w:t>
      </w:r>
      <w:r w:rsidRPr="00694F9B">
        <w:rPr>
          <w:rStyle w:val="Emphasis"/>
          <w:highlight w:val="green"/>
        </w:rPr>
        <w:t>don’t say that because I’m trying to advocate</w:t>
      </w:r>
      <w:r w:rsidRPr="007C702D">
        <w:rPr>
          <w:rStyle w:val="Emphasis"/>
        </w:rPr>
        <w:t xml:space="preserve"> some </w:t>
      </w:r>
      <w:r w:rsidRPr="00694F9B">
        <w:rPr>
          <w:rStyle w:val="Emphasis"/>
          <w:highlight w:val="green"/>
        </w:rPr>
        <w:t>withdrawal</w:t>
      </w:r>
      <w:r w:rsidRPr="007C702D">
        <w:rPr>
          <w:rStyle w:val="Emphasis"/>
        </w:rPr>
        <w:t xml:space="preserve"> from the university of Black studies</w:t>
      </w:r>
      <w:r w:rsidRPr="009A5533">
        <w:rPr>
          <w:rStyle w:val="StyleUnderline"/>
        </w:rPr>
        <w:t>, but</w:t>
      </w:r>
      <w:r w:rsidRPr="00EA2A65">
        <w:rPr>
          <w:sz w:val="16"/>
        </w:rPr>
        <w:t xml:space="preserve"> I’m thinking that, you know, that </w:t>
      </w:r>
      <w:r w:rsidRPr="009A5533">
        <w:rPr>
          <w:rStyle w:val="StyleUnderline"/>
        </w:rPr>
        <w:t xml:space="preserve">at this stage of the game in </w:t>
      </w:r>
      <w:r w:rsidRPr="00694F9B">
        <w:rPr>
          <w:rStyle w:val="StyleUnderline"/>
          <w:highlight w:val="green"/>
        </w:rPr>
        <w:t>having done the work of attempting to</w:t>
      </w:r>
      <w:r w:rsidRPr="00EA2A65">
        <w:rPr>
          <w:sz w:val="16"/>
        </w:rPr>
        <w:t xml:space="preserve"> actually </w:t>
      </w:r>
      <w:r w:rsidRPr="00694F9B">
        <w:rPr>
          <w:rStyle w:val="Emphasis"/>
          <w:highlight w:val="green"/>
        </w:rPr>
        <w:t>bring</w:t>
      </w:r>
      <w:r w:rsidRPr="00EA2A65">
        <w:rPr>
          <w:sz w:val="16"/>
        </w:rPr>
        <w:t xml:space="preserve">, um, </w:t>
      </w:r>
      <w:r w:rsidRPr="00694F9B">
        <w:rPr>
          <w:rStyle w:val="Emphasis"/>
          <w:highlight w:val="green"/>
        </w:rPr>
        <w:t>the university into</w:t>
      </w:r>
      <w:r w:rsidRPr="00EA2A65">
        <w:rPr>
          <w:sz w:val="16"/>
        </w:rPr>
        <w:t xml:space="preserve"> some sense of its own, of what ought to be </w:t>
      </w:r>
      <w:r w:rsidRPr="00694F9B">
        <w:rPr>
          <w:rStyle w:val="Emphasis"/>
          <w:highlight w:val="green"/>
        </w:rPr>
        <w:t>its own intellectual mission</w:t>
      </w:r>
      <w:r w:rsidRPr="009A5533">
        <w:rPr>
          <w:rStyle w:val="StyleUnderline"/>
        </w:rPr>
        <w:t xml:space="preserve">, Black studies has the right to </w:t>
      </w:r>
      <w:r w:rsidRPr="007C702D">
        <w:rPr>
          <w:rStyle w:val="Emphasis"/>
        </w:rPr>
        <w:t>look out for itself now</w:t>
      </w:r>
      <w:r w:rsidRPr="00EA2A65">
        <w:rPr>
          <w:sz w:val="16"/>
        </w:rPr>
        <w:t xml:space="preserve">, for a little bit, um, and I think it’s worth it to do that. </w:t>
      </w:r>
      <w:r w:rsidRPr="009A5533">
        <w:rPr>
          <w:rStyle w:val="StyleUnderline"/>
        </w:rPr>
        <w:t>And insofar as Black studies has earned a right to look out for itself, what that really means</w:t>
      </w:r>
      <w:r w:rsidRPr="00EA2A65">
        <w:rPr>
          <w:sz w:val="16"/>
        </w:rPr>
        <w:t xml:space="preserve">, I think, </w:t>
      </w:r>
      <w:r w:rsidRPr="009A5533">
        <w:rPr>
          <w:rStyle w:val="StyleUnderline"/>
        </w:rPr>
        <w:t xml:space="preserve">is that Black studies has earned the right to try again to take its </w:t>
      </w:r>
      <w:r w:rsidRPr="007C702D">
        <w:rPr>
          <w:rStyle w:val="Emphasis"/>
        </w:rPr>
        <w:t>fundamental responsibility</w:t>
      </w:r>
      <w:r w:rsidRPr="009A5533">
        <w:rPr>
          <w:rStyle w:val="StyleUnderline"/>
        </w:rPr>
        <w:t>, which is to be</w:t>
      </w:r>
      <w:r w:rsidRPr="00EA2A65">
        <w:rPr>
          <w:sz w:val="16"/>
        </w:rPr>
        <w:t xml:space="preserve">, uh, </w:t>
      </w:r>
      <w:r w:rsidRPr="009A5533">
        <w:rPr>
          <w:rStyle w:val="StyleUnderline"/>
        </w:rPr>
        <w:t xml:space="preserve">a place where we can </w:t>
      </w:r>
      <w:r w:rsidRPr="007C702D">
        <w:rPr>
          <w:rStyle w:val="Emphasis"/>
        </w:rPr>
        <w:t>look out for the Earth</w:t>
      </w:r>
      <w:r w:rsidRPr="00EA2A65">
        <w:rPr>
          <w:sz w:val="16"/>
        </w:rPr>
        <w:t xml:space="preserve">. Um, I think that </w:t>
      </w:r>
      <w:r w:rsidRPr="00694F9B">
        <w:rPr>
          <w:rStyle w:val="StyleUnderline"/>
          <w:highlight w:val="green"/>
        </w:rPr>
        <w:t xml:space="preserve">Black studies has a </w:t>
      </w:r>
      <w:r w:rsidRPr="00694F9B">
        <w:rPr>
          <w:rStyle w:val="Emphasis"/>
          <w:highlight w:val="green"/>
        </w:rPr>
        <w:t>fundamental</w:t>
      </w:r>
      <w:r w:rsidRPr="00694F9B">
        <w:rPr>
          <w:rStyle w:val="StyleUnderline"/>
          <w:highlight w:val="green"/>
        </w:rPr>
        <w:t xml:space="preserve"> and </w:t>
      </w:r>
      <w:r w:rsidRPr="00694F9B">
        <w:rPr>
          <w:rStyle w:val="Emphasis"/>
          <w:highlight w:val="green"/>
        </w:rPr>
        <w:t>specific</w:t>
      </w:r>
      <w:r w:rsidRPr="009A5533">
        <w:rPr>
          <w:rStyle w:val="StyleUnderline"/>
        </w:rPr>
        <w:t xml:space="preserve">, though </w:t>
      </w:r>
      <w:r w:rsidRPr="007C702D">
        <w:rPr>
          <w:rStyle w:val="Emphasis"/>
        </w:rPr>
        <w:t xml:space="preserve">not necessarily exclusive </w:t>
      </w:r>
      <w:r w:rsidRPr="00694F9B">
        <w:rPr>
          <w:rStyle w:val="Emphasis"/>
          <w:highlight w:val="green"/>
        </w:rPr>
        <w:t>mission</w:t>
      </w:r>
      <w:r w:rsidRPr="009A5533">
        <w:rPr>
          <w:rStyle w:val="StyleUnderline"/>
        </w:rPr>
        <w:t xml:space="preserve">, and that mission </w:t>
      </w:r>
      <w:r w:rsidRPr="007C702D">
        <w:rPr>
          <w:rStyle w:val="StyleUnderline"/>
        </w:rPr>
        <w:t xml:space="preserve">is to </w:t>
      </w:r>
      <w:r w:rsidRPr="007C702D">
        <w:rPr>
          <w:rStyle w:val="Emphasis"/>
        </w:rPr>
        <w:t>try to save the Earth</w:t>
      </w:r>
      <w:r w:rsidRPr="007C702D">
        <w:rPr>
          <w:rStyle w:val="StyleUnderline"/>
        </w:rPr>
        <w:t>, or at least</w:t>
      </w:r>
      <w:r w:rsidRPr="00EA2A65">
        <w:rPr>
          <w:sz w:val="16"/>
        </w:rPr>
        <w:t xml:space="preserve"> to try to save, not, well, </w:t>
      </w:r>
      <w:r w:rsidRPr="009A5533">
        <w:rPr>
          <w:rStyle w:val="StyleUnderline"/>
        </w:rPr>
        <w:t xml:space="preserve">on the </w:t>
      </w:r>
      <w:r w:rsidRPr="007C702D">
        <w:rPr>
          <w:rStyle w:val="Emphasis"/>
        </w:rPr>
        <w:t>most fundamental level</w:t>
      </w:r>
      <w:r w:rsidRPr="009A5533">
        <w:rPr>
          <w:rStyle w:val="StyleUnderline"/>
        </w:rPr>
        <w:t xml:space="preserve"> to </w:t>
      </w:r>
      <w:r w:rsidRPr="007C702D">
        <w:rPr>
          <w:rStyle w:val="Emphasis"/>
        </w:rPr>
        <w:t>save the Earth</w:t>
      </w:r>
      <w:r w:rsidRPr="009A5533">
        <w:rPr>
          <w:rStyle w:val="StyleUnderline"/>
        </w:rPr>
        <w:t xml:space="preserve">, and on a secondary level, to try </w:t>
      </w:r>
      <w:r w:rsidRPr="00694F9B">
        <w:rPr>
          <w:rStyle w:val="StyleUnderline"/>
          <w:highlight w:val="green"/>
        </w:rPr>
        <w:t xml:space="preserve">to </w:t>
      </w:r>
      <w:r w:rsidRPr="00694F9B">
        <w:rPr>
          <w:rStyle w:val="Emphasis"/>
          <w:highlight w:val="green"/>
        </w:rPr>
        <w:t>save the possibility of human existence</w:t>
      </w:r>
      <w:r w:rsidRPr="007C702D">
        <w:rPr>
          <w:rStyle w:val="Emphasis"/>
        </w:rPr>
        <w:t xml:space="preserve"> on the Earth</w:t>
      </w:r>
      <w:r w:rsidRPr="00EA2A65">
        <w:rPr>
          <w:sz w:val="16"/>
        </w:rPr>
        <w:t xml:space="preserve">. Um, and I know that’s a big statement, and I don’t wanna take up all the time, but I’m happy to try to say more about what I think I mean by that later on, but, um, but I think maybe it’s important just to leave that big statement out there for a minute, and just to make sure that you know that I knew that I said it when I said it. </w:t>
      </w:r>
    </w:p>
    <w:p w14:paraId="4B10A90A" w14:textId="77777777" w:rsidR="001D5F30" w:rsidRPr="00EA2A65" w:rsidRDefault="001D5F30" w:rsidP="001D5F30">
      <w:pPr>
        <w:rPr>
          <w:sz w:val="16"/>
        </w:rPr>
      </w:pPr>
      <w:r w:rsidRPr="00EA2A65">
        <w:rPr>
          <w:sz w:val="16"/>
        </w:rPr>
        <w:lastRenderedPageBreak/>
        <w:t xml:space="preserve">KELLEY: Okay, well, actually I wanna echo, uh, Fred’s sentiments, that it’s really an honor to be here, in this space. Um, this is the second time that we’ve had kind of a public conversation, and it’s always packed, you know, and it’s always a lot of people, and expectations are always high, and one of my favorite things on the planet, besides just talking to my daughters, talking to Fred Moten, um, you know, and it’s just really, you know, I learn so much from it, and in fact, let me just begin by saying that one of the pieces that Rinaldo was referring to was an essay I wrote called, uh, “Black Study, Black Struggle,” which was entirely inspired by, uh, Fred Moten and Stefano Harney’s, uh, book, “The Undercommons.” It was a way of the application of the notion of the undercommons to understanding what was happening at that moment, which in, in the fall of 2015, there was like an explosion of, um, Black protests on, on campus, and, you know, I won’t repeat what’s in the article, uh, but it, it’s not an accident that some of those struggles, uh, were products of what was happening in the streets. In other words, what happened in Ferguson, and what happened in Baltimore, what happened all over the country, and what happened in places like here in Toronto, were the catalyst for, um, a kind of explosion on campuses, where, uh, students were trying to figure out their place in the university. They’re dealing with racism, and microaggressions on university campuses, uh, they’re dealing with a, a kind of deracinated, you know, curriculum where ethnic studies wasn’t what it was, in its inception. Um, and, I was also dealing with, or </w:t>
      </w:r>
      <w:r w:rsidRPr="009A5533">
        <w:rPr>
          <w:rStyle w:val="StyleUnderline"/>
        </w:rPr>
        <w:t>many of us were</w:t>
      </w:r>
      <w:r w:rsidRPr="00EA2A65">
        <w:rPr>
          <w:sz w:val="16"/>
        </w:rPr>
        <w:t xml:space="preserve"> also </w:t>
      </w:r>
      <w:r w:rsidRPr="009A5533">
        <w:rPr>
          <w:rStyle w:val="StyleUnderline"/>
        </w:rPr>
        <w:t>dealing with</w:t>
      </w:r>
      <w:r w:rsidRPr="00EA2A65">
        <w:rPr>
          <w:sz w:val="16"/>
        </w:rPr>
        <w:t xml:space="preserve">, uh, a culture of, and I hate to put it this way, but </w:t>
      </w:r>
      <w:r w:rsidRPr="009A5533">
        <w:rPr>
          <w:rStyle w:val="StyleUnderline"/>
        </w:rPr>
        <w:t xml:space="preserve">a </w:t>
      </w:r>
      <w:r w:rsidRPr="007C702D">
        <w:rPr>
          <w:rStyle w:val="Emphasis"/>
        </w:rPr>
        <w:t>culture of anti-intellectualism</w:t>
      </w:r>
      <w:r w:rsidRPr="00EA2A65">
        <w:rPr>
          <w:sz w:val="16"/>
        </w:rPr>
        <w:t xml:space="preserve"> in, in a different sort of way. I mean, </w:t>
      </w:r>
      <w:r w:rsidRPr="00694F9B">
        <w:rPr>
          <w:rStyle w:val="StyleUnderline"/>
          <w:highlight w:val="green"/>
        </w:rPr>
        <w:t>universities are often anti-intellectual, in that they</w:t>
      </w:r>
      <w:r w:rsidRPr="00EA2A65">
        <w:rPr>
          <w:sz w:val="16"/>
        </w:rPr>
        <w:t xml:space="preserve"> actually </w:t>
      </w:r>
      <w:r w:rsidRPr="00694F9B">
        <w:rPr>
          <w:rStyle w:val="Emphasis"/>
          <w:highlight w:val="green"/>
        </w:rPr>
        <w:t>disavow</w:t>
      </w:r>
      <w:r w:rsidRPr="007C702D">
        <w:rPr>
          <w:rStyle w:val="Emphasis"/>
        </w:rPr>
        <w:t xml:space="preserve"> </w:t>
      </w:r>
      <w:r w:rsidRPr="00694F9B">
        <w:rPr>
          <w:rStyle w:val="Emphasis"/>
          <w:highlight w:val="green"/>
        </w:rPr>
        <w:t>certain forms of knowledge</w:t>
      </w:r>
      <w:r w:rsidRPr="009A5533">
        <w:rPr>
          <w:rStyle w:val="StyleUnderline"/>
        </w:rPr>
        <w:t xml:space="preserve"> and put other knowledge above that</w:t>
      </w:r>
      <w:r w:rsidRPr="00EA2A65">
        <w:rPr>
          <w:sz w:val="16"/>
        </w:rPr>
        <w:t xml:space="preserve">, which is an anti-intellectual position by the way. Um, </w:t>
      </w:r>
      <w:r w:rsidRPr="009A5533">
        <w:rPr>
          <w:rStyle w:val="StyleUnderline"/>
        </w:rPr>
        <w:t>but then when you’re assaulted by that all the time</w:t>
      </w:r>
      <w:r w:rsidRPr="00EA2A65">
        <w:rPr>
          <w:sz w:val="16"/>
        </w:rPr>
        <w:t xml:space="preserve">, uh, </w:t>
      </w:r>
      <w:r w:rsidRPr="009A5533">
        <w:rPr>
          <w:rStyle w:val="StyleUnderline"/>
        </w:rPr>
        <w:t xml:space="preserve">sometimes </w:t>
      </w:r>
      <w:r w:rsidRPr="00694F9B">
        <w:rPr>
          <w:rStyle w:val="StyleUnderline"/>
          <w:highlight w:val="green"/>
        </w:rPr>
        <w:t>you</w:t>
      </w:r>
      <w:r w:rsidRPr="009A5533">
        <w:rPr>
          <w:rStyle w:val="StyleUnderline"/>
        </w:rPr>
        <w:t xml:space="preserve"> </w:t>
      </w:r>
      <w:r w:rsidRPr="00694F9B">
        <w:rPr>
          <w:rStyle w:val="StyleUnderline"/>
          <w:highlight w:val="green"/>
        </w:rPr>
        <w:t xml:space="preserve">end up </w:t>
      </w:r>
      <w:r w:rsidRPr="00694F9B">
        <w:rPr>
          <w:rStyle w:val="Emphasis"/>
          <w:highlight w:val="green"/>
        </w:rPr>
        <w:t>mirroring that culture</w:t>
      </w:r>
      <w:r w:rsidRPr="009A5533">
        <w:rPr>
          <w:rStyle w:val="StyleUnderline"/>
        </w:rPr>
        <w:t xml:space="preserve">. And you’re saying “well I’m not gonna read this, I’m not gonna read that, because so-and-so wrote it,” as opposed to saying that there’s </w:t>
      </w:r>
      <w:r w:rsidRPr="007C702D">
        <w:rPr>
          <w:rStyle w:val="Emphasis"/>
        </w:rPr>
        <w:t>nothing off the table</w:t>
      </w:r>
      <w:r w:rsidRPr="00EA2A65">
        <w:rPr>
          <w:sz w:val="16"/>
        </w:rPr>
        <w:t xml:space="preserve">, uh, </w:t>
      </w:r>
      <w:r w:rsidRPr="009A5533">
        <w:rPr>
          <w:rStyle w:val="StyleUnderline"/>
        </w:rPr>
        <w:t xml:space="preserve">that </w:t>
      </w:r>
      <w:r w:rsidRPr="00694F9B">
        <w:rPr>
          <w:rStyle w:val="StyleUnderline"/>
          <w:highlight w:val="green"/>
        </w:rPr>
        <w:t>Black studies</w:t>
      </w:r>
      <w:r w:rsidRPr="00EA2A65">
        <w:rPr>
          <w:sz w:val="16"/>
        </w:rPr>
        <w:t xml:space="preserve">, and Fred knows this ‘cause he repeats it more than I do, that our mutual, uh, teacher, Cedric Robinson, who paraphrased C. L. R. James, said you know, Black studies </w:t>
      </w:r>
      <w:r w:rsidRPr="00694F9B">
        <w:rPr>
          <w:rStyle w:val="StyleUnderline"/>
          <w:highlight w:val="green"/>
        </w:rPr>
        <w:t xml:space="preserve">is a </w:t>
      </w:r>
      <w:r w:rsidRPr="00694F9B">
        <w:rPr>
          <w:rStyle w:val="Emphasis"/>
          <w:highlight w:val="green"/>
        </w:rPr>
        <w:t>critique of Western civilization</w:t>
      </w:r>
      <w:r w:rsidRPr="009A5533">
        <w:rPr>
          <w:rStyle w:val="StyleUnderline"/>
        </w:rPr>
        <w:t xml:space="preserve">, and if that is the case, then </w:t>
      </w:r>
      <w:r w:rsidRPr="00694F9B">
        <w:rPr>
          <w:rStyle w:val="StyleUnderline"/>
          <w:highlight w:val="green"/>
        </w:rPr>
        <w:t xml:space="preserve">we </w:t>
      </w:r>
      <w:r w:rsidRPr="00694F9B">
        <w:rPr>
          <w:rStyle w:val="Emphasis"/>
          <w:highlight w:val="green"/>
        </w:rPr>
        <w:t>both</w:t>
      </w:r>
      <w:r w:rsidRPr="00694F9B">
        <w:rPr>
          <w:rStyle w:val="StyleUnderline"/>
          <w:highlight w:val="green"/>
        </w:rPr>
        <w:t xml:space="preserve"> have to </w:t>
      </w:r>
      <w:r w:rsidRPr="00694F9B">
        <w:rPr>
          <w:rStyle w:val="Emphasis"/>
          <w:highlight w:val="green"/>
        </w:rPr>
        <w:t>dismantle it</w:t>
      </w:r>
      <w:r w:rsidRPr="009A5533">
        <w:rPr>
          <w:rStyle w:val="StyleUnderline"/>
        </w:rPr>
        <w:t xml:space="preserve">, </w:t>
      </w:r>
      <w:r w:rsidRPr="007C702D">
        <w:rPr>
          <w:rStyle w:val="Emphasis"/>
        </w:rPr>
        <w:t>recognize the weak edifice</w:t>
      </w:r>
      <w:r w:rsidRPr="009A5533">
        <w:rPr>
          <w:rStyle w:val="StyleUnderline"/>
        </w:rPr>
        <w:t xml:space="preserve"> upon which it’s built, </w:t>
      </w:r>
      <w:r w:rsidRPr="00694F9B">
        <w:rPr>
          <w:rStyle w:val="StyleUnderline"/>
          <w:highlight w:val="green"/>
        </w:rPr>
        <w:t xml:space="preserve">but also </w:t>
      </w:r>
      <w:r w:rsidRPr="00694F9B">
        <w:rPr>
          <w:rStyle w:val="Emphasis"/>
          <w:highlight w:val="green"/>
        </w:rPr>
        <w:t>know everything that’s happening within it</w:t>
      </w:r>
      <w:r w:rsidRPr="00EA2A65">
        <w:rPr>
          <w:sz w:val="16"/>
        </w:rPr>
        <w:t xml:space="preserve">. But anyway, let me just back up, um, so, I just, so the three points I wanna make in reference to the question, one is that, uh, social movements have always been the catalyst for Black studies. When Fred was talking about, you know, Black studies as, as, uh, kinda, kinda like a way of life, as an atmosphere in which he grew up and which I grew up and many of us grew up, that’s so true. I never thought about it that way, but, you know, that’s so true. And in fact, um, if anything, Black Studies is not a multidiscipline but a project, a project for liberation, whatever that means, and </w:t>
      </w:r>
      <w:r w:rsidRPr="00694F9B">
        <w:rPr>
          <w:rStyle w:val="StyleUnderline"/>
          <w:highlight w:val="green"/>
        </w:rPr>
        <w:t xml:space="preserve">liberation is an </w:t>
      </w:r>
      <w:r w:rsidRPr="00694F9B">
        <w:rPr>
          <w:rStyle w:val="Emphasis"/>
          <w:highlight w:val="green"/>
        </w:rPr>
        <w:t>ongoing project</w:t>
      </w:r>
      <w:r w:rsidRPr="00EA2A65">
        <w:rPr>
          <w:sz w:val="16"/>
        </w:rPr>
        <w:t xml:space="preserve">. Um, Ruthie Gilmore, uh, who was at USC, uh, with me and Fred, had come up with this idea of renaming ethnic studies “liberation studies.” And, you know, we were actually serious about that, we were like, trying to figure out how to do that, and never filled it, but </w:t>
      </w:r>
      <w:r w:rsidRPr="009A5533">
        <w:rPr>
          <w:rStyle w:val="StyleUnderline"/>
        </w:rPr>
        <w:t>it reminds us that</w:t>
      </w:r>
      <w:r w:rsidRPr="00EA2A65">
        <w:rPr>
          <w:sz w:val="16"/>
        </w:rPr>
        <w:t xml:space="preserve">, you know, it’s not about, um, </w:t>
      </w:r>
      <w:r w:rsidRPr="009A5533">
        <w:rPr>
          <w:rStyle w:val="StyleUnderline"/>
        </w:rPr>
        <w:t xml:space="preserve">it’s </w:t>
      </w:r>
      <w:r w:rsidRPr="007C702D">
        <w:rPr>
          <w:rStyle w:val="Emphasis"/>
        </w:rPr>
        <w:t>not about a body</w:t>
      </w:r>
      <w:r w:rsidRPr="009A5533">
        <w:rPr>
          <w:rStyle w:val="StyleUnderline"/>
        </w:rPr>
        <w:t xml:space="preserve">. It’s </w:t>
      </w:r>
      <w:r w:rsidRPr="007C702D">
        <w:rPr>
          <w:rStyle w:val="Emphasis"/>
        </w:rPr>
        <w:t>not about bodies</w:t>
      </w:r>
      <w:r w:rsidRPr="007C702D">
        <w:rPr>
          <w:rStyle w:val="StyleUnderline"/>
        </w:rPr>
        <w:t xml:space="preserve">. </w:t>
      </w:r>
      <w:r w:rsidRPr="009A5533">
        <w:rPr>
          <w:rStyle w:val="StyleUnderline"/>
        </w:rPr>
        <w:t xml:space="preserve">It’s about </w:t>
      </w:r>
      <w:r w:rsidRPr="007C702D">
        <w:rPr>
          <w:rStyle w:val="Emphasis"/>
        </w:rPr>
        <w:t>ideas</w:t>
      </w:r>
      <w:r w:rsidRPr="009A5533">
        <w:rPr>
          <w:rStyle w:val="StyleUnderline"/>
        </w:rPr>
        <w:t xml:space="preserve">, and </w:t>
      </w:r>
      <w:r w:rsidRPr="00694F9B">
        <w:rPr>
          <w:rStyle w:val="StyleUnderline"/>
          <w:highlight w:val="green"/>
        </w:rPr>
        <w:t xml:space="preserve">about the </w:t>
      </w:r>
      <w:r w:rsidRPr="00694F9B">
        <w:rPr>
          <w:rStyle w:val="Emphasis"/>
          <w:highlight w:val="green"/>
        </w:rPr>
        <w:t>future</w:t>
      </w:r>
      <w:r w:rsidRPr="00EA2A65">
        <w:rPr>
          <w:sz w:val="16"/>
        </w:rPr>
        <w:t xml:space="preserve">, you know. </w:t>
      </w:r>
      <w:r w:rsidRPr="00694F9B">
        <w:rPr>
          <w:rStyle w:val="StyleUnderline"/>
        </w:rPr>
        <w:t>It’s</w:t>
      </w:r>
      <w:r w:rsidRPr="009A5533">
        <w:rPr>
          <w:rStyle w:val="StyleUnderline"/>
        </w:rPr>
        <w:t xml:space="preserve"> about </w:t>
      </w:r>
      <w:r w:rsidRPr="007C702D">
        <w:rPr>
          <w:rStyle w:val="Emphasis"/>
        </w:rPr>
        <w:t>recognizing the past</w:t>
      </w:r>
      <w:r w:rsidRPr="009A5533">
        <w:rPr>
          <w:rStyle w:val="StyleUnderline"/>
        </w:rPr>
        <w:t xml:space="preserve"> and the </w:t>
      </w:r>
      <w:r w:rsidRPr="007C702D">
        <w:rPr>
          <w:rStyle w:val="Emphasis"/>
        </w:rPr>
        <w:t>construction of a new future</w:t>
      </w:r>
      <w:r w:rsidRPr="00EA2A65">
        <w:rPr>
          <w:sz w:val="16"/>
        </w:rPr>
        <w:t xml:space="preserve">. And so I think, in that respect, in order to understand the future of Black studies, we gotta understand the movements that produced it—that, that the Movement for Black Lives, that, um, uh, We Charge Genocide, that Black Youth Projects 100—all these struggles that erupted have, in fact, uh, pointed the way for Black Studies. The problem is, is that what gets constituted as the institutional space of Black studies, in many cases, isn’t really that. And I hate to bring people down, because we’re supposed to be up, right? But there are a lot of departments that I wouldn't call Black studies departments that have that name, you know, there are a lot of, </w:t>
      </w:r>
      <w:r w:rsidRPr="00694F9B">
        <w:rPr>
          <w:rStyle w:val="StyleUnderline"/>
          <w:highlight w:val="green"/>
        </w:rPr>
        <w:t>there's a lot of scholarship that</w:t>
      </w:r>
      <w:r w:rsidRPr="009A5533">
        <w:rPr>
          <w:rStyle w:val="StyleUnderline"/>
        </w:rPr>
        <w:t xml:space="preserve"> goes on that </w:t>
      </w:r>
      <w:r w:rsidRPr="00694F9B">
        <w:rPr>
          <w:rStyle w:val="StyleUnderline"/>
          <w:highlight w:val="green"/>
        </w:rPr>
        <w:t xml:space="preserve">has </w:t>
      </w:r>
      <w:r w:rsidRPr="00694F9B">
        <w:rPr>
          <w:rStyle w:val="Emphasis"/>
          <w:highlight w:val="green"/>
        </w:rPr>
        <w:t>no relationship at all</w:t>
      </w:r>
      <w:r w:rsidRPr="00694F9B">
        <w:rPr>
          <w:rStyle w:val="StyleUnderline"/>
          <w:highlight w:val="green"/>
        </w:rPr>
        <w:t xml:space="preserve"> to</w:t>
      </w:r>
      <w:r w:rsidRPr="009A5533">
        <w:rPr>
          <w:rStyle w:val="StyleUnderline"/>
        </w:rPr>
        <w:t xml:space="preserve"> the </w:t>
      </w:r>
      <w:r w:rsidRPr="007C702D">
        <w:rPr>
          <w:rStyle w:val="Emphasis"/>
        </w:rPr>
        <w:t xml:space="preserve">project of </w:t>
      </w:r>
      <w:r w:rsidRPr="00694F9B">
        <w:rPr>
          <w:rStyle w:val="Emphasis"/>
          <w:highlight w:val="green"/>
        </w:rPr>
        <w:t>transformation</w:t>
      </w:r>
      <w:r w:rsidRPr="009A5533">
        <w:rPr>
          <w:rStyle w:val="StyleUnderline"/>
        </w:rPr>
        <w:t xml:space="preserve">, or to </w:t>
      </w:r>
      <w:r w:rsidRPr="007C702D">
        <w:rPr>
          <w:rStyle w:val="Emphasis"/>
        </w:rPr>
        <w:t>people</w:t>
      </w:r>
      <w:r w:rsidRPr="009A5533">
        <w:rPr>
          <w:rStyle w:val="StyleUnderline"/>
        </w:rPr>
        <w:t xml:space="preserve">, </w:t>
      </w:r>
      <w:r w:rsidRPr="00694F9B">
        <w:rPr>
          <w:rStyle w:val="StyleUnderline"/>
          <w:highlight w:val="green"/>
        </w:rPr>
        <w:t xml:space="preserve">to </w:t>
      </w:r>
      <w:r w:rsidRPr="00694F9B">
        <w:rPr>
          <w:rStyle w:val="Emphasis"/>
          <w:highlight w:val="green"/>
        </w:rPr>
        <w:t>actual people in community</w:t>
      </w:r>
      <w:r w:rsidRPr="00EA2A65">
        <w:rPr>
          <w:sz w:val="16"/>
        </w:rPr>
        <w:t xml:space="preserve">. And one of the important things to always remember is that, um, we wouldn't have Black studies if it wasn't—in the United States, that is, I'm talking about the US—if it wasn't for Watts, if it wasn't for Detroit in 67, and if it wasn't for those kinds of urban rebellions, if it wasn't for the struggles in the South, that's where </w:t>
      </w:r>
      <w:r>
        <w:rPr>
          <w:rStyle w:val="StyleUnderline"/>
        </w:rPr>
        <w:t>B</w:t>
      </w:r>
      <w:r w:rsidRPr="007C702D">
        <w:rPr>
          <w:rStyle w:val="StyleUnderline"/>
        </w:rPr>
        <w:t>lack studies</w:t>
      </w:r>
      <w:r w:rsidRPr="00EA2A65">
        <w:rPr>
          <w:sz w:val="16"/>
        </w:rPr>
        <w:t xml:space="preserve"> comes from. Uh, and so it </w:t>
      </w:r>
      <w:r w:rsidRPr="009A5533">
        <w:rPr>
          <w:rStyle w:val="StyleUnderline"/>
        </w:rPr>
        <w:t>moves into the university</w:t>
      </w:r>
      <w:r w:rsidRPr="00EA2A65">
        <w:rPr>
          <w:sz w:val="16"/>
        </w:rPr>
        <w:t xml:space="preserve"> as a, </w:t>
      </w:r>
      <w:r w:rsidRPr="009A5533">
        <w:rPr>
          <w:rStyle w:val="StyleUnderline"/>
        </w:rPr>
        <w:t xml:space="preserve">as a </w:t>
      </w:r>
      <w:r w:rsidRPr="007C702D">
        <w:rPr>
          <w:rStyle w:val="Emphasis"/>
        </w:rPr>
        <w:t>transformative project</w:t>
      </w:r>
      <w:r w:rsidRPr="00EA2A65">
        <w:rPr>
          <w:sz w:val="16"/>
        </w:rPr>
        <w:t>. Um, it's not—</w:t>
      </w:r>
      <w:r w:rsidRPr="009A5533">
        <w:rPr>
          <w:rStyle w:val="StyleUnderline"/>
        </w:rPr>
        <w:t>and that's why</w:t>
      </w:r>
      <w:r w:rsidRPr="00EA2A65">
        <w:rPr>
          <w:sz w:val="16"/>
        </w:rPr>
        <w:t xml:space="preserve"> I think </w:t>
      </w:r>
      <w:r w:rsidRPr="009A5533">
        <w:rPr>
          <w:rStyle w:val="StyleUnderline"/>
        </w:rPr>
        <w:t xml:space="preserve">there was a </w:t>
      </w:r>
      <w:r w:rsidRPr="007C702D">
        <w:rPr>
          <w:rStyle w:val="Emphasis"/>
        </w:rPr>
        <w:t>disconnect</w:t>
      </w:r>
      <w:r w:rsidRPr="009A5533">
        <w:rPr>
          <w:rStyle w:val="StyleUnderline"/>
        </w:rPr>
        <w:t xml:space="preserve"> between</w:t>
      </w:r>
      <w:r w:rsidRPr="00EA2A65">
        <w:rPr>
          <w:sz w:val="16"/>
        </w:rPr>
        <w:t xml:space="preserve"> some of the, the </w:t>
      </w:r>
      <w:r w:rsidRPr="009A5533">
        <w:rPr>
          <w:rStyle w:val="StyleUnderline"/>
        </w:rPr>
        <w:t>protests and what was happening in the academy</w:t>
      </w:r>
      <w:r w:rsidRPr="00EA2A65">
        <w:rPr>
          <w:sz w:val="16"/>
        </w:rPr>
        <w:t xml:space="preserve">. Finally, there’s this question of, of ethnic studies versus, or against, or for, or within or bedded in Black studies. And one of the things that, that I think a lot of us are trying to figure out is to deepen the relationship between indigenous studies and Black studies. Um, to understand that this was what I call second wave ethnic studies in the 1990s was itself a project that was, believe it or not, in a, a response to neoliberalism. And I think we don't always see that because we, we tend to read backwards in the 1990s and 1980s as, like, ethnic studies as identity politics in the narrowest sense of the word, that somehow this was about producing a sense of, of pride and a sense of identity devoid of the question of power. But if you actually look at the struggles for ethnic studies in the 80s and 90s, it was all about power. That, that what we think of as comparative or critical ethnic studies was, wasn't about the celebration of difference. It wasn't liberal multiculturalism. It was an assault on a neoliberal turn. And we, we sometimes forget that and, and, and then we write the history. And so I think I want to at some point talk more about that, but I think that's something to remember, because, right now, </w:t>
      </w:r>
      <w:r w:rsidRPr="009A5533">
        <w:rPr>
          <w:rStyle w:val="StyleUnderline"/>
        </w:rPr>
        <w:t xml:space="preserve">if we don't have Black studies as a </w:t>
      </w:r>
      <w:r w:rsidRPr="00B95240">
        <w:rPr>
          <w:rStyle w:val="Emphasis"/>
        </w:rPr>
        <w:t>critique in response to the neoliberal neofascist turn</w:t>
      </w:r>
      <w:r w:rsidRPr="009A5533">
        <w:rPr>
          <w:rStyle w:val="StyleUnderline"/>
        </w:rPr>
        <w:t>, then it's</w:t>
      </w:r>
      <w:r w:rsidRPr="00EA2A65">
        <w:rPr>
          <w:sz w:val="16"/>
        </w:rPr>
        <w:t xml:space="preserve"> sort </w:t>
      </w:r>
      <w:r w:rsidRPr="00EA2A65">
        <w:rPr>
          <w:sz w:val="16"/>
        </w:rPr>
        <w:lastRenderedPageBreak/>
        <w:t xml:space="preserve">of </w:t>
      </w:r>
      <w:r w:rsidRPr="00B95240">
        <w:rPr>
          <w:rStyle w:val="Emphasis"/>
        </w:rPr>
        <w:t>worthless</w:t>
      </w:r>
      <w:r w:rsidRPr="00EA2A65">
        <w:rPr>
          <w:sz w:val="16"/>
        </w:rPr>
        <w:t xml:space="preserve">. You know, </w:t>
      </w:r>
      <w:r w:rsidRPr="009A5533">
        <w:rPr>
          <w:rStyle w:val="StyleUnderline"/>
        </w:rPr>
        <w:t>it's going to continue to exist. Maybe not in the academy though</w:t>
      </w:r>
      <w:r w:rsidRPr="00EA2A65">
        <w:rPr>
          <w:sz w:val="16"/>
        </w:rPr>
        <w:t xml:space="preserve">. So I'll just stop there. </w:t>
      </w:r>
    </w:p>
    <w:p w14:paraId="5931C2F7" w14:textId="77777777" w:rsidR="001D5F30" w:rsidRPr="00EA2A65" w:rsidRDefault="001D5F30" w:rsidP="001D5F30">
      <w:pPr>
        <w:rPr>
          <w:sz w:val="16"/>
        </w:rPr>
      </w:pPr>
      <w:r w:rsidRPr="00EA2A65">
        <w:rPr>
          <w:sz w:val="16"/>
        </w:rPr>
        <w:t xml:space="preserve">WALCOTT: So, um, Robin, where you ended, and, and where Fred began, it’s a, is a good segue into getting you, both of you, to talk about the work that you've been doing around questions of Palestinian struggle and freedom. Fred, the work that, the tremendous work that you did in the ASA, um, American Studies Association, for which the Association is still living true, and, and Robin the work that you continue to do with um, um, with faculty for Palestine. But I'm thinking about Fred's provocation here that Black studies about saving the Earth and if Black studies is indeed about saving the Earth, which I'm very willing to fall right into right now, you know, first to kind of maybe think about this relationship between the struggle and, and freedom of Palestine and the relationship between ongoing settler colonialisms globally, because it seems to me that one of the most powerful things that, um, the kind of Black studies that has taken to the streets recently has done is to make those kinds of concerns present, right? BLM visits to Palestine, BLM in Toronto, always making sure that the invocation of the politics of settler colonialism is a part of a political organizing, and, um, their intimate relations with indigenous communities. So maybe this is a way for us to begin to talk about what's really at stake in this contemporary political moment where, um, or, or a radical politics, a politics that wants to think a different kind of future formation, is grappling with, um, settler colonialism in various kinds of ways. But Palestine being central to that, given that we know as we sit in this university is that often, um, what we call our senior administrators have an entirely different relationship with the question of freedom for Palestine. </w:t>
      </w:r>
    </w:p>
    <w:p w14:paraId="4D7AC971" w14:textId="66E5F89F" w:rsidR="00111910" w:rsidRPr="001D5F30" w:rsidRDefault="001D5F30" w:rsidP="001D5F30">
      <w:pPr>
        <w:rPr>
          <w:sz w:val="16"/>
        </w:rPr>
      </w:pPr>
      <w:r w:rsidRPr="00EA2A65">
        <w:rPr>
          <w:sz w:val="16"/>
        </w:rPr>
        <w:t xml:space="preserve">MOTEN: Well, um, first, I mean, the work I did around, um, you know, the ASA’s, um, you know, decision to endorse the academic and cultural boycott of Israel was really minimal and minor compared to a lot of other people who were really out front, um, and, and have been working tirelessly for that for many, many years. Um, and I think, you know, the, my contribution was more, you know, rhetorical in many ways in, in, in, and, and maybe, maybe theoretical only in the most minimal sense, in the sense that what I wanted to do was a couple of things. First, to recognize that, um, you know, let's say that </w:t>
      </w:r>
      <w:r w:rsidRPr="003330E5">
        <w:rPr>
          <w:rStyle w:val="StyleUnderline"/>
        </w:rPr>
        <w:t xml:space="preserve">the conditions of what people call </w:t>
      </w:r>
      <w:r w:rsidRPr="00694F9B">
        <w:rPr>
          <w:rStyle w:val="Emphasis"/>
        </w:rPr>
        <w:t>modernity</w:t>
      </w:r>
      <w:r w:rsidRPr="00EA2A65">
        <w:rPr>
          <w:sz w:val="16"/>
        </w:rPr>
        <w:t xml:space="preserve">, um, in, in, in, in, or global modernity, that </w:t>
      </w:r>
      <w:r w:rsidRPr="003330E5">
        <w:rPr>
          <w:rStyle w:val="StyleUnderline"/>
        </w:rPr>
        <w:t xml:space="preserve">the </w:t>
      </w:r>
      <w:r w:rsidRPr="00B95240">
        <w:rPr>
          <w:rStyle w:val="Emphasis"/>
        </w:rPr>
        <w:t>fundamental conditions</w:t>
      </w:r>
      <w:r w:rsidRPr="003330E5">
        <w:rPr>
          <w:rStyle w:val="StyleUnderline"/>
        </w:rPr>
        <w:t xml:space="preserve"> that make that up are</w:t>
      </w:r>
      <w:r w:rsidRPr="00EA2A65">
        <w:rPr>
          <w:sz w:val="16"/>
        </w:rPr>
        <w:t xml:space="preserve">, you know, </w:t>
      </w:r>
      <w:r w:rsidRPr="00B95240">
        <w:rPr>
          <w:rStyle w:val="Emphasis"/>
        </w:rPr>
        <w:t>settler colonialism</w:t>
      </w:r>
      <w:r w:rsidRPr="003330E5">
        <w:rPr>
          <w:rStyle w:val="StyleUnderline"/>
        </w:rPr>
        <w:t>. And</w:t>
      </w:r>
      <w:r w:rsidRPr="00EA2A65">
        <w:rPr>
          <w:sz w:val="16"/>
        </w:rPr>
        <w:t xml:space="preserve"> I think </w:t>
      </w:r>
      <w:r w:rsidRPr="003330E5">
        <w:rPr>
          <w:rStyle w:val="StyleUnderline"/>
        </w:rPr>
        <w:t xml:space="preserve">we can talk about settler colonialism in ways that are </w:t>
      </w:r>
      <w:r w:rsidRPr="00B95240">
        <w:rPr>
          <w:rStyle w:val="Emphasis"/>
        </w:rPr>
        <w:t>broader</w:t>
      </w:r>
      <w:r w:rsidRPr="003330E5">
        <w:rPr>
          <w:rStyle w:val="StyleUnderline"/>
        </w:rPr>
        <w:t xml:space="preserve"> than the normal way that we usually think of them as a </w:t>
      </w:r>
      <w:r w:rsidRPr="00B95240">
        <w:rPr>
          <w:rStyle w:val="Emphasis"/>
        </w:rPr>
        <w:t>set of violent</w:t>
      </w:r>
      <w:r w:rsidRPr="003330E5">
        <w:rPr>
          <w:rStyle w:val="StyleUnderline"/>
        </w:rPr>
        <w:t xml:space="preserve"> and </w:t>
      </w:r>
      <w:r w:rsidRPr="00B95240">
        <w:rPr>
          <w:rStyle w:val="Emphasis"/>
        </w:rPr>
        <w:t>brutal relations</w:t>
      </w:r>
      <w:r w:rsidRPr="003330E5">
        <w:rPr>
          <w:rStyle w:val="StyleUnderline"/>
        </w:rPr>
        <w:t xml:space="preserve"> between Europe and the rest of the world</w:t>
      </w:r>
      <w:r w:rsidRPr="00EA2A65">
        <w:rPr>
          <w:sz w:val="16"/>
        </w:rPr>
        <w:t xml:space="preserve">. Because I think it's really important. And, and, and again, our, our mutual friend and mentor Cedric Robinson, pointed this out emphatically, and in brilliant ways early on, that settler colonialism is also an intra-European affair. Um, and it's important to understand that. It's important to understand this historic relationship between settler colonialism in the enclosure of the commons, um, which is part and, part of the origins of, of what we now know or understand as capitalism. But if we understand that </w:t>
      </w:r>
      <w:r w:rsidRPr="00694F9B">
        <w:rPr>
          <w:rStyle w:val="Emphasis"/>
          <w:highlight w:val="green"/>
        </w:rPr>
        <w:t>settler colonialism</w:t>
      </w:r>
      <w:r w:rsidRPr="003330E5">
        <w:rPr>
          <w:rStyle w:val="StyleUnderline"/>
        </w:rPr>
        <w:t xml:space="preserve">, that </w:t>
      </w:r>
      <w:r w:rsidRPr="00694F9B">
        <w:rPr>
          <w:rStyle w:val="StyleUnderline"/>
          <w:highlight w:val="green"/>
        </w:rPr>
        <w:t xml:space="preserve">the </w:t>
      </w:r>
      <w:r w:rsidRPr="00694F9B">
        <w:rPr>
          <w:rStyle w:val="Emphasis"/>
          <w:highlight w:val="green"/>
        </w:rPr>
        <w:t>transatlantic slave</w:t>
      </w:r>
      <w:r w:rsidRPr="00B95240">
        <w:rPr>
          <w:rStyle w:val="Emphasis"/>
        </w:rPr>
        <w:t xml:space="preserve"> </w:t>
      </w:r>
      <w:r w:rsidRPr="00694F9B">
        <w:rPr>
          <w:rStyle w:val="Emphasis"/>
          <w:highlight w:val="green"/>
        </w:rPr>
        <w:t>trade</w:t>
      </w:r>
      <w:r w:rsidRPr="00EA2A65">
        <w:rPr>
          <w:sz w:val="16"/>
        </w:rPr>
        <w:t xml:space="preserve">, um, </w:t>
      </w:r>
      <w:r w:rsidRPr="00694F9B">
        <w:rPr>
          <w:rStyle w:val="StyleUnderline"/>
          <w:highlight w:val="green"/>
        </w:rPr>
        <w:t>and</w:t>
      </w:r>
      <w:r w:rsidRPr="00EA2A65">
        <w:rPr>
          <w:sz w:val="16"/>
        </w:rPr>
        <w:t xml:space="preserve"> that, you know, </w:t>
      </w:r>
      <w:r w:rsidRPr="003330E5">
        <w:rPr>
          <w:rStyle w:val="StyleUnderline"/>
        </w:rPr>
        <w:t xml:space="preserve">the </w:t>
      </w:r>
      <w:r w:rsidRPr="00694F9B">
        <w:rPr>
          <w:rStyle w:val="StyleUnderline"/>
          <w:highlight w:val="green"/>
        </w:rPr>
        <w:t>emergence of</w:t>
      </w:r>
      <w:r w:rsidRPr="003330E5">
        <w:rPr>
          <w:rStyle w:val="StyleUnderline"/>
        </w:rPr>
        <w:t xml:space="preserve"> a </w:t>
      </w:r>
      <w:r w:rsidRPr="00B95240">
        <w:rPr>
          <w:rStyle w:val="Emphasis"/>
        </w:rPr>
        <w:t xml:space="preserve">set of </w:t>
      </w:r>
      <w:r w:rsidRPr="00694F9B">
        <w:rPr>
          <w:rStyle w:val="Emphasis"/>
          <w:highlight w:val="green"/>
        </w:rPr>
        <w:t>philosophical formulations</w:t>
      </w:r>
      <w:r w:rsidRPr="00EA2A65">
        <w:rPr>
          <w:sz w:val="16"/>
        </w:rPr>
        <w:t xml:space="preserve"> that </w:t>
      </w:r>
      <w:r w:rsidRPr="003330E5">
        <w:rPr>
          <w:rStyle w:val="StyleUnderline"/>
        </w:rPr>
        <w:t xml:space="preserve">essentially </w:t>
      </w:r>
      <w:r w:rsidRPr="00694F9B">
        <w:rPr>
          <w:rStyle w:val="StyleUnderline"/>
          <w:highlight w:val="green"/>
        </w:rPr>
        <w:t xml:space="preserve">provide for us </w:t>
      </w:r>
      <w:r w:rsidRPr="00694F9B">
        <w:rPr>
          <w:rStyle w:val="Emphasis"/>
          <w:highlight w:val="green"/>
        </w:rPr>
        <w:t>some modern conception of self</w:t>
      </w:r>
      <w:r w:rsidRPr="003330E5">
        <w:rPr>
          <w:rStyle w:val="StyleUnderline"/>
        </w:rPr>
        <w:t xml:space="preserve"> that has as its basis a kind of </w:t>
      </w:r>
      <w:r w:rsidRPr="00B95240">
        <w:rPr>
          <w:rStyle w:val="Emphasis"/>
        </w:rPr>
        <w:t>possessive</w:t>
      </w:r>
      <w:r w:rsidRPr="003330E5">
        <w:rPr>
          <w:rStyle w:val="StyleUnderline"/>
        </w:rPr>
        <w:t xml:space="preserve">, </w:t>
      </w:r>
      <w:r w:rsidRPr="00B95240">
        <w:rPr>
          <w:rStyle w:val="Emphasis"/>
        </w:rPr>
        <w:t>heteronormative</w:t>
      </w:r>
      <w:r w:rsidRPr="003330E5">
        <w:rPr>
          <w:rStyle w:val="StyleUnderline"/>
        </w:rPr>
        <w:t xml:space="preserve">, </w:t>
      </w:r>
      <w:r w:rsidRPr="00B95240">
        <w:rPr>
          <w:rStyle w:val="Emphasis"/>
        </w:rPr>
        <w:t>patriarchal individuation</w:t>
      </w:r>
      <w:r w:rsidRPr="003330E5">
        <w:rPr>
          <w:rStyle w:val="StyleUnderline"/>
        </w:rPr>
        <w:t xml:space="preserve">, right? That's </w:t>
      </w:r>
      <w:r w:rsidRPr="00B95240">
        <w:rPr>
          <w:rStyle w:val="Emphasis"/>
        </w:rPr>
        <w:t>what it is to be yourself</w:t>
      </w:r>
      <w:r w:rsidRPr="003330E5">
        <w:rPr>
          <w:rStyle w:val="StyleUnderline"/>
        </w:rPr>
        <w:t xml:space="preserve"> on the </w:t>
      </w:r>
      <w:r w:rsidRPr="00B95240">
        <w:rPr>
          <w:rStyle w:val="Emphasis"/>
        </w:rPr>
        <w:t>most fundamental level</w:t>
      </w:r>
      <w:r w:rsidRPr="00EA2A65">
        <w:rPr>
          <w:sz w:val="16"/>
        </w:rPr>
        <w:t xml:space="preserve">. You know, and if you ask anybody in the philosophy department, they'll tell you that that's true, you know, and they won’t be joking, right, that, um, that, these, that these constitute the basis of, of our modernity. But for most of the people who live in the world, actually </w:t>
      </w:r>
      <w:r w:rsidRPr="00694F9B">
        <w:rPr>
          <w:rStyle w:val="StyleUnderline"/>
          <w:highlight w:val="green"/>
        </w:rPr>
        <w:t xml:space="preserve">for </w:t>
      </w:r>
      <w:r w:rsidRPr="00694F9B">
        <w:rPr>
          <w:rStyle w:val="Emphasis"/>
          <w:highlight w:val="green"/>
        </w:rPr>
        <w:t>everybody</w:t>
      </w:r>
      <w:r w:rsidRPr="00B95240">
        <w:rPr>
          <w:rStyle w:val="Emphasis"/>
        </w:rPr>
        <w:t xml:space="preserve"> who lives in the world</w:t>
      </w:r>
      <w:r w:rsidRPr="003330E5">
        <w:rPr>
          <w:rStyle w:val="StyleUnderline"/>
        </w:rPr>
        <w:t xml:space="preserve">, although most of the people in live in the world are actually able to both recognize this and say this, </w:t>
      </w:r>
      <w:r w:rsidRPr="00694F9B">
        <w:rPr>
          <w:rStyle w:val="StyleUnderline"/>
          <w:highlight w:val="green"/>
        </w:rPr>
        <w:t>that</w:t>
      </w:r>
      <w:r w:rsidRPr="003330E5">
        <w:rPr>
          <w:rStyle w:val="StyleUnderline"/>
        </w:rPr>
        <w:t xml:space="preserve"> modernity </w:t>
      </w:r>
      <w:r w:rsidRPr="00694F9B">
        <w:rPr>
          <w:rStyle w:val="StyleUnderline"/>
          <w:highlight w:val="green"/>
        </w:rPr>
        <w:t xml:space="preserve">is a </w:t>
      </w:r>
      <w:r w:rsidRPr="00694F9B">
        <w:rPr>
          <w:rStyle w:val="Emphasis"/>
          <w:highlight w:val="green"/>
        </w:rPr>
        <w:t>social</w:t>
      </w:r>
      <w:r w:rsidRPr="00694F9B">
        <w:rPr>
          <w:rStyle w:val="StyleUnderline"/>
          <w:highlight w:val="green"/>
        </w:rPr>
        <w:t xml:space="preserve"> and </w:t>
      </w:r>
      <w:r w:rsidRPr="00694F9B">
        <w:rPr>
          <w:rStyle w:val="Emphasis"/>
          <w:highlight w:val="green"/>
        </w:rPr>
        <w:t>ecological disaster</w:t>
      </w:r>
      <w:r w:rsidRPr="003330E5">
        <w:rPr>
          <w:rStyle w:val="StyleUnderline"/>
        </w:rPr>
        <w:t xml:space="preserve"> that we live, that we now </w:t>
      </w:r>
      <w:r w:rsidRPr="00B95240">
        <w:rPr>
          <w:rStyle w:val="Emphasis"/>
        </w:rPr>
        <w:t>attempt to survive</w:t>
      </w:r>
      <w:r w:rsidRPr="00EA2A65">
        <w:rPr>
          <w:sz w:val="16"/>
        </w:rPr>
        <w:t xml:space="preserve">. Okay? And if we take that up, then </w:t>
      </w:r>
      <w:r w:rsidRPr="00694F9B">
        <w:rPr>
          <w:rStyle w:val="StyleUnderline"/>
          <w:highlight w:val="green"/>
        </w:rPr>
        <w:t>part of what's at stake is</w:t>
      </w:r>
      <w:r w:rsidRPr="003330E5">
        <w:rPr>
          <w:rStyle w:val="StyleUnderline"/>
        </w:rPr>
        <w:t xml:space="preserve"> that we recognize that </w:t>
      </w:r>
      <w:r w:rsidRPr="00694F9B">
        <w:rPr>
          <w:rStyle w:val="Emphasis"/>
          <w:highlight w:val="green"/>
        </w:rPr>
        <w:t>feminist</w:t>
      </w:r>
      <w:r w:rsidRPr="00694F9B">
        <w:rPr>
          <w:rStyle w:val="StyleUnderline"/>
          <w:highlight w:val="green"/>
        </w:rPr>
        <w:t xml:space="preserve"> and </w:t>
      </w:r>
      <w:r w:rsidRPr="00694F9B">
        <w:rPr>
          <w:rStyle w:val="Emphasis"/>
          <w:highlight w:val="green"/>
        </w:rPr>
        <w:t>queer interventions against heteronormative patriarchy</w:t>
      </w:r>
      <w:r w:rsidRPr="00694F9B">
        <w:rPr>
          <w:rStyle w:val="StyleUnderline"/>
          <w:highlight w:val="green"/>
        </w:rPr>
        <w:t>,</w:t>
      </w:r>
      <w:r w:rsidRPr="003330E5">
        <w:rPr>
          <w:rStyle w:val="StyleUnderline"/>
        </w:rPr>
        <w:t xml:space="preserve"> that </w:t>
      </w:r>
      <w:r w:rsidRPr="00694F9B">
        <w:rPr>
          <w:rStyle w:val="Emphasis"/>
          <w:highlight w:val="green"/>
        </w:rPr>
        <w:t>Black interventions against</w:t>
      </w:r>
      <w:r w:rsidRPr="00B95240">
        <w:rPr>
          <w:rStyle w:val="Emphasis"/>
        </w:rPr>
        <w:t xml:space="preserve"> the theory</w:t>
      </w:r>
      <w:r w:rsidRPr="003330E5">
        <w:rPr>
          <w:rStyle w:val="StyleUnderline"/>
        </w:rPr>
        <w:t xml:space="preserve"> and </w:t>
      </w:r>
      <w:r w:rsidRPr="00B95240">
        <w:rPr>
          <w:rStyle w:val="Emphasis"/>
        </w:rPr>
        <w:t xml:space="preserve">practice of </w:t>
      </w:r>
      <w:r w:rsidRPr="00694F9B">
        <w:rPr>
          <w:rStyle w:val="Emphasis"/>
          <w:highlight w:val="green"/>
        </w:rPr>
        <w:t>slavery</w:t>
      </w:r>
      <w:r w:rsidRPr="003330E5">
        <w:rPr>
          <w:rStyle w:val="StyleUnderline"/>
        </w:rPr>
        <w:t xml:space="preserve">, which is </w:t>
      </w:r>
      <w:r w:rsidRPr="00B95240">
        <w:rPr>
          <w:rStyle w:val="Emphasis"/>
        </w:rPr>
        <w:t>ongoing</w:t>
      </w:r>
      <w:r w:rsidRPr="003330E5">
        <w:rPr>
          <w:rStyle w:val="StyleUnderline"/>
        </w:rPr>
        <w:t xml:space="preserve">, that </w:t>
      </w:r>
      <w:r w:rsidRPr="00694F9B">
        <w:rPr>
          <w:rStyle w:val="Emphasis"/>
          <w:highlight w:val="green"/>
        </w:rPr>
        <w:t>indigenous interventions against settler colonialism</w:t>
      </w:r>
      <w:r w:rsidRPr="003330E5">
        <w:rPr>
          <w:rStyle w:val="StyleUnderline"/>
        </w:rPr>
        <w:t xml:space="preserve"> constitute the </w:t>
      </w:r>
      <w:r w:rsidRPr="00694F9B">
        <w:rPr>
          <w:rStyle w:val="StyleUnderline"/>
        </w:rPr>
        <w:t>general</w:t>
      </w:r>
      <w:r w:rsidRPr="003330E5">
        <w:rPr>
          <w:rStyle w:val="StyleUnderline"/>
        </w:rPr>
        <w:t xml:space="preserve"> both </w:t>
      </w:r>
      <w:r w:rsidRPr="00694F9B">
        <w:rPr>
          <w:rStyle w:val="Emphasis"/>
          <w:highlight w:val="green"/>
        </w:rPr>
        <w:t>practical</w:t>
      </w:r>
      <w:r w:rsidRPr="00694F9B">
        <w:rPr>
          <w:rStyle w:val="StyleUnderline"/>
          <w:highlight w:val="green"/>
        </w:rPr>
        <w:t xml:space="preserve"> and </w:t>
      </w:r>
      <w:r w:rsidRPr="00694F9B">
        <w:rPr>
          <w:rStyle w:val="Emphasis"/>
          <w:highlight w:val="green"/>
        </w:rPr>
        <w:t>intellectual basis</w:t>
      </w:r>
      <w:r w:rsidRPr="00694F9B">
        <w:rPr>
          <w:rStyle w:val="StyleUnderline"/>
          <w:highlight w:val="green"/>
        </w:rPr>
        <w:t xml:space="preserve"> for</w:t>
      </w:r>
      <w:r w:rsidRPr="003330E5">
        <w:rPr>
          <w:rStyle w:val="StyleUnderline"/>
        </w:rPr>
        <w:t xml:space="preserve"> not only our </w:t>
      </w:r>
      <w:r w:rsidRPr="00694F9B">
        <w:rPr>
          <w:rStyle w:val="Emphasis"/>
          <w:highlight w:val="green"/>
        </w:rPr>
        <w:t>attempts to survive</w:t>
      </w:r>
      <w:r w:rsidRPr="003330E5">
        <w:rPr>
          <w:rStyle w:val="StyleUnderline"/>
        </w:rPr>
        <w:t>, but also our attempts to</w:t>
      </w:r>
      <w:r w:rsidRPr="00EA2A65">
        <w:rPr>
          <w:sz w:val="16"/>
        </w:rPr>
        <w:t xml:space="preserve">, as I said before, </w:t>
      </w:r>
      <w:r w:rsidRPr="00B95240">
        <w:rPr>
          <w:rStyle w:val="Emphasis"/>
        </w:rPr>
        <w:t>save the Earth</w:t>
      </w:r>
      <w:r w:rsidRPr="00B95240">
        <w:rPr>
          <w:rStyle w:val="StyleUnderline"/>
        </w:rPr>
        <w:t>.</w:t>
      </w:r>
      <w:r w:rsidRPr="00EA2A65">
        <w:rPr>
          <w:sz w:val="16"/>
        </w:rPr>
        <w:t xml:space="preserve"> And, and I put it in terms that the great poet Ed Roberson puts it; </w:t>
      </w:r>
      <w:r w:rsidRPr="00B95240">
        <w:rPr>
          <w:rStyle w:val="Emphasis"/>
        </w:rPr>
        <w:t>not just to save the Earth</w:t>
      </w:r>
      <w:r w:rsidRPr="003330E5">
        <w:rPr>
          <w:rStyle w:val="StyleUnderline"/>
        </w:rPr>
        <w:t xml:space="preserve">, but to </w:t>
      </w:r>
      <w:r w:rsidRPr="00B95240">
        <w:rPr>
          <w:rStyle w:val="Emphasis"/>
        </w:rPr>
        <w:t>see the Earth before the end of the world</w:t>
      </w:r>
      <w:r w:rsidRPr="00EA2A65">
        <w:rPr>
          <w:sz w:val="16"/>
        </w:rPr>
        <w:t xml:space="preserve">. And </w:t>
      </w:r>
      <w:r w:rsidRPr="00694F9B">
        <w:rPr>
          <w:rStyle w:val="StyleUnderline"/>
          <w:highlight w:val="green"/>
        </w:rPr>
        <w:t xml:space="preserve">this is an </w:t>
      </w:r>
      <w:r w:rsidRPr="00694F9B">
        <w:rPr>
          <w:rStyle w:val="Emphasis"/>
          <w:highlight w:val="green"/>
        </w:rPr>
        <w:t>emergency</w:t>
      </w:r>
      <w:r w:rsidRPr="00B95240">
        <w:rPr>
          <w:rStyle w:val="StyleUnderline"/>
        </w:rPr>
        <w:t xml:space="preserve"> that we're in </w:t>
      </w:r>
      <w:r w:rsidRPr="00B95240">
        <w:rPr>
          <w:rStyle w:val="Emphasis"/>
        </w:rPr>
        <w:t>now</w:t>
      </w:r>
      <w:r w:rsidRPr="003330E5">
        <w:rPr>
          <w:rStyle w:val="StyleUnderline"/>
        </w:rPr>
        <w:t xml:space="preserve"> and </w:t>
      </w:r>
      <w:r w:rsidRPr="00694F9B">
        <w:rPr>
          <w:rStyle w:val="StyleUnderline"/>
          <w:highlight w:val="green"/>
        </w:rPr>
        <w:t xml:space="preserve">it's </w:t>
      </w:r>
      <w:r w:rsidRPr="00694F9B">
        <w:rPr>
          <w:rStyle w:val="Emphasis"/>
          <w:highlight w:val="green"/>
        </w:rPr>
        <w:t>urgent</w:t>
      </w:r>
      <w:r w:rsidRPr="00EA2A65">
        <w:rPr>
          <w:sz w:val="16"/>
        </w:rPr>
        <w:t xml:space="preserve">. Um, and I believe that </w:t>
      </w:r>
      <w:r w:rsidRPr="003330E5">
        <w:rPr>
          <w:rStyle w:val="StyleUnderline"/>
        </w:rPr>
        <w:t xml:space="preserve">there’s a </w:t>
      </w:r>
      <w:r w:rsidRPr="00B95240">
        <w:rPr>
          <w:rStyle w:val="Emphasis"/>
        </w:rPr>
        <w:t>specific convergence</w:t>
      </w:r>
      <w:r w:rsidRPr="003330E5">
        <w:rPr>
          <w:rStyle w:val="StyleUnderline"/>
        </w:rPr>
        <w:t xml:space="preserve"> of black thought and indigenous thought that situates itself </w:t>
      </w:r>
      <w:r w:rsidRPr="00B95240">
        <w:rPr>
          <w:rStyle w:val="Emphasis"/>
        </w:rPr>
        <w:t>precisely in relation to</w:t>
      </w:r>
      <w:r w:rsidRPr="003330E5">
        <w:rPr>
          <w:rStyle w:val="StyleUnderline"/>
        </w:rPr>
        <w:t xml:space="preserve">, and is </w:t>
      </w:r>
      <w:r w:rsidRPr="00B95240">
        <w:rPr>
          <w:rStyle w:val="Emphasis"/>
        </w:rPr>
        <w:t>articulated through</w:t>
      </w:r>
      <w:r w:rsidRPr="003330E5">
        <w:rPr>
          <w:rStyle w:val="StyleUnderline"/>
        </w:rPr>
        <w:t xml:space="preserve">, the </w:t>
      </w:r>
      <w:r w:rsidRPr="00B95240">
        <w:rPr>
          <w:rStyle w:val="Emphasis"/>
        </w:rPr>
        <w:t>interventions of queer thought</w:t>
      </w:r>
      <w:r w:rsidRPr="003330E5">
        <w:rPr>
          <w:rStyle w:val="StyleUnderline"/>
        </w:rPr>
        <w:t xml:space="preserve"> and </w:t>
      </w:r>
      <w:r w:rsidRPr="00B95240">
        <w:rPr>
          <w:rStyle w:val="Emphasis"/>
        </w:rPr>
        <w:t>feminist thought</w:t>
      </w:r>
      <w:r w:rsidRPr="003330E5">
        <w:rPr>
          <w:rStyle w:val="StyleUnderline"/>
        </w:rPr>
        <w:t xml:space="preserve"> that we want to take up</w:t>
      </w:r>
      <w:r w:rsidRPr="00EA2A65">
        <w:rPr>
          <w:sz w:val="16"/>
        </w:rPr>
        <w:t xml:space="preserve">. And, and it, and it strikes me as, for me at least, it's, it's a way of taking up a kind an—it's, </w:t>
      </w:r>
      <w:r w:rsidRPr="003330E5">
        <w:rPr>
          <w:rStyle w:val="StyleUnderline"/>
        </w:rPr>
        <w:t>it’s a way of imagining</w:t>
      </w:r>
      <w:r w:rsidRPr="00EA2A65">
        <w:rPr>
          <w:sz w:val="16"/>
        </w:rPr>
        <w:t xml:space="preserve"> how one might be able to, </w:t>
      </w:r>
      <w:r w:rsidRPr="003330E5">
        <w:rPr>
          <w:rStyle w:val="StyleUnderline"/>
        </w:rPr>
        <w:t xml:space="preserve">how we might be able to </w:t>
      </w:r>
      <w:r w:rsidRPr="00B95240">
        <w:rPr>
          <w:rStyle w:val="Emphasis"/>
        </w:rPr>
        <w:t>walk more lightly on the Earth</w:t>
      </w:r>
      <w:r w:rsidRPr="003330E5">
        <w:rPr>
          <w:rStyle w:val="StyleUnderline"/>
        </w:rPr>
        <w:t xml:space="preserve">. To </w:t>
      </w:r>
      <w:r w:rsidRPr="00B95240">
        <w:rPr>
          <w:rStyle w:val="Emphasis"/>
        </w:rPr>
        <w:t>honor the Earth</w:t>
      </w:r>
      <w:r w:rsidRPr="003330E5">
        <w:rPr>
          <w:rStyle w:val="StyleUnderline"/>
        </w:rPr>
        <w:t xml:space="preserve"> as we walk on it, as we stand on it. To </w:t>
      </w:r>
      <w:r w:rsidRPr="00B95240">
        <w:rPr>
          <w:rStyle w:val="Emphasis"/>
        </w:rPr>
        <w:t>not stomp on it</w:t>
      </w:r>
      <w:r w:rsidRPr="003330E5">
        <w:rPr>
          <w:rStyle w:val="StyleUnderline"/>
        </w:rPr>
        <w:t xml:space="preserve">, to </w:t>
      </w:r>
      <w:r w:rsidRPr="00B95240">
        <w:rPr>
          <w:rStyle w:val="Emphasis"/>
        </w:rPr>
        <w:t>not stomp all over it</w:t>
      </w:r>
      <w:r w:rsidRPr="003330E5">
        <w:rPr>
          <w:rStyle w:val="StyleUnderline"/>
        </w:rPr>
        <w:t xml:space="preserve">, where </w:t>
      </w:r>
      <w:r w:rsidRPr="00B95240">
        <w:rPr>
          <w:rStyle w:val="Emphasis"/>
        </w:rPr>
        <w:t xml:space="preserve">every step you take </w:t>
      </w:r>
      <w:r w:rsidRPr="00B95240">
        <w:rPr>
          <w:rStyle w:val="Emphasis"/>
        </w:rPr>
        <w:lastRenderedPageBreak/>
        <w:t>is a claim of ownership</w:t>
      </w:r>
      <w:r w:rsidRPr="00EA2A65">
        <w:rPr>
          <w:sz w:val="16"/>
        </w:rPr>
        <w:t xml:space="preserve">. And, and this is one way to put it, would be to not so presumptuously imagine that the Earth can be reduced to something so paltry and so viciously understood as what we usually call home. This is part of the reason why the queer and the feminist critique is so important. It's a critique of a general problematic notion of domesticity. </w:t>
      </w:r>
      <w:r w:rsidRPr="003330E5">
        <w:rPr>
          <w:rStyle w:val="StyleUnderline"/>
        </w:rPr>
        <w:t xml:space="preserve">It's like </w:t>
      </w:r>
      <w:r w:rsidRPr="00B95240">
        <w:rPr>
          <w:rStyle w:val="Emphasis"/>
        </w:rPr>
        <w:t>another way of being on the Earth</w:t>
      </w:r>
      <w:r w:rsidRPr="003330E5">
        <w:rPr>
          <w:rStyle w:val="StyleUnderline"/>
        </w:rPr>
        <w:t xml:space="preserve"> that </w:t>
      </w:r>
      <w:r w:rsidRPr="00B95240">
        <w:rPr>
          <w:rStyle w:val="Emphasis"/>
        </w:rPr>
        <w:t>doesn't allow you</w:t>
      </w:r>
      <w:r w:rsidRPr="003330E5">
        <w:rPr>
          <w:rStyle w:val="StyleUnderline"/>
        </w:rPr>
        <w:t xml:space="preserve"> in some </w:t>
      </w:r>
      <w:r w:rsidRPr="00B95240">
        <w:rPr>
          <w:rStyle w:val="Emphasis"/>
        </w:rPr>
        <w:t>vicious</w:t>
      </w:r>
      <w:r w:rsidRPr="003330E5">
        <w:rPr>
          <w:rStyle w:val="StyleUnderline"/>
        </w:rPr>
        <w:t xml:space="preserve"> and </w:t>
      </w:r>
      <w:r w:rsidRPr="00B95240">
        <w:rPr>
          <w:rStyle w:val="Emphasis"/>
        </w:rPr>
        <w:t>brutal way</w:t>
      </w:r>
      <w:r w:rsidRPr="003330E5">
        <w:rPr>
          <w:rStyle w:val="StyleUnderline"/>
        </w:rPr>
        <w:t xml:space="preserve"> to claim that it is yours</w:t>
      </w:r>
      <w:r w:rsidRPr="00EA2A65">
        <w:rPr>
          <w:sz w:val="16"/>
        </w:rPr>
        <w:t>, right? Um, this is important and this is so, you know, often the methods that we use to claim the Earth as ours involved fences, borders. This manifests itself on a private level from household to household, but it also manifests itself on a national level, and at the level of the nation state, and it's not an accident that settler colonial states take it upon themselves to imagine themselves to be the living embodiment of the legitimacy of the nation state as a political and social form. For me, there's two reasons to be in solidarity with the people of Palestine. One is because they're human beings and they're being treated with absolute brutality, but the other is that there's a specific resistance to Israel as a nation state. And for my money, to be perfectly clear about this, I believe that this nation state of Israel is itself an artifact of antisemitism. If we thought about Israel and Zionism, not just as a form of racism that results in the displacement of Palestinians, but if we also think about them as artifacts of the historic displacement of Jews from Europe, right, in the same way that we might think of, let's say Sierra Leone or Liberia as artifacts of racist displacement, okay. If we think about it that way, okay, and another, and the reason I'm saying this is just to make sure that you know that there's a possible argument against the formulation that criticism of Israel is anti-Semitic when we know that Donald Trump is a staunch supporter, that people like Pat Robertson in the United States are staunch supporters that help us to the fact that you can be deeply anti-Semitic and support the state of Israel. These things go together. They're not antithetical to one another. So that it becomes important for us to be able to suggest that resistance to the state of Israel is also resistance to the idea of the legitimacy of the nation state. It's not an accident that Israel has taken upon itself, that when Israel takes upon itself, when the defense of Israel manifests itself as a defense of its right to exist, this is important. It's a defense, not just of Israel's right to exist, but of the nation state as a political form’s right to exist. And nation states don't have rights. What they're supposed to be are mechanisms to protect the rights of the people who live in them, and that has almost never been the case, and to the extent that they do protect the rights of the people who live in them, it's in the expense, it's at the expense of the people who don't, okay. So part of what's at stake, one of the reasons why it's at, it's important to pay particular attention to this issue, why we ought to resist the ridiculous formulation that singling out Israel at this moment is itself anti-Semitic is because it's important to recognize that Israel is the state. [KELLEY: Right.] MOTEN: For reasons that I think are totally bound up with antisemitism, right? Israel is the state that, insofar as it makes the claim about its right to exist, is also making the claim about the nation state’s right to exist as such. It's this, it's that same kind of argument that, I remembered the—and I'm sorry to keep going on so long, but there's—there's those formulations that people often make about Black people in it or indigenous people as if they were the essence of the human, right, so that every time Black people or indigenous people do something that supposedly we're not supposed to do, it constitutes a violation to the very idea of the human. Right, because somehow as a function of the nobility of our suffering, we constitute the very idea of humanity, right? And there's nothing more brutal, right? Nothing more vicious than having been being consigned to that position. Similarly, Israel as a function of anti-Semitism has now been placed in the position of protecting the very idea of the nation state. So for me, first and foremost, it's important to have solidarity with the Palestinian people, but second of all, it's important to actually have some solidarity with the Jewish people insofar as they can and must be separated from the Israeli state because ultimately the fate of the Jewish people, if it is tied to this, to the nation state of Israel, will be more brutal than anything that has yet been done or can be imagined, and I mean everything that you think I mean when I say that.</w:t>
      </w:r>
    </w:p>
    <w:p w14:paraId="7A8ED11C" w14:textId="77777777" w:rsidR="00111910" w:rsidRDefault="00111910" w:rsidP="00111910">
      <w:pPr>
        <w:pStyle w:val="Heading3"/>
      </w:pPr>
      <w:r>
        <w:lastRenderedPageBreak/>
        <w:t>1AC: Underview</w:t>
      </w:r>
    </w:p>
    <w:p w14:paraId="53F90FF0" w14:textId="77777777" w:rsidR="00111910" w:rsidRDefault="00111910" w:rsidP="00111910">
      <w:pPr>
        <w:pStyle w:val="Heading4"/>
      </w:pPr>
      <w:r w:rsidRPr="00D77A21">
        <w:t xml:space="preserve">1AR theory – a) AFF gets it because otherwise the neg can engage in infinite abuse, making debate impossible, b) drop the debater – the short 1AR irreparably skewed from abuse on substance and time investment on theory, c) no RVIs – the 6-minute 2nr can collapse to a short shell and get away with infinite 1nc abuse via sheer brute force and time spent on theory, d) </w:t>
      </w:r>
      <w:r>
        <w:t>C</w:t>
      </w:r>
      <w:r w:rsidRPr="00D77A21">
        <w:t xml:space="preserve">ompeting Interps – 1AR Interps aren’t bidirectional and the neg should have to defend their norm since they have more time. </w:t>
      </w:r>
      <w:r>
        <w:t xml:space="preserve">Fairness is a voter – its intrinsic to debate, key to test the truth of any argument that says fairness doesn’t’ matter. Education is a voter it’s why schools fund debate </w:t>
      </w:r>
      <w:r w:rsidRPr="00D77A21">
        <w:t>Also, aff theory outweighs neg theory or T: ¼ of the 1AR versus 1/7 of the 1NC</w:t>
      </w:r>
      <w:r>
        <w:t>.</w:t>
      </w:r>
    </w:p>
    <w:p w14:paraId="488E12BB" w14:textId="77777777" w:rsidR="00111910" w:rsidRPr="00422322" w:rsidRDefault="00111910" w:rsidP="00111910">
      <w:pPr>
        <w:pStyle w:val="Heading4"/>
      </w:pPr>
      <w:r w:rsidRPr="004B5C9E">
        <w:t>Making</w:t>
      </w:r>
      <w:r>
        <w:t xml:space="preserve"> impactful contributions demands </w:t>
      </w:r>
      <w:r>
        <w:rPr>
          <w:u w:val="single"/>
        </w:rPr>
        <w:t>causal policy relevance</w:t>
      </w:r>
      <w:r>
        <w:t xml:space="preserve"> AND </w:t>
      </w:r>
      <w:r>
        <w:rPr>
          <w:u w:val="single"/>
        </w:rPr>
        <w:t>methodological pluralism</w:t>
      </w:r>
      <w:r>
        <w:t xml:space="preserve">---that is the only way to draw accurate contextual conclusions and prevent violent, imprecise reification. </w:t>
      </w:r>
    </w:p>
    <w:p w14:paraId="0D7161C2" w14:textId="77777777" w:rsidR="00111910" w:rsidRPr="002B31DF" w:rsidRDefault="00111910" w:rsidP="00111910">
      <w:r w:rsidRPr="002B31DF">
        <w:t xml:space="preserve">Michael C. </w:t>
      </w:r>
      <w:r w:rsidRPr="00864FFC">
        <w:rPr>
          <w:rStyle w:val="Style13ptBold"/>
        </w:rPr>
        <w:t>Desch 19</w:t>
      </w:r>
      <w:r w:rsidRPr="002B31DF">
        <w:t>. Packey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22004EDE" w14:textId="77777777" w:rsidR="00111910" w:rsidRDefault="00111910" w:rsidP="00111910">
      <w:pPr>
        <w:rPr>
          <w:rStyle w:val="Emphasis"/>
        </w:rPr>
      </w:pPr>
      <w:r w:rsidRPr="002B31DF">
        <w:rPr>
          <w:sz w:val="16"/>
        </w:rPr>
        <w:t xml:space="preserve">I want to reiterate that </w:t>
      </w:r>
      <w:r w:rsidRPr="002B31DF">
        <w:rPr>
          <w:rStyle w:val="StyleUnderline"/>
        </w:rPr>
        <w:t xml:space="preserve">I am not arguing that scholarship that is formal or quantitative is by definition </w:t>
      </w:r>
      <w:r w:rsidRPr="002B31DF">
        <w:rPr>
          <w:rStyle w:val="Emphasis"/>
        </w:rPr>
        <w:t>irrelevant</w:t>
      </w:r>
      <w:r w:rsidRPr="002B31DF">
        <w:rPr>
          <w:sz w:val="16"/>
        </w:rPr>
        <w:t xml:space="preserve">. Indeed, one can point to examples of both that are. </w:t>
      </w:r>
      <w:r w:rsidRPr="002B31DF">
        <w:rPr>
          <w:rStyle w:val="StyleUnderline"/>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2B31DF">
        <w:rPr>
          <w:sz w:val="16"/>
        </w:rPr>
        <w:t xml:space="preserve">1 Finally, there is much nonquantitative scholarship, particularly but not exclusively in the humanities that, is jargon laden and otherwise inaccessible to a wider audience, including government policymakers.2 This is by no means an anti-social science methods screed, just a reminder of the tensions between rigor and relevance that need to managed rather than assumed away. </w:t>
      </w:r>
      <w:r w:rsidRPr="002B31DF">
        <w:rPr>
          <w:rStyle w:val="StyleUnderline"/>
        </w:rPr>
        <w:t xml:space="preserve">Nor is this in any way a brief </w:t>
      </w:r>
      <w:r w:rsidRPr="002B31DF">
        <w:rPr>
          <w:rStyle w:val="Emphasis"/>
        </w:rPr>
        <w:t>against theory</w:t>
      </w:r>
      <w:r w:rsidRPr="002B31DF">
        <w:rPr>
          <w:sz w:val="16"/>
        </w:rPr>
        <w:t xml:space="preserve">. Former State Department official Roger Hilsman reminded us that </w:t>
      </w:r>
      <w:r w:rsidRPr="002B31DF">
        <w:rPr>
          <w:rStyle w:val="Emphasis"/>
        </w:rPr>
        <w:t>everyone</w:t>
      </w:r>
      <w:r w:rsidRPr="002B31DF">
        <w:rPr>
          <w:sz w:val="16"/>
        </w:rPr>
        <w:t xml:space="preserve">, including policymakers, </w:t>
      </w:r>
      <w:r w:rsidRPr="002B31DF">
        <w:rPr>
          <w:rStyle w:val="StyleUnderline"/>
        </w:rPr>
        <w:t>uses theory</w:t>
      </w:r>
      <w:r w:rsidRPr="002B31DF">
        <w:rPr>
          <w:sz w:val="16"/>
        </w:rPr>
        <w:t xml:space="preserve">. Paraphrasing John Maynard Keynes, he concluded that </w:t>
      </w:r>
      <w:r w:rsidRPr="002B31DF">
        <w:rPr>
          <w:rStyle w:val="StyleUnderline"/>
        </w:rPr>
        <w:t xml:space="preserve">“it seems obvious that all thinking involves notions of how and why things happen. </w:t>
      </w:r>
      <w:r w:rsidRPr="002B31DF">
        <w:rPr>
          <w:sz w:val="16"/>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2B31DF">
        <w:rPr>
          <w:rStyle w:val="Emphasis"/>
        </w:rPr>
        <w:t>Instead</w:t>
      </w:r>
      <w:r w:rsidRPr="002B31DF">
        <w:rPr>
          <w:sz w:val="16"/>
        </w:rPr>
        <w:t xml:space="preserve">, what </w:t>
      </w:r>
      <w:r w:rsidRPr="002B6288">
        <w:rPr>
          <w:rStyle w:val="StyleUnderline"/>
          <w:highlight w:val="green"/>
        </w:rPr>
        <w:t>I</w:t>
      </w:r>
      <w:r w:rsidRPr="002B31DF">
        <w:rPr>
          <w:rStyle w:val="StyleUnderline"/>
        </w:rPr>
        <w:t xml:space="preserve"> offer</w:t>
      </w:r>
      <w:r w:rsidRPr="002B31DF">
        <w:rPr>
          <w:sz w:val="16"/>
        </w:rPr>
        <w:t xml:space="preserve"> is </w:t>
      </w:r>
      <w:r w:rsidRPr="002B31DF">
        <w:rPr>
          <w:rStyle w:val="StyleUnderline"/>
        </w:rPr>
        <w:t xml:space="preserve">simply a </w:t>
      </w:r>
      <w:r w:rsidRPr="002B6288">
        <w:rPr>
          <w:rStyle w:val="StyleUnderline"/>
          <w:highlight w:val="green"/>
        </w:rPr>
        <w:t>critique</w:t>
      </w:r>
      <w:r w:rsidRPr="002B31DF">
        <w:rPr>
          <w:rStyle w:val="StyleUnderline"/>
        </w:rPr>
        <w:t xml:space="preserve"> of </w:t>
      </w:r>
      <w:r w:rsidRPr="002B6288">
        <w:rPr>
          <w:rStyle w:val="StyleUnderline"/>
          <w:highlight w:val="green"/>
        </w:rPr>
        <w:t>the</w:t>
      </w:r>
      <w:r w:rsidRPr="002B31DF">
        <w:rPr>
          <w:rStyle w:val="StyleUnderline"/>
        </w:rPr>
        <w:t xml:space="preserve"> increasing </w:t>
      </w:r>
      <w:r w:rsidRPr="002B6288">
        <w:rPr>
          <w:rStyle w:val="StyleUnderline"/>
          <w:highlight w:val="green"/>
        </w:rPr>
        <w:t>tendency</w:t>
      </w:r>
      <w:r w:rsidRPr="002B31DF">
        <w:rPr>
          <w:sz w:val="16"/>
        </w:rPr>
        <w:t xml:space="preserve"> of many social scientists </w:t>
      </w:r>
      <w:r w:rsidRPr="002B6288">
        <w:rPr>
          <w:rStyle w:val="StyleUnderline"/>
          <w:highlight w:val="green"/>
        </w:rPr>
        <w:t>to embrace</w:t>
      </w:r>
      <w:r w:rsidRPr="002B6288">
        <w:rPr>
          <w:sz w:val="16"/>
          <w:highlight w:val="green"/>
        </w:rPr>
        <w:t xml:space="preserve"> </w:t>
      </w:r>
      <w:r w:rsidRPr="002B6288">
        <w:rPr>
          <w:rStyle w:val="Emphasis"/>
          <w:highlight w:val="green"/>
        </w:rPr>
        <w:t>methods</w:t>
      </w:r>
      <w:r w:rsidRPr="002B31DF">
        <w:rPr>
          <w:sz w:val="16"/>
        </w:rPr>
        <w:t xml:space="preserve"> and models </w:t>
      </w:r>
      <w:r w:rsidRPr="002B6288">
        <w:rPr>
          <w:rStyle w:val="Emphasis"/>
          <w:highlight w:val="green"/>
        </w:rPr>
        <w:t>for their own sake</w:t>
      </w:r>
      <w:r w:rsidRPr="002B6288">
        <w:rPr>
          <w:rStyle w:val="StyleUnderline"/>
          <w:highlight w:val="green"/>
        </w:rPr>
        <w:t xml:space="preserve"> rather than because they</w:t>
      </w:r>
      <w:r w:rsidRPr="002B31DF">
        <w:rPr>
          <w:rStyle w:val="StyleUnderline"/>
        </w:rPr>
        <w:t xml:space="preserve"> can </w:t>
      </w:r>
      <w:r w:rsidRPr="002B6288">
        <w:rPr>
          <w:rStyle w:val="Emphasis"/>
          <w:highlight w:val="green"/>
        </w:rPr>
        <w:t>help</w:t>
      </w:r>
      <w:r w:rsidRPr="002B31DF">
        <w:rPr>
          <w:rStyle w:val="Emphasis"/>
        </w:rPr>
        <w:t xml:space="preserve"> us </w:t>
      </w:r>
      <w:r w:rsidRPr="002B6288">
        <w:rPr>
          <w:rStyle w:val="Emphasis"/>
          <w:highlight w:val="green"/>
        </w:rPr>
        <w:t>answer</w:t>
      </w:r>
      <w:r w:rsidRPr="002B31DF">
        <w:rPr>
          <w:sz w:val="16"/>
        </w:rPr>
        <w:t xml:space="preserve"> substantively important </w:t>
      </w:r>
      <w:r w:rsidRPr="002B6288">
        <w:rPr>
          <w:rStyle w:val="Emphasis"/>
          <w:highlight w:val="green"/>
        </w:rPr>
        <w:t>questions</w:t>
      </w:r>
      <w:r w:rsidRPr="00422322">
        <w:rPr>
          <w:sz w:val="16"/>
        </w:rPr>
        <w:t xml:space="preserve">. </w:t>
      </w:r>
      <w:r w:rsidRPr="00422322">
        <w:rPr>
          <w:rStyle w:val="StyleUnderline"/>
        </w:rPr>
        <w:t>This</w:t>
      </w:r>
      <w:r w:rsidRPr="002B31DF">
        <w:rPr>
          <w:rStyle w:val="StyleUnderline"/>
        </w:rPr>
        <w:t xml:space="preserve"> inclination is</w:t>
      </w:r>
      <w:r w:rsidRPr="002B31DF">
        <w:rPr>
          <w:sz w:val="16"/>
        </w:rPr>
        <w:t xml:space="preserve"> in part the result of the otherwise normal and productive workings of science, but is also </w:t>
      </w:r>
      <w:r w:rsidRPr="002B31DF">
        <w:rPr>
          <w:rStyle w:val="Emphasis"/>
        </w:rPr>
        <w:t>reinforced</w:t>
      </w:r>
      <w:r w:rsidRPr="002B31DF">
        <w:rPr>
          <w:sz w:val="16"/>
        </w:rPr>
        <w:t xml:space="preserve"> </w:t>
      </w:r>
      <w:r w:rsidRPr="002B31DF">
        <w:rPr>
          <w:rStyle w:val="StyleUnderline"/>
        </w:rPr>
        <w:t>by</w:t>
      </w:r>
      <w:r w:rsidRPr="002B31DF">
        <w:rPr>
          <w:sz w:val="16"/>
        </w:rPr>
        <w:t xml:space="preserve"> less positive factors such as organizational self-interest and </w:t>
      </w:r>
      <w:r w:rsidRPr="002B6288">
        <w:rPr>
          <w:rStyle w:val="Emphasis"/>
          <w:highlight w:val="green"/>
        </w:rPr>
        <w:t>intellectual culture</w:t>
      </w:r>
      <w:r w:rsidRPr="002B31DF">
        <w:rPr>
          <w:rStyle w:val="StyleUnderline"/>
        </w:rPr>
        <w:t>. As a result</w:t>
      </w:r>
      <w:r w:rsidRPr="002B31DF">
        <w:rPr>
          <w:sz w:val="16"/>
        </w:rPr>
        <w:t xml:space="preserve"> of the latter, many </w:t>
      </w:r>
      <w:r w:rsidRPr="002B31DF">
        <w:rPr>
          <w:rStyle w:val="StyleUnderline"/>
        </w:rPr>
        <w:t xml:space="preserve">political scientists </w:t>
      </w:r>
      <w:r w:rsidRPr="002B6288">
        <w:rPr>
          <w:rStyle w:val="StyleUnderline"/>
          <w:highlight w:val="green"/>
        </w:rPr>
        <w:t>have committed</w:t>
      </w:r>
      <w:r w:rsidRPr="002B31DF">
        <w:rPr>
          <w:rStyle w:val="StyleUnderline"/>
        </w:rPr>
        <w:t xml:space="preserve"> themselves </w:t>
      </w:r>
      <w:r w:rsidRPr="002B6288">
        <w:rPr>
          <w:rStyle w:val="StyleUnderline"/>
          <w:highlight w:val="green"/>
        </w:rPr>
        <w:t>to</w:t>
      </w:r>
      <w:r w:rsidRPr="002B31DF">
        <w:rPr>
          <w:sz w:val="16"/>
        </w:rPr>
        <w:t xml:space="preserve"> </w:t>
      </w:r>
      <w:r w:rsidRPr="002B31DF">
        <w:rPr>
          <w:rStyle w:val="Emphasis"/>
        </w:rPr>
        <w:t>particular</w:t>
      </w:r>
      <w:r w:rsidRPr="002B31DF">
        <w:rPr>
          <w:sz w:val="16"/>
        </w:rPr>
        <w:t xml:space="preserve"> social science </w:t>
      </w:r>
      <w:r w:rsidRPr="002B6288">
        <w:rPr>
          <w:rStyle w:val="Emphasis"/>
          <w:highlight w:val="green"/>
        </w:rPr>
        <w:t>methods</w:t>
      </w:r>
      <w:r w:rsidRPr="002B6288">
        <w:rPr>
          <w:sz w:val="16"/>
          <w:highlight w:val="green"/>
        </w:rPr>
        <w:t xml:space="preserve"> </w:t>
      </w:r>
      <w:r w:rsidRPr="002B6288">
        <w:rPr>
          <w:rStyle w:val="StyleUnderline"/>
          <w:highlight w:val="green"/>
        </w:rPr>
        <w:t>not</w:t>
      </w:r>
      <w:r w:rsidRPr="002B31DF">
        <w:rPr>
          <w:rStyle w:val="StyleUnderline"/>
        </w:rPr>
        <w:t xml:space="preserve"> so much because they </w:t>
      </w:r>
      <w:r w:rsidRPr="002B6288">
        <w:rPr>
          <w:rStyle w:val="StyleUnderline"/>
          <w:highlight w:val="green"/>
        </w:rPr>
        <w:t>believe they</w:t>
      </w:r>
      <w:r w:rsidRPr="002B31DF">
        <w:rPr>
          <w:rStyle w:val="StyleUnderline"/>
        </w:rPr>
        <w:t xml:space="preserve"> will</w:t>
      </w:r>
      <w:r w:rsidRPr="002B31DF">
        <w:rPr>
          <w:sz w:val="16"/>
        </w:rPr>
        <w:t xml:space="preserve"> </w:t>
      </w:r>
      <w:r w:rsidRPr="002B6288">
        <w:rPr>
          <w:rStyle w:val="Emphasis"/>
          <w:highlight w:val="green"/>
        </w:rPr>
        <w:t>illuminate</w:t>
      </w:r>
      <w:r w:rsidRPr="002B31DF">
        <w:rPr>
          <w:sz w:val="16"/>
        </w:rPr>
        <w:t xml:space="preserve"> </w:t>
      </w:r>
      <w:r w:rsidRPr="002B31DF">
        <w:rPr>
          <w:rStyle w:val="Emphasis"/>
        </w:rPr>
        <w:t xml:space="preserve">real-world </w:t>
      </w:r>
      <w:r w:rsidRPr="002B6288">
        <w:rPr>
          <w:rStyle w:val="Emphasis"/>
          <w:highlight w:val="green"/>
        </w:rPr>
        <w:t>policy problems</w:t>
      </w:r>
      <w:r w:rsidRPr="002B6288">
        <w:rPr>
          <w:sz w:val="16"/>
          <w:highlight w:val="green"/>
        </w:rPr>
        <w:t xml:space="preserve"> </w:t>
      </w:r>
      <w:r w:rsidRPr="002B6288">
        <w:rPr>
          <w:rStyle w:val="StyleUnderline"/>
          <w:highlight w:val="green"/>
        </w:rPr>
        <w:t>but because they</w:t>
      </w:r>
      <w:r w:rsidRPr="002B31DF">
        <w:rPr>
          <w:sz w:val="16"/>
        </w:rPr>
        <w:t xml:space="preserve"> serve a vested interest in disciplinary autonomy and </w:t>
      </w:r>
      <w:r w:rsidRPr="002B6288">
        <w:rPr>
          <w:rStyle w:val="Emphasis"/>
          <w:highlight w:val="green"/>
        </w:rPr>
        <w:t>dovetail</w:t>
      </w:r>
      <w:r w:rsidRPr="002B6288">
        <w:rPr>
          <w:sz w:val="16"/>
          <w:highlight w:val="green"/>
        </w:rPr>
        <w:t xml:space="preserve"> </w:t>
      </w:r>
      <w:r w:rsidRPr="002B6288">
        <w:rPr>
          <w:rStyle w:val="StyleUnderline"/>
          <w:highlight w:val="green"/>
        </w:rPr>
        <w:t>with a</w:t>
      </w:r>
      <w:r w:rsidRPr="002B6288">
        <w:rPr>
          <w:sz w:val="16"/>
          <w:highlight w:val="green"/>
        </w:rPr>
        <w:t xml:space="preserve"> </w:t>
      </w:r>
      <w:r w:rsidRPr="002B6288">
        <w:rPr>
          <w:rStyle w:val="Emphasis"/>
          <w:highlight w:val="green"/>
        </w:rPr>
        <w:lastRenderedPageBreak/>
        <w:t>particular image</w:t>
      </w:r>
      <w:r w:rsidRPr="002B31DF">
        <w:rPr>
          <w:sz w:val="16"/>
        </w:rPr>
        <w:t xml:space="preserve"> (mathematized and model-based) of what a “science” of politics should look like. In other words, the professionalization of social science is the root of the enduring relevance question. </w:t>
      </w:r>
      <w:r w:rsidRPr="002B6288">
        <w:rPr>
          <w:rStyle w:val="StyleUnderline"/>
          <w:highlight w:val="green"/>
        </w:rPr>
        <w:t>This</w:t>
      </w:r>
      <w:r w:rsidRPr="002B31DF">
        <w:rPr>
          <w:sz w:val="16"/>
        </w:rPr>
        <w:t xml:space="preserve"> tendency to equate rigor with technique </w:t>
      </w:r>
      <w:r w:rsidRPr="002B31DF">
        <w:rPr>
          <w:rStyle w:val="StyleUnderline"/>
        </w:rPr>
        <w:t xml:space="preserve">imposes </w:t>
      </w:r>
      <w:r w:rsidRPr="002B6288">
        <w:rPr>
          <w:rStyle w:val="Emphasis"/>
          <w:highlight w:val="green"/>
        </w:rPr>
        <w:t>costs</w:t>
      </w:r>
      <w:r w:rsidRPr="002B31DF">
        <w:rPr>
          <w:rStyle w:val="Emphasis"/>
        </w:rPr>
        <w:t xml:space="preserve"> on</w:t>
      </w:r>
      <w:r w:rsidRPr="002B31DF">
        <w:rPr>
          <w:sz w:val="16"/>
        </w:rPr>
        <w:t xml:space="preserve"> the rest of </w:t>
      </w:r>
      <w:r w:rsidRPr="002B6288">
        <w:rPr>
          <w:rStyle w:val="Emphasis"/>
          <w:highlight w:val="green"/>
        </w:rPr>
        <w:t>society</w:t>
      </w:r>
      <w:r w:rsidRPr="002B31DF">
        <w:rPr>
          <w:sz w:val="16"/>
        </w:rPr>
        <w:t xml:space="preserve"> as well as the discipline, especially </w:t>
      </w:r>
      <w:r w:rsidRPr="002B31DF">
        <w:rPr>
          <w:rStyle w:val="StyleUnderline"/>
        </w:rPr>
        <w:t xml:space="preserve">when it excludes a more balanced approach to rigor and relevance of the sort that characterized the subfield of security studies in the </w:t>
      </w:r>
      <w:r w:rsidRPr="002B31DF">
        <w:rPr>
          <w:rStyle w:val="Emphasis"/>
        </w:rPr>
        <w:t>past</w:t>
      </w:r>
      <w:r w:rsidRPr="002B31DF">
        <w:rPr>
          <w:sz w:val="16"/>
        </w:rPr>
        <w:t xml:space="preserve">. On the former, as diplomat George Kennan rightly observed, </w:t>
      </w:r>
      <w:r w:rsidRPr="002B31DF">
        <w:rPr>
          <w:rStyle w:val="StyleUnderline"/>
        </w:rPr>
        <w:t>policymakers</w:t>
      </w:r>
      <w:r w:rsidRPr="002B31DF">
        <w:rPr>
          <w:sz w:val="16"/>
        </w:rPr>
        <w:t xml:space="preserve"> </w:t>
      </w:r>
      <w:r w:rsidRPr="002B31DF">
        <w:rPr>
          <w:rStyle w:val="Emphasis"/>
        </w:rPr>
        <w:t xml:space="preserve">need </w:t>
      </w:r>
      <w:r w:rsidRPr="002B6288">
        <w:rPr>
          <w:rStyle w:val="Emphasis"/>
          <w:highlight w:val="green"/>
        </w:rPr>
        <w:t>academic expertise</w:t>
      </w:r>
      <w:r w:rsidRPr="002B31DF">
        <w:rPr>
          <w:sz w:val="16"/>
        </w:rPr>
        <w:t xml:space="preserve"> </w:t>
      </w:r>
      <w:r w:rsidRPr="002B31DF">
        <w:rPr>
          <w:rStyle w:val="StyleUnderline"/>
        </w:rPr>
        <w:t xml:space="preserve">because they have </w:t>
      </w:r>
      <w:r w:rsidRPr="002B6288">
        <w:rPr>
          <w:rStyle w:val="StyleUnderline"/>
          <w:highlight w:val="green"/>
        </w:rPr>
        <w:t>to make decisions</w:t>
      </w:r>
      <w:r w:rsidRPr="002B31DF">
        <w:rPr>
          <w:rStyle w:val="StyleUnderline"/>
        </w:rPr>
        <w:t xml:space="preserve"> about issues and areas of the world “about which they </w:t>
      </w:r>
      <w:r w:rsidRPr="002B31DF">
        <w:rPr>
          <w:rStyle w:val="Emphasis"/>
        </w:rPr>
        <w:t>cannot be expert and learned</w:t>
      </w:r>
      <w:r w:rsidRPr="002B31DF">
        <w:rPr>
          <w:rStyle w:val="StyleUnderline"/>
        </w:rPr>
        <w:t>.”</w:t>
      </w:r>
      <w:r w:rsidRPr="002B31DF">
        <w:rPr>
          <w:sz w:val="16"/>
        </w:rPr>
        <w:t xml:space="preserve">5 </w:t>
      </w:r>
      <w:r w:rsidRPr="002B31DF">
        <w:rPr>
          <w:rStyle w:val="StyleUnderline"/>
        </w:rPr>
        <w:t>They</w:t>
      </w:r>
      <w:r w:rsidRPr="002B31DF">
        <w:rPr>
          <w:sz w:val="16"/>
        </w:rPr>
        <w:t xml:space="preserve"> </w:t>
      </w:r>
      <w:r w:rsidRPr="002B31DF">
        <w:rPr>
          <w:rStyle w:val="Emphasis"/>
        </w:rPr>
        <w:t>depend on the academy</w:t>
      </w:r>
      <w:r w:rsidRPr="002B31DF">
        <w:rPr>
          <w:sz w:val="16"/>
        </w:rPr>
        <w:t xml:space="preserve"> </w:t>
      </w:r>
      <w:r w:rsidRPr="002B31DF">
        <w:rPr>
          <w:rStyle w:val="StyleUnderline"/>
        </w:rPr>
        <w:t xml:space="preserve">for the raw data—whether quantitative or historical—that they use in decision making. They also rely on the social sciences for the theories they use to analyze and make sense of </w:t>
      </w:r>
      <w:r w:rsidRPr="004B5C9E">
        <w:rPr>
          <w:rStyle w:val="StyleUnderline"/>
        </w:rPr>
        <w:t xml:space="preserve">this data. The </w:t>
      </w:r>
      <w:r w:rsidRPr="00855BE5">
        <w:rPr>
          <w:rStyle w:val="StyleUnderline"/>
        </w:rPr>
        <w:t xml:space="preserve">problem with relying </w:t>
      </w:r>
      <w:r w:rsidRPr="00855BE5">
        <w:rPr>
          <w:rStyle w:val="Emphasis"/>
        </w:rPr>
        <w:t>exclusively</w:t>
      </w:r>
      <w:r w:rsidRPr="00855BE5">
        <w:rPr>
          <w:sz w:val="16"/>
        </w:rPr>
        <w:t xml:space="preserve"> </w:t>
      </w:r>
      <w:r w:rsidRPr="00855BE5">
        <w:rPr>
          <w:rStyle w:val="StyleUnderline"/>
        </w:rPr>
        <w:t xml:space="preserve">on in-house government research to make up for the lack of policy-relevant academic research is that it is </w:t>
      </w:r>
      <w:r w:rsidRPr="00855BE5">
        <w:rPr>
          <w:rStyle w:val="Emphasis"/>
        </w:rPr>
        <w:t>often of low quality</w:t>
      </w:r>
      <w:r w:rsidRPr="00855BE5">
        <w:rPr>
          <w:rStyle w:val="StyleUnderline"/>
        </w:rPr>
        <w:t xml:space="preserve">. The role of the “independent policy analyst” is </w:t>
      </w:r>
      <w:r w:rsidRPr="00855BE5">
        <w:rPr>
          <w:rStyle w:val="Emphasis"/>
        </w:rPr>
        <w:t xml:space="preserve">essential for three reasons: </w:t>
      </w:r>
      <w:r w:rsidRPr="00855BE5">
        <w:rPr>
          <w:sz w:val="16"/>
        </w:rPr>
        <w:t xml:space="preserve">6 He or she </w:t>
      </w:r>
      <w:r w:rsidRPr="00855BE5">
        <w:rPr>
          <w:rStyle w:val="StyleUnderline"/>
        </w:rPr>
        <w:t xml:space="preserve">can </w:t>
      </w:r>
      <w:r w:rsidRPr="00855BE5">
        <w:rPr>
          <w:rStyle w:val="Emphasis"/>
        </w:rPr>
        <w:t>challenge basic policy assumptions</w:t>
      </w:r>
      <w:r w:rsidRPr="00855BE5">
        <w:rPr>
          <w:sz w:val="16"/>
        </w:rPr>
        <w:t xml:space="preserve">. As RAND’s Hans Spier put it, they can </w:t>
      </w:r>
      <w:r w:rsidRPr="00855BE5">
        <w:rPr>
          <w:rStyle w:val="StyleUnderline"/>
        </w:rPr>
        <w:t xml:space="preserve">undertake “research which does </w:t>
      </w:r>
      <w:r w:rsidRPr="00855BE5">
        <w:rPr>
          <w:rStyle w:val="Emphasis"/>
        </w:rPr>
        <w:t>not necessarily take the mission of the military for granted</w:t>
      </w:r>
      <w:r w:rsidRPr="00855BE5">
        <w:rPr>
          <w:sz w:val="16"/>
        </w:rPr>
        <w:t xml:space="preserve"> </w:t>
      </w:r>
      <w:r w:rsidRPr="00855BE5">
        <w:rPr>
          <w:rStyle w:val="StyleUnderline"/>
        </w:rPr>
        <w:t xml:space="preserve">and admits the possibility U.S. </w:t>
      </w:r>
      <w:r w:rsidRPr="00855BE5">
        <w:rPr>
          <w:rStyle w:val="Emphasis"/>
        </w:rPr>
        <w:t>may be wrong”</w:t>
      </w:r>
      <w:r w:rsidRPr="00855BE5">
        <w:rPr>
          <w:sz w:val="16"/>
        </w:rPr>
        <w:t xml:space="preserve">7 </w:t>
      </w:r>
      <w:r w:rsidRPr="00855BE5">
        <w:rPr>
          <w:rStyle w:val="StyleUnderline"/>
        </w:rPr>
        <w:t xml:space="preserve">And </w:t>
      </w:r>
      <w:r w:rsidRPr="00855BE5">
        <w:rPr>
          <w:rStyle w:val="Emphasis"/>
        </w:rPr>
        <w:t>academic</w:t>
      </w:r>
      <w:r w:rsidRPr="00855BE5">
        <w:rPr>
          <w:rStyle w:val="StyleUnderline"/>
        </w:rPr>
        <w:t xml:space="preserve"> social scientists are particularly well suited to this role by virtue of the fact that they both </w:t>
      </w:r>
      <w:r w:rsidRPr="00855BE5">
        <w:rPr>
          <w:rStyle w:val="Emphasis"/>
        </w:rPr>
        <w:t>conduct research</w:t>
      </w:r>
      <w:r w:rsidRPr="00855BE5">
        <w:rPr>
          <w:rStyle w:val="StyleUnderline"/>
        </w:rPr>
        <w:t xml:space="preserve"> and </w:t>
      </w:r>
      <w:r w:rsidRPr="00855BE5">
        <w:rPr>
          <w:rStyle w:val="Emphasis"/>
        </w:rPr>
        <w:t xml:space="preserve">also teach future policymakers. </w:t>
      </w:r>
      <w:r w:rsidRPr="00855BE5">
        <w:rPr>
          <w:sz w:val="16"/>
        </w:rPr>
        <w:t xml:space="preserve">Academics have some other advantages over policymakers. </w:t>
      </w:r>
      <w:r w:rsidRPr="00855BE5">
        <w:rPr>
          <w:rStyle w:val="StyleUnderline"/>
        </w:rPr>
        <w:t xml:space="preserve">They have the </w:t>
      </w:r>
      <w:r w:rsidRPr="00855BE5">
        <w:rPr>
          <w:rStyle w:val="Emphasis"/>
        </w:rPr>
        <w:t>time</w:t>
      </w:r>
      <w:r w:rsidRPr="00855BE5">
        <w:rPr>
          <w:rStyle w:val="StyleUnderline"/>
        </w:rPr>
        <w:t xml:space="preserve"> to develop greater</w:t>
      </w:r>
      <w:r w:rsidRPr="00855BE5">
        <w:rPr>
          <w:sz w:val="16"/>
        </w:rPr>
        <w:t xml:space="preserve"> </w:t>
      </w:r>
      <w:r w:rsidRPr="00855BE5">
        <w:rPr>
          <w:rStyle w:val="Emphasis"/>
        </w:rPr>
        <w:t>depth of knowledge</w:t>
      </w:r>
      <w:r w:rsidRPr="00855BE5">
        <w:rPr>
          <w:sz w:val="16"/>
        </w:rPr>
        <w:t xml:space="preserve"> on issues and regions than most policymakers can. </w:t>
      </w:r>
      <w:r w:rsidRPr="00855BE5">
        <w:rPr>
          <w:rStyle w:val="StyleUnderline"/>
        </w:rPr>
        <w:t xml:space="preserve">The institution of </w:t>
      </w:r>
      <w:r w:rsidRPr="00855BE5">
        <w:rPr>
          <w:rStyle w:val="Emphasis"/>
        </w:rPr>
        <w:t>tenure</w:t>
      </w:r>
      <w:r w:rsidRPr="00855BE5">
        <w:rPr>
          <w:rStyle w:val="StyleUnderline"/>
        </w:rPr>
        <w:t xml:space="preserve"> also gives them</w:t>
      </w:r>
      <w:r w:rsidRPr="00855BE5">
        <w:rPr>
          <w:sz w:val="16"/>
        </w:rPr>
        <w:t xml:space="preserve">, at least in theory, </w:t>
      </w:r>
      <w:r w:rsidRPr="00855BE5">
        <w:rPr>
          <w:rStyle w:val="StyleUnderline"/>
        </w:rPr>
        <w:t xml:space="preserve">the freedom to explore </w:t>
      </w:r>
      <w:r w:rsidRPr="00855BE5">
        <w:rPr>
          <w:rStyle w:val="Emphasis"/>
        </w:rPr>
        <w:t>controversial issues</w:t>
      </w:r>
      <w:r w:rsidRPr="00855BE5">
        <w:rPr>
          <w:sz w:val="16"/>
        </w:rPr>
        <w:t xml:space="preserve"> </w:t>
      </w:r>
      <w:r w:rsidRPr="00855BE5">
        <w:rPr>
          <w:rStyle w:val="StyleUnderline"/>
        </w:rPr>
        <w:t xml:space="preserve">and take </w:t>
      </w:r>
      <w:r w:rsidRPr="00855BE5">
        <w:rPr>
          <w:rStyle w:val="Emphasis"/>
        </w:rPr>
        <w:t>unpopular stands</w:t>
      </w:r>
      <w:r w:rsidRPr="00855BE5">
        <w:rPr>
          <w:sz w:val="16"/>
        </w:rPr>
        <w:t xml:space="preserve">. </w:t>
      </w:r>
      <w:r w:rsidRPr="00855BE5">
        <w:rPr>
          <w:rStyle w:val="StyleUnderline"/>
        </w:rPr>
        <w:t xml:space="preserve">And while peer review can homogenize and narrow scholarship, it also plays an indisputably positive role in advancing it. Finally, university-based scholars have less of a vested interest in certain </w:t>
      </w:r>
      <w:r w:rsidRPr="00855BE5">
        <w:rPr>
          <w:rStyle w:val="Emphasis"/>
        </w:rPr>
        <w:t>policies and programs</w:t>
      </w:r>
      <w:r w:rsidRPr="00855BE5">
        <w:rPr>
          <w:sz w:val="16"/>
        </w:rPr>
        <w:t xml:space="preserve"> than do policymakers, though of course that is not to deny that they have their own institutional interests and biases.9 </w:t>
      </w:r>
      <w:r w:rsidRPr="00855BE5">
        <w:rPr>
          <w:rStyle w:val="StyleUnderline"/>
        </w:rPr>
        <w:t>I am not suggesting, of course, that scholars would make better policy than bureaucrats and elected officials. They lack inside knowledge, have little actual power, and are often politically out of step with the rest of American society.</w:t>
      </w:r>
      <w:r w:rsidRPr="00855BE5">
        <w:rPr>
          <w:sz w:val="16"/>
        </w:rPr>
        <w:t xml:space="preserve">10 They also come to policy issues with a markedly different intellectual orientation than policymakers.11 </w:t>
      </w:r>
      <w:r w:rsidRPr="00855BE5">
        <w:rPr>
          <w:rStyle w:val="StyleUnderline"/>
        </w:rPr>
        <w:t>Rather</w:t>
      </w:r>
      <w:r w:rsidRPr="00855BE5">
        <w:rPr>
          <w:sz w:val="16"/>
        </w:rPr>
        <w:t xml:space="preserve">, my point is simply that </w:t>
      </w:r>
      <w:r w:rsidRPr="00855BE5">
        <w:rPr>
          <w:rStyle w:val="StyleUnderline"/>
        </w:rPr>
        <w:t xml:space="preserve">our democratic political system </w:t>
      </w:r>
      <w:r w:rsidRPr="00855BE5">
        <w:rPr>
          <w:rStyle w:val="Emphasis"/>
        </w:rPr>
        <w:t>depends</w:t>
      </w:r>
      <w:r w:rsidRPr="00855BE5">
        <w:rPr>
          <w:rStyle w:val="StyleUnderline"/>
        </w:rPr>
        <w:t xml:space="preserve"> on</w:t>
      </w:r>
      <w:r w:rsidRPr="00855BE5">
        <w:rPr>
          <w:sz w:val="16"/>
        </w:rPr>
        <w:t xml:space="preserve"> the s</w:t>
      </w:r>
      <w:r w:rsidRPr="002B31DF">
        <w:rPr>
          <w:sz w:val="16"/>
        </w:rPr>
        <w:t xml:space="preserve">uccessful functioning of the marketplace of ideas and checks and balances in which individuals and </w:t>
      </w:r>
      <w:r w:rsidRPr="002B6288">
        <w:rPr>
          <w:rStyle w:val="StyleUnderline"/>
          <w:highlight w:val="green"/>
        </w:rPr>
        <w:t>groups</w:t>
      </w:r>
      <w:r w:rsidRPr="002B31DF">
        <w:rPr>
          <w:rStyle w:val="StyleUnderline"/>
        </w:rPr>
        <w:t xml:space="preserve"> with various strengths and weaknesses</w:t>
      </w:r>
      <w:r w:rsidRPr="002B31DF">
        <w:rPr>
          <w:sz w:val="16"/>
        </w:rPr>
        <w:t xml:space="preserve"> and </w:t>
      </w:r>
      <w:r w:rsidRPr="002B6288">
        <w:rPr>
          <w:rStyle w:val="Emphasis"/>
          <w:highlight w:val="green"/>
        </w:rPr>
        <w:t>offsetting</w:t>
      </w:r>
      <w:r w:rsidRPr="002B31DF">
        <w:rPr>
          <w:sz w:val="16"/>
        </w:rPr>
        <w:t xml:space="preserve"> biases participate in the larger policy debate, thereby compensating for </w:t>
      </w:r>
      <w:r w:rsidRPr="002B6288">
        <w:rPr>
          <w:rStyle w:val="Emphasis"/>
          <w:highlight w:val="green"/>
        </w:rPr>
        <w:t>each other’s limitations</w:t>
      </w:r>
      <w:r w:rsidRPr="002B31DF">
        <w:rPr>
          <w:sz w:val="16"/>
        </w:rPr>
        <w:t xml:space="preserve">.12 </w:t>
      </w:r>
      <w:r w:rsidRPr="002B31DF">
        <w:rPr>
          <w:rStyle w:val="StyleUnderline"/>
        </w:rPr>
        <w:t>We run into trouble when we lack one of these perspectives in policy debates. Indeed</w:t>
      </w:r>
      <w:r w:rsidRPr="002B31DF">
        <w:rPr>
          <w:sz w:val="16"/>
        </w:rPr>
        <w:t xml:space="preserve">, there are instances—the war </w:t>
      </w:r>
      <w:r w:rsidRPr="002B6288">
        <w:rPr>
          <w:rStyle w:val="StyleUnderline"/>
          <w:highlight w:val="green"/>
        </w:rPr>
        <w:t>in</w:t>
      </w:r>
      <w:r w:rsidRPr="002B6288">
        <w:rPr>
          <w:sz w:val="16"/>
          <w:highlight w:val="green"/>
        </w:rPr>
        <w:t xml:space="preserve"> </w:t>
      </w:r>
      <w:r w:rsidRPr="002B6288">
        <w:rPr>
          <w:rStyle w:val="Emphasis"/>
          <w:highlight w:val="green"/>
        </w:rPr>
        <w:t>Vietnam</w:t>
      </w:r>
      <w:r w:rsidRPr="002B6288">
        <w:rPr>
          <w:sz w:val="16"/>
          <w:highlight w:val="green"/>
        </w:rPr>
        <w:t xml:space="preserve"> </w:t>
      </w:r>
      <w:r w:rsidRPr="002B6288">
        <w:rPr>
          <w:rStyle w:val="StyleUnderline"/>
          <w:highlight w:val="green"/>
        </w:rPr>
        <w:t>and</w:t>
      </w:r>
      <w:r w:rsidRPr="002B31DF">
        <w:rPr>
          <w:sz w:val="16"/>
        </w:rPr>
        <w:t xml:space="preserve"> the recent </w:t>
      </w:r>
      <w:r w:rsidRPr="002B6288">
        <w:rPr>
          <w:rStyle w:val="Emphasis"/>
          <w:highlight w:val="green"/>
        </w:rPr>
        <w:t>Iraq</w:t>
      </w:r>
      <w:r w:rsidRPr="002B31DF">
        <w:rPr>
          <w:sz w:val="16"/>
        </w:rPr>
        <w:t xml:space="preserve"> War—in which </w:t>
      </w:r>
      <w:r w:rsidRPr="002B6288">
        <w:rPr>
          <w:rStyle w:val="StyleUnderline"/>
          <w:highlight w:val="green"/>
        </w:rPr>
        <w:t>had</w:t>
      </w:r>
      <w:r w:rsidRPr="00422322">
        <w:rPr>
          <w:rStyle w:val="StyleUnderline"/>
        </w:rPr>
        <w:t xml:space="preserve"> the majority</w:t>
      </w:r>
      <w:r w:rsidRPr="002B31DF">
        <w:rPr>
          <w:rStyle w:val="StyleUnderline"/>
        </w:rPr>
        <w:t xml:space="preserve"> consensus of </w:t>
      </w:r>
      <w:r w:rsidRPr="002B6288">
        <w:rPr>
          <w:rStyle w:val="Emphasis"/>
          <w:highlight w:val="green"/>
        </w:rPr>
        <w:t>scholars</w:t>
      </w:r>
      <w:r w:rsidRPr="002B31DF">
        <w:rPr>
          <w:sz w:val="16"/>
        </w:rPr>
        <w:t xml:space="preserve"> in academia </w:t>
      </w:r>
      <w:r w:rsidRPr="002B6288">
        <w:rPr>
          <w:rStyle w:val="Emphasis"/>
          <w:highlight w:val="green"/>
        </w:rPr>
        <w:t>influenced policy</w:t>
      </w:r>
      <w:r w:rsidRPr="002B31DF">
        <w:rPr>
          <w:sz w:val="16"/>
        </w:rPr>
        <w:t xml:space="preserve">, the country’s </w:t>
      </w:r>
      <w:r w:rsidRPr="002B6288">
        <w:rPr>
          <w:rStyle w:val="StyleUnderline"/>
          <w:highlight w:val="green"/>
        </w:rPr>
        <w:t xml:space="preserve">national interest would have been </w:t>
      </w:r>
      <w:r w:rsidRPr="002B6288">
        <w:rPr>
          <w:rStyle w:val="Emphasis"/>
          <w:highlight w:val="green"/>
        </w:rPr>
        <w:t>better served</w:t>
      </w:r>
      <w:r w:rsidRPr="002B31DF">
        <w:rPr>
          <w:sz w:val="16"/>
        </w:rPr>
        <w:t xml:space="preserve">. As </w:t>
      </w:r>
      <w:r w:rsidRPr="002B31DF">
        <w:rPr>
          <w:rStyle w:val="StyleUnderline"/>
        </w:rPr>
        <w:t>the flawed Iraq War debate</w:t>
      </w:r>
      <w:r w:rsidRPr="002B31DF">
        <w:rPr>
          <w:sz w:val="16"/>
        </w:rPr>
        <w:t xml:space="preserve"> demonstrates, our nation’s marketplace of ideas is </w:t>
      </w:r>
      <w:r w:rsidRPr="002B31DF">
        <w:rPr>
          <w:rStyle w:val="Emphasis"/>
        </w:rPr>
        <w:t>bankrupt</w:t>
      </w:r>
      <w:r w:rsidRPr="002B31DF">
        <w:rPr>
          <w:sz w:val="16"/>
        </w:rPr>
        <w:t xml:space="preserve">, particularly </w:t>
      </w:r>
      <w:r w:rsidRPr="002B31DF">
        <w:rPr>
          <w:rStyle w:val="Emphasis"/>
        </w:rPr>
        <w:t>in national security affairs</w:t>
      </w:r>
      <w:r w:rsidRPr="002B31DF">
        <w:rPr>
          <w:sz w:val="16"/>
        </w:rPr>
        <w:t xml:space="preserve">.13 Of course, </w:t>
      </w:r>
      <w:r w:rsidRPr="002B31DF">
        <w:rPr>
          <w:rStyle w:val="StyleUnderline"/>
        </w:rPr>
        <w:t xml:space="preserve">our political problems run much deeper than just the Beltway/Ivory Tower gap, but closing it would represent an </w:t>
      </w:r>
      <w:r w:rsidRPr="002B31DF">
        <w:rPr>
          <w:rStyle w:val="Emphasis"/>
        </w:rPr>
        <w:t>important step in the country’s intellectual recapitalization</w:t>
      </w:r>
      <w:r w:rsidRPr="002B31DF">
        <w:rPr>
          <w:sz w:val="16"/>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2B6288">
        <w:rPr>
          <w:rStyle w:val="StyleUnderline"/>
          <w:highlight w:val="green"/>
        </w:rPr>
        <w:t>No arrangement for</w:t>
      </w:r>
      <w:r w:rsidRPr="002B31DF">
        <w:rPr>
          <w:rStyle w:val="StyleUnderline"/>
        </w:rPr>
        <w:t xml:space="preserve"> the perpetuation of </w:t>
      </w:r>
      <w:r w:rsidRPr="002B6288">
        <w:rPr>
          <w:rStyle w:val="StyleUnderline"/>
          <w:highlight w:val="green"/>
        </w:rPr>
        <w:t xml:space="preserve">thought is </w:t>
      </w:r>
      <w:r w:rsidRPr="002B6288">
        <w:rPr>
          <w:rStyle w:val="Emphasis"/>
          <w:highlight w:val="green"/>
        </w:rPr>
        <w:t>secure</w:t>
      </w:r>
      <w:r w:rsidRPr="002B6288">
        <w:rPr>
          <w:rStyle w:val="StyleUnderline"/>
          <w:highlight w:val="green"/>
        </w:rPr>
        <w:t xml:space="preserve"> if</w:t>
      </w:r>
      <w:r w:rsidRPr="002B31DF">
        <w:rPr>
          <w:rStyle w:val="StyleUnderline"/>
        </w:rPr>
        <w:t xml:space="preserve"> that </w:t>
      </w:r>
      <w:r w:rsidRPr="002B6288">
        <w:rPr>
          <w:rStyle w:val="StyleUnderline"/>
          <w:highlight w:val="green"/>
        </w:rPr>
        <w:t>thought does not</w:t>
      </w:r>
      <w:r w:rsidRPr="002B31DF">
        <w:rPr>
          <w:rStyle w:val="StyleUnderline"/>
        </w:rPr>
        <w:t xml:space="preserve"> make </w:t>
      </w:r>
      <w:r w:rsidRPr="002B6288">
        <w:rPr>
          <w:rStyle w:val="Emphasis"/>
          <w:highlight w:val="green"/>
        </w:rPr>
        <w:t>contact</w:t>
      </w:r>
      <w:r w:rsidRPr="002B31DF">
        <w:rPr>
          <w:rStyle w:val="Emphasis"/>
        </w:rPr>
        <w:t xml:space="preserve"> with </w:t>
      </w:r>
      <w:r w:rsidRPr="002B6288">
        <w:rPr>
          <w:rStyle w:val="Emphasis"/>
          <w:highlight w:val="green"/>
        </w:rPr>
        <w:t>the problems</w:t>
      </w:r>
      <w:r w:rsidRPr="002B31DF">
        <w:rPr>
          <w:rStyle w:val="Emphasis"/>
        </w:rPr>
        <w:t xml:space="preserve"> that </w:t>
      </w:r>
      <w:r w:rsidRPr="002B6288">
        <w:rPr>
          <w:rStyle w:val="Emphasis"/>
          <w:highlight w:val="green"/>
        </w:rPr>
        <w:t>it is presumed to solve</w:t>
      </w:r>
      <w:r w:rsidRPr="002B31DF">
        <w:rPr>
          <w:sz w:val="16"/>
        </w:rPr>
        <w:t xml:space="preserve">.”15 Second, a focus on manipulatable variables makes it more likely that they are testable because the analyst can ensure variation on them. Also, </w:t>
      </w:r>
      <w:r w:rsidRPr="002B31DF">
        <w:rPr>
          <w:rStyle w:val="StyleUnderline"/>
        </w:rPr>
        <w:t>the</w:t>
      </w:r>
      <w:r w:rsidRPr="002B31DF">
        <w:rPr>
          <w:sz w:val="16"/>
        </w:rPr>
        <w:t xml:space="preserve"> </w:t>
      </w:r>
      <w:r w:rsidRPr="002B31DF">
        <w:rPr>
          <w:rStyle w:val="Emphasis"/>
        </w:rPr>
        <w:t>hyperspecialization</w:t>
      </w:r>
      <w:r w:rsidRPr="002B31DF">
        <w:rPr>
          <w:sz w:val="16"/>
        </w:rPr>
        <w:t xml:space="preserve"> </w:t>
      </w:r>
      <w:r w:rsidRPr="002B31DF">
        <w:rPr>
          <w:rStyle w:val="StyleUnderline"/>
        </w:rPr>
        <w:t xml:space="preserve">of knowledge today makes it difficult for even scholars in related disciplines to understand </w:t>
      </w:r>
      <w:r w:rsidRPr="002B31DF">
        <w:rPr>
          <w:rStyle w:val="Emphasis"/>
        </w:rPr>
        <w:t>each other</w:t>
      </w:r>
      <w:r w:rsidRPr="002B31DF">
        <w:rPr>
          <w:rStyle w:val="StyleUnderline"/>
        </w:rPr>
        <w:t xml:space="preserve">, much less the </w:t>
      </w:r>
      <w:r w:rsidRPr="002B31DF">
        <w:rPr>
          <w:rStyle w:val="Emphasis"/>
        </w:rPr>
        <w:t>general public</w:t>
      </w:r>
      <w:r w:rsidRPr="002B31DF">
        <w:rPr>
          <w:sz w:val="16"/>
        </w:rPr>
        <w:t xml:space="preserve">. </w:t>
      </w:r>
      <w:r w:rsidRPr="002B31DF">
        <w:rPr>
          <w:rStyle w:val="StyleUnderline"/>
        </w:rPr>
        <w:t>Such</w:t>
      </w:r>
      <w:r w:rsidRPr="002B31DF">
        <w:rPr>
          <w:sz w:val="16"/>
        </w:rPr>
        <w:t xml:space="preserve"> </w:t>
      </w:r>
      <w:r w:rsidRPr="002B31DF">
        <w:rPr>
          <w:rStyle w:val="Emphasis"/>
        </w:rPr>
        <w:t>intellectual fragmentation</w:t>
      </w:r>
      <w:r w:rsidRPr="002B31DF">
        <w:rPr>
          <w:sz w:val="16"/>
        </w:rPr>
        <w:t xml:space="preserve"> </w:t>
      </w:r>
      <w:r w:rsidRPr="002B31DF">
        <w:rPr>
          <w:rStyle w:val="StyleUnderline"/>
        </w:rPr>
        <w:t xml:space="preserve">makes the application of scholarly knowledge to </w:t>
      </w:r>
      <w:r w:rsidRPr="002B31DF">
        <w:rPr>
          <w:rStyle w:val="Emphasis"/>
        </w:rPr>
        <w:t>policymaking</w:t>
      </w:r>
      <w:r w:rsidRPr="002B31DF">
        <w:rPr>
          <w:rStyle w:val="StyleUnderline"/>
        </w:rPr>
        <w:t xml:space="preserve"> extremely </w:t>
      </w:r>
      <w:r w:rsidRPr="002B31DF">
        <w:rPr>
          <w:rStyle w:val="Emphasis"/>
        </w:rPr>
        <w:t>difficult</w:t>
      </w:r>
      <w:r w:rsidRPr="002B31DF">
        <w:rPr>
          <w:sz w:val="16"/>
        </w:rPr>
        <w:t xml:space="preserve">. </w:t>
      </w:r>
      <w:r w:rsidRPr="002B31DF">
        <w:rPr>
          <w:rStyle w:val="StyleUnderline"/>
        </w:rPr>
        <w:t xml:space="preserve">Therefore, a deeper and more </w:t>
      </w:r>
      <w:r w:rsidRPr="002B31DF">
        <w:rPr>
          <w:rStyle w:val="Emphasis"/>
        </w:rPr>
        <w:t>regular engagement</w:t>
      </w:r>
      <w:r w:rsidRPr="002B31DF">
        <w:rPr>
          <w:sz w:val="16"/>
        </w:rPr>
        <w:t xml:space="preserve"> </w:t>
      </w:r>
      <w:r w:rsidRPr="002B31DF">
        <w:rPr>
          <w:rStyle w:val="StyleUnderline"/>
        </w:rPr>
        <w:t xml:space="preserve">between the Ivory Tower </w:t>
      </w:r>
      <w:r w:rsidRPr="002B31DF">
        <w:rPr>
          <w:rStyle w:val="StyleUnderline"/>
        </w:rPr>
        <w:lastRenderedPageBreak/>
        <w:t xml:space="preserve">and the Beltway will be </w:t>
      </w:r>
      <w:r w:rsidRPr="002B31DF">
        <w:rPr>
          <w:rStyle w:val="Emphasis"/>
        </w:rPr>
        <w:t>mutually beneficial</w:t>
      </w:r>
      <w:r w:rsidRPr="002B31DF">
        <w:rPr>
          <w:rStyle w:val="StyleUnderline"/>
        </w:rPr>
        <w:t xml:space="preserve"> </w:t>
      </w:r>
      <w:r w:rsidRPr="002B31DF">
        <w:rPr>
          <w:sz w:val="16"/>
        </w:rPr>
        <w:t xml:space="preserve">for both sides.16 Ultimately, </w:t>
      </w:r>
      <w:r w:rsidRPr="002B31DF">
        <w:rPr>
          <w:rStyle w:val="StyleUnderline"/>
        </w:rPr>
        <w:t xml:space="preserve">even the most sophisticated social science will be judged by </w:t>
      </w:r>
      <w:r w:rsidRPr="002B31DF">
        <w:rPr>
          <w:rStyle w:val="Emphasis"/>
        </w:rPr>
        <w:t>what it tells us about things that affect the lives of large numbers of people and which policymakers</w:t>
      </w:r>
      <w:r w:rsidRPr="002B31DF">
        <w:rPr>
          <w:sz w:val="16"/>
        </w:rPr>
        <w:t xml:space="preserve"> therefore </w:t>
      </w:r>
      <w:r w:rsidRPr="002B31DF">
        <w:rPr>
          <w:rStyle w:val="Emphasis"/>
        </w:rPr>
        <w:t>seek to influence</w:t>
      </w:r>
      <w:r w:rsidRPr="002B31DF">
        <w:rPr>
          <w:sz w:val="16"/>
        </w:rPr>
        <w:t xml:space="preserve"> and control.17 </w:t>
      </w:r>
      <w:r w:rsidRPr="002B31DF">
        <w:rPr>
          <w:rStyle w:val="StyleUnderline"/>
        </w:rPr>
        <w:t xml:space="preserve">The recurrent congressional debates about National Science Foundation funding for political science highlight the </w:t>
      </w:r>
      <w:r w:rsidRPr="002B31DF">
        <w:rPr>
          <w:rStyle w:val="Emphasis"/>
        </w:rPr>
        <w:t>direct costs to the discipline</w:t>
      </w:r>
      <w:r w:rsidRPr="002B31DF">
        <w:rPr>
          <w:sz w:val="16"/>
        </w:rPr>
        <w:t xml:space="preserve"> </w:t>
      </w:r>
      <w:r w:rsidRPr="002B31DF">
        <w:rPr>
          <w:rStyle w:val="StyleUnderline"/>
        </w:rPr>
        <w:t>of not being able to justify itself in terms of broader impact on the rest of society</w:t>
      </w:r>
      <w:r w:rsidRPr="002B31DF">
        <w:rPr>
          <w:sz w:val="16"/>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2B31DF">
        <w:rPr>
          <w:rStyle w:val="StyleUnderline"/>
        </w:rPr>
        <w:t>When the academy fails</w:t>
      </w:r>
      <w:r w:rsidRPr="002B31DF">
        <w:rPr>
          <w:sz w:val="16"/>
        </w:rPr>
        <w:t xml:space="preserve"> on that score, </w:t>
      </w:r>
      <w:r w:rsidRPr="002B31DF">
        <w:rPr>
          <w:rStyle w:val="StyleUnderline"/>
        </w:rPr>
        <w:t xml:space="preserve">it can </w:t>
      </w:r>
      <w:r w:rsidRPr="002B31DF">
        <w:rPr>
          <w:rStyle w:val="Emphasis"/>
        </w:rPr>
        <w:t>undermine</w:t>
      </w:r>
      <w:r w:rsidRPr="002B31DF">
        <w:rPr>
          <w:sz w:val="16"/>
        </w:rPr>
        <w:t xml:space="preserve"> that </w:t>
      </w:r>
      <w:r w:rsidRPr="002B31DF">
        <w:rPr>
          <w:rStyle w:val="Emphasis"/>
        </w:rPr>
        <w:t>support</w:t>
      </w:r>
      <w:r w:rsidRPr="002B31DF">
        <w:rPr>
          <w:sz w:val="16"/>
        </w:rPr>
        <w:t xml:space="preserve">.19 </w:t>
      </w:r>
      <w:r w:rsidRPr="002B31DF">
        <w:rPr>
          <w:rStyle w:val="StyleUnderline"/>
        </w:rPr>
        <w:t xml:space="preserve">Political science’s subfield of international security studies can plausibly claim to save large amounts of money and even lives and so its </w:t>
      </w:r>
      <w:r w:rsidRPr="002B31DF">
        <w:rPr>
          <w:rStyle w:val="Emphasis"/>
        </w:rPr>
        <w:t xml:space="preserve">increasing </w:t>
      </w:r>
      <w:r w:rsidRPr="00475EFB">
        <w:rPr>
          <w:rStyle w:val="Emphasis"/>
        </w:rPr>
        <w:t>marginalization</w:t>
      </w:r>
      <w:r w:rsidRPr="002B31DF">
        <w:rPr>
          <w:rStyle w:val="StyleUnderline"/>
        </w:rPr>
        <w:t xml:space="preserve"> is a </w:t>
      </w:r>
      <w:r w:rsidRPr="002B31DF">
        <w:rPr>
          <w:rStyle w:val="Emphasis"/>
        </w:rPr>
        <w:t xml:space="preserve">self-inflicted wound on the discipline. </w:t>
      </w:r>
      <w:r w:rsidRPr="002B31DF">
        <w:rPr>
          <w:sz w:val="16"/>
        </w:rPr>
        <w:t xml:space="preserve">Response to Objections There are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Kruzel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Silvert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w:t>
      </w:r>
      <w:r w:rsidRPr="002B31DF">
        <w:rPr>
          <w:sz w:val="16"/>
        </w:rPr>
        <w:lastRenderedPageBreak/>
        <w:t xml:space="preserve">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triclde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evaluations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w:t>
      </w:r>
      <w:r w:rsidRPr="00475EFB">
        <w:rPr>
          <w:sz w:val="16"/>
        </w:rPr>
        <w:t xml:space="preserve">though policymakers did not find them so.56 As one CIA analyst warned, “Social scientists commonly define policy-relevant research far more broadly than the foreign policy community does.”57 </w:t>
      </w:r>
      <w:r w:rsidRPr="00475EFB">
        <w:rPr>
          <w:rStyle w:val="StyleUnderline"/>
        </w:rPr>
        <w:t>A</w:t>
      </w:r>
      <w:r w:rsidRPr="00475EFB">
        <w:rPr>
          <w:sz w:val="16"/>
        </w:rPr>
        <w:t xml:space="preserve"> seventh potential </w:t>
      </w:r>
      <w:r w:rsidRPr="00475EFB">
        <w:rPr>
          <w:rStyle w:val="Emphasis"/>
        </w:rPr>
        <w:t>criticism</w:t>
      </w:r>
      <w:r w:rsidRPr="00475EFB">
        <w:rPr>
          <w:sz w:val="16"/>
        </w:rPr>
        <w:t xml:space="preserve"> </w:t>
      </w:r>
      <w:r w:rsidRPr="00475EFB">
        <w:rPr>
          <w:rStyle w:val="StyleUnderline"/>
        </w:rPr>
        <w:t xml:space="preserve">of my argument is there are </w:t>
      </w:r>
      <w:r w:rsidRPr="00475EFB">
        <w:rPr>
          <w:rStyle w:val="Emphasis"/>
        </w:rPr>
        <w:t>other forms of “relevance”</w:t>
      </w:r>
      <w:r w:rsidRPr="00475EFB">
        <w:rPr>
          <w:sz w:val="16"/>
        </w:rPr>
        <w:t xml:space="preserve"> </w:t>
      </w:r>
      <w:r w:rsidRPr="00475EFB">
        <w:rPr>
          <w:rStyle w:val="StyleUnderline"/>
        </w:rPr>
        <w:t>beyond just influencing government policymakers by offering policy recommendations to which scholars should aspire.</w:t>
      </w:r>
      <w:r w:rsidRPr="00475EFB">
        <w:rPr>
          <w:sz w:val="16"/>
        </w:rPr>
        <w:t xml:space="preserve">58 Especially in a democratic political system, a scholar’s vocation for politics </w:t>
      </w:r>
      <w:r w:rsidRPr="00475EFB">
        <w:rPr>
          <w:rStyle w:val="StyleUnderline"/>
        </w:rPr>
        <w:t>can also involve</w:t>
      </w:r>
      <w:r w:rsidRPr="00475EFB">
        <w:rPr>
          <w:sz w:val="16"/>
        </w:rPr>
        <w:t xml:space="preserve"> </w:t>
      </w:r>
      <w:r w:rsidRPr="00475EFB">
        <w:rPr>
          <w:rStyle w:val="Emphasis"/>
        </w:rPr>
        <w:t>educating students</w:t>
      </w:r>
      <w:r w:rsidRPr="00475EFB">
        <w:rPr>
          <w:sz w:val="16"/>
        </w:rPr>
        <w:t xml:space="preserve"> </w:t>
      </w:r>
      <w:r w:rsidRPr="00475EFB">
        <w:rPr>
          <w:rStyle w:val="StyleUnderline"/>
        </w:rPr>
        <w:t xml:space="preserve">and </w:t>
      </w:r>
      <w:r w:rsidRPr="00475EFB">
        <w:rPr>
          <w:rStyle w:val="Emphasis"/>
        </w:rPr>
        <w:t>informing the</w:t>
      </w:r>
      <w:r w:rsidRPr="00475EFB">
        <w:rPr>
          <w:sz w:val="16"/>
        </w:rPr>
        <w:t xml:space="preserve"> wider </w:t>
      </w:r>
      <w:r w:rsidRPr="00475EFB">
        <w:rPr>
          <w:rStyle w:val="Emphasis"/>
        </w:rPr>
        <w:t>public</w:t>
      </w:r>
      <w:r w:rsidRPr="00475EFB">
        <w:rPr>
          <w:sz w:val="16"/>
        </w:rPr>
        <w:t xml:space="preserve"> </w:t>
      </w:r>
      <w:r w:rsidRPr="00475EFB">
        <w:rPr>
          <w:rStyle w:val="StyleUnderline"/>
        </w:rPr>
        <w:t>about</w:t>
      </w:r>
      <w:r w:rsidRPr="00475EFB">
        <w:rPr>
          <w:sz w:val="16"/>
        </w:rPr>
        <w:t xml:space="preserve"> </w:t>
      </w:r>
      <w:r w:rsidRPr="00475EFB">
        <w:rPr>
          <w:rStyle w:val="Emphasis"/>
        </w:rPr>
        <w:t>pressing issues</w:t>
      </w:r>
      <w:r w:rsidRPr="00475EFB">
        <w:rPr>
          <w:sz w:val="16"/>
        </w:rPr>
        <w:t xml:space="preserve"> of policy. </w:t>
      </w:r>
      <w:r w:rsidRPr="00475EFB">
        <w:rPr>
          <w:rStyle w:val="StyleUnderline"/>
        </w:rPr>
        <w:t>Moreover, an engaged scholar could serve with</w:t>
      </w:r>
      <w:r w:rsidRPr="00475EFB">
        <w:rPr>
          <w:sz w:val="16"/>
        </w:rPr>
        <w:t xml:space="preserve"> </w:t>
      </w:r>
      <w:r w:rsidRPr="00475EFB">
        <w:rPr>
          <w:rStyle w:val="Emphasis"/>
        </w:rPr>
        <w:t>n</w:t>
      </w:r>
      <w:r w:rsidRPr="00475EFB">
        <w:rPr>
          <w:sz w:val="16"/>
        </w:rPr>
        <w:t>on</w:t>
      </w:r>
      <w:r w:rsidRPr="00475EFB">
        <w:rPr>
          <w:rStyle w:val="Emphasis"/>
        </w:rPr>
        <w:t>g</w:t>
      </w:r>
      <w:r w:rsidRPr="00475EFB">
        <w:rPr>
          <w:sz w:val="16"/>
        </w:rPr>
        <w:t xml:space="preserve">overnmental and private </w:t>
      </w:r>
      <w:r w:rsidRPr="00475EFB">
        <w:rPr>
          <w:rStyle w:val="Emphasis"/>
        </w:rPr>
        <w:t>o</w:t>
      </w:r>
      <w:r w:rsidRPr="00475EFB">
        <w:rPr>
          <w:sz w:val="16"/>
        </w:rPr>
        <w:t>rganization</w:t>
      </w:r>
      <w:r w:rsidRPr="00475EFB">
        <w:rPr>
          <w:rStyle w:val="Emphasis"/>
        </w:rPr>
        <w:t>s</w:t>
      </w:r>
      <w:r w:rsidRPr="00475EFB">
        <w:rPr>
          <w:sz w:val="16"/>
        </w:rPr>
        <w:t xml:space="preserve"> </w:t>
      </w:r>
      <w:r w:rsidRPr="00475EFB">
        <w:rPr>
          <w:rStyle w:val="StyleUnderline"/>
        </w:rPr>
        <w:t>rather than just through government</w:t>
      </w:r>
      <w:r w:rsidRPr="00475EFB">
        <w:rPr>
          <w:sz w:val="16"/>
        </w:rPr>
        <w:t xml:space="preserve"> service. </w:t>
      </w:r>
      <w:r w:rsidRPr="00475EFB">
        <w:rPr>
          <w:rStyle w:val="StyleUnderline"/>
        </w:rPr>
        <w:t>While there is</w:t>
      </w:r>
      <w:r w:rsidRPr="00475EFB">
        <w:rPr>
          <w:sz w:val="16"/>
        </w:rPr>
        <w:t xml:space="preserve"> </w:t>
      </w:r>
      <w:r w:rsidRPr="00475EFB">
        <w:rPr>
          <w:rStyle w:val="Emphasis"/>
        </w:rPr>
        <w:t>no doubt</w:t>
      </w:r>
      <w:r w:rsidRPr="00475EFB">
        <w:rPr>
          <w:sz w:val="16"/>
        </w:rPr>
        <w:t xml:space="preserve"> </w:t>
      </w:r>
      <w:r w:rsidRPr="00475EFB">
        <w:rPr>
          <w:rStyle w:val="StyleUnderline"/>
        </w:rPr>
        <w:t xml:space="preserve">that policy influence is broader than just affecting </w:t>
      </w:r>
      <w:r w:rsidRPr="00475EFB">
        <w:rPr>
          <w:rStyle w:val="Emphasis"/>
        </w:rPr>
        <w:t>government policy</w:t>
      </w:r>
      <w:r w:rsidRPr="00475EFB">
        <w:rPr>
          <w:rStyle w:val="StyleUnderline"/>
        </w:rPr>
        <w:t xml:space="preserve">, that is </w:t>
      </w:r>
      <w:r w:rsidRPr="00475EFB">
        <w:rPr>
          <w:rStyle w:val="Emphasis"/>
        </w:rPr>
        <w:t>ultimately</w:t>
      </w:r>
      <w:r w:rsidRPr="00475EFB">
        <w:rPr>
          <w:rStyle w:val="StyleUnderline"/>
        </w:rPr>
        <w:t xml:space="preserve"> the</w:t>
      </w:r>
      <w:r w:rsidRPr="00475EFB">
        <w:rPr>
          <w:sz w:val="16"/>
        </w:rPr>
        <w:t xml:space="preserve"> </w:t>
      </w:r>
      <w:r w:rsidRPr="00475EFB">
        <w:rPr>
          <w:rStyle w:val="Emphasis"/>
        </w:rPr>
        <w:t>goal of the enterprise</w:t>
      </w:r>
      <w:r w:rsidRPr="00475EFB">
        <w:rPr>
          <w:rStyle w:val="StyleUnderline"/>
        </w:rPr>
        <w:t xml:space="preserve">, either directly through policymakers or indirectly through the media or the public. Moreover, it is the </w:t>
      </w:r>
      <w:r w:rsidRPr="00475EFB">
        <w:rPr>
          <w:rStyle w:val="Emphasis"/>
        </w:rPr>
        <w:t>clearest</w:t>
      </w:r>
      <w:r w:rsidRPr="002B31DF">
        <w:rPr>
          <w:rStyle w:val="Emphasis"/>
        </w:rPr>
        <w:t xml:space="preserve"> and most demanding standard of relevance available</w:t>
      </w:r>
      <w:r w:rsidRPr="002B31DF">
        <w:rPr>
          <w:rStyle w:val="StyleUnderline"/>
        </w:rPr>
        <w:t>. So if we want to</w:t>
      </w:r>
      <w:r w:rsidRPr="002B31DF">
        <w:rPr>
          <w:sz w:val="16"/>
        </w:rPr>
        <w:t xml:space="preserve"> </w:t>
      </w:r>
      <w:r w:rsidRPr="002B31DF">
        <w:rPr>
          <w:rStyle w:val="Emphasis"/>
        </w:rPr>
        <w:t>understand when and how</w:t>
      </w:r>
      <w:r w:rsidRPr="002B31DF">
        <w:rPr>
          <w:sz w:val="16"/>
        </w:rPr>
        <w:t xml:space="preserve"> </w:t>
      </w:r>
      <w:r w:rsidRPr="002B31DF">
        <w:rPr>
          <w:rStyle w:val="StyleUnderline"/>
        </w:rPr>
        <w:t xml:space="preserve">social science matters to policymakers that is the most </w:t>
      </w:r>
      <w:r w:rsidRPr="002B31DF">
        <w:rPr>
          <w:rStyle w:val="Emphasis"/>
        </w:rPr>
        <w:t>important</w:t>
      </w:r>
      <w:r w:rsidRPr="002B31DF">
        <w:rPr>
          <w:rStyle w:val="StyleUnderline"/>
        </w:rPr>
        <w:t xml:space="preserve">, if not the </w:t>
      </w:r>
      <w:r w:rsidRPr="002B31DF">
        <w:rPr>
          <w:rStyle w:val="Emphasis"/>
        </w:rPr>
        <w:t>only</w:t>
      </w:r>
      <w:r w:rsidRPr="002B31DF">
        <w:rPr>
          <w:rStyle w:val="StyleUnderline"/>
        </w:rPr>
        <w:t>, aspect of it to consider</w:t>
      </w:r>
      <w:r w:rsidRPr="002B31DF">
        <w:rPr>
          <w:sz w:val="16"/>
        </w:rPr>
        <w:t xml:space="preserve">.59 Finally, many political scientists share Daniel Drezner’s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w:t>
      </w:r>
      <w:r w:rsidRPr="002B31DF">
        <w:rPr>
          <w:sz w:val="16"/>
        </w:rPr>
        <w:lastRenderedPageBreak/>
        <w:t xml:space="preserve">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Talcing an equally impractical tack, Hungarian physicist Leo Szilard wrote to Franldin Delano Roosevelt’s science adviser Vannevar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2B31DF">
        <w:rPr>
          <w:rStyle w:val="StyleUnderline"/>
        </w:rPr>
        <w:t>There are</w:t>
      </w:r>
      <w:r w:rsidRPr="002B31DF">
        <w:rPr>
          <w:sz w:val="16"/>
        </w:rPr>
        <w:t xml:space="preserve">, of course, some </w:t>
      </w:r>
      <w:r w:rsidRPr="002B31DF">
        <w:rPr>
          <w:rStyle w:val="Emphasis"/>
        </w:rPr>
        <w:t>nuts-and-bolts</w:t>
      </w:r>
      <w:r w:rsidRPr="002B31DF">
        <w:rPr>
          <w:sz w:val="16"/>
        </w:rPr>
        <w:t xml:space="preserve"> </w:t>
      </w:r>
      <w:r w:rsidRPr="002B31DF">
        <w:rPr>
          <w:rStyle w:val="StyleUnderline"/>
        </w:rPr>
        <w:t>issues that scholars should be mindful of if they want to participate in the broader policy debate</w:t>
      </w:r>
      <w:r w:rsidRPr="002B31DF">
        <w:rPr>
          <w:sz w:val="16"/>
        </w:rPr>
        <w:t xml:space="preserve">. Since policymakers have short attention spans given the number and breadth of issues they have to deal with, scholarly efforts to engage them need to be brief in conveying their ideas.70 This explains why Op/Eds are particularly influential and why so many are optimistic that blogs could play a similar role. Moreover, </w:t>
      </w:r>
      <w:r w:rsidRPr="002B31DF">
        <w:rPr>
          <w:rStyle w:val="StyleUnderline"/>
        </w:rPr>
        <w:t>policymakers find much current scholarly work</w:t>
      </w:r>
      <w:r w:rsidRPr="002B31DF">
        <w:rPr>
          <w:sz w:val="16"/>
        </w:rPr>
        <w:t>—from across the methodological spectrum—</w:t>
      </w:r>
      <w:r w:rsidRPr="002B31DF">
        <w:rPr>
          <w:rStyle w:val="Emphasis"/>
        </w:rPr>
        <w:t>inaccessible</w:t>
      </w:r>
      <w:r w:rsidRPr="002B31DF">
        <w:rPr>
          <w:sz w:val="16"/>
        </w:rPr>
        <w:t xml:space="preserve">. The common sentiment animating their views is that </w:t>
      </w:r>
      <w:r w:rsidRPr="002B31DF">
        <w:rPr>
          <w:rStyle w:val="StyleUnderline"/>
        </w:rPr>
        <w:t xml:space="preserve">scholars should </w:t>
      </w:r>
      <w:r w:rsidRPr="002B31DF">
        <w:rPr>
          <w:rStyle w:val="Emphasis"/>
        </w:rPr>
        <w:t>cut</w:t>
      </w:r>
      <w:r w:rsidRPr="002B31DF">
        <w:rPr>
          <w:sz w:val="16"/>
        </w:rPr>
        <w:t xml:space="preserve"> the </w:t>
      </w:r>
      <w:r w:rsidRPr="002B31DF">
        <w:rPr>
          <w:rStyle w:val="Emphasis"/>
        </w:rPr>
        <w:t>jargon</w:t>
      </w:r>
      <w:r w:rsidRPr="002B31DF">
        <w:rPr>
          <w:sz w:val="16"/>
        </w:rPr>
        <w:t xml:space="preserve">. Policymakers don’t want scholars to write in Greek or French, but rather just plain English.71 There are also some much bigger issues undergirding the relevance question.72 To begin with, </w:t>
      </w:r>
      <w:r w:rsidRPr="002B6288">
        <w:rPr>
          <w:rStyle w:val="StyleUnderline"/>
          <w:highlight w:val="green"/>
        </w:rPr>
        <w:t xml:space="preserve">political science needs to </w:t>
      </w:r>
      <w:r w:rsidRPr="002B6288">
        <w:rPr>
          <w:rStyle w:val="Emphasis"/>
          <w:highlight w:val="green"/>
        </w:rPr>
        <w:t>rethink how it balances</w:t>
      </w:r>
      <w:r w:rsidRPr="002B31DF">
        <w:rPr>
          <w:sz w:val="16"/>
        </w:rPr>
        <w:t xml:space="preserve"> scholarly </w:t>
      </w:r>
      <w:r w:rsidRPr="002B6288">
        <w:rPr>
          <w:rStyle w:val="Emphasis"/>
          <w:highlight w:val="green"/>
        </w:rPr>
        <w:t>rigor with practical application</w:t>
      </w:r>
      <w:r w:rsidRPr="002B31DF">
        <w:rPr>
          <w:rStyle w:val="StyleUnderline"/>
        </w:rPr>
        <w:t>. There is a</w:t>
      </w:r>
      <w:r w:rsidRPr="002B31DF">
        <w:rPr>
          <w:sz w:val="16"/>
        </w:rPr>
        <w:t xml:space="preserve"> </w:t>
      </w:r>
      <w:r w:rsidRPr="002B31DF">
        <w:rPr>
          <w:rStyle w:val="Emphasis"/>
        </w:rPr>
        <w:t>middle ground</w:t>
      </w:r>
      <w:r w:rsidRPr="002B31DF">
        <w:rPr>
          <w:sz w:val="16"/>
        </w:rPr>
        <w:t xml:space="preserve"> </w:t>
      </w:r>
      <w:r w:rsidRPr="002B31DF">
        <w:rPr>
          <w:rStyle w:val="StyleUnderline"/>
        </w:rPr>
        <w:t>between policy analysis and journalism</w:t>
      </w:r>
      <w:r w:rsidRPr="002B31DF">
        <w:rPr>
          <w:sz w:val="16"/>
        </w:rPr>
        <w:t xml:space="preserve">, on one side, </w:t>
      </w:r>
      <w:r w:rsidRPr="002B31DF">
        <w:rPr>
          <w:rStyle w:val="StyleUnderline"/>
        </w:rPr>
        <w:t>and</w:t>
      </w:r>
      <w:r w:rsidRPr="002B31DF">
        <w:rPr>
          <w:sz w:val="16"/>
        </w:rPr>
        <w:t xml:space="preserve"> </w:t>
      </w:r>
      <w:r w:rsidRPr="002B31DF">
        <w:rPr>
          <w:rStyle w:val="Emphasis"/>
        </w:rPr>
        <w:t>scholastic irrelevance</w:t>
      </w:r>
      <w:r w:rsidRPr="002B31DF">
        <w:rPr>
          <w:sz w:val="16"/>
        </w:rPr>
        <w:t xml:space="preserve"> on the other.73 </w:t>
      </w:r>
      <w:r w:rsidRPr="002B6288">
        <w:rPr>
          <w:rStyle w:val="StyleUnderline"/>
          <w:highlight w:val="green"/>
        </w:rPr>
        <w:t>The</w:t>
      </w:r>
      <w:r w:rsidRPr="002B6288">
        <w:rPr>
          <w:sz w:val="16"/>
          <w:highlight w:val="green"/>
        </w:rPr>
        <w:t xml:space="preserve"> </w:t>
      </w:r>
      <w:r w:rsidRPr="002B6288">
        <w:rPr>
          <w:rStyle w:val="Emphasis"/>
          <w:highlight w:val="green"/>
        </w:rPr>
        <w:t>best approach</w:t>
      </w:r>
      <w:r w:rsidRPr="002B31DF">
        <w:rPr>
          <w:sz w:val="16"/>
        </w:rPr>
        <w:t xml:space="preserve"> to balancing scholarly rigor with continuing policy relevance </w:t>
      </w:r>
      <w:r w:rsidRPr="002B6288">
        <w:rPr>
          <w:rStyle w:val="StyleUnderline"/>
          <w:highlight w:val="green"/>
        </w:rPr>
        <w:t>is</w:t>
      </w:r>
      <w:r w:rsidRPr="002B6288">
        <w:rPr>
          <w:sz w:val="16"/>
          <w:highlight w:val="green"/>
        </w:rPr>
        <w:t xml:space="preserve"> </w:t>
      </w:r>
      <w:r w:rsidRPr="002B6288">
        <w:rPr>
          <w:rStyle w:val="Emphasis"/>
          <w:highlight w:val="green"/>
        </w:rPr>
        <w:t>methodological pluralism</w:t>
      </w:r>
      <w:r w:rsidRPr="002B6288">
        <w:rPr>
          <w:rStyle w:val="StyleUnderline"/>
          <w:highlight w:val="green"/>
        </w:rPr>
        <w:t>, which</w:t>
      </w:r>
      <w:r w:rsidRPr="002B31DF">
        <w:rPr>
          <w:rStyle w:val="StyleUnderline"/>
        </w:rPr>
        <w:t xml:space="preserve"> includes a commitment to </w:t>
      </w:r>
      <w:r w:rsidRPr="002B6288">
        <w:rPr>
          <w:rStyle w:val="StyleUnderline"/>
          <w:highlight w:val="green"/>
        </w:rPr>
        <w:t xml:space="preserve">using not </w:t>
      </w:r>
      <w:r w:rsidRPr="002B6288">
        <w:rPr>
          <w:rStyle w:val="Emphasis"/>
          <w:highlight w:val="green"/>
        </w:rPr>
        <w:t>any particular method</w:t>
      </w:r>
      <w:r w:rsidRPr="002B31DF">
        <w:rPr>
          <w:sz w:val="16"/>
        </w:rPr>
        <w:t xml:space="preserve"> (</w:t>
      </w:r>
      <w:r w:rsidRPr="002B31DF">
        <w:rPr>
          <w:rStyle w:val="StyleUnderline"/>
        </w:rPr>
        <w:t>or</w:t>
      </w:r>
      <w:r w:rsidRPr="002B31DF">
        <w:rPr>
          <w:sz w:val="16"/>
        </w:rPr>
        <w:t xml:space="preserve"> </w:t>
      </w:r>
      <w:r w:rsidRPr="002B31DF">
        <w:rPr>
          <w:rStyle w:val="Emphasis"/>
        </w:rPr>
        <w:t>all of them</w:t>
      </w:r>
      <w:r w:rsidRPr="002B31DF">
        <w:rPr>
          <w:sz w:val="16"/>
        </w:rPr>
        <w:t xml:space="preserve">) </w:t>
      </w:r>
      <w:r w:rsidRPr="002B6288">
        <w:rPr>
          <w:rStyle w:val="StyleUnderline"/>
          <w:highlight w:val="green"/>
        </w:rPr>
        <w:t>but</w:t>
      </w:r>
      <w:r w:rsidRPr="002B31DF">
        <w:rPr>
          <w:rStyle w:val="StyleUnderline"/>
        </w:rPr>
        <w:t xml:space="preserve"> </w:t>
      </w:r>
      <w:r w:rsidRPr="00422322">
        <w:rPr>
          <w:rStyle w:val="StyleUnderline"/>
        </w:rPr>
        <w:t>rather</w:t>
      </w:r>
      <w:r w:rsidRPr="002B31DF">
        <w:rPr>
          <w:rStyle w:val="StyleUnderline"/>
        </w:rPr>
        <w:t xml:space="preserve"> just </w:t>
      </w:r>
      <w:r w:rsidRPr="002B6288">
        <w:rPr>
          <w:rStyle w:val="StyleUnderline"/>
          <w:highlight w:val="green"/>
        </w:rPr>
        <w:t xml:space="preserve">the approach most </w:t>
      </w:r>
      <w:r w:rsidRPr="002B6288">
        <w:rPr>
          <w:rStyle w:val="Emphasis"/>
          <w:highlight w:val="green"/>
        </w:rPr>
        <w:t>appropriate for the question</w:t>
      </w:r>
      <w:r w:rsidRPr="002B31DF">
        <w:rPr>
          <w:rStyle w:val="Emphasis"/>
        </w:rPr>
        <w:t xml:space="preserve"> </w:t>
      </w:r>
    </w:p>
    <w:p w14:paraId="6C08EC0D" w14:textId="77777777" w:rsidR="00111910" w:rsidRDefault="00111910" w:rsidP="00111910">
      <w:pPr>
        <w:rPr>
          <w:rStyle w:val="Emphasis"/>
        </w:rPr>
      </w:pPr>
    </w:p>
    <w:p w14:paraId="249F5932" w14:textId="77777777" w:rsidR="00111910" w:rsidRDefault="00111910" w:rsidP="00111910">
      <w:pPr>
        <w:rPr>
          <w:rStyle w:val="Emphasis"/>
        </w:rPr>
      </w:pPr>
    </w:p>
    <w:p w14:paraId="4D802812" w14:textId="2D54ADE1" w:rsidR="00111910" w:rsidRPr="00111910" w:rsidRDefault="00111910" w:rsidP="00111910">
      <w:pPr>
        <w:rPr>
          <w:sz w:val="16"/>
        </w:rPr>
      </w:pPr>
      <w:r w:rsidRPr="002B31DF">
        <w:rPr>
          <w:rStyle w:val="Emphasis"/>
        </w:rPr>
        <w:t>at hand</w:t>
      </w:r>
      <w:r w:rsidRPr="002B31DF">
        <w:rPr>
          <w:sz w:val="16"/>
        </w:rPr>
        <w:t xml:space="preserve">. But methodological pluralism, by itself, is not sufficient. The latest trend in political science requiring the simultaneous use of multiple methods could, ironically, prove to be even more limiting of policy relevance. Indeed, given the need to employ all of these methods simultaneously, it is potentially even more constraining in terms of the problems it can address because it has to be limited to those which can be quantified, modeled, and studied in depth at the same time.74 Therefore, </w:t>
      </w:r>
      <w:r w:rsidRPr="002B6288">
        <w:rPr>
          <w:rStyle w:val="Emphasis"/>
          <w:highlight w:val="green"/>
        </w:rPr>
        <w:t>reinforcing</w:t>
      </w:r>
      <w:r w:rsidRPr="002B31DF">
        <w:rPr>
          <w:sz w:val="16"/>
        </w:rPr>
        <w:t xml:space="preserve"> </w:t>
      </w:r>
      <w:r w:rsidRPr="002B31DF">
        <w:rPr>
          <w:rStyle w:val="StyleUnderline"/>
        </w:rPr>
        <w:lastRenderedPageBreak/>
        <w:t xml:space="preserve">methodological </w:t>
      </w:r>
      <w:r w:rsidRPr="002B6288">
        <w:rPr>
          <w:rStyle w:val="StyleUnderline"/>
          <w:highlight w:val="green"/>
        </w:rPr>
        <w:t>pluralism must</w:t>
      </w:r>
      <w:r w:rsidRPr="002B31DF">
        <w:rPr>
          <w:rStyle w:val="StyleUnderline"/>
        </w:rPr>
        <w:t xml:space="preserve"> also </w:t>
      </w:r>
      <w:r w:rsidRPr="002B6288">
        <w:rPr>
          <w:rStyle w:val="StyleUnderline"/>
          <w:highlight w:val="green"/>
        </w:rPr>
        <w:t>be a</w:t>
      </w:r>
      <w:r w:rsidRPr="002B6288">
        <w:rPr>
          <w:sz w:val="16"/>
          <w:highlight w:val="green"/>
        </w:rPr>
        <w:t xml:space="preserve"> </w:t>
      </w:r>
      <w:r w:rsidRPr="002B6288">
        <w:rPr>
          <w:rStyle w:val="Emphasis"/>
          <w:highlight w:val="green"/>
        </w:rPr>
        <w:t>commitment to problem-, rather than method-, driven research</w:t>
      </w:r>
      <w:r w:rsidRPr="002B31DF">
        <w:rPr>
          <w:rStyle w:val="Emphasis"/>
        </w:rPr>
        <w:t xml:space="preserve"> agendas</w:t>
      </w:r>
      <w:r w:rsidRPr="002B31DF">
        <w:rPr>
          <w:rStyle w:val="StyleUnderline"/>
        </w:rPr>
        <w:t xml:space="preserve">. It is only the </w:t>
      </w:r>
      <w:r w:rsidRPr="002B31DF">
        <w:rPr>
          <w:rStyle w:val="Emphasis"/>
        </w:rPr>
        <w:t>combination</w:t>
      </w:r>
      <w:r w:rsidRPr="002B31DF">
        <w:rPr>
          <w:sz w:val="16"/>
        </w:rPr>
        <w:t xml:space="preserve"> </w:t>
      </w:r>
      <w:r w:rsidRPr="002B31DF">
        <w:rPr>
          <w:rStyle w:val="StyleUnderline"/>
        </w:rPr>
        <w:t>of these</w:t>
      </w:r>
      <w:r w:rsidRPr="002B31DF">
        <w:rPr>
          <w:sz w:val="16"/>
        </w:rPr>
        <w:t xml:space="preserve"> two </w:t>
      </w:r>
      <w:r w:rsidRPr="002B31DF">
        <w:rPr>
          <w:rStyle w:val="StyleUnderline"/>
        </w:rPr>
        <w:t>principles that will ensure that policy-relevant security studies can</w:t>
      </w:r>
      <w:r w:rsidRPr="002B31DF">
        <w:rPr>
          <w:sz w:val="16"/>
        </w:rPr>
        <w:t xml:space="preserve"> not only </w:t>
      </w:r>
      <w:r w:rsidRPr="002B31DF">
        <w:rPr>
          <w:rStyle w:val="Emphasis"/>
        </w:rPr>
        <w:t>survive</w:t>
      </w:r>
      <w:r w:rsidRPr="002B31DF">
        <w:rPr>
          <w:sz w:val="16"/>
        </w:rPr>
        <w:t>, but thrive, in political science.75 Scholars also need to think carefully about the role of theory in policyrelevant security studies scholarship</w:t>
      </w:r>
      <w:r w:rsidRPr="000B6DAC">
        <w:rPr>
          <w:sz w:val="16"/>
        </w:rPr>
        <w:t xml:space="preserve">. </w:t>
      </w:r>
      <w:r w:rsidRPr="000B6DAC">
        <w:rPr>
          <w:rStyle w:val="StyleUnderline"/>
        </w:rPr>
        <w:t xml:space="preserve">While there is no doubt that theory is important to policymakers, scholars need to be aware that as with many other things, </w:t>
      </w:r>
      <w:r w:rsidRPr="000B6DAC">
        <w:rPr>
          <w:rStyle w:val="Emphasis"/>
        </w:rPr>
        <w:t>too much</w:t>
      </w:r>
      <w:r w:rsidRPr="000B6DAC">
        <w:rPr>
          <w:sz w:val="16"/>
        </w:rPr>
        <w:t xml:space="preserve"> of it </w:t>
      </w:r>
      <w:r w:rsidRPr="000B6DAC">
        <w:rPr>
          <w:rStyle w:val="StyleUnderline"/>
        </w:rPr>
        <w:t>can be</w:t>
      </w:r>
      <w:r w:rsidRPr="000B6DAC">
        <w:rPr>
          <w:sz w:val="16"/>
        </w:rPr>
        <w:t xml:space="preserve"> a </w:t>
      </w:r>
      <w:r w:rsidRPr="000B6DAC">
        <w:rPr>
          <w:rStyle w:val="Emphasis"/>
        </w:rPr>
        <w:t>bad</w:t>
      </w:r>
      <w:r w:rsidRPr="000B6DAC">
        <w:rPr>
          <w:sz w:val="16"/>
        </w:rPr>
        <w:t xml:space="preserve"> thing. </w:t>
      </w:r>
      <w:r w:rsidRPr="000B6DAC">
        <w:rPr>
          <w:rStyle w:val="StyleUnderline"/>
        </w:rPr>
        <w:t>In particular, the effort to cram the</w:t>
      </w:r>
      <w:r w:rsidRPr="000B6DAC">
        <w:rPr>
          <w:sz w:val="16"/>
        </w:rPr>
        <w:t xml:space="preserve"> </w:t>
      </w:r>
      <w:r w:rsidRPr="000B6DAC">
        <w:rPr>
          <w:rStyle w:val="Emphasis"/>
        </w:rPr>
        <w:t>rich complexity of the social world into universal models</w:t>
      </w:r>
      <w:r w:rsidRPr="000B6DAC">
        <w:rPr>
          <w:sz w:val="16"/>
        </w:rPr>
        <w:t xml:space="preserve"> </w:t>
      </w:r>
      <w:r w:rsidRPr="000B6DAC">
        <w:rPr>
          <w:rStyle w:val="StyleUnderline"/>
        </w:rPr>
        <w:t xml:space="preserve">can do </w:t>
      </w:r>
      <w:r w:rsidRPr="000B6DAC">
        <w:rPr>
          <w:rStyle w:val="Emphasis"/>
        </w:rPr>
        <w:t>intellectual violence to the phenomenon under study</w:t>
      </w:r>
      <w:r w:rsidRPr="000B6DAC">
        <w:rPr>
          <w:sz w:val="16"/>
        </w:rPr>
        <w:t xml:space="preserve"> </w:t>
      </w:r>
      <w:r w:rsidRPr="000B6DAC">
        <w:rPr>
          <w:rStyle w:val="StyleUnderline"/>
        </w:rPr>
        <w:t xml:space="preserve">as well as produce </w:t>
      </w:r>
      <w:r w:rsidRPr="000B6DAC">
        <w:rPr>
          <w:rStyle w:val="Emphasis"/>
        </w:rPr>
        <w:t>suboptimal policy</w:t>
      </w:r>
      <w:r w:rsidRPr="000B6DAC">
        <w:rPr>
          <w:sz w:val="16"/>
        </w:rPr>
        <w:t xml:space="preserve">. Paul Nitze, then the director of the Secretary of State’s Policy Planning Staff, readily conceded policymakers’ need for theory but also noted that “there is the opposing consideration .. . that </w:t>
      </w:r>
      <w:r w:rsidRPr="000B6DAC">
        <w:rPr>
          <w:rStyle w:val="StyleUnderline"/>
        </w:rPr>
        <w:t xml:space="preserve">[theoretical] oversimplification presents </w:t>
      </w:r>
      <w:r w:rsidRPr="000B6DAC">
        <w:rPr>
          <w:rStyle w:val="Emphasis"/>
        </w:rPr>
        <w:t>great dangers</w:t>
      </w:r>
      <w:r w:rsidRPr="002B31DF">
        <w:rPr>
          <w:sz w:val="16"/>
        </w:rPr>
        <w:t xml:space="preserve">.”76 Albert Wohlstetter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2B31DF">
        <w:rPr>
          <w:rStyle w:val="StyleUnderline"/>
        </w:rPr>
        <w:t>Theory is a powerful</w:t>
      </w:r>
      <w:r w:rsidRPr="002B31DF">
        <w:rPr>
          <w:sz w:val="16"/>
        </w:rPr>
        <w:t xml:space="preserve"> </w:t>
      </w:r>
      <w:r w:rsidRPr="002B31DF">
        <w:rPr>
          <w:rStyle w:val="Emphasis"/>
        </w:rPr>
        <w:t>tool</w:t>
      </w:r>
      <w:r w:rsidRPr="002B31DF">
        <w:rPr>
          <w:sz w:val="16"/>
        </w:rPr>
        <w:t xml:space="preserve"> of statecraft, </w:t>
      </w:r>
      <w:r w:rsidRPr="002B31DF">
        <w:rPr>
          <w:rStyle w:val="StyleUnderline"/>
        </w:rPr>
        <w:t xml:space="preserve">but when scholars embrace </w:t>
      </w:r>
      <w:r w:rsidRPr="002B6288">
        <w:rPr>
          <w:rStyle w:val="StyleUnderline"/>
          <w:highlight w:val="green"/>
        </w:rPr>
        <w:t>universal models</w:t>
      </w:r>
      <w:r w:rsidRPr="002B31DF">
        <w:rPr>
          <w:rStyle w:val="StyleUnderline"/>
        </w:rPr>
        <w:t xml:space="preserve"> they also</w:t>
      </w:r>
      <w:r w:rsidRPr="002B31DF">
        <w:rPr>
          <w:sz w:val="16"/>
        </w:rPr>
        <w:t xml:space="preserve"> </w:t>
      </w:r>
      <w:r w:rsidRPr="002B6288">
        <w:rPr>
          <w:rStyle w:val="Emphasis"/>
          <w:highlight w:val="green"/>
        </w:rPr>
        <w:t>risk irrelevance or worse</w:t>
      </w:r>
      <w:r w:rsidRPr="002B31DF">
        <w:rPr>
          <w:sz w:val="16"/>
        </w:rPr>
        <w:t xml:space="preserve">. Likewise, the transmission belts conveying scholarly findings to the policy world must be repaired. Kennan envisioned the State Department’s Policy Planning Staff in the late 1940s serving this function, and in some respects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2B31DF">
        <w:rPr>
          <w:rStyle w:val="StyleUnderline"/>
        </w:rPr>
        <w:t xml:space="preserve">While </w:t>
      </w:r>
      <w:r w:rsidRPr="002B6288">
        <w:rPr>
          <w:rStyle w:val="Emphasis"/>
          <w:highlight w:val="green"/>
        </w:rPr>
        <w:t>nonacademic</w:t>
      </w:r>
      <w:r w:rsidRPr="002B6288">
        <w:rPr>
          <w:rStyle w:val="StyleUnderline"/>
          <w:highlight w:val="green"/>
        </w:rPr>
        <w:t xml:space="preserve"> transmission</w:t>
      </w:r>
      <w:r w:rsidRPr="002B31DF">
        <w:rPr>
          <w:rStyle w:val="StyleUnderline"/>
        </w:rPr>
        <w:t xml:space="preserve"> belts can mediate between the Ivory Tower and the Beltway, they </w:t>
      </w:r>
      <w:r w:rsidRPr="002B6288">
        <w:rPr>
          <w:rStyle w:val="StyleUnderline"/>
          <w:highlight w:val="green"/>
        </w:rPr>
        <w:t>are</w:t>
      </w:r>
      <w:r w:rsidRPr="002B6288">
        <w:rPr>
          <w:sz w:val="16"/>
          <w:highlight w:val="green"/>
        </w:rPr>
        <w:t xml:space="preserve"> </w:t>
      </w:r>
      <w:r w:rsidRPr="002B6288">
        <w:rPr>
          <w:rStyle w:val="Emphasis"/>
          <w:highlight w:val="green"/>
        </w:rPr>
        <w:t>no substitute</w:t>
      </w:r>
      <w:r w:rsidRPr="002B6288">
        <w:rPr>
          <w:sz w:val="16"/>
          <w:highlight w:val="green"/>
        </w:rPr>
        <w:t xml:space="preserve"> </w:t>
      </w:r>
      <w:r w:rsidRPr="002B6288">
        <w:rPr>
          <w:rStyle w:val="StyleUnderline"/>
          <w:highlight w:val="green"/>
        </w:rPr>
        <w:t>for the</w:t>
      </w:r>
      <w:r w:rsidRPr="002B6288">
        <w:rPr>
          <w:sz w:val="16"/>
          <w:highlight w:val="green"/>
        </w:rPr>
        <w:t xml:space="preserve"> </w:t>
      </w:r>
      <w:r w:rsidRPr="002B6288">
        <w:rPr>
          <w:rStyle w:val="Emphasis"/>
          <w:highlight w:val="green"/>
        </w:rPr>
        <w:t>scholars who produce knowledge to themselves serve as</w:t>
      </w:r>
      <w:r w:rsidRPr="002B31DF">
        <w:rPr>
          <w:rStyle w:val="Emphasis"/>
        </w:rPr>
        <w:t xml:space="preserve"> their own </w:t>
      </w:r>
      <w:r w:rsidRPr="002B6288">
        <w:rPr>
          <w:rStyle w:val="Emphasis"/>
          <w:highlight w:val="green"/>
        </w:rPr>
        <w:t>translators</w:t>
      </w:r>
      <w:r w:rsidRPr="002B31DF">
        <w:rPr>
          <w:sz w:val="16"/>
        </w:rPr>
        <w:t xml:space="preserve"> </w:t>
      </w:r>
      <w:r w:rsidRPr="002B31DF">
        <w:rPr>
          <w:rStyle w:val="StyleUnderline"/>
        </w:rPr>
        <w:t xml:space="preserve">of it </w:t>
      </w:r>
      <w:r w:rsidRPr="002B6288">
        <w:rPr>
          <w:rStyle w:val="Emphasis"/>
          <w:highlight w:val="green"/>
        </w:rPr>
        <w:t>into</w:t>
      </w:r>
      <w:r w:rsidRPr="002B6288">
        <w:rPr>
          <w:sz w:val="16"/>
          <w:highlight w:val="green"/>
        </w:rPr>
        <w:t xml:space="preserve"> </w:t>
      </w:r>
      <w:r w:rsidRPr="002B6288">
        <w:rPr>
          <w:rStyle w:val="StyleUnderline"/>
          <w:highlight w:val="green"/>
        </w:rPr>
        <w:t>policy</w:t>
      </w:r>
      <w:r w:rsidRPr="002B31DF">
        <w:rPr>
          <w:rStyle w:val="StyleUnderline"/>
        </w:rPr>
        <w:t>. To be sure, scholars should not</w:t>
      </w:r>
      <w:r w:rsidRPr="002B31DF">
        <w:rPr>
          <w:sz w:val="16"/>
        </w:rPr>
        <w:t xml:space="preserve"> </w:t>
      </w:r>
      <w:r w:rsidRPr="002B31DF">
        <w:rPr>
          <w:rStyle w:val="Emphasis"/>
        </w:rPr>
        <w:t>stop</w:t>
      </w:r>
      <w:r w:rsidRPr="002B31DF">
        <w:rPr>
          <w:sz w:val="16"/>
        </w:rPr>
        <w:t xml:space="preserve"> </w:t>
      </w:r>
      <w:r w:rsidRPr="002B31DF">
        <w:rPr>
          <w:rStyle w:val="StyleUnderline"/>
        </w:rPr>
        <w:t>writing scholarly books and monographs</w:t>
      </w:r>
      <w:r w:rsidRPr="002B31DF">
        <w:rPr>
          <w:sz w:val="16"/>
        </w:rPr>
        <w:t xml:space="preserve"> utilizing the most sophisticated techniques of their discipline, if appropriate. </w:t>
      </w:r>
      <w:r w:rsidRPr="002B31DF">
        <w:rPr>
          <w:rStyle w:val="StyleUnderline"/>
        </w:rPr>
        <w:t xml:space="preserve">In </w:t>
      </w:r>
      <w:r w:rsidRPr="002B31DF">
        <w:rPr>
          <w:rStyle w:val="Emphasis"/>
        </w:rPr>
        <w:t>addition</w:t>
      </w:r>
      <w:r w:rsidRPr="002B31DF">
        <w:rPr>
          <w:sz w:val="16"/>
        </w:rPr>
        <w:t xml:space="preserve"> </w:t>
      </w:r>
      <w:r w:rsidRPr="002B31DF">
        <w:rPr>
          <w:rStyle w:val="StyleUnderline"/>
        </w:rPr>
        <w:t>to doing these things, scholars should</w:t>
      </w:r>
      <w:r w:rsidRPr="002B31DF">
        <w:rPr>
          <w:sz w:val="16"/>
        </w:rPr>
        <w:t xml:space="preserve"> </w:t>
      </w:r>
      <w:r w:rsidRPr="002B31DF">
        <w:rPr>
          <w:rStyle w:val="Emphasis"/>
        </w:rPr>
        <w:t>address</w:t>
      </w:r>
      <w:r w:rsidRPr="002B31DF">
        <w:rPr>
          <w:sz w:val="16"/>
        </w:rPr>
        <w:t xml:space="preserve"> pressing </w:t>
      </w:r>
      <w:r w:rsidRPr="002B31DF">
        <w:rPr>
          <w:rStyle w:val="Emphasis"/>
        </w:rPr>
        <w:t>real world problems, not just chase after disciplinary fads.</w:t>
      </w:r>
      <w:r w:rsidRPr="002B31DF">
        <w:rPr>
          <w:sz w:val="16"/>
        </w:rPr>
        <w:t xml:space="preserve"> </w:t>
      </w:r>
      <w:r w:rsidRPr="002B31DF">
        <w:rPr>
          <w:rStyle w:val="Emphasis"/>
        </w:rPr>
        <w:t>No one</w:t>
      </w:r>
      <w:r w:rsidRPr="002B31DF">
        <w:rPr>
          <w:sz w:val="16"/>
        </w:rPr>
        <w:t xml:space="preserve"> </w:t>
      </w:r>
      <w:r w:rsidRPr="002B31DF">
        <w:rPr>
          <w:rStyle w:val="StyleUnderline"/>
        </w:rPr>
        <w:t xml:space="preserve">is in a better position to highlight the policy implications of a given piece of research than the </w:t>
      </w:r>
      <w:r w:rsidRPr="002B31DF">
        <w:rPr>
          <w:rStyle w:val="Emphasis"/>
        </w:rPr>
        <w:t>individual who conducted it</w:t>
      </w:r>
      <w:r w:rsidRPr="002B31DF">
        <w:rPr>
          <w:sz w:val="16"/>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2B31DF">
        <w:rPr>
          <w:rStyle w:val="StyleUnderline"/>
        </w:rPr>
        <w:t>Drawing on</w:t>
      </w:r>
      <w:r w:rsidRPr="002B31DF">
        <w:rPr>
          <w:sz w:val="16"/>
        </w:rPr>
        <w:t xml:space="preserve"> </w:t>
      </w:r>
      <w:r w:rsidRPr="002B31DF">
        <w:rPr>
          <w:rStyle w:val="Emphasis"/>
        </w:rPr>
        <w:t>DPT</w:t>
      </w:r>
      <w:r w:rsidRPr="002B31DF">
        <w:rPr>
          <w:sz w:val="16"/>
        </w:rPr>
        <w:t xml:space="preserve">, some </w:t>
      </w:r>
      <w:r w:rsidRPr="002B31DF">
        <w:rPr>
          <w:rStyle w:val="StyleUnderline"/>
        </w:rPr>
        <w:t>officials in the</w:t>
      </w:r>
      <w:r w:rsidRPr="002B31DF">
        <w:rPr>
          <w:sz w:val="16"/>
        </w:rPr>
        <w:t xml:space="preserve"> George W. </w:t>
      </w:r>
      <w:r w:rsidRPr="002B31DF">
        <w:rPr>
          <w:rStyle w:val="StyleUnderline"/>
        </w:rPr>
        <w:t>Bush administration justified the</w:t>
      </w:r>
      <w:r w:rsidRPr="002B31DF">
        <w:rPr>
          <w:sz w:val="16"/>
        </w:rPr>
        <w:t xml:space="preserve"> </w:t>
      </w:r>
      <w:r w:rsidRPr="002B31DF">
        <w:rPr>
          <w:rStyle w:val="Emphasis"/>
        </w:rPr>
        <w:t>invasion of Iraq</w:t>
      </w:r>
      <w:r w:rsidRPr="002B31DF">
        <w:rPr>
          <w:sz w:val="16"/>
        </w:rPr>
        <w:t xml:space="preserve"> as part of a larger strategy to bring peace to the region by spreading democracy.82 Democratic Peace proponent Bruce </w:t>
      </w:r>
      <w:r w:rsidRPr="002B31DF">
        <w:rPr>
          <w:rStyle w:val="StyleUnderline"/>
        </w:rPr>
        <w:t>Russett</w:t>
      </w:r>
      <w:r w:rsidRPr="002B31DF">
        <w:rPr>
          <w:sz w:val="16"/>
        </w:rPr>
        <w:t xml:space="preserve"> </w:t>
      </w:r>
      <w:r w:rsidRPr="002B31DF">
        <w:rPr>
          <w:rStyle w:val="Emphasis"/>
        </w:rPr>
        <w:t>objected</w:t>
      </w:r>
      <w:r w:rsidRPr="002B31DF">
        <w:rPr>
          <w:sz w:val="16"/>
        </w:rPr>
        <w:t xml:space="preserve"> to this conclusion </w:t>
      </w:r>
      <w:r w:rsidRPr="002B31DF">
        <w:rPr>
          <w:rStyle w:val="Emphasis"/>
        </w:rPr>
        <w:t>after the fact</w:t>
      </w:r>
      <w:r w:rsidRPr="002B31DF">
        <w:rPr>
          <w:sz w:val="16"/>
        </w:rPr>
        <w:t xml:space="preserve"> though his voice had been largely mute in the run up to the war.83 </w:t>
      </w:r>
      <w:r w:rsidRPr="002B31DF">
        <w:rPr>
          <w:rStyle w:val="StyleUnderline"/>
        </w:rPr>
        <w:t>Had he and other democracy scholars participated</w:t>
      </w:r>
      <w:r w:rsidRPr="002B31DF">
        <w:rPr>
          <w:sz w:val="16"/>
        </w:rPr>
        <w:t xml:space="preserve"> more </w:t>
      </w:r>
      <w:r w:rsidRPr="002B31DF">
        <w:rPr>
          <w:rStyle w:val="Emphasis"/>
        </w:rPr>
        <w:t>actively</w:t>
      </w:r>
      <w:r w:rsidRPr="002B31DF">
        <w:rPr>
          <w:sz w:val="16"/>
        </w:rPr>
        <w:t xml:space="preserve"> </w:t>
      </w:r>
      <w:r w:rsidRPr="002B31DF">
        <w:rPr>
          <w:rStyle w:val="StyleUnderline"/>
        </w:rPr>
        <w:t>in the</w:t>
      </w:r>
      <w:r w:rsidRPr="002B31DF">
        <w:rPr>
          <w:sz w:val="16"/>
        </w:rPr>
        <w:t xml:space="preserve"> </w:t>
      </w:r>
      <w:r w:rsidRPr="002B31DF">
        <w:rPr>
          <w:rStyle w:val="Emphasis"/>
        </w:rPr>
        <w:t>prewar debate</w:t>
      </w:r>
      <w:r w:rsidRPr="002B31DF">
        <w:rPr>
          <w:sz w:val="16"/>
        </w:rPr>
        <w:t xml:space="preserve">, </w:t>
      </w:r>
      <w:r w:rsidRPr="002B31DF">
        <w:rPr>
          <w:rStyle w:val="StyleUnderline"/>
        </w:rPr>
        <w:t>this rationale may have been</w:t>
      </w:r>
      <w:r w:rsidRPr="002B31DF">
        <w:rPr>
          <w:sz w:val="16"/>
        </w:rPr>
        <w:t xml:space="preserve"> </w:t>
      </w:r>
      <w:r w:rsidRPr="002B31DF">
        <w:rPr>
          <w:rStyle w:val="Emphasis"/>
        </w:rPr>
        <w:t>less credible</w:t>
      </w:r>
      <w:r w:rsidRPr="002B31DF">
        <w:rPr>
          <w:sz w:val="16"/>
        </w:rPr>
        <w:t xml:space="preserve">. </w:t>
      </w:r>
      <w:r w:rsidRPr="002B6288">
        <w:rPr>
          <w:rStyle w:val="StyleUnderline"/>
          <w:highlight w:val="green"/>
        </w:rPr>
        <w:t>Academics</w:t>
      </w:r>
      <w:r w:rsidRPr="002B31DF">
        <w:rPr>
          <w:sz w:val="16"/>
        </w:rPr>
        <w:t xml:space="preserve"> also </w:t>
      </w:r>
      <w:r w:rsidRPr="002B6288">
        <w:rPr>
          <w:rStyle w:val="StyleUnderline"/>
          <w:highlight w:val="green"/>
        </w:rPr>
        <w:t>need to develop</w:t>
      </w:r>
      <w:r w:rsidRPr="002B31DF">
        <w:rPr>
          <w:rStyle w:val="StyleUnderline"/>
        </w:rPr>
        <w:t xml:space="preserve"> a</w:t>
      </w:r>
      <w:r w:rsidRPr="002B31DF">
        <w:rPr>
          <w:sz w:val="16"/>
        </w:rPr>
        <w:t xml:space="preserve"> more </w:t>
      </w:r>
      <w:r w:rsidRPr="002B6288">
        <w:rPr>
          <w:rStyle w:val="Emphasis"/>
          <w:highlight w:val="green"/>
        </w:rPr>
        <w:t>nuanced appreciation of the</w:t>
      </w:r>
      <w:r w:rsidRPr="002B31DF">
        <w:rPr>
          <w:sz w:val="16"/>
        </w:rPr>
        <w:t xml:space="preserve"> various </w:t>
      </w:r>
      <w:r w:rsidRPr="002B6288">
        <w:rPr>
          <w:rStyle w:val="Emphasis"/>
          <w:highlight w:val="green"/>
        </w:rPr>
        <w:t>influences on policy</w:t>
      </w:r>
      <w:r w:rsidRPr="002B31DF">
        <w:rPr>
          <w:rStyle w:val="StyleUnderline"/>
        </w:rPr>
        <w:t xml:space="preserve">. Many, even in democratic political systems, tend to have an </w:t>
      </w:r>
      <w:r w:rsidRPr="002B31DF">
        <w:rPr>
          <w:rStyle w:val="Emphasis"/>
        </w:rPr>
        <w:t>unrealistically “technocratic” attitude</w:t>
      </w:r>
      <w:r w:rsidRPr="002B31DF">
        <w:rPr>
          <w:sz w:val="16"/>
        </w:rPr>
        <w:t xml:space="preserve"> toward policymaking. 84 They often </w:t>
      </w:r>
      <w:r w:rsidRPr="002B31DF">
        <w:rPr>
          <w:rStyle w:val="StyleUnderline"/>
        </w:rPr>
        <w:t>underestimate the role of</w:t>
      </w:r>
      <w:r w:rsidRPr="002B31DF">
        <w:rPr>
          <w:sz w:val="16"/>
        </w:rPr>
        <w:t xml:space="preserve"> </w:t>
      </w:r>
      <w:r w:rsidRPr="002B31DF">
        <w:rPr>
          <w:rStyle w:val="Emphasis"/>
        </w:rPr>
        <w:t>politics</w:t>
      </w:r>
      <w:r w:rsidRPr="002B31DF">
        <w:rPr>
          <w:sz w:val="16"/>
        </w:rPr>
        <w:t xml:space="preserve"> in government decision making. </w:t>
      </w:r>
      <w:r w:rsidRPr="002B31DF">
        <w:rPr>
          <w:rStyle w:val="StyleUnderline"/>
        </w:rPr>
        <w:t>Scholars must therefore</w:t>
      </w:r>
      <w:r w:rsidRPr="002B31DF">
        <w:rPr>
          <w:sz w:val="16"/>
        </w:rPr>
        <w:t xml:space="preserve"> </w:t>
      </w:r>
      <w:r w:rsidRPr="002B31DF">
        <w:rPr>
          <w:rStyle w:val="Emphasis"/>
        </w:rPr>
        <w:t>understand that the policymaking process is inherently political</w:t>
      </w:r>
      <w:r w:rsidRPr="002B31DF">
        <w:rPr>
          <w:sz w:val="16"/>
        </w:rPr>
        <w:t xml:space="preserve"> </w:t>
      </w:r>
      <w:r w:rsidRPr="002B31DF">
        <w:rPr>
          <w:rStyle w:val="StyleUnderline"/>
        </w:rPr>
        <w:t>and that without such an appreciation of the political considerations associated with any policy choice, even a good one may not be implemented.</w:t>
      </w:r>
      <w:r w:rsidRPr="002B31DF">
        <w:rPr>
          <w:sz w:val="16"/>
        </w:rPr>
        <w:t>85</w:t>
      </w:r>
    </w:p>
    <w:p w14:paraId="5026C6A2" w14:textId="5044CF4D" w:rsidR="001D5F30" w:rsidRPr="003D6541" w:rsidRDefault="001D5F30" w:rsidP="001D5F30">
      <w:pPr>
        <w:pStyle w:val="Heading4"/>
      </w:pPr>
      <w:r w:rsidRPr="003D6541">
        <w:t>Monopolization and high drug prices is pharmaceutical capitalism.</w:t>
      </w:r>
    </w:p>
    <w:p w14:paraId="7A9F229E" w14:textId="77777777" w:rsidR="001D5F30" w:rsidRPr="008E1134" w:rsidRDefault="001D5F30" w:rsidP="001D5F30">
      <w:r w:rsidRPr="008E1134">
        <w:rPr>
          <w:rStyle w:val="Style13ptBold"/>
        </w:rPr>
        <w:t>Lift Mode</w:t>
      </w:r>
      <w:r>
        <w:rPr>
          <w:rStyle w:val="Style13ptBold"/>
        </w:rPr>
        <w:t xml:space="preserve"> 17</w:t>
      </w:r>
      <w:r w:rsidRPr="008E1134">
        <w:t xml:space="preserve"> 3-10-2017 "</w:t>
      </w:r>
      <w:r>
        <w:t xml:space="preserve">Pharmaceutical Colonialism” </w:t>
      </w:r>
      <w:hyperlink r:id="rId28" w:history="1">
        <w:r w:rsidRPr="001C4682">
          <w:rPr>
            <w:rStyle w:val="Hyperlink"/>
          </w:rPr>
          <w:t>https://medium.com/@liftmode/pharmaceutical-colonialism-3-ways-that-western-medicine-takes-from-indigenous-communities-3a9339b4f24f</w:t>
        </w:r>
      </w:hyperlink>
      <w:r>
        <w:t xml:space="preserve"> (</w:t>
      </w:r>
      <w:r w:rsidRPr="008E1134">
        <w:t xml:space="preserve">We at Liftmode.com are a team of professionals from a variety of backgrounds, dedicated to the mission of providing the highest quality and highest purity nutritional health supplements on the market. We look specifically for </w:t>
      </w:r>
      <w:r w:rsidRPr="008E1134">
        <w:lastRenderedPageBreak/>
        <w:t>the latest and most promising research in the fields of cognition enhancement, neuroscience and alternative health supplements, and develop commercial strategies to bring these technologies to the marketplace.</w:t>
      </w:r>
      <w:r>
        <w:t xml:space="preserve">)//Elmer </w:t>
      </w:r>
    </w:p>
    <w:p w14:paraId="2515CB58" w14:textId="0AC8C9C4" w:rsidR="001D5F30" w:rsidRPr="001D5F30" w:rsidRDefault="001D5F30" w:rsidP="001D5F30">
      <w:pPr>
        <w:rPr>
          <w:sz w:val="16"/>
        </w:rPr>
      </w:pPr>
      <w:r w:rsidRPr="0035431C">
        <w:rPr>
          <w:sz w:val="16"/>
        </w:rPr>
        <w:t xml:space="preserve">3. </w:t>
      </w:r>
      <w:r w:rsidRPr="001B373A">
        <w:rPr>
          <w:b/>
          <w:sz w:val="26"/>
          <w:highlight w:val="green"/>
          <w:u w:val="single"/>
        </w:rPr>
        <w:t>Cost of medicine as a form of debt</w:t>
      </w:r>
      <w:r w:rsidRPr="001B373A">
        <w:rPr>
          <w:sz w:val="16"/>
          <w:highlight w:val="green"/>
        </w:rPr>
        <w:t xml:space="preserve"> </w:t>
      </w:r>
      <w:r w:rsidRPr="001B373A">
        <w:rPr>
          <w:b/>
          <w:sz w:val="26"/>
          <w:highlight w:val="green"/>
          <w:u w:val="single"/>
          <w:bdr w:val="single" w:sz="4" w:space="0" w:color="auto"/>
        </w:rPr>
        <w:t>One of the biggest methods of extracting money from rural and indigenous communities is through increased costs of medication</w:t>
      </w:r>
      <w:r w:rsidRPr="0035431C">
        <w:rPr>
          <w:sz w:val="16"/>
        </w:rPr>
        <w:t xml:space="preserve">. Pharmaceutical colonialism often uses the premise of providing cheap medication for the world’s neediest to acquire local knowledge and natural resources. This premise is pushed into society through advertising campaigns and processes like lobbying. </w:t>
      </w:r>
      <w:r w:rsidRPr="0035431C">
        <w:rPr>
          <w:u w:val="single"/>
        </w:rPr>
        <w:t>However, those who benefit most are often the shareholders, and not the people who need help</w:t>
      </w:r>
      <w:r w:rsidRPr="0035431C">
        <w:rPr>
          <w:sz w:val="16"/>
        </w:rPr>
        <w:t xml:space="preserve">. An example was the 2009 Reuters report which found that nearly </w:t>
      </w:r>
      <w:r w:rsidRPr="001B373A">
        <w:rPr>
          <w:b/>
          <w:sz w:val="26"/>
          <w:highlight w:val="green"/>
          <w:u w:val="single"/>
        </w:rPr>
        <w:t>a million people</w:t>
      </w:r>
      <w:r w:rsidRPr="0035431C">
        <w:rPr>
          <w:u w:val="single"/>
        </w:rPr>
        <w:t xml:space="preserve"> were </w:t>
      </w:r>
      <w:r w:rsidRPr="001B373A">
        <w:rPr>
          <w:b/>
          <w:sz w:val="26"/>
          <w:highlight w:val="green"/>
          <w:u w:val="single"/>
        </w:rPr>
        <w:t>dying from malaria</w:t>
      </w:r>
      <w:r w:rsidRPr="001B373A">
        <w:rPr>
          <w:highlight w:val="green"/>
          <w:u w:val="single"/>
        </w:rPr>
        <w:t xml:space="preserve"> </w:t>
      </w:r>
      <w:r w:rsidRPr="0035431C">
        <w:rPr>
          <w:u w:val="single"/>
        </w:rPr>
        <w:t xml:space="preserve">dying every year </w:t>
      </w:r>
      <w:r w:rsidRPr="001B373A">
        <w:rPr>
          <w:b/>
          <w:sz w:val="26"/>
          <w:highlight w:val="green"/>
          <w:u w:val="single"/>
        </w:rPr>
        <w:t>due to overly expensive medication</w:t>
      </w:r>
      <w:r w:rsidRPr="0035431C">
        <w:rPr>
          <w:u w:val="single"/>
        </w:rPr>
        <w:t>. According to the report, Artemisinin combination therapies (ACTs) can cost up to 65 times the daily minimum wage in countries that are most affected by malaria</w:t>
      </w:r>
      <w:r w:rsidRPr="0035431C">
        <w:rPr>
          <w:sz w:val="16"/>
        </w:rPr>
        <w:t xml:space="preserve">. These high prices </w:t>
      </w:r>
      <w:r w:rsidRPr="0035431C">
        <w:rPr>
          <w:b/>
          <w:bCs/>
          <w:u w:val="single"/>
        </w:rPr>
        <w:t>come after the government subsidies</w:t>
      </w:r>
      <w:r w:rsidRPr="0035431C">
        <w:rPr>
          <w:u w:val="single"/>
        </w:rPr>
        <w:t xml:space="preserve"> which push them down as low as possible.[</w:t>
      </w:r>
      <w:r w:rsidRPr="0035431C">
        <w:rPr>
          <w:sz w:val="16"/>
        </w:rPr>
        <w:t xml:space="preserve">19] Another famous and recent example was the businessman Martin Shkreli, who pushed the cost of an AIDS drug up from $13.50 to over $700 per pill. This created an outrage on social media and it highlighted the underlying mindset behind most pharmaceutical companies — profit above all. An interesting and disturbing source of information about this is the film Fire in the Blood, which documents how </w:t>
      </w:r>
      <w:r w:rsidRPr="001B373A">
        <w:rPr>
          <w:b/>
          <w:sz w:val="26"/>
          <w:highlight w:val="green"/>
          <w:u w:val="single"/>
        </w:rPr>
        <w:t>western pharmaceutical companies</w:t>
      </w:r>
      <w:r w:rsidRPr="001B373A">
        <w:rPr>
          <w:sz w:val="16"/>
          <w:highlight w:val="green"/>
        </w:rPr>
        <w:t xml:space="preserve"> </w:t>
      </w:r>
      <w:r w:rsidRPr="001B373A">
        <w:rPr>
          <w:b/>
          <w:sz w:val="26"/>
          <w:highlight w:val="green"/>
          <w:u w:val="single"/>
        </w:rPr>
        <w:t>blocked the sale of cheap antiretroviral drugs to AIDS patients</w:t>
      </w:r>
      <w:r w:rsidRPr="001B373A">
        <w:rPr>
          <w:sz w:val="16"/>
          <w:highlight w:val="green"/>
        </w:rPr>
        <w:t xml:space="preserve"> </w:t>
      </w:r>
      <w:r w:rsidRPr="001B373A">
        <w:rPr>
          <w:b/>
          <w:sz w:val="26"/>
          <w:highlight w:val="green"/>
          <w:u w:val="single"/>
          <w:bdr w:val="single" w:sz="4" w:space="0" w:color="auto"/>
        </w:rPr>
        <w:t>in Sub-Saharan Africa</w:t>
      </w:r>
      <w:r w:rsidRPr="0035431C">
        <w:rPr>
          <w:sz w:val="16"/>
        </w:rPr>
        <w:t>.[20] “</w:t>
      </w:r>
      <w:r w:rsidRPr="0035431C">
        <w:rPr>
          <w:u w:val="single"/>
        </w:rPr>
        <w:t xml:space="preserve">There is indeed a sense in which all modern </w:t>
      </w:r>
      <w:r w:rsidRPr="001B373A">
        <w:rPr>
          <w:b/>
          <w:sz w:val="26"/>
          <w:highlight w:val="green"/>
          <w:u w:val="single"/>
        </w:rPr>
        <w:t>medicine</w:t>
      </w:r>
      <w:r w:rsidRPr="001B373A">
        <w:rPr>
          <w:highlight w:val="green"/>
          <w:u w:val="single"/>
        </w:rPr>
        <w:t xml:space="preserve"> </w:t>
      </w:r>
      <w:r w:rsidRPr="0035431C">
        <w:rPr>
          <w:u w:val="single"/>
        </w:rPr>
        <w:t xml:space="preserve">is </w:t>
      </w:r>
      <w:r w:rsidRPr="001B373A">
        <w:rPr>
          <w:b/>
          <w:sz w:val="26"/>
          <w:highlight w:val="green"/>
          <w:u w:val="single"/>
        </w:rPr>
        <w:t>engaged in a colonizing process</w:t>
      </w:r>
      <w:r w:rsidRPr="0035431C">
        <w:rPr>
          <w:u w:val="single"/>
        </w:rPr>
        <w:t xml:space="preserve">… It can be seen in </w:t>
      </w:r>
      <w:r w:rsidRPr="001B373A">
        <w:rPr>
          <w:b/>
          <w:sz w:val="26"/>
          <w:highlight w:val="green"/>
          <w:u w:val="single"/>
        </w:rPr>
        <w:t>the</w:t>
      </w:r>
      <w:r w:rsidRPr="001B373A">
        <w:rPr>
          <w:highlight w:val="green"/>
          <w:u w:val="single"/>
        </w:rPr>
        <w:t xml:space="preserve"> </w:t>
      </w:r>
      <w:r w:rsidRPr="0035431C">
        <w:rPr>
          <w:u w:val="single"/>
        </w:rPr>
        <w:t xml:space="preserve">increasing </w:t>
      </w:r>
      <w:r w:rsidRPr="001B373A">
        <w:rPr>
          <w:b/>
          <w:sz w:val="26"/>
          <w:highlight w:val="green"/>
          <w:u w:val="single"/>
          <w:bdr w:val="single" w:sz="4" w:space="0" w:color="auto"/>
        </w:rPr>
        <w:t>professionalization of medicine and the exclusion of ‘folk’ practitioners</w:t>
      </w:r>
      <w:r w:rsidRPr="0035431C">
        <w:rPr>
          <w:u w:val="single"/>
        </w:rPr>
        <w:t>, in the close and often symbiotic relationship between medicine and the modern state, in the far-reaching claims made by medical science for its ability to prevent, control, and even eradicate human diseases.”[</w:t>
      </w:r>
      <w:r w:rsidRPr="0035431C">
        <w:rPr>
          <w:sz w:val="16"/>
        </w:rPr>
        <w:t xml:space="preserve">21] — D Arnold, Colonizing the Body, 1993 Pharmaceutical companies have been responsible for saving millions of lives due to their advances in medicine. </w:t>
      </w:r>
      <w:r w:rsidRPr="0035431C">
        <w:rPr>
          <w:u w:val="single"/>
        </w:rPr>
        <w:t>However, the number of lives that have been lost due to the lack of affordability of medicine and the lack of equity and sharing of profits is estimated to be extremely high.</w:t>
      </w:r>
      <w:r w:rsidRPr="0035431C">
        <w:rPr>
          <w:sz w:val="16"/>
        </w:rPr>
        <w:t xml:space="preserve"> </w:t>
      </w:r>
      <w:r w:rsidRPr="001B373A">
        <w:rPr>
          <w:b/>
          <w:sz w:val="26"/>
          <w:highlight w:val="green"/>
          <w:u w:val="single"/>
        </w:rPr>
        <w:t>Western capitalism</w:t>
      </w:r>
      <w:r w:rsidRPr="001B373A">
        <w:rPr>
          <w:highlight w:val="green"/>
          <w:u w:val="single"/>
        </w:rPr>
        <w:t xml:space="preserve"> </w:t>
      </w:r>
      <w:r w:rsidRPr="0035431C">
        <w:rPr>
          <w:u w:val="single"/>
        </w:rPr>
        <w:t xml:space="preserve">has the </w:t>
      </w:r>
      <w:r w:rsidRPr="001B373A">
        <w:rPr>
          <w:b/>
          <w:bCs/>
          <w:sz w:val="26"/>
          <w:highlight w:val="green"/>
          <w:u w:val="single"/>
        </w:rPr>
        <w:t>potential</w:t>
      </w:r>
      <w:r w:rsidRPr="001B373A">
        <w:rPr>
          <w:b/>
          <w:sz w:val="26"/>
          <w:highlight w:val="green"/>
          <w:u w:val="single"/>
        </w:rPr>
        <w:t xml:space="preserve"> to act as a new form of colonialism</w:t>
      </w:r>
      <w:r w:rsidRPr="0035431C">
        <w:rPr>
          <w:u w:val="single"/>
        </w:rPr>
        <w:t>, and the modern medical method is one great way to extend the branches of capitalism into developing countries. The slums in Brazil highlight the blatant inequality between nations and people.</w:t>
      </w:r>
    </w:p>
    <w:p w14:paraId="14E55244" w14:textId="6587C823" w:rsidR="00111910" w:rsidRDefault="00111910" w:rsidP="00111910">
      <w:pPr>
        <w:pStyle w:val="Heading4"/>
      </w:pPr>
      <w:r>
        <w:t xml:space="preserve">The Alternative to the Aff isn’t </w:t>
      </w:r>
      <w:r>
        <w:rPr>
          <w:u w:val="single"/>
        </w:rPr>
        <w:t>no medicine</w:t>
      </w:r>
      <w:r>
        <w:t xml:space="preserve"> but </w:t>
      </w:r>
      <w:r>
        <w:rPr>
          <w:u w:val="single"/>
        </w:rPr>
        <w:t>exploitive medicine</w:t>
      </w:r>
      <w:r>
        <w:t xml:space="preserve"> – the Plan’s orientation is a </w:t>
      </w:r>
      <w:r>
        <w:rPr>
          <w:u w:val="single"/>
        </w:rPr>
        <w:t>sequencing strategy</w:t>
      </w:r>
      <w:r>
        <w:t xml:space="preserve"> to resistance.</w:t>
      </w:r>
    </w:p>
    <w:p w14:paraId="3C91B9A5" w14:textId="77777777" w:rsidR="00111910" w:rsidRPr="00650B41" w:rsidRDefault="00111910" w:rsidP="00111910">
      <w:r w:rsidRPr="00650B41">
        <w:rPr>
          <w:rStyle w:val="Style13ptBold"/>
        </w:rPr>
        <w:t>Ahmed 20</w:t>
      </w:r>
      <w:r>
        <w:t xml:space="preserve"> A Kavum Ahmed 6-24-2020 </w:t>
      </w:r>
      <w:r w:rsidRPr="00650B41">
        <w:t>"Decolonizing the vaccine"</w:t>
      </w:r>
      <w:r>
        <w:t xml:space="preserve"> </w:t>
      </w:r>
      <w:hyperlink r:id="rId29" w:history="1">
        <w:r w:rsidRPr="006B04C1">
          <w:rPr>
            <w:rStyle w:val="Hyperlink"/>
          </w:rPr>
          <w:t>https://africasacountry.com/2020/06/decolonizing-the-vaccine</w:t>
        </w:r>
      </w:hyperlink>
      <w:r>
        <w:t xml:space="preserve"> (</w:t>
      </w:r>
      <w:r w:rsidRPr="00650B41">
        <w:t>A. Kayum Ahmed is Division Director for Access and Accountability at the Open Society Public Health Program in New York and teaches at Columbia University Law School.</w:t>
      </w:r>
      <w:r>
        <w:t xml:space="preserve">)//Duong+Elmer </w:t>
      </w:r>
    </w:p>
    <w:p w14:paraId="4285FA47" w14:textId="2518AFEC" w:rsidR="00111910" w:rsidRPr="003D6541" w:rsidRDefault="00111910" w:rsidP="00111910">
      <w:pPr>
        <w:rPr>
          <w:sz w:val="16"/>
        </w:rPr>
      </w:pPr>
      <w:r w:rsidRPr="0035431C">
        <w:rPr>
          <w:sz w:val="16"/>
        </w:rPr>
        <w:t xml:space="preserve">Reflecting on a potential COVID-19 vaccine trial during a television interview in April, a French doctor stated, “If I can be provocative, shouldn’t we be doing this study in Africa, where there are no masks, no treatments, no resuscitation?” These remarks reflect a colonial view of Africa, reinforcing the idea that Africans are non-humans whose black bodies can be experimented on. This colonial perspective is also clearly articulated in the alliance between France, The Netherlands, Germany and Italy to negotiate priority access to the COVID-19 vaccine for themselves and the rest of Europe. In the Dutch government’s announcement of the European vaccine coalition, they indicate that, “… the alliance is also working to make a portion of vaccines available to low-income countries, including in Africa.” In the collective imagination of these European nations, Africa is portrayed as a site of redemption—a place where you can absolve yourself from the sins of “vaccine sovereignty,” by offering a “portion of the vaccines” to the continent. </w:t>
      </w:r>
      <w:r w:rsidRPr="0035431C">
        <w:rPr>
          <w:sz w:val="16"/>
        </w:rPr>
        <w:lastRenderedPageBreak/>
        <w:t xml:space="preserve">Vaccine sovereignty reflects how European and American governments use public funding, supported by the pharmaceutical industry and research universities, to obtain priority access to potential COVID-19 vaccines. The concept symbolizes the COVID-19 </w:t>
      </w:r>
      <w:r w:rsidRPr="001B373A">
        <w:rPr>
          <w:b/>
          <w:sz w:val="26"/>
          <w:highlight w:val="green"/>
          <w:u w:val="single"/>
        </w:rPr>
        <w:t>vaccine</w:t>
      </w:r>
      <w:r w:rsidRPr="0035431C">
        <w:rPr>
          <w:sz w:val="16"/>
        </w:rPr>
        <w:t xml:space="preserve"> (when it eventually becomes available) as </w:t>
      </w:r>
      <w:r w:rsidRPr="001B373A">
        <w:rPr>
          <w:b/>
          <w:sz w:val="26"/>
          <w:highlight w:val="green"/>
          <w:u w:val="single"/>
        </w:rPr>
        <w:t>an instrument of power deployed to exercise control</w:t>
      </w:r>
      <w:r w:rsidRPr="0035431C">
        <w:rPr>
          <w:sz w:val="16"/>
        </w:rPr>
        <w:t xml:space="preserve"> </w:t>
      </w:r>
      <w:r w:rsidRPr="001B373A">
        <w:rPr>
          <w:b/>
          <w:sz w:val="26"/>
          <w:highlight w:val="green"/>
          <w:u w:val="single"/>
          <w:bdr w:val="single" w:sz="4" w:space="0" w:color="auto"/>
        </w:rPr>
        <w:t>over who will live and who must die</w:t>
      </w:r>
      <w:r w:rsidRPr="0035431C">
        <w:rPr>
          <w:sz w:val="16"/>
        </w:rPr>
        <w:t xml:space="preserve">. In order to counter vaccine sovereignty, </w:t>
      </w:r>
      <w:r w:rsidRPr="0035431C">
        <w:rPr>
          <w:u w:val="single"/>
        </w:rPr>
        <w:t>we must decolonize the vaccine</w:t>
      </w:r>
      <w:r w:rsidRPr="0035431C">
        <w:rPr>
          <w:sz w:val="16"/>
        </w:rPr>
        <w:t xml:space="preserve">. Africans have a particular role to play in leading this decolonization process as subjects of colonialism and as objects of domination through coloniality. </w:t>
      </w:r>
      <w:r w:rsidRPr="0035431C">
        <w:rPr>
          <w:u w:val="single"/>
        </w:rPr>
        <w:t>Colonialism, as an expansion of territorial dominance, and coloniality, as the continued expression of Western imperialism after colonization, play out in the vaccine development space, most notably on the African continent.</w:t>
      </w:r>
      <w:r w:rsidRPr="0035431C">
        <w:rPr>
          <w:sz w:val="16"/>
        </w:rPr>
        <w:t xml:space="preserve"> So what does decolonizing the vaccine look like? And how do we decolonize something that does not yet exist? For Frantz Fanon, “</w:t>
      </w:r>
      <w:r w:rsidRPr="001B373A">
        <w:rPr>
          <w:b/>
          <w:sz w:val="26"/>
          <w:highlight w:val="green"/>
          <w:u w:val="single"/>
        </w:rPr>
        <w:t>Decolonization</w:t>
      </w:r>
      <w:r w:rsidRPr="0035431C">
        <w:rPr>
          <w:u w:val="single"/>
        </w:rPr>
        <w:t xml:space="preserve">, which sets out to change the order of the world, </w:t>
      </w:r>
      <w:r w:rsidRPr="001B373A">
        <w:rPr>
          <w:b/>
          <w:sz w:val="26"/>
          <w:highlight w:val="green"/>
          <w:u w:val="single"/>
        </w:rPr>
        <w:t>is</w:t>
      </w:r>
      <w:r w:rsidRPr="0035431C">
        <w:rPr>
          <w:u w:val="single"/>
        </w:rPr>
        <w:t xml:space="preserve">, obviously, a program of </w:t>
      </w:r>
      <w:r w:rsidRPr="001B373A">
        <w:rPr>
          <w:b/>
          <w:sz w:val="26"/>
          <w:highlight w:val="green"/>
          <w:u w:val="single"/>
        </w:rPr>
        <w:t>complete disorder</w:t>
      </w:r>
      <w:r w:rsidRPr="0035431C">
        <w:rPr>
          <w:u w:val="single"/>
        </w:rPr>
        <w:t xml:space="preserve">.” </w:t>
      </w:r>
      <w:r w:rsidRPr="001B373A">
        <w:rPr>
          <w:b/>
          <w:sz w:val="26"/>
          <w:highlight w:val="green"/>
          <w:u w:val="single"/>
        </w:rPr>
        <w:t>Acknowledging</w:t>
      </w:r>
      <w:r w:rsidRPr="001B373A">
        <w:rPr>
          <w:highlight w:val="green"/>
          <w:u w:val="single"/>
        </w:rPr>
        <w:t xml:space="preserve"> </w:t>
      </w:r>
      <w:r w:rsidRPr="001B373A">
        <w:rPr>
          <w:b/>
          <w:sz w:val="26"/>
          <w:highlight w:val="green"/>
          <w:u w:val="single"/>
        </w:rPr>
        <w:t>that the</w:t>
      </w:r>
      <w:r w:rsidRPr="001B373A">
        <w:rPr>
          <w:highlight w:val="green"/>
          <w:u w:val="single"/>
        </w:rPr>
        <w:t xml:space="preserve"> </w:t>
      </w:r>
      <w:r w:rsidRPr="0035431C">
        <w:rPr>
          <w:u w:val="single"/>
        </w:rPr>
        <w:t xml:space="preserve">COVID-19 </w:t>
      </w:r>
      <w:r w:rsidRPr="001B373A">
        <w:rPr>
          <w:b/>
          <w:sz w:val="26"/>
          <w:highlight w:val="green"/>
          <w:u w:val="single"/>
        </w:rPr>
        <w:t>vaccine has been weaponized</w:t>
      </w:r>
      <w:r w:rsidRPr="001B373A">
        <w:rPr>
          <w:highlight w:val="green"/>
          <w:u w:val="single"/>
        </w:rPr>
        <w:t xml:space="preserve"> </w:t>
      </w:r>
      <w:r w:rsidRPr="001B373A">
        <w:rPr>
          <w:b/>
          <w:sz w:val="26"/>
          <w:highlight w:val="green"/>
          <w:u w:val="single"/>
        </w:rPr>
        <w:t>as an instrument of power</w:t>
      </w:r>
      <w:r w:rsidRPr="001B373A">
        <w:rPr>
          <w:highlight w:val="green"/>
          <w:u w:val="single"/>
        </w:rPr>
        <w:t xml:space="preserve"> </w:t>
      </w:r>
      <w:r w:rsidRPr="0035431C">
        <w:rPr>
          <w:u w:val="single"/>
        </w:rPr>
        <w:t xml:space="preserve">by wealthy nations, </w:t>
      </w:r>
      <w:r w:rsidRPr="001B373A">
        <w:rPr>
          <w:b/>
          <w:sz w:val="26"/>
          <w:highlight w:val="green"/>
          <w:u w:val="single"/>
        </w:rPr>
        <w:t>decolonization</w:t>
      </w:r>
      <w:r w:rsidRPr="001B373A">
        <w:rPr>
          <w:highlight w:val="green"/>
          <w:u w:val="single"/>
        </w:rPr>
        <w:t xml:space="preserve"> </w:t>
      </w:r>
      <w:r w:rsidRPr="001B373A">
        <w:rPr>
          <w:b/>
          <w:sz w:val="26"/>
          <w:highlight w:val="green"/>
          <w:u w:val="single"/>
        </w:rPr>
        <w:t>requires</w:t>
      </w:r>
      <w:r w:rsidRPr="001B373A">
        <w:rPr>
          <w:highlight w:val="green"/>
          <w:u w:val="single"/>
        </w:rPr>
        <w:t xml:space="preserve"> </w:t>
      </w:r>
      <w:r w:rsidRPr="0035431C">
        <w:rPr>
          <w:u w:val="single"/>
        </w:rPr>
        <w:t xml:space="preserve">a Fanonian program of </w:t>
      </w:r>
      <w:r w:rsidRPr="001B373A">
        <w:rPr>
          <w:b/>
          <w:sz w:val="26"/>
          <w:highlight w:val="green"/>
          <w:u w:val="single"/>
        </w:rPr>
        <w:t>radical re-ordering.</w:t>
      </w:r>
      <w:r w:rsidRPr="001B373A">
        <w:rPr>
          <w:highlight w:val="green"/>
          <w:u w:val="single"/>
        </w:rPr>
        <w:t xml:space="preserve"> </w:t>
      </w:r>
      <w:r w:rsidRPr="0035431C">
        <w:rPr>
          <w:u w:val="single"/>
        </w:rPr>
        <w:t xml:space="preserve">In the context of vaccine sovereignty, this re-ordering </w:t>
      </w:r>
      <w:r w:rsidRPr="001B373A">
        <w:rPr>
          <w:b/>
          <w:sz w:val="26"/>
          <w:highlight w:val="green"/>
          <w:u w:val="single"/>
        </w:rPr>
        <w:t>necessitates</w:t>
      </w:r>
      <w:r w:rsidRPr="001B373A">
        <w:rPr>
          <w:highlight w:val="green"/>
          <w:u w:val="single"/>
        </w:rPr>
        <w:t xml:space="preserve"> </w:t>
      </w:r>
      <w:r w:rsidRPr="0035431C">
        <w:rPr>
          <w:u w:val="single"/>
        </w:rPr>
        <w:t xml:space="preserve">the </w:t>
      </w:r>
      <w:r w:rsidRPr="001B373A">
        <w:rPr>
          <w:b/>
          <w:sz w:val="26"/>
          <w:highlight w:val="green"/>
          <w:u w:val="single"/>
        </w:rPr>
        <w:t>dismantling</w:t>
      </w:r>
      <w:r w:rsidRPr="0035431C">
        <w:rPr>
          <w:u w:val="single"/>
        </w:rPr>
        <w:t xml:space="preserve"> of the </w:t>
      </w:r>
      <w:r w:rsidRPr="001B373A">
        <w:rPr>
          <w:b/>
          <w:sz w:val="26"/>
          <w:highlight w:val="green"/>
          <w:u w:val="single"/>
        </w:rPr>
        <w:t>profit-driven biomedical system</w:t>
      </w:r>
      <w:r w:rsidRPr="0035431C">
        <w:rPr>
          <w:u w:val="single"/>
        </w:rPr>
        <w:t xml:space="preserve">. This program starts with </w:t>
      </w:r>
      <w:r w:rsidRPr="001B373A">
        <w:rPr>
          <w:b/>
          <w:sz w:val="26"/>
          <w:highlight w:val="green"/>
          <w:u w:val="single"/>
        </w:rPr>
        <w:t>de-linking from</w:t>
      </w:r>
      <w:r w:rsidRPr="001B373A">
        <w:rPr>
          <w:highlight w:val="green"/>
          <w:u w:val="single"/>
        </w:rPr>
        <w:t xml:space="preserve"> </w:t>
      </w:r>
      <w:r w:rsidRPr="001B373A">
        <w:rPr>
          <w:b/>
          <w:sz w:val="26"/>
          <w:highlight w:val="green"/>
          <w:u w:val="single"/>
          <w:bdr w:val="single" w:sz="4" w:space="0" w:color="auto"/>
        </w:rPr>
        <w:t>Euro-American constructions of knowledge and power</w:t>
      </w:r>
      <w:r w:rsidRPr="001B373A">
        <w:rPr>
          <w:highlight w:val="green"/>
          <w:u w:val="single"/>
        </w:rPr>
        <w:t xml:space="preserve"> </w:t>
      </w:r>
      <w:r w:rsidRPr="0035431C">
        <w:rPr>
          <w:u w:val="single"/>
        </w:rPr>
        <w:t>that reinforce vaccine sovereignty through the profit-driven biomedical system.</w:t>
      </w:r>
      <w:r w:rsidRPr="0035431C">
        <w:rPr>
          <w:sz w:val="16"/>
        </w:rPr>
        <w:t xml:space="preserve"> Advocacy campaigns such as the “People’s Vaccine”, which calls for guaranteed free access to COVID-19 vaccines, diagnostics and treatments to everyone, everywhere, are a good start. Other mechanisms, such as the World Health Organization’s COVID-19 Technology Access Pool, similarly supports universal access to COVID-19 health technologies as global public goods. Since less than 1% of vaccines consumed in Africa are manufactured on the continent, regional efforts to develop vaccine manufacturing capacity such as those led by the Africa Center for Disease Control and Prevention, as well as the Alliance of African Research Universities, must be supported. </w:t>
      </w:r>
      <w:r w:rsidRPr="0035431C">
        <w:rPr>
          <w:u w:val="single"/>
        </w:rPr>
        <w:t>These efforts collectively advance delinking and move us closer toward the re-ordering of systems of power</w:t>
      </w:r>
      <w:r w:rsidRPr="0035431C">
        <w:rPr>
          <w:sz w:val="16"/>
        </w:rPr>
        <w:t>. The opportunity for disorder is paradoxically enabled by the COVID-19 pandemic, which has permitted moments of existential reflection in the midst of the crisis. A few months ago, a press release announcing the distribution of “a portion of the vaccines” to Africans, may have been lauded as European benevolence. But in the context of a pandemic that is more likely to kill black people, Africa’s reliance on Europe for vaccine handouts is untenable, necessitating a re-examination of the systems of power that hold this colonial relationship in place. The Black African body appears to be good enough to be experimented on, but not worthy of receiving simultaneous access to the COVID-19 vaccine as Europeans. Consequently, Africans continue to feel the effects of colonialism and white supremacy, and understand the pernicious nature of European altruism. By reinforcing the current system of vaccine research, development and manufacturing, it has become apparent that European governments want to retain their colonial power over life and death in Africa through the COVID-19 vaccine. Resistance to this colonial power requires the decolonization of the vaccine.</w:t>
      </w:r>
    </w:p>
    <w:p w14:paraId="28DF425F" w14:textId="77777777" w:rsidR="00111910" w:rsidRDefault="00111910" w:rsidP="00111910">
      <w:pPr>
        <w:pStyle w:val="Heading4"/>
      </w:pPr>
      <w:r>
        <w:t xml:space="preserve">Yes sustainability -- Tech Innovation drives dematerialization </w:t>
      </w:r>
    </w:p>
    <w:p w14:paraId="1802026B" w14:textId="77777777" w:rsidR="00111910" w:rsidRDefault="00111910" w:rsidP="00111910">
      <w:r w:rsidRPr="00B172AE">
        <w:rPr>
          <w:rStyle w:val="Style13ptBold"/>
        </w:rPr>
        <w:t>McAfee 19</w:t>
      </w:r>
      <w:r w:rsidRPr="00B172AE">
        <w:t xml:space="preserve">, Andrew. More from Less: The Surprising Story of How We Learned to Prosper Using Fewer Resources—and What Happens Next. Scribner, 2019. </w:t>
      </w:r>
      <w:hyperlink r:id="rId30" w:history="1">
        <w:r w:rsidRPr="00CE2BBC">
          <w:rPr>
            <w:rStyle w:val="Hyperlink"/>
          </w:rPr>
          <w:t>https://drive.google.com/file/d/1SdXDFeq9gbuG7zVAP-vzCXgbALIm9W9d/view?usp=sharing</w:t>
        </w:r>
      </w:hyperlink>
      <w:r>
        <w:t xml:space="preserve"> (C</w:t>
      </w:r>
      <w:r w:rsidRPr="00B172AE">
        <w:t>ofounder and codirector of the MIT Initiative on the Digital Economy at the MIT Sloan School of Management, former professor at Harvard Business School</w:t>
      </w:r>
      <w:r>
        <w:t>)//Elmer</w:t>
      </w:r>
    </w:p>
    <w:p w14:paraId="5D7D6A68" w14:textId="3C9CC6EA" w:rsidR="00111910" w:rsidRDefault="00111910" w:rsidP="00111910">
      <w:pPr>
        <w:rPr>
          <w:sz w:val="16"/>
        </w:rPr>
      </w:pPr>
      <w:r w:rsidRPr="002F38AA">
        <w:rPr>
          <w:u w:val="single"/>
        </w:rPr>
        <w:t xml:space="preserve">Partial excludability is a beautiful thing. It provides strong incentives for companies to create useful, profit-enhancing new technologies that they alone can benefit from for a time, yet it also ensures that the </w:t>
      </w:r>
      <w:r w:rsidRPr="002F38AA">
        <w:rPr>
          <w:b/>
          <w:bCs/>
          <w:u w:val="single"/>
        </w:rPr>
        <w:t xml:space="preserve">new </w:t>
      </w:r>
      <w:r w:rsidRPr="007E7BAC">
        <w:rPr>
          <w:b/>
          <w:bCs/>
          <w:highlight w:val="green"/>
          <w:u w:val="single"/>
        </w:rPr>
        <w:t>tech</w:t>
      </w:r>
      <w:r w:rsidRPr="006C373B">
        <w:rPr>
          <w:b/>
          <w:bCs/>
          <w:u w:val="single"/>
        </w:rPr>
        <w:t>s</w:t>
      </w:r>
      <w:r w:rsidRPr="002F38AA">
        <w:rPr>
          <w:b/>
          <w:bCs/>
          <w:u w:val="single"/>
        </w:rPr>
        <w:t xml:space="preserve"> will eventually "</w:t>
      </w:r>
      <w:r w:rsidRPr="007E7BAC">
        <w:rPr>
          <w:b/>
          <w:bCs/>
          <w:highlight w:val="green"/>
          <w:u w:val="single"/>
        </w:rPr>
        <w:t>spill over</w:t>
      </w:r>
      <w:r w:rsidRPr="002F38AA">
        <w:rPr>
          <w:u w:val="single"/>
        </w:rPr>
        <w:t>"—that with time they’ll diffuse and get adopted by more and more companies, even if that's not what their originators want</w:t>
      </w:r>
      <w:r w:rsidRPr="002F38AA">
        <w:rPr>
          <w:sz w:val="16"/>
        </w:rPr>
        <w:t xml:space="preserve">. Romer equated tech progress to the production by companies of nonrivalrous, partially excludable ideas and showed that these ideas cause an economy to grow. </w:t>
      </w:r>
      <w:r w:rsidRPr="002F38AA">
        <w:rPr>
          <w:u w:val="single"/>
        </w:rPr>
        <w:t xml:space="preserve">What's more, he also demonstrated that this </w:t>
      </w:r>
      <w:r w:rsidRPr="007E7BAC">
        <w:rPr>
          <w:b/>
          <w:bCs/>
          <w:highlight w:val="green"/>
          <w:u w:val="single"/>
        </w:rPr>
        <w:t>idea-fueled growth</w:t>
      </w:r>
      <w:r w:rsidRPr="002F38AA">
        <w:rPr>
          <w:u w:val="single"/>
        </w:rPr>
        <w:t xml:space="preserve"> doesn't have to slow down with time. It's </w:t>
      </w:r>
      <w:r w:rsidRPr="007E7BAC">
        <w:rPr>
          <w:b/>
          <w:bCs/>
          <w:highlight w:val="green"/>
          <w:u w:val="single"/>
        </w:rPr>
        <w:t>not constrained by</w:t>
      </w:r>
      <w:r w:rsidRPr="002F38AA">
        <w:rPr>
          <w:b/>
          <w:bCs/>
          <w:u w:val="single"/>
        </w:rPr>
        <w:t xml:space="preserve"> </w:t>
      </w:r>
      <w:r w:rsidRPr="002F38AA">
        <w:rPr>
          <w:u w:val="single"/>
        </w:rPr>
        <w:t xml:space="preserve">the size of the </w:t>
      </w:r>
      <w:r w:rsidRPr="007E7BAC">
        <w:rPr>
          <w:b/>
          <w:bCs/>
          <w:highlight w:val="green"/>
          <w:u w:val="single"/>
        </w:rPr>
        <w:t>labor</w:t>
      </w:r>
      <w:r w:rsidRPr="007E7BAC">
        <w:rPr>
          <w:highlight w:val="green"/>
          <w:u w:val="single"/>
        </w:rPr>
        <w:t xml:space="preserve"> force</w:t>
      </w:r>
      <w:r w:rsidRPr="002F38AA">
        <w:rPr>
          <w:u w:val="single"/>
        </w:rPr>
        <w:t xml:space="preserve">, the amount of natural </w:t>
      </w:r>
      <w:r w:rsidRPr="007E7BAC">
        <w:rPr>
          <w:b/>
          <w:bCs/>
          <w:highlight w:val="green"/>
          <w:u w:val="single"/>
        </w:rPr>
        <w:t>resources</w:t>
      </w:r>
      <w:r w:rsidRPr="002F38AA">
        <w:rPr>
          <w:u w:val="single"/>
        </w:rPr>
        <w:t>, or other such factors</w:t>
      </w:r>
      <w:r w:rsidRPr="002F38AA">
        <w:rPr>
          <w:sz w:val="16"/>
        </w:rPr>
        <w:t xml:space="preserve">. Instead, economic growth is limited </w:t>
      </w:r>
      <w:r w:rsidRPr="007E7BAC">
        <w:rPr>
          <w:highlight w:val="green"/>
          <w:u w:val="single"/>
        </w:rPr>
        <w:t>only by</w:t>
      </w:r>
      <w:r w:rsidRPr="002F38AA">
        <w:rPr>
          <w:u w:val="single"/>
        </w:rPr>
        <w:t xml:space="preserve"> the </w:t>
      </w:r>
      <w:r w:rsidRPr="007E7BAC">
        <w:rPr>
          <w:highlight w:val="green"/>
          <w:u w:val="single"/>
        </w:rPr>
        <w:t>idea-</w:t>
      </w:r>
      <w:r w:rsidRPr="006C373B">
        <w:rPr>
          <w:u w:val="single"/>
        </w:rPr>
        <w:t xml:space="preserve">generating </w:t>
      </w:r>
      <w:r w:rsidRPr="007E7BAC">
        <w:rPr>
          <w:highlight w:val="green"/>
          <w:u w:val="single"/>
        </w:rPr>
        <w:lastRenderedPageBreak/>
        <w:t>capacity</w:t>
      </w:r>
      <w:r w:rsidRPr="002F38AA">
        <w:rPr>
          <w:u w:val="single"/>
        </w:rPr>
        <w:t xml:space="preserve"> of the people within a market.</w:t>
      </w:r>
      <w:r w:rsidRPr="002F38AA">
        <w:rPr>
          <w:sz w:val="16"/>
        </w:rPr>
        <w:t xml:space="preserve"> Romer called this capacity "</w:t>
      </w:r>
      <w:r w:rsidRPr="002F38AA">
        <w:rPr>
          <w:u w:val="single"/>
        </w:rPr>
        <w:t>human capital</w:t>
      </w:r>
      <w:r w:rsidRPr="002F38AA">
        <w:rPr>
          <w:sz w:val="16"/>
        </w:rPr>
        <w:t xml:space="preserve">" and said at the end of his 1990 paper, "The most interesting positive implication of the model is that an economy with a larger total stock of human capital will experience faster growth." This notion, which has come to be called </w:t>
      </w:r>
      <w:r w:rsidRPr="006C373B">
        <w:rPr>
          <w:sz w:val="16"/>
        </w:rPr>
        <w:t>"</w:t>
      </w:r>
      <w:r w:rsidRPr="006C373B">
        <w:rPr>
          <w:u w:val="single"/>
        </w:rPr>
        <w:t>increasing returns to scale," is as powerful as it is counterintuitive. Most formal models of economic growth, as well as the informal mental ones most of us walk around with, feature decreasing returns—growth</w:t>
      </w:r>
      <w:r w:rsidRPr="002F38AA">
        <w:rPr>
          <w:u w:val="single"/>
        </w:rPr>
        <w:t xml:space="preserve"> slows down as the overall economy gets bigger</w:t>
      </w:r>
      <w:r w:rsidRPr="002F38AA">
        <w:rPr>
          <w:sz w:val="16"/>
        </w:rPr>
        <w:t xml:space="preserve">. This makes intuitive sense; it just feels like it would be easier to experience 5 percent growth in a $1 billion economy than a $1 trillion one. </w:t>
      </w:r>
      <w:r w:rsidRPr="002F38AA">
        <w:rPr>
          <w:u w:val="single"/>
        </w:rPr>
        <w:t>But Romer showed that as long as that economy continued to add to its human capital—the overall ability of its people to come up with new technologies and put them to use—it could actually grow faster even as it grew bigger</w:t>
      </w:r>
      <w:r w:rsidRPr="002F38AA">
        <w:rPr>
          <w:sz w:val="16"/>
        </w:rPr>
        <w:t xml:space="preserve">. This is because the stock of useful, nonrivalrous, nonexcludable ideas would keep growing. As Romer convincingly showed, economies run and grow on ideas. The Machinery of Prosperity Romer's ideas should leave us optimistic about the planetary benefits of digital tools—hardware, software, and networks—for three main reasons. </w:t>
      </w:r>
      <w:r w:rsidRPr="002F38AA">
        <w:rPr>
          <w:u w:val="single"/>
        </w:rPr>
        <w:t xml:space="preserve">First, countless examples show us how good these tools are at fulfilling the central role of </w:t>
      </w:r>
      <w:r w:rsidRPr="007E7BAC">
        <w:rPr>
          <w:highlight w:val="green"/>
          <w:u w:val="single"/>
        </w:rPr>
        <w:t>tech</w:t>
      </w:r>
      <w:r w:rsidRPr="002F38AA">
        <w:rPr>
          <w:u w:val="single"/>
        </w:rPr>
        <w:t xml:space="preserve">nology, which is to provide "instructions that we follow for </w:t>
      </w:r>
      <w:r w:rsidRPr="007E7BAC">
        <w:rPr>
          <w:highlight w:val="green"/>
          <w:u w:val="single"/>
        </w:rPr>
        <w:t>combin</w:t>
      </w:r>
      <w:r w:rsidRPr="002F38AA">
        <w:rPr>
          <w:u w:val="single"/>
        </w:rPr>
        <w:t xml:space="preserve">ing </w:t>
      </w:r>
      <w:r w:rsidRPr="007E7BAC">
        <w:rPr>
          <w:highlight w:val="green"/>
          <w:u w:val="single"/>
        </w:rPr>
        <w:t>raw materials</w:t>
      </w:r>
      <w:r w:rsidRPr="002F38AA">
        <w:rPr>
          <w:u w:val="single"/>
        </w:rPr>
        <w:t xml:space="preserve">." Since raw materials cost money, profit-maximizing companies are particularly keen to </w:t>
      </w:r>
      <w:r w:rsidRPr="007E7BAC">
        <w:rPr>
          <w:highlight w:val="green"/>
          <w:u w:val="single"/>
        </w:rPr>
        <w:t>find ways to use fewer</w:t>
      </w:r>
      <w:r w:rsidRPr="002F38AA">
        <w:rPr>
          <w:u w:val="single"/>
        </w:rPr>
        <w:t xml:space="preserve"> of them</w:t>
      </w:r>
      <w:r w:rsidRPr="002F38AA">
        <w:rPr>
          <w:sz w:val="16"/>
        </w:rPr>
        <w:t xml:space="preserve">. So they </w:t>
      </w:r>
      <w:r w:rsidRPr="002F38AA">
        <w:rPr>
          <w:u w:val="single"/>
        </w:rPr>
        <w:t>use digital tools to come up with beer cans that use less aluminum, car engines that use less steel and less gas, mapping software that removes the need for paper atlases, and so on and so on</w:t>
      </w:r>
      <w:r w:rsidRPr="002F38AA">
        <w:rPr>
          <w:sz w:val="16"/>
        </w:rPr>
        <w:t xml:space="preserve">. None of this is done solely for the good of the earth—it's done for the pursuit of profit that's at the heart of capitalism—yet it benefits the planet by, as we've seen, causing us to take less from it. Digital tools are technologies for creating technologies, the most prolific and versatile ones we've ever come up with. They're machines for coming up with ideas. Lots of them. The same piece of computer-aided design software can be used to create a thinner aluminum can or a lighter and more fuel-efficient engine. A drone can be used to scan farmland to see if more irrigation is needed, or to substitute for a helicopter when filming a movie. A smartphone can be used to read the news, listen to music, and pay for things, all without consuming a single extra molecule. In the Second Machine Age, the global stock of digital tools is increasing much more quickly than ever before. It's being used in countless ways by profit-hungry companies to combine raw materials in ways that use fewer of them. </w:t>
      </w:r>
      <w:r w:rsidRPr="002F38AA">
        <w:rPr>
          <w:u w:val="single"/>
        </w:rPr>
        <w:t xml:space="preserve">In advanced economies such as America's, </w:t>
      </w:r>
      <w:r w:rsidRPr="007E7BAC">
        <w:rPr>
          <w:highlight w:val="green"/>
          <w:u w:val="single"/>
        </w:rPr>
        <w:t xml:space="preserve">the </w:t>
      </w:r>
      <w:r w:rsidRPr="006C373B">
        <w:rPr>
          <w:u w:val="single"/>
        </w:rPr>
        <w:t xml:space="preserve">cumulative </w:t>
      </w:r>
      <w:r w:rsidRPr="007E7BAC">
        <w:rPr>
          <w:highlight w:val="green"/>
          <w:u w:val="single"/>
        </w:rPr>
        <w:t xml:space="preserve">impact </w:t>
      </w:r>
      <w:r w:rsidRPr="002F38AA">
        <w:rPr>
          <w:u w:val="single"/>
        </w:rPr>
        <w:t xml:space="preserve">of this combination of capitalism and tech progress </w:t>
      </w:r>
      <w:r w:rsidRPr="007E7BAC">
        <w:rPr>
          <w:highlight w:val="green"/>
          <w:u w:val="single"/>
        </w:rPr>
        <w:t>is</w:t>
      </w:r>
      <w:r w:rsidRPr="002F38AA">
        <w:rPr>
          <w:u w:val="single"/>
        </w:rPr>
        <w:t xml:space="preserve"> clear: </w:t>
      </w:r>
      <w:r w:rsidRPr="007E7BAC">
        <w:rPr>
          <w:b/>
          <w:bCs/>
          <w:highlight w:val="green"/>
          <w:u w:val="single"/>
        </w:rPr>
        <w:t>absolute dematerialization</w:t>
      </w:r>
      <w:r w:rsidRPr="002F38AA">
        <w:rPr>
          <w:u w:val="single"/>
        </w:rPr>
        <w:t xml:space="preserve"> of the economy and society, </w:t>
      </w:r>
      <w:r w:rsidRPr="002F38AA">
        <w:rPr>
          <w:b/>
          <w:bCs/>
          <w:u w:val="single"/>
        </w:rPr>
        <w:t>and thus a smaller footprint on our planet</w:t>
      </w:r>
      <w:r w:rsidRPr="002F38AA">
        <w:rPr>
          <w:sz w:val="16"/>
        </w:rPr>
        <w:t>.</w:t>
      </w:r>
    </w:p>
    <w:p w14:paraId="0B82E5E1" w14:textId="771C3C9F" w:rsidR="00111910" w:rsidRDefault="00111910" w:rsidP="00111910">
      <w:pPr>
        <w:pStyle w:val="Heading4"/>
      </w:pPr>
      <w:r>
        <w:t xml:space="preserve">1] </w:t>
      </w:r>
      <w:r w:rsidRPr="00200B15">
        <w:rPr>
          <w:u w:val="single"/>
        </w:rPr>
        <w:t>Only</w:t>
      </w:r>
      <w:r>
        <w:t xml:space="preserve"> growth can </w:t>
      </w:r>
      <w:r w:rsidRPr="00626940">
        <w:rPr>
          <w:u w:val="single"/>
        </w:rPr>
        <w:t>sustain</w:t>
      </w:r>
      <w:r>
        <w:t xml:space="preserve"> space colonization and </w:t>
      </w:r>
      <w:r w:rsidRPr="00626940">
        <w:rPr>
          <w:u w:val="single"/>
        </w:rPr>
        <w:t>solve extinction</w:t>
      </w:r>
    </w:p>
    <w:p w14:paraId="37B997A5" w14:textId="77777777" w:rsidR="00111910" w:rsidRDefault="00111910" w:rsidP="00111910">
      <w:r>
        <w:t xml:space="preserve">Dale </w:t>
      </w:r>
      <w:r w:rsidRPr="00F52837">
        <w:rPr>
          <w:rStyle w:val="Style13ptBold"/>
        </w:rPr>
        <w:t>Skran</w:t>
      </w:r>
      <w:r>
        <w:t xml:space="preserve"> 20</w:t>
      </w:r>
      <w:r w:rsidRPr="00F52837">
        <w:rPr>
          <w:rStyle w:val="Style13ptBold"/>
        </w:rPr>
        <w:t>16</w:t>
      </w:r>
      <w:r>
        <w:t xml:space="preserve"> (Executive Vice President of the National Space Society and a member of the Board of Directors of the Alliance for Space Development. “Settling space is the only sustainable reason for humans to be in space,” </w:t>
      </w:r>
      <w:hyperlink r:id="rId31" w:history="1">
        <w:r w:rsidRPr="00BA031F">
          <w:rPr>
            <w:rStyle w:val="Hyperlink"/>
          </w:rPr>
          <w:t>http://www.thespacereview.com/article/2915/1</w:t>
        </w:r>
      </w:hyperlink>
      <w:r>
        <w:t>)</w:t>
      </w:r>
    </w:p>
    <w:p w14:paraId="6EF5DE25" w14:textId="69582F52" w:rsidR="00111910" w:rsidRPr="00111910" w:rsidRDefault="00111910" w:rsidP="00111910">
      <w:pPr>
        <w:rPr>
          <w:sz w:val="16"/>
        </w:rPr>
      </w:pPr>
      <w:r w:rsidRPr="00F52837">
        <w:rPr>
          <w:sz w:val="16"/>
        </w:rPr>
        <w:t xml:space="preserve">So why then do Elon Musk, Stephen Hawking, and many others, including organizations like the National Space Society (NSS) and Alliance for Space Development, believe strongly that space settlement is essential to human survival? Although this may seem surprising, </w:t>
      </w:r>
      <w:r w:rsidRPr="00F52837">
        <w:rPr>
          <w:rStyle w:val="Emphasis"/>
        </w:rPr>
        <w:t>the Earth is not a “safe space.”</w:t>
      </w:r>
      <w:r w:rsidRPr="00F52837">
        <w:rPr>
          <w:sz w:val="16"/>
        </w:rPr>
        <w:t xml:space="preserve"> </w:t>
      </w:r>
      <w:r w:rsidRPr="00F52837">
        <w:rPr>
          <w:rStyle w:val="StyleUnderline"/>
          <w:highlight w:val="green"/>
        </w:rPr>
        <w:t>The destiny of</w:t>
      </w:r>
      <w:r w:rsidRPr="00F52837">
        <w:rPr>
          <w:rStyle w:val="StyleUnderline"/>
        </w:rPr>
        <w:t xml:space="preserve"> virtually </w:t>
      </w:r>
      <w:r w:rsidRPr="00F52837">
        <w:rPr>
          <w:rStyle w:val="StyleUnderline"/>
          <w:highlight w:val="green"/>
        </w:rPr>
        <w:t>all species</w:t>
      </w:r>
      <w:r w:rsidRPr="00F52837">
        <w:rPr>
          <w:rStyle w:val="StyleUnderline"/>
        </w:rPr>
        <w:t xml:space="preserve"> on Earth </w:t>
      </w:r>
      <w:r w:rsidRPr="00F52837">
        <w:rPr>
          <w:rStyle w:val="StyleUnderline"/>
          <w:highlight w:val="green"/>
        </w:rPr>
        <w:t>is extinction</w:t>
      </w:r>
      <w:r w:rsidRPr="00F52837">
        <w:rPr>
          <w:sz w:val="16"/>
        </w:rPr>
        <w:t xml:space="preserve"> in a relatively short span of geologic time. The Tellers claim that “we live on a planet that is perfect for us.” This statement is both completely true and total nonsense. </w:t>
      </w:r>
      <w:r w:rsidRPr="00F52837">
        <w:rPr>
          <w:rStyle w:val="StyleUnderline"/>
        </w:rPr>
        <w:t>We fit well on the Earth because we have evolved over millions of years to become creatures that are both adapted to live here and to like living here</w:t>
      </w:r>
      <w:r w:rsidRPr="00F52837">
        <w:rPr>
          <w:sz w:val="16"/>
        </w:rPr>
        <w:t xml:space="preserve">. It is truer to say that we are perfect for the Earth than the reverse. In fact, </w:t>
      </w:r>
      <w:r w:rsidRPr="00F52837">
        <w:rPr>
          <w:rStyle w:val="StyleUnderline"/>
        </w:rPr>
        <w:t>the Earth is not such a commodious place.</w:t>
      </w:r>
      <w:r w:rsidRPr="00F52837">
        <w:rPr>
          <w:sz w:val="16"/>
        </w:rPr>
        <w:t xml:space="preserve"> </w:t>
      </w:r>
      <w:r w:rsidRPr="00F52837">
        <w:rPr>
          <w:rStyle w:val="Emphasis"/>
        </w:rPr>
        <w:t>It is subject to periodic calamities</w:t>
      </w:r>
      <w:r w:rsidRPr="00F52837">
        <w:rPr>
          <w:sz w:val="16"/>
        </w:rPr>
        <w:t xml:space="preserve"> of various sorts, ranging from massive asteroid and comet impacts to titanic volcanic eruptions, and from periodic ice ages to disastrous solar flares. In the short run, the Earth seems balmy and comfortable. </w:t>
      </w:r>
      <w:r w:rsidRPr="00F52837">
        <w:rPr>
          <w:rStyle w:val="StyleUnderline"/>
        </w:rPr>
        <w:t>Viewed from the perspective of</w:t>
      </w:r>
      <w:r w:rsidRPr="00F52837">
        <w:rPr>
          <w:sz w:val="16"/>
        </w:rPr>
        <w:t xml:space="preserve"> </w:t>
      </w:r>
      <w:r w:rsidRPr="00F52837">
        <w:rPr>
          <w:rStyle w:val="StyleUnderline"/>
        </w:rPr>
        <w:t>deep time,</w:t>
      </w:r>
      <w:r w:rsidRPr="00F52837">
        <w:rPr>
          <w:sz w:val="16"/>
        </w:rPr>
        <w:t xml:space="preserve"> </w:t>
      </w:r>
      <w:r w:rsidRPr="00F52837">
        <w:rPr>
          <w:rStyle w:val="Emphasis"/>
        </w:rPr>
        <w:t>it starts to look more like a death trap, bedeviled by regular mass extinctions</w:t>
      </w:r>
      <w:r w:rsidRPr="00F52837">
        <w:rPr>
          <w:sz w:val="16"/>
        </w:rPr>
        <w:t xml:space="preserve">. However, </w:t>
      </w:r>
      <w:r w:rsidRPr="00F52837">
        <w:rPr>
          <w:rStyle w:val="Emphasis"/>
        </w:rPr>
        <w:t>things are actually quite a bit worse</w:t>
      </w:r>
      <w:r w:rsidRPr="00F52837">
        <w:rPr>
          <w:sz w:val="16"/>
        </w:rPr>
        <w:t xml:space="preserve">. Although </w:t>
      </w:r>
      <w:r w:rsidRPr="00F52837">
        <w:rPr>
          <w:rStyle w:val="StyleUnderline"/>
        </w:rPr>
        <w:t>there are many potentially bad things that might happen to the human race on the Earth from natural sources</w:t>
      </w:r>
      <w:r w:rsidRPr="00F52837">
        <w:rPr>
          <w:sz w:val="16"/>
        </w:rPr>
        <w:t xml:space="preserve">, </w:t>
      </w:r>
      <w:r w:rsidRPr="00F52837">
        <w:rPr>
          <w:rStyle w:val="StyleUnderline"/>
        </w:rPr>
        <w:t>there are many more from unnatural sources</w:t>
      </w:r>
      <w:r w:rsidRPr="00F52837">
        <w:rPr>
          <w:sz w:val="16"/>
        </w:rPr>
        <w:t xml:space="preserve">. </w:t>
      </w:r>
      <w:r w:rsidRPr="00F52837">
        <w:rPr>
          <w:rStyle w:val="Emphasis"/>
        </w:rPr>
        <w:t>We have been dancing with nuclear disaster for a long time.</w:t>
      </w:r>
      <w:r w:rsidRPr="00F52837">
        <w:rPr>
          <w:sz w:val="16"/>
        </w:rPr>
        <w:t xml:space="preserve"> An apocalyptic atomic war is not inevitable, but it is possible. </w:t>
      </w:r>
      <w:r w:rsidRPr="00F52837">
        <w:rPr>
          <w:rStyle w:val="StyleUnderline"/>
          <w:highlight w:val="green"/>
        </w:rPr>
        <w:t>Add to this</w:t>
      </w:r>
      <w:r w:rsidRPr="00F52837">
        <w:rPr>
          <w:rStyle w:val="StyleUnderline"/>
        </w:rPr>
        <w:t xml:space="preserve"> scenario</w:t>
      </w:r>
      <w:r w:rsidRPr="00F52837">
        <w:rPr>
          <w:sz w:val="16"/>
        </w:rPr>
        <w:t xml:space="preserve"> the </w:t>
      </w:r>
      <w:r w:rsidRPr="00F52837">
        <w:rPr>
          <w:rStyle w:val="Emphasis"/>
        </w:rPr>
        <w:t xml:space="preserve">genetically </w:t>
      </w:r>
      <w:r w:rsidRPr="00F52837">
        <w:rPr>
          <w:rStyle w:val="Emphasis"/>
          <w:highlight w:val="green"/>
        </w:rPr>
        <w:t>engineered killer virus</w:t>
      </w:r>
      <w:r w:rsidRPr="00F52837">
        <w:rPr>
          <w:sz w:val="16"/>
        </w:rPr>
        <w:t>, “</w:t>
      </w:r>
      <w:r w:rsidRPr="00F52837">
        <w:rPr>
          <w:rStyle w:val="Emphasis"/>
          <w:highlight w:val="green"/>
        </w:rPr>
        <w:t>gray goo</w:t>
      </w:r>
      <w:r w:rsidRPr="00F52837">
        <w:rPr>
          <w:sz w:val="16"/>
        </w:rPr>
        <w:t xml:space="preserve">,” a </w:t>
      </w:r>
      <w:r w:rsidRPr="00F52837">
        <w:rPr>
          <w:rStyle w:val="Emphasis"/>
          <w:highlight w:val="green"/>
        </w:rPr>
        <w:t>robot revolt</w:t>
      </w:r>
      <w:r w:rsidRPr="00F52837">
        <w:rPr>
          <w:sz w:val="16"/>
        </w:rPr>
        <w:t xml:space="preserve">, </w:t>
      </w:r>
      <w:r w:rsidRPr="00F52837">
        <w:rPr>
          <w:rStyle w:val="Emphasis"/>
          <w:highlight w:val="green"/>
        </w:rPr>
        <w:t>and other horrors</w:t>
      </w:r>
      <w:r w:rsidRPr="00F52837">
        <w:rPr>
          <w:rStyle w:val="Emphasis"/>
        </w:rPr>
        <w:t xml:space="preserve"> as yet </w:t>
      </w:r>
      <w:r w:rsidRPr="00F52837">
        <w:rPr>
          <w:rStyle w:val="Emphasis"/>
          <w:highlight w:val="green"/>
        </w:rPr>
        <w:t>undreamt</w:t>
      </w:r>
      <w:r w:rsidRPr="00F52837">
        <w:rPr>
          <w:sz w:val="16"/>
        </w:rPr>
        <w:t xml:space="preserve">, and </w:t>
      </w:r>
      <w:r w:rsidRPr="00F52837">
        <w:rPr>
          <w:rStyle w:val="StyleUnderline"/>
        </w:rPr>
        <w:t xml:space="preserve">the odds against human </w:t>
      </w:r>
      <w:r w:rsidRPr="00F52837">
        <w:rPr>
          <w:rStyle w:val="StyleUnderline"/>
        </w:rPr>
        <w:lastRenderedPageBreak/>
        <w:t>survival get longer</w:t>
      </w:r>
      <w:r w:rsidRPr="00F52837">
        <w:rPr>
          <w:sz w:val="16"/>
        </w:rPr>
        <w:t xml:space="preserve">. Hence, the need to abandon the fiction of Earth as our eternal and unchanging perfect home and to appreciate both the need for, and promise of, space settlement. </w:t>
      </w:r>
      <w:r w:rsidRPr="00F52837">
        <w:rPr>
          <w:rStyle w:val="StyleUnderline"/>
        </w:rPr>
        <w:t>Not so the rich can escape to an Elysium</w:t>
      </w:r>
      <w:r w:rsidRPr="00F52837">
        <w:rPr>
          <w:sz w:val="16"/>
        </w:rPr>
        <w:t xml:space="preserve"> in the sky, or so we can all leave behind a polluted and overheated Earth, </w:t>
      </w:r>
      <w:r w:rsidRPr="00F52837">
        <w:rPr>
          <w:rStyle w:val="StyleUnderline"/>
        </w:rPr>
        <w:t>but simply so that the human species and human culture has a chance at surviving</w:t>
      </w:r>
      <w:r w:rsidRPr="00F52837">
        <w:rPr>
          <w:sz w:val="16"/>
        </w:rPr>
        <w:t xml:space="preserve"> and flourishing </w:t>
      </w:r>
      <w:r w:rsidRPr="00F52837">
        <w:rPr>
          <w:rStyle w:val="Emphasis"/>
        </w:rPr>
        <w:t xml:space="preserve">in the long term. </w:t>
      </w:r>
      <w:r w:rsidRPr="00F52837">
        <w:rPr>
          <w:sz w:val="16"/>
        </w:rPr>
        <w:t xml:space="preserve">The Tellers believe that sustainability on the Earth has no relationship to what we do in space, but </w:t>
      </w:r>
      <w:r w:rsidRPr="00F52837">
        <w:rPr>
          <w:rStyle w:val="StyleUnderline"/>
          <w:highlight w:val="green"/>
        </w:rPr>
        <w:t>the same tech</w:t>
      </w:r>
      <w:r w:rsidRPr="00F52837">
        <w:rPr>
          <w:rStyle w:val="StyleUnderline"/>
        </w:rPr>
        <w:t xml:space="preserve">nologies </w:t>
      </w:r>
      <w:r w:rsidRPr="00F52837">
        <w:rPr>
          <w:rStyle w:val="StyleUnderline"/>
          <w:highlight w:val="green"/>
        </w:rPr>
        <w:t>that enable</w:t>
      </w:r>
      <w:r w:rsidRPr="00F52837">
        <w:rPr>
          <w:rStyle w:val="StyleUnderline"/>
        </w:rPr>
        <w:t xml:space="preserve"> deep </w:t>
      </w:r>
      <w:r w:rsidRPr="00F52837">
        <w:rPr>
          <w:rStyle w:val="StyleUnderline"/>
          <w:highlight w:val="green"/>
        </w:rPr>
        <w:t>space settlement will</w:t>
      </w:r>
      <w:r w:rsidRPr="00F52837">
        <w:rPr>
          <w:rStyle w:val="StyleUnderline"/>
        </w:rPr>
        <w:t xml:space="preserve"> have a profound </w:t>
      </w:r>
      <w:r w:rsidRPr="00F52837">
        <w:rPr>
          <w:rStyle w:val="StyleUnderline"/>
          <w:highlight w:val="green"/>
        </w:rPr>
        <w:t>impact</w:t>
      </w:r>
      <w:r w:rsidRPr="00F52837">
        <w:rPr>
          <w:rStyle w:val="StyleUnderline"/>
        </w:rPr>
        <w:t xml:space="preserve"> on </w:t>
      </w:r>
      <w:r w:rsidRPr="00F52837">
        <w:rPr>
          <w:rStyle w:val="StyleUnderline"/>
          <w:highlight w:val="green"/>
        </w:rPr>
        <w:t>terrestrial sustainability</w:t>
      </w:r>
      <w:r w:rsidRPr="00F52837">
        <w:rPr>
          <w:sz w:val="16"/>
        </w:rPr>
        <w:t>. The Tellers write, “We haven’t even colonized the Sahara desert, the bottom of the oceans… because it makes no economic sense.” This may be true, but</w:t>
      </w:r>
      <w:r w:rsidRPr="00F52837">
        <w:rPr>
          <w:rStyle w:val="StyleUnderline"/>
        </w:rPr>
        <w:t xml:space="preserve"> it</w:t>
      </w:r>
      <w:r w:rsidRPr="00F52837">
        <w:rPr>
          <w:sz w:val="16"/>
        </w:rPr>
        <w:t xml:space="preserve"> also </w:t>
      </w:r>
      <w:r w:rsidRPr="00F52837">
        <w:rPr>
          <w:rStyle w:val="StyleUnderline"/>
        </w:rPr>
        <w:t xml:space="preserve">makes no sense to settle the Sahara </w:t>
      </w:r>
      <w:r w:rsidRPr="00F52837">
        <w:rPr>
          <w:sz w:val="16"/>
        </w:rPr>
        <w:t xml:space="preserve">desert, the bottom of the </w:t>
      </w:r>
      <w:r w:rsidRPr="00F52837">
        <w:rPr>
          <w:rStyle w:val="StyleUnderline"/>
        </w:rPr>
        <w:t>oceans, or Antarctica</w:t>
      </w:r>
      <w:r w:rsidRPr="00F52837">
        <w:rPr>
          <w:sz w:val="16"/>
        </w:rPr>
        <w:t xml:space="preserve"> </w:t>
      </w:r>
      <w:r w:rsidRPr="00F52837">
        <w:rPr>
          <w:rStyle w:val="StyleUnderline"/>
        </w:rPr>
        <w:t xml:space="preserve">since </w:t>
      </w:r>
      <w:r w:rsidRPr="00F52837">
        <w:rPr>
          <w:sz w:val="16"/>
        </w:rPr>
        <w:t xml:space="preserve">these locations are on the Earth, and </w:t>
      </w:r>
      <w:r w:rsidRPr="00F52837">
        <w:rPr>
          <w:rStyle w:val="Emphasis"/>
        </w:rPr>
        <w:t xml:space="preserve">humans living there will not increase the probability of species survival. </w:t>
      </w:r>
      <w:r w:rsidRPr="00F52837">
        <w:rPr>
          <w:sz w:val="16"/>
        </w:rPr>
        <w:t xml:space="preserve">Near-Earth free space settlements and lunar bases are just stepping stones to ones much further out that are quarantined from Earth by millions of kilometers of vacuum. Once the motivation of species survival is put front and center, it becomes clear that </w:t>
      </w:r>
      <w:r w:rsidRPr="00F52837">
        <w:rPr>
          <w:rStyle w:val="StyleUnderline"/>
        </w:rPr>
        <w:t>a settlement in low Earth orbit,</w:t>
      </w:r>
      <w:r w:rsidRPr="00F52837">
        <w:rPr>
          <w:sz w:val="16"/>
        </w:rPr>
        <w:t xml:space="preserve"> on the Moon, at L5, or on the Martian surface </w:t>
      </w:r>
      <w:r w:rsidRPr="00F52837">
        <w:rPr>
          <w:rStyle w:val="Emphasis"/>
        </w:rPr>
        <w:t>is not nearly sufficient</w:t>
      </w:r>
      <w:r w:rsidRPr="00F52837">
        <w:rPr>
          <w:sz w:val="16"/>
        </w:rPr>
        <w:t xml:space="preserve">. </w:t>
      </w:r>
      <w:r w:rsidRPr="00F52837">
        <w:rPr>
          <w:rStyle w:val="StyleUnderline"/>
        </w:rPr>
        <w:t xml:space="preserve">What is needed is a large set of thriving communities distributed throughout the solar system, and even ultimately in the Oort Cloud surrounding the solar system </w:t>
      </w:r>
      <w:r w:rsidRPr="00F52837">
        <w:rPr>
          <w:sz w:val="16"/>
        </w:rPr>
        <w:t xml:space="preserve">proper. This vision is not a small thing. </w:t>
      </w:r>
      <w:r w:rsidRPr="00F52837">
        <w:rPr>
          <w:rStyle w:val="StyleUnderline"/>
        </w:rPr>
        <w:t>It will be the work of many generations</w:t>
      </w:r>
      <w:r w:rsidRPr="00F52837">
        <w:rPr>
          <w:sz w:val="16"/>
        </w:rPr>
        <w:t xml:space="preserve">, just as was the settling of the New World or, even earlier in history, the human diaspora out of Africa along the Asian coast to Australia and beyond. The Tellers believe that sustainability on the Earth has no relationship to what we do in space, but the same technologies that enable deep space settlement will have a profound impact on terrestrial sustainability. </w:t>
      </w:r>
      <w:r w:rsidRPr="00F52837">
        <w:rPr>
          <w:rStyle w:val="StyleUnderline"/>
        </w:rPr>
        <w:t>Space settlements, of necessity, push the limits of food production per square meter and per liter of wate</w:t>
      </w:r>
      <w:r w:rsidRPr="00F52837">
        <w:rPr>
          <w:sz w:val="16"/>
        </w:rPr>
        <w:t xml:space="preserve">r. Space settlement </w:t>
      </w:r>
      <w:r w:rsidRPr="00F52837">
        <w:rPr>
          <w:rStyle w:val="Emphasis"/>
        </w:rPr>
        <w:t>agricultural methods can also be applied to growing food in parched California or in vertical farms in crowded urban areas</w:t>
      </w:r>
      <w:r w:rsidRPr="00F52837">
        <w:rPr>
          <w:sz w:val="16"/>
        </w:rPr>
        <w:t xml:space="preserve">. </w:t>
      </w:r>
      <w:r w:rsidRPr="00F52837">
        <w:rPr>
          <w:rStyle w:val="StyleUnderline"/>
        </w:rPr>
        <w:t xml:space="preserve">Space </w:t>
      </w:r>
      <w:r w:rsidRPr="00F52837">
        <w:rPr>
          <w:rStyle w:val="StyleUnderline"/>
          <w:highlight w:val="green"/>
        </w:rPr>
        <w:t>settlements require</w:t>
      </w:r>
      <w:r w:rsidRPr="00F52837">
        <w:rPr>
          <w:rStyle w:val="StyleUnderline"/>
        </w:rPr>
        <w:t xml:space="preserve"> humans and technology to co-exist in close proximit</w:t>
      </w:r>
      <w:r w:rsidRPr="00F52837">
        <w:rPr>
          <w:sz w:val="16"/>
        </w:rPr>
        <w:t xml:space="preserve">y. This implies </w:t>
      </w:r>
      <w:r w:rsidRPr="00F52837">
        <w:rPr>
          <w:rStyle w:val="Emphasis"/>
        </w:rPr>
        <w:t xml:space="preserve">an absolute </w:t>
      </w:r>
      <w:r w:rsidRPr="00F52837">
        <w:rPr>
          <w:rStyle w:val="Emphasis"/>
          <w:highlight w:val="green"/>
        </w:rPr>
        <w:t>minimization of pollution</w:t>
      </w:r>
      <w:r w:rsidRPr="00F52837">
        <w:rPr>
          <w:sz w:val="16"/>
        </w:rPr>
        <w:t xml:space="preserve"> </w:t>
      </w:r>
      <w:r w:rsidRPr="00F52837">
        <w:rPr>
          <w:rStyle w:val="StyleUnderline"/>
        </w:rPr>
        <w:t>and sustained recycling of all waste</w:t>
      </w:r>
      <w:r w:rsidRPr="00F52837">
        <w:rPr>
          <w:sz w:val="16"/>
        </w:rPr>
        <w:t xml:space="preserve">. Such </w:t>
      </w:r>
      <w:r w:rsidRPr="00F52837">
        <w:rPr>
          <w:rStyle w:val="StyleUnderline"/>
        </w:rPr>
        <w:t xml:space="preserve">technologies seem </w:t>
      </w:r>
      <w:r w:rsidRPr="00F52837">
        <w:rPr>
          <w:rStyle w:val="StyleUnderline"/>
          <w:highlight w:val="green"/>
        </w:rPr>
        <w:t>highly applicable to sustainability on Earth</w:t>
      </w:r>
      <w:r w:rsidRPr="00F52837">
        <w:rPr>
          <w:rStyle w:val="StyleUnderline"/>
        </w:rPr>
        <w:t xml:space="preserve"> as well</w:t>
      </w:r>
      <w:r w:rsidRPr="00F52837">
        <w:rPr>
          <w:sz w:val="16"/>
        </w:rPr>
        <w:t xml:space="preserve">. We will need to provide the best possible medical care for remote space settlements, which will be far from hospitals on Earth. The technologies that make such medicine effective—“tricorders”, </w:t>
      </w:r>
      <w:r w:rsidRPr="00F52837">
        <w:rPr>
          <w:rStyle w:val="Emphasis"/>
          <w:highlight w:val="green"/>
        </w:rPr>
        <w:t>telemedicine</w:t>
      </w:r>
      <w:r w:rsidRPr="00F52837">
        <w:rPr>
          <w:sz w:val="16"/>
        </w:rPr>
        <w:t>, and so on—</w:t>
      </w:r>
      <w:r w:rsidRPr="00F52837">
        <w:rPr>
          <w:rStyle w:val="StyleUnderline"/>
          <w:highlight w:val="green"/>
        </w:rPr>
        <w:t>can</w:t>
      </w:r>
      <w:r w:rsidRPr="00F52837">
        <w:rPr>
          <w:rStyle w:val="StyleUnderline"/>
        </w:rPr>
        <w:t xml:space="preserve"> also </w:t>
      </w:r>
      <w:r w:rsidRPr="00F52837">
        <w:rPr>
          <w:rStyle w:val="StyleUnderline"/>
          <w:highlight w:val="green"/>
        </w:rPr>
        <w:t>bring medical care to</w:t>
      </w:r>
      <w:r w:rsidRPr="00F52837">
        <w:rPr>
          <w:rStyle w:val="StyleUnderline"/>
        </w:rPr>
        <w:t xml:space="preserve"> underdeveloped and </w:t>
      </w:r>
      <w:r w:rsidRPr="00F52837">
        <w:rPr>
          <w:rStyle w:val="StyleUnderline"/>
          <w:highlight w:val="green"/>
        </w:rPr>
        <w:t>underserved areas</w:t>
      </w:r>
      <w:r w:rsidRPr="00F52837">
        <w:rPr>
          <w:rStyle w:val="StyleUnderline"/>
        </w:rPr>
        <w:t xml:space="preserve"> of the Earth. </w:t>
      </w:r>
      <w:r w:rsidRPr="00F52837">
        <w:rPr>
          <w:sz w:val="16"/>
        </w:rPr>
        <w:t xml:space="preserve">The Tellers raise the specter of “winter-over syndrome” in the Antarctic, writing that “living on Mars would be way, way more miserable than living in Antarctica,” and concluding, “Nobody wants to live there.” Although it is clear that the Tellers will not be going, the </w:t>
      </w:r>
      <w:r w:rsidRPr="00F52837">
        <w:rPr>
          <w:rStyle w:val="StyleUnderline"/>
        </w:rPr>
        <w:t>large numbers who signed up for Mars One’s</w:t>
      </w:r>
      <w:r w:rsidRPr="00F52837">
        <w:rPr>
          <w:sz w:val="16"/>
        </w:rPr>
        <w:t xml:space="preserve"> sketchy settlement </w:t>
      </w:r>
      <w:r w:rsidRPr="00F52837">
        <w:rPr>
          <w:rStyle w:val="StyleUnderline"/>
        </w:rPr>
        <w:t>plans suggest that a lot of people do want to live on Mars</w:t>
      </w:r>
      <w:r w:rsidRPr="00F52837">
        <w:rPr>
          <w:sz w:val="16"/>
        </w:rPr>
        <w:t xml:space="preserve">. </w:t>
      </w:r>
      <w:r w:rsidRPr="00F52837">
        <w:rPr>
          <w:rStyle w:val="StyleUnderline"/>
        </w:rPr>
        <w:t>There are real challenges</w:t>
      </w:r>
      <w:r w:rsidRPr="00F52837">
        <w:rPr>
          <w:sz w:val="16"/>
        </w:rPr>
        <w:t xml:space="preserve"> to constructing space settlements, </w:t>
      </w:r>
      <w:r w:rsidRPr="00F52837">
        <w:rPr>
          <w:rStyle w:val="StyleUnderline"/>
        </w:rPr>
        <w:t>but current Antarctic bases are not true settlements</w:t>
      </w:r>
      <w:r w:rsidRPr="00F52837">
        <w:rPr>
          <w:sz w:val="16"/>
        </w:rPr>
        <w:t xml:space="preserve">. Nobody lives there with their families, with the exception of the coastal Esperanza Base, where about ten families routinely winter over. </w:t>
      </w:r>
      <w:r w:rsidRPr="00F52837">
        <w:rPr>
          <w:rStyle w:val="StyleUnderline"/>
        </w:rPr>
        <w:t xml:space="preserve">No real effort is made to create any kind of human environment that is comfortable </w:t>
      </w:r>
      <w:r w:rsidRPr="00F52837">
        <w:rPr>
          <w:sz w:val="16"/>
        </w:rPr>
        <w:t xml:space="preserve">over a long period of time. </w:t>
      </w:r>
      <w:r w:rsidRPr="00F52837">
        <w:rPr>
          <w:rStyle w:val="StyleUnderline"/>
        </w:rPr>
        <w:t>Conditions in Antarctica might be better compared to living in a campground than a self-sustaining settlement.</w:t>
      </w:r>
      <w:r w:rsidRPr="00F52837">
        <w:rPr>
          <w:sz w:val="16"/>
        </w:rPr>
        <w:t xml:space="preserve"> Additionally, </w:t>
      </w:r>
      <w:r w:rsidRPr="00F52837">
        <w:rPr>
          <w:rStyle w:val="StyleUnderline"/>
        </w:rPr>
        <w:t>the current Antarctic Treaty</w:t>
      </w:r>
      <w:r w:rsidRPr="00F52837">
        <w:rPr>
          <w:sz w:val="16"/>
        </w:rPr>
        <w:t xml:space="preserve"> essentially </w:t>
      </w:r>
      <w:r w:rsidRPr="00F52837">
        <w:rPr>
          <w:rStyle w:val="Emphasis"/>
        </w:rPr>
        <w:t>prevents any extraction or use of the natural resources</w:t>
      </w:r>
      <w:r w:rsidRPr="00F52837">
        <w:rPr>
          <w:sz w:val="16"/>
        </w:rPr>
        <w:t xml:space="preserve"> found there, thus </w:t>
      </w:r>
      <w:r w:rsidRPr="00F52837">
        <w:rPr>
          <w:rStyle w:val="StyleUnderline"/>
        </w:rPr>
        <w:t>making economically independent settlements infeasible</w:t>
      </w:r>
      <w:r w:rsidRPr="00F52837">
        <w:rPr>
          <w:sz w:val="16"/>
        </w:rPr>
        <w:t xml:space="preserve">. The Tellers think that, from an economic perspective, “Mars has nothing to offer in return.” Here, at least in the short run, they have a point. Let us not shy from the truth. </w:t>
      </w:r>
      <w:r w:rsidRPr="00F52837">
        <w:rPr>
          <w:rStyle w:val="StyleUnderline"/>
        </w:rPr>
        <w:t>Conditions in the early settlements</w:t>
      </w:r>
      <w:r w:rsidRPr="00F52837">
        <w:rPr>
          <w:sz w:val="16"/>
        </w:rPr>
        <w:t xml:space="preserve"> in the New </w:t>
      </w:r>
      <w:r w:rsidRPr="00F52837">
        <w:rPr>
          <w:rStyle w:val="StyleUnderline"/>
        </w:rPr>
        <w:t>World were difficult at best</w:t>
      </w:r>
      <w:r w:rsidRPr="00F52837">
        <w:rPr>
          <w:sz w:val="16"/>
        </w:rPr>
        <w:t xml:space="preserve">, and the casualty rate was high. </w:t>
      </w:r>
      <w:r w:rsidRPr="00F52837">
        <w:rPr>
          <w:rStyle w:val="StyleUnderline"/>
        </w:rPr>
        <w:t>We should expect the same to hold true for early space settlements</w:t>
      </w:r>
      <w:r w:rsidRPr="00F52837">
        <w:rPr>
          <w:sz w:val="16"/>
        </w:rPr>
        <w:t xml:space="preserve">. However, </w:t>
      </w:r>
      <w:r w:rsidRPr="00F52837">
        <w:rPr>
          <w:rStyle w:val="Emphasis"/>
        </w:rPr>
        <w:t>Jamestown and Plymouth gave rise to vast cities and a tamed landscape on a scale of hundreds of years.</w:t>
      </w:r>
      <w:r w:rsidRPr="00F52837">
        <w:rPr>
          <w:sz w:val="16"/>
        </w:rPr>
        <w:t xml:space="preserve"> </w:t>
      </w:r>
      <w:r w:rsidRPr="00F52837">
        <w:rPr>
          <w:rStyle w:val="StyleUnderline"/>
        </w:rPr>
        <w:t>We now bring to the table technological means that would seem magical to the Jamestown settlers</w:t>
      </w:r>
      <w:r w:rsidRPr="00F52837">
        <w:rPr>
          <w:sz w:val="16"/>
        </w:rPr>
        <w:t xml:space="preserve">. Even as difficult an environment as the Moon can be developed and settled using technology that either exists currently or is an engineering project, as one book suggests. The Tellers think that, from an economic perspective, “Mars has nothing to offer in return.” Here, at least in the short run, they have a point. Although </w:t>
      </w:r>
      <w:r w:rsidRPr="00F52837">
        <w:rPr>
          <w:rStyle w:val="StyleUnderline"/>
        </w:rPr>
        <w:t>Mars may have more of the natural resources a settlement will need than</w:t>
      </w:r>
      <w:r w:rsidRPr="00F52837">
        <w:rPr>
          <w:sz w:val="16"/>
        </w:rPr>
        <w:t xml:space="preserve">, say, </w:t>
      </w:r>
      <w:r w:rsidRPr="00F52837">
        <w:rPr>
          <w:rStyle w:val="StyleUnderline"/>
        </w:rPr>
        <w:t>the Moon</w:t>
      </w:r>
      <w:r w:rsidRPr="00F52837">
        <w:rPr>
          <w:sz w:val="16"/>
        </w:rPr>
        <w:t xml:space="preserve">, it is at the bottom of a fairly steep gravity well and, for the time being, it is not likely that there will be many Mars-to-Earth exports. However, this is like looking at the resources of the New World via a keyhole, seeing a swamp, and reporting back that there is no point in going there. It is worth keeping in mind the example of “Seward’s Folly.” </w:t>
      </w:r>
      <w:r w:rsidRPr="00F52837">
        <w:rPr>
          <w:rStyle w:val="StyleUnderline"/>
        </w:rPr>
        <w:t xml:space="preserve">The </w:t>
      </w:r>
      <w:r w:rsidRPr="00F52837">
        <w:rPr>
          <w:rStyle w:val="StyleUnderline"/>
        </w:rPr>
        <w:lastRenderedPageBreak/>
        <w:t>purchase of Alaska from Russia was mocked</w:t>
      </w:r>
      <w:r w:rsidRPr="00F52837">
        <w:rPr>
          <w:sz w:val="16"/>
        </w:rPr>
        <w:t xml:space="preserve"> as “Seward’s icebox” and a “polar bear garden.” </w:t>
      </w:r>
      <w:r w:rsidRPr="00F52837">
        <w:rPr>
          <w:rStyle w:val="Emphasis"/>
        </w:rPr>
        <w:t>At the time, the oil and mineral riches of Alaska were undiscovered</w:t>
      </w:r>
      <w:r w:rsidRPr="00F52837">
        <w:rPr>
          <w:sz w:val="16"/>
        </w:rPr>
        <w:t xml:space="preserve"> and undreamt of. </w:t>
      </w:r>
      <w:r w:rsidRPr="00F52837">
        <w:rPr>
          <w:rStyle w:val="Emphasis"/>
        </w:rPr>
        <w:t>Space itself teems with valuable resources</w:t>
      </w:r>
      <w:r w:rsidRPr="00F52837">
        <w:rPr>
          <w:sz w:val="16"/>
        </w:rPr>
        <w:t xml:space="preserve">, including continuous and abundant solar energy and mineral wealth on a scale beyond imagination just in the near Earth asteroids. Just as the Tellers were dismissing space resources as irrelevant, the US Congress was laying the legal groundwork for asteroid and lunar mining with the passage of the Commercial Space Launch Competitiveness Act, signed by President Obama on November 23, 2015. The Tellers also seem unaware that their leadership at Google, Larry Page and Eric Schmidt, are investors in the asteroid mining firm Planetary Resources. The Tellers say that “we won’t survive [on Earth] unless we learn to live in a resource neutral way.” This statement assumes that that Earth is a closed system, </w:t>
      </w:r>
      <w:r w:rsidRPr="00200B15">
        <w:rPr>
          <w:sz w:val="16"/>
        </w:rPr>
        <w:t xml:space="preserve">which it is not. </w:t>
      </w:r>
      <w:r w:rsidRPr="00200B15">
        <w:rPr>
          <w:rStyle w:val="StyleUnderline"/>
        </w:rPr>
        <w:t>The Earth is flooded daily with vast amounts of solar energy that, if exploited</w:t>
      </w:r>
      <w:r w:rsidRPr="00200B15">
        <w:rPr>
          <w:sz w:val="16"/>
        </w:rPr>
        <w:t xml:space="preserve">, </w:t>
      </w:r>
      <w:r w:rsidRPr="00200B15">
        <w:rPr>
          <w:rStyle w:val="StyleUnderline"/>
        </w:rPr>
        <w:t>could power just about any civilization we wish to maintain</w:t>
      </w:r>
      <w:r w:rsidRPr="00200B15">
        <w:rPr>
          <w:sz w:val="16"/>
        </w:rPr>
        <w:t xml:space="preserve">. </w:t>
      </w:r>
      <w:r w:rsidRPr="00200B15">
        <w:rPr>
          <w:rStyle w:val="Emphasis"/>
        </w:rPr>
        <w:t xml:space="preserve">There is </w:t>
      </w:r>
      <w:r w:rsidRPr="00F52837">
        <w:rPr>
          <w:rStyle w:val="Emphasis"/>
          <w:highlight w:val="green"/>
        </w:rPr>
        <w:t>no technical limitation to providing continuous, carbon-free power from space</w:t>
      </w:r>
      <w:r w:rsidRPr="00F52837">
        <w:rPr>
          <w:rStyle w:val="Emphasis"/>
        </w:rPr>
        <w:t xml:space="preserve"> solar power satellites beaming power back to the surface of the Earth anywhere it might be needed</w:t>
      </w:r>
      <w:r w:rsidRPr="00F52837">
        <w:rPr>
          <w:sz w:val="16"/>
        </w:rPr>
        <w:t xml:space="preserve">. </w:t>
      </w:r>
      <w:r w:rsidRPr="00F52837">
        <w:rPr>
          <w:rStyle w:val="StyleUnderline"/>
        </w:rPr>
        <w:t>The main opposition to this idea derives from an unwillingness to consider centralized power systems on</w:t>
      </w:r>
      <w:r w:rsidRPr="00F52837">
        <w:rPr>
          <w:sz w:val="16"/>
        </w:rPr>
        <w:t xml:space="preserve"> </w:t>
      </w:r>
      <w:r w:rsidRPr="00F52837">
        <w:rPr>
          <w:rStyle w:val="Emphasis"/>
        </w:rPr>
        <w:t>ideological grounds</w:t>
      </w:r>
      <w:r w:rsidRPr="00F52837">
        <w:rPr>
          <w:sz w:val="16"/>
        </w:rPr>
        <w:t xml:space="preserve">, combined with the unexpected reality of very cheap natural gas today. </w:t>
      </w:r>
      <w:r w:rsidRPr="00F52837">
        <w:rPr>
          <w:rStyle w:val="StyleUnderline"/>
        </w:rPr>
        <w:t xml:space="preserve">Even the most conservative consideration of near-Earth asteroid resources suggests that </w:t>
      </w:r>
      <w:r w:rsidRPr="00F52837">
        <w:rPr>
          <w:rStyle w:val="Emphasis"/>
        </w:rPr>
        <w:t xml:space="preserve">there is no reason to view the Earth as a closed system to which nothing can be added. </w:t>
      </w:r>
    </w:p>
    <w:p w14:paraId="3935B83E" w14:textId="13EFBB6C" w:rsidR="00111910" w:rsidRPr="00AB6ECA" w:rsidRDefault="00111910" w:rsidP="00111910">
      <w:pPr>
        <w:pStyle w:val="Heading4"/>
        <w:rPr>
          <w:rFonts w:cs="Arial"/>
        </w:rPr>
      </w:pPr>
      <w:r w:rsidRPr="00AB6ECA">
        <w:rPr>
          <w:rFonts w:cs="Arial"/>
        </w:rPr>
        <w:t xml:space="preserve">Financialization </w:t>
      </w:r>
      <w:r>
        <w:rPr>
          <w:rFonts w:cs="Arial"/>
        </w:rPr>
        <w:t xml:space="preserve">and bio-capitalism </w:t>
      </w:r>
      <w:r w:rsidRPr="00AB6ECA">
        <w:rPr>
          <w:rFonts w:cs="Arial"/>
        </w:rPr>
        <w:t>empirically denied</w:t>
      </w:r>
      <w:r>
        <w:rPr>
          <w:rFonts w:cs="Arial"/>
        </w:rPr>
        <w:t>---prefer long term studies.</w:t>
      </w:r>
    </w:p>
    <w:p w14:paraId="5CEA06A0" w14:textId="77777777" w:rsidR="00111910" w:rsidRPr="00161CE3" w:rsidRDefault="00111910" w:rsidP="00111910">
      <w:r w:rsidRPr="004A3B8D">
        <w:rPr>
          <w:b/>
        </w:rPr>
        <w:t>Kaplan 17</w:t>
      </w:r>
      <w:r w:rsidRPr="00161CE3">
        <w:t xml:space="preserve"> [Steven N., Neubauer Family Professor of Entrepreneurship and Finance at the University of Chicago Booth School of Business, “Are U.S. Companies Too Short-Term Oriented? Some Thoughts,” May 2017, </w:t>
      </w:r>
      <w:hyperlink r:id="rId32" w:history="1">
        <w:r w:rsidRPr="005177CD">
          <w:rPr>
            <w:rStyle w:val="Hyperlink"/>
          </w:rPr>
          <w:t>https://papers.ssrn.com/sol3/papers.cfm?abstract_id=2972117</w:t>
        </w:r>
      </w:hyperlink>
      <w:r>
        <w:t>]</w:t>
      </w:r>
    </w:p>
    <w:p w14:paraId="63A41159" w14:textId="77777777" w:rsidR="00F63251" w:rsidRDefault="00111910" w:rsidP="00111910">
      <w:pPr>
        <w:rPr>
          <w:u w:val="single"/>
        </w:rPr>
      </w:pPr>
      <w:r w:rsidRPr="00161CE3">
        <w:rPr>
          <w:sz w:val="16"/>
        </w:rPr>
        <w:t xml:space="preserve">U.S. </w:t>
      </w:r>
      <w:r w:rsidRPr="00C80102">
        <w:rPr>
          <w:highlight w:val="green"/>
          <w:u w:val="single"/>
        </w:rPr>
        <w:t>companies are</w:t>
      </w:r>
      <w:r w:rsidRPr="00161CE3">
        <w:rPr>
          <w:u w:val="single"/>
        </w:rPr>
        <w:t xml:space="preserve"> frequently </w:t>
      </w:r>
      <w:r w:rsidRPr="00C80102">
        <w:rPr>
          <w:highlight w:val="green"/>
          <w:u w:val="single"/>
        </w:rPr>
        <w:t>criticized for focusing</w:t>
      </w:r>
      <w:r w:rsidRPr="00161CE3">
        <w:rPr>
          <w:u w:val="single"/>
        </w:rPr>
        <w:t xml:space="preserve"> too much </w:t>
      </w:r>
      <w:r w:rsidRPr="00C80102">
        <w:rPr>
          <w:highlight w:val="green"/>
          <w:u w:val="single"/>
        </w:rPr>
        <w:t>on the short run</w:t>
      </w:r>
      <w:r w:rsidRPr="00161CE3">
        <w:rPr>
          <w:sz w:val="16"/>
        </w:rPr>
        <w:t xml:space="preserve"> and not enough on the long run. For example, Laurence </w:t>
      </w:r>
      <w:r w:rsidRPr="00161CE3">
        <w:rPr>
          <w:u w:val="single"/>
        </w:rPr>
        <w:t>Fink</w:t>
      </w:r>
      <w:r w:rsidRPr="00161CE3">
        <w:rPr>
          <w:sz w:val="16"/>
        </w:rPr>
        <w:t xml:space="preserve">, the CEO of BlackRock, one of the largest money managers, </w:t>
      </w:r>
      <w:r w:rsidRPr="00161CE3">
        <w:rPr>
          <w:u w:val="single"/>
        </w:rPr>
        <w:t>wrote</w:t>
      </w:r>
      <w:r w:rsidRPr="00161CE3">
        <w:rPr>
          <w:sz w:val="16"/>
        </w:rPr>
        <w:t xml:space="preserve"> that “the effects of the short-termist phenomenon are troubling . . . more and more </w:t>
      </w:r>
      <w:r w:rsidRPr="00C80102">
        <w:rPr>
          <w:highlight w:val="green"/>
          <w:u w:val="single"/>
        </w:rPr>
        <w:t>corporate leaders</w:t>
      </w:r>
      <w:r w:rsidRPr="00161CE3">
        <w:rPr>
          <w:u w:val="single"/>
        </w:rPr>
        <w:t xml:space="preserve"> have responded with actions that can </w:t>
      </w:r>
      <w:r w:rsidRPr="00C80102">
        <w:rPr>
          <w:highlight w:val="green"/>
          <w:u w:val="single"/>
        </w:rPr>
        <w:t>deliver</w:t>
      </w:r>
      <w:r w:rsidRPr="00161CE3">
        <w:rPr>
          <w:u w:val="single"/>
        </w:rPr>
        <w:t xml:space="preserve"> immediate </w:t>
      </w:r>
      <w:r w:rsidRPr="00C80102">
        <w:rPr>
          <w:highlight w:val="green"/>
          <w:u w:val="single"/>
        </w:rPr>
        <w:t xml:space="preserve">returns </w:t>
      </w:r>
      <w:r w:rsidRPr="00161CE3">
        <w:rPr>
          <w:u w:val="single"/>
        </w:rPr>
        <w:t xml:space="preserve">to shareholders, such as buybacks or dividend increases, </w:t>
      </w:r>
      <w:r w:rsidRPr="00C80102">
        <w:rPr>
          <w:highlight w:val="green"/>
          <w:u w:val="single"/>
        </w:rPr>
        <w:t xml:space="preserve">while underinvesting </w:t>
      </w:r>
      <w:r w:rsidRPr="00161CE3">
        <w:rPr>
          <w:u w:val="single"/>
        </w:rPr>
        <w:t>in</w:t>
      </w:r>
      <w:r w:rsidRPr="00161CE3">
        <w:rPr>
          <w:sz w:val="16"/>
        </w:rPr>
        <w:t xml:space="preserve"> innovation, skilled workforces or </w:t>
      </w:r>
      <w:r w:rsidRPr="00161CE3">
        <w:rPr>
          <w:u w:val="single"/>
        </w:rPr>
        <w:t>essential capital expenditures necessary to sustain long-term growth</w:t>
      </w:r>
      <w:r w:rsidRPr="00161CE3">
        <w:rPr>
          <w:sz w:val="16"/>
        </w:rPr>
        <w:t>.”1 The Report of the Commission on Inclusive Prosperity (co-chaired by Larry Summers) similarly weighed in, “An additional reason for the absence of inclusive prosperity is the changing nature of corporate behavior. Business leaders, government officials and academics have pointed out that corporations have shifted their traditional focus on long-term profit maximization to maximizing short-term stock-market valuations. One reason that economists have advanced for this transition to corporate short- termism is the overwhelming shift to stock-market-based compensation for CEOs and other highly compensated executives at publicly traded corporations.”2</w:t>
      </w:r>
      <w:r>
        <w:rPr>
          <w:sz w:val="16"/>
        </w:rPr>
        <w:t xml:space="preserve"> </w:t>
      </w:r>
      <w:r w:rsidRPr="00161CE3">
        <w:rPr>
          <w:sz w:val="16"/>
        </w:rPr>
        <w:t xml:space="preserve">In other words, these </w:t>
      </w:r>
      <w:r w:rsidRPr="00161CE3">
        <w:rPr>
          <w:u w:val="single"/>
        </w:rPr>
        <w:t>critics argue that US companies as a group destroy value by not investing for the long run</w:t>
      </w:r>
      <w:r w:rsidRPr="00161CE3">
        <w:rPr>
          <w:sz w:val="16"/>
        </w:rPr>
        <w:t xml:space="preserve">. More formally, the short-term argument can be summarized as follows. U.S companies as a group underinvest in capital expenditures as well as research and development. According to the argument, this benefits the companies in the short- term, but harms the companies in the long run where the short-term is usually defined as the current quarter or, perhaps, current year or two, while the long-term would be more than five years out. </w:t>
      </w:r>
      <w:r w:rsidRPr="00161CE3">
        <w:rPr>
          <w:u w:val="single"/>
        </w:rPr>
        <w:t>Poor corporate governance and overly generous pay plans for CEOs that reward short-term behavior are often cited as accomplices to short-termism</w:t>
      </w:r>
      <w:r w:rsidRPr="00161CE3">
        <w:rPr>
          <w:sz w:val="16"/>
        </w:rPr>
        <w:t>.3</w:t>
      </w:r>
      <w:r>
        <w:rPr>
          <w:sz w:val="16"/>
        </w:rPr>
        <w:t xml:space="preserve"> </w:t>
      </w:r>
      <w:r w:rsidRPr="00161CE3">
        <w:rPr>
          <w:sz w:val="16"/>
        </w:rPr>
        <w:t xml:space="preserve">The </w:t>
      </w:r>
      <w:r w:rsidRPr="00161CE3">
        <w:rPr>
          <w:u w:val="single"/>
        </w:rPr>
        <w:t>critics</w:t>
      </w:r>
      <w:r w:rsidRPr="00161CE3">
        <w:rPr>
          <w:sz w:val="16"/>
        </w:rPr>
        <w:t xml:space="preserve"> also point to empirical evidence to support their positions. For example, Graham et al. (2005) survey 401 financial executives and find that 78 percent would sacrifice long-term value to smooth earnings. Others</w:t>
      </w:r>
      <w:r w:rsidRPr="00161CE3">
        <w:rPr>
          <w:u w:val="single"/>
        </w:rPr>
        <w:t xml:space="preserve"> point to corporate dividends and buybacks</w:t>
      </w:r>
      <w:r w:rsidRPr="00161CE3">
        <w:rPr>
          <w:sz w:val="16"/>
        </w:rPr>
        <w:t>. Lazonick (2014) shows that S&amp;P 500 companies paid out over 90% of their net income in dividends and share repurchases, leaving little available for investment in the long-term. Lazonick and others contend that companies buy back their own stock to boost their share prices in the short run, regardless of the long-term impact.</w:t>
      </w:r>
      <w:r>
        <w:rPr>
          <w:sz w:val="16"/>
        </w:rPr>
        <w:t xml:space="preserve"> </w:t>
      </w:r>
      <w:r w:rsidRPr="00161CE3">
        <w:rPr>
          <w:u w:val="single"/>
        </w:rPr>
        <w:t xml:space="preserve">These </w:t>
      </w:r>
      <w:r w:rsidRPr="00C80102">
        <w:rPr>
          <w:highlight w:val="green"/>
          <w:u w:val="single"/>
        </w:rPr>
        <w:t>criticisms</w:t>
      </w:r>
      <w:r w:rsidRPr="00161CE3">
        <w:rPr>
          <w:u w:val="single"/>
        </w:rPr>
        <w:t xml:space="preserve">, however, </w:t>
      </w:r>
      <w:r w:rsidRPr="00C80102">
        <w:rPr>
          <w:highlight w:val="green"/>
          <w:u w:val="single"/>
        </w:rPr>
        <w:t>are not new</w:t>
      </w:r>
      <w:r w:rsidRPr="00161CE3">
        <w:rPr>
          <w:u w:val="single"/>
        </w:rPr>
        <w:t>. They have been raised</w:t>
      </w:r>
      <w:r w:rsidRPr="00161CE3">
        <w:rPr>
          <w:sz w:val="16"/>
        </w:rPr>
        <w:t xml:space="preserve">, prominently, in some form or another </w:t>
      </w:r>
      <w:r w:rsidRPr="00161CE3">
        <w:rPr>
          <w:u w:val="single"/>
        </w:rPr>
        <w:t>since the late 1970s</w:t>
      </w:r>
      <w:r w:rsidRPr="00161CE3">
        <w:rPr>
          <w:sz w:val="16"/>
        </w:rPr>
        <w:t xml:space="preserve">. In this paper, I present those historical criticisms. I then consider the implications of sustained short-termism for corporate profits, venture capital investment and returns, private equity investment and returns, and corporate valuations. In fact, </w:t>
      </w:r>
      <w:r w:rsidRPr="00C80102">
        <w:rPr>
          <w:highlight w:val="green"/>
          <w:u w:val="single"/>
        </w:rPr>
        <w:t xml:space="preserve">there is </w:t>
      </w:r>
      <w:r w:rsidRPr="00C80102">
        <w:rPr>
          <w:b/>
          <w:iCs/>
          <w:highlight w:val="green"/>
          <w:u w:val="single"/>
          <w:bdr w:val="single" w:sz="8" w:space="0" w:color="auto" w:frame="1"/>
        </w:rPr>
        <w:t>very little long-term evidence</w:t>
      </w:r>
      <w:r w:rsidRPr="00161CE3">
        <w:rPr>
          <w:u w:val="single"/>
        </w:rPr>
        <w:t xml:space="preserve"> that is </w:t>
      </w:r>
      <w:r w:rsidRPr="00C80102">
        <w:rPr>
          <w:highlight w:val="green"/>
          <w:u w:val="single"/>
        </w:rPr>
        <w:t>consistent with</w:t>
      </w:r>
      <w:r w:rsidRPr="00161CE3">
        <w:rPr>
          <w:u w:val="single"/>
        </w:rPr>
        <w:t xml:space="preserve"> </w:t>
      </w:r>
      <w:r w:rsidRPr="00161CE3">
        <w:rPr>
          <w:u w:val="single"/>
        </w:rPr>
        <w:lastRenderedPageBreak/>
        <w:t xml:space="preserve">the </w:t>
      </w:r>
      <w:r w:rsidRPr="00C80102">
        <w:rPr>
          <w:highlight w:val="green"/>
          <w:u w:val="single"/>
        </w:rPr>
        <w:t>predictions of</w:t>
      </w:r>
      <w:r w:rsidRPr="00161CE3">
        <w:rPr>
          <w:u w:val="single"/>
        </w:rPr>
        <w:t xml:space="preserve"> the short-term </w:t>
      </w:r>
      <w:r w:rsidRPr="00C80102">
        <w:rPr>
          <w:highlight w:val="green"/>
          <w:u w:val="single"/>
        </w:rPr>
        <w:t>critics</w:t>
      </w:r>
      <w:r w:rsidRPr="00161CE3">
        <w:rPr>
          <w:u w:val="single"/>
        </w:rPr>
        <w:t>.4</w:t>
      </w:r>
      <w:r>
        <w:rPr>
          <w:u w:val="single"/>
        </w:rPr>
        <w:t xml:space="preserve"> </w:t>
      </w:r>
      <w:r w:rsidRPr="00161CE3">
        <w:rPr>
          <w:sz w:val="16"/>
        </w:rPr>
        <w:t>1. Some Short-termist History</w:t>
      </w:r>
      <w:r>
        <w:rPr>
          <w:sz w:val="16"/>
        </w:rPr>
        <w:t xml:space="preserve"> </w:t>
      </w:r>
      <w:r w:rsidRPr="00161CE3">
        <w:rPr>
          <w:sz w:val="16"/>
        </w:rPr>
        <w:t>The criticism that US companies are plagued by short-termism and poor governance has a long history. In 1980, Harvard Business School’s Robert H. Hayes and William J. Abernathy wrote an influential article criticizing American companies for being too short-term oriented:</w:t>
      </w:r>
      <w:r>
        <w:rPr>
          <w:sz w:val="16"/>
        </w:rPr>
        <w:t xml:space="preserve"> </w:t>
      </w:r>
      <w:r w:rsidRPr="00161CE3">
        <w:rPr>
          <w:sz w:val="16"/>
        </w:rPr>
        <w:t>“By their preference for servicing existing markets rather than creating new ones and by their devotion to short-term returns and management by the numbers, many of them have effectively forsworn long-term technological superiority as a competitive weapon. In consequence, they have abdicated their strategic responsibilities.”</w:t>
      </w:r>
      <w:r>
        <w:rPr>
          <w:sz w:val="16"/>
        </w:rPr>
        <w:t xml:space="preserve"> </w:t>
      </w:r>
      <w:r w:rsidRPr="00161CE3">
        <w:rPr>
          <w:sz w:val="16"/>
        </w:rPr>
        <w:t>Similarly, Marty Lipton wrote in 1979:</w:t>
      </w:r>
      <w:r>
        <w:rPr>
          <w:sz w:val="16"/>
        </w:rPr>
        <w:t xml:space="preserve"> </w:t>
      </w:r>
      <w:r w:rsidRPr="00161CE3">
        <w:rPr>
          <w:sz w:val="16"/>
        </w:rPr>
        <w:t>“It would not be unfair to pose the policy issue as: Whether the long-term interests of the nation’s corporate system and economy should be jeopardized in order to benefit speculators interested . . . only in a quick profit . . . ?”</w:t>
      </w:r>
      <w:r>
        <w:rPr>
          <w:sz w:val="16"/>
        </w:rPr>
        <w:t xml:space="preserve"> </w:t>
      </w:r>
      <w:r w:rsidRPr="00161CE3">
        <w:rPr>
          <w:sz w:val="16"/>
        </w:rPr>
        <w:t>In 1992, Harvard’s Michael E. Porter repeated the argument:</w:t>
      </w:r>
      <w:r>
        <w:rPr>
          <w:sz w:val="16"/>
        </w:rPr>
        <w:t xml:space="preserve"> </w:t>
      </w:r>
      <w:r w:rsidRPr="00161CE3">
        <w:rPr>
          <w:sz w:val="16"/>
        </w:rPr>
        <w:t>“The U.S. system of allocating investment capital is failing, putting American companies at a serious disadvantage and threatening the long-term growth of the nation's economy… Many American companies invest too little, particularly in those intangible assets and capabilities required for competitiveness – R&amp;D, employee training and skills development … The U.S. system, first and foremost advances the goals of shareholders at the expense of the long-term performance of American companies. In global competition, where investment increasingly determines a company's capacity to upgrade and innovate, the U.S. system does not measure up.”</w:t>
      </w:r>
      <w:r>
        <w:rPr>
          <w:sz w:val="16"/>
        </w:rPr>
        <w:t xml:space="preserve"> </w:t>
      </w:r>
      <w:r w:rsidRPr="00161CE3">
        <w:rPr>
          <w:sz w:val="16"/>
        </w:rPr>
        <w:t>And the short-term argument is being repeated today by the likes of Laurence Fink and Larry Summers. While some, like Fink, focus on public companies, the arguments of Abernathy and Hayes, Porter, Summers refer to the overall U.S. economy.</w:t>
      </w:r>
      <w:r>
        <w:rPr>
          <w:sz w:val="16"/>
        </w:rPr>
        <w:t xml:space="preserve"> </w:t>
      </w:r>
      <w:r w:rsidRPr="00161CE3">
        <w:rPr>
          <w:sz w:val="16"/>
        </w:rPr>
        <w:t>2. U.S. Corporate Profits</w:t>
      </w:r>
      <w:r>
        <w:rPr>
          <w:sz w:val="16"/>
        </w:rPr>
        <w:t xml:space="preserve"> </w:t>
      </w:r>
      <w:r w:rsidRPr="00161CE3">
        <w:rPr>
          <w:sz w:val="16"/>
        </w:rPr>
        <w:t xml:space="preserve">It is clear from the previous section that </w:t>
      </w:r>
      <w:r w:rsidRPr="00C80102">
        <w:rPr>
          <w:highlight w:val="green"/>
          <w:u w:val="single"/>
        </w:rPr>
        <w:t>critiques</w:t>
      </w:r>
      <w:r w:rsidRPr="00161CE3">
        <w:rPr>
          <w:u w:val="single"/>
        </w:rPr>
        <w:t xml:space="preserve"> of U.S. businesses as overly short-term oriented have been with us for at least 35 years</w:t>
      </w:r>
      <w:r w:rsidRPr="00161CE3">
        <w:rPr>
          <w:sz w:val="16"/>
        </w:rPr>
        <w:t xml:space="preserve">. And </w:t>
      </w:r>
      <w:r w:rsidRPr="00161CE3">
        <w:rPr>
          <w:u w:val="single"/>
        </w:rPr>
        <w:t xml:space="preserve">the criticisms </w:t>
      </w:r>
      <w:r w:rsidRPr="00C80102">
        <w:rPr>
          <w:highlight w:val="green"/>
          <w:u w:val="single"/>
        </w:rPr>
        <w:t>have not changed</w:t>
      </w:r>
      <w:r w:rsidRPr="00161CE3">
        <w:rPr>
          <w:u w:val="single"/>
        </w:rPr>
        <w:t xml:space="preserve"> much</w:t>
      </w:r>
      <w:r w:rsidRPr="00161CE3">
        <w:rPr>
          <w:sz w:val="16"/>
        </w:rPr>
        <w:t xml:space="preserve">, if at all, </w:t>
      </w:r>
      <w:r w:rsidRPr="00161CE3">
        <w:rPr>
          <w:u w:val="single"/>
        </w:rPr>
        <w:t>in</w:t>
      </w:r>
      <w:r w:rsidRPr="00161CE3">
        <w:rPr>
          <w:sz w:val="16"/>
        </w:rPr>
        <w:t xml:space="preserve"> their basic tenor.</w:t>
      </w:r>
      <w:r>
        <w:rPr>
          <w:sz w:val="16"/>
        </w:rPr>
        <w:t xml:space="preserve"> </w:t>
      </w:r>
      <w:r w:rsidRPr="00161CE3">
        <w:rPr>
          <w:sz w:val="16"/>
        </w:rPr>
        <w:t xml:space="preserve">But, </w:t>
      </w:r>
      <w:r w:rsidRPr="00161CE3">
        <w:rPr>
          <w:u w:val="single"/>
        </w:rPr>
        <w:t xml:space="preserve">this has </w:t>
      </w:r>
      <w:r w:rsidRPr="00161CE3">
        <w:rPr>
          <w:b/>
          <w:iCs/>
          <w:u w:val="single"/>
          <w:bdr w:val="single" w:sz="8" w:space="0" w:color="auto" w:frame="1"/>
        </w:rPr>
        <w:t>very strong implications</w:t>
      </w:r>
      <w:r w:rsidRPr="00161CE3">
        <w:rPr>
          <w:u w:val="single"/>
        </w:rPr>
        <w:t xml:space="preserve"> for the short-term argument. It’s been more than </w:t>
      </w:r>
      <w:r w:rsidRPr="00C80102">
        <w:rPr>
          <w:highlight w:val="green"/>
          <w:u w:val="single"/>
        </w:rPr>
        <w:t>35 years</w:t>
      </w:r>
      <w:r w:rsidRPr="00161CE3">
        <w:rPr>
          <w:u w:val="single"/>
        </w:rPr>
        <w:t xml:space="preserve"> since the publication of the</w:t>
      </w:r>
      <w:r w:rsidRPr="00161CE3">
        <w:rPr>
          <w:sz w:val="16"/>
        </w:rPr>
        <w:t xml:space="preserve"> Hayes and Abernathy </w:t>
      </w:r>
      <w:r w:rsidRPr="00161CE3">
        <w:rPr>
          <w:u w:val="single"/>
        </w:rPr>
        <w:t>article</w:t>
      </w:r>
      <w:r w:rsidRPr="00161CE3">
        <w:rPr>
          <w:sz w:val="16"/>
        </w:rPr>
        <w:t xml:space="preserve">, and 25 years since the appearance of Porter’s. By any measure, </w:t>
      </w:r>
      <w:r w:rsidRPr="00C80102">
        <w:rPr>
          <w:highlight w:val="green"/>
          <w:u w:val="single"/>
        </w:rPr>
        <w:t>today is the long-term</w:t>
      </w:r>
      <w:r w:rsidRPr="00161CE3">
        <w:rPr>
          <w:u w:val="single"/>
        </w:rPr>
        <w:t xml:space="preserve"> that U.S. companies supposedly have underinvested in</w:t>
      </w:r>
      <w:r w:rsidRPr="00161CE3">
        <w:rPr>
          <w:sz w:val="16"/>
        </w:rPr>
        <w:t xml:space="preserve"> since the 1980s. Accordingly, </w:t>
      </w:r>
      <w:r w:rsidRPr="00161CE3">
        <w:rPr>
          <w:u w:val="single"/>
        </w:rPr>
        <w:t xml:space="preserve">the short-term logic implies that U.S. </w:t>
      </w:r>
      <w:r w:rsidRPr="00C80102">
        <w:rPr>
          <w:highlight w:val="green"/>
          <w:u w:val="single"/>
        </w:rPr>
        <w:t>business should be performing poorly</w:t>
      </w:r>
      <w:r w:rsidRPr="00161CE3">
        <w:rPr>
          <w:u w:val="single"/>
        </w:rPr>
        <w:t xml:space="preserve"> today.</w:t>
      </w:r>
      <w:r>
        <w:rPr>
          <w:u w:val="single"/>
        </w:rPr>
        <w:t xml:space="preserve"> </w:t>
      </w:r>
      <w:r w:rsidRPr="00161CE3">
        <w:rPr>
          <w:sz w:val="16"/>
        </w:rPr>
        <w:t xml:space="preserve">But </w:t>
      </w:r>
      <w:r w:rsidRPr="00C80102">
        <w:rPr>
          <w:b/>
          <w:iCs/>
          <w:highlight w:val="green"/>
          <w:u w:val="single"/>
          <w:bdr w:val="single" w:sz="8" w:space="0" w:color="auto" w:frame="1"/>
        </w:rPr>
        <w:t>that is unequivocally not the case</w:t>
      </w:r>
      <w:r w:rsidRPr="00161CE3">
        <w:rPr>
          <w:sz w:val="16"/>
        </w:rPr>
        <w:t xml:space="preserve">. Figure 1 reports U.S. corporate profits before tax as a fraction of GDP since 1951. Today, </w:t>
      </w:r>
      <w:r w:rsidRPr="00161CE3">
        <w:rPr>
          <w:u w:val="single"/>
        </w:rPr>
        <w:t xml:space="preserve">corporate </w:t>
      </w:r>
      <w:r w:rsidRPr="00C80102">
        <w:rPr>
          <w:highlight w:val="green"/>
          <w:u w:val="single"/>
        </w:rPr>
        <w:t>profits are near all-time highs</w:t>
      </w:r>
      <w:r w:rsidRPr="00161CE3">
        <w:rPr>
          <w:sz w:val="16"/>
        </w:rPr>
        <w:t xml:space="preserve"> (over that post-war period). </w:t>
      </w:r>
      <w:r w:rsidRPr="00C80102">
        <w:rPr>
          <w:highlight w:val="green"/>
          <w:u w:val="single"/>
        </w:rPr>
        <w:t>The uptrend began</w:t>
      </w:r>
      <w:r w:rsidRPr="00161CE3">
        <w:rPr>
          <w:u w:val="single"/>
        </w:rPr>
        <w:t xml:space="preserve"> just </w:t>
      </w:r>
      <w:r w:rsidRPr="00C80102">
        <w:rPr>
          <w:highlight w:val="green"/>
          <w:u w:val="single"/>
        </w:rPr>
        <w:t>around the</w:t>
      </w:r>
      <w:r w:rsidRPr="00161CE3">
        <w:rPr>
          <w:sz w:val="16"/>
        </w:rPr>
        <w:t xml:space="preserve"> time of the Hayes and Abernathy article, and has continued since.</w:t>
      </w:r>
      <w:r>
        <w:rPr>
          <w:sz w:val="16"/>
        </w:rPr>
        <w:t xml:space="preserve"> </w:t>
      </w:r>
      <w:r w:rsidRPr="00161CE3">
        <w:rPr>
          <w:sz w:val="16"/>
        </w:rPr>
        <w:t xml:space="preserve">The </w:t>
      </w:r>
      <w:r w:rsidRPr="00161CE3">
        <w:rPr>
          <w:u w:val="single"/>
        </w:rPr>
        <w:t>early 1980s</w:t>
      </w:r>
      <w:r w:rsidRPr="00161CE3">
        <w:rPr>
          <w:sz w:val="16"/>
        </w:rPr>
        <w:t xml:space="preserve"> is precisely the </w:t>
      </w:r>
      <w:r w:rsidRPr="00C80102">
        <w:rPr>
          <w:highlight w:val="green"/>
          <w:u w:val="single"/>
        </w:rPr>
        <w:t>time</w:t>
      </w:r>
    </w:p>
    <w:p w14:paraId="67567621" w14:textId="77777777" w:rsidR="00F63251" w:rsidRDefault="00F63251" w:rsidP="00111910">
      <w:pPr>
        <w:rPr>
          <w:u w:val="single"/>
        </w:rPr>
      </w:pPr>
    </w:p>
    <w:p w14:paraId="1AE20C5B" w14:textId="77777777" w:rsidR="00F63251" w:rsidRDefault="00F63251" w:rsidP="00111910">
      <w:pPr>
        <w:rPr>
          <w:u w:val="single"/>
        </w:rPr>
      </w:pPr>
    </w:p>
    <w:p w14:paraId="190D1BBE" w14:textId="7AFEC53F" w:rsidR="00111910" w:rsidRPr="00015F50" w:rsidRDefault="00111910" w:rsidP="00111910">
      <w:pPr>
        <w:rPr>
          <w:u w:val="single"/>
        </w:rPr>
      </w:pPr>
      <w:r w:rsidRPr="00161CE3">
        <w:rPr>
          <w:sz w:val="16"/>
        </w:rPr>
        <w:t xml:space="preserve"> that many observers believe </w:t>
      </w:r>
      <w:r w:rsidRPr="00161CE3">
        <w:rPr>
          <w:u w:val="single"/>
        </w:rPr>
        <w:t>finance</w:t>
      </w:r>
      <w:r w:rsidRPr="00161CE3">
        <w:rPr>
          <w:sz w:val="16"/>
        </w:rPr>
        <w:t xml:space="preserve"> and the goal of shareholder value maximization </w:t>
      </w:r>
      <w:r w:rsidRPr="00161CE3">
        <w:rPr>
          <w:u w:val="single"/>
        </w:rPr>
        <w:t>became ascendant</w:t>
      </w:r>
      <w:r w:rsidRPr="00161CE3">
        <w:rPr>
          <w:sz w:val="16"/>
        </w:rPr>
        <w:t xml:space="preserve">. It is also the time that Wall Street and </w:t>
      </w:r>
      <w:r w:rsidRPr="00C80102">
        <w:rPr>
          <w:highlight w:val="green"/>
          <w:u w:val="single"/>
        </w:rPr>
        <w:t xml:space="preserve">the financial sector </w:t>
      </w:r>
      <w:r w:rsidRPr="00161CE3">
        <w:rPr>
          <w:u w:val="single"/>
        </w:rPr>
        <w:t xml:space="preserve">began to </w:t>
      </w:r>
      <w:r w:rsidRPr="00C80102">
        <w:rPr>
          <w:highlight w:val="green"/>
          <w:u w:val="single"/>
        </w:rPr>
        <w:t>grow substantially</w:t>
      </w:r>
      <w:r w:rsidRPr="00161CE3">
        <w:rPr>
          <w:sz w:val="16"/>
        </w:rPr>
        <w:t xml:space="preserve">—both in the US and internationally. </w:t>
      </w:r>
      <w:r w:rsidRPr="00161CE3">
        <w:rPr>
          <w:u w:val="single"/>
        </w:rPr>
        <w:t>The early 1980s also coincided with the rise of management consultants</w:t>
      </w:r>
      <w:r w:rsidRPr="00161CE3">
        <w:rPr>
          <w:sz w:val="16"/>
        </w:rPr>
        <w:t xml:space="preserve"> who spread techniques across US firms and across the world.5 In 1980, consulting firms were relatively new and relatively small. Today, McKinsey &amp; Company has offices in more than 60 countries; the Boston Consulting Group has offices in more than 40. And the early 1980s also coincided with an explosion in information technology and globalization.</w:t>
      </w:r>
      <w:r>
        <w:rPr>
          <w:sz w:val="16"/>
        </w:rPr>
        <w:t xml:space="preserve"> </w:t>
      </w:r>
      <w:r w:rsidRPr="00161CE3">
        <w:rPr>
          <w:sz w:val="16"/>
        </w:rPr>
        <w:t>Consistent with the increase in corporate profits, both Autor et al. (2017) and Burkai (2016) explore explanations for the strong corporate profitability and, concomitant, weak labor share of GDP.</w:t>
      </w:r>
      <w:r>
        <w:rPr>
          <w:sz w:val="16"/>
        </w:rPr>
        <w:t xml:space="preserve"> </w:t>
      </w:r>
      <w:r w:rsidRPr="00161CE3">
        <w:rPr>
          <w:sz w:val="16"/>
        </w:rPr>
        <w:t xml:space="preserve">Whatever its source, </w:t>
      </w:r>
      <w:r w:rsidRPr="00161CE3">
        <w:rPr>
          <w:u w:val="single"/>
        </w:rPr>
        <w:t xml:space="preserve">the strong profitability of U.S. corporations is </w:t>
      </w:r>
      <w:r w:rsidRPr="00161CE3">
        <w:rPr>
          <w:sz w:val="16"/>
        </w:rPr>
        <w:t xml:space="preserve">difficult for the short-termists to explain. It is </w:t>
      </w:r>
      <w:r w:rsidRPr="00161CE3">
        <w:rPr>
          <w:u w:val="single"/>
        </w:rPr>
        <w:t>obviously not consistent with poor corporate performance over the long-term</w:t>
      </w:r>
      <w:r w:rsidRPr="00161CE3">
        <w:rPr>
          <w:sz w:val="16"/>
        </w:rPr>
        <w:t>. Nevertheless, short-termists continue to repeat the criticisms of the 1980s and 1990s.</w:t>
      </w:r>
      <w:r>
        <w:rPr>
          <w:sz w:val="16"/>
        </w:rPr>
        <w:t xml:space="preserve"> </w:t>
      </w:r>
      <w:r w:rsidRPr="00161CE3">
        <w:rPr>
          <w:sz w:val="16"/>
        </w:rPr>
        <w:t xml:space="preserve">It is worth adding that </w:t>
      </w:r>
      <w:r w:rsidRPr="00161CE3">
        <w:rPr>
          <w:u w:val="single"/>
        </w:rPr>
        <w:t xml:space="preserve">the </w:t>
      </w:r>
      <w:r w:rsidRPr="00C80102">
        <w:rPr>
          <w:highlight w:val="green"/>
          <w:u w:val="single"/>
        </w:rPr>
        <w:t>strong</w:t>
      </w:r>
      <w:r w:rsidRPr="00161CE3">
        <w:rPr>
          <w:u w:val="single"/>
        </w:rPr>
        <w:t xml:space="preserve"> corporate </w:t>
      </w:r>
      <w:r w:rsidRPr="00C80102">
        <w:rPr>
          <w:highlight w:val="green"/>
          <w:u w:val="single"/>
        </w:rPr>
        <w:t>performance</w:t>
      </w:r>
      <w:r w:rsidRPr="00161CE3">
        <w:rPr>
          <w:u w:val="single"/>
        </w:rPr>
        <w:t xml:space="preserve"> also </w:t>
      </w:r>
      <w:r w:rsidRPr="00C80102">
        <w:rPr>
          <w:highlight w:val="green"/>
          <w:u w:val="single"/>
        </w:rPr>
        <w:t xml:space="preserve">is inconsistent with </w:t>
      </w:r>
      <w:r w:rsidRPr="00161CE3">
        <w:rPr>
          <w:u w:val="single"/>
        </w:rPr>
        <w:t>poor corporate governance overall</w:t>
      </w:r>
      <w:r w:rsidRPr="00161CE3">
        <w:rPr>
          <w:sz w:val="16"/>
        </w:rPr>
        <w:t xml:space="preserve">, suggesting that </w:t>
      </w:r>
      <w:r w:rsidRPr="00C80102">
        <w:rPr>
          <w:highlight w:val="green"/>
          <w:u w:val="single"/>
        </w:rPr>
        <w:t>criticisms of</w:t>
      </w:r>
      <w:r w:rsidRPr="00161CE3">
        <w:rPr>
          <w:u w:val="single"/>
        </w:rPr>
        <w:t xml:space="preserve"> U.S. </w:t>
      </w:r>
      <w:r w:rsidRPr="00C80102">
        <w:rPr>
          <w:highlight w:val="green"/>
          <w:u w:val="single"/>
        </w:rPr>
        <w:t>corporate governance</w:t>
      </w:r>
      <w:r w:rsidRPr="00161CE3">
        <w:rPr>
          <w:u w:val="single"/>
        </w:rPr>
        <w:t xml:space="preserve"> also are overstated</w:t>
      </w:r>
      <w:r w:rsidRPr="00161CE3">
        <w:rPr>
          <w:sz w:val="16"/>
        </w:rPr>
        <w:t>. This is arguably the type of example that the quote by John Stuart Mill that begins this paper had in mind.</w:t>
      </w:r>
    </w:p>
    <w:p w14:paraId="782693B9" w14:textId="77777777" w:rsidR="00111910" w:rsidRPr="00F601E6" w:rsidRDefault="00111910" w:rsidP="00111910"/>
    <w:p w14:paraId="44E15AF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541F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428"/>
    <w:rsid w:val="00052FB1"/>
    <w:rsid w:val="000541FD"/>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1910"/>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F30"/>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2C0C"/>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25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412174"/>
  <w14:defaultImageDpi w14:val="300"/>
  <w15:docId w15:val="{63F14BBC-4406-A544-99FC-630B116E8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1191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541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41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541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9"/>
    <w:unhideWhenUsed/>
    <w:qFormat/>
    <w:rsid w:val="000541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41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41FD"/>
  </w:style>
  <w:style w:type="character" w:customStyle="1" w:styleId="Heading1Char">
    <w:name w:val="Heading 1 Char"/>
    <w:aliases w:val="Pocket Char"/>
    <w:basedOn w:val="DefaultParagraphFont"/>
    <w:link w:val="Heading1"/>
    <w:uiPriority w:val="9"/>
    <w:rsid w:val="000541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541F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541FD"/>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9"/>
    <w:rsid w:val="000541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541FD"/>
    <w:rPr>
      <w:b/>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Bo"/>
    <w:basedOn w:val="DefaultParagraphFont"/>
    <w:uiPriority w:val="1"/>
    <w:qFormat/>
    <w:rsid w:val="000541FD"/>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20"/>
    <w:qFormat/>
    <w:rsid w:val="000541F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541F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Read"/>
    <w:basedOn w:val="DefaultParagraphFont"/>
    <w:link w:val="NoSpacing"/>
    <w:uiPriority w:val="99"/>
    <w:unhideWhenUsed/>
    <w:rsid w:val="000541FD"/>
    <w:rPr>
      <w:color w:val="auto"/>
      <w:u w:val="none"/>
    </w:rPr>
  </w:style>
  <w:style w:type="paragraph" w:styleId="DocumentMap">
    <w:name w:val="Document Map"/>
    <w:basedOn w:val="Normal"/>
    <w:link w:val="DocumentMapChar"/>
    <w:uiPriority w:val="99"/>
    <w:semiHidden/>
    <w:unhideWhenUsed/>
    <w:rsid w:val="000541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41FD"/>
    <w:rPr>
      <w:rFonts w:ascii="Lucida Grande" w:hAnsi="Lucida Grande" w:cs="Lucida Grande"/>
    </w:rPr>
  </w:style>
  <w:style w:type="paragraph" w:customStyle="1" w:styleId="textbold">
    <w:name w:val="text bold"/>
    <w:basedOn w:val="Normal"/>
    <w:link w:val="Emphasis"/>
    <w:uiPriority w:val="20"/>
    <w:qFormat/>
    <w:rsid w:val="00111910"/>
    <w:pPr>
      <w:ind w:left="720"/>
      <w:jc w:val="both"/>
    </w:pPr>
    <w:rPr>
      <w:b/>
      <w:iCs/>
      <w:u w:val="single"/>
    </w:rPr>
  </w:style>
  <w:style w:type="paragraph" w:styleId="ListParagraph">
    <w:name w:val="List Paragraph"/>
    <w:aliases w:val="6 font"/>
    <w:basedOn w:val="Normal"/>
    <w:uiPriority w:val="99"/>
    <w:unhideWhenUsed/>
    <w:qFormat/>
    <w:rsid w:val="00111910"/>
    <w:pPr>
      <w:ind w:left="720"/>
      <w:contextualSpacing/>
    </w:p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Tags"/>
    <w:basedOn w:val="Heading1"/>
    <w:link w:val="Hyperlink"/>
    <w:autoRedefine/>
    <w:uiPriority w:val="99"/>
    <w:qFormat/>
    <w:rsid w:val="0011191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tatnews.com/2019/02/11/drug-patent-protection-one-done/" TargetMode="External"/><Relationship Id="rId18" Type="http://schemas.openxmlformats.org/officeDocument/2006/relationships/hyperlink" Target="https://abcnews.go.com/Politics/amal-clooney-angelina-jolie-speak-us-weighed-vetoing/story?id=62574726" TargetMode="External"/><Relationship Id="rId26" Type="http://schemas.openxmlformats.org/officeDocument/2006/relationships/hyperlink" Target="https://www.ncbi.nlm.nih.gov/pmc/articles/PMC6446569/" TargetMode="External"/><Relationship Id="rId3" Type="http://schemas.openxmlformats.org/officeDocument/2006/relationships/customXml" Target="../customXml/item3.xml"/><Relationship Id="rId21" Type="http://schemas.openxmlformats.org/officeDocument/2006/relationships/hyperlink" Target="https://www.who.int/news-room/detail/27-02-2017-who-publishes-list-of-bacteria-for-which-new-antibiotics-are-urgently-needed"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thespacereview.com/article/2915/1" TargetMode="External"/><Relationship Id="rId17" Type="http://schemas.openxmlformats.org/officeDocument/2006/relationships/hyperlink" Target="https://abcnews.go.com/Health/amidst-superbug-crisis-scientists-urge-innovation/story?id=62763415" TargetMode="External"/><Relationship Id="rId25" Type="http://schemas.openxmlformats.org/officeDocument/2006/relationships/hyperlink" Target="https://archive.is/sD9s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tatnews.com/2016/06/14/secondary-patent-gilead-sovaldi-harvoni/" TargetMode="External"/><Relationship Id="rId20" Type="http://schemas.openxmlformats.org/officeDocument/2006/relationships/hyperlink" Target="https://www.who.int/antimicrobial-resistance/interagency-coordination-group/IACG_final_report_EN.pdf?ua=1" TargetMode="External"/><Relationship Id="rId29" Type="http://schemas.openxmlformats.org/officeDocument/2006/relationships/hyperlink" Target="https://africasacountry.com/2020/06/decolonizing-the-vacci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ecsi.edu/research/social/pandemics/transition" TargetMode="External"/><Relationship Id="rId24" Type="http://schemas.openxmlformats.org/officeDocument/2006/relationships/hyperlink" Target="https://www.statnews.com/2019/02/11/drug-patent-protection-one-done/" TargetMode="External"/><Relationship Id="rId32" Type="http://schemas.openxmlformats.org/officeDocument/2006/relationships/hyperlink" Target="https://papers.ssrn.com/sol3/papers.cfm?abstract_id=2972117" TargetMode="External"/><Relationship Id="rId5" Type="http://schemas.openxmlformats.org/officeDocument/2006/relationships/numbering" Target="numbering.xml"/><Relationship Id="rId15" Type="http://schemas.openxmlformats.org/officeDocument/2006/relationships/hyperlink" Target="https://www.arnoldventures.org/stories/evergreening-stunts-competition-costs-consumers-and-taxpayers/" TargetMode="External"/><Relationship Id="rId23" Type="http://schemas.openxmlformats.org/officeDocument/2006/relationships/hyperlink" Target="https://www.the-american-interest.com/2017/01/12/superbug-pandemics-and-how-to-prevent-them/" TargetMode="External"/><Relationship Id="rId28" Type="http://schemas.openxmlformats.org/officeDocument/2006/relationships/hyperlink" Target="https://medium.com/@liftmode/pharmaceutical-colonialism-3-ways-that-western-medicine-takes-from-indigenous-communities-3a9339b4f24f" TargetMode="External"/><Relationship Id="rId10" Type="http://schemas.openxmlformats.org/officeDocument/2006/relationships/hyperlink" Target="https://www.pacificresearch.org/article/free-market-policies-needed-to-incentivize-creation-of-new-life-saving-treatments/" TargetMode="External"/><Relationship Id="rId19" Type="http://schemas.openxmlformats.org/officeDocument/2006/relationships/hyperlink" Target="https://abcnews.go.com/Health/superbug-fungus-global-health-threat-600-us-infected/story?id=62297532" TargetMode="External"/><Relationship Id="rId31" Type="http://schemas.openxmlformats.org/officeDocument/2006/relationships/hyperlink" Target="http://www.thespacereview.com/article/2915/1" TargetMode="External"/><Relationship Id="rId4" Type="http://schemas.openxmlformats.org/officeDocument/2006/relationships/customXml" Target="../customXml/item4.xml"/><Relationship Id="rId9" Type="http://schemas.openxmlformats.org/officeDocument/2006/relationships/hyperlink" Target="https://austrian-institute.org/en/subjects-en/catholic-social-doctrine-2/capitalism-is-good-for-the-poor-and-for-the-environment/" TargetMode="External"/><Relationship Id="rId14" Type="http://schemas.openxmlformats.org/officeDocument/2006/relationships/hyperlink" Target="https://doi.org/10.1093/jlb/lsy022" TargetMode="External"/><Relationship Id="rId22" Type="http://schemas.openxmlformats.org/officeDocument/2006/relationships/hyperlink" Target="https://abcnews.go.com/Health/melissa-rivers-talks-fathers-suicide-dr-jennifer-ashton/story?id=62733179&amp;cid=clicksource_26_null_headlines_hed" TargetMode="External"/><Relationship Id="rId27" Type="http://schemas.openxmlformats.org/officeDocument/2006/relationships/hyperlink" Target="https://www.youtube.com/watch?v=fP-2F9MXjRE" TargetMode="External"/><Relationship Id="rId30" Type="http://schemas.openxmlformats.org/officeDocument/2006/relationships/hyperlink" Target="https://drive.google.com/file/d/1SdXDFeq9gbuG7zVAP-vzCXgbALIm9W9d/view?usp=sharing"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39</Pages>
  <Words>34808</Words>
  <Characters>198412</Characters>
  <Application>Microsoft Office Word</Application>
  <DocSecurity>0</DocSecurity>
  <Lines>1653</Lines>
  <Paragraphs>465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232755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5</cp:revision>
  <dcterms:created xsi:type="dcterms:W3CDTF">2021-09-06T18:02:00Z</dcterms:created>
  <dcterms:modified xsi:type="dcterms:W3CDTF">2021-09-06T19:03:00Z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